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AFB92" w14:textId="77777777" w:rsidR="001D6A9A" w:rsidRDefault="001D6A9A" w:rsidP="001D6A9A">
      <w:pPr>
        <w:pStyle w:val="Heading3"/>
      </w:pPr>
      <w:r>
        <w:t>1AC: FW</w:t>
      </w:r>
    </w:p>
    <w:p w14:paraId="0E81F4F9" w14:textId="77777777" w:rsidR="001D6A9A" w:rsidRDefault="001D6A9A" w:rsidP="001D6A9A">
      <w:pPr>
        <w:pStyle w:val="Heading4"/>
      </w:pPr>
      <w:bookmarkStart w:id="0" w:name="_Hlk78146549"/>
      <w:r>
        <w:t xml:space="preserve">TJFs first, </w:t>
      </w:r>
    </w:p>
    <w:p w14:paraId="2A9F9B46" w14:textId="77777777" w:rsidR="001D6A9A" w:rsidRPr="00EA432E" w:rsidRDefault="001D6A9A" w:rsidP="001D6A9A">
      <w:pPr>
        <w:pStyle w:val="Heading4"/>
      </w:pPr>
      <w:r w:rsidRPr="00EA432E">
        <w:t>A] substance begs the question of a framework being good for debate---fairness is a gateway issue to deciding the better debater and education is the reason schools fund debate</w:t>
      </w:r>
    </w:p>
    <w:p w14:paraId="4814835A" w14:textId="77777777" w:rsidR="001D6A9A" w:rsidRDefault="001D6A9A" w:rsidP="001D6A9A">
      <w:pPr>
        <w:pStyle w:val="Heading4"/>
      </w:pPr>
      <w:r>
        <w:t>B] Topicality interpretations of the word ought</w:t>
      </w:r>
    </w:p>
    <w:p w14:paraId="55FFF301" w14:textId="77777777" w:rsidR="001D6A9A" w:rsidRPr="001B3AA8" w:rsidRDefault="001D6A9A" w:rsidP="001D6A9A"/>
    <w:p w14:paraId="571A4900" w14:textId="77777777" w:rsidR="001D6A9A" w:rsidRDefault="001D6A9A" w:rsidP="001D6A9A">
      <w:pPr>
        <w:pStyle w:val="Heading4"/>
      </w:pPr>
      <w:r w:rsidRPr="00FB2985">
        <w:t xml:space="preserve">Util is </w:t>
      </w:r>
      <w:r>
        <w:t xml:space="preserve">the best theoretically justified framework </w:t>
      </w:r>
    </w:p>
    <w:p w14:paraId="266F6476" w14:textId="77777777" w:rsidR="001D6A9A" w:rsidRDefault="001D6A9A" w:rsidP="001D6A9A">
      <w:pPr>
        <w:pStyle w:val="Heading4"/>
        <w:spacing w:line="276" w:lineRule="auto"/>
        <w:rPr>
          <w:rFonts w:cs="Calibri"/>
        </w:rPr>
      </w:pPr>
      <w:r>
        <w:rPr>
          <w:rFonts w:cs="Calibri"/>
        </w:rPr>
        <w:t>1</w:t>
      </w:r>
      <w:r w:rsidRPr="00F859B1">
        <w:rPr>
          <w:rFonts w:cs="Calibri"/>
        </w:rPr>
        <w:t xml:space="preserve">] Ground – Util cares about </w:t>
      </w:r>
      <w:r w:rsidRPr="00F859B1">
        <w:rPr>
          <w:rFonts w:cs="Calibri"/>
          <w:u w:val="single"/>
        </w:rPr>
        <w:t>all impacts</w:t>
      </w:r>
      <w:r w:rsidRPr="00F859B1">
        <w:rPr>
          <w:rFonts w:cs="Calibri"/>
        </w:rPr>
        <w:t xml:space="preserve"> which ensures </w:t>
      </w:r>
      <w:r w:rsidRPr="00F859B1">
        <w:rPr>
          <w:rFonts w:cs="Calibri"/>
          <w:u w:val="single"/>
        </w:rPr>
        <w:t>link</w:t>
      </w:r>
      <w:r w:rsidRPr="00F859B1">
        <w:rPr>
          <w:rFonts w:cs="Calibri"/>
        </w:rPr>
        <w:t xml:space="preserve"> and </w:t>
      </w:r>
      <w:r w:rsidRPr="00F859B1">
        <w:rPr>
          <w:rFonts w:cs="Calibri"/>
          <w:u w:val="single"/>
        </w:rPr>
        <w:t>impact</w:t>
      </w:r>
      <w:r w:rsidRPr="00F859B1">
        <w:rPr>
          <w:rFonts w:cs="Calibri"/>
        </w:rPr>
        <w:t xml:space="preserve"> turn ground for both sides.</w:t>
      </w:r>
      <w:r>
        <w:rPr>
          <w:rFonts w:cs="Calibri"/>
        </w:rPr>
        <w:t xml:space="preserve"> Util impacts are easy to contextualize and allows for all types of ground with work debaters </w:t>
      </w:r>
      <w:proofErr w:type="gramStart"/>
      <w:r>
        <w:rPr>
          <w:rFonts w:cs="Calibri"/>
        </w:rPr>
        <w:t>have to</w:t>
      </w:r>
      <w:proofErr w:type="gramEnd"/>
      <w:r>
        <w:rPr>
          <w:rFonts w:cs="Calibri"/>
        </w:rPr>
        <w:t xml:space="preserve"> do. </w:t>
      </w:r>
    </w:p>
    <w:p w14:paraId="1A6DC615" w14:textId="77777777" w:rsidR="001D6A9A" w:rsidRDefault="001D6A9A" w:rsidP="001D6A9A">
      <w:pPr>
        <w:pStyle w:val="Heading4"/>
      </w:pPr>
      <w:r>
        <w:t xml:space="preserve">2] Novice Accessibility – Util is fairer and more educational for novice debaters since contention/LARP ground is what they learn you crowd out novice debaters by debating up and guts accessibility for trad debate. B] Encourages tricking novices and preventing clash and engagement on your offense. OW on participation to the activity </w:t>
      </w:r>
    </w:p>
    <w:p w14:paraId="0054C47D" w14:textId="77777777" w:rsidR="001D6A9A" w:rsidRDefault="001D6A9A" w:rsidP="001D6A9A">
      <w:pPr>
        <w:pStyle w:val="Heading4"/>
      </w:pPr>
      <w:r>
        <w:t xml:space="preserve">3] Topic Ed – LARP authors mutually agree upon consequentialism when talking oppression and big stick impacts. That’s key for predictability within the </w:t>
      </w:r>
      <w:proofErr w:type="spellStart"/>
      <w:r>
        <w:t>resolutional</w:t>
      </w:r>
      <w:proofErr w:type="spellEnd"/>
      <w:r>
        <w:t xml:space="preserve"> stasis point.</w:t>
      </w:r>
    </w:p>
    <w:p w14:paraId="4F028D02" w14:textId="77777777" w:rsidR="001D6A9A" w:rsidRDefault="001D6A9A" w:rsidP="001D6A9A">
      <w:pPr>
        <w:pStyle w:val="Heading3"/>
      </w:pPr>
      <w:bookmarkStart w:id="1" w:name="_Hlk87541535"/>
      <w:bookmarkEnd w:id="0"/>
      <w:r>
        <w:lastRenderedPageBreak/>
        <w:t xml:space="preserve">1AC: Plan </w:t>
      </w:r>
    </w:p>
    <w:p w14:paraId="2FE855E7" w14:textId="77777777" w:rsidR="001D6A9A" w:rsidRDefault="001D6A9A" w:rsidP="001D6A9A">
      <w:pPr>
        <w:pStyle w:val="Heading4"/>
      </w:pPr>
      <w:bookmarkStart w:id="2" w:name="_Hlk87541481"/>
      <w:bookmarkEnd w:id="1"/>
      <w:r>
        <w:t xml:space="preserve">Plan – A just government of the People’s Republic of China ought to </w:t>
      </w:r>
      <w:r w:rsidRPr="007A4168">
        <w:t>recognize an unconditional right of workers to strike.</w:t>
      </w:r>
    </w:p>
    <w:p w14:paraId="7F344E6A" w14:textId="77777777" w:rsidR="001D6A9A" w:rsidRPr="007A4168" w:rsidRDefault="001D6A9A" w:rsidP="001D6A9A">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14B12E00" w14:textId="77777777" w:rsidR="001D6A9A" w:rsidRPr="00A44704" w:rsidRDefault="001D6A9A" w:rsidP="001D6A9A">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8"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6C3E6248" w14:textId="77777777" w:rsidR="001D6A9A" w:rsidRDefault="001D6A9A" w:rsidP="001D6A9A">
      <w:pPr>
        <w:rPr>
          <w:sz w:val="16"/>
        </w:rPr>
      </w:pPr>
      <w:r w:rsidRPr="00FC7D85">
        <w:rPr>
          <w:sz w:val="16"/>
        </w:rPr>
        <w:t xml:space="preserve">HONG KONG — </w:t>
      </w:r>
      <w:r w:rsidRPr="00E73142">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rPr>
          <w:sz w:val="16"/>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rPr>
          <w:sz w:val="16"/>
        </w:rPr>
        <w:t xml:space="preserve"> And in a capitalist economy, strikes are a fact of life. Chinese scholars, </w:t>
      </w:r>
      <w:r w:rsidRPr="00FC7D85">
        <w:rPr>
          <w:u w:val="single"/>
        </w:rPr>
        <w:t xml:space="preserve">government </w:t>
      </w:r>
      <w:r w:rsidRPr="00E73142">
        <w:rPr>
          <w:b/>
          <w:sz w:val="26"/>
          <w:highlight w:val="green"/>
          <w:u w:val="single"/>
        </w:rPr>
        <w:t>officials</w:t>
      </w:r>
      <w:r w:rsidRPr="00E73142">
        <w:rPr>
          <w:highlight w:val="green"/>
          <w:u w:val="single"/>
        </w:rPr>
        <w:t xml:space="preserve"> </w:t>
      </w:r>
      <w:r w:rsidRPr="00FC7D85">
        <w:rPr>
          <w:u w:val="single"/>
        </w:rPr>
        <w:t xml:space="preserve">and even some businessmen have long recognized this fact and have </w:t>
      </w:r>
      <w:r w:rsidRPr="00E73142">
        <w:rPr>
          <w:b/>
          <w:sz w:val="26"/>
          <w:highlight w:val="green"/>
          <w:u w:val="single"/>
        </w:rPr>
        <w:t>called for the</w:t>
      </w:r>
      <w:r w:rsidRPr="00E73142">
        <w:rPr>
          <w:highlight w:val="green"/>
          <w:u w:val="single"/>
        </w:rPr>
        <w:t xml:space="preserve"> </w:t>
      </w:r>
      <w:r w:rsidRPr="00E73142">
        <w:rPr>
          <w:b/>
          <w:sz w:val="26"/>
          <w:highlight w:val="green"/>
          <w:u w:val="single"/>
        </w:rPr>
        <w:t>restoration of the right to strike</w:t>
      </w:r>
      <w:r w:rsidRPr="00FC7D85">
        <w:rPr>
          <w:u w:val="single"/>
        </w:rPr>
        <w:t xml:space="preserve">, </w:t>
      </w:r>
      <w:r w:rsidRPr="00FC7D85">
        <w:rPr>
          <w:b/>
          <w:bCs/>
          <w:u w:val="single"/>
        </w:rPr>
        <w:t>which was removed from the Constitution of the People’s Republic of China in 1982</w:t>
      </w:r>
      <w:r w:rsidRPr="00FC7D85">
        <w:rPr>
          <w:sz w:val="16"/>
        </w:rPr>
        <w:t xml:space="preserve">. </w:t>
      </w:r>
      <w:r w:rsidRPr="00FC7D85">
        <w:rPr>
          <w:b/>
          <w:bCs/>
          <w:u w:val="single"/>
        </w:rPr>
        <w:t>Deng Xiaoping feared that the economic reforms he was introducing would lead to labor unrest.</w:t>
      </w:r>
      <w:r w:rsidRPr="00FC7D85">
        <w:rPr>
          <w:sz w:val="16"/>
        </w:rPr>
        <w:t xml:space="preserve"> Although Deng and his successors were able to quiet labor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rPr>
          <w:sz w:val="16"/>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rPr>
          <w:sz w:val="16"/>
        </w:rPr>
        <w:t xml:space="preserve">. I agree with Mr. Zeng on this point and would like to take his argument one step further. </w:t>
      </w:r>
      <w:r w:rsidRPr="00FC7D85">
        <w:rPr>
          <w:u w:val="single"/>
        </w:rPr>
        <w:t xml:space="preserve">The </w:t>
      </w:r>
      <w:r w:rsidRPr="00F02DDF">
        <w:rPr>
          <w:b/>
          <w:sz w:val="26"/>
          <w:highlight w:val="green"/>
          <w:u w:val="single"/>
        </w:rPr>
        <w:t>right to strike</w:t>
      </w:r>
      <w:r w:rsidRPr="00F02DDF">
        <w:rPr>
          <w:highlight w:val="green"/>
          <w:u w:val="single"/>
        </w:rPr>
        <w:t xml:space="preserve"> </w:t>
      </w:r>
      <w:r w:rsidRPr="00F02DDF">
        <w:rPr>
          <w:b/>
          <w:sz w:val="26"/>
          <w:highlight w:val="green"/>
          <w:u w:val="single"/>
        </w:rPr>
        <w:t>is</w:t>
      </w:r>
      <w:r w:rsidRPr="00F02DDF">
        <w:rPr>
          <w:u w:val="single"/>
        </w:rPr>
        <w:t xml:space="preserve"> clearly important, but the most vital and fundamental right of workers is </w:t>
      </w:r>
      <w:r w:rsidRPr="00F02DDF">
        <w:rPr>
          <w:b/>
          <w:sz w:val="26"/>
          <w:u w:val="single"/>
        </w:rPr>
        <w:t xml:space="preserve">the right to </w:t>
      </w:r>
      <w:r w:rsidRPr="00E73142">
        <w:rPr>
          <w:b/>
          <w:sz w:val="26"/>
          <w:highlight w:val="green"/>
          <w:u w:val="single"/>
        </w:rPr>
        <w:t>collective bargaining</w:t>
      </w:r>
      <w:r w:rsidRPr="00FC7D85">
        <w:rPr>
          <w:u w:val="single"/>
        </w:rPr>
        <w:t xml:space="preserve">. After all, </w:t>
      </w:r>
      <w:r w:rsidRPr="00E73142">
        <w:rPr>
          <w:b/>
          <w:sz w:val="26"/>
          <w:highlight w:val="green"/>
          <w:u w:val="single"/>
        </w:rPr>
        <w:t>why do workers go out on strike</w:t>
      </w:r>
      <w:r w:rsidRPr="00FC7D85">
        <w:rPr>
          <w:u w:val="single"/>
        </w:rPr>
        <w:t xml:space="preserve">? Very simply, they go on strike </w:t>
      </w:r>
      <w:r w:rsidRPr="00E73142">
        <w:rPr>
          <w:b/>
          <w:sz w:val="26"/>
          <w:highlight w:val="green"/>
          <w:u w:val="single"/>
        </w:rPr>
        <w:t>for higher pay and better working conditions</w:t>
      </w:r>
      <w:r w:rsidRPr="00FC7D85">
        <w:rPr>
          <w:u w:val="single"/>
        </w:rPr>
        <w:t xml:space="preserve">. </w:t>
      </w:r>
      <w:r w:rsidRPr="00E73142">
        <w:rPr>
          <w:b/>
          <w:sz w:val="26"/>
          <w:highlight w:val="green"/>
          <w:u w:val="single"/>
          <w:bdr w:val="single" w:sz="18" w:space="0" w:color="auto"/>
        </w:rPr>
        <w:t xml:space="preserve">The strike is not an end </w:t>
      </w:r>
      <w:proofErr w:type="gramStart"/>
      <w:r w:rsidRPr="00E73142">
        <w:rPr>
          <w:b/>
          <w:sz w:val="26"/>
          <w:highlight w:val="green"/>
          <w:u w:val="single"/>
          <w:bdr w:val="single" w:sz="18" w:space="0" w:color="auto"/>
        </w:rPr>
        <w:t>in itself but</w:t>
      </w:r>
      <w:proofErr w:type="gramEnd"/>
      <w:r w:rsidRPr="00E73142">
        <w:rPr>
          <w:b/>
          <w:sz w:val="26"/>
          <w:highlight w:val="green"/>
          <w:u w:val="single"/>
          <w:bdr w:val="single" w:sz="18" w:space="0" w:color="auto"/>
        </w:rPr>
        <w:t xml:space="preserve"> is part of a bargaining process. </w:t>
      </w:r>
      <w:r w:rsidRPr="00FC7D85">
        <w:rPr>
          <w:u w:val="single"/>
        </w:rPr>
        <w:t xml:space="preserve">And </w:t>
      </w:r>
      <w:r w:rsidRPr="00E73142">
        <w:rPr>
          <w:b/>
          <w:sz w:val="26"/>
          <w:highlight w:val="green"/>
          <w:u w:val="single"/>
        </w:rPr>
        <w:t>if the collective bargaining process were more effective</w:t>
      </w:r>
      <w:r w:rsidRPr="00FC7D85">
        <w:rPr>
          <w:u w:val="single"/>
        </w:rPr>
        <w:t xml:space="preserve">, in many cases, </w:t>
      </w:r>
      <w:r w:rsidRPr="00E73142">
        <w:rPr>
          <w:b/>
          <w:sz w:val="26"/>
          <w:highlight w:val="green"/>
          <w:u w:val="single"/>
        </w:rPr>
        <w:t>workers would not need to go out on strike at all</w:t>
      </w:r>
      <w:r w:rsidRPr="00FC7D85">
        <w:rPr>
          <w:u w:val="single"/>
        </w:rPr>
        <w:t>. If you talk to factory workers, most will tell you they would rather not go on strike if they can avoid it. Indeed, most only go on strike because they have no alternative</w:t>
      </w:r>
      <w:r w:rsidRPr="00FC7D85">
        <w:rPr>
          <w:sz w:val="16"/>
        </w:rPr>
        <w:t xml:space="preserve">. </w:t>
      </w:r>
      <w:r w:rsidRPr="00E73142">
        <w:rPr>
          <w:b/>
          <w:bCs/>
          <w:sz w:val="26"/>
          <w:highlight w:val="green"/>
          <w:u w:val="single"/>
        </w:rPr>
        <w:t>China’s workers want</w:t>
      </w:r>
      <w:r w:rsidRPr="00E73142">
        <w:rPr>
          <w:b/>
          <w:bCs/>
          <w:highlight w:val="green"/>
          <w:u w:val="single"/>
        </w:rPr>
        <w:t xml:space="preserve"> </w:t>
      </w:r>
      <w:r w:rsidRPr="00FC7D85">
        <w:rPr>
          <w:b/>
          <w:bCs/>
          <w:u w:val="single"/>
        </w:rPr>
        <w:t>and need an alternative</w:t>
      </w:r>
      <w:r w:rsidRPr="00FC7D85">
        <w:rPr>
          <w:sz w:val="16"/>
        </w:rPr>
        <w:t xml:space="preserve">. </w:t>
      </w:r>
      <w:r w:rsidRPr="00FC7D85">
        <w:rPr>
          <w:u w:val="single"/>
        </w:rPr>
        <w:t xml:space="preserve">They want </w:t>
      </w:r>
      <w:r w:rsidRPr="00E73142">
        <w:rPr>
          <w:b/>
          <w:sz w:val="26"/>
          <w:highlight w:val="green"/>
          <w:u w:val="single"/>
        </w:rPr>
        <w:t>a system</w:t>
      </w:r>
      <w:r w:rsidRPr="00E73142">
        <w:rPr>
          <w:highlight w:val="green"/>
          <w:u w:val="single"/>
        </w:rPr>
        <w:t xml:space="preserve"> </w:t>
      </w:r>
      <w:r w:rsidRPr="00FC7D85">
        <w:rPr>
          <w:u w:val="single"/>
        </w:rPr>
        <w:t xml:space="preserve">in </w:t>
      </w:r>
      <w:r w:rsidRPr="00E73142">
        <w:rPr>
          <w:b/>
          <w:sz w:val="26"/>
          <w:highlight w:val="green"/>
          <w:u w:val="single"/>
        </w:rPr>
        <w:t>which they can raise their demands</w:t>
      </w:r>
      <w:r w:rsidRPr="00E73142">
        <w:rPr>
          <w:highlight w:val="green"/>
          <w:u w:val="single"/>
        </w:rPr>
        <w:t xml:space="preserve"> </w:t>
      </w:r>
      <w:r w:rsidRPr="00FC7D85">
        <w:rPr>
          <w:u w:val="single"/>
        </w:rPr>
        <w:t xml:space="preserve">for higher pay and discuss those demands </w:t>
      </w:r>
      <w:r w:rsidRPr="00E73142">
        <w:rPr>
          <w:b/>
          <w:sz w:val="26"/>
          <w:highlight w:val="green"/>
          <w:u w:val="single"/>
        </w:rPr>
        <w:t>in</w:t>
      </w:r>
      <w:r w:rsidRPr="00E73142">
        <w:rPr>
          <w:highlight w:val="green"/>
          <w:u w:val="single"/>
        </w:rPr>
        <w:t xml:space="preserve"> </w:t>
      </w:r>
      <w:r w:rsidRPr="00FC7D85">
        <w:rPr>
          <w:u w:val="single"/>
        </w:rPr>
        <w:t xml:space="preserve">peaceful, </w:t>
      </w:r>
      <w:proofErr w:type="gramStart"/>
      <w:r w:rsidRPr="00E73142">
        <w:rPr>
          <w:b/>
          <w:sz w:val="26"/>
          <w:highlight w:val="green"/>
          <w:u w:val="single"/>
        </w:rPr>
        <w:t>equal</w:t>
      </w:r>
      <w:proofErr w:type="gramEnd"/>
      <w:r w:rsidRPr="00E73142">
        <w:rPr>
          <w:b/>
          <w:sz w:val="26"/>
          <w:highlight w:val="green"/>
          <w:u w:val="single"/>
        </w:rPr>
        <w:t xml:space="preserve"> and constructive negotiations</w:t>
      </w:r>
      <w:r w:rsidRPr="00E73142">
        <w:rPr>
          <w:highlight w:val="green"/>
          <w:u w:val="single"/>
        </w:rPr>
        <w:t xml:space="preserve"> </w:t>
      </w:r>
      <w:r w:rsidRPr="00FC7D85">
        <w:rPr>
          <w:u w:val="single"/>
        </w:rPr>
        <w:t xml:space="preserve">with management. </w:t>
      </w:r>
      <w:r w:rsidRPr="00E73142">
        <w:rPr>
          <w:b/>
          <w:sz w:val="26"/>
          <w:highlight w:val="green"/>
          <w:u w:val="single"/>
        </w:rPr>
        <w:t>If workers can achieve their goals through peaceful collective bargaining</w:t>
      </w:r>
      <w:r w:rsidRPr="00E73142">
        <w:rPr>
          <w:b/>
          <w:sz w:val="26"/>
          <w:highlight w:val="green"/>
          <w:u w:val="single"/>
          <w:bdr w:val="single" w:sz="18" w:space="0" w:color="auto"/>
        </w:rPr>
        <w:t>, in the long run there will be fewer strikes</w:t>
      </w:r>
      <w:r w:rsidRPr="00FC7D85">
        <w:rPr>
          <w:u w:val="single"/>
        </w:rPr>
        <w:t xml:space="preserve">, workers will be better </w:t>
      </w:r>
      <w:proofErr w:type="gramStart"/>
      <w:r w:rsidRPr="00FC7D85">
        <w:rPr>
          <w:u w:val="single"/>
        </w:rPr>
        <w:t>paid</w:t>
      </w:r>
      <w:proofErr w:type="gramEnd"/>
      <w:r w:rsidRPr="00FC7D85">
        <w:rPr>
          <w:u w:val="single"/>
        </w:rPr>
        <w:t xml:space="preserve"> and labor relations will be vastly improved.</w:t>
      </w:r>
      <w:r w:rsidRPr="00FC7D85">
        <w:rPr>
          <w:sz w:val="16"/>
        </w:rPr>
        <w:t xml:space="preserve"> We also </w:t>
      </w:r>
      <w:proofErr w:type="gramStart"/>
      <w:r w:rsidRPr="00FC7D85">
        <w:rPr>
          <w:sz w:val="16"/>
        </w:rPr>
        <w:t>have to</w:t>
      </w:r>
      <w:proofErr w:type="gramEnd"/>
      <w:r w:rsidRPr="00FC7D85">
        <w:rPr>
          <w:sz w:val="16"/>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FC7D85">
        <w:rPr>
          <w:sz w:val="16"/>
        </w:rPr>
        <w:t>reality</w:t>
      </w:r>
      <w:proofErr w:type="gramEnd"/>
      <w:r w:rsidRPr="00FC7D85">
        <w:rPr>
          <w:sz w:val="16"/>
        </w:rPr>
        <w:t xml:space="preserve"> they have to apply to the police for permission, and of course very few of those applications are granted. Likewise, if workers </w:t>
      </w:r>
      <w:proofErr w:type="gramStart"/>
      <w:r w:rsidRPr="00FC7D85">
        <w:rPr>
          <w:sz w:val="16"/>
        </w:rPr>
        <w:t>have to</w:t>
      </w:r>
      <w:proofErr w:type="gramEnd"/>
      <w:r w:rsidRPr="00FC7D85">
        <w:rPr>
          <w:sz w:val="16"/>
        </w:rPr>
        <w:t xml:space="preserve">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the </w:t>
      </w:r>
      <w:r w:rsidRPr="00E73142">
        <w:rPr>
          <w:b/>
          <w:sz w:val="26"/>
          <w:highlight w:val="green"/>
          <w:u w:val="single"/>
        </w:rPr>
        <w:t>right to strike</w:t>
      </w:r>
      <w:r w:rsidRPr="00E73142">
        <w:rPr>
          <w:highlight w:val="green"/>
          <w:u w:val="single"/>
        </w:rPr>
        <w:t xml:space="preserve"> </w:t>
      </w:r>
      <w:r w:rsidRPr="00FC7D85">
        <w:rPr>
          <w:u w:val="single"/>
        </w:rPr>
        <w:t xml:space="preserve">is framed in a way that </w:t>
      </w:r>
      <w:r w:rsidRPr="00E73142">
        <w:rPr>
          <w:b/>
          <w:sz w:val="26"/>
          <w:highlight w:val="green"/>
          <w:u w:val="single"/>
        </w:rPr>
        <w:t>can</w:t>
      </w:r>
      <w:r w:rsidRPr="00E73142">
        <w:rPr>
          <w:highlight w:val="green"/>
          <w:u w:val="single"/>
        </w:rPr>
        <w:t xml:space="preserve"> </w:t>
      </w:r>
      <w:r w:rsidRPr="00E73142">
        <w:rPr>
          <w:b/>
          <w:sz w:val="26"/>
          <w:highlight w:val="green"/>
          <w:u w:val="single"/>
        </w:rPr>
        <w:t>liberate workers</w:t>
      </w:r>
      <w:r w:rsidRPr="00E73142">
        <w:rPr>
          <w:highlight w:val="green"/>
          <w:u w:val="single"/>
        </w:rPr>
        <w:t xml:space="preserve"> </w:t>
      </w:r>
      <w:r w:rsidRPr="00FC7D85">
        <w:rPr>
          <w:u w:val="single"/>
        </w:rPr>
        <w:t xml:space="preserve">and </w:t>
      </w:r>
      <w:r w:rsidRPr="00E73142">
        <w:rPr>
          <w:b/>
          <w:sz w:val="26"/>
          <w:highlight w:val="green"/>
          <w:u w:val="single"/>
        </w:rPr>
        <w:t>encourage</w:t>
      </w:r>
      <w:r w:rsidRPr="00E73142">
        <w:rPr>
          <w:highlight w:val="green"/>
          <w:u w:val="single"/>
        </w:rPr>
        <w:t xml:space="preserve"> </w:t>
      </w:r>
      <w:r w:rsidRPr="00E73142">
        <w:rPr>
          <w:b/>
          <w:sz w:val="26"/>
          <w:highlight w:val="green"/>
          <w:u w:val="single"/>
        </w:rPr>
        <w:t>and empower them to engage in collective bargaining</w:t>
      </w:r>
      <w:r w:rsidRPr="00FC7D85">
        <w:rPr>
          <w:u w:val="single"/>
        </w:rPr>
        <w:t xml:space="preserve">, </w:t>
      </w:r>
      <w:r w:rsidRPr="00E73142">
        <w:rPr>
          <w:b/>
          <w:sz w:val="26"/>
          <w:highlight w:val="green"/>
          <w:u w:val="single"/>
        </w:rPr>
        <w:t>safe</w:t>
      </w:r>
      <w:r w:rsidRPr="00E73142">
        <w:rPr>
          <w:highlight w:val="green"/>
          <w:u w:val="single"/>
        </w:rPr>
        <w:t xml:space="preserve"> </w:t>
      </w:r>
      <w:r w:rsidRPr="00E73142">
        <w:rPr>
          <w:b/>
          <w:sz w:val="26"/>
          <w:highlight w:val="green"/>
          <w:u w:val="single"/>
        </w:rPr>
        <w:t xml:space="preserve">in the knowledge that they have a powerful weapon that can be </w:t>
      </w:r>
      <w:proofErr w:type="gramStart"/>
      <w:r w:rsidRPr="00E73142">
        <w:rPr>
          <w:b/>
          <w:sz w:val="26"/>
          <w:highlight w:val="green"/>
          <w:u w:val="single"/>
        </w:rPr>
        <w:t>deployed</w:t>
      </w:r>
      <w:proofErr w:type="gramEnd"/>
      <w:r w:rsidRPr="00E73142">
        <w:rPr>
          <w:b/>
          <w:sz w:val="26"/>
          <w:highlight w:val="green"/>
          <w:u w:val="single"/>
        </w:rPr>
        <w:t xml:space="preserve"> if necessary, </w:t>
      </w:r>
      <w:r w:rsidRPr="00E73142">
        <w:rPr>
          <w:b/>
          <w:sz w:val="26"/>
          <w:highlight w:val="green"/>
          <w:u w:val="single"/>
          <w:bdr w:val="single" w:sz="18" w:space="0" w:color="auto"/>
        </w:rPr>
        <w:t>labor relations will be enhanced</w:t>
      </w:r>
      <w:r w:rsidRPr="00E73142">
        <w:rPr>
          <w:highlight w:val="green"/>
          <w:u w:val="single"/>
        </w:rPr>
        <w:t xml:space="preserve"> </w:t>
      </w:r>
      <w:r w:rsidRPr="00FC7D85">
        <w:rPr>
          <w:u w:val="single"/>
        </w:rPr>
        <w:t>and the number of strikes might actually decrease</w:t>
      </w:r>
      <w:r w:rsidRPr="00FC7D85">
        <w:rPr>
          <w:sz w:val="16"/>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rPr>
          <w:sz w:val="16"/>
        </w:rPr>
        <w:t xml:space="preserve"> If such a system can be implemented in </w:t>
      </w:r>
      <w:proofErr w:type="gramStart"/>
      <w:r w:rsidRPr="00FC7D85">
        <w:rPr>
          <w:sz w:val="16"/>
        </w:rPr>
        <w:t>China</w:t>
      </w:r>
      <w:proofErr w:type="gramEnd"/>
      <w:r w:rsidRPr="00FC7D85">
        <w:rPr>
          <w:sz w:val="16"/>
        </w:rPr>
        <w:t xml:space="preserve"> it would obviously benefit workers but </w:t>
      </w:r>
      <w:r w:rsidRPr="00FC7D85">
        <w:rPr>
          <w:u w:val="single"/>
        </w:rPr>
        <w:t xml:space="preserve">it would also </w:t>
      </w:r>
      <w:r w:rsidRPr="00E73142">
        <w:rPr>
          <w:b/>
          <w:sz w:val="26"/>
          <w:highlight w:val="green"/>
          <w:u w:val="single"/>
        </w:rPr>
        <w:t xml:space="preserve">benefit employers </w:t>
      </w:r>
      <w:r w:rsidRPr="00FC7D85">
        <w:rPr>
          <w:u w:val="single"/>
        </w:rPr>
        <w:t xml:space="preserve">like Mr. Zeng who are </w:t>
      </w:r>
      <w:r w:rsidRPr="00E73142">
        <w:rPr>
          <w:b/>
          <w:sz w:val="26"/>
          <w:highlight w:val="green"/>
          <w:u w:val="single"/>
        </w:rPr>
        <w:t>concerned</w:t>
      </w:r>
      <w:r w:rsidRPr="00E73142">
        <w:rPr>
          <w:highlight w:val="green"/>
          <w:u w:val="single"/>
        </w:rPr>
        <w:t xml:space="preserve"> </w:t>
      </w:r>
      <w:r w:rsidRPr="00E73142">
        <w:rPr>
          <w:b/>
          <w:sz w:val="26"/>
          <w:highlight w:val="green"/>
          <w:u w:val="single"/>
        </w:rPr>
        <w:t>about</w:t>
      </w:r>
      <w:r w:rsidRPr="00E73142">
        <w:rPr>
          <w:highlight w:val="green"/>
          <w:u w:val="single"/>
        </w:rPr>
        <w:t xml:space="preserve"> </w:t>
      </w:r>
      <w:r w:rsidRPr="00E73142">
        <w:rPr>
          <w:b/>
          <w:sz w:val="26"/>
          <w:highlight w:val="green"/>
          <w:u w:val="single"/>
          <w:bdr w:val="single" w:sz="18" w:space="0" w:color="auto"/>
        </w:rPr>
        <w:t xml:space="preserve">high worker turnover and the loss of production through strike action. </w:t>
      </w:r>
      <w:r w:rsidRPr="00FC7D85">
        <w:rPr>
          <w:sz w:val="16"/>
        </w:rPr>
        <w:t xml:space="preserve">Crucially, it is also in the interest of the Chinese government to introduce collective bargaining. The authorities may be nervous about handing power to the </w:t>
      </w:r>
      <w:proofErr w:type="gramStart"/>
      <w:r w:rsidRPr="00FC7D85">
        <w:rPr>
          <w:sz w:val="16"/>
        </w:rPr>
        <w:t>workers</w:t>
      </w:r>
      <w:proofErr w:type="gramEnd"/>
      <w:r w:rsidRPr="00FC7D85">
        <w:rPr>
          <w:sz w:val="16"/>
        </w:rPr>
        <w:t xml:space="preserve"> but they should bear in mind that by doing so they would aid the development of more harmonious labor relations, which could lead to the Communist Party’s goal of creating a more prosperous, stable and harmonious society.</w:t>
      </w:r>
    </w:p>
    <w:p w14:paraId="304D4B69" w14:textId="77777777" w:rsidR="001D6A9A" w:rsidRPr="00065A8D" w:rsidRDefault="001D6A9A" w:rsidP="001D6A9A"/>
    <w:p w14:paraId="2052BA50" w14:textId="77777777" w:rsidR="001D6A9A" w:rsidRDefault="001D6A9A" w:rsidP="001D6A9A">
      <w:pPr>
        <w:pStyle w:val="Heading3"/>
      </w:pPr>
      <w:r>
        <w:t xml:space="preserve">1AC: Soft Power Advantage </w:t>
      </w:r>
    </w:p>
    <w:p w14:paraId="20C24743" w14:textId="77777777" w:rsidR="001D6A9A" w:rsidRPr="007A7A2D" w:rsidRDefault="001D6A9A" w:rsidP="001D6A9A">
      <w:pPr>
        <w:pStyle w:val="Heading4"/>
      </w:pPr>
      <w:r>
        <w:t xml:space="preserve">Lack of Chinese Right to Strike </w:t>
      </w:r>
      <w:r>
        <w:rPr>
          <w:u w:val="single"/>
        </w:rPr>
        <w:t>devastates</w:t>
      </w:r>
      <w:r>
        <w:t xml:space="preserve"> Collective Bargaining – undermines any legal leverage for Strikes.</w:t>
      </w:r>
    </w:p>
    <w:p w14:paraId="583491A8" w14:textId="77777777" w:rsidR="001D6A9A" w:rsidRPr="00DE1165" w:rsidRDefault="001D6A9A" w:rsidP="001D6A9A">
      <w:r w:rsidRPr="00DE1165">
        <w:rPr>
          <w:rStyle w:val="Style13ptBold"/>
        </w:rPr>
        <w:t>Friedman 17</w:t>
      </w:r>
      <w:r>
        <w:t xml:space="preserve"> </w:t>
      </w:r>
      <w:r w:rsidRPr="00DE1165">
        <w:t>Eli Friedman 4-20-2017 "Collective Bargaining in China is Dead: The Situation is Excellent"</w:t>
      </w:r>
      <w:r>
        <w:t xml:space="preserve"> </w:t>
      </w:r>
      <w:hyperlink r:id="rId9"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73C4BC56" w14:textId="77777777" w:rsidR="001D6A9A" w:rsidRPr="00D74C52" w:rsidRDefault="001D6A9A" w:rsidP="001D6A9A">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 xml:space="preserve">country’s severe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E73142">
        <w:rPr>
          <w:b/>
          <w:sz w:val="26"/>
          <w:highlight w:val="green"/>
          <w:u w:val="single"/>
        </w:rPr>
        <w:t xml:space="preserve">challenges to </w:t>
      </w:r>
      <w:proofErr w:type="spellStart"/>
      <w:r w:rsidRPr="00E73142">
        <w:rPr>
          <w:b/>
          <w:sz w:val="26"/>
          <w:highlight w:val="green"/>
          <w:u w:val="single"/>
        </w:rPr>
        <w:t>institutionalising</w:t>
      </w:r>
      <w:proofErr w:type="spellEnd"/>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w:t>
      </w:r>
      <w:proofErr w:type="spellStart"/>
      <w:r w:rsidRPr="00D74C52">
        <w:rPr>
          <w:sz w:val="16"/>
        </w:rPr>
        <w:t>mid 2000s</w:t>
      </w:r>
      <w:proofErr w:type="spellEnd"/>
      <w:r w:rsidRPr="00D74C52">
        <w:rPr>
          <w:sz w:val="16"/>
        </w:rPr>
        <w:t xml:space="preserve">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w:t>
      </w:r>
      <w:proofErr w:type="gramStart"/>
      <w:r w:rsidRPr="00D74C52">
        <w:rPr>
          <w:sz w:val="16"/>
        </w:rPr>
        <w:t>aspirations, and</w:t>
      </w:r>
      <w:proofErr w:type="gramEnd"/>
      <w:r w:rsidRPr="00D74C52">
        <w:rPr>
          <w:sz w:val="16"/>
        </w:rPr>
        <w:t xml:space="preserve">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The Death of Collective Bargaining under Xi Even these timid efforts have been smothered in recent years, as the central government has turned in a markedly anti-worker direction under Xi Jinping.</w:t>
      </w:r>
      <w:r w:rsidRPr="00D74C52">
        <w:rPr>
          <w:sz w:val="16"/>
        </w:rPr>
        <w:t xml:space="preserve"> </w:t>
      </w:r>
      <w:r w:rsidRPr="00D74C52">
        <w:rPr>
          <w:u w:val="single"/>
        </w:rPr>
        <w:t xml:space="preserve">There was </w:t>
      </w:r>
      <w:proofErr w:type="gramStart"/>
      <w:r w:rsidRPr="00D74C52">
        <w:rPr>
          <w:u w:val="single"/>
        </w:rPr>
        <w:t>a brief moment</w:t>
      </w:r>
      <w:proofErr w:type="gramEnd"/>
      <w:r w:rsidRPr="00D74C52">
        <w:rPr>
          <w:u w:val="single"/>
        </w:rPr>
        <w:t xml:space="preserve">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D74C52">
        <w:rPr>
          <w:sz w:val="16"/>
        </w:rPr>
        <w:t>absolutely worth</w:t>
      </w:r>
      <w:proofErr w:type="gramEnd"/>
      <w:r w:rsidRPr="00D74C52">
        <w:rPr>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w:t>
      </w:r>
      <w:proofErr w:type="gramStart"/>
      <w:r w:rsidRPr="00D74C52">
        <w:rPr>
          <w:sz w:val="16"/>
        </w:rPr>
        <w:t>Of course</w:t>
      </w:r>
      <w:proofErr w:type="gramEnd"/>
      <w:r w:rsidRPr="00D74C52">
        <w:rPr>
          <w:sz w:val="16"/>
        </w:rPr>
        <w:t xml:space="preserve"> such forms of collective action come at great risk for workers, and many have already paid a high price. In any </w:t>
      </w:r>
      <w:proofErr w:type="gramStart"/>
      <w:r w:rsidRPr="00D74C52">
        <w:rPr>
          <w:sz w:val="16"/>
        </w:rPr>
        <w:t>particular case</w:t>
      </w:r>
      <w:proofErr w:type="gramEnd"/>
      <w:r w:rsidRPr="00D74C52">
        <w:rPr>
          <w:sz w:val="16"/>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5D7A1511" w14:textId="77777777" w:rsidR="001D6A9A" w:rsidRDefault="001D6A9A" w:rsidP="001D6A9A">
      <w:pPr>
        <w:pStyle w:val="Heading4"/>
      </w:pPr>
      <w:r>
        <w:t xml:space="preserve">Any credible union power is </w:t>
      </w:r>
      <w:r>
        <w:rPr>
          <w:u w:val="single"/>
        </w:rPr>
        <w:t>under-cut</w:t>
      </w:r>
      <w:r>
        <w:t xml:space="preserve"> by detentions of labor activists.</w:t>
      </w:r>
    </w:p>
    <w:p w14:paraId="2F8727AF" w14:textId="77777777" w:rsidR="001D6A9A" w:rsidRPr="00FC7D85" w:rsidRDefault="001D6A9A" w:rsidP="001D6A9A">
      <w:r w:rsidRPr="00FC7D85">
        <w:rPr>
          <w:rStyle w:val="Style13ptBold"/>
        </w:rPr>
        <w:t>Merkley and McGovern 13</w:t>
      </w:r>
      <w:r>
        <w:t xml:space="preserve"> </w:t>
      </w:r>
      <w:r w:rsidRPr="00FC7D85">
        <w:t>Jeff Merkley and James McGovern 12-20-2013 "Detention of Labor Representative Highlights Challenges for Collective Bargaining in China"</w:t>
      </w:r>
      <w:r>
        <w:t xml:space="preserve"> </w:t>
      </w:r>
      <w:hyperlink r:id="rId10" w:history="1">
        <w:r w:rsidRPr="00227C9E">
          <w:rPr>
            <w:rStyle w:val="Hyperlink"/>
          </w:rPr>
          <w:t>https://www.cecc.gov/publications/commission-analysis/detention-of-labor-representative-highlights-challenges-for</w:t>
        </w:r>
      </w:hyperlink>
      <w:r>
        <w:t xml:space="preserve"> (Representative and Co-Chair of the Congressional-Executive Commission on China)//Elmer </w:t>
      </w:r>
    </w:p>
    <w:p w14:paraId="6F0A3DBD" w14:textId="77777777" w:rsidR="001D6A9A" w:rsidRPr="00D74C52" w:rsidRDefault="001D6A9A" w:rsidP="001D6A9A">
      <w:pPr>
        <w:rPr>
          <w:sz w:val="16"/>
        </w:rPr>
      </w:pPr>
      <w:r w:rsidRPr="00E73142">
        <w:rPr>
          <w:b/>
          <w:sz w:val="26"/>
          <w:highlight w:val="green"/>
          <w:u w:val="single"/>
        </w:rPr>
        <w:t>Authorities</w:t>
      </w:r>
      <w:r w:rsidRPr="00E73142">
        <w:rPr>
          <w:highlight w:val="green"/>
          <w:u w:val="single"/>
        </w:rPr>
        <w:t xml:space="preserve"> </w:t>
      </w:r>
      <w:r w:rsidRPr="00D74C52">
        <w:rPr>
          <w:u w:val="single"/>
        </w:rPr>
        <w:t xml:space="preserve">in Shenzhen city, Guangdong province, </w:t>
      </w:r>
      <w:r w:rsidRPr="00E73142">
        <w:rPr>
          <w:b/>
          <w:sz w:val="26"/>
          <w:highlight w:val="green"/>
          <w:u w:val="single"/>
        </w:rPr>
        <w:t>detained</w:t>
      </w:r>
      <w:r w:rsidRPr="00E73142">
        <w:rPr>
          <w:highlight w:val="green"/>
          <w:u w:val="single"/>
        </w:rPr>
        <w:t xml:space="preserve"> </w:t>
      </w:r>
      <w:r w:rsidRPr="00D74C52">
        <w:rPr>
          <w:u w:val="single"/>
        </w:rPr>
        <w:t xml:space="preserve">migrant worker and </w:t>
      </w:r>
      <w:r w:rsidRPr="00E73142">
        <w:rPr>
          <w:b/>
          <w:sz w:val="26"/>
          <w:highlight w:val="green"/>
          <w:u w:val="single"/>
        </w:rPr>
        <w:t>labor representative</w:t>
      </w:r>
      <w:r w:rsidRPr="00D74C52">
        <w:rPr>
          <w:u w:val="single"/>
        </w:rPr>
        <w:t xml:space="preserve"> Wu </w:t>
      </w:r>
      <w:proofErr w:type="spellStart"/>
      <w:r w:rsidRPr="00D74C52">
        <w:rPr>
          <w:u w:val="single"/>
        </w:rPr>
        <w:t>Guijun</w:t>
      </w:r>
      <w:proofErr w:type="spellEnd"/>
      <w:r w:rsidRPr="00D74C52">
        <w:rPr>
          <w:u w:val="single"/>
        </w:rPr>
        <w:t xml:space="preserve"> in May 2013 reportedly </w:t>
      </w:r>
      <w:r w:rsidRPr="00E73142">
        <w:rPr>
          <w:b/>
          <w:sz w:val="26"/>
          <w:highlight w:val="green"/>
          <w:u w:val="single"/>
          <w:bdr w:val="single" w:sz="18" w:space="0" w:color="auto"/>
        </w:rPr>
        <w:t>for participating in a peaceful labor protest</w:t>
      </w:r>
      <w:r w:rsidRPr="00D74C52">
        <w:rPr>
          <w:u w:val="single"/>
        </w:rPr>
        <w:t>. Prior to his detention, Wu was one of seven elected labor representatives involved in collective bargaining with his employer</w:t>
      </w:r>
      <w:r w:rsidRPr="00D74C52">
        <w:rPr>
          <w:sz w:val="16"/>
        </w:rPr>
        <w:t xml:space="preserve">. Labor advocates have condemned Wu’s detention and expressed concern that he has been held for an extended </w:t>
      </w:r>
      <w:proofErr w:type="gramStart"/>
      <w:r w:rsidRPr="00D74C52">
        <w:rPr>
          <w:sz w:val="16"/>
        </w:rPr>
        <w:t>period of time</w:t>
      </w:r>
      <w:proofErr w:type="gramEnd"/>
      <w:r w:rsidRPr="00D74C52">
        <w:rPr>
          <w:sz w:val="16"/>
        </w:rPr>
        <w:t xml:space="preserve"> without being formally indicted.  </w:t>
      </w:r>
      <w:r w:rsidRPr="00D74C52">
        <w:rPr>
          <w:u w:val="single"/>
        </w:rPr>
        <w:t xml:space="preserve">Wu’s case </w:t>
      </w:r>
      <w:r w:rsidRPr="00E73142">
        <w:rPr>
          <w:b/>
          <w:sz w:val="26"/>
          <w:highlight w:val="green"/>
          <w:u w:val="single"/>
        </w:rPr>
        <w:t>illustrates</w:t>
      </w:r>
      <w:r w:rsidRPr="00E73142">
        <w:rPr>
          <w:highlight w:val="green"/>
          <w:u w:val="single"/>
        </w:rPr>
        <w:t xml:space="preserve"> </w:t>
      </w:r>
      <w:r w:rsidRPr="00D74C52">
        <w:rPr>
          <w:u w:val="single"/>
        </w:rPr>
        <w:t xml:space="preserve">the </w:t>
      </w:r>
      <w:r w:rsidRPr="00E73142">
        <w:rPr>
          <w:b/>
          <w:sz w:val="26"/>
          <w:highlight w:val="green"/>
          <w:u w:val="single"/>
        </w:rPr>
        <w:t>challenges</w:t>
      </w:r>
      <w:r w:rsidRPr="00E73142">
        <w:rPr>
          <w:highlight w:val="green"/>
          <w:u w:val="single"/>
        </w:rPr>
        <w:t xml:space="preserve"> </w:t>
      </w:r>
      <w:r w:rsidRPr="00E73142">
        <w:rPr>
          <w:b/>
          <w:sz w:val="26"/>
          <w:highlight w:val="green"/>
          <w:u w:val="single"/>
          <w:bdr w:val="single" w:sz="18" w:space="0" w:color="auto"/>
        </w:rPr>
        <w:t>Chinese workers face engaging in collective bargaining</w:t>
      </w:r>
      <w:r w:rsidRPr="00E73142">
        <w:rPr>
          <w:highlight w:val="green"/>
          <w:u w:val="single"/>
        </w:rPr>
        <w:t xml:space="preserve"> </w:t>
      </w:r>
      <w:r w:rsidRPr="00D74C52">
        <w:rPr>
          <w:u w:val="single"/>
        </w:rPr>
        <w:t>to resolve workplace grievances</w:t>
      </w:r>
      <w:r w:rsidRPr="00D74C52">
        <w:rPr>
          <w:sz w:val="16"/>
        </w:rPr>
        <w:t xml:space="preserve">. On May 23, 2013, public security officials in </w:t>
      </w:r>
      <w:proofErr w:type="spellStart"/>
      <w:r w:rsidRPr="00D74C52">
        <w:rPr>
          <w:sz w:val="16"/>
        </w:rPr>
        <w:t>Bao’an</w:t>
      </w:r>
      <w:proofErr w:type="spellEnd"/>
      <w:r w:rsidRPr="00D74C52">
        <w:rPr>
          <w:sz w:val="16"/>
        </w:rPr>
        <w:t xml:space="preserve"> district, Shenzhen city, Guangdong province, detained migrant worker Wu </w:t>
      </w:r>
      <w:proofErr w:type="spellStart"/>
      <w:r w:rsidRPr="00D74C52">
        <w:rPr>
          <w:sz w:val="16"/>
        </w:rPr>
        <w:t>Guijun</w:t>
      </w:r>
      <w:proofErr w:type="spellEnd"/>
      <w:r w:rsidRPr="00D74C52">
        <w:rPr>
          <w:sz w:val="16"/>
        </w:rPr>
        <w:t xml:space="preserve">, after he reportedly participated in a local </w:t>
      </w:r>
      <w:proofErr w:type="spellStart"/>
      <w:r w:rsidRPr="00D74C52">
        <w:rPr>
          <w:sz w:val="16"/>
        </w:rPr>
        <w:t>Bao’an</w:t>
      </w:r>
      <w:proofErr w:type="spellEnd"/>
      <w:r w:rsidRPr="00D74C52">
        <w:rPr>
          <w:sz w:val="16"/>
        </w:rPr>
        <w:t xml:space="preserve"> labor protest.[1</w:t>
      </w:r>
      <w:proofErr w:type="gramStart"/>
      <w:r w:rsidRPr="00D74C52">
        <w:rPr>
          <w:sz w:val="16"/>
        </w:rPr>
        <w:t>]  Employed</w:t>
      </w:r>
      <w:proofErr w:type="gramEnd"/>
      <w:r w:rsidRPr="00D74C52">
        <w:rPr>
          <w:sz w:val="16"/>
        </w:rPr>
        <w:t xml:space="preserve"> at the </w:t>
      </w:r>
      <w:proofErr w:type="spellStart"/>
      <w:r w:rsidRPr="00D74C52">
        <w:rPr>
          <w:sz w:val="16"/>
        </w:rPr>
        <w:t>Diweixin</w:t>
      </w:r>
      <w:proofErr w:type="spellEnd"/>
      <w:r w:rsidRPr="00D74C52">
        <w:rPr>
          <w:sz w:val="16"/>
        </w:rPr>
        <w:t xml:space="preserve"> manufacturing factory (“</w:t>
      </w:r>
      <w:proofErr w:type="spellStart"/>
      <w:r w:rsidRPr="00D74C52">
        <w:rPr>
          <w:sz w:val="16"/>
        </w:rPr>
        <w:t>Diweixin</w:t>
      </w:r>
      <w:proofErr w:type="spellEnd"/>
      <w:r w:rsidRPr="00D74C52">
        <w:rPr>
          <w:sz w:val="16"/>
        </w:rPr>
        <w:t xml:space="preserve">”) in </w:t>
      </w:r>
      <w:proofErr w:type="spellStart"/>
      <w:r w:rsidRPr="00D74C52">
        <w:rPr>
          <w:sz w:val="16"/>
        </w:rPr>
        <w:t>Bao’an</w:t>
      </w:r>
      <w:proofErr w:type="spellEnd"/>
      <w:r w:rsidRPr="00D74C52">
        <w:rPr>
          <w:sz w:val="16"/>
        </w:rPr>
        <w:t xml:space="preserve">, Wu was one of seven elected labor representatives negotiating with factory management on a resolution to a near month-long labor dispute.  </w:t>
      </w:r>
      <w:r w:rsidRPr="00D74C52">
        <w:rPr>
          <w:u w:val="single"/>
        </w:rPr>
        <w:t>Workers staged a public protest after management failed to agree to collective bargaining demands, including worker compensation for a proposed factory closure</w:t>
      </w:r>
      <w:r w:rsidRPr="00D74C52">
        <w:rPr>
          <w:sz w:val="16"/>
        </w:rPr>
        <w:t xml:space="preserve">.  As a result of the protest, authorities </w:t>
      </w:r>
      <w:r w:rsidRPr="00E73142">
        <w:rPr>
          <w:b/>
          <w:sz w:val="26"/>
          <w:highlight w:val="green"/>
          <w:u w:val="single"/>
        </w:rPr>
        <w:t>detained</w:t>
      </w:r>
      <w:r w:rsidRPr="00E73142">
        <w:rPr>
          <w:sz w:val="16"/>
          <w:highlight w:val="green"/>
        </w:rPr>
        <w:t xml:space="preserve"> </w:t>
      </w:r>
      <w:proofErr w:type="gramStart"/>
      <w:r w:rsidRPr="00D74C52">
        <w:rPr>
          <w:sz w:val="16"/>
        </w:rPr>
        <w:t>a number of</w:t>
      </w:r>
      <w:proofErr w:type="gramEnd"/>
      <w:r w:rsidRPr="00D74C52">
        <w:rPr>
          <w:sz w:val="16"/>
        </w:rPr>
        <w:t xml:space="preserve"> protesters, including Wu.  According to his lawyer, </w:t>
      </w:r>
      <w:r w:rsidRPr="00D74C52">
        <w:rPr>
          <w:u w:val="single"/>
        </w:rPr>
        <w:t xml:space="preserve">Wu now faces possible criminal prosecution </w:t>
      </w:r>
      <w:r w:rsidRPr="00E73142">
        <w:rPr>
          <w:b/>
          <w:sz w:val="26"/>
          <w:highlight w:val="green"/>
          <w:u w:val="single"/>
        </w:rPr>
        <w:t>for</w:t>
      </w:r>
      <w:r w:rsidRPr="00E73142">
        <w:rPr>
          <w:highlight w:val="green"/>
          <w:u w:val="single"/>
        </w:rPr>
        <w:t xml:space="preserve"> </w:t>
      </w:r>
      <w:r w:rsidRPr="00D74C52">
        <w:rPr>
          <w:u w:val="single"/>
        </w:rPr>
        <w:t xml:space="preserve">“gathering a crowd to </w:t>
      </w:r>
      <w:r w:rsidRPr="00E73142">
        <w:rPr>
          <w:b/>
          <w:sz w:val="26"/>
          <w:highlight w:val="green"/>
          <w:u w:val="single"/>
          <w:bdr w:val="single" w:sz="18" w:space="0" w:color="auto"/>
        </w:rPr>
        <w:t>disrupt social order</w:t>
      </w:r>
      <w:r w:rsidRPr="00D74C52">
        <w:rPr>
          <w:u w:val="single"/>
        </w:rPr>
        <w:t>,” a crime punishable by three to seven years’ imprisonment under Article 290 of the PRC Criminal Law.[2]</w:t>
      </w:r>
      <w:r w:rsidRPr="00D74C52">
        <w:rPr>
          <w:sz w:val="16"/>
        </w:rPr>
        <w:t xml:space="preserve"> Background on Wu’s Case In early May 2013, workers at </w:t>
      </w:r>
      <w:proofErr w:type="spellStart"/>
      <w:r w:rsidRPr="00D74C52">
        <w:rPr>
          <w:sz w:val="16"/>
        </w:rPr>
        <w:t>Diweixin</w:t>
      </w:r>
      <w:proofErr w:type="spellEnd"/>
      <w:r w:rsidRPr="00D74C52">
        <w:rPr>
          <w:sz w:val="16"/>
        </w:rPr>
        <w:t xml:space="preserve">, a Hong Kong-owned factory, initiated a strike in response to management plans to close and relocate manufacturing operations from Shenzhen to Huizhou municipality, Guangdong.[3]  Seeking severance compensation in connection with the factory’s closure, workers elected Wu, along with six others, to advance their demands in collective negotiations with factory management.  According to multiple reports, management repeatedly refused to cooperate with the representatives for more than two weeks of collective negotiations, reportedly offering at one point to provide workers with compensation below the legal minimum required by law.[4] In an attempt to pressure local authorities to intervene in the dispute, 300 workers marched on May 23 to the Shenzhen municipal government.[5] Local public security reportedly intervened in the march, detaining as many as 200 workers, including Wu.  Authorities released a majority of those detained the following day and others in the succeeding weeks, but authorities continued to detain Wu, eventually placing him under criminal detention.[6] Labor advocates have expressed concern that authorities have held Wu for an extended period of time without being indicted.[7]  In October 2013, procuratorate officials returned Wu’s case to public security officials for additional investigation.[8] According to Wu’s lawyer, the </w:t>
      </w:r>
      <w:proofErr w:type="spellStart"/>
      <w:r w:rsidRPr="00D74C52">
        <w:rPr>
          <w:sz w:val="16"/>
        </w:rPr>
        <w:t>Bao’an</w:t>
      </w:r>
      <w:proofErr w:type="spellEnd"/>
      <w:r w:rsidRPr="00D74C52">
        <w:rPr>
          <w:sz w:val="16"/>
        </w:rPr>
        <w:t xml:space="preserve"> district procuratorate twice rejected indicting Wu—apparently on the charge of “gathering a crowd to disrupt social order”—due to insufficient evidence.[9] Reactions to Wu’s Detention Fellow workers, academics, and labor advocates have criticized Wu’s detention.  On September 27, 2013, 32 Chinese and international labor organizations cosigned a petition expressing concern that the collective actions taken by </w:t>
      </w:r>
      <w:proofErr w:type="spellStart"/>
      <w:r w:rsidRPr="00D74C52">
        <w:rPr>
          <w:sz w:val="16"/>
        </w:rPr>
        <w:t>Diweixin</w:t>
      </w:r>
      <w:proofErr w:type="spellEnd"/>
      <w:r w:rsidRPr="00D74C52">
        <w:rPr>
          <w:sz w:val="16"/>
        </w:rPr>
        <w:t xml:space="preserve"> workers resulted in detentions and the potential criminal prosecution of Wu, despite protections provided under the PRC Constitution guaranteeing freedom of assembly.[10]  </w:t>
      </w:r>
      <w:r w:rsidRPr="00D74C52">
        <w:rPr>
          <w:u w:val="single"/>
        </w:rPr>
        <w:t xml:space="preserve">Signatories stressed that “Wu and other </w:t>
      </w:r>
      <w:r w:rsidRPr="00E73142">
        <w:rPr>
          <w:b/>
          <w:bCs/>
          <w:sz w:val="26"/>
          <w:highlight w:val="green"/>
          <w:u w:val="single"/>
        </w:rPr>
        <w:t>worker</w:t>
      </w:r>
      <w:r w:rsidRPr="00E73142">
        <w:rPr>
          <w:b/>
          <w:sz w:val="26"/>
          <w:highlight w:val="green"/>
          <w:u w:val="single"/>
        </w:rPr>
        <w:t xml:space="preserve"> leaders</w:t>
      </w:r>
      <w:r w:rsidRPr="00D74C52">
        <w:rPr>
          <w:u w:val="single"/>
        </w:rPr>
        <w:t xml:space="preserve"> were </w:t>
      </w:r>
      <w:r w:rsidRPr="00E73142">
        <w:rPr>
          <w:b/>
          <w:sz w:val="26"/>
          <w:highlight w:val="green"/>
          <w:u w:val="single"/>
        </w:rPr>
        <w:t>alone in their struggle</w:t>
      </w:r>
      <w:r w:rsidRPr="00E73142">
        <w:rPr>
          <w:highlight w:val="green"/>
          <w:u w:val="single"/>
        </w:rPr>
        <w:t xml:space="preserve"> </w:t>
      </w:r>
      <w:r w:rsidRPr="00D74C52">
        <w:rPr>
          <w:u w:val="single"/>
        </w:rPr>
        <w:t>without receiving support from the trade union,” and called on authorities to “</w:t>
      </w:r>
      <w:r w:rsidRPr="00E73142">
        <w:rPr>
          <w:b/>
          <w:sz w:val="26"/>
          <w:highlight w:val="green"/>
          <w:u w:val="single"/>
          <w:bdr w:val="single" w:sz="18" w:space="0" w:color="auto"/>
        </w:rPr>
        <w:t>defend the worker’s right to strike</w:t>
      </w:r>
      <w:r w:rsidRPr="00D74C52">
        <w:rPr>
          <w:u w:val="single"/>
        </w:rPr>
        <w:t xml:space="preserve">” and release Wu. In a September 11, 2013, open letter to the Shenzhen Federation of Trade Unions, Wu’s coworkers called his </w:t>
      </w:r>
      <w:r w:rsidRPr="00E73142">
        <w:rPr>
          <w:b/>
          <w:sz w:val="26"/>
          <w:highlight w:val="green"/>
          <w:u w:val="single"/>
        </w:rPr>
        <w:t>detention</w:t>
      </w:r>
      <w:r w:rsidRPr="00E73142">
        <w:rPr>
          <w:highlight w:val="green"/>
          <w:u w:val="single"/>
        </w:rPr>
        <w:t xml:space="preserve"> </w:t>
      </w:r>
      <w:r w:rsidRPr="00D74C52">
        <w:rPr>
          <w:u w:val="single"/>
        </w:rPr>
        <w:t>a “</w:t>
      </w:r>
      <w:r w:rsidRPr="00E73142">
        <w:rPr>
          <w:b/>
          <w:sz w:val="26"/>
          <w:highlight w:val="green"/>
          <w:u w:val="single"/>
        </w:rPr>
        <w:t>bad precedent</w:t>
      </w:r>
      <w:r w:rsidRPr="00D74C52">
        <w:rPr>
          <w:u w:val="single"/>
        </w:rPr>
        <w:t xml:space="preserve">” that would </w:t>
      </w:r>
      <w:r w:rsidRPr="00E73142">
        <w:rPr>
          <w:b/>
          <w:sz w:val="26"/>
          <w:highlight w:val="green"/>
          <w:u w:val="single"/>
        </w:rPr>
        <w:t>cause</w:t>
      </w:r>
      <w:r w:rsidRPr="00E73142">
        <w:rPr>
          <w:highlight w:val="green"/>
          <w:u w:val="single"/>
        </w:rPr>
        <w:t xml:space="preserve"> </w:t>
      </w:r>
      <w:r w:rsidRPr="00D74C52">
        <w:rPr>
          <w:u w:val="single"/>
        </w:rPr>
        <w:t>“</w:t>
      </w:r>
      <w:r w:rsidRPr="00E73142">
        <w:rPr>
          <w:b/>
          <w:sz w:val="26"/>
          <w:highlight w:val="green"/>
          <w:u w:val="single"/>
        </w:rPr>
        <w:t>workers striking in the future [to face] the risk of prosecution</w:t>
      </w:r>
      <w:proofErr w:type="gramStart"/>
      <w:r w:rsidRPr="00E73142">
        <w:rPr>
          <w:b/>
          <w:sz w:val="26"/>
          <w:highlight w:val="green"/>
          <w:u w:val="single"/>
        </w:rPr>
        <w:t>.”</w:t>
      </w:r>
      <w:r w:rsidRPr="00D74C52">
        <w:rPr>
          <w:u w:val="single"/>
        </w:rPr>
        <w:t>[</w:t>
      </w:r>
      <w:proofErr w:type="gramEnd"/>
      <w:r w:rsidRPr="00D74C52">
        <w:rPr>
          <w:u w:val="single"/>
        </w:rPr>
        <w:t>11]  According to the letter, such a situation would “</w:t>
      </w:r>
      <w:r w:rsidRPr="00E73142">
        <w:rPr>
          <w:b/>
          <w:sz w:val="26"/>
          <w:highlight w:val="green"/>
          <w:u w:val="single"/>
        </w:rPr>
        <w:t>intensify social contradictions and influence social harmony</w:t>
      </w:r>
      <w:r w:rsidRPr="00D74C52">
        <w:rPr>
          <w:u w:val="single"/>
        </w:rPr>
        <w:t>.”</w:t>
      </w:r>
      <w:r w:rsidRPr="00D74C52">
        <w:rPr>
          <w:sz w:val="16"/>
        </w:rPr>
        <w:t xml:space="preserve">  Workers urged the Shenzhen Federation of Trade Unions to fulfill its “core responsibility” to protect workers’ rights and to pressure local authorities to release Wu. Continued Challenges for Collective Bargaining Wu’s case illustrates the continued challenges Chinese workers face pursuing collective bargaining to resolve workplace grievances.  The Commission’s 2013 Annual Report noted that demographic and economic shifts have provided workers with greater bargaining power in the workplace, increasing their determination to redress grievances and press for better pay and working conditions.[12]  While the All-China Federation of Trade Unions (ACFTU)—China’s sole official trade union under the direction of the Chinese Communist Party—has promoted collective contract and wage bargaining to address workers’ grievances and maintain “harmonious” labor relations, </w:t>
      </w:r>
      <w:r w:rsidRPr="00D74C52">
        <w:rPr>
          <w:u w:val="single"/>
        </w:rPr>
        <w:t>a general lack of autonomy and genuine worker representation in enterprise-level unions continues to limit ACFTU-led collective bargaining</w:t>
      </w:r>
      <w:r w:rsidRPr="00D74C52">
        <w:rPr>
          <w:sz w:val="16"/>
        </w:rPr>
        <w:t xml:space="preserve">.[13]  According to Wan </w:t>
      </w:r>
      <w:proofErr w:type="spellStart"/>
      <w:r w:rsidRPr="00D74C52">
        <w:rPr>
          <w:sz w:val="16"/>
        </w:rPr>
        <w:t>Xiangdong</w:t>
      </w:r>
      <w:proofErr w:type="spellEnd"/>
      <w:r w:rsidRPr="00D74C52">
        <w:rPr>
          <w:sz w:val="16"/>
        </w:rPr>
        <w:t xml:space="preserve">, a professor and deputy director of the labor research and service center at Sun </w:t>
      </w:r>
      <w:proofErr w:type="spellStart"/>
      <w:r w:rsidRPr="00D74C52">
        <w:rPr>
          <w:sz w:val="16"/>
        </w:rPr>
        <w:t>Yat-sen</w:t>
      </w:r>
      <w:proofErr w:type="spellEnd"/>
      <w:r w:rsidRPr="00D74C52">
        <w:rPr>
          <w:sz w:val="16"/>
        </w:rPr>
        <w:t xml:space="preserve"> University in Guangdong, </w:t>
      </w:r>
      <w:r w:rsidRPr="00E73142">
        <w:rPr>
          <w:b/>
          <w:sz w:val="26"/>
          <w:highlight w:val="green"/>
          <w:u w:val="single"/>
        </w:rPr>
        <w:t>government</w:t>
      </w:r>
      <w:r w:rsidRPr="00E73142">
        <w:rPr>
          <w:highlight w:val="green"/>
          <w:u w:val="single"/>
        </w:rPr>
        <w:t xml:space="preserve"> </w:t>
      </w:r>
      <w:r w:rsidRPr="00D74C52">
        <w:rPr>
          <w:u w:val="single"/>
        </w:rPr>
        <w:t xml:space="preserve">and local trade union </w:t>
      </w:r>
      <w:r w:rsidRPr="00E73142">
        <w:rPr>
          <w:b/>
          <w:sz w:val="26"/>
          <w:highlight w:val="green"/>
          <w:u w:val="single"/>
        </w:rPr>
        <w:t>officials</w:t>
      </w:r>
      <w:r w:rsidRPr="00E73142">
        <w:rPr>
          <w:highlight w:val="green"/>
          <w:u w:val="single"/>
        </w:rPr>
        <w:t xml:space="preserve"> </w:t>
      </w:r>
      <w:r w:rsidRPr="00E73142">
        <w:rPr>
          <w:b/>
          <w:sz w:val="26"/>
          <w:highlight w:val="green"/>
          <w:u w:val="single"/>
        </w:rPr>
        <w:t>continue to approach labor disputes through the perspective of maintaining social stability</w:t>
      </w:r>
      <w:r w:rsidRPr="00E73142">
        <w:rPr>
          <w:highlight w:val="green"/>
          <w:u w:val="single"/>
        </w:rPr>
        <w:t xml:space="preserve"> </w:t>
      </w:r>
      <w:r w:rsidRPr="00D74C52">
        <w:rPr>
          <w:u w:val="single"/>
        </w:rPr>
        <w:t xml:space="preserve">and protecting against economic losses, </w:t>
      </w:r>
      <w:r w:rsidRPr="00E73142">
        <w:rPr>
          <w:b/>
          <w:sz w:val="26"/>
          <w:highlight w:val="green"/>
          <w:u w:val="single"/>
        </w:rPr>
        <w:t>which places workers at a marked disadvantage</w:t>
      </w:r>
      <w:r w:rsidRPr="00D74C52">
        <w:rPr>
          <w:u w:val="single"/>
        </w:rPr>
        <w:t>.[14] Wu’s case also highlights the risk workers face by engaging in collective bargaining without trade unions.</w:t>
      </w:r>
      <w:r w:rsidRPr="00D74C52">
        <w:rPr>
          <w:sz w:val="16"/>
        </w:rPr>
        <w:t xml:space="preserve"> A December 7, 2012, China </w:t>
      </w:r>
      <w:proofErr w:type="spellStart"/>
      <w:r w:rsidRPr="00D74C52">
        <w:rPr>
          <w:sz w:val="16"/>
        </w:rPr>
        <w:t>Labour</w:t>
      </w:r>
      <w:proofErr w:type="spellEnd"/>
      <w:r w:rsidRPr="00D74C52">
        <w:rPr>
          <w:sz w:val="16"/>
        </w:rPr>
        <w:t xml:space="preserve"> Bulletin report, indicated that labor representatives “have suffered reprisals after taking part in collective bargaining with management,” including forced resignations, firings, and detention.[15]  </w:t>
      </w:r>
      <w:r w:rsidRPr="00D74C52">
        <w:rPr>
          <w:u w:val="single"/>
        </w:rPr>
        <w:t xml:space="preserve">The report notes that despite some successful cases of worker-led collective bargaining, a </w:t>
      </w:r>
      <w:r w:rsidRPr="00E73142">
        <w:rPr>
          <w:b/>
          <w:sz w:val="26"/>
          <w:highlight w:val="green"/>
          <w:u w:val="single"/>
        </w:rPr>
        <w:t>lack</w:t>
      </w:r>
      <w:r w:rsidRPr="00E73142">
        <w:rPr>
          <w:highlight w:val="green"/>
          <w:u w:val="single"/>
        </w:rPr>
        <w:t xml:space="preserve"> </w:t>
      </w:r>
      <w:r w:rsidRPr="00E73142">
        <w:rPr>
          <w:b/>
          <w:sz w:val="26"/>
          <w:highlight w:val="green"/>
          <w:u w:val="single"/>
        </w:rPr>
        <w:t>of</w:t>
      </w:r>
      <w:r w:rsidRPr="00E73142">
        <w:rPr>
          <w:highlight w:val="green"/>
          <w:u w:val="single"/>
        </w:rPr>
        <w:t xml:space="preserve"> </w:t>
      </w:r>
      <w:r w:rsidRPr="00D74C52">
        <w:rPr>
          <w:u w:val="single"/>
        </w:rPr>
        <w:t xml:space="preserve">“any </w:t>
      </w:r>
      <w:r w:rsidRPr="00E73142">
        <w:rPr>
          <w:b/>
          <w:sz w:val="26"/>
          <w:highlight w:val="green"/>
          <w:u w:val="single"/>
        </w:rPr>
        <w:t>clear defined legal protection</w:t>
      </w:r>
      <w:r w:rsidRPr="00D74C52">
        <w:rPr>
          <w:u w:val="single"/>
        </w:rPr>
        <w:t xml:space="preserve">” for labor representatives </w:t>
      </w:r>
      <w:r w:rsidRPr="00E73142">
        <w:rPr>
          <w:b/>
          <w:sz w:val="26"/>
          <w:highlight w:val="green"/>
          <w:u w:val="single"/>
        </w:rPr>
        <w:t>makes them susceptible to retaliation</w:t>
      </w:r>
      <w:r w:rsidRPr="00D74C52">
        <w:rPr>
          <w:u w:val="single"/>
        </w:rPr>
        <w:t>, necessitating “protection from both the law and a fully functioning trade union.”</w:t>
      </w:r>
      <w:r w:rsidRPr="00D74C52">
        <w:rPr>
          <w:sz w:val="16"/>
        </w:rPr>
        <w:t xml:space="preserve"> As a member of the International Labor Organization (ILO), China is obligated to respect, promote, and realize the principles of freedom of association and the “effective recognition” of the right to collective bargaining.[16]</w:t>
      </w:r>
    </w:p>
    <w:p w14:paraId="76EF5B57" w14:textId="77777777" w:rsidR="001D6A9A" w:rsidRDefault="001D6A9A" w:rsidP="001D6A9A">
      <w:pPr>
        <w:pStyle w:val="Heading4"/>
      </w:pPr>
      <w:r>
        <w:t xml:space="preserve">The Right to Strike </w:t>
      </w:r>
      <w:r>
        <w:rPr>
          <w:u w:val="single"/>
        </w:rPr>
        <w:t>re-balances</w:t>
      </w:r>
      <w:r>
        <w:t xml:space="preserve"> China’s Economy. </w:t>
      </w:r>
    </w:p>
    <w:p w14:paraId="57901729" w14:textId="77777777" w:rsidR="001D6A9A" w:rsidRDefault="001D6A9A" w:rsidP="001D6A9A">
      <w:r w:rsidRPr="00A44704">
        <w:rPr>
          <w:rStyle w:val="Style13ptBold"/>
        </w:rPr>
        <w:t>Roberts 10</w:t>
      </w:r>
      <w:r>
        <w:t xml:space="preserve"> </w:t>
      </w:r>
      <w:r w:rsidRPr="00A44704">
        <w:t>Dexter Roberts 8-5-2010 "Is the Right to Strike Coming to China"</w:t>
      </w:r>
      <w:r>
        <w:t xml:space="preserve"> </w:t>
      </w:r>
      <w:hyperlink r:id="rId11" w:history="1">
        <w:r w:rsidRPr="00227C9E">
          <w:rPr>
            <w:rStyle w:val="Hyperlink"/>
          </w:rPr>
          <w:t>https://archive.md/hjNI7</w:t>
        </w:r>
      </w:hyperlink>
      <w:r>
        <w:t xml:space="preserve"> (Editor at Bloomberg)//Elmer</w:t>
      </w:r>
    </w:p>
    <w:p w14:paraId="4DD551CA" w14:textId="77777777" w:rsidR="001D6A9A" w:rsidRDefault="001D6A9A" w:rsidP="001D6A9A">
      <w:pPr>
        <w:rPr>
          <w:sz w:val="16"/>
        </w:rPr>
      </w:pPr>
      <w:r w:rsidRPr="00FC7D85">
        <w:rPr>
          <w:sz w:val="16"/>
        </w:rPr>
        <w:t xml:space="preserve">The name gives no hint of the revolutionary changes afoot for mainland workers. </w:t>
      </w:r>
      <w:r w:rsidRPr="00FC7D85">
        <w:rPr>
          <w:u w:val="single"/>
        </w:rPr>
        <w:t xml:space="preserve">Yet the </w:t>
      </w:r>
      <w:r w:rsidRPr="00E73142">
        <w:rPr>
          <w:b/>
          <w:sz w:val="26"/>
          <w:highlight w:val="green"/>
          <w:u w:val="single"/>
        </w:rPr>
        <w:t>proposed Regulations</w:t>
      </w:r>
      <w:r w:rsidRPr="00E73142">
        <w:rPr>
          <w:highlight w:val="green"/>
          <w:u w:val="single"/>
        </w:rPr>
        <w:t xml:space="preserve"> </w:t>
      </w:r>
      <w:r w:rsidRPr="00FC7D85">
        <w:rPr>
          <w:u w:val="single"/>
        </w:rPr>
        <w:t xml:space="preserve">on the Democratic Management of Enterprises, now being debated by the Guangdong Provincial People's Congress, </w:t>
      </w:r>
      <w:r w:rsidRPr="00E73142">
        <w:rPr>
          <w:b/>
          <w:sz w:val="26"/>
          <w:highlight w:val="green"/>
          <w:u w:val="single"/>
        </w:rPr>
        <w:t>could give Chinese labor the ultimate</w:t>
      </w:r>
      <w:r w:rsidRPr="00FC7D85">
        <w:rPr>
          <w:u w:val="single"/>
        </w:rPr>
        <w:t>—and until now taboo—</w:t>
      </w:r>
      <w:r w:rsidRPr="00E73142">
        <w:rPr>
          <w:b/>
          <w:sz w:val="26"/>
          <w:highlight w:val="green"/>
          <w:u w:val="single"/>
        </w:rPr>
        <w:t>bargaining tool</w:t>
      </w:r>
      <w:r w:rsidRPr="00FC7D85">
        <w:rPr>
          <w:u w:val="single"/>
        </w:rPr>
        <w:t xml:space="preserve">: </w:t>
      </w:r>
      <w:r w:rsidRPr="00E73142">
        <w:rPr>
          <w:b/>
          <w:sz w:val="26"/>
          <w:highlight w:val="green"/>
          <w:u w:val="single"/>
          <w:bdr w:val="single" w:sz="18" w:space="0" w:color="auto"/>
        </w:rPr>
        <w:t>an officially sanctioned right to strike</w:t>
      </w:r>
      <w:r w:rsidRPr="00FC7D85">
        <w:rPr>
          <w:sz w:val="16"/>
        </w:rPr>
        <w:t>. "</w:t>
      </w:r>
      <w:r w:rsidRPr="00FC7D85">
        <w:rPr>
          <w:u w:val="single"/>
        </w:rPr>
        <w:t>This has been a no-go area in China for decades,</w:t>
      </w:r>
      <w:r w:rsidRPr="00FC7D85">
        <w:rPr>
          <w:sz w:val="16"/>
        </w:rPr>
        <w:t xml:space="preserve">" says Robin Munro, deputy director at the Hong Kong-based China </w:t>
      </w:r>
      <w:proofErr w:type="spellStart"/>
      <w:r w:rsidRPr="00FC7D85">
        <w:rPr>
          <w:sz w:val="16"/>
        </w:rPr>
        <w:t>Labour</w:t>
      </w:r>
      <w:proofErr w:type="spellEnd"/>
      <w:r w:rsidRPr="00FC7D85">
        <w:rPr>
          <w:sz w:val="16"/>
        </w:rPr>
        <w:t xml:space="preserve"> Bulletin. </w:t>
      </w:r>
      <w:r w:rsidRPr="00FC7D85">
        <w:rPr>
          <w:u w:val="single"/>
        </w:rPr>
        <w:t xml:space="preserve">All </w:t>
      </w:r>
      <w:r w:rsidRPr="00E73142">
        <w:rPr>
          <w:b/>
          <w:sz w:val="26"/>
          <w:highlight w:val="green"/>
          <w:u w:val="single"/>
        </w:rPr>
        <w:t>Chinese workers</w:t>
      </w:r>
      <w:r w:rsidRPr="00E73142">
        <w:rPr>
          <w:highlight w:val="green"/>
          <w:u w:val="single"/>
        </w:rPr>
        <w:t xml:space="preserve"> </w:t>
      </w:r>
      <w:r w:rsidRPr="00FC7D85">
        <w:rPr>
          <w:u w:val="single"/>
        </w:rPr>
        <w:t xml:space="preserve">belong to one </w:t>
      </w:r>
      <w:r w:rsidRPr="00E73142">
        <w:rPr>
          <w:b/>
          <w:sz w:val="26"/>
          <w:highlight w:val="green"/>
          <w:u w:val="single"/>
        </w:rPr>
        <w:t>union</w:t>
      </w:r>
      <w:r w:rsidRPr="00FC7D85">
        <w:rPr>
          <w:u w:val="single"/>
        </w:rPr>
        <w:t xml:space="preserve">, but it </w:t>
      </w:r>
      <w:r w:rsidRPr="00E73142">
        <w:rPr>
          <w:b/>
          <w:sz w:val="26"/>
          <w:highlight w:val="green"/>
          <w:u w:val="single"/>
          <w:bdr w:val="single" w:sz="18" w:space="0" w:color="auto"/>
        </w:rPr>
        <w:t>wields little power</w:t>
      </w:r>
      <w:r w:rsidRPr="00FC7D85">
        <w:rPr>
          <w:u w:val="single"/>
        </w:rPr>
        <w:t xml:space="preserve">. </w:t>
      </w:r>
      <w:r w:rsidRPr="00FC7D85">
        <w:rPr>
          <w:sz w:val="16"/>
        </w:rPr>
        <w:t xml:space="preserve">"This is the first time ever Chinese authorities have said it is O.K. to strike." The draft law could take effect by this fall in Guangdong, the industrialized coastal province where Honda (HMC) workers in June illegally and successfully struck for higher wages. </w:t>
      </w:r>
      <w:r w:rsidRPr="00FC7D85">
        <w:rPr>
          <w:u w:val="single"/>
        </w:rPr>
        <w:t>The proposed law is seen by many activists and researchers as a trial balloon before a possible national rollout.</w:t>
      </w:r>
      <w:r w:rsidRPr="00FC7D85">
        <w:rPr>
          <w:sz w:val="16"/>
        </w:rPr>
        <w:t xml:space="preserve">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w:t>
      </w:r>
      <w:r w:rsidRPr="00FC7D85">
        <w:rPr>
          <w:u w:val="single"/>
        </w:rPr>
        <w:t>For six decades, picketing and disrupting production have been illegal and subject to harsh punishment</w:t>
      </w:r>
      <w:r w:rsidRPr="00FC7D85">
        <w:rPr>
          <w:sz w:val="16"/>
        </w:rPr>
        <w:t xml:space="preserve">. Under the Guangdong proposal, </w:t>
      </w:r>
      <w:proofErr w:type="gramStart"/>
      <w:r w:rsidRPr="00FC7D85">
        <w:rPr>
          <w:u w:val="single"/>
        </w:rPr>
        <w:t>as long as</w:t>
      </w:r>
      <w:proofErr w:type="gramEnd"/>
      <w:r w:rsidRPr="00FC7D85">
        <w:rPr>
          <w:u w:val="single"/>
        </w:rPr>
        <w:t xml:space="preserve"> workers first try negotiating and refrain from violence, they're allowed to strike</w:t>
      </w:r>
      <w:r w:rsidRPr="00FC7D85">
        <w:rPr>
          <w:sz w:val="16"/>
        </w:rPr>
        <w:t>. Though the draft could still get watered down, the fact that officials are even considering legalizing strikes signals a sea change. The party's moves are an attempt to recognize—and regulate—what is already happening. "</w:t>
      </w:r>
      <w:r w:rsidRPr="00FC7D85">
        <w:rPr>
          <w:u w:val="single"/>
        </w:rPr>
        <w:t>Every month there are hundreds of strikes</w:t>
      </w:r>
      <w:r w:rsidRPr="00FC7D85">
        <w:rPr>
          <w:sz w:val="16"/>
        </w:rPr>
        <w:t xml:space="preserve">," says Chang Kai, a labor relations professor at Renmin University of China who advised the Honda workers. "What the government is concerned about is whether it can control these strikes or not." </w:t>
      </w:r>
      <w:r w:rsidRPr="00E73142">
        <w:rPr>
          <w:b/>
          <w:sz w:val="26"/>
          <w:highlight w:val="green"/>
          <w:u w:val="single"/>
        </w:rPr>
        <w:t>Formalizing workers' rights</w:t>
      </w:r>
      <w:r w:rsidRPr="00E73142">
        <w:rPr>
          <w:sz w:val="16"/>
          <w:highlight w:val="green"/>
        </w:rPr>
        <w:t xml:space="preserve"> </w:t>
      </w:r>
      <w:r w:rsidRPr="00E73142">
        <w:rPr>
          <w:b/>
          <w:sz w:val="26"/>
          <w:highlight w:val="green"/>
          <w:u w:val="single"/>
        </w:rPr>
        <w:t>could</w:t>
      </w:r>
      <w:r w:rsidRPr="00E73142">
        <w:rPr>
          <w:sz w:val="16"/>
          <w:highlight w:val="green"/>
        </w:rPr>
        <w:t xml:space="preserve"> </w:t>
      </w:r>
      <w:r w:rsidRPr="00FC7D85">
        <w:rPr>
          <w:sz w:val="16"/>
        </w:rPr>
        <w:t xml:space="preserve">also advance </w:t>
      </w:r>
      <w:r w:rsidRPr="00E73142">
        <w:rPr>
          <w:b/>
          <w:sz w:val="26"/>
          <w:highlight w:val="green"/>
          <w:u w:val="single"/>
          <w:bdr w:val="single" w:sz="18" w:space="0" w:color="auto"/>
        </w:rPr>
        <w:t>China's goal of rebalancing the economy</w:t>
      </w:r>
      <w:r w:rsidRPr="00FC7D85">
        <w:rPr>
          <w:sz w:val="16"/>
        </w:rPr>
        <w:t xml:space="preserve">. "There is a </w:t>
      </w:r>
      <w:r w:rsidRPr="00E73142">
        <w:rPr>
          <w:b/>
          <w:sz w:val="26"/>
          <w:highlight w:val="green"/>
          <w:u w:val="single"/>
        </w:rPr>
        <w:t>new emphasis on how to reduce the wage gap</w:t>
      </w:r>
      <w:r w:rsidRPr="00E73142">
        <w:rPr>
          <w:sz w:val="16"/>
          <w:highlight w:val="green"/>
        </w:rPr>
        <w:t xml:space="preserve"> </w:t>
      </w:r>
      <w:r w:rsidRPr="00E73142">
        <w:rPr>
          <w:b/>
          <w:sz w:val="26"/>
          <w:highlight w:val="green"/>
          <w:u w:val="single"/>
        </w:rPr>
        <w:t>and get consumers to spend more</w:t>
      </w:r>
      <w:r w:rsidRPr="00FC7D85">
        <w:rPr>
          <w:sz w:val="16"/>
        </w:rPr>
        <w:t>," says Chang-</w:t>
      </w:r>
      <w:proofErr w:type="spellStart"/>
      <w:r w:rsidRPr="00FC7D85">
        <w:rPr>
          <w:sz w:val="16"/>
        </w:rPr>
        <w:t>Hee</w:t>
      </w:r>
      <w:proofErr w:type="spellEnd"/>
      <w:r w:rsidRPr="00FC7D85">
        <w:rPr>
          <w:sz w:val="16"/>
        </w:rPr>
        <w:t xml:space="preserve"> Lee, an industrial relations expert at the International </w:t>
      </w:r>
      <w:proofErr w:type="spellStart"/>
      <w:r w:rsidRPr="00FC7D85">
        <w:rPr>
          <w:sz w:val="16"/>
        </w:rPr>
        <w:t>Labour</w:t>
      </w:r>
      <w:proofErr w:type="spellEnd"/>
      <w:r w:rsidRPr="00FC7D85">
        <w:rPr>
          <w:sz w:val="16"/>
        </w:rPr>
        <w:t xml:space="preserve"> Organization's Beijing office. "</w:t>
      </w:r>
      <w:r w:rsidRPr="00FC7D85">
        <w:rPr>
          <w:u w:val="single"/>
        </w:rPr>
        <w:t xml:space="preserve">This is </w:t>
      </w:r>
      <w:r w:rsidRPr="00E73142">
        <w:rPr>
          <w:b/>
          <w:sz w:val="26"/>
          <w:highlight w:val="green"/>
          <w:u w:val="single"/>
        </w:rPr>
        <w:t>not</w:t>
      </w:r>
      <w:r w:rsidRPr="00E73142">
        <w:rPr>
          <w:highlight w:val="green"/>
          <w:u w:val="single"/>
        </w:rPr>
        <w:t xml:space="preserve"> </w:t>
      </w:r>
      <w:r w:rsidRPr="00FC7D85">
        <w:rPr>
          <w:u w:val="single"/>
        </w:rPr>
        <w:t xml:space="preserve">very </w:t>
      </w:r>
      <w:r w:rsidRPr="00E73142">
        <w:rPr>
          <w:b/>
          <w:sz w:val="26"/>
          <w:highlight w:val="green"/>
          <w:u w:val="single"/>
        </w:rPr>
        <w:t>easy</w:t>
      </w:r>
      <w:r w:rsidRPr="00E73142">
        <w:rPr>
          <w:highlight w:val="green"/>
          <w:u w:val="single"/>
        </w:rPr>
        <w:t xml:space="preserve"> </w:t>
      </w:r>
      <w:r w:rsidRPr="00FC7D85">
        <w:rPr>
          <w:u w:val="single"/>
        </w:rPr>
        <w:t xml:space="preserve">to accomplish </w:t>
      </w:r>
      <w:r w:rsidRPr="00E73142">
        <w:rPr>
          <w:b/>
          <w:sz w:val="26"/>
          <w:highlight w:val="green"/>
          <w:u w:val="single"/>
        </w:rPr>
        <w:t>unless</w:t>
      </w:r>
      <w:r w:rsidRPr="00E73142">
        <w:rPr>
          <w:highlight w:val="green"/>
          <w:u w:val="single"/>
        </w:rPr>
        <w:t xml:space="preserve"> </w:t>
      </w:r>
      <w:r w:rsidRPr="00E73142">
        <w:rPr>
          <w:b/>
          <w:sz w:val="26"/>
          <w:highlight w:val="green"/>
          <w:u w:val="single"/>
        </w:rPr>
        <w:t>workers have more bargaining power</w:t>
      </w:r>
      <w:r w:rsidRPr="00FC7D85">
        <w:rPr>
          <w:sz w:val="16"/>
        </w:rPr>
        <w:t xml:space="preserve">." </w:t>
      </w:r>
      <w:r w:rsidRPr="00FC7D85">
        <w:rPr>
          <w:u w:val="single"/>
        </w:rPr>
        <w:t>The bottom line: A proposed law being debated in Guangdong could greatly strengthen the bargaining power of Chinese workers</w:t>
      </w:r>
      <w:r w:rsidRPr="00FC7D85">
        <w:rPr>
          <w:sz w:val="16"/>
        </w:rPr>
        <w:t>.</w:t>
      </w:r>
    </w:p>
    <w:p w14:paraId="0BAFA0AE" w14:textId="77777777" w:rsidR="001D6A9A" w:rsidRDefault="001D6A9A" w:rsidP="001D6A9A">
      <w:pPr>
        <w:pStyle w:val="Heading4"/>
      </w:pPr>
      <w:r>
        <w:t xml:space="preserve">Enhanced Unions and Labor Reforms key to </w:t>
      </w:r>
      <w:r>
        <w:rPr>
          <w:u w:val="single"/>
        </w:rPr>
        <w:t>sustained</w:t>
      </w:r>
      <w:r>
        <w:t xml:space="preserve"> Chinese Economic Growth.</w:t>
      </w:r>
    </w:p>
    <w:p w14:paraId="6BB3F512" w14:textId="77777777" w:rsidR="001D6A9A" w:rsidRPr="00A415B4" w:rsidRDefault="001D6A9A" w:rsidP="001D6A9A">
      <w:r w:rsidRPr="00A415B4">
        <w:rPr>
          <w:rStyle w:val="Style13ptBold"/>
        </w:rPr>
        <w:t>Haack 21</w:t>
      </w:r>
      <w:r>
        <w:t xml:space="preserve"> </w:t>
      </w:r>
      <w:r w:rsidRPr="00A415B4">
        <w:t>Michael Haack 2-13-2021 "Could Biden Make US-China Trade Better for Workers?"</w:t>
      </w:r>
      <w:r>
        <w:t xml:space="preserve"> </w:t>
      </w:r>
      <w:hyperlink r:id="rId12" w:history="1">
        <w:r w:rsidRPr="00227C9E">
          <w:rPr>
            <w:rStyle w:val="Hyperlink"/>
          </w:rPr>
          <w:t>https://thediplomat.com/2021/02/could-biden-make-us-china-trade-better-for-workers/</w:t>
        </w:r>
      </w:hyperlink>
      <w:r>
        <w:t xml:space="preserve"> (</w:t>
      </w:r>
      <w:r w:rsidRPr="00A415B4">
        <w:t>Michael Haack currently a contractor with the China Labor Translation Project, a project of the Chinese Progressive Association. He previously worked with industrial workers in southern China. Michael holds master’s degrees from SOAS, University of London and American University</w:t>
      </w:r>
      <w:r>
        <w:t xml:space="preserve">)//Elmer </w:t>
      </w:r>
    </w:p>
    <w:p w14:paraId="71CDA6C7" w14:textId="77777777" w:rsidR="001D6A9A" w:rsidRDefault="001D6A9A" w:rsidP="001D6A9A">
      <w:pPr>
        <w:rPr>
          <w:u w:val="single"/>
        </w:rPr>
      </w:pPr>
      <w:r w:rsidRPr="00A415B4">
        <w:rPr>
          <w:sz w:val="16"/>
        </w:rPr>
        <w:t xml:space="preserve">Meanwhile, </w:t>
      </w:r>
      <w:r w:rsidRPr="00E73142">
        <w:rPr>
          <w:b/>
          <w:sz w:val="26"/>
          <w:highlight w:val="green"/>
          <w:u w:val="single"/>
        </w:rPr>
        <w:t>even as China grows, its wealth</w:t>
      </w:r>
      <w:r w:rsidRPr="00E73142">
        <w:rPr>
          <w:highlight w:val="green"/>
          <w:u w:val="single"/>
        </w:rPr>
        <w:t xml:space="preserve"> </w:t>
      </w:r>
      <w:r w:rsidRPr="00E73142">
        <w:rPr>
          <w:b/>
          <w:sz w:val="26"/>
          <w:highlight w:val="green"/>
          <w:u w:val="single"/>
        </w:rPr>
        <w:t>remains</w:t>
      </w:r>
      <w:r w:rsidRPr="00E73142">
        <w:rPr>
          <w:highlight w:val="green"/>
          <w:u w:val="single"/>
        </w:rPr>
        <w:t xml:space="preserve"> </w:t>
      </w:r>
      <w:r w:rsidRPr="00A415B4">
        <w:rPr>
          <w:u w:val="single"/>
        </w:rPr>
        <w:t xml:space="preserve">largely </w:t>
      </w:r>
      <w:r w:rsidRPr="00E73142">
        <w:rPr>
          <w:b/>
          <w:sz w:val="26"/>
          <w:highlight w:val="green"/>
          <w:u w:val="single"/>
        </w:rPr>
        <w:t>with companies and the government</w:t>
      </w:r>
      <w:r w:rsidRPr="00A415B4">
        <w:rPr>
          <w:u w:val="single"/>
        </w:rPr>
        <w:t xml:space="preserve">. </w:t>
      </w:r>
      <w:r w:rsidRPr="00E73142">
        <w:rPr>
          <w:b/>
          <w:sz w:val="26"/>
          <w:highlight w:val="green"/>
          <w:u w:val="single"/>
        </w:rPr>
        <w:t>Individual households capture only around 40 percent</w:t>
      </w:r>
      <w:r w:rsidRPr="00E73142">
        <w:rPr>
          <w:highlight w:val="green"/>
          <w:u w:val="single"/>
        </w:rPr>
        <w:t xml:space="preserve"> </w:t>
      </w:r>
      <w:r w:rsidRPr="00A415B4">
        <w:rPr>
          <w:u w:val="single"/>
        </w:rPr>
        <w:t xml:space="preserve">of China’s GDP compared to around 70 percent in the United States. </w:t>
      </w:r>
      <w:r w:rsidRPr="00E73142">
        <w:rPr>
          <w:b/>
          <w:sz w:val="26"/>
          <w:highlight w:val="green"/>
          <w:u w:val="single"/>
        </w:rPr>
        <w:t>Inequality has soared</w:t>
      </w:r>
      <w:r w:rsidRPr="00A415B4">
        <w:rPr>
          <w:u w:val="single"/>
        </w:rPr>
        <w:t xml:space="preserve">. China’s official </w:t>
      </w:r>
      <w:r w:rsidRPr="00A415B4">
        <w:rPr>
          <w:b/>
          <w:bCs/>
          <w:u w:val="single"/>
        </w:rPr>
        <w:t xml:space="preserve">Gini coefficient is at </w:t>
      </w:r>
      <w:proofErr w:type="gramStart"/>
      <w:r w:rsidRPr="00A415B4">
        <w:rPr>
          <w:b/>
          <w:bCs/>
          <w:u w:val="single"/>
        </w:rPr>
        <w:t>0.47  (</w:t>
      </w:r>
      <w:proofErr w:type="gramEnd"/>
      <w:r w:rsidRPr="00A415B4">
        <w:rPr>
          <w:b/>
          <w:bCs/>
          <w:u w:val="single"/>
        </w:rPr>
        <w:t>independent analyses put the number considerably higher) compared to 0.39 in the U.S</w:t>
      </w:r>
      <w:r w:rsidRPr="00A415B4">
        <w:rPr>
          <w:u w:val="single"/>
        </w:rPr>
        <w:t>. “</w:t>
      </w:r>
      <w:r w:rsidRPr="00E73142">
        <w:rPr>
          <w:b/>
          <w:sz w:val="26"/>
          <w:highlight w:val="green"/>
          <w:u w:val="single"/>
        </w:rPr>
        <w:t>Chinese workers</w:t>
      </w:r>
      <w:r w:rsidRPr="00E73142">
        <w:rPr>
          <w:highlight w:val="green"/>
          <w:u w:val="single"/>
        </w:rPr>
        <w:t xml:space="preserve"> </w:t>
      </w:r>
      <w:r w:rsidRPr="00A415B4">
        <w:rPr>
          <w:u w:val="single"/>
        </w:rPr>
        <w:t xml:space="preserve">are </w:t>
      </w:r>
      <w:r w:rsidRPr="00E73142">
        <w:rPr>
          <w:b/>
          <w:sz w:val="26"/>
          <w:highlight w:val="green"/>
          <w:u w:val="single"/>
        </w:rPr>
        <w:t>underpaid</w:t>
      </w:r>
      <w:r w:rsidRPr="00E73142">
        <w:rPr>
          <w:highlight w:val="green"/>
          <w:u w:val="single"/>
        </w:rPr>
        <w:t xml:space="preserve"> </w:t>
      </w:r>
      <w:r w:rsidRPr="00A415B4">
        <w:rPr>
          <w:u w:val="single"/>
        </w:rPr>
        <w:t xml:space="preserve">and overtaxed, so they </w:t>
      </w:r>
      <w:r w:rsidRPr="00E73142">
        <w:rPr>
          <w:b/>
          <w:sz w:val="26"/>
          <w:highlight w:val="green"/>
          <w:u w:val="single"/>
        </w:rPr>
        <w:t>can’t</w:t>
      </w:r>
      <w:r w:rsidRPr="00E73142">
        <w:rPr>
          <w:highlight w:val="green"/>
          <w:u w:val="single"/>
        </w:rPr>
        <w:t xml:space="preserve"> </w:t>
      </w:r>
      <w:r w:rsidRPr="00A415B4">
        <w:rPr>
          <w:u w:val="single"/>
        </w:rPr>
        <w:t xml:space="preserve">afford to </w:t>
      </w:r>
      <w:r w:rsidRPr="00E73142">
        <w:rPr>
          <w:b/>
          <w:sz w:val="26"/>
          <w:highlight w:val="green"/>
          <w:u w:val="single"/>
        </w:rPr>
        <w:t>spend as much</w:t>
      </w:r>
      <w:r w:rsidRPr="00E73142">
        <w:rPr>
          <w:highlight w:val="green"/>
          <w:u w:val="single"/>
        </w:rPr>
        <w:t xml:space="preserve"> </w:t>
      </w:r>
      <w:r w:rsidRPr="00A415B4">
        <w:rPr>
          <w:u w:val="single"/>
        </w:rPr>
        <w:t xml:space="preserve">on goods and services,” said Mathew Klein of Barron’s. “The result is that Chinese businesses systematically generate a </w:t>
      </w:r>
      <w:r w:rsidRPr="00E73142">
        <w:rPr>
          <w:b/>
          <w:sz w:val="26"/>
          <w:highlight w:val="green"/>
          <w:u w:val="single"/>
        </w:rPr>
        <w:t>surplus</w:t>
      </w:r>
      <w:r w:rsidRPr="00E73142">
        <w:rPr>
          <w:highlight w:val="green"/>
          <w:u w:val="single"/>
        </w:rPr>
        <w:t xml:space="preserve"> </w:t>
      </w:r>
      <w:r w:rsidRPr="00A415B4">
        <w:rPr>
          <w:u w:val="single"/>
        </w:rPr>
        <w:t xml:space="preserve">of goods that gets </w:t>
      </w:r>
      <w:r w:rsidRPr="00E73142">
        <w:rPr>
          <w:b/>
          <w:sz w:val="26"/>
          <w:highlight w:val="green"/>
          <w:u w:val="single"/>
        </w:rPr>
        <w:t>dumped</w:t>
      </w:r>
      <w:r w:rsidRPr="00E73142">
        <w:rPr>
          <w:highlight w:val="green"/>
          <w:u w:val="single"/>
        </w:rPr>
        <w:t xml:space="preserve"> </w:t>
      </w:r>
      <w:r w:rsidRPr="00E73142">
        <w:rPr>
          <w:b/>
          <w:sz w:val="26"/>
          <w:highlight w:val="green"/>
          <w:u w:val="single"/>
        </w:rPr>
        <w:t>on the rest of the world</w:t>
      </w:r>
      <w:r w:rsidRPr="00A415B4">
        <w:rPr>
          <w:u w:val="single"/>
        </w:rPr>
        <w:t xml:space="preserve">, which in turn </w:t>
      </w:r>
      <w:r w:rsidRPr="00E73142">
        <w:rPr>
          <w:b/>
          <w:sz w:val="26"/>
          <w:highlight w:val="green"/>
          <w:u w:val="single"/>
        </w:rPr>
        <w:t>leads to</w:t>
      </w:r>
      <w:r w:rsidRPr="00E73142">
        <w:rPr>
          <w:highlight w:val="green"/>
          <w:u w:val="single"/>
        </w:rPr>
        <w:t xml:space="preserve"> </w:t>
      </w:r>
      <w:r w:rsidRPr="00A415B4">
        <w:rPr>
          <w:u w:val="single"/>
        </w:rPr>
        <w:t xml:space="preserve">some combination of </w:t>
      </w:r>
      <w:r w:rsidRPr="00E73142">
        <w:rPr>
          <w:b/>
          <w:sz w:val="26"/>
          <w:highlight w:val="green"/>
          <w:u w:val="single"/>
          <w:bdr w:val="single" w:sz="18" w:space="0" w:color="auto"/>
        </w:rPr>
        <w:t>deindustrialization and rising indebtedness</w:t>
      </w:r>
      <w:r w:rsidRPr="00A415B4">
        <w:rPr>
          <w:u w:val="single"/>
        </w:rPr>
        <w:t>.”</w:t>
      </w:r>
      <w:r w:rsidRPr="00A415B4">
        <w:rPr>
          <w:sz w:val="16"/>
        </w:rPr>
        <w:t xml:space="preserve"> Concern for the United States’ industrial capacity has led populists to rally for “decoupling.” For its part, China would also prefer to not rely on the United States for consumers and technology. In a recent speech to Asia-Pacific Economic Cooperation (APEC) CEO Dialogues, Xi Jinping was clear that “</w:t>
      </w:r>
      <w:r w:rsidRPr="00A415B4">
        <w:rPr>
          <w:u w:val="single"/>
        </w:rPr>
        <w:t xml:space="preserve">making </w:t>
      </w:r>
      <w:r w:rsidRPr="00E73142">
        <w:rPr>
          <w:b/>
          <w:sz w:val="26"/>
          <w:highlight w:val="green"/>
          <w:u w:val="single"/>
        </w:rPr>
        <w:t xml:space="preserve">domestic consumption </w:t>
      </w:r>
      <w:r w:rsidRPr="00A415B4">
        <w:rPr>
          <w:u w:val="single"/>
        </w:rPr>
        <w:t xml:space="preserve">the </w:t>
      </w:r>
      <w:r w:rsidRPr="00E73142">
        <w:rPr>
          <w:b/>
          <w:sz w:val="26"/>
          <w:highlight w:val="green"/>
          <w:u w:val="single"/>
        </w:rPr>
        <w:t>main driver of</w:t>
      </w:r>
      <w:r w:rsidRPr="00E73142">
        <w:rPr>
          <w:highlight w:val="green"/>
          <w:u w:val="single"/>
        </w:rPr>
        <w:t xml:space="preserve"> </w:t>
      </w:r>
      <w:r w:rsidRPr="00A415B4">
        <w:rPr>
          <w:u w:val="single"/>
        </w:rPr>
        <w:t xml:space="preserve">its </w:t>
      </w:r>
      <w:r w:rsidRPr="00E73142">
        <w:rPr>
          <w:b/>
          <w:sz w:val="26"/>
          <w:highlight w:val="green"/>
          <w:u w:val="single"/>
        </w:rPr>
        <w:t>growth</w:t>
      </w:r>
      <w:r w:rsidRPr="00A415B4">
        <w:rPr>
          <w:u w:val="single"/>
        </w:rPr>
        <w:t>” is the priority for China</w:t>
      </w:r>
      <w:r w:rsidRPr="00A415B4">
        <w:rPr>
          <w:sz w:val="16"/>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A415B4">
        <w:rPr>
          <w:sz w:val="16"/>
        </w:rPr>
        <w:t>2020</w:t>
      </w:r>
      <w:proofErr w:type="gramEnd"/>
      <w:r w:rsidRPr="00A415B4">
        <w:rPr>
          <w:sz w:val="16"/>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w:t>
      </w:r>
      <w:proofErr w:type="spellStart"/>
      <w:r w:rsidRPr="00A415B4">
        <w:rPr>
          <w:sz w:val="16"/>
        </w:rPr>
        <w:t>Rajan</w:t>
      </w:r>
      <w:proofErr w:type="spellEnd"/>
      <w:r w:rsidRPr="00A415B4">
        <w:rPr>
          <w:sz w:val="16"/>
        </w:rPr>
        <w:t xml:space="preserve"> of the University of Chicago. “They are tied together in so many ways – trade, investment, tourism, student and academic exchanges – as well as distrustful on so many issues,” </w:t>
      </w:r>
      <w:proofErr w:type="spellStart"/>
      <w:r w:rsidRPr="00A415B4">
        <w:rPr>
          <w:sz w:val="16"/>
        </w:rPr>
        <w:t>Rajan</w:t>
      </w:r>
      <w:proofErr w:type="spellEnd"/>
      <w:r w:rsidRPr="00A415B4">
        <w:rPr>
          <w:sz w:val="16"/>
        </w:rPr>
        <w:t xml:space="preserve">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A415B4">
        <w:rPr>
          <w:sz w:val="16"/>
        </w:rPr>
        <w:t>January,</w:t>
      </w:r>
      <w:proofErr w:type="gramEnd"/>
      <w:r w:rsidRPr="00A415B4">
        <w:rPr>
          <w:sz w:val="16"/>
        </w:rPr>
        <w:t xml:space="preserve"> 2020 the list of people that celebrated it included Donald Trump’s brash conservative trade representative, Robert </w:t>
      </w:r>
      <w:proofErr w:type="spellStart"/>
      <w:r w:rsidRPr="00A415B4">
        <w:rPr>
          <w:sz w:val="16"/>
        </w:rPr>
        <w:t>Lighthizer</w:t>
      </w:r>
      <w:proofErr w:type="spellEnd"/>
      <w:r w:rsidRPr="00A415B4">
        <w:rPr>
          <w:sz w:val="16"/>
        </w:rPr>
        <w:t xml:space="preserve">; AFL-CIO president Richard </w:t>
      </w:r>
      <w:proofErr w:type="spellStart"/>
      <w:r w:rsidRPr="00A415B4">
        <w:rPr>
          <w:sz w:val="16"/>
        </w:rPr>
        <w:t>Trumka</w:t>
      </w:r>
      <w:proofErr w:type="spellEnd"/>
      <w:r w:rsidRPr="00A415B4">
        <w:rPr>
          <w:sz w:val="16"/>
        </w:rPr>
        <w:t xml:space="preserve">; and a folk singer named Ryan Harvey, who cut his teeth protesting the evils of capitalism before joining Global Trade Watch. </w:t>
      </w:r>
      <w:proofErr w:type="gramStart"/>
      <w:r w:rsidRPr="00A415B4">
        <w:rPr>
          <w:sz w:val="16"/>
        </w:rPr>
        <w:t>In order to</w:t>
      </w:r>
      <w:proofErr w:type="gramEnd"/>
      <w:r w:rsidRPr="00A415B4">
        <w:rPr>
          <w:sz w:val="16"/>
        </w:rPr>
        <w:t xml:space="preserve"> be in compliance,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A415B4">
        <w:rPr>
          <w:sz w:val="16"/>
        </w:rPr>
        <w:t>hour, or</w:t>
      </w:r>
      <w:proofErr w:type="gramEnd"/>
      <w:r w:rsidRPr="00A415B4">
        <w:rPr>
          <w:sz w:val="16"/>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w:t>
      </w:r>
      <w:r w:rsidRPr="00A415B4">
        <w:rPr>
          <w:u w:val="single"/>
        </w:rPr>
        <w:t>A Worker-First Approach to China Like Vietnam, China’s industrial sector faced a wave of strikes in the 2000s and 2010s</w:t>
      </w:r>
      <w:r w:rsidRPr="00A415B4">
        <w:rPr>
          <w:sz w:val="16"/>
        </w:rPr>
        <w:t xml:space="preserve">. In China, just as in Vietnam, reformers in the country’s single party-controlled union federation began to experiment with collective bargaining, especially in the manufacturing hub of Guangdong province. </w:t>
      </w:r>
      <w:r w:rsidRPr="00A415B4">
        <w:rPr>
          <w:u w:val="single"/>
        </w:rPr>
        <w:t>Talk about instituting a “right to strike” emerged amidst a strike wave in 2010.</w:t>
      </w:r>
      <w:r w:rsidRPr="00A415B4">
        <w:rPr>
          <w:sz w:val="16"/>
        </w:rPr>
        <w:t xml:space="preserve"> Then came 2013. Xi Jinping took the reins of the Communist Party and set out to remake China and the </w:t>
      </w:r>
      <w:r w:rsidRPr="00E73142">
        <w:rPr>
          <w:b/>
          <w:sz w:val="26"/>
          <w:highlight w:val="green"/>
          <w:u w:val="single"/>
        </w:rPr>
        <w:t>crackdowns began</w:t>
      </w:r>
      <w:r w:rsidRPr="00A415B4">
        <w:rPr>
          <w:sz w:val="16"/>
        </w:rPr>
        <w:t xml:space="preserve">. </w:t>
      </w:r>
      <w:r w:rsidRPr="00E73142">
        <w:rPr>
          <w:b/>
          <w:sz w:val="26"/>
          <w:highlight w:val="green"/>
          <w:u w:val="single"/>
        </w:rPr>
        <w:t>Labor NGOs</w:t>
      </w:r>
      <w:r w:rsidRPr="00A415B4">
        <w:rPr>
          <w:sz w:val="16"/>
        </w:rPr>
        <w:t xml:space="preserve">, labor studies professors, progressive labor lawyers, and even Marxist students have been </w:t>
      </w:r>
      <w:r w:rsidRPr="00E73142">
        <w:rPr>
          <w:b/>
          <w:sz w:val="26"/>
          <w:highlight w:val="green"/>
          <w:u w:val="single"/>
        </w:rPr>
        <w:t>shut down</w:t>
      </w:r>
      <w:r w:rsidRPr="00A415B4">
        <w:rPr>
          <w:sz w:val="16"/>
        </w:rPr>
        <w:t xml:space="preserve">, </w:t>
      </w:r>
      <w:proofErr w:type="gramStart"/>
      <w:r w:rsidRPr="00A415B4">
        <w:rPr>
          <w:sz w:val="16"/>
        </w:rPr>
        <w:t>arrested</w:t>
      </w:r>
      <w:proofErr w:type="gramEnd"/>
      <w:r w:rsidRPr="00A415B4">
        <w:rPr>
          <w:sz w:val="16"/>
        </w:rPr>
        <w:t xml:space="preserve"> or otherwise silenced. “Although China enacted a series of </w:t>
      </w:r>
      <w:r w:rsidRPr="00E73142">
        <w:rPr>
          <w:b/>
          <w:sz w:val="26"/>
          <w:highlight w:val="green"/>
          <w:u w:val="single"/>
        </w:rPr>
        <w:t>pro-worker laws</w:t>
      </w:r>
      <w:r w:rsidRPr="00E73142">
        <w:rPr>
          <w:sz w:val="16"/>
          <w:highlight w:val="green"/>
        </w:rPr>
        <w:t xml:space="preserve"> </w:t>
      </w:r>
      <w:r w:rsidRPr="00A415B4">
        <w:rPr>
          <w:sz w:val="16"/>
        </w:rPr>
        <w:t xml:space="preserve">in the late 2000s, many of these provisions </w:t>
      </w:r>
      <w:r w:rsidRPr="00E73142">
        <w:rPr>
          <w:b/>
          <w:sz w:val="26"/>
          <w:highlight w:val="green"/>
          <w:u w:val="single"/>
          <w:bdr w:val="single" w:sz="18" w:space="0" w:color="auto"/>
        </w:rPr>
        <w:t>are poorly implemented</w:t>
      </w:r>
      <w:r w:rsidRPr="00A415B4">
        <w:rPr>
          <w:sz w:val="16"/>
        </w:rPr>
        <w:t>,” said Eli Friedman, professor at Cornell University (</w:t>
      </w:r>
      <w:r w:rsidRPr="00A415B4">
        <w:rPr>
          <w:u w:val="single"/>
        </w:rPr>
        <w:t xml:space="preserve">Disclosure: Eli Friedman is one of the author’s supervisors at the China Labor Translation Project).  “As has been the case in countless other countries, </w:t>
      </w:r>
      <w:r w:rsidRPr="00E73142">
        <w:rPr>
          <w:b/>
          <w:sz w:val="26"/>
          <w:highlight w:val="green"/>
          <w:u w:val="single"/>
        </w:rPr>
        <w:t>China would</w:t>
      </w:r>
      <w:r w:rsidRPr="00E73142">
        <w:rPr>
          <w:highlight w:val="green"/>
          <w:u w:val="single"/>
        </w:rPr>
        <w:t xml:space="preserve"> </w:t>
      </w:r>
      <w:r w:rsidRPr="00A415B4">
        <w:rPr>
          <w:u w:val="single"/>
        </w:rPr>
        <w:t xml:space="preserve">likely </w:t>
      </w:r>
      <w:r w:rsidRPr="00E73142">
        <w:rPr>
          <w:b/>
          <w:sz w:val="26"/>
          <w:highlight w:val="green"/>
          <w:u w:val="single"/>
        </w:rPr>
        <w:t>experience reduced inequality and greater domestic consumption</w:t>
      </w:r>
      <w:r w:rsidRPr="00E73142">
        <w:rPr>
          <w:highlight w:val="green"/>
          <w:u w:val="single"/>
        </w:rPr>
        <w:t xml:space="preserve"> </w:t>
      </w:r>
      <w:r w:rsidRPr="00E73142">
        <w:rPr>
          <w:b/>
          <w:sz w:val="26"/>
          <w:highlight w:val="green"/>
          <w:u w:val="single"/>
          <w:bdr w:val="single" w:sz="18" w:space="0" w:color="auto"/>
        </w:rPr>
        <w:t xml:space="preserve">if independent trade unions were allowed to flourish </w:t>
      </w:r>
      <w:r w:rsidRPr="00A415B4">
        <w:rPr>
          <w:u w:val="single"/>
        </w:rPr>
        <w:t>— thus advancing their own stated policy aims.”</w:t>
      </w:r>
    </w:p>
    <w:p w14:paraId="79840837" w14:textId="77777777" w:rsidR="001D6A9A" w:rsidRPr="00C46568" w:rsidRDefault="001D6A9A" w:rsidP="001D6A9A">
      <w:pPr>
        <w:pStyle w:val="Heading4"/>
      </w:pPr>
      <w:r>
        <w:t xml:space="preserve">China’s Economy is on the </w:t>
      </w:r>
      <w:r>
        <w:rPr>
          <w:u w:val="single"/>
        </w:rPr>
        <w:t>brink of collapse</w:t>
      </w:r>
      <w:r>
        <w:t xml:space="preserve"> – only solving poverty can </w:t>
      </w:r>
      <w:r>
        <w:rPr>
          <w:u w:val="single"/>
        </w:rPr>
        <w:t>reverse it</w:t>
      </w:r>
      <w:r>
        <w:t>.</w:t>
      </w:r>
    </w:p>
    <w:p w14:paraId="593C23C9" w14:textId="77777777" w:rsidR="001D6A9A" w:rsidRPr="00C46568" w:rsidRDefault="001D6A9A" w:rsidP="001D6A9A">
      <w:r w:rsidRPr="00C46568">
        <w:rPr>
          <w:rStyle w:val="Style13ptBold"/>
        </w:rPr>
        <w:t xml:space="preserve">Lopez 10-24 </w:t>
      </w:r>
      <w:r w:rsidRPr="00C46568">
        <w:t xml:space="preserve">Linette Lopez 10-24-2021 "If China's economy keeps stumbling, it won't just take down Beijing - the </w:t>
      </w:r>
      <w:proofErr w:type="spellStart"/>
      <w:r w:rsidRPr="00C46568">
        <w:t>whoel</w:t>
      </w:r>
      <w:proofErr w:type="spellEnd"/>
      <w:r w:rsidRPr="00C46568">
        <w:t xml:space="preserve"> world will collapse with it"</w:t>
      </w:r>
      <w:r>
        <w:t xml:space="preserve"> </w:t>
      </w:r>
      <w:hyperlink r:id="rId13"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7335AEF5" w14:textId="77777777" w:rsidR="001D6A9A" w:rsidRPr="00047E55" w:rsidRDefault="001D6A9A" w:rsidP="001D6A9A">
      <w:pPr>
        <w:rPr>
          <w:u w:val="single"/>
        </w:rPr>
      </w:pPr>
      <w:r w:rsidRPr="00C46568">
        <w:rPr>
          <w:b/>
          <w:sz w:val="26"/>
          <w:highlight w:val="green"/>
          <w:u w:val="single"/>
        </w:rPr>
        <w:t>China's economy</w:t>
      </w:r>
      <w:r w:rsidRPr="00C46568">
        <w:rPr>
          <w:highlight w:val="green"/>
          <w:u w:val="single"/>
        </w:rPr>
        <w:t xml:space="preserve"> </w:t>
      </w:r>
      <w:r w:rsidRPr="00C46568">
        <w:rPr>
          <w:u w:val="single"/>
        </w:rPr>
        <w:t xml:space="preserve">— the 2nd-largest in the world — </w:t>
      </w:r>
      <w:r w:rsidRPr="00C46568">
        <w:rPr>
          <w:b/>
          <w:sz w:val="26"/>
          <w:highlight w:val="green"/>
          <w:u w:val="single"/>
          <w:bdr w:val="single" w:sz="18" w:space="0" w:color="auto"/>
        </w:rPr>
        <w:t>is teetering on the brink of disaster</w:t>
      </w:r>
      <w:r w:rsidRPr="00C46568">
        <w:rPr>
          <w:u w:val="single"/>
        </w:rPr>
        <w:t xml:space="preserve">. Since this spring, Beijing has </w:t>
      </w:r>
      <w:r w:rsidRPr="00C46568">
        <w:rPr>
          <w:b/>
          <w:sz w:val="26"/>
          <w:highlight w:val="green"/>
          <w:u w:val="single"/>
        </w:rPr>
        <w:t>canceled</w:t>
      </w:r>
      <w:r w:rsidRPr="00C46568">
        <w:rPr>
          <w:highlight w:val="green"/>
          <w:u w:val="single"/>
        </w:rPr>
        <w:t xml:space="preserve"> </w:t>
      </w:r>
      <w:r w:rsidRPr="00C46568">
        <w:rPr>
          <w:u w:val="single"/>
        </w:rPr>
        <w:t xml:space="preserve">initial </w:t>
      </w:r>
      <w:r w:rsidRPr="00C46568">
        <w:rPr>
          <w:b/>
          <w:sz w:val="26"/>
          <w:highlight w:val="green"/>
          <w:u w:val="single"/>
        </w:rPr>
        <w:t>public offerings</w:t>
      </w:r>
      <w:r w:rsidRPr="00C46568">
        <w:rPr>
          <w:u w:val="single"/>
        </w:rPr>
        <w:t xml:space="preserve">, </w:t>
      </w:r>
      <w:r w:rsidRPr="00C46568">
        <w:rPr>
          <w:b/>
          <w:sz w:val="26"/>
          <w:highlight w:val="green"/>
          <w:u w:val="single"/>
        </w:rPr>
        <w:t>fined tech companies</w:t>
      </w:r>
      <w:r w:rsidRPr="00C46568">
        <w:rPr>
          <w:highlight w:val="green"/>
          <w:u w:val="single"/>
        </w:rPr>
        <w:t xml:space="preserve"> </w:t>
      </w:r>
      <w:r w:rsidRPr="00C46568">
        <w:rPr>
          <w:u w:val="single"/>
        </w:rPr>
        <w:t xml:space="preserve">billions for antitrust violations, forcibly </w:t>
      </w:r>
      <w:r w:rsidRPr="00C46568">
        <w:rPr>
          <w:b/>
          <w:sz w:val="26"/>
          <w:highlight w:val="green"/>
          <w:u w:val="single"/>
        </w:rPr>
        <w:t>shut down</w:t>
      </w:r>
      <w:r w:rsidRPr="00C46568">
        <w:rPr>
          <w:highlight w:val="green"/>
          <w:u w:val="single"/>
        </w:rPr>
        <w:t xml:space="preserve"> </w:t>
      </w:r>
      <w:r w:rsidRPr="00C46568">
        <w:rPr>
          <w:u w:val="single"/>
        </w:rPr>
        <w:t xml:space="preserve">China's entire for-profit </w:t>
      </w:r>
      <w:r w:rsidRPr="00C46568">
        <w:rPr>
          <w:b/>
          <w:sz w:val="26"/>
          <w:highlight w:val="green"/>
          <w:u w:val="single"/>
        </w:rPr>
        <w:t>education industry</w:t>
      </w:r>
      <w:r w:rsidRPr="00C46568">
        <w:rPr>
          <w:u w:val="single"/>
        </w:rPr>
        <w:t xml:space="preserve">, and </w:t>
      </w:r>
      <w:r w:rsidRPr="00C46568">
        <w:rPr>
          <w:b/>
          <w:sz w:val="26"/>
          <w:highlight w:val="green"/>
          <w:u w:val="single"/>
        </w:rPr>
        <w:t>sent CEOs running</w:t>
      </w:r>
      <w:r w:rsidRPr="00C46568">
        <w:rPr>
          <w:highlight w:val="green"/>
          <w:u w:val="single"/>
        </w:rPr>
        <w:t xml:space="preserve"> </w:t>
      </w:r>
      <w:r w:rsidRPr="00C46568">
        <w:rPr>
          <w:u w:val="single"/>
        </w:rPr>
        <w:t>for the exits to avoid the government's ire.</w:t>
      </w:r>
      <w:r w:rsidRPr="00C46568">
        <w:rPr>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C46568">
        <w:rPr>
          <w:b/>
          <w:sz w:val="26"/>
          <w:highlight w:val="green"/>
          <w:u w:val="single"/>
        </w:rPr>
        <w:t>upheaval</w:t>
      </w:r>
      <w:r w:rsidRPr="00C46568">
        <w:rPr>
          <w:u w:val="single"/>
        </w:rPr>
        <w:t xml:space="preserve">, spanning multiple industries and vast swaths of the country, </w:t>
      </w:r>
      <w:r w:rsidRPr="00C46568">
        <w:rPr>
          <w:b/>
          <w:sz w:val="26"/>
          <w:highlight w:val="green"/>
          <w:u w:val="single"/>
        </w:rPr>
        <w:t>is</w:t>
      </w:r>
      <w:r w:rsidRPr="00C46568">
        <w:rPr>
          <w:highlight w:val="green"/>
          <w:u w:val="single"/>
        </w:rPr>
        <w:t xml:space="preserve"> </w:t>
      </w:r>
      <w:r w:rsidRPr="00C46568">
        <w:rPr>
          <w:u w:val="single"/>
        </w:rPr>
        <w:t xml:space="preserve">the result of one giant issue: </w:t>
      </w:r>
      <w:r w:rsidRPr="00C46568">
        <w:rPr>
          <w:b/>
          <w:sz w:val="26"/>
          <w:highlight w:val="green"/>
          <w:u w:val="single"/>
        </w:rPr>
        <w:t>China's inability to</w:t>
      </w:r>
      <w:r w:rsidRPr="00C46568">
        <w:rPr>
          <w:highlight w:val="green"/>
          <w:u w:val="single"/>
        </w:rPr>
        <w:t xml:space="preserve"> </w:t>
      </w:r>
      <w:r w:rsidRPr="00C46568">
        <w:rPr>
          <w:b/>
          <w:sz w:val="26"/>
          <w:highlight w:val="green"/>
          <w:u w:val="single"/>
        </w:rPr>
        <w:t xml:space="preserve">borrow or buy </w:t>
      </w:r>
      <w:r w:rsidRPr="00C46568">
        <w:rPr>
          <w:u w:val="single"/>
        </w:rPr>
        <w:t xml:space="preserve">its </w:t>
      </w:r>
      <w:r w:rsidRPr="00C46568">
        <w:rPr>
          <w:b/>
          <w:sz w:val="26"/>
          <w:highlight w:val="green"/>
          <w:u w:val="single"/>
        </w:rPr>
        <w:t xml:space="preserve">way out of its </w:t>
      </w:r>
      <w:r w:rsidRPr="00C46568">
        <w:rPr>
          <w:b/>
          <w:sz w:val="26"/>
          <w:highlight w:val="green"/>
          <w:u w:val="single"/>
          <w:bdr w:val="single" w:sz="18" w:space="0" w:color="auto"/>
        </w:rPr>
        <w:t>current economic crisis</w:t>
      </w:r>
      <w:r w:rsidRPr="00C46568">
        <w:rPr>
          <w:u w:val="single"/>
        </w:rPr>
        <w:t xml:space="preserve">. </w:t>
      </w:r>
      <w:r w:rsidRPr="00C46568">
        <w:rPr>
          <w:b/>
          <w:sz w:val="26"/>
          <w:highlight w:val="green"/>
          <w:u w:val="single"/>
        </w:rPr>
        <w:t>For decades</w:t>
      </w:r>
      <w:r w:rsidRPr="00C46568">
        <w:rPr>
          <w:u w:val="single"/>
        </w:rPr>
        <w:t xml:space="preserve">, the country </w:t>
      </w:r>
      <w:r w:rsidRPr="00C46568">
        <w:rPr>
          <w:b/>
          <w:sz w:val="26"/>
          <w:highlight w:val="green"/>
          <w:u w:val="single"/>
        </w:rPr>
        <w:t>relied on cheap labor</w:t>
      </w:r>
      <w:r w:rsidRPr="00C46568">
        <w:rPr>
          <w:highlight w:val="green"/>
          <w:u w:val="single"/>
        </w:rPr>
        <w:t xml:space="preserve"> </w:t>
      </w:r>
      <w:r w:rsidRPr="00C46568">
        <w:rPr>
          <w:u w:val="single"/>
        </w:rPr>
        <w:t xml:space="preserve">and eye-popping amounts of debt, handed out by government-owned banks, to fuel economic growth — pouring money into massive apartment developments, factories, bridges, and other projects at lightning speed. </w:t>
      </w:r>
      <w:r w:rsidRPr="00C46568">
        <w:rPr>
          <w:b/>
          <w:sz w:val="26"/>
          <w:highlight w:val="green"/>
          <w:u w:val="single"/>
        </w:rPr>
        <w:t>Now</w:t>
      </w:r>
      <w:r w:rsidRPr="00C46568">
        <w:rPr>
          <w:highlight w:val="green"/>
          <w:u w:val="single"/>
        </w:rPr>
        <w:t xml:space="preserve"> </w:t>
      </w:r>
      <w:r w:rsidRPr="00C46568">
        <w:rPr>
          <w:u w:val="single"/>
        </w:rPr>
        <w:t xml:space="preserve">the </w:t>
      </w:r>
      <w:r w:rsidRPr="00C46568">
        <w:rPr>
          <w:b/>
          <w:sz w:val="26"/>
          <w:highlight w:val="green"/>
          <w:u w:val="single"/>
        </w:rPr>
        <w:t>country</w:t>
      </w:r>
      <w:r w:rsidRPr="00C46568">
        <w:rPr>
          <w:highlight w:val="green"/>
          <w:u w:val="single"/>
        </w:rPr>
        <w:t xml:space="preserve"> </w:t>
      </w:r>
      <w:r w:rsidRPr="00C46568">
        <w:rPr>
          <w:b/>
          <w:sz w:val="26"/>
          <w:highlight w:val="green"/>
          <w:u w:val="single"/>
        </w:rPr>
        <w:t xml:space="preserve">needs people to </w:t>
      </w:r>
      <w:proofErr w:type="gramStart"/>
      <w:r w:rsidRPr="00C46568">
        <w:rPr>
          <w:b/>
          <w:sz w:val="26"/>
          <w:highlight w:val="green"/>
          <w:u w:val="single"/>
        </w:rPr>
        <w:t>actually use</w:t>
      </w:r>
      <w:proofErr w:type="gramEnd"/>
      <w:r w:rsidRPr="00C46568">
        <w:rPr>
          <w:u w:val="single"/>
        </w:rPr>
        <w:t xml:space="preserve">, </w:t>
      </w:r>
      <w:r w:rsidRPr="00C46568">
        <w:rPr>
          <w:b/>
          <w:sz w:val="26"/>
          <w:highlight w:val="green"/>
          <w:u w:val="single"/>
        </w:rPr>
        <w:t>and pay for</w:t>
      </w:r>
      <w:r w:rsidRPr="00C46568">
        <w:rPr>
          <w:u w:val="single"/>
        </w:rPr>
        <w:t xml:space="preserve">, </w:t>
      </w:r>
      <w:r w:rsidRPr="00C46568">
        <w:rPr>
          <w:b/>
          <w:sz w:val="26"/>
          <w:highlight w:val="green"/>
          <w:u w:val="single"/>
        </w:rPr>
        <w:t>everything that's been built</w:t>
      </w:r>
      <w:r w:rsidRPr="00C46568">
        <w:rPr>
          <w:u w:val="single"/>
        </w:rPr>
        <w:t xml:space="preserve">. But the </w:t>
      </w:r>
      <w:r w:rsidRPr="00C46568">
        <w:rPr>
          <w:b/>
          <w:sz w:val="26"/>
          <w:highlight w:val="green"/>
          <w:u w:val="single"/>
        </w:rPr>
        <w:t>bulk of China's population lacks</w:t>
      </w:r>
      <w:r w:rsidRPr="00C46568">
        <w:rPr>
          <w:highlight w:val="green"/>
          <w:u w:val="single"/>
        </w:rPr>
        <w:t xml:space="preserve"> </w:t>
      </w:r>
      <w:r w:rsidRPr="00C46568">
        <w:rPr>
          <w:u w:val="single"/>
        </w:rPr>
        <w:t xml:space="preserve">the </w:t>
      </w:r>
      <w:r w:rsidRPr="00C46568">
        <w:rPr>
          <w:b/>
          <w:sz w:val="26"/>
          <w:highlight w:val="green"/>
          <w:u w:val="single"/>
          <w:bdr w:val="single" w:sz="18" w:space="0" w:color="auto"/>
        </w:rPr>
        <w:t>income needed to shift the economy</w:t>
      </w:r>
      <w:r w:rsidRPr="00C46568">
        <w:rPr>
          <w:highlight w:val="green"/>
          <w:u w:val="single"/>
        </w:rPr>
        <w:t xml:space="preserve"> </w:t>
      </w:r>
      <w:r w:rsidRPr="00C46568">
        <w:rPr>
          <w:u w:val="single"/>
        </w:rPr>
        <w:t>from one driven by state investments to one sustained by consumer spending.</w:t>
      </w:r>
    </w:p>
    <w:p w14:paraId="6D85DE25" w14:textId="77777777" w:rsidR="001D6A9A" w:rsidRPr="003432AE" w:rsidRDefault="001D6A9A" w:rsidP="001D6A9A">
      <w:pPr>
        <w:pStyle w:val="Heading4"/>
      </w:pPr>
      <w:r>
        <w:t xml:space="preserve">Chinese Economic Decline leads to </w:t>
      </w:r>
      <w:r>
        <w:rPr>
          <w:u w:val="single"/>
        </w:rPr>
        <w:t>all-out War</w:t>
      </w:r>
      <w:r>
        <w:t xml:space="preserve"> – specifically over </w:t>
      </w:r>
      <w:r>
        <w:rPr>
          <w:u w:val="single"/>
        </w:rPr>
        <w:t>Taiwan</w:t>
      </w:r>
      <w:r>
        <w:t>.</w:t>
      </w:r>
    </w:p>
    <w:p w14:paraId="43A81612" w14:textId="77777777" w:rsidR="001D6A9A" w:rsidRPr="00065A8D" w:rsidRDefault="001D6A9A" w:rsidP="001D6A9A">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China’s Coming Financial Crisis And The National Security Connection</w:t>
      </w:r>
      <w:r>
        <w:t xml:space="preserve">” </w:t>
      </w:r>
      <w:hyperlink r:id="rId14"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22638848" w14:textId="77777777" w:rsidR="001D6A9A" w:rsidRPr="00065A8D" w:rsidRDefault="001D6A9A" w:rsidP="001D6A9A">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w:t>
      </w:r>
      <w:proofErr w:type="spellStart"/>
      <w:r w:rsidRPr="00065A8D">
        <w:rPr>
          <w:sz w:val="16"/>
        </w:rPr>
        <w:t>Minxin</w:t>
      </w:r>
      <w:proofErr w:type="spellEnd"/>
      <w:r w:rsidRPr="00065A8D">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w:t>
      </w:r>
      <w:proofErr w:type="spellStart"/>
      <w:r w:rsidRPr="00065A8D">
        <w:rPr>
          <w:sz w:val="16"/>
        </w:rPr>
        <w:t>Xilai</w:t>
      </w:r>
      <w:proofErr w:type="spellEnd"/>
      <w:r w:rsidRPr="00065A8D">
        <w:rPr>
          <w:sz w:val="16"/>
        </w:rPr>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w:t>
      </w:r>
      <w:proofErr w:type="gramStart"/>
      <w:r w:rsidRPr="00065A8D">
        <w:rPr>
          <w:sz w:val="16"/>
        </w:rPr>
        <w:t>a number of</w:t>
      </w:r>
      <w:proofErr w:type="gramEnd"/>
      <w:r w:rsidRPr="00065A8D">
        <w:rPr>
          <w:sz w:val="16"/>
        </w:rPr>
        <w:t xml:space="preserve">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5F700088" w14:textId="77777777" w:rsidR="001D6A9A" w:rsidRDefault="001D6A9A" w:rsidP="001D6A9A">
      <w:pPr>
        <w:pStyle w:val="Heading4"/>
      </w:pPr>
      <w:r>
        <w:t>Taiwan goes Nuclear.</w:t>
      </w:r>
    </w:p>
    <w:p w14:paraId="66D13B18" w14:textId="77777777" w:rsidR="001D6A9A" w:rsidRPr="007B7203" w:rsidRDefault="001D6A9A" w:rsidP="001D6A9A">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15" w:history="1">
        <w:r w:rsidRPr="006F1C8F">
          <w:rPr>
            <w:rStyle w:val="Hyperlink"/>
          </w:rPr>
          <w:t>https://www.foreignaffairs.com/articles/china/2018-10-15/beijings-nuclear-option</w:t>
        </w:r>
      </w:hyperlink>
      <w:r>
        <w:t>, published Nov/Dec 2018]//re-cut by Elmer</w:t>
      </w:r>
    </w:p>
    <w:p w14:paraId="03D4F1D2" w14:textId="77777777" w:rsidR="001D6A9A" w:rsidRDefault="001D6A9A" w:rsidP="001D6A9A">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C30ECF">
        <w:rPr>
          <w:sz w:val="16"/>
        </w:rPr>
        <w:t>in order to</w:t>
      </w:r>
      <w:proofErr w:type="gramEnd"/>
      <w:r w:rsidRPr="00C30ECF">
        <w:rPr>
          <w:sz w:val="16"/>
        </w:rPr>
        <w:t xml:space="preserve">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C30ECF">
        <w:rPr>
          <w:sz w:val="16"/>
        </w:rPr>
        <w:t>As long as</w:t>
      </w:r>
      <w:proofErr w:type="gramEnd"/>
      <w:r w:rsidRPr="00C30ECF">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generate 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C30ECF">
        <w:rPr>
          <w:sz w:val="16"/>
        </w:rPr>
        <w:t>In the course of</w:t>
      </w:r>
      <w:proofErr w:type="gramEnd"/>
      <w:r w:rsidRPr="00C30ECF">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C30ECF">
        <w:rPr>
          <w:sz w:val="16"/>
        </w:rPr>
        <w:t>in order to</w:t>
      </w:r>
      <w:proofErr w:type="gramEnd"/>
      <w:r w:rsidRPr="00C30ECF">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w:t>
      </w:r>
      <w:proofErr w:type="gramStart"/>
      <w:r w:rsidRPr="00C30ECF">
        <w:rPr>
          <w:sz w:val="16"/>
        </w:rPr>
        <w:t>actually intended</w:t>
      </w:r>
      <w:proofErr w:type="gramEnd"/>
      <w:r w:rsidRPr="00C30ECF">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C30ECF">
        <w:rPr>
          <w:u w:val="single"/>
        </w:rPr>
        <w:t>as a way to</w:t>
      </w:r>
      <w:proofErr w:type="gramEnd"/>
      <w:r w:rsidRPr="00C30ECF">
        <w:rPr>
          <w:u w:val="single"/>
        </w:rPr>
        <w:t xml:space="preserve">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C30ECF">
        <w:rPr>
          <w:sz w:val="16"/>
        </w:rPr>
        <w:t>as a way to</w:t>
      </w:r>
      <w:proofErr w:type="gramEnd"/>
      <w:r w:rsidRPr="00C30ECF">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C30ECF">
        <w:rPr>
          <w:sz w:val="16"/>
        </w:rPr>
        <w:t>step in itself, as</w:t>
      </w:r>
      <w:proofErr w:type="gramEnd"/>
      <w:r w:rsidRPr="00C30ECF">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C30ECF">
        <w:rPr>
          <w:sz w:val="16"/>
        </w:rPr>
        <w:t>actually considering</w:t>
      </w:r>
      <w:proofErr w:type="gramEnd"/>
      <w:r w:rsidRPr="00C30ECF">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1B4DC08F" w14:textId="77777777" w:rsidR="001D6A9A" w:rsidRPr="005E50AE" w:rsidRDefault="001D6A9A" w:rsidP="001D6A9A">
      <w:pPr>
        <w:pStyle w:val="Heading4"/>
      </w:pPr>
      <w:r>
        <w:t>Extinction</w:t>
      </w:r>
    </w:p>
    <w:p w14:paraId="10E0FB6E" w14:textId="77777777" w:rsidR="001D6A9A" w:rsidRPr="00E530E8" w:rsidRDefault="001D6A9A" w:rsidP="001D6A9A">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6" w:history="1">
        <w:r w:rsidRPr="00791635">
          <w:rPr>
            <w:rStyle w:val="Hyperlink"/>
          </w:rPr>
          <w:t>http://www.reachingcriticalwill.org/images/documents/Disarmament-fora/OEWG/2016/Documents/NGO13.pdf</w:t>
        </w:r>
      </w:hyperlink>
      <w:r>
        <w:t xml:space="preserve"> //Re-cut by Elmer</w:t>
      </w:r>
    </w:p>
    <w:p w14:paraId="221A5765" w14:textId="77777777" w:rsidR="001D6A9A" w:rsidRPr="00C30ECF" w:rsidRDefault="001D6A9A" w:rsidP="001D6A9A">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proofErr w:type="spellStart"/>
      <w:r w:rsidRPr="00E73142">
        <w:rPr>
          <w:rStyle w:val="Emphasis"/>
          <w:sz w:val="24"/>
          <w:highlight w:val="green"/>
        </w:rPr>
        <w:t>self assured</w:t>
      </w:r>
      <w:proofErr w:type="spellEnd"/>
      <w:r w:rsidRPr="00E73142">
        <w:rPr>
          <w:rStyle w:val="Emphasis"/>
          <w:sz w:val="24"/>
          <w:highlight w:val="green"/>
        </w:rPr>
        <w:t xml:space="preserve">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bookmarkEnd w:id="2"/>
    <w:p w14:paraId="67978C84" w14:textId="77777777" w:rsidR="001D6A9A" w:rsidRDefault="001D6A9A" w:rsidP="001D6A9A">
      <w:pPr>
        <w:pStyle w:val="Heading3"/>
      </w:pPr>
      <w:r>
        <w:t>1AC: Method</w:t>
      </w:r>
    </w:p>
    <w:p w14:paraId="3BF68117" w14:textId="77777777" w:rsidR="001D6A9A" w:rsidRDefault="001D6A9A" w:rsidP="001D6A9A">
      <w:pPr>
        <w:pStyle w:val="Heading4"/>
      </w:pPr>
      <w:r>
        <w:t xml:space="preserve">Isolating China as a uniquely unjust state is </w:t>
      </w:r>
      <w:proofErr w:type="spellStart"/>
      <w:r>
        <w:rPr>
          <w:u w:val="single"/>
        </w:rPr>
        <w:t>sinophobic</w:t>
      </w:r>
      <w:proofErr w:type="spellEnd"/>
      <w:r>
        <w:t xml:space="preserve"> – read China’s rise </w:t>
      </w:r>
      <w:r>
        <w:rPr>
          <w:u w:val="single"/>
        </w:rPr>
        <w:t>contextually</w:t>
      </w:r>
      <w:r>
        <w:t xml:space="preserve"> rather than through </w:t>
      </w:r>
      <w:r>
        <w:rPr>
          <w:u w:val="single"/>
        </w:rPr>
        <w:t>Western structural bias</w:t>
      </w:r>
      <w:r>
        <w:t>.</w:t>
      </w:r>
    </w:p>
    <w:p w14:paraId="7AC320B9" w14:textId="77777777" w:rsidR="001D6A9A" w:rsidRPr="000825BC" w:rsidRDefault="001D6A9A" w:rsidP="001D6A9A">
      <w:r w:rsidRPr="00594FA9">
        <w:rPr>
          <w:rStyle w:val="Style13ptBold"/>
        </w:rPr>
        <w:t>Powers 21</w:t>
      </w:r>
      <w:r>
        <w:t xml:space="preserve"> </w:t>
      </w:r>
      <w:r w:rsidRPr="00594FA9">
        <w:t>Martin Powers 3-4-2021 "The West portrays itself as a defender of human rights, but does it still have a right to moral leadership?"</w:t>
      </w:r>
      <w:r>
        <w:t xml:space="preserve"> </w:t>
      </w:r>
      <w:hyperlink r:id="rId17" w:anchor="selection-6315.0-6341.214" w:history="1">
        <w:r w:rsidRPr="009814BA">
          <w:rPr>
            <w:rStyle w:val="Hyperlink"/>
          </w:rPr>
          <w:t>https://archive.md/blSqg#selection-6315.0-6341.214</w:t>
        </w:r>
      </w:hyperlink>
      <w:r>
        <w:t xml:space="preserve"> (</w:t>
      </w:r>
      <w:r w:rsidRPr="00594FA9">
        <w:t>Professor Emeritus at the University of Michigan. He has written three books on the history of social justice in China.</w:t>
      </w:r>
      <w:r>
        <w:t xml:space="preserve">)//Elmer </w:t>
      </w:r>
    </w:p>
    <w:p w14:paraId="2ACB6374" w14:textId="77777777" w:rsidR="001D6A9A" w:rsidRPr="00594FA9" w:rsidRDefault="001D6A9A" w:rsidP="001D6A9A">
      <w:pPr>
        <w:rPr>
          <w:sz w:val="16"/>
        </w:rPr>
      </w:pPr>
      <w:r w:rsidRPr="00594FA9">
        <w:rPr>
          <w:u w:val="single"/>
        </w:rPr>
        <w:t>The term “human rights” is properly a feature of the modern world, but people have been calling out cruelty for centuries</w:t>
      </w:r>
      <w:r w:rsidRPr="00594FA9">
        <w:rPr>
          <w:sz w:val="16"/>
        </w:rPr>
        <w:t xml:space="preserve">. Who gets blamed for human tragedy reveals a lot about how a nation values human </w:t>
      </w:r>
      <w:proofErr w:type="gramStart"/>
      <w:r w:rsidRPr="00594FA9">
        <w:rPr>
          <w:sz w:val="16"/>
        </w:rPr>
        <w:t>life.</w:t>
      </w:r>
      <w:proofErr w:type="gramEnd"/>
      <w:r w:rsidRPr="00594FA9">
        <w:rPr>
          <w:sz w:val="16"/>
        </w:rPr>
        <w:t xml:space="preserve"> Western nations, </w:t>
      </w:r>
      <w:r w:rsidRPr="00594FA9">
        <w:rPr>
          <w:u w:val="single"/>
        </w:rPr>
        <w:t xml:space="preserve">chief among them the </w:t>
      </w:r>
      <w:r w:rsidRPr="00594FA9">
        <w:rPr>
          <w:b/>
          <w:sz w:val="26"/>
          <w:highlight w:val="green"/>
          <w:u w:val="single"/>
        </w:rPr>
        <w:t>U</w:t>
      </w:r>
      <w:r w:rsidRPr="00594FA9">
        <w:rPr>
          <w:u w:val="single"/>
        </w:rPr>
        <w:t xml:space="preserve">nited </w:t>
      </w:r>
      <w:r w:rsidRPr="00594FA9">
        <w:rPr>
          <w:b/>
          <w:sz w:val="26"/>
          <w:highlight w:val="green"/>
          <w:u w:val="single"/>
        </w:rPr>
        <w:t>S</w:t>
      </w:r>
      <w:r w:rsidRPr="00594FA9">
        <w:rPr>
          <w:u w:val="single"/>
        </w:rPr>
        <w:t xml:space="preserve">tates, have long </w:t>
      </w:r>
      <w:r w:rsidRPr="00594FA9">
        <w:rPr>
          <w:b/>
          <w:sz w:val="26"/>
          <w:highlight w:val="green"/>
          <w:u w:val="single"/>
        </w:rPr>
        <w:t>assumed</w:t>
      </w:r>
      <w:r w:rsidRPr="00594FA9">
        <w:rPr>
          <w:highlight w:val="green"/>
          <w:u w:val="single"/>
        </w:rPr>
        <w:t xml:space="preserve"> </w:t>
      </w:r>
      <w:r w:rsidRPr="00594FA9">
        <w:rPr>
          <w:u w:val="single"/>
        </w:rPr>
        <w:t xml:space="preserve">the </w:t>
      </w:r>
      <w:r w:rsidRPr="00594FA9">
        <w:rPr>
          <w:b/>
          <w:sz w:val="26"/>
          <w:highlight w:val="green"/>
          <w:u w:val="single"/>
        </w:rPr>
        <w:t>promotion of h</w:t>
      </w:r>
      <w:r w:rsidRPr="00594FA9">
        <w:rPr>
          <w:u w:val="single"/>
        </w:rPr>
        <w:t xml:space="preserve">uman </w:t>
      </w:r>
      <w:r w:rsidRPr="00594FA9">
        <w:rPr>
          <w:b/>
          <w:sz w:val="26"/>
          <w:highlight w:val="green"/>
          <w:u w:val="single"/>
        </w:rPr>
        <w:t>r</w:t>
      </w:r>
      <w:r w:rsidRPr="00594FA9">
        <w:rPr>
          <w:u w:val="single"/>
        </w:rPr>
        <w:t xml:space="preserve">ights </w:t>
      </w:r>
      <w:r w:rsidRPr="00594FA9">
        <w:rPr>
          <w:b/>
          <w:sz w:val="26"/>
          <w:highlight w:val="green"/>
          <w:u w:val="single"/>
        </w:rPr>
        <w:t>as</w:t>
      </w:r>
      <w:r w:rsidRPr="00594FA9">
        <w:rPr>
          <w:highlight w:val="green"/>
          <w:u w:val="single"/>
        </w:rPr>
        <w:t xml:space="preserve"> </w:t>
      </w:r>
      <w:r w:rsidRPr="00594FA9">
        <w:rPr>
          <w:u w:val="single"/>
        </w:rPr>
        <w:t xml:space="preserve">one of their </w:t>
      </w:r>
      <w:r w:rsidRPr="00594FA9">
        <w:rPr>
          <w:b/>
          <w:sz w:val="26"/>
          <w:highlight w:val="green"/>
          <w:u w:val="single"/>
        </w:rPr>
        <w:t>natural duties</w:t>
      </w:r>
      <w:r w:rsidRPr="00594FA9">
        <w:rPr>
          <w:u w:val="single"/>
        </w:rPr>
        <w:t xml:space="preserve">, but in recent years some have questioned their qualifications for doing so. Last Fall in the journal Foreign Affairs James </w:t>
      </w:r>
      <w:proofErr w:type="spellStart"/>
      <w:r w:rsidRPr="00594FA9">
        <w:rPr>
          <w:u w:val="single"/>
        </w:rPr>
        <w:t>Goldgeier</w:t>
      </w:r>
      <w:proofErr w:type="spellEnd"/>
      <w:r w:rsidRPr="00594FA9">
        <w:rPr>
          <w:u w:val="single"/>
        </w:rPr>
        <w:t xml:space="preserve"> and Bruce W. </w:t>
      </w:r>
      <w:proofErr w:type="spellStart"/>
      <w:r w:rsidRPr="00594FA9">
        <w:rPr>
          <w:u w:val="single"/>
        </w:rPr>
        <w:t>Jentleson</w:t>
      </w:r>
      <w:proofErr w:type="spellEnd"/>
      <w:r w:rsidRPr="00594FA9">
        <w:rPr>
          <w:u w:val="single"/>
        </w:rPr>
        <w:t xml:space="preserve"> </w:t>
      </w:r>
      <w:proofErr w:type="spellStart"/>
      <w:r w:rsidRPr="00594FA9">
        <w:rPr>
          <w:u w:val="single"/>
        </w:rPr>
        <w:t>itemised</w:t>
      </w:r>
      <w:proofErr w:type="spellEnd"/>
      <w:r w:rsidRPr="00594FA9">
        <w:rPr>
          <w:u w:val="single"/>
        </w:rPr>
        <w:t xml:space="preserve"> the failures of America’s “</w:t>
      </w:r>
      <w:r w:rsidRPr="00594FA9">
        <w:rPr>
          <w:b/>
          <w:sz w:val="26"/>
          <w:highlight w:val="green"/>
          <w:u w:val="single"/>
        </w:rPr>
        <w:t>tarnished model</w:t>
      </w:r>
      <w:r w:rsidRPr="00594FA9">
        <w:rPr>
          <w:u w:val="single"/>
        </w:rPr>
        <w:t>”, taking note of that “internationally controversial war in Iraq” and a major financial crisis in 2008.</w:t>
      </w:r>
      <w:r w:rsidRPr="00594FA9">
        <w:rPr>
          <w:sz w:val="16"/>
        </w:rPr>
        <w:t xml:space="preserve"> Following a period of recovery under President Barack Obama, America then lurched “in a very different direction … by electing a racist reality TV host who blames American allies for the country’s ills”. And that was before White Nationalists attempted to bring down the government by storming the Capitol on January 6. Do these events signal a need for reform in America – affecting its moral leadership – or are they passing bumps in a stable liberal tradition? Here is where the history of human rights in foreign policy might offer a useful perspective. Take the 17th </w:t>
      </w:r>
      <w:proofErr w:type="gramStart"/>
      <w:r w:rsidRPr="00594FA9">
        <w:rPr>
          <w:sz w:val="16"/>
        </w:rPr>
        <w:t>century, when</w:t>
      </w:r>
      <w:proofErr w:type="gramEnd"/>
      <w:r w:rsidRPr="00594FA9">
        <w:rPr>
          <w:sz w:val="16"/>
        </w:rPr>
        <w:t xml:space="preserve"> England and Holland were competing over trade privileges for their corporations. This marks the moment when England first made extensive use of moral atrocities to shape public opinion. At the time the common people of England were sick of war, but the crown needed them for battle, so prints were circulated showing Dutchmen committing what we would call human rights crimes, and what they called “atrocities”. </w:t>
      </w:r>
      <w:r w:rsidRPr="00594FA9">
        <w:rPr>
          <w:u w:val="single"/>
        </w:rPr>
        <w:t xml:space="preserve">The aim was to </w:t>
      </w:r>
      <w:proofErr w:type="spellStart"/>
      <w:r w:rsidRPr="00594FA9">
        <w:rPr>
          <w:b/>
          <w:sz w:val="26"/>
          <w:highlight w:val="green"/>
          <w:u w:val="single"/>
        </w:rPr>
        <w:t>weaponise</w:t>
      </w:r>
      <w:proofErr w:type="spellEnd"/>
      <w:r w:rsidRPr="00594FA9">
        <w:rPr>
          <w:b/>
          <w:sz w:val="26"/>
          <w:highlight w:val="green"/>
          <w:u w:val="single"/>
        </w:rPr>
        <w:t xml:space="preserve"> moral outrage</w:t>
      </w:r>
      <w:r w:rsidRPr="00594FA9">
        <w:rPr>
          <w:highlight w:val="green"/>
          <w:u w:val="single"/>
        </w:rPr>
        <w:t xml:space="preserve"> </w:t>
      </w:r>
      <w:r w:rsidRPr="00594FA9">
        <w:rPr>
          <w:u w:val="single"/>
        </w:rPr>
        <w:t>for use against the Dutch. One print shows Dutch soldiers waterboarding an Englishman.</w:t>
      </w:r>
      <w:r w:rsidRPr="00594FA9">
        <w:rPr>
          <w:sz w:val="16"/>
        </w:rPr>
        <w:t xml:space="preserve"> The caption calls it “cruel and barbarous”, and most of us would agree, that is an egregious violation of human rights. Still, from a human rights perspective, the situation is more complex. To ignore the crime might be seen as condoning it, but Dutch citizens likewise suffered at the hands of occupying British troops. </w:t>
      </w:r>
      <w:r w:rsidRPr="00594FA9">
        <w:rPr>
          <w:u w:val="single"/>
        </w:rPr>
        <w:t>Pinning the label “barbaric” onto the Dutch then, amounted to whitewashing English crimes.</w:t>
      </w:r>
      <w:r w:rsidRPr="00594FA9">
        <w:rPr>
          <w:sz w:val="16"/>
        </w:rPr>
        <w:t xml:space="preserve"> The core message in many anti-Dutch prints was that the Dutch race, and the Dutch religion, were intrinsically evil. This was misleading at best. In many ways, Dutch society at the time was more liberal than England’s. Historian Jonathan Israel notes that “Dutch social fluidity, religious pluralism, toleration, and relative freedom of the individual tended rather to fuel the antipathy to Dutch society …” Why would religious toleration fuel British ire? Holland’s republic offered an alternative model to England’s aristocracy. Reports of China’s egalitarian civil service in fact, offered ammunition for Dutch opponents of social privilege. Both Holland’s Spinoza and China’s Confucius were seen as like-minded champions of religious toleration. The English found all this terrifying. In response, some charged that Holland was secretly plotting universal dominion over Europe and had to be stopped. Holland’s mercantile success they claimed, was due to unfair trading practices. Clearly the charges of cruelty, though true, were but a smokescreen for another human rights struggle where the roles of hero and villain might easily have been reversed. Let’s call this the human rights paradox: it seems wrong to overlook crimes of cruelty yet, what if those acts were exploited to suppress other human rights like social equality and religious freedom? How do you weigh one against the other? Back in 2013, the Cambridge philosopher Raymond </w:t>
      </w:r>
      <w:proofErr w:type="spellStart"/>
      <w:r w:rsidRPr="00594FA9">
        <w:rPr>
          <w:sz w:val="16"/>
        </w:rPr>
        <w:t>Geuss</w:t>
      </w:r>
      <w:proofErr w:type="spellEnd"/>
      <w:r w:rsidRPr="00594FA9">
        <w:rPr>
          <w:sz w:val="16"/>
        </w:rPr>
        <w:t xml:space="preserve"> unpacked the basic problem raised by human rights outrage: </w:t>
      </w:r>
      <w:proofErr w:type="gramStart"/>
      <w:r w:rsidRPr="00594FA9">
        <w:rPr>
          <w:sz w:val="16"/>
        </w:rPr>
        <w:t>“ …</w:t>
      </w:r>
      <w:proofErr w:type="gramEnd"/>
      <w:r w:rsidRPr="00594FA9">
        <w:rPr>
          <w:sz w:val="16"/>
        </w:rPr>
        <w:t xml:space="preserve"> what actually happens in the international regime of human rights even as it is defined by the United Nations is that the powerful countries use claims about rights to further their interests … “</w:t>
      </w:r>
      <w:proofErr w:type="gramStart"/>
      <w:r w:rsidRPr="00594FA9">
        <w:rPr>
          <w:sz w:val="16"/>
        </w:rPr>
        <w:t>So</w:t>
      </w:r>
      <w:proofErr w:type="gramEnd"/>
      <w:r w:rsidRPr="00594FA9">
        <w:rPr>
          <w:sz w:val="16"/>
        </w:rPr>
        <w:t xml:space="preserve"> you don’t have a universal, much less a completely equitable, enforcement regime, but one that is just as subject to the vagaries of politics as anything else.” </w:t>
      </w:r>
      <w:r w:rsidRPr="00594FA9">
        <w:rPr>
          <w:u w:val="single"/>
        </w:rPr>
        <w:t xml:space="preserve">Boris </w:t>
      </w:r>
      <w:r w:rsidRPr="00594FA9">
        <w:rPr>
          <w:b/>
          <w:sz w:val="26"/>
          <w:highlight w:val="green"/>
          <w:u w:val="single"/>
        </w:rPr>
        <w:t>Johnson warns against ‘</w:t>
      </w:r>
      <w:proofErr w:type="spellStart"/>
      <w:r w:rsidRPr="00594FA9">
        <w:rPr>
          <w:b/>
          <w:sz w:val="26"/>
          <w:highlight w:val="green"/>
          <w:u w:val="single"/>
        </w:rPr>
        <w:t>sinophobia</w:t>
      </w:r>
      <w:proofErr w:type="spellEnd"/>
      <w:r w:rsidRPr="00594FA9">
        <w:rPr>
          <w:b/>
          <w:sz w:val="26"/>
          <w:highlight w:val="green"/>
          <w:u w:val="single"/>
        </w:rPr>
        <w:t>’</w:t>
      </w:r>
      <w:r w:rsidRPr="00594FA9">
        <w:rPr>
          <w:highlight w:val="green"/>
          <w:u w:val="single"/>
        </w:rPr>
        <w:t xml:space="preserve"> </w:t>
      </w:r>
      <w:r w:rsidRPr="00594FA9">
        <w:rPr>
          <w:b/>
          <w:sz w:val="26"/>
          <w:highlight w:val="green"/>
          <w:u w:val="single"/>
        </w:rPr>
        <w:t>amid</w:t>
      </w:r>
      <w:r w:rsidRPr="00594FA9">
        <w:rPr>
          <w:highlight w:val="green"/>
          <w:u w:val="single"/>
        </w:rPr>
        <w:t xml:space="preserve"> </w:t>
      </w:r>
      <w:r w:rsidRPr="00594FA9">
        <w:rPr>
          <w:u w:val="single"/>
        </w:rPr>
        <w:t xml:space="preserve">rising </w:t>
      </w:r>
      <w:r w:rsidRPr="00594FA9">
        <w:rPr>
          <w:b/>
          <w:sz w:val="26"/>
          <w:highlight w:val="green"/>
          <w:u w:val="single"/>
        </w:rPr>
        <w:t>tensions with China over h</w:t>
      </w:r>
      <w:r w:rsidRPr="00594FA9">
        <w:rPr>
          <w:u w:val="single"/>
        </w:rPr>
        <w:t xml:space="preserve">uman </w:t>
      </w:r>
      <w:r w:rsidRPr="00594FA9">
        <w:rPr>
          <w:b/>
          <w:sz w:val="26"/>
          <w:highlight w:val="green"/>
          <w:u w:val="single"/>
        </w:rPr>
        <w:t>r</w:t>
      </w:r>
      <w:r w:rsidRPr="00594FA9">
        <w:rPr>
          <w:u w:val="single"/>
        </w:rPr>
        <w:t xml:space="preserve">ights </w:t>
      </w:r>
      <w:r w:rsidRPr="00594FA9">
        <w:rPr>
          <w:b/>
          <w:sz w:val="26"/>
          <w:highlight w:val="green"/>
          <w:u w:val="single"/>
        </w:rPr>
        <w:t>and 5G</w:t>
      </w:r>
      <w:r w:rsidRPr="00594FA9">
        <w:rPr>
          <w:highlight w:val="green"/>
          <w:u w:val="single"/>
        </w:rPr>
        <w:t xml:space="preserve"> </w:t>
      </w:r>
      <w:proofErr w:type="spellStart"/>
      <w:r w:rsidRPr="00594FA9">
        <w:rPr>
          <w:u w:val="single"/>
        </w:rPr>
        <w:t>Organisations</w:t>
      </w:r>
      <w:proofErr w:type="spellEnd"/>
      <w:r w:rsidRPr="00594FA9">
        <w:rPr>
          <w:u w:val="single"/>
        </w:rPr>
        <w:t xml:space="preserve"> like </w:t>
      </w:r>
      <w:r w:rsidRPr="00594FA9">
        <w:rPr>
          <w:b/>
          <w:sz w:val="26"/>
          <w:highlight w:val="green"/>
          <w:u w:val="single"/>
        </w:rPr>
        <w:t>H</w:t>
      </w:r>
      <w:r w:rsidRPr="00594FA9">
        <w:rPr>
          <w:u w:val="single"/>
        </w:rPr>
        <w:t xml:space="preserve">uman </w:t>
      </w:r>
      <w:r w:rsidRPr="00594FA9">
        <w:rPr>
          <w:b/>
          <w:sz w:val="26"/>
          <w:highlight w:val="green"/>
          <w:u w:val="single"/>
        </w:rPr>
        <w:t>R</w:t>
      </w:r>
      <w:r w:rsidRPr="00594FA9">
        <w:rPr>
          <w:u w:val="single"/>
        </w:rPr>
        <w:t xml:space="preserve">ights </w:t>
      </w:r>
      <w:r w:rsidRPr="00594FA9">
        <w:rPr>
          <w:b/>
          <w:sz w:val="26"/>
          <w:highlight w:val="green"/>
          <w:u w:val="single"/>
        </w:rPr>
        <w:t>W</w:t>
      </w:r>
      <w:r w:rsidRPr="00594FA9">
        <w:rPr>
          <w:u w:val="single"/>
        </w:rPr>
        <w:t xml:space="preserve">atch strive to apply a common standard, </w:t>
      </w:r>
      <w:r w:rsidRPr="00594FA9">
        <w:rPr>
          <w:b/>
          <w:sz w:val="26"/>
          <w:highlight w:val="green"/>
          <w:u w:val="single"/>
        </w:rPr>
        <w:t>calling out</w:t>
      </w:r>
      <w:r w:rsidRPr="00594FA9">
        <w:rPr>
          <w:highlight w:val="green"/>
          <w:u w:val="single"/>
        </w:rPr>
        <w:t xml:space="preserve"> </w:t>
      </w:r>
      <w:r w:rsidRPr="00594FA9">
        <w:rPr>
          <w:u w:val="single"/>
        </w:rPr>
        <w:t xml:space="preserve">the US as well as </w:t>
      </w:r>
      <w:r w:rsidRPr="00594FA9">
        <w:rPr>
          <w:b/>
          <w:sz w:val="26"/>
          <w:highlight w:val="green"/>
          <w:u w:val="single"/>
        </w:rPr>
        <w:t>China</w:t>
      </w:r>
      <w:r w:rsidRPr="00594FA9">
        <w:rPr>
          <w:u w:val="single"/>
        </w:rPr>
        <w:t>, Israel, and any other nation that steps over the line of human decency</w:t>
      </w:r>
      <w:r w:rsidRPr="00594FA9">
        <w:rPr>
          <w:sz w:val="16"/>
        </w:rPr>
        <w:t xml:space="preserve">. But powerful nations can hardly claim to be third-party observers. Not long ago, at the very moment Donald Trump was attempting to overturn the US elections, then Secretary of State Mike Pompeo was lecturing authorities in Georgia on that same topic. His transparent duplicity got hammered in both the US and the British media. </w:t>
      </w:r>
      <w:r w:rsidRPr="00594FA9">
        <w:rPr>
          <w:u w:val="single"/>
        </w:rPr>
        <w:t xml:space="preserve">Trump also used human rights to help </w:t>
      </w:r>
      <w:r w:rsidRPr="00594FA9">
        <w:rPr>
          <w:b/>
          <w:sz w:val="26"/>
          <w:highlight w:val="green"/>
          <w:u w:val="single"/>
        </w:rPr>
        <w:t>justify</w:t>
      </w:r>
      <w:r w:rsidRPr="00594FA9">
        <w:rPr>
          <w:highlight w:val="green"/>
          <w:u w:val="single"/>
        </w:rPr>
        <w:t xml:space="preserve"> </w:t>
      </w:r>
      <w:r w:rsidRPr="00594FA9">
        <w:rPr>
          <w:u w:val="single"/>
        </w:rPr>
        <w:t xml:space="preserve">his </w:t>
      </w:r>
      <w:r w:rsidRPr="00594FA9">
        <w:rPr>
          <w:b/>
          <w:sz w:val="26"/>
          <w:highlight w:val="green"/>
          <w:u w:val="single"/>
        </w:rPr>
        <w:t xml:space="preserve">trade war </w:t>
      </w:r>
      <w:r w:rsidRPr="00594FA9">
        <w:rPr>
          <w:u w:val="single"/>
        </w:rPr>
        <w:t>with</w:t>
      </w:r>
      <w:r w:rsidRPr="00594FA9">
        <w:rPr>
          <w:sz w:val="16"/>
        </w:rPr>
        <w:t xml:space="preserve"> China, but that war inflicted crippling damage on American farmers and industrial workers. </w:t>
      </w:r>
      <w:r w:rsidRPr="00594FA9">
        <w:rPr>
          <w:u w:val="single"/>
        </w:rPr>
        <w:t xml:space="preserve">What about their rights? </w:t>
      </w:r>
      <w:proofErr w:type="gramStart"/>
      <w:r w:rsidRPr="00594FA9">
        <w:rPr>
          <w:u w:val="single"/>
        </w:rPr>
        <w:t>It would appear that the</w:t>
      </w:r>
      <w:proofErr w:type="gramEnd"/>
      <w:r w:rsidRPr="00594FA9">
        <w:rPr>
          <w:u w:val="single"/>
        </w:rPr>
        <w:t xml:space="preserve"> West has long employed </w:t>
      </w:r>
      <w:r w:rsidRPr="00594FA9">
        <w:rPr>
          <w:b/>
          <w:sz w:val="26"/>
          <w:highlight w:val="green"/>
          <w:u w:val="single"/>
          <w:bdr w:val="single" w:sz="18" w:space="0" w:color="auto"/>
        </w:rPr>
        <w:t>a double standard</w:t>
      </w:r>
      <w:r w:rsidRPr="00594FA9">
        <w:rPr>
          <w:u w:val="single"/>
        </w:rPr>
        <w:t>, but at least the consciousness of human rights goes back several centuries.</w:t>
      </w:r>
      <w:r w:rsidRPr="00594FA9">
        <w:rPr>
          <w:sz w:val="16"/>
        </w:rPr>
        <w:t xml:space="preserve"> That is true for China as well. </w:t>
      </w:r>
      <w:r w:rsidRPr="00594FA9">
        <w:rPr>
          <w:u w:val="single"/>
        </w:rPr>
        <w:t xml:space="preserve">In fact, from the 10th century onwards, the </w:t>
      </w:r>
      <w:r w:rsidRPr="00594FA9">
        <w:rPr>
          <w:b/>
          <w:sz w:val="26"/>
          <w:highlight w:val="green"/>
          <w:u w:val="single"/>
        </w:rPr>
        <w:t>people of</w:t>
      </w:r>
      <w:r w:rsidRPr="00594FA9">
        <w:rPr>
          <w:highlight w:val="green"/>
          <w:u w:val="single"/>
        </w:rPr>
        <w:t xml:space="preserve"> </w:t>
      </w:r>
      <w:r w:rsidRPr="00594FA9">
        <w:rPr>
          <w:u w:val="single"/>
        </w:rPr>
        <w:t xml:space="preserve">imperial </w:t>
      </w:r>
      <w:r w:rsidRPr="00594FA9">
        <w:rPr>
          <w:b/>
          <w:sz w:val="26"/>
          <w:highlight w:val="green"/>
          <w:u w:val="single"/>
        </w:rPr>
        <w:t>China</w:t>
      </w:r>
      <w:r w:rsidRPr="00594FA9">
        <w:rPr>
          <w:highlight w:val="green"/>
          <w:u w:val="single"/>
        </w:rPr>
        <w:t xml:space="preserve"> </w:t>
      </w:r>
      <w:r w:rsidRPr="00594FA9">
        <w:rPr>
          <w:b/>
          <w:sz w:val="26"/>
          <w:highlight w:val="green"/>
          <w:u w:val="single"/>
        </w:rPr>
        <w:t>used</w:t>
      </w:r>
      <w:r w:rsidRPr="00594FA9">
        <w:rPr>
          <w:highlight w:val="green"/>
          <w:u w:val="single"/>
        </w:rPr>
        <w:t xml:space="preserve"> </w:t>
      </w:r>
      <w:r w:rsidRPr="00594FA9">
        <w:rPr>
          <w:b/>
          <w:sz w:val="26"/>
          <w:highlight w:val="green"/>
          <w:u w:val="single"/>
        </w:rPr>
        <w:t xml:space="preserve">literature, painting, prints, and peaceful demonstrations </w:t>
      </w:r>
      <w:r w:rsidRPr="00594FA9">
        <w:rPr>
          <w:b/>
          <w:sz w:val="26"/>
          <w:highlight w:val="green"/>
          <w:u w:val="single"/>
          <w:bdr w:val="single" w:sz="18" w:space="0" w:color="auto"/>
        </w:rPr>
        <w:t>to expose injustice</w:t>
      </w:r>
      <w:r w:rsidRPr="00594FA9">
        <w:rPr>
          <w:u w:val="single"/>
        </w:rPr>
        <w:t xml:space="preserve">, but they </w:t>
      </w:r>
      <w:r w:rsidRPr="00594FA9">
        <w:rPr>
          <w:b/>
          <w:sz w:val="26"/>
          <w:highlight w:val="green"/>
          <w:u w:val="single"/>
        </w:rPr>
        <w:t>rarely blamed other nations</w:t>
      </w:r>
      <w:r w:rsidRPr="00594FA9">
        <w:rPr>
          <w:u w:val="single"/>
        </w:rPr>
        <w:t>, their religion, or their race</w:t>
      </w:r>
      <w:r w:rsidRPr="00594FA9">
        <w:rPr>
          <w:sz w:val="16"/>
        </w:rPr>
        <w:t xml:space="preserve">. During the 11th century, as Europeans sought to punish Arabs for choosing the wrong faith, socially conscious Chinese worked to improve conditions in their own country. </w:t>
      </w:r>
      <w:r w:rsidRPr="00594FA9">
        <w:rPr>
          <w:u w:val="single"/>
        </w:rPr>
        <w:t xml:space="preserve">When unjust wars took innocent lives, or aid for flood victims fell short, the government typically took the blame. Focusing on local problems, </w:t>
      </w:r>
      <w:r w:rsidRPr="00594FA9">
        <w:rPr>
          <w:b/>
          <w:sz w:val="26"/>
          <w:highlight w:val="green"/>
          <w:u w:val="single"/>
        </w:rPr>
        <w:t>reformers</w:t>
      </w:r>
      <w:r w:rsidRPr="00594FA9">
        <w:rPr>
          <w:highlight w:val="green"/>
          <w:u w:val="single"/>
        </w:rPr>
        <w:t xml:space="preserve"> </w:t>
      </w:r>
      <w:r w:rsidRPr="00594FA9">
        <w:rPr>
          <w:u w:val="single"/>
        </w:rPr>
        <w:t xml:space="preserve">helped to </w:t>
      </w:r>
      <w:r w:rsidRPr="00594FA9">
        <w:rPr>
          <w:b/>
          <w:sz w:val="26"/>
          <w:highlight w:val="green"/>
          <w:u w:val="single"/>
        </w:rPr>
        <w:t>establish</w:t>
      </w:r>
      <w:r w:rsidRPr="00594FA9">
        <w:rPr>
          <w:highlight w:val="green"/>
          <w:u w:val="single"/>
        </w:rPr>
        <w:t xml:space="preserve"> </w:t>
      </w:r>
      <w:r w:rsidRPr="00594FA9">
        <w:rPr>
          <w:u w:val="single"/>
        </w:rPr>
        <w:t xml:space="preserve">public </w:t>
      </w:r>
      <w:r w:rsidRPr="00594FA9">
        <w:rPr>
          <w:b/>
          <w:sz w:val="26"/>
          <w:highlight w:val="green"/>
          <w:u w:val="single"/>
        </w:rPr>
        <w:t>orphanages</w:t>
      </w:r>
      <w:r w:rsidRPr="00594FA9">
        <w:rPr>
          <w:u w:val="single"/>
        </w:rPr>
        <w:t xml:space="preserve">, </w:t>
      </w:r>
      <w:r w:rsidRPr="00594FA9">
        <w:rPr>
          <w:b/>
          <w:sz w:val="26"/>
          <w:highlight w:val="green"/>
          <w:u w:val="single"/>
        </w:rPr>
        <w:t>improve prison conditions</w:t>
      </w:r>
      <w:r w:rsidRPr="00594FA9">
        <w:rPr>
          <w:u w:val="single"/>
        </w:rPr>
        <w:t xml:space="preserve">, and </w:t>
      </w:r>
      <w:proofErr w:type="spellStart"/>
      <w:r w:rsidRPr="00594FA9">
        <w:rPr>
          <w:b/>
          <w:sz w:val="26"/>
          <w:highlight w:val="green"/>
          <w:u w:val="single"/>
        </w:rPr>
        <w:t>institutionalise</w:t>
      </w:r>
      <w:proofErr w:type="spellEnd"/>
      <w:r w:rsidRPr="00594FA9">
        <w:rPr>
          <w:b/>
          <w:sz w:val="26"/>
          <w:highlight w:val="green"/>
          <w:u w:val="single"/>
        </w:rPr>
        <w:t xml:space="preserve"> tax exemption</w:t>
      </w:r>
      <w:r w:rsidRPr="00594FA9">
        <w:rPr>
          <w:highlight w:val="green"/>
          <w:u w:val="single"/>
        </w:rPr>
        <w:t xml:space="preserve"> </w:t>
      </w:r>
      <w:r w:rsidRPr="00594FA9">
        <w:rPr>
          <w:b/>
          <w:sz w:val="26"/>
          <w:highlight w:val="green"/>
          <w:u w:val="single"/>
        </w:rPr>
        <w:t>and</w:t>
      </w:r>
      <w:r w:rsidRPr="00594FA9">
        <w:rPr>
          <w:highlight w:val="green"/>
          <w:u w:val="single"/>
        </w:rPr>
        <w:t xml:space="preserve"> </w:t>
      </w:r>
      <w:r w:rsidRPr="00594FA9">
        <w:rPr>
          <w:b/>
          <w:sz w:val="26"/>
          <w:highlight w:val="green"/>
          <w:u w:val="single"/>
        </w:rPr>
        <w:t>material aid for flood relief</w:t>
      </w:r>
      <w:r w:rsidRPr="00594FA9">
        <w:rPr>
          <w:sz w:val="16"/>
        </w:rPr>
        <w:t xml:space="preserve">. Spreading the true religion wasn’t an issue; religious tolerance already was standard. China today is very different from imperial times, but for long its stated policy has been non-interference in other nations’ domestic affairs, though that may change. You could call that Confucian, or you could call it Jeffersonian. In his letter to Gideon Granger, Jefferson advised that Americans should “let our affairs be disentangled from those of all other nations, except as to commerce”. He was even wary of exporting democracy, except by good example. Good examples are hard to come by these days. When Trump ignored the pleas of flood victims in Puerto Rico, he blamed them. This was consistent with a centuries old Christian tradition construing poverty as God’s punishment for sin and sloth. In other words, blame the victim. Even now, the Republican Party is attempting to block a desperately needed coronavirus aid package, preferring to blame those out of work for their pandemic fate. Add to that strategy the politics of race and you have the English crown’s formula for the Anglo-Dutch wars: playing the race and religion cards. The charm of that strategy is that it relieves the government of responsibility for any damage inflicted upon citizens. Under the Trump administration, more than 400,000 Americans needlessly lost their lives as the government spread disinformation and blocked distribution of needed supplies. Neither American citizens nor any Western nation has accused the US government of a human rights crime, yet it was both preventable and tragically wrong. Who is to blame? Some would blame Trump personally, noting that America now has a president who is a decent man and a capable leader. That is true, but </w:t>
      </w:r>
      <w:proofErr w:type="spellStart"/>
      <w:r w:rsidRPr="00594FA9">
        <w:rPr>
          <w:sz w:val="16"/>
        </w:rPr>
        <w:t>Goldgeier</w:t>
      </w:r>
      <w:proofErr w:type="spellEnd"/>
      <w:r w:rsidRPr="00594FA9">
        <w:rPr>
          <w:sz w:val="16"/>
        </w:rPr>
        <w:t xml:space="preserve"> and </w:t>
      </w:r>
      <w:proofErr w:type="spellStart"/>
      <w:r w:rsidRPr="00594FA9">
        <w:rPr>
          <w:sz w:val="16"/>
        </w:rPr>
        <w:t>Jentleson</w:t>
      </w:r>
      <w:proofErr w:type="spellEnd"/>
      <w:r w:rsidRPr="00594FA9">
        <w:rPr>
          <w:sz w:val="16"/>
        </w:rPr>
        <w:t xml:space="preserve"> argued that the problem with America’s tarnished model goes deeper than the outcome of one election. </w:t>
      </w:r>
      <w:r w:rsidRPr="00594FA9">
        <w:rPr>
          <w:u w:val="single"/>
        </w:rPr>
        <w:t xml:space="preserve">What if, for instance, the government had taken responsibility for those lives rather than blaming immigrants, or BLM, or China? Regrettably, we still lack an equitable metric for comparing human rights tragedies, but what we know for sure is that who gets blamed speaks volumes about how a nation values human life. </w:t>
      </w:r>
    </w:p>
    <w:p w14:paraId="01F486A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F9001" w14:textId="77777777" w:rsidR="00DC361B" w:rsidRDefault="00DC361B" w:rsidP="001D6A9A">
      <w:pPr>
        <w:spacing w:after="0" w:line="240" w:lineRule="auto"/>
      </w:pPr>
      <w:r>
        <w:separator/>
      </w:r>
    </w:p>
  </w:endnote>
  <w:endnote w:type="continuationSeparator" w:id="0">
    <w:p w14:paraId="4A0B680D" w14:textId="77777777" w:rsidR="00DC361B" w:rsidRDefault="00DC361B" w:rsidP="001D6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C585B" w14:textId="77777777" w:rsidR="00DC361B" w:rsidRDefault="00DC361B" w:rsidP="001D6A9A">
      <w:pPr>
        <w:spacing w:after="0" w:line="240" w:lineRule="auto"/>
      </w:pPr>
      <w:r>
        <w:separator/>
      </w:r>
    </w:p>
  </w:footnote>
  <w:footnote w:type="continuationSeparator" w:id="0">
    <w:p w14:paraId="49655CBB" w14:textId="77777777" w:rsidR="00DC361B" w:rsidRDefault="00DC361B" w:rsidP="001D6A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1D6A9A"/>
    <w:rsid w:val="000139A3"/>
    <w:rsid w:val="00100833"/>
    <w:rsid w:val="00104529"/>
    <w:rsid w:val="00105942"/>
    <w:rsid w:val="00107396"/>
    <w:rsid w:val="00143B73"/>
    <w:rsid w:val="00144A4C"/>
    <w:rsid w:val="00176AB0"/>
    <w:rsid w:val="00177B7D"/>
    <w:rsid w:val="0018322D"/>
    <w:rsid w:val="001B5776"/>
    <w:rsid w:val="001D6A9A"/>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C361B"/>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E9F25"/>
  <w15:chartTrackingRefBased/>
  <w15:docId w15:val="{DF034971-E843-40A7-A833-29F9B45E1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6A9A"/>
    <w:rPr>
      <w:rFonts w:ascii="Calibri" w:hAnsi="Calibri" w:cs="Calibri"/>
    </w:rPr>
  </w:style>
  <w:style w:type="paragraph" w:styleId="Heading1">
    <w:name w:val="heading 1"/>
    <w:aliases w:val="Pocket"/>
    <w:basedOn w:val="Normal"/>
    <w:next w:val="Normal"/>
    <w:link w:val="Heading1Char"/>
    <w:qFormat/>
    <w:rsid w:val="001D6A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D6A9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D6A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1D6A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D6A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6A9A"/>
  </w:style>
  <w:style w:type="character" w:customStyle="1" w:styleId="Heading1Char">
    <w:name w:val="Heading 1 Char"/>
    <w:aliases w:val="Pocket Char"/>
    <w:basedOn w:val="DefaultParagraphFont"/>
    <w:link w:val="Heading1"/>
    <w:rsid w:val="001D6A9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D6A9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D6A9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1D6A9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1D6A9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D6A9A"/>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1D6A9A"/>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1D6A9A"/>
    <w:rPr>
      <w:color w:val="auto"/>
      <w:u w:val="none"/>
    </w:rPr>
  </w:style>
  <w:style w:type="character" w:styleId="FollowedHyperlink">
    <w:name w:val="FollowedHyperlink"/>
    <w:basedOn w:val="DefaultParagraphFont"/>
    <w:uiPriority w:val="99"/>
    <w:semiHidden/>
    <w:unhideWhenUsed/>
    <w:rsid w:val="001D6A9A"/>
    <w:rPr>
      <w:color w:val="auto"/>
      <w:u w:val="none"/>
    </w:rPr>
  </w:style>
  <w:style w:type="paragraph" w:customStyle="1" w:styleId="textbold">
    <w:name w:val="text bold"/>
    <w:basedOn w:val="Normal"/>
    <w:link w:val="Emphasis"/>
    <w:uiPriority w:val="7"/>
    <w:qFormat/>
    <w:rsid w:val="001D6A9A"/>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styleId="FootnoteReference">
    <w:name w:val="footnote reference"/>
    <w:aliases w:val="FN Ref,footnote reference,fr,o,FR,(NECG) Footnote Reference"/>
    <w:basedOn w:val="DefaultParagraphFont"/>
    <w:unhideWhenUsed/>
    <w:qFormat/>
    <w:rsid w:val="001D6A9A"/>
    <w:rPr>
      <w:vertAlign w:val="superscript"/>
    </w:rPr>
  </w:style>
  <w:style w:type="paragraph" w:styleId="FootnoteText">
    <w:name w:val="footnote text"/>
    <w:basedOn w:val="Normal"/>
    <w:link w:val="FootnoteTextChar"/>
    <w:uiPriority w:val="99"/>
    <w:semiHidden/>
    <w:unhideWhenUsed/>
    <w:qFormat/>
    <w:rsid w:val="001D6A9A"/>
    <w:pPr>
      <w:spacing w:after="0" w:line="240" w:lineRule="auto"/>
    </w:pPr>
    <w:rPr>
      <w:sz w:val="24"/>
    </w:rPr>
  </w:style>
  <w:style w:type="character" w:customStyle="1" w:styleId="FootnoteTextChar">
    <w:name w:val="Footnote Text Char"/>
    <w:basedOn w:val="DefaultParagraphFont"/>
    <w:link w:val="FootnoteText"/>
    <w:uiPriority w:val="99"/>
    <w:semiHidden/>
    <w:rsid w:val="001D6A9A"/>
    <w:rPr>
      <w:rFonts w:ascii="Calibri" w:hAnsi="Calibri"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md/7RvDG" TargetMode="External"/><Relationship Id="rId13" Type="http://schemas.openxmlformats.org/officeDocument/2006/relationships/hyperlink" Target="https://archive.md/M4qj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hediplomat.com/2021/02/could-biden-make-us-china-trade-better-for-workers/" TargetMode="External"/><Relationship Id="rId17" Type="http://schemas.openxmlformats.org/officeDocument/2006/relationships/hyperlink" Target="https://archive.md/blSqg" TargetMode="External"/><Relationship Id="rId2" Type="http://schemas.openxmlformats.org/officeDocument/2006/relationships/numbering" Target="numbering.xml"/><Relationship Id="rId16"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rchive.md/hjNI7" TargetMode="External"/><Relationship Id="rId5" Type="http://schemas.openxmlformats.org/officeDocument/2006/relationships/webSettings" Target="webSettings.xml"/><Relationship Id="rId15" Type="http://schemas.openxmlformats.org/officeDocument/2006/relationships/hyperlink" Target="https://www.foreignaffairs.com/articles/china/2018-10-15/beijings-nuclear-option" TargetMode="External"/><Relationship Id="rId10" Type="http://schemas.openxmlformats.org/officeDocument/2006/relationships/hyperlink" Target="https://www.cecc.gov/publications/commission-analysis/detention-of-labor-representative-highlights-challenges-fo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hinoiresie.info/collective-bargaining-in-china-is-dead-the-situation-is-excellent/" TargetMode="External"/><Relationship Id="rId14" Type="http://schemas.openxmlformats.org/officeDocument/2006/relationships/hyperlink" Target="https://warontherocks.com/2018/10/chinas-coming-financial-crisis-and-the-national-security-conn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15</Pages>
  <Words>9979</Words>
  <Characters>56885</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2</cp:revision>
  <dcterms:created xsi:type="dcterms:W3CDTF">2021-11-21T14:18:00Z</dcterms:created>
  <dcterms:modified xsi:type="dcterms:W3CDTF">2021-11-21T14:18:00Z</dcterms:modified>
</cp:coreProperties>
</file>