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24783" w14:textId="1FA7AF89" w:rsidR="00CD06B6" w:rsidRDefault="00CD06B6" w:rsidP="00CD06B6">
      <w:pPr>
        <w:pStyle w:val="Heading3"/>
      </w:pPr>
      <w:r>
        <w:t>FW</w:t>
      </w:r>
    </w:p>
    <w:p w14:paraId="1D5B91D6" w14:textId="77777777" w:rsidR="0099501A" w:rsidRPr="003C2C68" w:rsidRDefault="0099501A" w:rsidP="0099501A">
      <w:pPr>
        <w:pStyle w:val="Heading4"/>
        <w:rPr>
          <w:u w:val="single"/>
        </w:rPr>
      </w:pPr>
      <w:r>
        <w:t xml:space="preserve">Moral realism must start by being </w:t>
      </w:r>
      <w:r w:rsidRPr="003C2C68">
        <w:rPr>
          <w:u w:val="single"/>
        </w:rPr>
        <w:t>mind-independent</w:t>
      </w:r>
      <w:r>
        <w:t xml:space="preserve"> – realism wouldn’t make sense if there were a plethora of moral truths contingent on the agent’s cognitively predisposed capacity because then moral truths wouldn’t exist outside of the ways we cohere them. Thus, </w:t>
      </w:r>
      <w:r w:rsidRPr="003C2C68">
        <w:rPr>
          <w:u w:val="single"/>
        </w:rPr>
        <w:t>the meta-ethic is substantive moral naturalism.</w:t>
      </w:r>
    </w:p>
    <w:p w14:paraId="332DF30A" w14:textId="77777777" w:rsidR="0099501A" w:rsidRDefault="0099501A" w:rsidP="0099501A">
      <w:pPr>
        <w:pStyle w:val="Heading4"/>
      </w:pPr>
      <w:r>
        <w:t>That outweighs on moral disagreement – ethics are regressive in principle since controversy prevents acting on moral laws. Prefer naturalism since there is no philosophical controversy on the correlation between moral facts and natural facts. Only a naturalistic explanation can solve.</w:t>
      </w:r>
    </w:p>
    <w:p w14:paraId="04D19948" w14:textId="77777777" w:rsidR="0099501A" w:rsidRPr="003C2C68" w:rsidRDefault="0099501A" w:rsidP="0099501A">
      <w:pPr>
        <w:pStyle w:val="Heading4"/>
      </w:pPr>
      <w:r>
        <w:t>2. Evolutionary Skepticism – only a naturalistic understanding of the world provides a coherent answer to debunking objections.</w:t>
      </w:r>
    </w:p>
    <w:p w14:paraId="77F2200B" w14:textId="77777777" w:rsidR="0099501A" w:rsidRDefault="0099501A" w:rsidP="0099501A">
      <w:r w:rsidRPr="005E46A9">
        <w:rPr>
          <w:b/>
          <w:bCs/>
          <w:sz w:val="26"/>
          <w:szCs w:val="26"/>
          <w:u w:val="single"/>
        </w:rPr>
        <w:t>Lutz</w:t>
      </w:r>
      <w:r w:rsidRPr="005E46A9">
        <w:rPr>
          <w:sz w:val="16"/>
          <w:szCs w:val="16"/>
        </w:rPr>
        <w:t>, Matthew</w:t>
      </w:r>
      <w:r w:rsidRPr="005E46A9">
        <w:t xml:space="preserve"> </w:t>
      </w:r>
      <w:r w:rsidRPr="005E46A9">
        <w:rPr>
          <w:b/>
          <w:bCs/>
          <w:sz w:val="26"/>
          <w:szCs w:val="26"/>
          <w:u w:val="single"/>
        </w:rPr>
        <w:t xml:space="preserve">and </w:t>
      </w:r>
      <w:proofErr w:type="spellStart"/>
      <w:r w:rsidRPr="005E46A9">
        <w:rPr>
          <w:b/>
          <w:bCs/>
          <w:sz w:val="26"/>
          <w:szCs w:val="26"/>
          <w:u w:val="single"/>
        </w:rPr>
        <w:t>Lenman</w:t>
      </w:r>
      <w:proofErr w:type="spellEnd"/>
      <w:r w:rsidRPr="005E46A9">
        <w:rPr>
          <w:sz w:val="16"/>
          <w:szCs w:val="16"/>
        </w:rPr>
        <w:t>, James, "Moral Naturalism", </w:t>
      </w:r>
      <w:r w:rsidRPr="005E46A9">
        <w:rPr>
          <w:i/>
          <w:iCs/>
          <w:sz w:val="16"/>
          <w:szCs w:val="16"/>
        </w:rPr>
        <w:t>The Stanford Encyclopedia of Philosophy </w:t>
      </w:r>
      <w:r w:rsidRPr="005E46A9">
        <w:rPr>
          <w:sz w:val="16"/>
          <w:szCs w:val="16"/>
        </w:rPr>
        <w:t xml:space="preserve">(Fall </w:t>
      </w:r>
      <w:r w:rsidRPr="005E46A9">
        <w:rPr>
          <w:b/>
          <w:bCs/>
          <w:sz w:val="26"/>
          <w:szCs w:val="26"/>
          <w:u w:val="single"/>
        </w:rPr>
        <w:t>2018</w:t>
      </w:r>
      <w:r w:rsidRPr="005E46A9">
        <w:rPr>
          <w:sz w:val="16"/>
          <w:szCs w:val="16"/>
        </w:rPr>
        <w:t xml:space="preserve"> Edition), Edward N. </w:t>
      </w:r>
      <w:proofErr w:type="spellStart"/>
      <w:r w:rsidRPr="005E46A9">
        <w:rPr>
          <w:sz w:val="16"/>
          <w:szCs w:val="16"/>
        </w:rPr>
        <w:t>Zalta</w:t>
      </w:r>
      <w:proofErr w:type="spellEnd"/>
      <w:r w:rsidRPr="005E46A9">
        <w:rPr>
          <w:sz w:val="16"/>
          <w:szCs w:val="16"/>
        </w:rPr>
        <w:t> (ed.), URL = &lt;https://plato.stanford.edu/archives/fall2018/entries/naturalism-moral/&gt;.</w:t>
      </w:r>
      <w:r w:rsidRPr="003C2C68">
        <w:rPr>
          <w:sz w:val="16"/>
          <w:szCs w:val="16"/>
        </w:rPr>
        <w:t xml:space="preserve"> //Massa</w:t>
      </w:r>
    </w:p>
    <w:p w14:paraId="1EC42B60" w14:textId="77777777" w:rsidR="0099501A" w:rsidRPr="003C2C68" w:rsidRDefault="0099501A" w:rsidP="0099501A">
      <w:pPr>
        <w:rPr>
          <w:sz w:val="16"/>
        </w:rPr>
      </w:pPr>
      <w:r w:rsidRPr="003C2C68">
        <w:rPr>
          <w:sz w:val="16"/>
        </w:rPr>
        <w:t xml:space="preserve">The second argument against moral non-naturalism concerns moral epistemology. </w:t>
      </w:r>
      <w:r w:rsidRPr="00E26136">
        <w:rPr>
          <w:b/>
          <w:bCs/>
          <w:sz w:val="26"/>
          <w:szCs w:val="26"/>
          <w:highlight w:val="green"/>
          <w:u w:val="single"/>
        </w:rPr>
        <w:t>According to evolutionary</w:t>
      </w:r>
      <w:r w:rsidRPr="003C2C68">
        <w:rPr>
          <w:sz w:val="16"/>
        </w:rPr>
        <w:t xml:space="preserve"> </w:t>
      </w:r>
      <w:r w:rsidRPr="003C2C68">
        <w:rPr>
          <w:b/>
          <w:bCs/>
          <w:sz w:val="26"/>
          <w:szCs w:val="26"/>
          <w:u w:val="single"/>
        </w:rPr>
        <w:t>debunking</w:t>
      </w:r>
      <w:r w:rsidRPr="003C2C68">
        <w:rPr>
          <w:sz w:val="16"/>
        </w:rPr>
        <w:t xml:space="preserve"> </w:t>
      </w:r>
      <w:r w:rsidRPr="00E26136">
        <w:rPr>
          <w:b/>
          <w:bCs/>
          <w:sz w:val="26"/>
          <w:szCs w:val="26"/>
          <w:highlight w:val="green"/>
          <w:u w:val="single"/>
        </w:rPr>
        <w:t>arguments,</w:t>
      </w:r>
      <w:r w:rsidRPr="003C2C68">
        <w:rPr>
          <w:b/>
          <w:bCs/>
          <w:sz w:val="26"/>
          <w:szCs w:val="26"/>
          <w:u w:val="single"/>
        </w:rPr>
        <w:t xml:space="preserve"> our </w:t>
      </w:r>
      <w:r w:rsidRPr="00E26136">
        <w:rPr>
          <w:b/>
          <w:bCs/>
          <w:sz w:val="26"/>
          <w:szCs w:val="26"/>
          <w:highlight w:val="green"/>
          <w:u w:val="single"/>
        </w:rPr>
        <w:t>moral beliefs are products of evolution</w:t>
      </w:r>
      <w:r w:rsidRPr="003C2C68">
        <w:rPr>
          <w:sz w:val="16"/>
        </w:rPr>
        <w:t xml:space="preserve">, and this evolutionary etiology of our moral beliefs serves to undermine them. Exactly why evolution debunks our moral beliefs is a matter of substantial controversy, and the debunking argument has been interpreted in </w:t>
      </w:r>
      <w:proofErr w:type="gramStart"/>
      <w:r w:rsidRPr="003C2C68">
        <w:rPr>
          <w:sz w:val="16"/>
        </w:rPr>
        <w:t>a number of</w:t>
      </w:r>
      <w:proofErr w:type="gramEnd"/>
      <w:r w:rsidRPr="003C2C68">
        <w:rPr>
          <w:sz w:val="16"/>
        </w:rPr>
        <w:t xml:space="preserve"> different ways (</w:t>
      </w:r>
      <w:proofErr w:type="spellStart"/>
      <w:r w:rsidRPr="003C2C68">
        <w:rPr>
          <w:sz w:val="16"/>
        </w:rPr>
        <w:t>Vavova</w:t>
      </w:r>
      <w:proofErr w:type="spellEnd"/>
      <w:r w:rsidRPr="003C2C68">
        <w:rPr>
          <w:sz w:val="16"/>
        </w:rPr>
        <w:t xml:space="preserve">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E26136">
        <w:rPr>
          <w:b/>
          <w:bCs/>
          <w:sz w:val="26"/>
          <w:szCs w:val="26"/>
          <w:highlight w:val="green"/>
          <w:u w:val="single"/>
        </w:rPr>
        <w:t>The</w:t>
      </w:r>
      <w:r w:rsidRPr="003C2C68">
        <w:rPr>
          <w:b/>
          <w:bCs/>
          <w:sz w:val="26"/>
          <w:szCs w:val="26"/>
          <w:u w:val="single"/>
        </w:rPr>
        <w:t xml:space="preserve"> fundamental </w:t>
      </w:r>
      <w:r w:rsidRPr="00E26136">
        <w:rPr>
          <w:b/>
          <w:bCs/>
          <w:sz w:val="26"/>
          <w:szCs w:val="26"/>
          <w:highlight w:val="green"/>
          <w:u w:val="single"/>
        </w:rPr>
        <w:t>worry is that</w:t>
      </w:r>
      <w:r w:rsidRPr="003C2C68">
        <w:rPr>
          <w:b/>
          <w:bCs/>
          <w:sz w:val="26"/>
          <w:szCs w:val="26"/>
          <w:u w:val="single"/>
        </w:rPr>
        <w:t xml:space="preserve"> our </w:t>
      </w:r>
      <w:r w:rsidRPr="00E26136">
        <w:rPr>
          <w:b/>
          <w:bCs/>
          <w:sz w:val="26"/>
          <w:szCs w:val="26"/>
          <w:highlight w:val="green"/>
          <w:u w:val="single"/>
        </w:rPr>
        <w:t>moral beliefs are the product of evolutionary facts rather than moral</w:t>
      </w:r>
      <w:r w:rsidRPr="003C2C68">
        <w:rPr>
          <w:b/>
          <w:bCs/>
          <w:sz w:val="26"/>
          <w:szCs w:val="26"/>
          <w:u w:val="single"/>
        </w:rPr>
        <w:t xml:space="preserve"> facts</w:t>
      </w:r>
      <w:r w:rsidRPr="003C2C68">
        <w:rPr>
          <w:sz w:val="16"/>
        </w:rPr>
        <w:t xml:space="preserve">. If this is so, </w:t>
      </w:r>
      <w:r w:rsidRPr="00E26136">
        <w:rPr>
          <w:b/>
          <w:bCs/>
          <w:sz w:val="26"/>
          <w:szCs w:val="26"/>
          <w:highlight w:val="green"/>
          <w:u w:val="single"/>
        </w:rPr>
        <w:t>this would</w:t>
      </w:r>
      <w:r w:rsidRPr="003C2C68">
        <w:rPr>
          <w:b/>
          <w:bCs/>
          <w:sz w:val="26"/>
          <w:szCs w:val="26"/>
          <w:u w:val="single"/>
        </w:rPr>
        <w:t xml:space="preserve"> serve to </w:t>
      </w:r>
      <w:r w:rsidRPr="00E26136">
        <w:rPr>
          <w:b/>
          <w:bCs/>
          <w:sz w:val="26"/>
          <w:szCs w:val="26"/>
          <w:highlight w:val="green"/>
          <w:u w:val="single"/>
        </w:rPr>
        <w:t>debunk our moral beliefs</w:t>
      </w:r>
      <w:r w:rsidRPr="003C2C68">
        <w:rPr>
          <w:b/>
          <w:bCs/>
          <w:sz w:val="26"/>
          <w:szCs w:val="26"/>
          <w:u w:val="single"/>
        </w:rPr>
        <w:t xml:space="preserve">, either </w:t>
      </w:r>
      <w:r w:rsidRPr="00E26136">
        <w:rPr>
          <w:b/>
          <w:bCs/>
          <w:sz w:val="26"/>
          <w:szCs w:val="26"/>
          <w:highlight w:val="green"/>
          <w:u w:val="single"/>
        </w:rPr>
        <w:t>because it is a necessary condition</w:t>
      </w:r>
      <w:r w:rsidRPr="003C2C68">
        <w:rPr>
          <w:b/>
          <w:bCs/>
          <w:sz w:val="26"/>
          <w:szCs w:val="26"/>
          <w:u w:val="single"/>
        </w:rPr>
        <w:t xml:space="preserve"> on justified belief that </w:t>
      </w:r>
      <w:r w:rsidRPr="00E26136">
        <w:rPr>
          <w:b/>
          <w:bCs/>
          <w:sz w:val="26"/>
          <w:szCs w:val="26"/>
          <w:highlight w:val="green"/>
          <w:u w:val="single"/>
        </w:rPr>
        <w:t>you take</w:t>
      </w:r>
      <w:r w:rsidRPr="003C2C68">
        <w:rPr>
          <w:b/>
          <w:bCs/>
          <w:sz w:val="26"/>
          <w:szCs w:val="26"/>
          <w:u w:val="single"/>
        </w:rPr>
        <w:t xml:space="preserve"> your </w:t>
      </w:r>
      <w:r w:rsidRPr="00E26136">
        <w:rPr>
          <w:b/>
          <w:bCs/>
          <w:sz w:val="26"/>
          <w:szCs w:val="26"/>
          <w:highlight w:val="green"/>
          <w:u w:val="single"/>
        </w:rPr>
        <w:t>beliefs to be explained by</w:t>
      </w:r>
      <w:r w:rsidRPr="003C2C68">
        <w:rPr>
          <w:b/>
          <w:bCs/>
          <w:sz w:val="26"/>
          <w:szCs w:val="26"/>
          <w:u w:val="single"/>
        </w:rPr>
        <w:t xml:space="preserve"> the </w:t>
      </w:r>
      <w:r w:rsidRPr="00E26136">
        <w:rPr>
          <w:b/>
          <w:bCs/>
          <w:sz w:val="26"/>
          <w:szCs w:val="26"/>
          <w:highlight w:val="green"/>
          <w:u w:val="single"/>
        </w:rPr>
        <w:t>facts in question</w:t>
      </w:r>
      <w:r w:rsidRPr="003C2C68">
        <w:rPr>
          <w:sz w:val="16"/>
        </w:rPr>
        <w:t xml:space="preserve"> (Joyce 2006, Ch. 6; </w:t>
      </w:r>
      <w:proofErr w:type="spellStart"/>
      <w:r w:rsidRPr="003C2C68">
        <w:rPr>
          <w:sz w:val="16"/>
        </w:rPr>
        <w:t>Bedke</w:t>
      </w:r>
      <w:proofErr w:type="spellEnd"/>
      <w:r w:rsidRPr="003C2C68">
        <w:rPr>
          <w:sz w:val="16"/>
        </w:rPr>
        <w:t xml:space="preserve"> 2009; Lutz forthcoming) </w:t>
      </w:r>
      <w:r w:rsidRPr="00E26136">
        <w:rPr>
          <w:b/>
          <w:bCs/>
          <w:sz w:val="26"/>
          <w:szCs w:val="26"/>
          <w:highlight w:val="green"/>
          <w:u w:val="single"/>
        </w:rPr>
        <w:t>or</w:t>
      </w:r>
      <w:r w:rsidRPr="003C2C68">
        <w:rPr>
          <w:b/>
          <w:bCs/>
          <w:sz w:val="26"/>
          <w:szCs w:val="26"/>
          <w:u w:val="single"/>
        </w:rPr>
        <w:t xml:space="preserve"> else </w:t>
      </w:r>
      <w:r w:rsidRPr="00E26136">
        <w:rPr>
          <w:b/>
          <w:bCs/>
          <w:sz w:val="26"/>
          <w:szCs w:val="26"/>
          <w:highlight w:val="green"/>
          <w:u w:val="single"/>
        </w:rPr>
        <w:t>because the non-naturalist is left with no way to explain the reliability of our moral beliefs</w:t>
      </w:r>
      <w:r w:rsidRPr="003C2C68">
        <w:rPr>
          <w:sz w:val="16"/>
        </w:rPr>
        <w:t xml:space="preserve"> (Enoch 2009, Schechter 2017).</w:t>
      </w:r>
    </w:p>
    <w:p w14:paraId="66C0D292" w14:textId="77777777" w:rsidR="0099501A" w:rsidRPr="003C2C68" w:rsidRDefault="0099501A" w:rsidP="0099501A">
      <w:pPr>
        <w:rPr>
          <w:sz w:val="16"/>
        </w:rPr>
      </w:pPr>
      <w:r w:rsidRPr="00E26136">
        <w:rPr>
          <w:b/>
          <w:bCs/>
          <w:sz w:val="26"/>
          <w:szCs w:val="26"/>
          <w:highlight w:val="green"/>
          <w:u w:val="single"/>
        </w:rPr>
        <w:t>But if</w:t>
      </w:r>
      <w:r w:rsidRPr="003C2C68">
        <w:rPr>
          <w:b/>
          <w:bCs/>
          <w:sz w:val="26"/>
          <w:szCs w:val="26"/>
          <w:u w:val="single"/>
        </w:rPr>
        <w:t xml:space="preserve"> moral </w:t>
      </w:r>
      <w:r w:rsidRPr="00E26136">
        <w:rPr>
          <w:b/>
          <w:bCs/>
          <w:sz w:val="26"/>
          <w:szCs w:val="26"/>
          <w:highlight w:val="green"/>
          <w:u w:val="single"/>
        </w:rPr>
        <w:t>naturalism is true, the realist needn’t grant the skeptic’s premise</w:t>
      </w:r>
      <w:r w:rsidRPr="003C2C68">
        <w:rPr>
          <w:sz w:val="16"/>
        </w:rPr>
        <w:t xml:space="preserve"> that our moral beliefs are the product of evolutionary facts rather than moral facts. </w:t>
      </w:r>
      <w:r w:rsidRPr="00E26136">
        <w:rPr>
          <w:b/>
          <w:bCs/>
          <w:sz w:val="26"/>
          <w:szCs w:val="26"/>
          <w:highlight w:val="green"/>
          <w:u w:val="single"/>
        </w:rPr>
        <w:t>If moral facts are natural, then we needn’t see moral facts as</w:t>
      </w:r>
      <w:r w:rsidRPr="003C2C68">
        <w:rPr>
          <w:b/>
          <w:bCs/>
          <w:sz w:val="26"/>
          <w:szCs w:val="26"/>
          <w:u w:val="single"/>
        </w:rPr>
        <w:t xml:space="preserve"> being </w:t>
      </w:r>
      <w:r w:rsidRPr="00E26136">
        <w:rPr>
          <w:b/>
          <w:bCs/>
          <w:sz w:val="26"/>
          <w:szCs w:val="26"/>
          <w:highlight w:val="green"/>
          <w:u w:val="single"/>
        </w:rPr>
        <w:t>contrary to</w:t>
      </w:r>
      <w:r w:rsidRPr="003C2C68">
        <w:rPr>
          <w:b/>
          <w:bCs/>
          <w:sz w:val="26"/>
          <w:szCs w:val="26"/>
          <w:u w:val="single"/>
        </w:rPr>
        <w:t xml:space="preserve"> natural, </w:t>
      </w:r>
      <w:r w:rsidRPr="00E26136">
        <w:rPr>
          <w:b/>
          <w:bCs/>
          <w:sz w:val="26"/>
          <w:szCs w:val="26"/>
          <w:highlight w:val="green"/>
          <w:u w:val="single"/>
        </w:rPr>
        <w:t>evolutionary</w:t>
      </w:r>
      <w:r w:rsidRPr="003C2C68">
        <w:rPr>
          <w:b/>
          <w:bCs/>
          <w:sz w:val="26"/>
          <w:szCs w:val="26"/>
          <w:u w:val="single"/>
        </w:rPr>
        <w:t xml:space="preserve"> facts.</w:t>
      </w:r>
      <w:r w:rsidRPr="003C2C68">
        <w:rPr>
          <w:sz w:val="16"/>
        </w:rPr>
        <w:t xml:space="preserve"> The </w:t>
      </w:r>
      <w:r w:rsidRPr="00E26136">
        <w:rPr>
          <w:b/>
          <w:bCs/>
          <w:sz w:val="26"/>
          <w:szCs w:val="26"/>
          <w:highlight w:val="green"/>
          <w:u w:val="single"/>
        </w:rPr>
        <w:t>moral facts might be among these evolutionary facts</w:t>
      </w:r>
      <w:r w:rsidRPr="003C2C68">
        <w:rPr>
          <w:b/>
          <w:bCs/>
          <w:sz w:val="26"/>
          <w:szCs w:val="26"/>
          <w:u w:val="single"/>
        </w:rPr>
        <w:t xml:space="preserve"> that explain our moral beliefs.</w:t>
      </w:r>
      <w:r w:rsidRPr="003C2C68">
        <w:rPr>
          <w:sz w:val="16"/>
        </w:rPr>
        <w:t xml:space="preserve"> If, for instance, </w:t>
      </w:r>
      <w:r w:rsidRPr="00E26136">
        <w:rPr>
          <w:b/>
          <w:bCs/>
          <w:sz w:val="26"/>
          <w:szCs w:val="26"/>
          <w:highlight w:val="green"/>
          <w:u w:val="single"/>
        </w:rPr>
        <w:t>to be good</w:t>
      </w:r>
      <w:r w:rsidRPr="003C2C68">
        <w:rPr>
          <w:sz w:val="16"/>
        </w:rPr>
        <w:t xml:space="preserve"> just </w:t>
      </w:r>
      <w:r w:rsidRPr="00E26136">
        <w:rPr>
          <w:b/>
          <w:bCs/>
          <w:sz w:val="26"/>
          <w:szCs w:val="26"/>
          <w:highlight w:val="green"/>
          <w:u w:val="single"/>
        </w:rPr>
        <w:t>is</w:t>
      </w:r>
      <w:r w:rsidRPr="003C2C68">
        <w:rPr>
          <w:sz w:val="16"/>
        </w:rPr>
        <w:t xml:space="preserve"> to be </w:t>
      </w:r>
      <w:r w:rsidRPr="00E26136">
        <w:rPr>
          <w:b/>
          <w:bCs/>
          <w:sz w:val="26"/>
          <w:szCs w:val="26"/>
          <w:highlight w:val="green"/>
          <w:u w:val="single"/>
        </w:rPr>
        <w:t>conducive to social cooperation, then an evolutionary account</w:t>
      </w:r>
      <w:r w:rsidRPr="003C2C68">
        <w:rPr>
          <w:sz w:val="16"/>
        </w:rPr>
        <w:t xml:space="preserve"> that says that we judge things to be good only when they are conducive to social cooperation </w:t>
      </w:r>
      <w:r w:rsidRPr="00E26136">
        <w:rPr>
          <w:b/>
          <w:bCs/>
          <w:sz w:val="26"/>
          <w:szCs w:val="26"/>
          <w:highlight w:val="green"/>
          <w:u w:val="single"/>
        </w:rPr>
        <w:t>would not debunk any of our beliefs about goodness.</w:t>
      </w:r>
      <w:r w:rsidRPr="003C2C68">
        <w:rPr>
          <w:b/>
          <w:bCs/>
          <w:sz w:val="26"/>
          <w:szCs w:val="26"/>
          <w:u w:val="single"/>
        </w:rPr>
        <w:t xml:space="preserve"> This</w:t>
      </w:r>
      <w:r w:rsidRPr="003C2C68">
        <w:rPr>
          <w:sz w:val="16"/>
        </w:rPr>
        <w:t xml:space="preserve"> account </w:t>
      </w:r>
      <w:r w:rsidRPr="003C2C68">
        <w:rPr>
          <w:b/>
          <w:bCs/>
          <w:sz w:val="26"/>
          <w:szCs w:val="26"/>
          <w:u w:val="single"/>
        </w:rPr>
        <w:t>would</w:t>
      </w:r>
      <w:r w:rsidRPr="003C2C68">
        <w:rPr>
          <w:sz w:val="16"/>
        </w:rPr>
        <w:t xml:space="preserve">, instead, </w:t>
      </w:r>
      <w:r w:rsidRPr="003C2C68">
        <w:rPr>
          <w:b/>
          <w:bCs/>
          <w:sz w:val="26"/>
          <w:szCs w:val="26"/>
          <w:u w:val="single"/>
        </w:rPr>
        <w:t>provide a deep vindication of those beliefs</w:t>
      </w:r>
      <w:r w:rsidRPr="003C2C68">
        <w:rPr>
          <w:sz w:val="16"/>
        </w:rPr>
        <w:t xml:space="preserve"> (</w:t>
      </w:r>
      <w:proofErr w:type="spellStart"/>
      <w:r w:rsidRPr="003C2C68">
        <w:rPr>
          <w:sz w:val="16"/>
        </w:rPr>
        <w:t>Copp</w:t>
      </w:r>
      <w:proofErr w:type="spellEnd"/>
      <w:r w:rsidRPr="003C2C68">
        <w:rPr>
          <w:sz w:val="16"/>
        </w:rPr>
        <w:t xml:space="preserve"> 2008).</w:t>
      </w:r>
    </w:p>
    <w:p w14:paraId="0E5B1CEF" w14:textId="77777777" w:rsidR="0099501A" w:rsidRPr="003C2C68" w:rsidRDefault="0099501A" w:rsidP="0099501A">
      <w:pPr>
        <w:rPr>
          <w:sz w:val="16"/>
          <w:szCs w:val="16"/>
        </w:rPr>
      </w:pPr>
      <w:r w:rsidRPr="003C2C68">
        <w:rPr>
          <w:sz w:val="16"/>
          <w:szCs w:val="16"/>
        </w:rPr>
        <w:t>It is open to naturalists to say that the moral facts are wholly or partly responsible for us having the moral beliefs that we have. This allows them to address any number of different epistemic objections that the moral non-naturalist seems ill-equipped to answer. If these objections do succeed against only the non-naturalist, that’s a good reason to think that moral properties, if they exist, must be natural properties.</w:t>
      </w:r>
    </w:p>
    <w:p w14:paraId="6BE7DED6" w14:textId="4217C787" w:rsidR="0099501A" w:rsidRPr="004D267B" w:rsidRDefault="0099501A" w:rsidP="0099501A">
      <w:pPr>
        <w:pStyle w:val="Heading4"/>
        <w:rPr>
          <w:rFonts w:cs="Calibri"/>
        </w:rPr>
      </w:pPr>
      <w:r>
        <w:lastRenderedPageBreak/>
        <w:t xml:space="preserve">3. </w:t>
      </w:r>
      <w:r w:rsidRPr="004D267B">
        <w:rPr>
          <w:rFonts w:cs="Calibri"/>
        </w:rPr>
        <w:t xml:space="preserve">Pleasure is an intrinsic good. </w:t>
      </w:r>
    </w:p>
    <w:p w14:paraId="395C9A46" w14:textId="77777777" w:rsidR="0099501A" w:rsidRDefault="0099501A" w:rsidP="0099501A">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309743E0" w14:textId="77777777" w:rsidR="0099501A" w:rsidRDefault="0099501A" w:rsidP="0099501A">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proofErr w:type="gramStart"/>
      <w:r w:rsidRPr="00E55813">
        <w:rPr>
          <w:rStyle w:val="StyleUnderline"/>
          <w:highlight w:val="green"/>
        </w:rPr>
        <w:t>valuable</w:t>
      </w:r>
      <w:proofErr w:type="gramEnd"/>
      <w:r w:rsidRPr="00E55813">
        <w:rPr>
          <w:rStyle w:val="StyleUnderline"/>
          <w:highlight w:val="green"/>
        </w:rPr>
        <w:t xml:space="preserv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3613B70D" w14:textId="77777777" w:rsidR="0099501A" w:rsidRDefault="0099501A" w:rsidP="0099501A">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E55813">
        <w:rPr>
          <w:rStyle w:val="StyleUnderline"/>
          <w:highlight w:val="green"/>
        </w:rPr>
        <w:t>I might</w:t>
      </w:r>
      <w:r w:rsidRPr="004D267B">
        <w:rPr>
          <w:rStyle w:val="StyleUnderline"/>
        </w:rPr>
        <w:t xml:space="preserve"> further </w:t>
      </w:r>
      <w:r w:rsidRPr="00E55813">
        <w:rPr>
          <w:rStyle w:val="StyleUnderline"/>
          <w:highlight w:val="green"/>
        </w:rPr>
        <w:t>inquire,</w:t>
      </w:r>
      <w:r w:rsidRPr="004D267B">
        <w:rPr>
          <w:rStyle w:val="StyleUnderline"/>
        </w:rPr>
        <w:t xml:space="preserve"> however: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 xml:space="preserve">the pleasure of drinking it.” If </w:t>
      </w:r>
      <w:proofErr w:type="gramStart"/>
      <w:r w:rsidRPr="00E55813">
        <w:rPr>
          <w:rStyle w:val="StyleUnderline"/>
          <w:highlight w:val="green"/>
        </w:rPr>
        <w:t>I</w:t>
      </w:r>
      <w:proofErr w:type="gramEnd"/>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what </w:t>
      </w:r>
      <w:proofErr w:type="spellStart"/>
      <w:r w:rsidRPr="00E55813">
        <w:rPr>
          <w:rStyle w:val="Emphasis"/>
          <w:highlight w:val="green"/>
        </w:rPr>
        <w:t>her</w:t>
      </w:r>
      <w:r w:rsidRPr="004D267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p>
    <w:p w14:paraId="2D623CEC" w14:textId="77777777" w:rsidR="0099501A" w:rsidRPr="004D267B" w:rsidRDefault="0099501A" w:rsidP="0099501A">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7F05D223" w14:textId="254E65F4" w:rsidR="0099501A" w:rsidRPr="0099501A" w:rsidRDefault="0099501A" w:rsidP="0099501A">
      <w:pPr>
        <w:pStyle w:val="Heading4"/>
      </w:pPr>
      <w:r>
        <w:t xml:space="preserve">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 </w:t>
      </w:r>
    </w:p>
    <w:p w14:paraId="5D7B0678" w14:textId="77777777" w:rsidR="00CD06B6" w:rsidRDefault="00CD06B6" w:rsidP="00CD06B6">
      <w:pPr>
        <w:pStyle w:val="Heading3"/>
      </w:pPr>
      <w:r>
        <w:t xml:space="preserve">1AC: Plan </w:t>
      </w:r>
    </w:p>
    <w:p w14:paraId="53B408AD" w14:textId="77777777" w:rsidR="00CD06B6" w:rsidRDefault="00CD06B6" w:rsidP="00CD06B6">
      <w:pPr>
        <w:pStyle w:val="Heading4"/>
      </w:pPr>
      <w:r>
        <w:t xml:space="preserve">Plan – The People’s Republic of China ought to </w:t>
      </w:r>
      <w:r w:rsidRPr="007A4168">
        <w:t>recognize an unconditional right of workers to strike.</w:t>
      </w:r>
    </w:p>
    <w:p w14:paraId="3CBDC1F2" w14:textId="77777777" w:rsidR="00CD06B6" w:rsidRPr="007A4168" w:rsidRDefault="00CD06B6" w:rsidP="00CD06B6">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56C6265F" w14:textId="77777777" w:rsidR="00CD06B6" w:rsidRPr="00A44704" w:rsidRDefault="00CD06B6" w:rsidP="00CD06B6">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4107A926" w14:textId="33F7A634" w:rsidR="00CD06B6" w:rsidRPr="00BE3A9F" w:rsidRDefault="00CD06B6" w:rsidP="00CD06B6">
      <w:pPr>
        <w:rPr>
          <w:sz w:val="16"/>
        </w:rPr>
      </w:pPr>
      <w:r w:rsidRPr="00FC7D85">
        <w:rPr>
          <w:sz w:val="16"/>
        </w:rPr>
        <w:t xml:space="preserve">HONG KONG — </w:t>
      </w:r>
      <w:r w:rsidRPr="003C6F43">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3C6F43">
        <w:rPr>
          <w:b/>
          <w:sz w:val="26"/>
          <w:highlight w:val="green"/>
          <w:u w:val="single"/>
        </w:rPr>
        <w:t>officials</w:t>
      </w:r>
      <w:r w:rsidRPr="003C6F43">
        <w:rPr>
          <w:highlight w:val="green"/>
          <w:u w:val="single"/>
        </w:rPr>
        <w:t xml:space="preserve"> </w:t>
      </w:r>
      <w:r w:rsidRPr="00FC7D85">
        <w:rPr>
          <w:u w:val="single"/>
        </w:rPr>
        <w:t xml:space="preserve">and even some businessmen have long recognized this fact and have </w:t>
      </w:r>
      <w:r w:rsidRPr="003C6F43">
        <w:rPr>
          <w:b/>
          <w:sz w:val="26"/>
          <w:highlight w:val="green"/>
          <w:u w:val="single"/>
        </w:rPr>
        <w:t>called for the</w:t>
      </w:r>
      <w:r w:rsidRPr="003C6F43">
        <w:rPr>
          <w:highlight w:val="green"/>
          <w:u w:val="single"/>
        </w:rPr>
        <w:t xml:space="preserve"> </w:t>
      </w:r>
      <w:r w:rsidRPr="003C6F43">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3C6F43">
        <w:rPr>
          <w:b/>
          <w:sz w:val="26"/>
          <w:highlight w:val="green"/>
          <w:u w:val="single"/>
        </w:rPr>
        <w:t>right to strike</w:t>
      </w:r>
      <w:r w:rsidRPr="003C6F43">
        <w:rPr>
          <w:highlight w:val="green"/>
          <w:u w:val="single"/>
        </w:rPr>
        <w:t xml:space="preserve"> </w:t>
      </w:r>
      <w:r w:rsidRPr="003C6F43">
        <w:rPr>
          <w:b/>
          <w:sz w:val="26"/>
          <w:highlight w:val="green"/>
          <w:u w:val="single"/>
        </w:rPr>
        <w:t>is</w:t>
      </w:r>
      <w:r w:rsidRPr="003C6F43">
        <w:rPr>
          <w:highlight w:val="green"/>
          <w:u w:val="single"/>
        </w:rPr>
        <w:t xml:space="preserve"> </w:t>
      </w:r>
      <w:r w:rsidRPr="00FC7D85">
        <w:rPr>
          <w:u w:val="single"/>
        </w:rPr>
        <w:t xml:space="preserve">clearly important, but the most vital and fundamental right of workers is </w:t>
      </w:r>
      <w:r w:rsidRPr="003C6F43">
        <w:rPr>
          <w:b/>
          <w:sz w:val="26"/>
          <w:highlight w:val="green"/>
          <w:u w:val="single"/>
        </w:rPr>
        <w:t>the right to collective bargaining</w:t>
      </w:r>
      <w:r w:rsidRPr="00FC7D85">
        <w:rPr>
          <w:u w:val="single"/>
        </w:rPr>
        <w:t xml:space="preserve">. After all, </w:t>
      </w:r>
      <w:r w:rsidRPr="003C6F43">
        <w:rPr>
          <w:b/>
          <w:sz w:val="26"/>
          <w:highlight w:val="green"/>
          <w:u w:val="single"/>
        </w:rPr>
        <w:t>why do workers go out on strike</w:t>
      </w:r>
      <w:r w:rsidRPr="00FC7D85">
        <w:rPr>
          <w:u w:val="single"/>
        </w:rPr>
        <w:t xml:space="preserve">? Very simply, they go on strike </w:t>
      </w:r>
      <w:r w:rsidRPr="003C6F43">
        <w:rPr>
          <w:b/>
          <w:sz w:val="26"/>
          <w:highlight w:val="green"/>
          <w:u w:val="single"/>
        </w:rPr>
        <w:t>for higher pay and better working conditions</w:t>
      </w:r>
      <w:r w:rsidRPr="00FC7D85">
        <w:rPr>
          <w:u w:val="single"/>
        </w:rPr>
        <w:t xml:space="preserve">. </w:t>
      </w:r>
      <w:r w:rsidRPr="003C6F43">
        <w:rPr>
          <w:b/>
          <w:sz w:val="26"/>
          <w:highlight w:val="green"/>
          <w:u w:val="single"/>
          <w:bdr w:val="single" w:sz="18" w:space="0" w:color="auto"/>
        </w:rPr>
        <w:t xml:space="preserve">The strike is </w:t>
      </w:r>
      <w:r w:rsidRPr="00BE3A9F">
        <w:rPr>
          <w:b/>
          <w:sz w:val="26"/>
          <w:u w:val="single"/>
          <w:bdr w:val="single" w:sz="18" w:space="0" w:color="auto"/>
        </w:rPr>
        <w:t xml:space="preserve">not an end </w:t>
      </w:r>
      <w:proofErr w:type="gramStart"/>
      <w:r w:rsidRPr="00BE3A9F">
        <w:rPr>
          <w:b/>
          <w:sz w:val="26"/>
          <w:u w:val="single"/>
          <w:bdr w:val="single" w:sz="18" w:space="0" w:color="auto"/>
        </w:rPr>
        <w:t>in itself but</w:t>
      </w:r>
      <w:proofErr w:type="gramEnd"/>
      <w:r w:rsidRPr="00BE3A9F">
        <w:rPr>
          <w:b/>
          <w:sz w:val="26"/>
          <w:u w:val="single"/>
          <w:bdr w:val="single" w:sz="18" w:space="0" w:color="auto"/>
        </w:rPr>
        <w:t xml:space="preserve"> is part of </w:t>
      </w:r>
      <w:r w:rsidRPr="003C6F43">
        <w:rPr>
          <w:b/>
          <w:sz w:val="26"/>
          <w:highlight w:val="green"/>
          <w:u w:val="single"/>
          <w:bdr w:val="single" w:sz="18" w:space="0" w:color="auto"/>
        </w:rPr>
        <w:t xml:space="preserve">a bargaining process. </w:t>
      </w:r>
      <w:r w:rsidRPr="00FC7D85">
        <w:rPr>
          <w:u w:val="single"/>
        </w:rPr>
        <w:t xml:space="preserve">And </w:t>
      </w:r>
      <w:r w:rsidRPr="003C6F43">
        <w:rPr>
          <w:b/>
          <w:sz w:val="26"/>
          <w:highlight w:val="green"/>
          <w:u w:val="single"/>
        </w:rPr>
        <w:t xml:space="preserve">if </w:t>
      </w:r>
      <w:r w:rsidRPr="00BE3A9F">
        <w:rPr>
          <w:b/>
          <w:sz w:val="26"/>
          <w:u w:val="single"/>
        </w:rPr>
        <w:t xml:space="preserve">the </w:t>
      </w:r>
      <w:r w:rsidRPr="003C6F43">
        <w:rPr>
          <w:b/>
          <w:sz w:val="26"/>
          <w:highlight w:val="green"/>
          <w:u w:val="single"/>
        </w:rPr>
        <w:t>collective bargaining process were more effective</w:t>
      </w:r>
      <w:r w:rsidRPr="00FC7D85">
        <w:rPr>
          <w:u w:val="single"/>
        </w:rPr>
        <w:t xml:space="preserve">, in many cases, </w:t>
      </w:r>
      <w:r w:rsidRPr="003C6F43">
        <w:rPr>
          <w:b/>
          <w:sz w:val="26"/>
          <w:highlight w:val="green"/>
          <w:u w:val="single"/>
        </w:rPr>
        <w:t xml:space="preserve">workers would not need to </w:t>
      </w:r>
      <w:r w:rsidRPr="00BE3A9F">
        <w:rPr>
          <w:b/>
          <w:sz w:val="26"/>
          <w:u w:val="single"/>
        </w:rPr>
        <w:t xml:space="preserve">go out on </w:t>
      </w:r>
      <w:r w:rsidRPr="003C6F43">
        <w:rPr>
          <w:b/>
          <w:sz w:val="26"/>
          <w:highlight w:val="green"/>
          <w:u w:val="single"/>
        </w:rPr>
        <w:t>strike</w:t>
      </w:r>
      <w:r w:rsidRPr="00BE3A9F">
        <w:rPr>
          <w:b/>
          <w:sz w:val="26"/>
          <w:u w:val="single"/>
        </w:rPr>
        <w:t xml:space="preserv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3C6F43">
        <w:rPr>
          <w:b/>
          <w:bCs/>
          <w:sz w:val="26"/>
          <w:highlight w:val="green"/>
          <w:u w:val="single"/>
        </w:rPr>
        <w:t>China’s workers want</w:t>
      </w:r>
      <w:r w:rsidRPr="003C6F43">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BE3A9F">
        <w:rPr>
          <w:b/>
          <w:sz w:val="26"/>
          <w:u w:val="single"/>
        </w:rPr>
        <w:t>a system</w:t>
      </w:r>
      <w:r w:rsidRPr="00BE3A9F">
        <w:rPr>
          <w:u w:val="single"/>
        </w:rPr>
        <w:t xml:space="preserve"> in </w:t>
      </w:r>
      <w:r w:rsidRPr="00BE3A9F">
        <w:rPr>
          <w:b/>
          <w:sz w:val="26"/>
          <w:u w:val="single"/>
        </w:rPr>
        <w:t xml:space="preserve">which they can </w:t>
      </w:r>
      <w:r w:rsidRPr="003C6F43">
        <w:rPr>
          <w:b/>
          <w:sz w:val="26"/>
          <w:highlight w:val="green"/>
          <w:u w:val="single"/>
        </w:rPr>
        <w:t>raise their demands</w:t>
      </w:r>
      <w:r w:rsidRPr="003C6F43">
        <w:rPr>
          <w:highlight w:val="green"/>
          <w:u w:val="single"/>
        </w:rPr>
        <w:t xml:space="preserve"> </w:t>
      </w:r>
      <w:r w:rsidRPr="00FC7D85">
        <w:rPr>
          <w:u w:val="single"/>
        </w:rPr>
        <w:t xml:space="preserve">for higher pay and discuss those demands </w:t>
      </w:r>
      <w:r w:rsidRPr="003C6F43">
        <w:rPr>
          <w:b/>
          <w:sz w:val="26"/>
          <w:highlight w:val="green"/>
          <w:u w:val="single"/>
        </w:rPr>
        <w:t>in</w:t>
      </w:r>
      <w:r w:rsidRPr="003C6F43">
        <w:rPr>
          <w:highlight w:val="green"/>
          <w:u w:val="single"/>
        </w:rPr>
        <w:t xml:space="preserve"> </w:t>
      </w:r>
      <w:r w:rsidRPr="00FC7D85">
        <w:rPr>
          <w:u w:val="single"/>
        </w:rPr>
        <w:t xml:space="preserve">peaceful, </w:t>
      </w:r>
      <w:proofErr w:type="gramStart"/>
      <w:r w:rsidRPr="003C6F43">
        <w:rPr>
          <w:b/>
          <w:sz w:val="26"/>
          <w:highlight w:val="green"/>
          <w:u w:val="single"/>
        </w:rPr>
        <w:t>equal</w:t>
      </w:r>
      <w:proofErr w:type="gramEnd"/>
      <w:r w:rsidRPr="003C6F43">
        <w:rPr>
          <w:b/>
          <w:sz w:val="26"/>
          <w:highlight w:val="green"/>
          <w:u w:val="single"/>
        </w:rPr>
        <w:t xml:space="preserve"> and constructive negotiations</w:t>
      </w:r>
      <w:r w:rsidRPr="003C6F43">
        <w:rPr>
          <w:highlight w:val="green"/>
          <w:u w:val="single"/>
        </w:rPr>
        <w:t xml:space="preserve"> </w:t>
      </w:r>
      <w:r w:rsidRPr="00FC7D85">
        <w:rPr>
          <w:u w:val="single"/>
        </w:rPr>
        <w:t xml:space="preserve">with management. </w:t>
      </w:r>
      <w:r w:rsidRPr="00BE3A9F">
        <w:rPr>
          <w:b/>
          <w:sz w:val="26"/>
          <w:u w:val="single"/>
        </w:rPr>
        <w:t>If workers can achieve their goals</w:t>
      </w:r>
      <w:r w:rsidRPr="003C6F43">
        <w:rPr>
          <w:b/>
          <w:sz w:val="26"/>
          <w:highlight w:val="green"/>
          <w:u w:val="single"/>
        </w:rPr>
        <w:t xml:space="preserve"> through peaceful collective bargaining</w:t>
      </w:r>
      <w:r w:rsidRPr="003C6F43">
        <w:rPr>
          <w:b/>
          <w:sz w:val="26"/>
          <w:highlight w:val="green"/>
          <w:u w:val="single"/>
          <w:bdr w:val="single" w:sz="18" w:space="0" w:color="auto"/>
        </w:rPr>
        <w:t>, in the long run there will be fewer strikes</w:t>
      </w:r>
      <w:r w:rsidRPr="00FC7D85">
        <w:rPr>
          <w:u w:val="single"/>
        </w:rPr>
        <w:t xml:space="preserve">, workers will be better </w:t>
      </w:r>
      <w:proofErr w:type="gramStart"/>
      <w:r w:rsidRPr="00FC7D85">
        <w:rPr>
          <w:u w:val="single"/>
        </w:rPr>
        <w:t>paid</w:t>
      </w:r>
      <w:proofErr w:type="gramEnd"/>
      <w:r w:rsidRPr="00FC7D85">
        <w:rPr>
          <w:u w:val="single"/>
        </w:rPr>
        <w:t xml:space="preserve">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3C6F43">
        <w:rPr>
          <w:b/>
          <w:sz w:val="26"/>
          <w:highlight w:val="green"/>
          <w:u w:val="single"/>
        </w:rPr>
        <w:t>right to strike</w:t>
      </w:r>
      <w:r w:rsidRPr="003C6F43">
        <w:rPr>
          <w:highlight w:val="green"/>
          <w:u w:val="single"/>
        </w:rPr>
        <w:t xml:space="preserve"> </w:t>
      </w:r>
      <w:r w:rsidRPr="00FC7D85">
        <w:rPr>
          <w:u w:val="single"/>
        </w:rPr>
        <w:t xml:space="preserve">is framed in a way that </w:t>
      </w:r>
      <w:r w:rsidRPr="00BE3A9F">
        <w:rPr>
          <w:b/>
          <w:sz w:val="26"/>
          <w:u w:val="single"/>
        </w:rPr>
        <w:t>can</w:t>
      </w:r>
      <w:r w:rsidRPr="00BE3A9F">
        <w:rPr>
          <w:u w:val="single"/>
        </w:rPr>
        <w:t xml:space="preserve"> </w:t>
      </w:r>
      <w:r w:rsidRPr="003C6F43">
        <w:rPr>
          <w:b/>
          <w:sz w:val="26"/>
          <w:highlight w:val="green"/>
          <w:u w:val="single"/>
        </w:rPr>
        <w:t>liberate workers</w:t>
      </w:r>
      <w:r w:rsidRPr="003C6F43">
        <w:rPr>
          <w:highlight w:val="green"/>
          <w:u w:val="single"/>
        </w:rPr>
        <w:t xml:space="preserve"> </w:t>
      </w:r>
      <w:r w:rsidRPr="00FC7D85">
        <w:rPr>
          <w:u w:val="single"/>
        </w:rPr>
        <w:t xml:space="preserve">and </w:t>
      </w:r>
      <w:r w:rsidRPr="003C6F43">
        <w:rPr>
          <w:b/>
          <w:sz w:val="26"/>
          <w:highlight w:val="green"/>
          <w:u w:val="single"/>
        </w:rPr>
        <w:t>encourage</w:t>
      </w:r>
      <w:r w:rsidRPr="003C6F43">
        <w:rPr>
          <w:highlight w:val="green"/>
          <w:u w:val="single"/>
        </w:rPr>
        <w:t xml:space="preserve"> </w:t>
      </w:r>
      <w:r w:rsidRPr="003C6F43">
        <w:rPr>
          <w:b/>
          <w:sz w:val="26"/>
          <w:highlight w:val="green"/>
          <w:u w:val="single"/>
        </w:rPr>
        <w:t>and empower them to engage in collective bargaining</w:t>
      </w:r>
      <w:r w:rsidRPr="00FC7D85">
        <w:rPr>
          <w:u w:val="single"/>
        </w:rPr>
        <w:t xml:space="preserve">, </w:t>
      </w:r>
      <w:r w:rsidRPr="003C6F43">
        <w:rPr>
          <w:b/>
          <w:sz w:val="26"/>
          <w:highlight w:val="green"/>
          <w:u w:val="single"/>
        </w:rPr>
        <w:t>safe</w:t>
      </w:r>
      <w:r w:rsidRPr="003C6F43">
        <w:rPr>
          <w:highlight w:val="green"/>
          <w:u w:val="single"/>
        </w:rPr>
        <w:t xml:space="preserve"> </w:t>
      </w:r>
      <w:r w:rsidRPr="003C6F43">
        <w:rPr>
          <w:b/>
          <w:sz w:val="26"/>
          <w:highlight w:val="green"/>
          <w:u w:val="single"/>
        </w:rPr>
        <w:t xml:space="preserve">in the </w:t>
      </w:r>
      <w:r w:rsidRPr="00BE3A9F">
        <w:rPr>
          <w:b/>
          <w:sz w:val="26"/>
          <w:u w:val="single"/>
        </w:rPr>
        <w:t xml:space="preserve">knowledge that they have a </w:t>
      </w:r>
      <w:r w:rsidRPr="003C6F43">
        <w:rPr>
          <w:b/>
          <w:sz w:val="26"/>
          <w:highlight w:val="green"/>
          <w:u w:val="single"/>
        </w:rPr>
        <w:t xml:space="preserve">powerful weapon that can be </w:t>
      </w:r>
      <w:proofErr w:type="gramStart"/>
      <w:r w:rsidRPr="003C6F43">
        <w:rPr>
          <w:b/>
          <w:sz w:val="26"/>
          <w:highlight w:val="green"/>
          <w:u w:val="single"/>
        </w:rPr>
        <w:t>deployed</w:t>
      </w:r>
      <w:proofErr w:type="gramEnd"/>
      <w:r w:rsidRPr="003C6F43">
        <w:rPr>
          <w:b/>
          <w:sz w:val="26"/>
          <w:highlight w:val="green"/>
          <w:u w:val="single"/>
        </w:rPr>
        <w:t xml:space="preserve"> </w:t>
      </w:r>
      <w:r w:rsidRPr="00BE3A9F">
        <w:rPr>
          <w:b/>
          <w:sz w:val="26"/>
          <w:u w:val="single"/>
        </w:rPr>
        <w:t xml:space="preserve">if necessary, </w:t>
      </w:r>
      <w:r w:rsidRPr="003C6F43">
        <w:rPr>
          <w:b/>
          <w:sz w:val="26"/>
          <w:highlight w:val="green"/>
          <w:u w:val="single"/>
          <w:bdr w:val="single" w:sz="18" w:space="0" w:color="auto"/>
        </w:rPr>
        <w:t>labor relations will be enhanced</w:t>
      </w:r>
      <w:r w:rsidRPr="003C6F43">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w:t>
      </w:r>
      <w:proofErr w:type="gramStart"/>
      <w:r w:rsidRPr="00FC7D85">
        <w:rPr>
          <w:sz w:val="16"/>
        </w:rPr>
        <w:t>China</w:t>
      </w:r>
      <w:proofErr w:type="gramEnd"/>
      <w:r w:rsidRPr="00FC7D85">
        <w:rPr>
          <w:sz w:val="16"/>
        </w:rPr>
        <w:t xml:space="preserve"> it would obviously benefit workers but </w:t>
      </w:r>
      <w:r w:rsidRPr="00FC7D85">
        <w:rPr>
          <w:u w:val="single"/>
        </w:rPr>
        <w:t xml:space="preserve">it would also </w:t>
      </w:r>
      <w:r w:rsidRPr="003C6F43">
        <w:rPr>
          <w:b/>
          <w:sz w:val="26"/>
          <w:highlight w:val="green"/>
          <w:u w:val="single"/>
        </w:rPr>
        <w:t xml:space="preserve">benefit employers </w:t>
      </w:r>
      <w:r w:rsidRPr="00FC7D85">
        <w:rPr>
          <w:u w:val="single"/>
        </w:rPr>
        <w:t xml:space="preserve">like Mr. Zeng who are </w:t>
      </w:r>
      <w:r w:rsidRPr="003C6F43">
        <w:rPr>
          <w:b/>
          <w:sz w:val="26"/>
          <w:highlight w:val="green"/>
          <w:u w:val="single"/>
        </w:rPr>
        <w:t>concerned</w:t>
      </w:r>
      <w:r w:rsidRPr="003C6F43">
        <w:rPr>
          <w:highlight w:val="green"/>
          <w:u w:val="single"/>
        </w:rPr>
        <w:t xml:space="preserve"> </w:t>
      </w:r>
      <w:r w:rsidRPr="003C6F43">
        <w:rPr>
          <w:b/>
          <w:sz w:val="26"/>
          <w:highlight w:val="green"/>
          <w:u w:val="single"/>
        </w:rPr>
        <w:t>about</w:t>
      </w:r>
      <w:r w:rsidRPr="003C6F43">
        <w:rPr>
          <w:highlight w:val="green"/>
          <w:u w:val="single"/>
        </w:rPr>
        <w:t xml:space="preserve"> </w:t>
      </w:r>
      <w:r w:rsidRPr="003C6F43">
        <w:rPr>
          <w:b/>
          <w:sz w:val="26"/>
          <w:highlight w:val="green"/>
          <w:u w:val="single"/>
          <w:bdr w:val="single" w:sz="18" w:space="0" w:color="auto"/>
        </w:rPr>
        <w:t xml:space="preserve">high worker turnover and the loss of production through strike action. </w:t>
      </w:r>
      <w:r w:rsidRPr="00FC7D85">
        <w:rPr>
          <w:sz w:val="16"/>
        </w:rPr>
        <w:t xml:space="preserve">Crucially, it is also in the interest of the Chinese government to introduce collective bargaining. The authorities may be nervous about handing power to the </w:t>
      </w:r>
      <w:proofErr w:type="gramStart"/>
      <w:r w:rsidRPr="00FC7D85">
        <w:rPr>
          <w:sz w:val="16"/>
        </w:rPr>
        <w:t>workers</w:t>
      </w:r>
      <w:proofErr w:type="gramEnd"/>
      <w:r w:rsidRPr="00FC7D85">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0EB40ED3" w14:textId="1B0735C1" w:rsidR="0078718D" w:rsidRDefault="00CB1967" w:rsidP="0078718D">
      <w:pPr>
        <w:pStyle w:val="Heading3"/>
      </w:pPr>
      <w:r>
        <w:t>1AC: Soft Power Advantage</w:t>
      </w:r>
    </w:p>
    <w:p w14:paraId="0FAAF4CB" w14:textId="32AC1526" w:rsidR="00CB1967" w:rsidRPr="007A7A2D" w:rsidRDefault="00CB1967" w:rsidP="00CB1967">
      <w:pPr>
        <w:pStyle w:val="Heading4"/>
      </w:pPr>
      <w:r>
        <w:t xml:space="preserve">Lack of Chinese Right to Strike </w:t>
      </w:r>
      <w:r>
        <w:rPr>
          <w:u w:val="single"/>
        </w:rPr>
        <w:t>devastates</w:t>
      </w:r>
      <w:r>
        <w:t xml:space="preserve"> Collective Bargaining – undermines any legal leverage for Strikes.</w:t>
      </w:r>
    </w:p>
    <w:p w14:paraId="2C7DD3DC" w14:textId="77777777" w:rsidR="00CB1967" w:rsidRPr="00DE1165" w:rsidRDefault="00CB1967" w:rsidP="00CB1967">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723556AA" w14:textId="77777777" w:rsidR="00CB1967" w:rsidRPr="00D74C52" w:rsidRDefault="00CB1967" w:rsidP="00CB1967">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3C6F43">
        <w:rPr>
          <w:b/>
          <w:sz w:val="26"/>
          <w:highlight w:val="green"/>
          <w:u w:val="single"/>
        </w:rPr>
        <w:t>collective bargaining</w:t>
      </w:r>
      <w:r w:rsidRPr="003C6F43">
        <w:rPr>
          <w:highlight w:val="green"/>
          <w:u w:val="single"/>
        </w:rPr>
        <w:t xml:space="preserve"> </w:t>
      </w:r>
      <w:r w:rsidRPr="00FC7D85">
        <w:rPr>
          <w:u w:val="single"/>
        </w:rPr>
        <w:t xml:space="preserve">as the </w:t>
      </w:r>
      <w:r w:rsidRPr="003C6F43">
        <w:rPr>
          <w:b/>
          <w:sz w:val="26"/>
          <w:highlight w:val="green"/>
          <w:u w:val="single"/>
        </w:rPr>
        <w:t xml:space="preserve">cure for </w:t>
      </w:r>
      <w:r w:rsidRPr="00FC7D85">
        <w:rPr>
          <w:u w:val="single"/>
        </w:rPr>
        <w:t xml:space="preserve">the </w:t>
      </w:r>
      <w:r w:rsidRPr="003C6F43">
        <w:rPr>
          <w:b/>
          <w:sz w:val="26"/>
          <w:highlight w:val="green"/>
          <w:u w:val="single"/>
          <w:bdr w:val="single" w:sz="18" w:space="0" w:color="auto"/>
        </w:rPr>
        <w:t xml:space="preserve">country’s severe </w:t>
      </w:r>
      <w:proofErr w:type="spellStart"/>
      <w:r w:rsidRPr="003C6F43">
        <w:rPr>
          <w:b/>
          <w:sz w:val="26"/>
          <w:highlight w:val="green"/>
          <w:u w:val="single"/>
          <w:bdr w:val="single" w:sz="18" w:space="0" w:color="auto"/>
        </w:rPr>
        <w:t>labour</w:t>
      </w:r>
      <w:proofErr w:type="spellEnd"/>
      <w:r w:rsidRPr="003C6F43">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3C6F43">
        <w:rPr>
          <w:b/>
          <w:sz w:val="26"/>
          <w:highlight w:val="green"/>
          <w:u w:val="single"/>
        </w:rPr>
        <w:t xml:space="preserve">challenges to </w:t>
      </w:r>
      <w:proofErr w:type="spellStart"/>
      <w:r w:rsidRPr="003C6F43">
        <w:rPr>
          <w:b/>
          <w:sz w:val="26"/>
          <w:highlight w:val="green"/>
          <w:u w:val="single"/>
        </w:rPr>
        <w:t>institutionalising</w:t>
      </w:r>
      <w:proofErr w:type="spellEnd"/>
      <w:r w:rsidRPr="003C6F43">
        <w:rPr>
          <w:highlight w:val="green"/>
          <w:u w:val="single"/>
        </w:rPr>
        <w:t xml:space="preserve"> </w:t>
      </w:r>
      <w:r w:rsidRPr="00D74C52">
        <w:rPr>
          <w:u w:val="single"/>
        </w:rPr>
        <w:t xml:space="preserve">a robust </w:t>
      </w:r>
      <w:r w:rsidRPr="003C6F43">
        <w:rPr>
          <w:b/>
          <w:sz w:val="26"/>
          <w:highlight w:val="green"/>
          <w:u w:val="single"/>
        </w:rPr>
        <w:t>collective bargaining</w:t>
      </w:r>
      <w:r w:rsidRPr="003C6F43">
        <w:rPr>
          <w:highlight w:val="green"/>
          <w:u w:val="single"/>
        </w:rPr>
        <w:t xml:space="preserve"> </w:t>
      </w:r>
      <w:r w:rsidRPr="00D74C52">
        <w:rPr>
          <w:u w:val="single"/>
        </w:rPr>
        <w:t xml:space="preserve">system </w:t>
      </w:r>
      <w:r w:rsidRPr="003C6F43">
        <w:rPr>
          <w:b/>
          <w:sz w:val="26"/>
          <w:highlight w:val="green"/>
          <w:u w:val="single"/>
        </w:rPr>
        <w:t>in</w:t>
      </w:r>
      <w:r w:rsidRPr="003C6F43">
        <w:rPr>
          <w:highlight w:val="green"/>
          <w:u w:val="single"/>
        </w:rPr>
        <w:t xml:space="preserve"> </w:t>
      </w:r>
      <w:r w:rsidRPr="00D74C52">
        <w:rPr>
          <w:u w:val="single"/>
        </w:rPr>
        <w:t xml:space="preserve">the People’s Republic of </w:t>
      </w:r>
      <w:r w:rsidRPr="003C6F43">
        <w:rPr>
          <w:b/>
          <w:sz w:val="26"/>
          <w:highlight w:val="green"/>
          <w:u w:val="single"/>
        </w:rPr>
        <w:t>China</w:t>
      </w:r>
      <w:r w:rsidRPr="003C6F43">
        <w:rPr>
          <w:highlight w:val="green"/>
          <w:u w:val="single"/>
        </w:rPr>
        <w:t xml:space="preserve"> </w:t>
      </w:r>
      <w:r w:rsidRPr="00D74C52">
        <w:rPr>
          <w:u w:val="single"/>
        </w:rPr>
        <w:t xml:space="preserve">(PRC) </w:t>
      </w:r>
      <w:r w:rsidRPr="003C6F43">
        <w:rPr>
          <w:b/>
          <w:sz w:val="26"/>
          <w:highlight w:val="green"/>
          <w:u w:val="single"/>
        </w:rPr>
        <w:t>have</w:t>
      </w:r>
      <w:r w:rsidRPr="003C6F43">
        <w:rPr>
          <w:highlight w:val="green"/>
          <w:u w:val="single"/>
        </w:rPr>
        <w:t xml:space="preserve"> </w:t>
      </w:r>
      <w:r w:rsidRPr="00D74C52">
        <w:rPr>
          <w:u w:val="single"/>
        </w:rPr>
        <w:t xml:space="preserve">always </w:t>
      </w:r>
      <w:r w:rsidRPr="003C6F43">
        <w:rPr>
          <w:b/>
          <w:sz w:val="26"/>
          <w:highlight w:val="green"/>
          <w:u w:val="single"/>
        </w:rPr>
        <w:t>been profound</w:t>
      </w:r>
      <w:r w:rsidRPr="00D74C52">
        <w:rPr>
          <w:u w:val="single"/>
        </w:rPr>
        <w:t xml:space="preserve">. </w:t>
      </w:r>
      <w:r w:rsidRPr="003C6F43">
        <w:rPr>
          <w:b/>
          <w:sz w:val="26"/>
          <w:highlight w:val="green"/>
          <w:u w:val="single"/>
        </w:rPr>
        <w:t>Fundamental</w:t>
      </w:r>
      <w:r w:rsidRPr="003C6F43">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3C6F43">
        <w:rPr>
          <w:b/>
          <w:sz w:val="26"/>
          <w:highlight w:val="green"/>
          <w:u w:val="single"/>
        </w:rPr>
        <w:t>is</w:t>
      </w:r>
      <w:r w:rsidRPr="003C6F43">
        <w:rPr>
          <w:highlight w:val="green"/>
          <w:u w:val="single"/>
        </w:rPr>
        <w:t xml:space="preserve"> </w:t>
      </w:r>
      <w:r w:rsidRPr="00D74C52">
        <w:rPr>
          <w:u w:val="single"/>
        </w:rPr>
        <w:t xml:space="preserve">that collective bargaining rights must be accompanied by the </w:t>
      </w:r>
      <w:r w:rsidRPr="003C6F43">
        <w:rPr>
          <w:b/>
          <w:sz w:val="26"/>
          <w:highlight w:val="green"/>
          <w:u w:val="single"/>
          <w:bdr w:val="single" w:sz="18" w:space="0" w:color="auto"/>
        </w:rPr>
        <w:t>right to strike</w:t>
      </w:r>
      <w:r w:rsidRPr="003C6F43">
        <w:rPr>
          <w:sz w:val="16"/>
          <w:highlight w:val="green"/>
        </w:rPr>
        <w:t xml:space="preserve"> </w:t>
      </w:r>
      <w:r w:rsidRPr="00D74C52">
        <w:rPr>
          <w:sz w:val="16"/>
        </w:rPr>
        <w:t>and freedom of association—</w:t>
      </w:r>
      <w:r w:rsidRPr="003C6F43">
        <w:rPr>
          <w:b/>
          <w:sz w:val="26"/>
          <w:highlight w:val="green"/>
          <w:u w:val="single"/>
        </w:rPr>
        <w:t>capital</w:t>
      </w:r>
      <w:r w:rsidRPr="003C6F43">
        <w:rPr>
          <w:sz w:val="16"/>
          <w:highlight w:val="green"/>
        </w:rPr>
        <w:t xml:space="preserve"> </w:t>
      </w:r>
      <w:r w:rsidRPr="003C6F43">
        <w:rPr>
          <w:b/>
          <w:sz w:val="26"/>
          <w:highlight w:val="green"/>
          <w:u w:val="single"/>
        </w:rPr>
        <w:t xml:space="preserve">has no reason to take workers seriously without </w:t>
      </w:r>
      <w:proofErr w:type="spellStart"/>
      <w:r w:rsidRPr="003C6F43">
        <w:rPr>
          <w:b/>
          <w:sz w:val="26"/>
          <w:highlight w:val="green"/>
          <w:u w:val="single"/>
          <w:bdr w:val="single" w:sz="18" w:space="0" w:color="auto"/>
        </w:rPr>
        <w:t>labour</w:t>
      </w:r>
      <w:proofErr w:type="spellEnd"/>
      <w:r w:rsidRPr="003C6F43">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rPr>
          <w:sz w:val="16"/>
        </w:rPr>
        <w:t>mid 2000s</w:t>
      </w:r>
      <w:proofErr w:type="spellEnd"/>
      <w:r w:rsidRPr="00D74C52">
        <w:rPr>
          <w:sz w:val="16"/>
        </w:rPr>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3C6F43">
        <w:rPr>
          <w:b/>
          <w:bCs/>
          <w:sz w:val="26"/>
          <w:highlight w:val="green"/>
          <w:u w:val="single"/>
        </w:rPr>
        <w:t>collective bargaining in China</w:t>
      </w:r>
      <w:r w:rsidRPr="003C6F43">
        <w:rPr>
          <w:sz w:val="26"/>
          <w:highlight w:val="green"/>
          <w:u w:val="single"/>
        </w:rPr>
        <w:t xml:space="preserve"> </w:t>
      </w:r>
      <w:r w:rsidRPr="003C6F43">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3C6F43">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3C6F43">
        <w:rPr>
          <w:b/>
          <w:sz w:val="26"/>
          <w:highlight w:val="green"/>
          <w:u w:val="single"/>
        </w:rPr>
        <w:t>formulaic</w:t>
      </w:r>
      <w:r w:rsidRPr="00D74C52">
        <w:rPr>
          <w:u w:val="single"/>
        </w:rPr>
        <w:t xml:space="preserve">: </w:t>
      </w:r>
      <w:r w:rsidRPr="003C6F43">
        <w:rPr>
          <w:b/>
          <w:sz w:val="26"/>
          <w:highlight w:val="green"/>
          <w:u w:val="single"/>
        </w:rPr>
        <w:t>actual bargaining rarely occurs</w:t>
      </w:r>
      <w:r w:rsidRPr="00D74C52">
        <w:rPr>
          <w:u w:val="single"/>
        </w:rPr>
        <w:t xml:space="preserve">, and </w:t>
      </w:r>
      <w:r w:rsidRPr="003C6F43">
        <w:rPr>
          <w:b/>
          <w:sz w:val="26"/>
          <w:highlight w:val="green"/>
          <w:u w:val="single"/>
        </w:rPr>
        <w:t>enforcement is</w:t>
      </w:r>
      <w:r w:rsidRPr="003C6F43">
        <w:rPr>
          <w:highlight w:val="green"/>
          <w:u w:val="single"/>
        </w:rPr>
        <w:t xml:space="preserve"> </w:t>
      </w:r>
      <w:r w:rsidRPr="00D74C52">
        <w:rPr>
          <w:u w:val="single"/>
        </w:rPr>
        <w:t xml:space="preserve">largely </w:t>
      </w:r>
      <w:r w:rsidRPr="003C6F43">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3C6F43">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w:t>
      </w:r>
      <w:proofErr w:type="gramStart"/>
      <w:r w:rsidRPr="00D74C52">
        <w:rPr>
          <w:sz w:val="16"/>
        </w:rPr>
        <w:t>particular case</w:t>
      </w:r>
      <w:proofErr w:type="gramEnd"/>
      <w:r w:rsidRPr="00D74C52">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034ABD5C" w14:textId="7188E13C" w:rsidR="00CB1967" w:rsidRDefault="00CB1967" w:rsidP="00CB1967">
      <w:pPr>
        <w:pStyle w:val="Heading4"/>
      </w:pPr>
      <w:r>
        <w:t xml:space="preserve">Any credible union power is </w:t>
      </w:r>
      <w:r>
        <w:rPr>
          <w:u w:val="single"/>
        </w:rPr>
        <w:t>under-cut</w:t>
      </w:r>
      <w:r>
        <w:t xml:space="preserve"> by detentions of labor activists</w:t>
      </w:r>
      <w:r w:rsidR="0098100D">
        <w:t>, plan is key</w:t>
      </w:r>
    </w:p>
    <w:p w14:paraId="654F20CD" w14:textId="77777777" w:rsidR="00CB1967" w:rsidRPr="00FC7D85" w:rsidRDefault="00CB1967" w:rsidP="00CB1967">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27AA4306" w14:textId="77777777" w:rsidR="00CB1967" w:rsidRPr="00D74C52" w:rsidRDefault="00CB1967" w:rsidP="00CB1967">
      <w:pPr>
        <w:rPr>
          <w:sz w:val="16"/>
        </w:rPr>
      </w:pPr>
      <w:r w:rsidRPr="003C6F43">
        <w:rPr>
          <w:b/>
          <w:sz w:val="26"/>
          <w:highlight w:val="green"/>
          <w:u w:val="single"/>
        </w:rPr>
        <w:t>Authorities</w:t>
      </w:r>
      <w:r w:rsidRPr="003C6F43">
        <w:rPr>
          <w:highlight w:val="green"/>
          <w:u w:val="single"/>
        </w:rPr>
        <w:t xml:space="preserve"> </w:t>
      </w:r>
      <w:r w:rsidRPr="00D74C52">
        <w:rPr>
          <w:u w:val="single"/>
        </w:rPr>
        <w:t xml:space="preserve">in Shenzhen city, Guangdong province, </w:t>
      </w:r>
      <w:r w:rsidRPr="003C6F43">
        <w:rPr>
          <w:b/>
          <w:sz w:val="26"/>
          <w:highlight w:val="green"/>
          <w:u w:val="single"/>
        </w:rPr>
        <w:t>detained</w:t>
      </w:r>
      <w:r w:rsidRPr="003C6F43">
        <w:rPr>
          <w:highlight w:val="green"/>
          <w:u w:val="single"/>
        </w:rPr>
        <w:t xml:space="preserve"> </w:t>
      </w:r>
      <w:r w:rsidRPr="00D74C52">
        <w:rPr>
          <w:u w:val="single"/>
        </w:rPr>
        <w:t xml:space="preserve">migrant worker and </w:t>
      </w:r>
      <w:r w:rsidRPr="003C6F43">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3C6F43">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3C6F43">
        <w:rPr>
          <w:b/>
          <w:sz w:val="26"/>
          <w:highlight w:val="green"/>
          <w:u w:val="single"/>
        </w:rPr>
        <w:t>illustrates</w:t>
      </w:r>
      <w:r w:rsidRPr="003C6F43">
        <w:rPr>
          <w:highlight w:val="green"/>
          <w:u w:val="single"/>
        </w:rPr>
        <w:t xml:space="preserve"> </w:t>
      </w:r>
      <w:r w:rsidRPr="00D74C52">
        <w:rPr>
          <w:u w:val="single"/>
        </w:rPr>
        <w:t xml:space="preserve">the </w:t>
      </w:r>
      <w:r w:rsidRPr="003C6F43">
        <w:rPr>
          <w:b/>
          <w:sz w:val="26"/>
          <w:highlight w:val="green"/>
          <w:u w:val="single"/>
        </w:rPr>
        <w:t>challenges</w:t>
      </w:r>
      <w:r w:rsidRPr="003C6F43">
        <w:rPr>
          <w:highlight w:val="green"/>
          <w:u w:val="single"/>
        </w:rPr>
        <w:t xml:space="preserve"> </w:t>
      </w:r>
      <w:r w:rsidRPr="003C6F43">
        <w:rPr>
          <w:b/>
          <w:sz w:val="26"/>
          <w:highlight w:val="green"/>
          <w:u w:val="single"/>
          <w:bdr w:val="single" w:sz="18" w:space="0" w:color="auto"/>
        </w:rPr>
        <w:t>Chinese workers face engaging in collective bargaining</w:t>
      </w:r>
      <w:r w:rsidRPr="003C6F43">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3C6F43">
        <w:rPr>
          <w:b/>
          <w:sz w:val="26"/>
          <w:highlight w:val="green"/>
          <w:u w:val="single"/>
        </w:rPr>
        <w:t>detained</w:t>
      </w:r>
      <w:r w:rsidRPr="003C6F43">
        <w:rPr>
          <w:sz w:val="16"/>
          <w:highlight w:val="green"/>
        </w:rPr>
        <w:t xml:space="preserve"> </w:t>
      </w:r>
      <w:proofErr w:type="gramStart"/>
      <w:r w:rsidRPr="00D74C52">
        <w:rPr>
          <w:sz w:val="16"/>
        </w:rPr>
        <w:t>a number of</w:t>
      </w:r>
      <w:proofErr w:type="gramEnd"/>
      <w:r w:rsidRPr="00D74C52">
        <w:rPr>
          <w:sz w:val="16"/>
        </w:rPr>
        <w:t xml:space="preserve"> protesters, including Wu.  According to his lawyer, </w:t>
      </w:r>
      <w:r w:rsidRPr="00D74C52">
        <w:rPr>
          <w:u w:val="single"/>
        </w:rPr>
        <w:t xml:space="preserve">Wu now faces possible criminal prosecution </w:t>
      </w:r>
      <w:r w:rsidRPr="003C6F43">
        <w:rPr>
          <w:b/>
          <w:sz w:val="26"/>
          <w:highlight w:val="green"/>
          <w:u w:val="single"/>
        </w:rPr>
        <w:t>for</w:t>
      </w:r>
      <w:r w:rsidRPr="003C6F43">
        <w:rPr>
          <w:highlight w:val="green"/>
          <w:u w:val="single"/>
        </w:rPr>
        <w:t xml:space="preserve"> </w:t>
      </w:r>
      <w:r w:rsidRPr="00D74C52">
        <w:rPr>
          <w:u w:val="single"/>
        </w:rPr>
        <w:t xml:space="preserve">“gathering a crowd to </w:t>
      </w:r>
      <w:r w:rsidRPr="003C6F43">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3C6F43">
        <w:rPr>
          <w:b/>
          <w:bCs/>
          <w:sz w:val="26"/>
          <w:highlight w:val="green"/>
          <w:u w:val="single"/>
        </w:rPr>
        <w:t>worker</w:t>
      </w:r>
      <w:r w:rsidRPr="003C6F43">
        <w:rPr>
          <w:b/>
          <w:sz w:val="26"/>
          <w:highlight w:val="green"/>
          <w:u w:val="single"/>
        </w:rPr>
        <w:t xml:space="preserve"> leaders</w:t>
      </w:r>
      <w:r w:rsidRPr="00D74C52">
        <w:rPr>
          <w:u w:val="single"/>
        </w:rPr>
        <w:t xml:space="preserve"> were </w:t>
      </w:r>
      <w:r w:rsidRPr="003C6F43">
        <w:rPr>
          <w:b/>
          <w:sz w:val="26"/>
          <w:highlight w:val="green"/>
          <w:u w:val="single"/>
        </w:rPr>
        <w:t>alone in their struggle</w:t>
      </w:r>
      <w:r w:rsidRPr="003C6F43">
        <w:rPr>
          <w:highlight w:val="green"/>
          <w:u w:val="single"/>
        </w:rPr>
        <w:t xml:space="preserve"> </w:t>
      </w:r>
      <w:r w:rsidRPr="00D74C52">
        <w:rPr>
          <w:u w:val="single"/>
        </w:rPr>
        <w:t>without receiving support from the trade union,” and called on authorities to “</w:t>
      </w:r>
      <w:r w:rsidRPr="003C6F43">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3C6F43">
        <w:rPr>
          <w:b/>
          <w:sz w:val="26"/>
          <w:highlight w:val="green"/>
          <w:u w:val="single"/>
        </w:rPr>
        <w:t>detention</w:t>
      </w:r>
      <w:r w:rsidRPr="003C6F43">
        <w:rPr>
          <w:highlight w:val="green"/>
          <w:u w:val="single"/>
        </w:rPr>
        <w:t xml:space="preserve"> </w:t>
      </w:r>
      <w:r w:rsidRPr="00D74C52">
        <w:rPr>
          <w:u w:val="single"/>
        </w:rPr>
        <w:t>a “</w:t>
      </w:r>
      <w:r w:rsidRPr="003C6F43">
        <w:rPr>
          <w:b/>
          <w:sz w:val="26"/>
          <w:highlight w:val="green"/>
          <w:u w:val="single"/>
        </w:rPr>
        <w:t>bad precedent</w:t>
      </w:r>
      <w:r w:rsidRPr="00D74C52">
        <w:rPr>
          <w:u w:val="single"/>
        </w:rPr>
        <w:t xml:space="preserve">” that would </w:t>
      </w:r>
      <w:r w:rsidRPr="003C6F43">
        <w:rPr>
          <w:b/>
          <w:sz w:val="26"/>
          <w:highlight w:val="green"/>
          <w:u w:val="single"/>
        </w:rPr>
        <w:t>cause</w:t>
      </w:r>
      <w:r w:rsidRPr="003C6F43">
        <w:rPr>
          <w:highlight w:val="green"/>
          <w:u w:val="single"/>
        </w:rPr>
        <w:t xml:space="preserve"> </w:t>
      </w:r>
      <w:r w:rsidRPr="00D74C52">
        <w:rPr>
          <w:u w:val="single"/>
        </w:rPr>
        <w:t>“</w:t>
      </w:r>
      <w:r w:rsidRPr="003C6F43">
        <w:rPr>
          <w:b/>
          <w:sz w:val="26"/>
          <w:highlight w:val="green"/>
          <w:u w:val="single"/>
        </w:rPr>
        <w:t>workers striking in the future [to face] the risk of prosecution</w:t>
      </w:r>
      <w:proofErr w:type="gramStart"/>
      <w:r w:rsidRPr="003C6F43">
        <w:rPr>
          <w:b/>
          <w:sz w:val="26"/>
          <w:highlight w:val="green"/>
          <w:u w:val="single"/>
        </w:rPr>
        <w:t>.”</w:t>
      </w:r>
      <w:r w:rsidRPr="00D74C52">
        <w:rPr>
          <w:u w:val="single"/>
        </w:rPr>
        <w:t>[</w:t>
      </w:r>
      <w:proofErr w:type="gramEnd"/>
      <w:r w:rsidRPr="00D74C52">
        <w:rPr>
          <w:u w:val="single"/>
        </w:rPr>
        <w:t>11]  According to the letter, such a situation would “</w:t>
      </w:r>
      <w:r w:rsidRPr="003C6F43">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3C6F43">
        <w:rPr>
          <w:b/>
          <w:sz w:val="26"/>
          <w:highlight w:val="green"/>
          <w:u w:val="single"/>
        </w:rPr>
        <w:t>government</w:t>
      </w:r>
      <w:r w:rsidRPr="003C6F43">
        <w:rPr>
          <w:highlight w:val="green"/>
          <w:u w:val="single"/>
        </w:rPr>
        <w:t xml:space="preserve"> </w:t>
      </w:r>
      <w:r w:rsidRPr="00D74C52">
        <w:rPr>
          <w:u w:val="single"/>
        </w:rPr>
        <w:t xml:space="preserve">and local trade union </w:t>
      </w:r>
      <w:r w:rsidRPr="003C6F43">
        <w:rPr>
          <w:b/>
          <w:sz w:val="26"/>
          <w:highlight w:val="green"/>
          <w:u w:val="single"/>
        </w:rPr>
        <w:t>officials</w:t>
      </w:r>
      <w:r w:rsidRPr="003C6F43">
        <w:rPr>
          <w:highlight w:val="green"/>
          <w:u w:val="single"/>
        </w:rPr>
        <w:t xml:space="preserve"> </w:t>
      </w:r>
      <w:r w:rsidRPr="003C6F43">
        <w:rPr>
          <w:b/>
          <w:sz w:val="26"/>
          <w:highlight w:val="green"/>
          <w:u w:val="single"/>
        </w:rPr>
        <w:t>continue to approach labor disputes through the perspective of maintaining social stability</w:t>
      </w:r>
      <w:r w:rsidRPr="003C6F43">
        <w:rPr>
          <w:highlight w:val="green"/>
          <w:u w:val="single"/>
        </w:rPr>
        <w:t xml:space="preserve"> </w:t>
      </w:r>
      <w:r w:rsidRPr="00D74C52">
        <w:rPr>
          <w:u w:val="single"/>
        </w:rPr>
        <w:t xml:space="preserve">and protecting against economic losses, </w:t>
      </w:r>
      <w:r w:rsidRPr="003C6F43">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3C6F43">
        <w:rPr>
          <w:b/>
          <w:sz w:val="26"/>
          <w:highlight w:val="green"/>
          <w:u w:val="single"/>
        </w:rPr>
        <w:t>lack</w:t>
      </w:r>
      <w:r w:rsidRPr="003C6F43">
        <w:rPr>
          <w:highlight w:val="green"/>
          <w:u w:val="single"/>
        </w:rPr>
        <w:t xml:space="preserve"> </w:t>
      </w:r>
      <w:r w:rsidRPr="003C6F43">
        <w:rPr>
          <w:b/>
          <w:sz w:val="26"/>
          <w:highlight w:val="green"/>
          <w:u w:val="single"/>
        </w:rPr>
        <w:t>of</w:t>
      </w:r>
      <w:r w:rsidRPr="003C6F43">
        <w:rPr>
          <w:highlight w:val="green"/>
          <w:u w:val="single"/>
        </w:rPr>
        <w:t xml:space="preserve"> </w:t>
      </w:r>
      <w:r w:rsidRPr="00D74C52">
        <w:rPr>
          <w:u w:val="single"/>
        </w:rPr>
        <w:t xml:space="preserve">“any </w:t>
      </w:r>
      <w:r w:rsidRPr="003C6F43">
        <w:rPr>
          <w:b/>
          <w:sz w:val="26"/>
          <w:highlight w:val="green"/>
          <w:u w:val="single"/>
        </w:rPr>
        <w:t>clear defined legal protection</w:t>
      </w:r>
      <w:r w:rsidRPr="00D74C52">
        <w:rPr>
          <w:u w:val="single"/>
        </w:rPr>
        <w:t xml:space="preserve">” for labor representatives </w:t>
      </w:r>
      <w:r w:rsidRPr="003C6F43">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49DA12E6" w14:textId="0F05F205" w:rsidR="00CB1967" w:rsidRDefault="00CB1967" w:rsidP="00CB1967">
      <w:pPr>
        <w:pStyle w:val="Heading4"/>
      </w:pPr>
      <w:r>
        <w:t xml:space="preserve">The Right to Strike </w:t>
      </w:r>
      <w:r>
        <w:rPr>
          <w:u w:val="single"/>
        </w:rPr>
        <w:t>re-balances</w:t>
      </w:r>
      <w:r>
        <w:t xml:space="preserve"> China’s Economy</w:t>
      </w:r>
      <w:r w:rsidR="0098100D">
        <w:t>, closes wage gap and increases consumer spending</w:t>
      </w:r>
    </w:p>
    <w:p w14:paraId="4E13D39A" w14:textId="77777777" w:rsidR="00CB1967" w:rsidRDefault="00CB1967" w:rsidP="00CB1967">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69A990D0" w14:textId="77777777" w:rsidR="00CB1967" w:rsidRDefault="00CB1967" w:rsidP="00CB1967">
      <w:pPr>
        <w:rPr>
          <w:sz w:val="16"/>
        </w:rPr>
      </w:pPr>
      <w:r w:rsidRPr="00FC7D85">
        <w:rPr>
          <w:sz w:val="16"/>
        </w:rPr>
        <w:t xml:space="preserve">The name gives no hint of the revolutionary changes afoot for mainland workers. </w:t>
      </w:r>
      <w:r w:rsidRPr="00FC7D85">
        <w:rPr>
          <w:u w:val="single"/>
        </w:rPr>
        <w:t xml:space="preserve">Yet the </w:t>
      </w:r>
      <w:r w:rsidRPr="003C6F43">
        <w:rPr>
          <w:b/>
          <w:sz w:val="26"/>
          <w:highlight w:val="green"/>
          <w:u w:val="single"/>
        </w:rPr>
        <w:t>proposed Regulations</w:t>
      </w:r>
      <w:r w:rsidRPr="003C6F43">
        <w:rPr>
          <w:highlight w:val="green"/>
          <w:u w:val="single"/>
        </w:rPr>
        <w:t xml:space="preserve"> </w:t>
      </w:r>
      <w:r w:rsidRPr="00FC7D85">
        <w:rPr>
          <w:u w:val="single"/>
        </w:rPr>
        <w:t xml:space="preserve">on the Democratic Management of Enterprises, now being debated by the Guangdong Provincial People's Congress, </w:t>
      </w:r>
      <w:r w:rsidRPr="003C6F43">
        <w:rPr>
          <w:b/>
          <w:sz w:val="26"/>
          <w:highlight w:val="green"/>
          <w:u w:val="single"/>
        </w:rPr>
        <w:t>could give Chinese labor the ultimate</w:t>
      </w:r>
      <w:r w:rsidRPr="00FC7D85">
        <w:rPr>
          <w:u w:val="single"/>
        </w:rPr>
        <w:t>—and until now taboo—</w:t>
      </w:r>
      <w:r w:rsidRPr="003C6F43">
        <w:rPr>
          <w:b/>
          <w:sz w:val="26"/>
          <w:highlight w:val="green"/>
          <w:u w:val="single"/>
        </w:rPr>
        <w:t>bargaining tool</w:t>
      </w:r>
      <w:r w:rsidRPr="00FC7D85">
        <w:rPr>
          <w:u w:val="single"/>
        </w:rPr>
        <w:t xml:space="preserve">: </w:t>
      </w:r>
      <w:r w:rsidRPr="003C6F43">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3C6F43">
        <w:rPr>
          <w:b/>
          <w:sz w:val="26"/>
          <w:highlight w:val="green"/>
          <w:u w:val="single"/>
        </w:rPr>
        <w:t>Chinese workers</w:t>
      </w:r>
      <w:r w:rsidRPr="003C6F43">
        <w:rPr>
          <w:highlight w:val="green"/>
          <w:u w:val="single"/>
        </w:rPr>
        <w:t xml:space="preserve"> </w:t>
      </w:r>
      <w:r w:rsidRPr="00FC7D85">
        <w:rPr>
          <w:u w:val="single"/>
        </w:rPr>
        <w:t xml:space="preserve">belong to one </w:t>
      </w:r>
      <w:r w:rsidRPr="003C6F43">
        <w:rPr>
          <w:b/>
          <w:sz w:val="26"/>
          <w:highlight w:val="green"/>
          <w:u w:val="single"/>
        </w:rPr>
        <w:t>union</w:t>
      </w:r>
      <w:r w:rsidRPr="00FC7D85">
        <w:rPr>
          <w:u w:val="single"/>
        </w:rPr>
        <w:t xml:space="preserve">, but it </w:t>
      </w:r>
      <w:r w:rsidRPr="003C6F43">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3C6F43">
        <w:rPr>
          <w:b/>
          <w:sz w:val="26"/>
          <w:highlight w:val="green"/>
          <w:u w:val="single"/>
        </w:rPr>
        <w:t>Formalizing workers' rights</w:t>
      </w:r>
      <w:r w:rsidRPr="003C6F43">
        <w:rPr>
          <w:sz w:val="16"/>
          <w:highlight w:val="green"/>
        </w:rPr>
        <w:t xml:space="preserve"> </w:t>
      </w:r>
      <w:r w:rsidRPr="003C6F43">
        <w:rPr>
          <w:b/>
          <w:sz w:val="26"/>
          <w:highlight w:val="green"/>
          <w:u w:val="single"/>
        </w:rPr>
        <w:t>could</w:t>
      </w:r>
      <w:r w:rsidRPr="003C6F43">
        <w:rPr>
          <w:sz w:val="16"/>
          <w:highlight w:val="green"/>
        </w:rPr>
        <w:t xml:space="preserve"> </w:t>
      </w:r>
      <w:r w:rsidRPr="00FC7D85">
        <w:rPr>
          <w:sz w:val="16"/>
        </w:rPr>
        <w:t xml:space="preserve">also advance </w:t>
      </w:r>
      <w:r w:rsidRPr="003C6F43">
        <w:rPr>
          <w:b/>
          <w:sz w:val="26"/>
          <w:highlight w:val="green"/>
          <w:u w:val="single"/>
          <w:bdr w:val="single" w:sz="18" w:space="0" w:color="auto"/>
        </w:rPr>
        <w:t>China's goal of rebalancing the economy</w:t>
      </w:r>
      <w:r w:rsidRPr="00FC7D85">
        <w:rPr>
          <w:sz w:val="16"/>
        </w:rPr>
        <w:t xml:space="preserve">. "There is a </w:t>
      </w:r>
      <w:r w:rsidRPr="003C6F43">
        <w:rPr>
          <w:b/>
          <w:sz w:val="26"/>
          <w:highlight w:val="green"/>
          <w:u w:val="single"/>
        </w:rPr>
        <w:t>new emphasis on how to reduce the wage gap</w:t>
      </w:r>
      <w:r w:rsidRPr="003C6F43">
        <w:rPr>
          <w:sz w:val="16"/>
          <w:highlight w:val="green"/>
        </w:rPr>
        <w:t xml:space="preserve"> </w:t>
      </w:r>
      <w:r w:rsidRPr="003C6F43">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3C6F43">
        <w:rPr>
          <w:b/>
          <w:sz w:val="26"/>
          <w:highlight w:val="green"/>
          <w:u w:val="single"/>
        </w:rPr>
        <w:t>not</w:t>
      </w:r>
      <w:r w:rsidRPr="003C6F43">
        <w:rPr>
          <w:highlight w:val="green"/>
          <w:u w:val="single"/>
        </w:rPr>
        <w:t xml:space="preserve"> </w:t>
      </w:r>
      <w:r w:rsidRPr="00FC7D85">
        <w:rPr>
          <w:u w:val="single"/>
        </w:rPr>
        <w:t xml:space="preserve">very </w:t>
      </w:r>
      <w:r w:rsidRPr="003C6F43">
        <w:rPr>
          <w:b/>
          <w:sz w:val="26"/>
          <w:highlight w:val="green"/>
          <w:u w:val="single"/>
        </w:rPr>
        <w:t>easy</w:t>
      </w:r>
      <w:r w:rsidRPr="003C6F43">
        <w:rPr>
          <w:highlight w:val="green"/>
          <w:u w:val="single"/>
        </w:rPr>
        <w:t xml:space="preserve"> </w:t>
      </w:r>
      <w:r w:rsidRPr="00FC7D85">
        <w:rPr>
          <w:u w:val="single"/>
        </w:rPr>
        <w:t xml:space="preserve">to accomplish </w:t>
      </w:r>
      <w:r w:rsidRPr="003C6F43">
        <w:rPr>
          <w:b/>
          <w:sz w:val="26"/>
          <w:highlight w:val="green"/>
          <w:u w:val="single"/>
        </w:rPr>
        <w:t>unless</w:t>
      </w:r>
      <w:r w:rsidRPr="003C6F43">
        <w:rPr>
          <w:highlight w:val="green"/>
          <w:u w:val="single"/>
        </w:rPr>
        <w:t xml:space="preserve"> </w:t>
      </w:r>
      <w:r w:rsidRPr="003C6F43">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29255B8C" w14:textId="798306E2" w:rsidR="00CB1967" w:rsidRDefault="0098100D" w:rsidP="00CB1967">
      <w:pPr>
        <w:pStyle w:val="Heading4"/>
      </w:pPr>
      <w:r>
        <w:t xml:space="preserve">That’s </w:t>
      </w:r>
      <w:r w:rsidR="0078718D">
        <w:t>bad</w:t>
      </w:r>
      <w:r>
        <w:t xml:space="preserve">, underpaid workers are the </w:t>
      </w:r>
      <w:r w:rsidR="0078718D">
        <w:t>most prevalent</w:t>
      </w:r>
      <w:r>
        <w:t xml:space="preserve"> cause of deindustrialization and lower</w:t>
      </w:r>
      <w:r w:rsidR="0078718D">
        <w:t xml:space="preserve"> </w:t>
      </w:r>
      <w:r>
        <w:t>domestic consumption—sustained growth is key</w:t>
      </w:r>
    </w:p>
    <w:p w14:paraId="1935D77D" w14:textId="77777777" w:rsidR="00CB1967" w:rsidRPr="00A415B4" w:rsidRDefault="00CB1967" w:rsidP="00CB1967">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419890C8" w14:textId="77777777" w:rsidR="00CB1967" w:rsidRDefault="00CB1967" w:rsidP="00CB1967">
      <w:pPr>
        <w:rPr>
          <w:u w:val="single"/>
        </w:rPr>
      </w:pPr>
      <w:r w:rsidRPr="00A415B4">
        <w:rPr>
          <w:sz w:val="16"/>
        </w:rPr>
        <w:t xml:space="preserve">Meanwhile, </w:t>
      </w:r>
      <w:r w:rsidRPr="003C6F43">
        <w:rPr>
          <w:b/>
          <w:sz w:val="26"/>
          <w:highlight w:val="green"/>
          <w:u w:val="single"/>
        </w:rPr>
        <w:t>even as China grows, its wealth</w:t>
      </w:r>
      <w:r w:rsidRPr="003C6F43">
        <w:rPr>
          <w:highlight w:val="green"/>
          <w:u w:val="single"/>
        </w:rPr>
        <w:t xml:space="preserve"> </w:t>
      </w:r>
      <w:r w:rsidRPr="003C6F43">
        <w:rPr>
          <w:b/>
          <w:sz w:val="26"/>
          <w:highlight w:val="green"/>
          <w:u w:val="single"/>
        </w:rPr>
        <w:t>remains</w:t>
      </w:r>
      <w:r w:rsidRPr="003C6F43">
        <w:rPr>
          <w:highlight w:val="green"/>
          <w:u w:val="single"/>
        </w:rPr>
        <w:t xml:space="preserve"> </w:t>
      </w:r>
      <w:r w:rsidRPr="00A415B4">
        <w:rPr>
          <w:u w:val="single"/>
        </w:rPr>
        <w:t xml:space="preserve">largely </w:t>
      </w:r>
      <w:r w:rsidRPr="003C6F43">
        <w:rPr>
          <w:b/>
          <w:sz w:val="26"/>
          <w:highlight w:val="green"/>
          <w:u w:val="single"/>
        </w:rPr>
        <w:t>with companies and the government</w:t>
      </w:r>
      <w:r w:rsidRPr="00A415B4">
        <w:rPr>
          <w:u w:val="single"/>
        </w:rPr>
        <w:t xml:space="preserve">. </w:t>
      </w:r>
      <w:r w:rsidRPr="003C6F43">
        <w:rPr>
          <w:b/>
          <w:sz w:val="26"/>
          <w:highlight w:val="green"/>
          <w:u w:val="single"/>
        </w:rPr>
        <w:t>Individual households capture only around 40 percent</w:t>
      </w:r>
      <w:r w:rsidRPr="003C6F43">
        <w:rPr>
          <w:highlight w:val="green"/>
          <w:u w:val="single"/>
        </w:rPr>
        <w:t xml:space="preserve"> </w:t>
      </w:r>
      <w:r w:rsidRPr="00A415B4">
        <w:rPr>
          <w:u w:val="single"/>
        </w:rPr>
        <w:t xml:space="preserve">of China’s GDP compared to around 70 percent in the United States. </w:t>
      </w:r>
      <w:r w:rsidRPr="003C6F43">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3C6F43">
        <w:rPr>
          <w:b/>
          <w:sz w:val="26"/>
          <w:highlight w:val="green"/>
          <w:u w:val="single"/>
        </w:rPr>
        <w:t>Chinese workers</w:t>
      </w:r>
      <w:r w:rsidRPr="003C6F43">
        <w:rPr>
          <w:highlight w:val="green"/>
          <w:u w:val="single"/>
        </w:rPr>
        <w:t xml:space="preserve"> </w:t>
      </w:r>
      <w:r w:rsidRPr="00A415B4">
        <w:rPr>
          <w:u w:val="single"/>
        </w:rPr>
        <w:t xml:space="preserve">are </w:t>
      </w:r>
      <w:r w:rsidRPr="003C6F43">
        <w:rPr>
          <w:b/>
          <w:sz w:val="26"/>
          <w:highlight w:val="green"/>
          <w:u w:val="single"/>
        </w:rPr>
        <w:t>underpaid</w:t>
      </w:r>
      <w:r w:rsidRPr="003C6F43">
        <w:rPr>
          <w:highlight w:val="green"/>
          <w:u w:val="single"/>
        </w:rPr>
        <w:t xml:space="preserve"> </w:t>
      </w:r>
      <w:r w:rsidRPr="00A415B4">
        <w:rPr>
          <w:u w:val="single"/>
        </w:rPr>
        <w:t xml:space="preserve">and overtaxed, so they </w:t>
      </w:r>
      <w:r w:rsidRPr="003C6F43">
        <w:rPr>
          <w:b/>
          <w:sz w:val="26"/>
          <w:highlight w:val="green"/>
          <w:u w:val="single"/>
        </w:rPr>
        <w:t>can’t</w:t>
      </w:r>
      <w:r w:rsidRPr="003C6F43">
        <w:rPr>
          <w:highlight w:val="green"/>
          <w:u w:val="single"/>
        </w:rPr>
        <w:t xml:space="preserve"> </w:t>
      </w:r>
      <w:r w:rsidRPr="00A415B4">
        <w:rPr>
          <w:u w:val="single"/>
        </w:rPr>
        <w:t xml:space="preserve">afford to </w:t>
      </w:r>
      <w:r w:rsidRPr="003C6F43">
        <w:rPr>
          <w:b/>
          <w:sz w:val="26"/>
          <w:highlight w:val="green"/>
          <w:u w:val="single"/>
        </w:rPr>
        <w:t>spend as much</w:t>
      </w:r>
      <w:r w:rsidRPr="003C6F43">
        <w:rPr>
          <w:highlight w:val="green"/>
          <w:u w:val="single"/>
        </w:rPr>
        <w:t xml:space="preserve"> </w:t>
      </w:r>
      <w:r w:rsidRPr="00A415B4">
        <w:rPr>
          <w:u w:val="single"/>
        </w:rPr>
        <w:t xml:space="preserve">on goods and services,” said Mathew Klein of Barron’s. “The result is that Chinese businesses systematically generate a </w:t>
      </w:r>
      <w:r w:rsidRPr="003C6F43">
        <w:rPr>
          <w:b/>
          <w:sz w:val="26"/>
          <w:highlight w:val="green"/>
          <w:u w:val="single"/>
        </w:rPr>
        <w:t>surplus</w:t>
      </w:r>
      <w:r w:rsidRPr="003C6F43">
        <w:rPr>
          <w:highlight w:val="green"/>
          <w:u w:val="single"/>
        </w:rPr>
        <w:t xml:space="preserve"> </w:t>
      </w:r>
      <w:r w:rsidRPr="00A415B4">
        <w:rPr>
          <w:u w:val="single"/>
        </w:rPr>
        <w:t xml:space="preserve">of goods that gets </w:t>
      </w:r>
      <w:r w:rsidRPr="003C6F43">
        <w:rPr>
          <w:b/>
          <w:sz w:val="26"/>
          <w:highlight w:val="green"/>
          <w:u w:val="single"/>
        </w:rPr>
        <w:t>dumped</w:t>
      </w:r>
      <w:r w:rsidRPr="003C6F43">
        <w:rPr>
          <w:highlight w:val="green"/>
          <w:u w:val="single"/>
        </w:rPr>
        <w:t xml:space="preserve"> </w:t>
      </w:r>
      <w:r w:rsidRPr="003C6F43">
        <w:rPr>
          <w:b/>
          <w:sz w:val="26"/>
          <w:highlight w:val="green"/>
          <w:u w:val="single"/>
        </w:rPr>
        <w:t>on the rest of the world</w:t>
      </w:r>
      <w:r w:rsidRPr="00A415B4">
        <w:rPr>
          <w:u w:val="single"/>
        </w:rPr>
        <w:t xml:space="preserve">, which in turn </w:t>
      </w:r>
      <w:r w:rsidRPr="003C6F43">
        <w:rPr>
          <w:b/>
          <w:sz w:val="26"/>
          <w:highlight w:val="green"/>
          <w:u w:val="single"/>
        </w:rPr>
        <w:t>leads to</w:t>
      </w:r>
      <w:r w:rsidRPr="003C6F43">
        <w:rPr>
          <w:highlight w:val="green"/>
          <w:u w:val="single"/>
        </w:rPr>
        <w:t xml:space="preserve"> </w:t>
      </w:r>
      <w:r w:rsidRPr="00A415B4">
        <w:rPr>
          <w:u w:val="single"/>
        </w:rPr>
        <w:t xml:space="preserve">some combination of </w:t>
      </w:r>
      <w:r w:rsidRPr="003C6F43">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3C6F43">
        <w:rPr>
          <w:b/>
          <w:sz w:val="26"/>
          <w:highlight w:val="green"/>
          <w:u w:val="single"/>
        </w:rPr>
        <w:t xml:space="preserve">domestic consumption </w:t>
      </w:r>
      <w:r w:rsidRPr="00A415B4">
        <w:rPr>
          <w:u w:val="single"/>
        </w:rPr>
        <w:t xml:space="preserve">the </w:t>
      </w:r>
      <w:r w:rsidRPr="003C6F43">
        <w:rPr>
          <w:b/>
          <w:sz w:val="26"/>
          <w:highlight w:val="green"/>
          <w:u w:val="single"/>
        </w:rPr>
        <w:t>main driver of</w:t>
      </w:r>
      <w:r w:rsidRPr="003C6F43">
        <w:rPr>
          <w:highlight w:val="green"/>
          <w:u w:val="single"/>
        </w:rPr>
        <w:t xml:space="preserve"> </w:t>
      </w:r>
      <w:r w:rsidRPr="00A415B4">
        <w:rPr>
          <w:u w:val="single"/>
        </w:rPr>
        <w:t xml:space="preserve">its </w:t>
      </w:r>
      <w:r w:rsidRPr="003C6F43">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415B4">
        <w:rPr>
          <w:sz w:val="16"/>
        </w:rPr>
        <w:t>2020</w:t>
      </w:r>
      <w:proofErr w:type="gramEnd"/>
      <w:r w:rsidRPr="00A415B4">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415B4">
        <w:rPr>
          <w:sz w:val="16"/>
        </w:rPr>
        <w:t>hour, or</w:t>
      </w:r>
      <w:proofErr w:type="gramEnd"/>
      <w:r w:rsidRPr="00A415B4">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3C6F43">
        <w:rPr>
          <w:b/>
          <w:sz w:val="26"/>
          <w:highlight w:val="green"/>
          <w:u w:val="single"/>
        </w:rPr>
        <w:t>crackdowns began</w:t>
      </w:r>
      <w:r w:rsidRPr="00A415B4">
        <w:rPr>
          <w:sz w:val="16"/>
        </w:rPr>
        <w:t xml:space="preserve">. </w:t>
      </w:r>
      <w:r w:rsidRPr="003C6F43">
        <w:rPr>
          <w:b/>
          <w:sz w:val="26"/>
          <w:highlight w:val="green"/>
          <w:u w:val="single"/>
        </w:rPr>
        <w:t>Labor NGOs</w:t>
      </w:r>
      <w:r w:rsidRPr="00A415B4">
        <w:rPr>
          <w:sz w:val="16"/>
        </w:rPr>
        <w:t xml:space="preserve">, labor studies professors, progressive labor lawyers, and even Marxist students have been </w:t>
      </w:r>
      <w:r w:rsidRPr="003C6F43">
        <w:rPr>
          <w:b/>
          <w:sz w:val="26"/>
          <w:highlight w:val="green"/>
          <w:u w:val="single"/>
        </w:rPr>
        <w:t>shut down</w:t>
      </w:r>
      <w:r w:rsidRPr="00A415B4">
        <w:rPr>
          <w:sz w:val="16"/>
        </w:rPr>
        <w:t xml:space="preserve">, </w:t>
      </w:r>
      <w:proofErr w:type="gramStart"/>
      <w:r w:rsidRPr="00A415B4">
        <w:rPr>
          <w:sz w:val="16"/>
        </w:rPr>
        <w:t>arrested</w:t>
      </w:r>
      <w:proofErr w:type="gramEnd"/>
      <w:r w:rsidRPr="00A415B4">
        <w:rPr>
          <w:sz w:val="16"/>
        </w:rPr>
        <w:t xml:space="preserve"> or otherwise silenced. “Although China enacted a series of </w:t>
      </w:r>
      <w:r w:rsidRPr="003C6F43">
        <w:rPr>
          <w:b/>
          <w:sz w:val="26"/>
          <w:highlight w:val="green"/>
          <w:u w:val="single"/>
        </w:rPr>
        <w:t>pro-worker laws</w:t>
      </w:r>
      <w:r w:rsidRPr="003C6F43">
        <w:rPr>
          <w:sz w:val="16"/>
          <w:highlight w:val="green"/>
        </w:rPr>
        <w:t xml:space="preserve"> </w:t>
      </w:r>
      <w:r w:rsidRPr="00A415B4">
        <w:rPr>
          <w:sz w:val="16"/>
        </w:rPr>
        <w:t xml:space="preserve">in the late 2000s, many of these provisions </w:t>
      </w:r>
      <w:r w:rsidRPr="003C6F43">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3C6F43">
        <w:rPr>
          <w:b/>
          <w:sz w:val="26"/>
          <w:highlight w:val="green"/>
          <w:u w:val="single"/>
        </w:rPr>
        <w:t>China would</w:t>
      </w:r>
      <w:r w:rsidRPr="003C6F43">
        <w:rPr>
          <w:highlight w:val="green"/>
          <w:u w:val="single"/>
        </w:rPr>
        <w:t xml:space="preserve"> </w:t>
      </w:r>
      <w:r w:rsidRPr="00A415B4">
        <w:rPr>
          <w:u w:val="single"/>
        </w:rPr>
        <w:t xml:space="preserve">likely </w:t>
      </w:r>
      <w:r w:rsidRPr="003C6F43">
        <w:rPr>
          <w:b/>
          <w:sz w:val="26"/>
          <w:highlight w:val="green"/>
          <w:u w:val="single"/>
        </w:rPr>
        <w:t>experience reduced inequality and greater domestic consumption</w:t>
      </w:r>
      <w:r w:rsidRPr="003C6F43">
        <w:rPr>
          <w:highlight w:val="green"/>
          <w:u w:val="single"/>
        </w:rPr>
        <w:t xml:space="preserve"> </w:t>
      </w:r>
      <w:r w:rsidRPr="003C6F43">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14F70F3E" w14:textId="77777777" w:rsidR="00CB1967" w:rsidRDefault="00CB1967" w:rsidP="00CB1967">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6510750B" w14:textId="77777777" w:rsidR="00CB1967" w:rsidRPr="0089075A" w:rsidRDefault="00CB1967" w:rsidP="00CB1967">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436717B0" w14:textId="77777777" w:rsidR="00CB1967" w:rsidRPr="0089075A" w:rsidRDefault="00CB1967" w:rsidP="00CB1967">
      <w:pPr>
        <w:rPr>
          <w:sz w:val="16"/>
        </w:rPr>
      </w:pPr>
      <w:r w:rsidRPr="0089075A">
        <w:rPr>
          <w:b/>
          <w:sz w:val="26"/>
          <w:highlight w:val="green"/>
          <w:u w:val="single"/>
        </w:rPr>
        <w:t>China’s</w:t>
      </w:r>
      <w:r w:rsidRPr="0089075A">
        <w:rPr>
          <w:sz w:val="16"/>
          <w:highlight w:val="green"/>
        </w:rPr>
        <w:t xml:space="preserve"> </w:t>
      </w:r>
      <w:r w:rsidRPr="0089075A">
        <w:rPr>
          <w:sz w:val="16"/>
        </w:rPr>
        <w:t xml:space="preserve">successful control of Covid-19 made it the only major economy to have grown last year, but wide </w:t>
      </w:r>
      <w:r w:rsidRPr="0089075A">
        <w:rPr>
          <w:b/>
          <w:sz w:val="26"/>
          <w:highlight w:val="green"/>
          <w:u w:val="single"/>
        </w:rPr>
        <w:t>income inequality</w:t>
      </w:r>
      <w:r w:rsidRPr="0089075A">
        <w:rPr>
          <w:sz w:val="16"/>
          <w:highlight w:val="green"/>
        </w:rPr>
        <w:t xml:space="preserve"> </w:t>
      </w:r>
      <w:r w:rsidRPr="0089075A">
        <w:rPr>
          <w:b/>
          <w:sz w:val="26"/>
          <w:highlight w:val="green"/>
          <w:u w:val="single"/>
        </w:rPr>
        <w:t>and</w:t>
      </w:r>
      <w:r w:rsidRPr="0089075A">
        <w:rPr>
          <w:sz w:val="16"/>
          <w:highlight w:val="green"/>
        </w:rPr>
        <w:t xml:space="preserve"> </w:t>
      </w:r>
      <w:r w:rsidRPr="0089075A">
        <w:rPr>
          <w:sz w:val="16"/>
        </w:rPr>
        <w:t xml:space="preserve">still </w:t>
      </w:r>
      <w:r w:rsidRPr="0089075A">
        <w:rPr>
          <w:b/>
          <w:sz w:val="26"/>
          <w:highlight w:val="green"/>
          <w:u w:val="single"/>
        </w:rPr>
        <w:t>weak consumer spending</w:t>
      </w:r>
      <w:r w:rsidRPr="0089075A">
        <w:rPr>
          <w:sz w:val="16"/>
          <w:highlight w:val="green"/>
        </w:rPr>
        <w:t xml:space="preserve"> </w:t>
      </w:r>
      <w:r w:rsidRPr="0089075A">
        <w:rPr>
          <w:b/>
          <w:sz w:val="26"/>
          <w:highlight w:val="green"/>
          <w:u w:val="single"/>
        </w:rPr>
        <w:t>reflects</w:t>
      </w:r>
      <w:r w:rsidRPr="0089075A">
        <w:rPr>
          <w:sz w:val="16"/>
          <w:highlight w:val="green"/>
        </w:rPr>
        <w:t xml:space="preserve"> </w:t>
      </w:r>
      <w:r w:rsidRPr="0089075A">
        <w:rPr>
          <w:sz w:val="16"/>
        </w:rPr>
        <w:t xml:space="preserve">an </w:t>
      </w:r>
      <w:r w:rsidRPr="0089075A">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89075A">
        <w:rPr>
          <w:b/>
          <w:sz w:val="26"/>
          <w:highlight w:val="green"/>
          <w:u w:val="single"/>
        </w:rPr>
        <w:t>richest 20%</w:t>
      </w:r>
      <w:r w:rsidRPr="0089075A">
        <w:rPr>
          <w:highlight w:val="green"/>
          <w:u w:val="single"/>
        </w:rPr>
        <w:t xml:space="preserve"> </w:t>
      </w:r>
      <w:r w:rsidRPr="0089075A">
        <w:rPr>
          <w:u w:val="single"/>
        </w:rPr>
        <w:t xml:space="preserve">of Chinese </w:t>
      </w:r>
      <w:r w:rsidRPr="0089075A">
        <w:rPr>
          <w:b/>
          <w:sz w:val="26"/>
          <w:highlight w:val="green"/>
          <w:u w:val="single"/>
        </w:rPr>
        <w:t>had</w:t>
      </w:r>
      <w:r w:rsidRPr="0089075A">
        <w:rPr>
          <w:highlight w:val="green"/>
          <w:u w:val="single"/>
        </w:rPr>
        <w:t xml:space="preserve"> </w:t>
      </w:r>
      <w:r w:rsidRPr="0089075A">
        <w:rPr>
          <w:u w:val="single"/>
        </w:rPr>
        <w:t xml:space="preserve">an average </w:t>
      </w:r>
      <w:r w:rsidRPr="0089075A">
        <w:rPr>
          <w:b/>
          <w:sz w:val="26"/>
          <w:highlight w:val="green"/>
          <w:u w:val="single"/>
        </w:rPr>
        <w:t>disposable income</w:t>
      </w:r>
      <w:r w:rsidRPr="0089075A">
        <w:rPr>
          <w:highlight w:val="green"/>
          <w:u w:val="single"/>
        </w:rPr>
        <w:t xml:space="preserve"> </w:t>
      </w:r>
      <w:r w:rsidRPr="0089075A">
        <w:rPr>
          <w:u w:val="single"/>
        </w:rPr>
        <w:t xml:space="preserve">of </w:t>
      </w:r>
      <w:r w:rsidRPr="0089075A">
        <w:rPr>
          <w:b/>
          <w:sz w:val="26"/>
          <w:highlight w:val="green"/>
          <w:u w:val="single"/>
        </w:rPr>
        <w:t xml:space="preserve">more than </w:t>
      </w:r>
      <w:r w:rsidRPr="0089075A">
        <w:rPr>
          <w:u w:val="single"/>
        </w:rPr>
        <w:t xml:space="preserve">80,000 yuan ($12,000) last year, </w:t>
      </w:r>
      <w:r w:rsidRPr="0089075A">
        <w:rPr>
          <w:b/>
          <w:sz w:val="26"/>
          <w:highlight w:val="green"/>
          <w:u w:val="single"/>
        </w:rPr>
        <w:t>10.2 times</w:t>
      </w:r>
      <w:r w:rsidRPr="0089075A">
        <w:rPr>
          <w:highlight w:val="green"/>
          <w:u w:val="single"/>
        </w:rPr>
        <w:t xml:space="preserve"> </w:t>
      </w:r>
      <w:r w:rsidRPr="0089075A">
        <w:rPr>
          <w:b/>
          <w:sz w:val="26"/>
          <w:highlight w:val="green"/>
          <w:u w:val="single"/>
        </w:rPr>
        <w:t>what</w:t>
      </w:r>
      <w:r w:rsidRPr="0089075A">
        <w:rPr>
          <w:highlight w:val="green"/>
          <w:u w:val="single"/>
        </w:rPr>
        <w:t xml:space="preserve"> </w:t>
      </w:r>
      <w:r w:rsidRPr="0089075A">
        <w:rPr>
          <w:u w:val="single"/>
        </w:rPr>
        <w:t xml:space="preserve">the </w:t>
      </w:r>
      <w:r w:rsidRPr="0089075A">
        <w:rPr>
          <w:b/>
          <w:sz w:val="26"/>
          <w:highlight w:val="green"/>
          <w:u w:val="single"/>
        </w:rPr>
        <w:t>poorest 20% earn</w:t>
      </w:r>
      <w:r w:rsidRPr="0089075A">
        <w:rPr>
          <w:u w:val="single"/>
        </w:rPr>
        <w:t xml:space="preserve">. The multiple in the U.S. is about 8.4 and closer to 5 in Western European 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89075A">
        <w:rPr>
          <w:b/>
          <w:sz w:val="26"/>
          <w:highlight w:val="green"/>
          <w:u w:val="single"/>
        </w:rPr>
        <w:t>Xi</w:t>
      </w:r>
      <w:r w:rsidRPr="0089075A">
        <w:rPr>
          <w:sz w:val="16"/>
          <w:highlight w:val="green"/>
        </w:rPr>
        <w:t xml:space="preserve"> </w:t>
      </w:r>
      <w:r w:rsidRPr="0089075A">
        <w:rPr>
          <w:sz w:val="16"/>
        </w:rPr>
        <w:t xml:space="preserve">Jinping has </w:t>
      </w:r>
      <w:r w:rsidRPr="0089075A">
        <w:rPr>
          <w:b/>
          <w:sz w:val="26"/>
          <w:highlight w:val="green"/>
          <w:u w:val="single"/>
        </w:rPr>
        <w:t>flagged</w:t>
      </w:r>
      <w:r w:rsidRPr="0089075A">
        <w:rPr>
          <w:sz w:val="16"/>
          <w:highlight w:val="green"/>
        </w:rPr>
        <w:t xml:space="preserve"> </w:t>
      </w:r>
      <w:r w:rsidRPr="0089075A">
        <w:rPr>
          <w:sz w:val="16"/>
        </w:rPr>
        <w:t xml:space="preserve">the country’s </w:t>
      </w:r>
      <w:r w:rsidRPr="0089075A">
        <w:rPr>
          <w:b/>
          <w:sz w:val="26"/>
          <w:highlight w:val="green"/>
          <w:u w:val="single"/>
        </w:rPr>
        <w:t xml:space="preserve">unequal income distribution </w:t>
      </w:r>
      <w:r w:rsidRPr="0089075A">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89075A">
        <w:rPr>
          <w:b/>
          <w:sz w:val="26"/>
          <w:highlight w:val="green"/>
          <w:u w:val="single"/>
        </w:rPr>
        <w:t>China’s per-capita consumption</w:t>
      </w:r>
      <w:r w:rsidRPr="0089075A">
        <w:rPr>
          <w:u w:val="single"/>
        </w:rPr>
        <w:t xml:space="preserve">, after adjusting for inflation, </w:t>
      </w:r>
      <w:r w:rsidRPr="0089075A">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65049BF8" w14:textId="77777777" w:rsidR="00CB1967" w:rsidRDefault="00CB1967" w:rsidP="00CB1967">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7CE05B8C" w14:textId="77777777" w:rsidR="00CB1967" w:rsidRPr="007A7A2D" w:rsidRDefault="00CB1967" w:rsidP="00CB1967">
      <w:r w:rsidRPr="00417E8E">
        <w:rPr>
          <w:rStyle w:val="Style13ptBold"/>
        </w:rPr>
        <w:t>Albert 18</w:t>
      </w:r>
      <w:r>
        <w:t xml:space="preserve"> </w:t>
      </w:r>
      <w:r w:rsidRPr="00417E8E">
        <w:t>Eleanor Albert 2-9-2018 "China’s Big Bet on Soft Power"</w:t>
      </w:r>
      <w:r>
        <w:t xml:space="preserve"> </w:t>
      </w:r>
      <w:hyperlink r:id="rId12"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4624FDA0" w14:textId="77777777" w:rsidR="00CB1967" w:rsidRPr="00E5144A" w:rsidRDefault="00CB1967" w:rsidP="00CB1967">
      <w:pPr>
        <w:rPr>
          <w:sz w:val="16"/>
        </w:rPr>
      </w:pPr>
      <w:r w:rsidRPr="003C6F43">
        <w:rPr>
          <w:b/>
          <w:sz w:val="26"/>
          <w:highlight w:val="green"/>
          <w:u w:val="single"/>
        </w:rPr>
        <w:t>China is</w:t>
      </w:r>
      <w:r w:rsidRPr="003C6F43">
        <w:rPr>
          <w:highlight w:val="green"/>
          <w:u w:val="single"/>
        </w:rPr>
        <w:t xml:space="preserve"> </w:t>
      </w:r>
      <w:r w:rsidRPr="00E078BC">
        <w:rPr>
          <w:u w:val="single"/>
        </w:rPr>
        <w:t xml:space="preserve">a powerful international actor as the </w:t>
      </w:r>
      <w:r w:rsidRPr="003C6F43">
        <w:rPr>
          <w:b/>
          <w:sz w:val="26"/>
          <w:highlight w:val="green"/>
          <w:u w:val="single"/>
        </w:rPr>
        <w:t>world’s</w:t>
      </w:r>
      <w:r w:rsidRPr="003C6F43">
        <w:rPr>
          <w:highlight w:val="green"/>
          <w:u w:val="single"/>
        </w:rPr>
        <w:t xml:space="preserve"> </w:t>
      </w:r>
      <w:r w:rsidRPr="00E078BC">
        <w:rPr>
          <w:u w:val="single"/>
        </w:rPr>
        <w:t xml:space="preserve">most populous country and its </w:t>
      </w:r>
      <w:r w:rsidRPr="003C6F43">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3C6F43">
        <w:rPr>
          <w:b/>
          <w:sz w:val="26"/>
          <w:highlight w:val="green"/>
          <w:u w:val="single"/>
        </w:rPr>
        <w:t>China</w:t>
      </w:r>
      <w:r w:rsidRPr="003C6F43">
        <w:rPr>
          <w:highlight w:val="green"/>
          <w:u w:val="single"/>
        </w:rPr>
        <w:t xml:space="preserve"> </w:t>
      </w:r>
      <w:r w:rsidRPr="00E5144A">
        <w:rPr>
          <w:u w:val="single"/>
        </w:rPr>
        <w:t xml:space="preserve">has </w:t>
      </w:r>
      <w:r w:rsidRPr="003C6F43">
        <w:rPr>
          <w:b/>
          <w:sz w:val="26"/>
          <w:highlight w:val="green"/>
          <w:u w:val="single"/>
        </w:rPr>
        <w:t xml:space="preserve">positioned itself as a champion of </w:t>
      </w:r>
      <w:r w:rsidRPr="003C6F43">
        <w:rPr>
          <w:b/>
          <w:sz w:val="26"/>
          <w:highlight w:val="green"/>
          <w:u w:val="single"/>
          <w:bdr w:val="single" w:sz="18" w:space="0" w:color="auto"/>
        </w:rPr>
        <w:t>globalization and economic integration</w:t>
      </w:r>
      <w:r w:rsidRPr="00E5144A">
        <w:rPr>
          <w:u w:val="single"/>
        </w:rPr>
        <w:t xml:space="preserve">, perhaps </w:t>
      </w:r>
      <w:r w:rsidRPr="003C6F43">
        <w:rPr>
          <w:b/>
          <w:sz w:val="26"/>
          <w:highlight w:val="green"/>
          <w:u w:val="single"/>
        </w:rPr>
        <w:t>signaling</w:t>
      </w:r>
      <w:r w:rsidRPr="003C6F43">
        <w:rPr>
          <w:highlight w:val="green"/>
          <w:u w:val="single"/>
        </w:rPr>
        <w:t xml:space="preserve"> </w:t>
      </w:r>
      <w:r w:rsidRPr="00E5144A">
        <w:rPr>
          <w:u w:val="single"/>
        </w:rPr>
        <w:t xml:space="preserve">a </w:t>
      </w:r>
      <w:r w:rsidRPr="003C6F43">
        <w:rPr>
          <w:b/>
          <w:sz w:val="26"/>
          <w:highlight w:val="green"/>
          <w:u w:val="single"/>
        </w:rPr>
        <w:t xml:space="preserve">desire to step in as a greater </w:t>
      </w:r>
      <w:r w:rsidRPr="00E5144A">
        <w:rPr>
          <w:u w:val="single"/>
        </w:rPr>
        <w:t xml:space="preserve">international </w:t>
      </w:r>
      <w:r w:rsidRPr="003C6F43">
        <w:rPr>
          <w:b/>
          <w:sz w:val="26"/>
          <w:highlight w:val="green"/>
          <w:u w:val="single"/>
        </w:rPr>
        <w:t>leader</w:t>
      </w:r>
      <w:r w:rsidRPr="00E5144A">
        <w:rPr>
          <w:u w:val="single"/>
        </w:rPr>
        <w:t xml:space="preserve">. It is doing this </w:t>
      </w:r>
      <w:r w:rsidRPr="003C6F43">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 xml:space="preserve">Soft power, a term coined by Harvard University scholar Joseph S. Nye Jr. in 1990, is </w:t>
      </w:r>
      <w:proofErr w:type="gramStart"/>
      <w:r w:rsidRPr="00E5144A">
        <w:rPr>
          <w:u w:val="single"/>
        </w:rPr>
        <w:t>the means by which</w:t>
      </w:r>
      <w:proofErr w:type="gramEnd"/>
      <w:r w:rsidRPr="00E5144A">
        <w:rPr>
          <w:u w:val="single"/>
        </w:rPr>
        <w:t xml:space="preserve"> a country gets other countries to “want what it wants</w:t>
      </w:r>
      <w:r w:rsidRPr="00E5144A">
        <w:rPr>
          <w:sz w:val="16"/>
        </w:rPr>
        <w:t xml:space="preserve">.” Nye emphasized that </w:t>
      </w:r>
      <w:r w:rsidRPr="003C6F43">
        <w:rPr>
          <w:b/>
          <w:sz w:val="26"/>
          <w:highlight w:val="green"/>
          <w:u w:val="single"/>
        </w:rPr>
        <w:t>a country’s perceived legitimacy</w:t>
      </w:r>
      <w:r w:rsidRPr="00E5144A">
        <w:rPr>
          <w:sz w:val="16"/>
        </w:rPr>
        <w:t xml:space="preserve">, attractiveness of ideology and culture, and societal norms </w:t>
      </w:r>
      <w:r w:rsidRPr="003C6F43">
        <w:rPr>
          <w:b/>
          <w:sz w:val="26"/>
          <w:highlight w:val="green"/>
          <w:u w:val="single"/>
        </w:rPr>
        <w:t>play</w:t>
      </w:r>
      <w:r w:rsidRPr="003C6F43">
        <w:rPr>
          <w:sz w:val="16"/>
          <w:highlight w:val="green"/>
        </w:rPr>
        <w:t xml:space="preserve"> </w:t>
      </w:r>
      <w:r w:rsidRPr="00E5144A">
        <w:rPr>
          <w:sz w:val="16"/>
        </w:rPr>
        <w:t xml:space="preserve">an </w:t>
      </w:r>
      <w:r w:rsidRPr="003C6F43">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E5144A">
        <w:rPr>
          <w:sz w:val="16"/>
        </w:rPr>
        <w:t>Shambaugh</w:t>
      </w:r>
      <w:proofErr w:type="spellEnd"/>
      <w:r w:rsidRPr="00E5144A">
        <w:rPr>
          <w:sz w:val="16"/>
        </w:rPr>
        <w:t xml:space="preserve"> of George Washington University says that China spends approximately $10 billion a year. </w:t>
      </w:r>
      <w:r w:rsidRPr="00E5144A">
        <w:rPr>
          <w:u w:val="single"/>
        </w:rPr>
        <w:t xml:space="preserve">What are its </w:t>
      </w:r>
      <w:r w:rsidRPr="003C6F43">
        <w:rPr>
          <w:b/>
          <w:bCs/>
          <w:sz w:val="26"/>
          <w:highlight w:val="green"/>
          <w:u w:val="single"/>
        </w:rPr>
        <w:t>soft power tools</w:t>
      </w:r>
      <w:r w:rsidRPr="00E5144A">
        <w:rPr>
          <w:u w:val="single"/>
        </w:rPr>
        <w:t xml:space="preserve">? China is attempting to export </w:t>
      </w:r>
      <w:r w:rsidRPr="003C6F43">
        <w:rPr>
          <w:b/>
          <w:bCs/>
          <w:sz w:val="26"/>
          <w:highlight w:val="green"/>
          <w:u w:val="single"/>
        </w:rPr>
        <w:t>its approach to development</w:t>
      </w:r>
      <w:r w:rsidRPr="00E5144A">
        <w:rPr>
          <w:u w:val="single"/>
        </w:rPr>
        <w:t xml:space="preserve">, which has lifted hundreds of millions of its people </w:t>
      </w:r>
      <w:r w:rsidRPr="003C6F43">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E5144A">
        <w:rPr>
          <w:sz w:val="16"/>
        </w:rPr>
        <w:t>A number of</w:t>
      </w:r>
      <w:proofErr w:type="gramEnd"/>
      <w:r w:rsidRPr="00E5144A">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E5144A">
        <w:rPr>
          <w:sz w:val="16"/>
        </w:rPr>
        <w:t>Française</w:t>
      </w:r>
      <w:proofErr w:type="spellEnd"/>
      <w:r w:rsidRPr="00E5144A">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E5144A">
        <w:rPr>
          <w:sz w:val="16"/>
        </w:rPr>
        <w:t>The majority of</w:t>
      </w:r>
      <w:proofErr w:type="gramEnd"/>
      <w:r w:rsidRPr="00E5144A">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E5144A">
        <w:rPr>
          <w:sz w:val="16"/>
        </w:rPr>
        <w:t>Lang</w:t>
      </w:r>
      <w:proofErr w:type="spellEnd"/>
      <w:r w:rsidRPr="00E5144A">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3C6F43">
        <w:rPr>
          <w:b/>
          <w:sz w:val="26"/>
          <w:highlight w:val="green"/>
          <w:u w:val="single"/>
        </w:rPr>
        <w:t>China’s neighbors and partners</w:t>
      </w:r>
      <w:r w:rsidRPr="003C6F43">
        <w:rPr>
          <w:sz w:val="16"/>
          <w:highlight w:val="green"/>
        </w:rPr>
        <w:t xml:space="preserve"> </w:t>
      </w:r>
      <w:r w:rsidRPr="00E5144A">
        <w:rPr>
          <w:sz w:val="16"/>
        </w:rPr>
        <w:t xml:space="preserve">have so far </w:t>
      </w:r>
      <w:r w:rsidRPr="003C6F43">
        <w:rPr>
          <w:b/>
          <w:sz w:val="26"/>
          <w:highlight w:val="green"/>
          <w:u w:val="single"/>
        </w:rPr>
        <w:t>responded by taking a cautious approach</w:t>
      </w:r>
      <w:r w:rsidRPr="003C6F43">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E5144A">
        <w:rPr>
          <w:u w:val="single"/>
        </w:rPr>
        <w:t>In spite of</w:t>
      </w:r>
      <w:proofErr w:type="gramEnd"/>
      <w:r w:rsidRPr="00E5144A">
        <w:rPr>
          <w:u w:val="single"/>
        </w:rPr>
        <w:t xml:space="preserve"> the risks, </w:t>
      </w:r>
      <w:r w:rsidRPr="003C6F43">
        <w:rPr>
          <w:b/>
          <w:sz w:val="26"/>
          <w:highlight w:val="green"/>
          <w:u w:val="single"/>
        </w:rPr>
        <w:t>regional actors are</w:t>
      </w:r>
      <w:r w:rsidRPr="003C6F43">
        <w:rPr>
          <w:highlight w:val="green"/>
          <w:u w:val="single"/>
        </w:rPr>
        <w:t xml:space="preserve"> </w:t>
      </w:r>
      <w:r w:rsidRPr="00E5144A">
        <w:rPr>
          <w:u w:val="single"/>
        </w:rPr>
        <w:t xml:space="preserve">often </w:t>
      </w:r>
      <w:r w:rsidRPr="003C6F43">
        <w:rPr>
          <w:b/>
          <w:sz w:val="26"/>
          <w:highlight w:val="green"/>
          <w:u w:val="single"/>
        </w:rPr>
        <w:t>induced by short-term</w:t>
      </w:r>
      <w:r w:rsidRPr="003C6F43">
        <w:rPr>
          <w:highlight w:val="green"/>
          <w:u w:val="single"/>
        </w:rPr>
        <w:t xml:space="preserve"> </w:t>
      </w:r>
      <w:r w:rsidRPr="003C6F43">
        <w:rPr>
          <w:b/>
          <w:sz w:val="26"/>
          <w:highlight w:val="green"/>
          <w:u w:val="single"/>
        </w:rPr>
        <w:t>economic benefits</w:t>
      </w:r>
      <w:r w:rsidRPr="003C6F43">
        <w:rPr>
          <w:highlight w:val="green"/>
          <w:u w:val="single"/>
        </w:rPr>
        <w:t xml:space="preserve"> </w:t>
      </w:r>
      <w:r w:rsidRPr="00E5144A">
        <w:rPr>
          <w:u w:val="single"/>
        </w:rPr>
        <w:t xml:space="preserve">needed to fuel growth, though they </w:t>
      </w:r>
      <w:r w:rsidRPr="003C6F43">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E5144A">
        <w:rPr>
          <w:sz w:val="16"/>
        </w:rPr>
        <w:t>Afrobarometer</w:t>
      </w:r>
      <w:proofErr w:type="spellEnd"/>
      <w:r w:rsidRPr="00E5144A">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E5144A">
        <w:rPr>
          <w:sz w:val="16"/>
        </w:rPr>
        <w:t>the majority of</w:t>
      </w:r>
      <w:proofErr w:type="gramEnd"/>
      <w:r w:rsidRPr="00E5144A">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3C6F43">
        <w:rPr>
          <w:b/>
          <w:sz w:val="26"/>
          <w:highlight w:val="green"/>
          <w:u w:val="single"/>
        </w:rPr>
        <w:t>China’s soft power</w:t>
      </w:r>
      <w:r w:rsidRPr="003C6F43">
        <w:rPr>
          <w:sz w:val="16"/>
          <w:highlight w:val="green"/>
        </w:rPr>
        <w:t xml:space="preserve"> </w:t>
      </w:r>
      <w:r w:rsidRPr="00E5144A">
        <w:rPr>
          <w:sz w:val="16"/>
        </w:rPr>
        <w:t xml:space="preserve">campaign is </w:t>
      </w:r>
      <w:r w:rsidRPr="003C6F43">
        <w:rPr>
          <w:b/>
          <w:sz w:val="26"/>
          <w:highlight w:val="green"/>
          <w:u w:val="single"/>
        </w:rPr>
        <w:t>limited by the dissonance between</w:t>
      </w:r>
      <w:r w:rsidRPr="003C6F43">
        <w:rPr>
          <w:sz w:val="16"/>
          <w:highlight w:val="green"/>
        </w:rPr>
        <w:t xml:space="preserve"> </w:t>
      </w:r>
      <w:r w:rsidRPr="00E5144A">
        <w:rPr>
          <w:sz w:val="16"/>
        </w:rPr>
        <w:t xml:space="preserve">the </w:t>
      </w:r>
      <w:r w:rsidRPr="003C6F43">
        <w:rPr>
          <w:b/>
          <w:sz w:val="26"/>
          <w:highlight w:val="green"/>
          <w:u w:val="single"/>
        </w:rPr>
        <w:t>image</w:t>
      </w:r>
      <w:r w:rsidRPr="003C6F43">
        <w:rPr>
          <w:sz w:val="16"/>
          <w:highlight w:val="green"/>
        </w:rPr>
        <w:t xml:space="preserve"> </w:t>
      </w:r>
      <w:r w:rsidRPr="00E5144A">
        <w:rPr>
          <w:sz w:val="16"/>
        </w:rPr>
        <w:t xml:space="preserve">that </w:t>
      </w:r>
      <w:r w:rsidRPr="003C6F43">
        <w:rPr>
          <w:b/>
          <w:sz w:val="26"/>
          <w:highlight w:val="green"/>
          <w:u w:val="single"/>
        </w:rPr>
        <w:t>China aspires to project and the country’s actions</w:t>
      </w:r>
      <w:r w:rsidRPr="00E5144A">
        <w:rPr>
          <w:sz w:val="16"/>
        </w:rPr>
        <w:t xml:space="preserve">, experts say. Rising nationalism, assertiveness vis-à-vis territorial disputes, </w:t>
      </w:r>
      <w:r w:rsidRPr="003C6F43">
        <w:rPr>
          <w:b/>
          <w:sz w:val="26"/>
          <w:highlight w:val="green"/>
          <w:u w:val="single"/>
        </w:rPr>
        <w:t>crackdowns</w:t>
      </w:r>
      <w:r w:rsidRPr="003C6F43">
        <w:rPr>
          <w:sz w:val="16"/>
          <w:highlight w:val="green"/>
        </w:rPr>
        <w:t xml:space="preserve"> </w:t>
      </w:r>
      <w:r w:rsidRPr="00E5144A">
        <w:rPr>
          <w:sz w:val="16"/>
        </w:rPr>
        <w:t xml:space="preserve">on nongovernmental organizations, censorship of domestic and international media, limits to the entry of foreign ideals, </w:t>
      </w:r>
      <w:r w:rsidRPr="003C6F43">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3C6F43">
        <w:rPr>
          <w:b/>
          <w:sz w:val="26"/>
          <w:highlight w:val="green"/>
          <w:u w:val="single"/>
        </w:rPr>
        <w:t>China’s</w:t>
      </w:r>
      <w:r w:rsidRPr="003C6F43">
        <w:rPr>
          <w:highlight w:val="green"/>
          <w:u w:val="single"/>
        </w:rPr>
        <w:t xml:space="preserve"> </w:t>
      </w:r>
      <w:r w:rsidRPr="00E5144A">
        <w:rPr>
          <w:u w:val="single"/>
        </w:rPr>
        <w:t xml:space="preserve">tightening </w:t>
      </w:r>
      <w:r w:rsidRPr="003C6F43">
        <w:rPr>
          <w:b/>
          <w:sz w:val="26"/>
          <w:highlight w:val="green"/>
          <w:u w:val="single"/>
        </w:rPr>
        <w:t>authoritarian</w:t>
      </w:r>
      <w:r w:rsidRPr="003C6F43">
        <w:rPr>
          <w:highlight w:val="green"/>
          <w:u w:val="single"/>
        </w:rPr>
        <w:t xml:space="preserve"> </w:t>
      </w:r>
      <w:r w:rsidRPr="00E5144A">
        <w:rPr>
          <w:u w:val="single"/>
        </w:rPr>
        <w:t xml:space="preserve">political </w:t>
      </w:r>
      <w:r w:rsidRPr="003C6F43">
        <w:rPr>
          <w:b/>
          <w:sz w:val="26"/>
          <w:highlight w:val="green"/>
          <w:u w:val="single"/>
        </w:rPr>
        <w:t>system</w:t>
      </w:r>
      <w:r w:rsidRPr="003C6F43">
        <w:rPr>
          <w:highlight w:val="green"/>
          <w:u w:val="single"/>
        </w:rPr>
        <w:t xml:space="preserve"> </w:t>
      </w:r>
      <w:r w:rsidRPr="00E5144A">
        <w:rPr>
          <w:u w:val="single"/>
        </w:rPr>
        <w:t xml:space="preserve">is the </w:t>
      </w:r>
      <w:r w:rsidRPr="003C6F43">
        <w:rPr>
          <w:b/>
          <w:sz w:val="26"/>
          <w:highlight w:val="green"/>
          <w:u w:val="single"/>
        </w:rPr>
        <w:t>biggest obstacle</w:t>
      </w:r>
      <w:r w:rsidRPr="003C6F43">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 xml:space="preserve">So long as [China’s] political system denies, rather than enables, free human development, its propaganda efforts will face an uphill battle,” wrote David </w:t>
      </w:r>
      <w:proofErr w:type="spellStart"/>
      <w:r w:rsidRPr="00E5144A">
        <w:rPr>
          <w:u w:val="single"/>
        </w:rPr>
        <w:t>Shambaugh</w:t>
      </w:r>
      <w:proofErr w:type="spellEnd"/>
      <w:r w:rsidRPr="00E5144A">
        <w:rPr>
          <w:u w:val="single"/>
        </w:rPr>
        <w:t xml:space="preserve"> in Foreign Affairs in 2015. Without the free exchange of ideas and the ability of Chinese citizens to engage in open debate, the gap between the government’s portrayal and China’s reality will likely grow. “</w:t>
      </w:r>
      <w:r w:rsidRPr="003C6F43">
        <w:rPr>
          <w:b/>
          <w:sz w:val="26"/>
          <w:highlight w:val="green"/>
          <w:u w:val="single"/>
        </w:rPr>
        <w:t>China will find it hard to win</w:t>
      </w:r>
      <w:r w:rsidRPr="00E5144A">
        <w:rPr>
          <w:u w:val="single"/>
        </w:rPr>
        <w:t xml:space="preserve"> friends and </w:t>
      </w:r>
      <w:r w:rsidRPr="003C6F43">
        <w:rPr>
          <w:b/>
          <w:sz w:val="26"/>
          <w:highlight w:val="green"/>
          <w:u w:val="single"/>
        </w:rPr>
        <w:t>influence</w:t>
      </w:r>
      <w:r w:rsidRPr="003C6F43">
        <w:rPr>
          <w:highlight w:val="green"/>
          <w:u w:val="single"/>
        </w:rPr>
        <w:t xml:space="preserve"> </w:t>
      </w:r>
      <w:r w:rsidRPr="00E5144A">
        <w:rPr>
          <w:u w:val="single"/>
        </w:rPr>
        <w:t xml:space="preserve">nations so long </w:t>
      </w:r>
      <w:r w:rsidRPr="003C6F43">
        <w:rPr>
          <w:b/>
          <w:sz w:val="26"/>
          <w:highlight w:val="green"/>
          <w:u w:val="single"/>
          <w:bdr w:val="single" w:sz="18" w:space="0" w:color="auto"/>
        </w:rPr>
        <w:t>as it muzzles its best advocates</w:t>
      </w:r>
      <w:r w:rsidRPr="00E5144A">
        <w:rPr>
          <w:u w:val="single"/>
        </w:rPr>
        <w:t>,” writes the Economist.</w:t>
      </w:r>
    </w:p>
    <w:p w14:paraId="2A6F6939" w14:textId="3ECF194A" w:rsidR="00C71988" w:rsidRDefault="00C71988" w:rsidP="00CB1967">
      <w:pPr>
        <w:pStyle w:val="Heading4"/>
      </w:pPr>
      <w:r>
        <w:t>2 Impacts--</w:t>
      </w:r>
    </w:p>
    <w:p w14:paraId="14174F6C" w14:textId="453EB9C1" w:rsidR="00C71988" w:rsidRPr="00C71988" w:rsidRDefault="00C71988" w:rsidP="00C71988">
      <w:pPr>
        <w:pStyle w:val="Heading4"/>
      </w:pPr>
      <w:r>
        <w:t>1] Taiwan war</w:t>
      </w:r>
    </w:p>
    <w:p w14:paraId="4C9E9EB6" w14:textId="32315AA6" w:rsidR="00CB1967" w:rsidRPr="003432AE" w:rsidRDefault="00CB1967" w:rsidP="00CB1967">
      <w:pPr>
        <w:pStyle w:val="Heading4"/>
      </w:pPr>
      <w:r>
        <w:t xml:space="preserve">Chinese Economic Decline leads to </w:t>
      </w:r>
      <w:r>
        <w:rPr>
          <w:u w:val="single"/>
        </w:rPr>
        <w:t>all-out War</w:t>
      </w:r>
      <w:r>
        <w:t xml:space="preserve"> – specifically over </w:t>
      </w:r>
      <w:r>
        <w:rPr>
          <w:u w:val="single"/>
        </w:rPr>
        <w:t>Taiwan</w:t>
      </w:r>
      <w:r>
        <w:t>.</w:t>
      </w:r>
    </w:p>
    <w:p w14:paraId="7C3B7ADD" w14:textId="77777777" w:rsidR="00CB1967" w:rsidRPr="00065A8D" w:rsidRDefault="00CB1967" w:rsidP="00CB1967">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3"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10E56CD2" w14:textId="77777777" w:rsidR="00CB1967" w:rsidRPr="00065A8D" w:rsidRDefault="00CB1967" w:rsidP="00CB1967">
      <w:pPr>
        <w:rPr>
          <w:sz w:val="16"/>
        </w:rPr>
      </w:pPr>
      <w:r w:rsidRPr="00065A8D">
        <w:rPr>
          <w:u w:val="single"/>
        </w:rPr>
        <w:t xml:space="preserve">The biggest </w:t>
      </w:r>
      <w:r w:rsidRPr="003C6F43">
        <w:rPr>
          <w:b/>
          <w:sz w:val="26"/>
          <w:highlight w:val="green"/>
          <w:u w:val="single"/>
        </w:rPr>
        <w:t>national security issues</w:t>
      </w:r>
      <w:r w:rsidRPr="00065A8D">
        <w:rPr>
          <w:u w:val="single"/>
        </w:rPr>
        <w:t xml:space="preserve">, however, </w:t>
      </w:r>
      <w:r w:rsidRPr="003C6F43">
        <w:rPr>
          <w:b/>
          <w:sz w:val="26"/>
          <w:highlight w:val="green"/>
          <w:u w:val="single"/>
        </w:rPr>
        <w:t>arise from</w:t>
      </w:r>
      <w:r w:rsidRPr="003C6F43">
        <w:rPr>
          <w:highlight w:val="green"/>
          <w:u w:val="single"/>
        </w:rPr>
        <w:t xml:space="preserve"> </w:t>
      </w:r>
      <w:r w:rsidRPr="00065A8D">
        <w:rPr>
          <w:u w:val="single"/>
        </w:rPr>
        <w:t xml:space="preserve">the unpredictable </w:t>
      </w:r>
      <w:r w:rsidRPr="003C6F43">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3C6F43">
        <w:rPr>
          <w:b/>
          <w:sz w:val="26"/>
          <w:highlight w:val="green"/>
          <w:u w:val="single"/>
        </w:rPr>
        <w:t>China</w:t>
      </w:r>
      <w:r w:rsidRPr="003C6F43">
        <w:rPr>
          <w:highlight w:val="green"/>
          <w:u w:val="single"/>
        </w:rPr>
        <w:t xml:space="preserve"> is</w:t>
      </w:r>
      <w:r w:rsidRPr="00065A8D">
        <w:rPr>
          <w:u w:val="single"/>
        </w:rPr>
        <w:t xml:space="preserve"> now </w:t>
      </w:r>
      <w:r w:rsidRPr="003C6F43">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3C6F43">
        <w:rPr>
          <w:b/>
          <w:sz w:val="26"/>
          <w:highlight w:val="green"/>
          <w:u w:val="single"/>
        </w:rPr>
        <w:t>Combine</w:t>
      </w:r>
      <w:r w:rsidRPr="003C6F43">
        <w:rPr>
          <w:highlight w:val="green"/>
          <w:u w:val="single"/>
        </w:rPr>
        <w:t xml:space="preserve"> </w:t>
      </w:r>
      <w:r w:rsidRPr="00065A8D">
        <w:rPr>
          <w:u w:val="single"/>
        </w:rPr>
        <w:t xml:space="preserve">the </w:t>
      </w:r>
      <w:r w:rsidRPr="003C6F43">
        <w:rPr>
          <w:b/>
          <w:sz w:val="26"/>
          <w:highlight w:val="green"/>
          <w:u w:val="single"/>
        </w:rPr>
        <w:t>shock</w:t>
      </w:r>
      <w:r w:rsidRPr="00065A8D">
        <w:rPr>
          <w:u w:val="single"/>
        </w:rPr>
        <w:t xml:space="preserve"> of an unexpected economic setback </w:t>
      </w:r>
      <w:r w:rsidRPr="003C6F43">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3C6F43">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3C6F43">
        <w:rPr>
          <w:b/>
          <w:sz w:val="26"/>
          <w:highlight w:val="green"/>
          <w:u w:val="single"/>
        </w:rPr>
        <w:t xml:space="preserve">set off </w:t>
      </w:r>
      <w:r w:rsidRPr="003C6F43">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3C6F43">
        <w:rPr>
          <w:b/>
          <w:sz w:val="26"/>
          <w:highlight w:val="green"/>
          <w:u w:val="single"/>
        </w:rPr>
        <w:t>see</w:t>
      </w:r>
      <w:r w:rsidRPr="003C6F43">
        <w:rPr>
          <w:highlight w:val="green"/>
          <w:u w:val="single"/>
        </w:rPr>
        <w:t xml:space="preserve"> </w:t>
      </w:r>
      <w:r w:rsidRPr="00065A8D">
        <w:rPr>
          <w:u w:val="single"/>
        </w:rPr>
        <w:t xml:space="preserve">the conditions in place for destabilizing events ranging from </w:t>
      </w:r>
      <w:r w:rsidRPr="003C6F43">
        <w:rPr>
          <w:b/>
          <w:sz w:val="26"/>
          <w:highlight w:val="green"/>
          <w:u w:val="single"/>
        </w:rPr>
        <w:t>military adventurism</w:t>
      </w:r>
      <w:r w:rsidRPr="00065A8D">
        <w:rPr>
          <w:u w:val="single"/>
        </w:rPr>
        <w:t xml:space="preserve"> to </w:t>
      </w:r>
      <w:r w:rsidRPr="003C6F43">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Any Chinese military adventurism is likely to be focused on Taiwan.</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3C6F43">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3C6F43">
        <w:rPr>
          <w:b/>
          <w:sz w:val="26"/>
          <w:highlight w:val="green"/>
          <w:u w:val="single"/>
        </w:rPr>
        <w:t>draw in</w:t>
      </w:r>
      <w:r w:rsidRPr="00065A8D">
        <w:rPr>
          <w:b/>
          <w:sz w:val="26"/>
          <w:u w:val="single"/>
        </w:rPr>
        <w:t xml:space="preserve"> </w:t>
      </w:r>
      <w:r w:rsidRPr="003C6F43">
        <w:rPr>
          <w:b/>
          <w:sz w:val="26"/>
          <w:highlight w:val="green"/>
          <w:u w:val="single"/>
        </w:rPr>
        <w:t>Japan and the U</w:t>
      </w:r>
      <w:r w:rsidRPr="00065A8D">
        <w:rPr>
          <w:u w:val="single"/>
        </w:rPr>
        <w:t xml:space="preserve">nited </w:t>
      </w:r>
      <w:r w:rsidRPr="003C6F43">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4C8C6392" w14:textId="77777777" w:rsidR="00CB1967" w:rsidRDefault="00CB1967" w:rsidP="00CB1967">
      <w:pPr>
        <w:pStyle w:val="Heading4"/>
      </w:pPr>
      <w:r>
        <w:t>Taiwan goes Nuclear.</w:t>
      </w:r>
    </w:p>
    <w:p w14:paraId="40D4A31E" w14:textId="77777777" w:rsidR="00CB1967" w:rsidRPr="007B7203" w:rsidRDefault="00CB1967" w:rsidP="00CB1967">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4" w:history="1">
        <w:r w:rsidRPr="006F1C8F">
          <w:rPr>
            <w:rStyle w:val="Hyperlink"/>
          </w:rPr>
          <w:t>https://www.foreignaffairs.com/articles/china/2018-10-15/beijings-nuclear-option</w:t>
        </w:r>
      </w:hyperlink>
      <w:r>
        <w:t>, published Nov/Dec 2018]//re-cut by Elmer</w:t>
      </w:r>
    </w:p>
    <w:p w14:paraId="38828FE3" w14:textId="77777777" w:rsidR="00CB1967" w:rsidRDefault="00CB1967" w:rsidP="00CB1967">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3C6F43">
        <w:rPr>
          <w:b/>
          <w:sz w:val="26"/>
          <w:highlight w:val="green"/>
          <w:u w:val="single"/>
        </w:rPr>
        <w:t>military confrontation</w:t>
      </w:r>
      <w:r w:rsidRPr="00C30ECF">
        <w:rPr>
          <w:u w:val="single"/>
        </w:rPr>
        <w:t xml:space="preserve">—resulting, for example, </w:t>
      </w:r>
      <w:r w:rsidRPr="003C6F43">
        <w:rPr>
          <w:b/>
          <w:sz w:val="26"/>
          <w:highlight w:val="green"/>
          <w:u w:val="single"/>
        </w:rPr>
        <w:t>from a Chinese campaign against Taiwan</w:t>
      </w:r>
      <w:r w:rsidRPr="00C30ECF">
        <w:rPr>
          <w:u w:val="single"/>
        </w:rPr>
        <w:t>—</w:t>
      </w:r>
      <w:r w:rsidRPr="003C6F43">
        <w:rPr>
          <w:b/>
          <w:sz w:val="26"/>
          <w:highlight w:val="green"/>
          <w:u w:val="single"/>
        </w:rPr>
        <w:t xml:space="preserve">no longer seems </w:t>
      </w:r>
      <w:r w:rsidRPr="00C30ECF">
        <w:rPr>
          <w:u w:val="single"/>
        </w:rPr>
        <w:t xml:space="preserve">as </w:t>
      </w:r>
      <w:r w:rsidRPr="003C6F43">
        <w:rPr>
          <w:b/>
          <w:sz w:val="26"/>
          <w:highlight w:val="green"/>
          <w:u w:val="single"/>
        </w:rPr>
        <w:t>implausible</w:t>
      </w:r>
      <w:r w:rsidRPr="003C6F43">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3C6F43">
        <w:rPr>
          <w:b/>
          <w:sz w:val="26"/>
          <w:highlight w:val="green"/>
          <w:u w:val="single"/>
        </w:rPr>
        <w:t>China</w:t>
      </w:r>
      <w:r w:rsidRPr="00C30ECF">
        <w:rPr>
          <w:u w:val="single"/>
        </w:rPr>
        <w:t xml:space="preserve">, by contrast, not only has </w:t>
      </w:r>
      <w:r w:rsidRPr="003C6F43">
        <w:rPr>
          <w:b/>
          <w:sz w:val="26"/>
          <w:highlight w:val="green"/>
          <w:u w:val="single"/>
        </w:rPr>
        <w:t>nuclear weapons</w:t>
      </w:r>
      <w:r w:rsidRPr="00C30ECF">
        <w:rPr>
          <w:u w:val="single"/>
        </w:rPr>
        <w:t xml:space="preserve">; it has also </w:t>
      </w:r>
      <w:r w:rsidRPr="003C6F43">
        <w:rPr>
          <w:b/>
          <w:sz w:val="26"/>
          <w:highlight w:val="green"/>
          <w:u w:val="single"/>
        </w:rPr>
        <w:t>intermingled</w:t>
      </w:r>
      <w:r w:rsidRPr="00C30ECF">
        <w:rPr>
          <w:u w:val="single"/>
        </w:rPr>
        <w:t xml:space="preserve"> them </w:t>
      </w:r>
      <w:r w:rsidRPr="003C6F43">
        <w:rPr>
          <w:b/>
          <w:sz w:val="26"/>
          <w:highlight w:val="green"/>
          <w:u w:val="single"/>
        </w:rPr>
        <w:t>with its conventional</w:t>
      </w:r>
      <w:r w:rsidRPr="00C30ECF">
        <w:rPr>
          <w:u w:val="single"/>
        </w:rPr>
        <w:t xml:space="preserve"> military </w:t>
      </w:r>
      <w:r w:rsidRPr="003C6F43">
        <w:rPr>
          <w:b/>
          <w:sz w:val="26"/>
          <w:highlight w:val="green"/>
          <w:u w:val="single"/>
        </w:rPr>
        <w:t>forces</w:t>
      </w:r>
      <w:r w:rsidRPr="003C6F43">
        <w:rPr>
          <w:highlight w:val="green"/>
          <w:u w:val="single"/>
        </w:rPr>
        <w:t xml:space="preserve">, </w:t>
      </w:r>
      <w:r w:rsidRPr="003C6F43">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3C6F43">
        <w:rPr>
          <w:b/>
          <w:sz w:val="26"/>
          <w:highlight w:val="green"/>
          <w:u w:val="single"/>
        </w:rPr>
        <w:t>Conventional forces</w:t>
      </w:r>
      <w:r w:rsidRPr="00C30ECF">
        <w:rPr>
          <w:u w:val="single"/>
        </w:rPr>
        <w:t xml:space="preserve"> can threaten nuclear forces in ways that </w:t>
      </w:r>
      <w:r w:rsidRPr="003C6F43">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3C6F43">
        <w:rPr>
          <w:b/>
          <w:sz w:val="26"/>
          <w:highlight w:val="green"/>
          <w:u w:val="single"/>
        </w:rPr>
        <w:t>If U.S. operations endangered</w:t>
      </w:r>
      <w:r w:rsidRPr="00C30ECF">
        <w:rPr>
          <w:u w:val="single"/>
        </w:rPr>
        <w:t xml:space="preserve"> or damaged China’s </w:t>
      </w:r>
      <w:r w:rsidRPr="003C6F43">
        <w:rPr>
          <w:b/>
          <w:sz w:val="26"/>
          <w:highlight w:val="green"/>
          <w:u w:val="single"/>
        </w:rPr>
        <w:t>nuclear forces,</w:t>
      </w:r>
      <w:r w:rsidRPr="003C6F43">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3C6F43">
        <w:rPr>
          <w:highlight w:val="green"/>
          <w:u w:val="single"/>
        </w:rPr>
        <w:t xml:space="preserve">, </w:t>
      </w:r>
      <w:r w:rsidRPr="003C6F43">
        <w:rPr>
          <w:b/>
          <w:sz w:val="26"/>
          <w:highlight w:val="green"/>
          <w:u w:val="single"/>
        </w:rPr>
        <w:t>Beijing might</w:t>
      </w:r>
      <w:r w:rsidRPr="00C30ECF">
        <w:rPr>
          <w:u w:val="single"/>
        </w:rPr>
        <w:t xml:space="preserve"> reluctantly </w:t>
      </w:r>
      <w:r w:rsidRPr="003C6F43">
        <w:rPr>
          <w:b/>
          <w:sz w:val="26"/>
          <w:highlight w:val="green"/>
          <w:u w:val="single"/>
        </w:rPr>
        <w:t>conclude</w:t>
      </w:r>
      <w:r w:rsidRPr="00C30ECF">
        <w:rPr>
          <w:u w:val="single"/>
        </w:rPr>
        <w:t xml:space="preserve"> that limited </w:t>
      </w:r>
      <w:r w:rsidRPr="003C6F43">
        <w:rPr>
          <w:b/>
          <w:sz w:val="26"/>
          <w:highlight w:val="green"/>
          <w:u w:val="single"/>
        </w:rPr>
        <w:t>nuclear escalation</w:t>
      </w:r>
      <w:r w:rsidRPr="00C30ECF">
        <w:rPr>
          <w:u w:val="single"/>
        </w:rPr>
        <w:t>—an initial strike small enough that it could avoid full-scale U.S. retaliation—</w:t>
      </w:r>
      <w:r w:rsidRPr="003C6F43">
        <w:rPr>
          <w:b/>
          <w:sz w:val="26"/>
          <w:highlight w:val="green"/>
          <w:u w:val="single"/>
        </w:rPr>
        <w:t>was</w:t>
      </w:r>
      <w:r w:rsidRPr="00C30ECF">
        <w:rPr>
          <w:u w:val="single"/>
        </w:rPr>
        <w:t xml:space="preserve"> a </w:t>
      </w:r>
      <w:r w:rsidRPr="003C6F43">
        <w:rPr>
          <w:b/>
          <w:sz w:val="26"/>
          <w:highlight w:val="green"/>
          <w:u w:val="single"/>
        </w:rPr>
        <w:t>viable</w:t>
      </w:r>
      <w:r w:rsidRPr="00C30ECF">
        <w:rPr>
          <w:u w:val="single"/>
        </w:rPr>
        <w:t xml:space="preserve"> option to defend itself. STRAIT SHOOTERS </w:t>
      </w:r>
      <w:r w:rsidRPr="003C6F43">
        <w:rPr>
          <w:highlight w:val="green"/>
          <w:u w:val="single"/>
        </w:rPr>
        <w:t xml:space="preserve">The </w:t>
      </w:r>
      <w:r w:rsidRPr="003C6F43">
        <w:rPr>
          <w:b/>
          <w:sz w:val="26"/>
          <w:highlight w:val="green"/>
          <w:u w:val="single"/>
        </w:rPr>
        <w:t>most worrisome flash point</w:t>
      </w:r>
      <w:r w:rsidRPr="00C30ECF">
        <w:rPr>
          <w:u w:val="single"/>
        </w:rPr>
        <w:t xml:space="preserve"> for a U.S.-Chinese war </w:t>
      </w:r>
      <w:r w:rsidRPr="003C6F43">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3C6F43">
        <w:rPr>
          <w:b/>
          <w:sz w:val="26"/>
          <w:highlight w:val="green"/>
          <w:u w:val="single"/>
        </w:rPr>
        <w:t>U.S. strategy</w:t>
      </w:r>
      <w:r w:rsidRPr="003C6F43">
        <w:rPr>
          <w:highlight w:val="green"/>
          <w:u w:val="single"/>
        </w:rPr>
        <w:t xml:space="preserve"> </w:t>
      </w:r>
      <w:r w:rsidRPr="00C30ECF">
        <w:rPr>
          <w:u w:val="single"/>
        </w:rPr>
        <w:t xml:space="preserve">to ensure a conventional victory </w:t>
      </w:r>
      <w:r w:rsidRPr="003C6F43">
        <w:rPr>
          <w:b/>
          <w:sz w:val="26"/>
          <w:highlight w:val="green"/>
          <w:u w:val="single"/>
        </w:rPr>
        <w:t>would</w:t>
      </w:r>
      <w:r w:rsidRPr="003C6F43">
        <w:rPr>
          <w:highlight w:val="green"/>
          <w:u w:val="single"/>
        </w:rPr>
        <w:t xml:space="preserve"> </w:t>
      </w:r>
      <w:r w:rsidRPr="00C30ECF">
        <w:rPr>
          <w:u w:val="single"/>
        </w:rPr>
        <w:t xml:space="preserve">likely </w:t>
      </w:r>
      <w:r w:rsidRPr="003C6F43">
        <w:rPr>
          <w:b/>
          <w:sz w:val="26"/>
          <w:highlight w:val="green"/>
          <w:u w:val="single"/>
        </w:rPr>
        <w:t>endanger</w:t>
      </w:r>
      <w:r w:rsidRPr="003C6F43">
        <w:rPr>
          <w:highlight w:val="green"/>
          <w:u w:val="single"/>
        </w:rPr>
        <w:t xml:space="preserve"> </w:t>
      </w:r>
      <w:r w:rsidRPr="00C30ECF">
        <w:rPr>
          <w:u w:val="single"/>
        </w:rPr>
        <w:t xml:space="preserve">much of China’s </w:t>
      </w:r>
      <w:r w:rsidRPr="003C6F43">
        <w:rPr>
          <w:b/>
          <w:sz w:val="26"/>
          <w:highlight w:val="green"/>
          <w:u w:val="single"/>
        </w:rPr>
        <w:t>nuclear arsenal</w:t>
      </w:r>
      <w:r w:rsidRPr="003C6F43">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3C6F43">
        <w:rPr>
          <w:b/>
          <w:sz w:val="26"/>
          <w:highlight w:val="green"/>
          <w:u w:val="single"/>
        </w:rPr>
        <w:t>wartime developments</w:t>
      </w:r>
      <w:r w:rsidRPr="003C6F43">
        <w:rPr>
          <w:highlight w:val="green"/>
          <w:u w:val="single"/>
        </w:rPr>
        <w:t xml:space="preserve"> </w:t>
      </w:r>
      <w:r w:rsidRPr="00C30ECF">
        <w:rPr>
          <w:u w:val="single"/>
        </w:rPr>
        <w:t xml:space="preserve">that could </w:t>
      </w:r>
      <w:r w:rsidRPr="003C6F43">
        <w:rPr>
          <w:b/>
          <w:sz w:val="26"/>
          <w:highlight w:val="green"/>
          <w:u w:val="single"/>
        </w:rPr>
        <w:t>shift</w:t>
      </w:r>
      <w:r w:rsidRPr="003C6F43">
        <w:rPr>
          <w:highlight w:val="green"/>
          <w:u w:val="single"/>
        </w:rPr>
        <w:t xml:space="preserve"> </w:t>
      </w:r>
      <w:r w:rsidRPr="003C6F43">
        <w:rPr>
          <w:b/>
          <w:sz w:val="26"/>
          <w:highlight w:val="green"/>
          <w:u w:val="single"/>
        </w:rPr>
        <w:t>China’s assumptions about U.S. intentions.</w:t>
      </w:r>
      <w:r w:rsidRPr="003C6F43">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C30ECF">
        <w:rPr>
          <w:sz w:val="16"/>
        </w:rPr>
        <w:t>step 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03D6D714" w14:textId="77777777" w:rsidR="00CB1967" w:rsidRDefault="00CB1967" w:rsidP="00CB1967">
      <w:pPr>
        <w:pStyle w:val="Heading4"/>
      </w:pPr>
      <w:r>
        <w:t xml:space="preserve">Nuke war causes extinction AND outweighs </w:t>
      </w:r>
      <w:r w:rsidRPr="00C339DB">
        <w:rPr>
          <w:u w:val="single"/>
        </w:rPr>
        <w:t>other</w:t>
      </w:r>
      <w:r>
        <w:t xml:space="preserve"> existential risks</w:t>
      </w:r>
    </w:p>
    <w:p w14:paraId="6405C50C" w14:textId="77777777" w:rsidR="00CB1967" w:rsidRPr="005E50AE" w:rsidRDefault="00CB1967" w:rsidP="00CB1967">
      <w:pPr>
        <w:pStyle w:val="ListParagraph"/>
        <w:numPr>
          <w:ilvl w:val="0"/>
          <w:numId w:val="11"/>
        </w:numPr>
      </w:pPr>
      <w:r>
        <w:t>Checked</w:t>
      </w:r>
    </w:p>
    <w:p w14:paraId="4C6552B2" w14:textId="77777777" w:rsidR="00CB1967" w:rsidRPr="00E530E8" w:rsidRDefault="00CB1967" w:rsidP="00CB1967">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791635">
          <w:rPr>
            <w:rStyle w:val="Hyperlink"/>
          </w:rPr>
          <w:t>http://www.reachingcriticalwill.org/images/documents/Disarmament-fora/OEWG/2016/Documents/NGO13.pdf</w:t>
        </w:r>
      </w:hyperlink>
      <w:r>
        <w:t xml:space="preserve"> //Re-cut by Elmer</w:t>
      </w:r>
    </w:p>
    <w:p w14:paraId="662261BC" w14:textId="1268F5DC" w:rsidR="00CB1967" w:rsidRDefault="00CB1967" w:rsidP="00CB1967">
      <w:pPr>
        <w:rPr>
          <w:sz w:val="16"/>
        </w:rPr>
      </w:pPr>
      <w:r w:rsidRPr="00055D8B">
        <w:rPr>
          <w:sz w:val="16"/>
        </w:rPr>
        <w:t xml:space="preserve">Consequences human survival 12. </w:t>
      </w:r>
      <w:r w:rsidRPr="003C6F43">
        <w:rPr>
          <w:rStyle w:val="StyleUnderline"/>
          <w:sz w:val="24"/>
          <w:highlight w:val="green"/>
        </w:rPr>
        <w:t>Even if the 'other'</w:t>
      </w:r>
      <w:r w:rsidRPr="00055D8B">
        <w:rPr>
          <w:rStyle w:val="StyleUnderline"/>
          <w:sz w:val="24"/>
        </w:rPr>
        <w:t xml:space="preserve"> side </w:t>
      </w:r>
      <w:r w:rsidRPr="003C6F43">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3C6F43">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3C6F43">
        <w:rPr>
          <w:rStyle w:val="StyleUnderline"/>
          <w:sz w:val="24"/>
          <w:highlight w:val="green"/>
        </w:rPr>
        <w:t>the world</w:t>
      </w:r>
      <w:r w:rsidRPr="00391E10">
        <w:rPr>
          <w:sz w:val="16"/>
        </w:rPr>
        <w:t xml:space="preserve">) </w:t>
      </w:r>
      <w:r w:rsidRPr="003C6F43">
        <w:rPr>
          <w:rStyle w:val="Emphasis"/>
          <w:sz w:val="24"/>
          <w:highlight w:val="green"/>
        </w:rPr>
        <w:t>uninhabitable</w:t>
      </w:r>
      <w:r w:rsidRPr="00391E10">
        <w:rPr>
          <w:sz w:val="16"/>
        </w:rPr>
        <w:t xml:space="preserve">, potentially </w:t>
      </w:r>
      <w:r w:rsidRPr="003C6F43">
        <w:rPr>
          <w:rStyle w:val="StyleUnderline"/>
          <w:sz w:val="24"/>
          <w:highlight w:val="green"/>
        </w:rPr>
        <w:t>inducing global famine lasting</w:t>
      </w:r>
      <w:r w:rsidRPr="00391E10">
        <w:rPr>
          <w:sz w:val="16"/>
        </w:rPr>
        <w:t xml:space="preserve"> up to </w:t>
      </w:r>
      <w:r w:rsidRPr="003C6F43">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3C6F43">
        <w:rPr>
          <w:highlight w:val="green"/>
          <w:u w:val="single"/>
        </w:rPr>
        <w:t xml:space="preserve">A nuclear war </w:t>
      </w:r>
      <w:r w:rsidRPr="00391E10">
        <w:rPr>
          <w:u w:val="single"/>
        </w:rPr>
        <w:t xml:space="preserve">between Russia and the United States, even after the arsenal reductions planned under New START, </w:t>
      </w:r>
      <w:r w:rsidRPr="003C6F43">
        <w:rPr>
          <w:highlight w:val="green"/>
          <w:u w:val="single"/>
        </w:rPr>
        <w:t>could produce a nuclear winter</w:t>
      </w:r>
      <w:r w:rsidRPr="00391E10">
        <w:rPr>
          <w:sz w:val="16"/>
        </w:rPr>
        <w:t xml:space="preserve">. Hence, an attack by either side could be suicidal, </w:t>
      </w:r>
      <w:r w:rsidRPr="003C6F43">
        <w:rPr>
          <w:rStyle w:val="StyleUnderline"/>
          <w:sz w:val="24"/>
          <w:highlight w:val="green"/>
        </w:rPr>
        <w:t xml:space="preserve">resulting in </w:t>
      </w:r>
      <w:proofErr w:type="spellStart"/>
      <w:r w:rsidRPr="003C6F43">
        <w:rPr>
          <w:rStyle w:val="Emphasis"/>
          <w:sz w:val="24"/>
          <w:highlight w:val="green"/>
        </w:rPr>
        <w:t>self assured</w:t>
      </w:r>
      <w:proofErr w:type="spellEnd"/>
      <w:r w:rsidRPr="003C6F43">
        <w:rPr>
          <w:rStyle w:val="Emphasis"/>
          <w:sz w:val="24"/>
          <w:highlight w:val="green"/>
        </w:rPr>
        <w:t xml:space="preserve"> destruction</w:t>
      </w:r>
      <w:r w:rsidRPr="003C6F43">
        <w:rPr>
          <w:rStyle w:val="StyleUnderline"/>
          <w:sz w:val="24"/>
          <w:highlight w:val="green"/>
        </w:rPr>
        <w:t xml:space="preserve">. </w:t>
      </w:r>
      <w:r w:rsidRPr="00391E10">
        <w:rPr>
          <w:rStyle w:val="StyleUnderline"/>
          <w:sz w:val="24"/>
        </w:rPr>
        <w:t xml:space="preserve">Even </w:t>
      </w:r>
      <w:r w:rsidRPr="003C6F43">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3C6F43">
        <w:rPr>
          <w:rStyle w:val="StyleUnderline"/>
          <w:sz w:val="24"/>
          <w:highlight w:val="green"/>
        </w:rPr>
        <w:t>produce</w:t>
      </w:r>
      <w:r w:rsidRPr="00391E10">
        <w:rPr>
          <w:rStyle w:val="StyleUnderline"/>
          <w:sz w:val="24"/>
        </w:rPr>
        <w:t xml:space="preserve"> so much </w:t>
      </w:r>
      <w:r w:rsidRPr="003C6F43">
        <w:rPr>
          <w:rStyle w:val="StyleUnderline"/>
          <w:sz w:val="24"/>
          <w:highlight w:val="green"/>
        </w:rPr>
        <w:t>smoke</w:t>
      </w:r>
      <w:r w:rsidRPr="00391E10">
        <w:rPr>
          <w:rStyle w:val="StyleUnderline"/>
          <w:sz w:val="24"/>
        </w:rPr>
        <w:t xml:space="preserve"> that temperatures would fall below those </w:t>
      </w:r>
      <w:r w:rsidRPr="003C6F43">
        <w:rPr>
          <w:rStyle w:val="StyleUnderline"/>
          <w:sz w:val="24"/>
          <w:highlight w:val="green"/>
        </w:rPr>
        <w:t xml:space="preserve">of the </w:t>
      </w:r>
      <w:r w:rsidRPr="00391E10">
        <w:rPr>
          <w:rStyle w:val="StyleUnderline"/>
          <w:sz w:val="24"/>
        </w:rPr>
        <w:t xml:space="preserve">Little </w:t>
      </w:r>
      <w:r w:rsidRPr="003C6F43">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3C6F43">
        <w:rPr>
          <w:rStyle w:val="StyleUnderline"/>
          <w:sz w:val="24"/>
          <w:highlight w:val="green"/>
        </w:rPr>
        <w:t xml:space="preserve">allowing </w:t>
      </w:r>
      <w:r w:rsidRPr="00391E10">
        <w:rPr>
          <w:rStyle w:val="StyleUnderline"/>
          <w:sz w:val="24"/>
        </w:rPr>
        <w:t xml:space="preserve">more </w:t>
      </w:r>
      <w:r w:rsidRPr="003C6F43">
        <w:rPr>
          <w:rStyle w:val="Emphasis"/>
          <w:sz w:val="24"/>
          <w:highlight w:val="green"/>
        </w:rPr>
        <w:t>ultraviolet</w:t>
      </w:r>
      <w:r w:rsidRPr="00391E10">
        <w:rPr>
          <w:rStyle w:val="StyleUnderline"/>
          <w:sz w:val="24"/>
        </w:rPr>
        <w:t xml:space="preserve"> </w:t>
      </w:r>
      <w:r w:rsidRPr="003C6F43">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3C6F43">
        <w:rPr>
          <w:rStyle w:val="Emphasis"/>
          <w:sz w:val="24"/>
          <w:highlight w:val="green"/>
        </w:rPr>
        <w:t>studies</w:t>
      </w:r>
      <w:r w:rsidRPr="003C6F43">
        <w:rPr>
          <w:rStyle w:val="StyleUnderline"/>
          <w:sz w:val="24"/>
          <w:highlight w:val="green"/>
        </w:rPr>
        <w:t xml:space="preserve"> predict </w:t>
      </w:r>
      <w:r w:rsidRPr="00391E10">
        <w:rPr>
          <w:rStyle w:val="StyleUnderline"/>
          <w:sz w:val="24"/>
        </w:rPr>
        <w:t xml:space="preserve">that </w:t>
      </w:r>
      <w:r w:rsidRPr="003C6F43">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3C6F43">
        <w:rPr>
          <w:rStyle w:val="StyleUnderline"/>
          <w:sz w:val="24"/>
          <w:highlight w:val="green"/>
        </w:rPr>
        <w:t>would decline</w:t>
      </w:r>
      <w:r w:rsidRPr="00391E10">
        <w:rPr>
          <w:u w:val="single"/>
        </w:rPr>
        <w:t xml:space="preserve"> </w:t>
      </w:r>
      <w:r w:rsidRPr="003C6F43">
        <w:rPr>
          <w:highlight w:val="green"/>
          <w:u w:val="single"/>
        </w:rPr>
        <w:t xml:space="preserve">by </w:t>
      </w:r>
      <w:r w:rsidRPr="00391E10">
        <w:rPr>
          <w:u w:val="single"/>
        </w:rPr>
        <w:t xml:space="preserve">about </w:t>
      </w:r>
      <w:r w:rsidRPr="003C6F43">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3C6F43">
        <w:rPr>
          <w:rStyle w:val="StyleUnderline"/>
          <w:sz w:val="24"/>
          <w:highlight w:val="green"/>
        </w:rPr>
        <w:t>cause the deaths of</w:t>
      </w:r>
      <w:r w:rsidRPr="00391E10">
        <w:rPr>
          <w:rStyle w:val="StyleUnderline"/>
          <w:sz w:val="24"/>
        </w:rPr>
        <w:t xml:space="preserve"> most/nearly all/</w:t>
      </w:r>
      <w:r w:rsidRPr="003C6F43">
        <w:rPr>
          <w:rStyle w:val="Emphasis"/>
          <w:sz w:val="24"/>
          <w:highlight w:val="green"/>
        </w:rPr>
        <w:t>all humans</w:t>
      </w:r>
      <w:r w:rsidRPr="00391E10">
        <w:rPr>
          <w:rStyle w:val="StyleUnderline"/>
          <w:sz w:val="24"/>
        </w:rPr>
        <w:t xml:space="preserve"> (</w:t>
      </w:r>
      <w:r w:rsidRPr="003C6F43">
        <w:rPr>
          <w:rStyle w:val="StyleUnderline"/>
          <w:sz w:val="24"/>
          <w:highlight w:val="green"/>
        </w:rPr>
        <w:t>and</w:t>
      </w:r>
      <w:r w:rsidRPr="00391E10">
        <w:rPr>
          <w:rStyle w:val="StyleUnderline"/>
          <w:sz w:val="24"/>
        </w:rPr>
        <w:t xml:space="preserve"> severely impact/extinguish </w:t>
      </w:r>
      <w:r w:rsidRPr="003C6F43">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3C6F43">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3C6F43">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FACBD1B" w14:textId="753E576B" w:rsidR="00C71988" w:rsidRPr="00C30ECF" w:rsidRDefault="00C71988" w:rsidP="00C71988">
      <w:pPr>
        <w:pStyle w:val="Heading4"/>
      </w:pPr>
      <w:r>
        <w:t>2] Balancing</w:t>
      </w:r>
    </w:p>
    <w:p w14:paraId="04B72204" w14:textId="77777777" w:rsidR="00CB1967" w:rsidRDefault="00CB1967" w:rsidP="00CB1967">
      <w:pPr>
        <w:pStyle w:val="Heading4"/>
      </w:pPr>
      <w:r>
        <w:t xml:space="preserve">Chinese Economic Strength </w:t>
      </w:r>
      <w:r>
        <w:rPr>
          <w:u w:val="single"/>
        </w:rPr>
        <w:t>increases</w:t>
      </w:r>
      <w:r>
        <w:t xml:space="preserve"> Economic Diplomacy Efforts, specifically OBOR, AND decreases need for Military Expansion.</w:t>
      </w:r>
    </w:p>
    <w:p w14:paraId="00A0A4C3" w14:textId="77777777" w:rsidR="00CB1967" w:rsidRPr="003432AE" w:rsidRDefault="00CB1967" w:rsidP="00CB1967">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w:t>
      </w:r>
      <w:proofErr w:type="spellStart"/>
      <w:r>
        <w:t>Renison</w:t>
      </w:r>
      <w:proofErr w:type="spellEnd"/>
      <w:r>
        <w:t xml:space="preserve"> University College, University of Waterloo, Canada)//Elmer </w:t>
      </w:r>
    </w:p>
    <w:p w14:paraId="2DDD6DE2" w14:textId="77777777" w:rsidR="00CB1967" w:rsidRPr="003432AE" w:rsidRDefault="00CB1967" w:rsidP="00CB1967">
      <w:pPr>
        <w:rPr>
          <w:sz w:val="16"/>
          <w:szCs w:val="24"/>
        </w:rPr>
      </w:pPr>
      <w:r w:rsidRPr="003432AE">
        <w:rPr>
          <w:sz w:val="16"/>
          <w:szCs w:val="24"/>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w:t>
      </w:r>
      <w:proofErr w:type="gramStart"/>
      <w:r w:rsidRPr="003432AE">
        <w:rPr>
          <w:sz w:val="16"/>
          <w:szCs w:val="24"/>
        </w:rPr>
        <w:t>power in particular, had</w:t>
      </w:r>
      <w:proofErr w:type="gramEnd"/>
      <w:r w:rsidRPr="003432AE">
        <w:rPr>
          <w:sz w:val="16"/>
          <w:szCs w:val="24"/>
        </w:rPr>
        <w:t xml:space="preserve">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szCs w:val="24"/>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szCs w:val="24"/>
        </w:rPr>
        <w:t xml:space="preserve"> Under such circumstances, </w:t>
      </w:r>
      <w:r w:rsidRPr="003C6F43">
        <w:rPr>
          <w:b/>
          <w:szCs w:val="24"/>
          <w:highlight w:val="green"/>
          <w:u w:val="single"/>
        </w:rPr>
        <w:t>Beijing</w:t>
      </w:r>
      <w:r w:rsidRPr="003432AE">
        <w:rPr>
          <w:sz w:val="16"/>
          <w:szCs w:val="24"/>
        </w:rPr>
        <w:t xml:space="preserve"> has </w:t>
      </w:r>
      <w:r w:rsidRPr="003C6F43">
        <w:rPr>
          <w:b/>
          <w:szCs w:val="24"/>
          <w:highlight w:val="green"/>
          <w:u w:val="single"/>
        </w:rPr>
        <w:t>started to adjust its</w:t>
      </w:r>
      <w:r w:rsidRPr="003432AE">
        <w:rPr>
          <w:sz w:val="16"/>
          <w:szCs w:val="24"/>
        </w:rPr>
        <w:t xml:space="preserve"> </w:t>
      </w:r>
      <w:r w:rsidRPr="003C6F43">
        <w:rPr>
          <w:b/>
          <w:szCs w:val="24"/>
          <w:highlight w:val="green"/>
          <w:u w:val="single"/>
        </w:rPr>
        <w:t>foreign policy by adopting</w:t>
      </w:r>
      <w:r w:rsidRPr="003432AE">
        <w:rPr>
          <w:sz w:val="16"/>
          <w:szCs w:val="24"/>
        </w:rPr>
        <w:t xml:space="preserve"> a more comprehensive </w:t>
      </w:r>
      <w:r w:rsidRPr="003C6F43">
        <w:rPr>
          <w:b/>
          <w:szCs w:val="24"/>
          <w:highlight w:val="green"/>
          <w:u w:val="single"/>
          <w:bdr w:val="single" w:sz="18" w:space="0" w:color="auto"/>
        </w:rPr>
        <w:t>diplomatic</w:t>
      </w:r>
      <w:r w:rsidRPr="003432AE">
        <w:rPr>
          <w:b/>
          <w:szCs w:val="24"/>
          <w:u w:val="single"/>
          <w:bdr w:val="single" w:sz="18" w:space="0" w:color="auto"/>
        </w:rPr>
        <w:t xml:space="preserve"> </w:t>
      </w:r>
      <w:r w:rsidRPr="003C6F43">
        <w:rPr>
          <w:b/>
          <w:szCs w:val="24"/>
          <w:highlight w:val="green"/>
          <w:u w:val="single"/>
          <w:bdr w:val="single" w:sz="18" w:space="0" w:color="auto"/>
        </w:rPr>
        <w:t>strategy</w:t>
      </w:r>
      <w:r w:rsidRPr="003432AE">
        <w:rPr>
          <w:sz w:val="16"/>
          <w:szCs w:val="24"/>
        </w:rPr>
        <w:t xml:space="preserve"> that involves both ‘sticks’ and ‘carrots.’ On the one hand, Beijing has dropped its previous </w:t>
      </w:r>
      <w:proofErr w:type="spellStart"/>
      <w:r w:rsidRPr="003432AE">
        <w:rPr>
          <w:sz w:val="16"/>
          <w:szCs w:val="24"/>
        </w:rPr>
        <w:t>tao</w:t>
      </w:r>
      <w:proofErr w:type="spellEnd"/>
      <w:r w:rsidRPr="003432AE">
        <w:rPr>
          <w:sz w:val="16"/>
          <w:szCs w:val="24"/>
        </w:rPr>
        <w:t xml:space="preserve"> </w:t>
      </w:r>
      <w:proofErr w:type="spellStart"/>
      <w:r w:rsidRPr="003432AE">
        <w:rPr>
          <w:sz w:val="16"/>
          <w:szCs w:val="24"/>
        </w:rPr>
        <w:t>guang</w:t>
      </w:r>
      <w:proofErr w:type="spellEnd"/>
      <w:r w:rsidRPr="003432AE">
        <w:rPr>
          <w:sz w:val="16"/>
          <w:szCs w:val="24"/>
        </w:rPr>
        <w:t xml:space="preserve"> yang hui (low-profile) foreign policy, which was initially introduced by Deng Xiaoping in the 1980s, and moved to take a more active and even assertive policy to directly respond to the rising external challenges. On the other hand, however, </w:t>
      </w:r>
      <w:r w:rsidRPr="003C6F43">
        <w:rPr>
          <w:b/>
          <w:szCs w:val="24"/>
          <w:highlight w:val="green"/>
          <w:u w:val="single"/>
        </w:rPr>
        <w:t>Beijing</w:t>
      </w:r>
      <w:r w:rsidRPr="003432AE">
        <w:rPr>
          <w:sz w:val="16"/>
          <w:szCs w:val="24"/>
        </w:rPr>
        <w:t xml:space="preserve">, by </w:t>
      </w:r>
      <w:r w:rsidRPr="003C6F43">
        <w:rPr>
          <w:b/>
          <w:szCs w:val="24"/>
          <w:highlight w:val="green"/>
          <w:u w:val="single"/>
        </w:rPr>
        <w:t>using</w:t>
      </w:r>
      <w:r w:rsidRPr="003432AE">
        <w:rPr>
          <w:sz w:val="16"/>
          <w:szCs w:val="24"/>
        </w:rPr>
        <w:t xml:space="preserve"> its </w:t>
      </w:r>
      <w:r w:rsidRPr="003C6F43">
        <w:rPr>
          <w:b/>
          <w:szCs w:val="24"/>
          <w:highlight w:val="green"/>
          <w:u w:val="single"/>
        </w:rPr>
        <w:t>increased</w:t>
      </w:r>
      <w:r w:rsidRPr="003432AE">
        <w:rPr>
          <w:b/>
          <w:szCs w:val="24"/>
          <w:u w:val="single"/>
        </w:rPr>
        <w:t xml:space="preserve"> </w:t>
      </w:r>
      <w:r w:rsidRPr="003C6F43">
        <w:rPr>
          <w:b/>
          <w:szCs w:val="24"/>
          <w:highlight w:val="green"/>
          <w:u w:val="single"/>
        </w:rPr>
        <w:t>economic power</w:t>
      </w:r>
      <w:r w:rsidRPr="003432AE">
        <w:rPr>
          <w:sz w:val="16"/>
          <w:szCs w:val="24"/>
        </w:rPr>
        <w:t xml:space="preserve"> and wealth </w:t>
      </w:r>
      <w:r w:rsidRPr="003C6F43">
        <w:rPr>
          <w:b/>
          <w:szCs w:val="24"/>
          <w:highlight w:val="green"/>
          <w:u w:val="single"/>
          <w:bdr w:val="single" w:sz="18" w:space="0" w:color="auto"/>
        </w:rPr>
        <w:t>as a diplomatic weapon</w:t>
      </w:r>
      <w:r w:rsidRPr="003432AE">
        <w:rPr>
          <w:sz w:val="16"/>
          <w:szCs w:val="24"/>
        </w:rPr>
        <w:t xml:space="preserve">, has </w:t>
      </w:r>
      <w:r w:rsidRPr="003C6F43">
        <w:rPr>
          <w:b/>
          <w:szCs w:val="24"/>
          <w:highlight w:val="green"/>
          <w:u w:val="single"/>
        </w:rPr>
        <w:t>provided</w:t>
      </w:r>
      <w:r w:rsidRPr="003432AE">
        <w:rPr>
          <w:sz w:val="16"/>
          <w:szCs w:val="24"/>
        </w:rPr>
        <w:t xml:space="preserve"> huge economic </w:t>
      </w:r>
      <w:r w:rsidRPr="003C6F43">
        <w:rPr>
          <w:b/>
          <w:szCs w:val="24"/>
          <w:highlight w:val="green"/>
          <w:u w:val="single"/>
        </w:rPr>
        <w:t>incentives</w:t>
      </w:r>
      <w:r w:rsidRPr="003432AE">
        <w:rPr>
          <w:sz w:val="16"/>
          <w:szCs w:val="24"/>
        </w:rPr>
        <w:t xml:space="preserve"> </w:t>
      </w:r>
      <w:r w:rsidRPr="003C6F43">
        <w:rPr>
          <w:b/>
          <w:szCs w:val="24"/>
          <w:highlight w:val="green"/>
          <w:u w:val="single"/>
        </w:rPr>
        <w:t>for Asian states to develop</w:t>
      </w:r>
      <w:r w:rsidRPr="003432AE">
        <w:rPr>
          <w:sz w:val="16"/>
          <w:szCs w:val="24"/>
        </w:rPr>
        <w:t xml:space="preserve"> </w:t>
      </w:r>
      <w:r w:rsidRPr="003C6F43">
        <w:rPr>
          <w:b/>
          <w:szCs w:val="24"/>
          <w:highlight w:val="green"/>
          <w:u w:val="single"/>
        </w:rPr>
        <w:t>closer cooperation</w:t>
      </w:r>
      <w:r w:rsidRPr="003432AE">
        <w:rPr>
          <w:sz w:val="16"/>
          <w:szCs w:val="24"/>
        </w:rPr>
        <w:t xml:space="preserve"> with China. The </w:t>
      </w:r>
      <w:r w:rsidRPr="003C6F43">
        <w:rPr>
          <w:b/>
          <w:szCs w:val="24"/>
          <w:highlight w:val="green"/>
          <w:u w:val="single"/>
          <w:bdr w:val="single" w:sz="18" w:space="0" w:color="auto"/>
        </w:rPr>
        <w:t>OBOR</w:t>
      </w:r>
      <w:r w:rsidRPr="003432AE">
        <w:rPr>
          <w:sz w:val="16"/>
          <w:szCs w:val="24"/>
        </w:rPr>
        <w:t xml:space="preserve"> and AIIB initiatives have been launched precisely against this backdrop as an important part of Beijing’s overall foreign policy adjustment under the leadership of Xi Jinping</w:t>
      </w:r>
      <w:r w:rsidRPr="003432AE">
        <w:rPr>
          <w:szCs w:val="24"/>
          <w:u w:val="single"/>
        </w:rPr>
        <w:t xml:space="preserve">. A regional ‘infrastructure gap’ estimated at least in the amount of $8 trillion20 makes Beijing’s two initiatives </w:t>
      </w:r>
      <w:proofErr w:type="gramStart"/>
      <w:r w:rsidRPr="003432AE">
        <w:rPr>
          <w:szCs w:val="24"/>
          <w:u w:val="single"/>
        </w:rPr>
        <w:t>all the more</w:t>
      </w:r>
      <w:proofErr w:type="gramEnd"/>
      <w:r w:rsidRPr="003432AE">
        <w:rPr>
          <w:szCs w:val="24"/>
          <w:u w:val="single"/>
        </w:rPr>
        <w:t xml:space="preserve"> attractive to many countries in the region.</w:t>
      </w:r>
      <w:r w:rsidRPr="003432AE">
        <w:rPr>
          <w:sz w:val="16"/>
          <w:szCs w:val="24"/>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3C6F43">
        <w:rPr>
          <w:rStyle w:val="StyleUnderline"/>
          <w:sz w:val="24"/>
          <w:szCs w:val="24"/>
          <w:highlight w:val="green"/>
        </w:rPr>
        <w:t>conflicting</w:t>
      </w:r>
      <w:r w:rsidRPr="003432AE">
        <w:rPr>
          <w:rStyle w:val="StyleUnderline"/>
          <w:sz w:val="24"/>
          <w:szCs w:val="24"/>
        </w:rPr>
        <w:t xml:space="preserve"> national </w:t>
      </w:r>
      <w:r w:rsidRPr="003C6F43">
        <w:rPr>
          <w:rStyle w:val="StyleUnderline"/>
          <w:sz w:val="24"/>
          <w:szCs w:val="24"/>
          <w:highlight w:val="green"/>
        </w:rPr>
        <w:t>interests</w:t>
      </w:r>
      <w:r w:rsidRPr="003432AE">
        <w:rPr>
          <w:rStyle w:val="StyleUnderline"/>
          <w:sz w:val="24"/>
          <w:szCs w:val="24"/>
        </w:rPr>
        <w:t xml:space="preserve"> </w:t>
      </w:r>
      <w:r w:rsidRPr="003C6F43">
        <w:rPr>
          <w:rStyle w:val="StyleUnderline"/>
          <w:sz w:val="24"/>
          <w:szCs w:val="24"/>
          <w:highlight w:val="green"/>
        </w:rPr>
        <w:t>would become</w:t>
      </w:r>
      <w:r w:rsidRPr="003432AE">
        <w:rPr>
          <w:rStyle w:val="StyleUnderline"/>
          <w:sz w:val="24"/>
          <w:szCs w:val="24"/>
        </w:rPr>
        <w:t xml:space="preserve"> </w:t>
      </w:r>
      <w:proofErr w:type="gramStart"/>
      <w:r w:rsidRPr="003432AE">
        <w:rPr>
          <w:rStyle w:val="StyleUnderline"/>
          <w:sz w:val="24"/>
          <w:szCs w:val="24"/>
        </w:rPr>
        <w:t xml:space="preserve">all the </w:t>
      </w:r>
      <w:r w:rsidRPr="003432AE">
        <w:rPr>
          <w:rStyle w:val="Emphasis"/>
          <w:sz w:val="24"/>
          <w:szCs w:val="24"/>
        </w:rPr>
        <w:t>more</w:t>
      </w:r>
      <w:proofErr w:type="gramEnd"/>
      <w:r w:rsidRPr="003432AE">
        <w:rPr>
          <w:rStyle w:val="Emphasis"/>
          <w:sz w:val="24"/>
          <w:szCs w:val="24"/>
        </w:rPr>
        <w:t xml:space="preserve"> prominent</w:t>
      </w:r>
      <w:r w:rsidRPr="003432AE">
        <w:rPr>
          <w:sz w:val="16"/>
          <w:szCs w:val="24"/>
        </w:rPr>
        <w:t xml:space="preserve"> </w:t>
      </w:r>
      <w:r w:rsidRPr="003432AE">
        <w:rPr>
          <w:rStyle w:val="Emphasis"/>
          <w:sz w:val="24"/>
          <w:szCs w:val="24"/>
        </w:rPr>
        <w:t xml:space="preserve">and </w:t>
      </w:r>
      <w:r w:rsidRPr="003C6F43">
        <w:rPr>
          <w:rStyle w:val="Emphasis"/>
          <w:sz w:val="24"/>
          <w:szCs w:val="24"/>
          <w:highlight w:val="green"/>
        </w:rPr>
        <w:t>unmanageable</w:t>
      </w:r>
      <w:r w:rsidRPr="003432AE">
        <w:rPr>
          <w:sz w:val="16"/>
          <w:szCs w:val="24"/>
        </w:rPr>
        <w:t xml:space="preserve"> </w:t>
      </w:r>
      <w:r w:rsidRPr="003C6F43">
        <w:rPr>
          <w:rStyle w:val="StyleUnderline"/>
          <w:sz w:val="24"/>
          <w:szCs w:val="24"/>
          <w:highlight w:val="green"/>
        </w:rPr>
        <w:t xml:space="preserve">if nation-states shared </w:t>
      </w:r>
      <w:r w:rsidRPr="003C6F43">
        <w:rPr>
          <w:rStyle w:val="Emphasis"/>
          <w:sz w:val="24"/>
          <w:szCs w:val="24"/>
          <w:highlight w:val="green"/>
        </w:rPr>
        <w:t>no common interests</w:t>
      </w:r>
      <w:r w:rsidRPr="003432AE">
        <w:rPr>
          <w:sz w:val="16"/>
          <w:szCs w:val="24"/>
        </w:rPr>
        <w:t xml:space="preserve">. It is in this sense that the </w:t>
      </w:r>
      <w:r w:rsidRPr="003C6F43">
        <w:rPr>
          <w:rStyle w:val="StyleUnderline"/>
          <w:sz w:val="24"/>
          <w:szCs w:val="24"/>
          <w:highlight w:val="green"/>
        </w:rPr>
        <w:t>OBOR</w:t>
      </w:r>
      <w:r w:rsidRPr="003432AE">
        <w:rPr>
          <w:rStyle w:val="StyleUnderline"/>
          <w:sz w:val="24"/>
          <w:szCs w:val="24"/>
        </w:rPr>
        <w:t xml:space="preserve"> and the AIIB are deliberately </w:t>
      </w:r>
      <w:r w:rsidRPr="003C6F43">
        <w:rPr>
          <w:rStyle w:val="StyleUnderline"/>
          <w:sz w:val="24"/>
          <w:szCs w:val="24"/>
          <w:highlight w:val="green"/>
        </w:rPr>
        <w:t>designed to help develop</w:t>
      </w:r>
      <w:r w:rsidRPr="003432AE">
        <w:rPr>
          <w:sz w:val="16"/>
          <w:szCs w:val="24"/>
        </w:rPr>
        <w:t xml:space="preserve"> and expand </w:t>
      </w:r>
      <w:r w:rsidRPr="003C6F43">
        <w:rPr>
          <w:rStyle w:val="Emphasis"/>
          <w:sz w:val="24"/>
          <w:szCs w:val="24"/>
          <w:highlight w:val="green"/>
        </w:rPr>
        <w:t>common interests</w:t>
      </w:r>
      <w:r w:rsidRPr="003432AE">
        <w:rPr>
          <w:sz w:val="16"/>
          <w:szCs w:val="24"/>
        </w:rPr>
        <w:t xml:space="preserve"> between China and other countries, </w:t>
      </w:r>
      <w:r w:rsidRPr="003C6F43">
        <w:rPr>
          <w:rStyle w:val="StyleUnderline"/>
          <w:sz w:val="24"/>
          <w:szCs w:val="24"/>
          <w:highlight w:val="green"/>
        </w:rPr>
        <w:t>particularly</w:t>
      </w:r>
      <w:r w:rsidRPr="003432AE">
        <w:rPr>
          <w:rStyle w:val="StyleUnderline"/>
          <w:sz w:val="24"/>
          <w:szCs w:val="24"/>
        </w:rPr>
        <w:t xml:space="preserve"> those that are currently involved </w:t>
      </w:r>
      <w:r w:rsidRPr="003C6F43">
        <w:rPr>
          <w:rStyle w:val="StyleUnderline"/>
          <w:sz w:val="24"/>
          <w:szCs w:val="24"/>
          <w:highlight w:val="green"/>
        </w:rPr>
        <w:t>in territorial disputes</w:t>
      </w:r>
      <w:r w:rsidRPr="003432AE">
        <w:rPr>
          <w:sz w:val="16"/>
          <w:szCs w:val="24"/>
        </w:rPr>
        <w:t xml:space="preserve"> with China in the South China Sea and those that are fearful of a rising Chinese power. As such, </w:t>
      </w:r>
      <w:r w:rsidRPr="003432AE">
        <w:rPr>
          <w:rStyle w:val="StyleUnderline"/>
          <w:sz w:val="24"/>
          <w:szCs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szCs w:val="24"/>
        </w:rPr>
        <w:t xml:space="preserve">, </w:t>
      </w:r>
      <w:r w:rsidRPr="003432AE">
        <w:rPr>
          <w:rStyle w:val="Emphasis"/>
          <w:sz w:val="24"/>
          <w:szCs w:val="24"/>
        </w:rPr>
        <w:t>potentially even solving these disputes with the countries involved.</w:t>
      </w:r>
      <w:r w:rsidRPr="003432AE">
        <w:rPr>
          <w:sz w:val="16"/>
          <w:szCs w:val="24"/>
        </w:rPr>
        <w:t xml:space="preserve"> In a broader sense, </w:t>
      </w:r>
      <w:r w:rsidRPr="003432AE">
        <w:rPr>
          <w:rStyle w:val="Emphasis"/>
          <w:sz w:val="24"/>
          <w:szCs w:val="24"/>
        </w:rPr>
        <w:t>the initiatives could help further strengthen Beijing’s third world diplomacy</w:t>
      </w:r>
      <w:r w:rsidRPr="003432AE">
        <w:rPr>
          <w:sz w:val="16"/>
          <w:szCs w:val="24"/>
        </w:rPr>
        <w:t>.</w:t>
      </w:r>
    </w:p>
    <w:p w14:paraId="22CD54EA" w14:textId="77777777" w:rsidR="00CB1967" w:rsidRDefault="00CB1967" w:rsidP="00CB1967">
      <w:pPr>
        <w:pStyle w:val="Heading4"/>
      </w:pPr>
      <w:r>
        <w:t>Solves Central Asian and South Asia War.</w:t>
      </w:r>
    </w:p>
    <w:p w14:paraId="3A3F63DF" w14:textId="77777777" w:rsidR="00CB1967" w:rsidRPr="003432AE" w:rsidRDefault="00CB1967" w:rsidP="00CB1967">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ul Islam. "China Pakistan Economic Corridor: Peace, Prosperity and Conflict Resolution in the Region."</w:t>
      </w:r>
      <w:r>
        <w:t xml:space="preserve"> (Lecturer, Department of Political Science, University of Buner)//Elmer </w:t>
      </w:r>
    </w:p>
    <w:p w14:paraId="2CE72F74" w14:textId="0CF03D3D" w:rsidR="00CB1967" w:rsidRDefault="00CB1967" w:rsidP="00CB1967">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3C6F43">
        <w:rPr>
          <w:b/>
          <w:sz w:val="26"/>
          <w:highlight w:val="green"/>
          <w:u w:val="single"/>
        </w:rPr>
        <w:t>o</w:t>
      </w:r>
      <w:r w:rsidRPr="003432AE">
        <w:rPr>
          <w:u w:val="single"/>
        </w:rPr>
        <w:t xml:space="preserve">ne </w:t>
      </w:r>
      <w:r w:rsidRPr="003C6F43">
        <w:rPr>
          <w:b/>
          <w:sz w:val="26"/>
          <w:highlight w:val="green"/>
          <w:u w:val="single"/>
        </w:rPr>
        <w:t>b</w:t>
      </w:r>
      <w:r w:rsidRPr="003432AE">
        <w:rPr>
          <w:u w:val="single"/>
        </w:rPr>
        <w:t xml:space="preserve">elt </w:t>
      </w:r>
      <w:r w:rsidRPr="003C6F43">
        <w:rPr>
          <w:b/>
          <w:sz w:val="26"/>
          <w:highlight w:val="green"/>
          <w:u w:val="single"/>
        </w:rPr>
        <w:t>o</w:t>
      </w:r>
      <w:r w:rsidRPr="003432AE">
        <w:rPr>
          <w:u w:val="single"/>
        </w:rPr>
        <w:t xml:space="preserve">ne </w:t>
      </w:r>
      <w:r w:rsidRPr="003C6F43">
        <w:rPr>
          <w:b/>
          <w:sz w:val="26"/>
          <w:highlight w:val="green"/>
          <w:u w:val="single"/>
        </w:rPr>
        <w:t>r</w:t>
      </w:r>
      <w:r w:rsidRPr="003432AE">
        <w:rPr>
          <w:u w:val="single"/>
        </w:rPr>
        <w:t xml:space="preserve">oad initiative (BRI). </w:t>
      </w:r>
      <w:r w:rsidRPr="002F63BB">
        <w:rPr>
          <w:sz w:val="16"/>
        </w:rPr>
        <w:t xml:space="preserve">CPEC, started point is </w:t>
      </w:r>
      <w:proofErr w:type="spellStart"/>
      <w:r w:rsidRPr="002F63BB">
        <w:rPr>
          <w:sz w:val="16"/>
        </w:rPr>
        <w:t>Gawadar</w:t>
      </w:r>
      <w:proofErr w:type="spellEnd"/>
      <w:r w:rsidRPr="002F63BB">
        <w:rPr>
          <w:sz w:val="16"/>
        </w:rPr>
        <w:t xml:space="preserve"> a deep water port connects to the </w:t>
      </w:r>
      <w:proofErr w:type="gramStart"/>
      <w:r w:rsidRPr="002F63BB">
        <w:rPr>
          <w:sz w:val="16"/>
        </w:rPr>
        <w:t>China‘</w:t>
      </w:r>
      <w:proofErr w:type="gramEnd"/>
      <w:r w:rsidRPr="002F63BB">
        <w:rPr>
          <w:sz w:val="16"/>
        </w:rPr>
        <w:t xml:space="preserve">s province of Xinjiang. Being part of the BRI, once CPEC is completely started functioning, </w:t>
      </w:r>
      <w:r w:rsidRPr="003432AE">
        <w:rPr>
          <w:u w:val="single"/>
        </w:rPr>
        <w:t xml:space="preserve">it </w:t>
      </w:r>
      <w:r w:rsidRPr="003C6F43">
        <w:rPr>
          <w:b/>
          <w:sz w:val="26"/>
          <w:highlight w:val="green"/>
          <w:u w:val="single"/>
        </w:rPr>
        <w:t>will improve</w:t>
      </w:r>
      <w:r w:rsidRPr="003C6F43">
        <w:rPr>
          <w:highlight w:val="green"/>
          <w:u w:val="single"/>
        </w:rPr>
        <w:t xml:space="preserve"> </w:t>
      </w:r>
      <w:r w:rsidRPr="003432AE">
        <w:rPr>
          <w:u w:val="single"/>
        </w:rPr>
        <w:t xml:space="preserve">the </w:t>
      </w:r>
      <w:r w:rsidRPr="003C6F43">
        <w:rPr>
          <w:b/>
          <w:sz w:val="26"/>
          <w:highlight w:val="green"/>
          <w:u w:val="single"/>
          <w:bdr w:val="single" w:sz="18" w:space="0" w:color="auto"/>
        </w:rPr>
        <w:t xml:space="preserve">political, </w:t>
      </w:r>
      <w:proofErr w:type="gramStart"/>
      <w:r w:rsidRPr="003C6F43">
        <w:rPr>
          <w:b/>
          <w:sz w:val="26"/>
          <w:highlight w:val="green"/>
          <w:u w:val="single"/>
          <w:bdr w:val="single" w:sz="18" w:space="0" w:color="auto"/>
        </w:rPr>
        <w:t>social</w:t>
      </w:r>
      <w:proofErr w:type="gramEnd"/>
      <w:r w:rsidRPr="003C6F43">
        <w:rPr>
          <w:b/>
          <w:sz w:val="26"/>
          <w:highlight w:val="green"/>
          <w:u w:val="single"/>
          <w:bdr w:val="single" w:sz="18" w:space="0" w:color="auto"/>
        </w:rPr>
        <w:t xml:space="preserve"> and economic situation</w:t>
      </w:r>
      <w:r w:rsidRPr="003C6F43">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3C6F43">
        <w:rPr>
          <w:b/>
          <w:sz w:val="26"/>
          <w:highlight w:val="green"/>
          <w:u w:val="single"/>
        </w:rPr>
        <w:t>boost</w:t>
      </w:r>
      <w:r w:rsidRPr="003432AE">
        <w:rPr>
          <w:u w:val="single"/>
        </w:rPr>
        <w:t xml:space="preserve"> up the </w:t>
      </w:r>
      <w:r w:rsidRPr="003C6F43">
        <w:rPr>
          <w:b/>
          <w:sz w:val="26"/>
          <w:highlight w:val="green"/>
          <w:u w:val="single"/>
        </w:rPr>
        <w:t>regional</w:t>
      </w:r>
      <w:r w:rsidRPr="003432AE">
        <w:rPr>
          <w:u w:val="single"/>
        </w:rPr>
        <w:t xml:space="preserve"> </w:t>
      </w:r>
      <w:proofErr w:type="gramStart"/>
      <w:r w:rsidRPr="003432AE">
        <w:rPr>
          <w:u w:val="single"/>
        </w:rPr>
        <w:t xml:space="preserve">states‘ </w:t>
      </w:r>
      <w:r w:rsidRPr="003C6F43">
        <w:rPr>
          <w:b/>
          <w:sz w:val="26"/>
          <w:highlight w:val="green"/>
          <w:u w:val="single"/>
        </w:rPr>
        <w:t>economy</w:t>
      </w:r>
      <w:proofErr w:type="gramEnd"/>
      <w:r w:rsidRPr="003432AE">
        <w:rPr>
          <w:u w:val="single"/>
        </w:rPr>
        <w:t xml:space="preserve">, </w:t>
      </w:r>
      <w:r w:rsidRPr="003C6F43">
        <w:rPr>
          <w:b/>
          <w:sz w:val="26"/>
          <w:highlight w:val="green"/>
          <w:u w:val="single"/>
        </w:rPr>
        <w:t>ensure peace</w:t>
      </w:r>
      <w:r w:rsidRPr="003432AE">
        <w:rPr>
          <w:u w:val="single"/>
        </w:rPr>
        <w:t xml:space="preserve"> and prosperity in the region.</w:t>
      </w:r>
      <w:r w:rsidRPr="002F63BB">
        <w:rPr>
          <w:sz w:val="16"/>
        </w:rPr>
        <w:t xml:space="preserve"> Political, </w:t>
      </w:r>
      <w:proofErr w:type="gramStart"/>
      <w:r w:rsidRPr="002F63BB">
        <w:rPr>
          <w:sz w:val="16"/>
        </w:rPr>
        <w:t>social</w:t>
      </w:r>
      <w:proofErr w:type="gramEnd"/>
      <w:r w:rsidRPr="002F63BB">
        <w:rPr>
          <w:sz w:val="16"/>
        </w:rPr>
        <w:t xml:space="preserve"> and economic degradation in South Asia, created a hurdle in the cooperation among the regional countries. </w:t>
      </w:r>
      <w:r w:rsidRPr="003432AE">
        <w:rPr>
          <w:u w:val="single"/>
        </w:rPr>
        <w:t xml:space="preserve">Security issues, terrorism, over population, economic disparities, </w:t>
      </w:r>
      <w:proofErr w:type="gramStart"/>
      <w:r w:rsidRPr="003432AE">
        <w:rPr>
          <w:u w:val="single"/>
        </w:rPr>
        <w:t>lacking of</w:t>
      </w:r>
      <w:proofErr w:type="gramEnd"/>
      <w:r w:rsidRPr="003432AE">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w:t>
      </w:r>
      <w:proofErr w:type="gramStart"/>
      <w:r w:rsidRPr="002F63BB">
        <w:rPr>
          <w:sz w:val="16"/>
        </w:rPr>
        <w:t>agriculture</w:t>
      </w:r>
      <w:proofErr w:type="gramEnd"/>
      <w:r w:rsidRPr="002F63BB">
        <w:rPr>
          <w:sz w:val="16"/>
        </w:rPr>
        <w:t xml:space="preserve"> and industries. Furthermore, it is a source of peace, </w:t>
      </w:r>
      <w:proofErr w:type="gramStart"/>
      <w:r w:rsidRPr="002F63BB">
        <w:rPr>
          <w:sz w:val="16"/>
        </w:rPr>
        <w:t>prosperity</w:t>
      </w:r>
      <w:proofErr w:type="gramEnd"/>
      <w:r w:rsidRPr="002F63BB">
        <w:rPr>
          <w:sz w:val="16"/>
        </w:rPr>
        <w:t xml:space="preserve"> and conflicts resolutions in the region through economic development, economic dependence and regional integration. CPEC is a sign of peace and affluence for the whole region as for Pakistan. Being </w:t>
      </w:r>
      <w:proofErr w:type="gramStart"/>
      <w:r w:rsidRPr="002F63BB">
        <w:rPr>
          <w:sz w:val="16"/>
        </w:rPr>
        <w:t>economic zone</w:t>
      </w:r>
      <w:proofErr w:type="gramEnd"/>
      <w:r w:rsidRPr="002F63BB">
        <w:rPr>
          <w:sz w:val="16"/>
        </w:rPr>
        <w:t xml:space="preserve"> it will bring political, social and especially economic growth in the region. However, this research work deals with </w:t>
      </w:r>
      <w:proofErr w:type="spellStart"/>
      <w:r w:rsidRPr="002F63BB">
        <w:rPr>
          <w:sz w:val="16"/>
        </w:rPr>
        <w:t>analyse</w:t>
      </w:r>
      <w:proofErr w:type="spellEnd"/>
      <w:r w:rsidRPr="002F63BB">
        <w:rPr>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w:t>
      </w:r>
      <w:proofErr w:type="gramStart"/>
      <w:r w:rsidRPr="002F63BB">
        <w:rPr>
          <w:sz w:val="16"/>
        </w:rPr>
        <w:t>social</w:t>
      </w:r>
      <w:proofErr w:type="gramEnd"/>
      <w:r w:rsidRPr="002F63BB">
        <w:rPr>
          <w:sz w:val="16"/>
        </w:rPr>
        <w:t xml:space="preserve"> and economic growth, bringing peace, prosperity and security in region2 The CPEC covers the areas starting from a </w:t>
      </w:r>
      <w:proofErr w:type="spellStart"/>
      <w:r w:rsidRPr="002F63BB">
        <w:rPr>
          <w:sz w:val="16"/>
        </w:rPr>
        <w:t>muslim</w:t>
      </w:r>
      <w:proofErr w:type="spellEnd"/>
      <w:r w:rsidRPr="002F63BB">
        <w:rPr>
          <w:sz w:val="16"/>
        </w:rPr>
        <w:t xml:space="preserve"> majority province Xinjiang Uygur in China and almost all provinces Pakistan. Main areas through which CPEC passes are </w:t>
      </w:r>
      <w:proofErr w:type="spellStart"/>
      <w:r w:rsidRPr="002F63BB">
        <w:rPr>
          <w:sz w:val="16"/>
        </w:rPr>
        <w:t>Kashgar</w:t>
      </w:r>
      <w:proofErr w:type="spellEnd"/>
      <w:r w:rsidRPr="002F63BB">
        <w:rPr>
          <w:sz w:val="16"/>
        </w:rPr>
        <w:t xml:space="preserve">, </w:t>
      </w:r>
      <w:proofErr w:type="spellStart"/>
      <w:r w:rsidRPr="002F63BB">
        <w:rPr>
          <w:sz w:val="16"/>
        </w:rPr>
        <w:t>Atushi</w:t>
      </w:r>
      <w:proofErr w:type="spellEnd"/>
      <w:r w:rsidRPr="002F63BB">
        <w:rPr>
          <w:sz w:val="16"/>
        </w:rPr>
        <w:t xml:space="preserve">, </w:t>
      </w:r>
      <w:proofErr w:type="spellStart"/>
      <w:r w:rsidRPr="002F63BB">
        <w:rPr>
          <w:sz w:val="16"/>
        </w:rPr>
        <w:t>Tumshuq</w:t>
      </w:r>
      <w:proofErr w:type="spellEnd"/>
      <w:r w:rsidRPr="002F63BB">
        <w:rPr>
          <w:sz w:val="16"/>
        </w:rPr>
        <w:t xml:space="preserve">, </w:t>
      </w:r>
      <w:proofErr w:type="spellStart"/>
      <w:r w:rsidRPr="002F63BB">
        <w:rPr>
          <w:sz w:val="16"/>
        </w:rPr>
        <w:t>Shule</w:t>
      </w:r>
      <w:proofErr w:type="spellEnd"/>
      <w:r w:rsidRPr="002F63BB">
        <w:rPr>
          <w:sz w:val="16"/>
        </w:rPr>
        <w:t xml:space="preserve">, </w:t>
      </w:r>
      <w:proofErr w:type="spellStart"/>
      <w:r w:rsidRPr="002F63BB">
        <w:rPr>
          <w:sz w:val="16"/>
        </w:rPr>
        <w:t>Shufu</w:t>
      </w:r>
      <w:proofErr w:type="spellEnd"/>
      <w:r w:rsidRPr="002F63BB">
        <w:rPr>
          <w:sz w:val="16"/>
        </w:rPr>
        <w:t xml:space="preserve">, </w:t>
      </w:r>
      <w:proofErr w:type="spellStart"/>
      <w:r w:rsidRPr="002F63BB">
        <w:rPr>
          <w:sz w:val="16"/>
        </w:rPr>
        <w:t>Akto</w:t>
      </w:r>
      <w:proofErr w:type="spellEnd"/>
      <w:r w:rsidRPr="002F63BB">
        <w:rPr>
          <w:sz w:val="16"/>
        </w:rPr>
        <w:t xml:space="preserve">, </w:t>
      </w:r>
      <w:proofErr w:type="spellStart"/>
      <w:r w:rsidRPr="002F63BB">
        <w:rPr>
          <w:sz w:val="16"/>
        </w:rPr>
        <w:t>Tashkurgan</w:t>
      </w:r>
      <w:proofErr w:type="spellEnd"/>
      <w:r w:rsidRPr="002F63BB">
        <w:rPr>
          <w:sz w:val="16"/>
        </w:rPr>
        <w:t xml:space="preserve"> Tajik, Gilgit, Peshawar, </w:t>
      </w:r>
      <w:proofErr w:type="spellStart"/>
      <w:r w:rsidRPr="002F63BB">
        <w:rPr>
          <w:sz w:val="16"/>
        </w:rPr>
        <w:t>Dera</w:t>
      </w:r>
      <w:proofErr w:type="spellEnd"/>
      <w:r w:rsidRPr="002F63BB">
        <w:rPr>
          <w:sz w:val="16"/>
        </w:rPr>
        <w:t xml:space="preserve"> Ismail Khan, Islamabad, Lahore, Multan, Quetta, Sukkur, Hyderabad, </w:t>
      </w:r>
      <w:proofErr w:type="gramStart"/>
      <w:r w:rsidRPr="002F63BB">
        <w:rPr>
          <w:sz w:val="16"/>
        </w:rPr>
        <w:t>Karachi</w:t>
      </w:r>
      <w:proofErr w:type="gramEnd"/>
      <w:r w:rsidRPr="002F63BB">
        <w:rPr>
          <w:sz w:val="16"/>
        </w:rPr>
        <w:t xml:space="preserve">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3C6F43">
        <w:rPr>
          <w:b/>
          <w:sz w:val="26"/>
          <w:highlight w:val="green"/>
          <w:u w:val="single"/>
        </w:rPr>
        <w:t>peace</w:t>
      </w:r>
      <w:r w:rsidRPr="002F63BB">
        <w:rPr>
          <w:sz w:val="16"/>
        </w:rPr>
        <w:t xml:space="preserve"> is more than that, it is </w:t>
      </w:r>
      <w:r w:rsidRPr="003C6F43">
        <w:rPr>
          <w:b/>
          <w:sz w:val="26"/>
          <w:highlight w:val="green"/>
          <w:u w:val="single"/>
        </w:rPr>
        <w:t>based on the political,</w:t>
      </w:r>
      <w:r w:rsidRPr="002F63BB">
        <w:rPr>
          <w:sz w:val="16"/>
        </w:rPr>
        <w:t xml:space="preserve"> social </w:t>
      </w:r>
      <w:r w:rsidRPr="003C6F43">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w:t>
      </w:r>
      <w:proofErr w:type="gramStart"/>
      <w:r w:rsidRPr="002F63BB">
        <w:rPr>
          <w:sz w:val="16"/>
        </w:rPr>
        <w:t>violations</w:t>
      </w:r>
      <w:proofErr w:type="gramEnd"/>
      <w:r w:rsidRPr="002F63BB">
        <w:rPr>
          <w:sz w:val="16"/>
        </w:rPr>
        <w:t xml:space="preserve"> and war. Demand for right by using violence fall under the umbrella of negative peace. Jonathan Schell fruitfully </w:t>
      </w:r>
      <w:proofErr w:type="spellStart"/>
      <w:r w:rsidRPr="002F63BB">
        <w:rPr>
          <w:sz w:val="16"/>
        </w:rPr>
        <w:t>summarised</w:t>
      </w:r>
      <w:proofErr w:type="spellEnd"/>
      <w:r w:rsidRPr="002F63BB">
        <w:rPr>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w:t>
      </w:r>
      <w:proofErr w:type="gramStart"/>
      <w:r w:rsidRPr="002F63BB">
        <w:rPr>
          <w:sz w:val="16"/>
        </w:rPr>
        <w:t>denial</w:t>
      </w:r>
      <w:proofErr w:type="gramEnd"/>
      <w:r w:rsidRPr="002F63BB">
        <w:rPr>
          <w:sz w:val="16"/>
        </w:rPr>
        <w:t xml:space="preserve"> and counter claim leads to conflicts. So, prevention of the conflicts, mediation, </w:t>
      </w:r>
      <w:proofErr w:type="gramStart"/>
      <w:r w:rsidRPr="002F63BB">
        <w:rPr>
          <w:sz w:val="16"/>
        </w:rPr>
        <w:t>management</w:t>
      </w:r>
      <w:proofErr w:type="gramEnd"/>
      <w:r w:rsidRPr="002F63BB">
        <w:rPr>
          <w:sz w:val="16"/>
        </w:rPr>
        <w:t xml:space="preserve"> and resolution fascinated the international community, because the cost of war and conflicts is higher. For the conflict resolution, various methods are used as the tactics of good offices, arbitration, enquiry, negotiation, problem setting workshop, second track diplomacy, </w:t>
      </w:r>
      <w:proofErr w:type="gramStart"/>
      <w:r w:rsidRPr="002F63BB">
        <w:rPr>
          <w:sz w:val="16"/>
        </w:rPr>
        <w:t>reconciliation</w:t>
      </w:r>
      <w:proofErr w:type="gramEnd"/>
      <w:r w:rsidRPr="002F63BB">
        <w:rPr>
          <w:sz w:val="16"/>
        </w:rPr>
        <w:t xml:space="preserve">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w:t>
      </w:r>
      <w:proofErr w:type="gramStart"/>
      <w:r w:rsidRPr="002F63BB">
        <w:rPr>
          <w:u w:val="single"/>
        </w:rPr>
        <w:t>social</w:t>
      </w:r>
      <w:proofErr w:type="gramEnd"/>
      <w:r w:rsidRPr="002F63BB">
        <w:rPr>
          <w:u w:val="single"/>
        </w:rPr>
        <w:t xml:space="preserve"> and economic interdependence society, reduce the chances of conflicts and war. Liberal thinkers probe out that </w:t>
      </w:r>
      <w:r w:rsidRPr="003C6F43">
        <w:rPr>
          <w:b/>
          <w:sz w:val="26"/>
          <w:highlight w:val="green"/>
          <w:u w:val="single"/>
        </w:rPr>
        <w:t>free trade and</w:t>
      </w:r>
      <w:r w:rsidRPr="002F63BB">
        <w:rPr>
          <w:u w:val="single"/>
        </w:rPr>
        <w:t xml:space="preserve"> economic </w:t>
      </w:r>
      <w:r w:rsidRPr="003C6F43">
        <w:rPr>
          <w:b/>
          <w:sz w:val="26"/>
          <w:highlight w:val="green"/>
          <w:u w:val="single"/>
        </w:rPr>
        <w:t>interdependence</w:t>
      </w:r>
      <w:r w:rsidRPr="002F63BB">
        <w:rPr>
          <w:u w:val="single"/>
        </w:rPr>
        <w:t xml:space="preserve"> flourish peace and </w:t>
      </w:r>
      <w:r w:rsidRPr="003C6F43">
        <w:rPr>
          <w:b/>
          <w:sz w:val="26"/>
          <w:highlight w:val="green"/>
          <w:u w:val="single"/>
        </w:rPr>
        <w:t>eliminate</w:t>
      </w:r>
      <w:r w:rsidRPr="002F63BB">
        <w:rPr>
          <w:u w:val="single"/>
        </w:rPr>
        <w:t xml:space="preserve"> the risk of </w:t>
      </w:r>
      <w:r w:rsidRPr="003C6F43">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3C6F43">
        <w:rPr>
          <w:b/>
          <w:bCs/>
          <w:sz w:val="26"/>
          <w:highlight w:val="green"/>
          <w:u w:val="single"/>
        </w:rPr>
        <w:t>Pakistan</w:t>
      </w:r>
      <w:r w:rsidRPr="002F63BB">
        <w:rPr>
          <w:u w:val="single"/>
        </w:rPr>
        <w:t xml:space="preserve">, </w:t>
      </w:r>
      <w:proofErr w:type="gramStart"/>
      <w:r w:rsidRPr="002F63BB">
        <w:rPr>
          <w:u w:val="single"/>
        </w:rPr>
        <w:t>China</w:t>
      </w:r>
      <w:proofErr w:type="gramEnd"/>
      <w:r w:rsidRPr="002F63BB">
        <w:rPr>
          <w:u w:val="single"/>
        </w:rPr>
        <w:t xml:space="preserve"> </w:t>
      </w:r>
      <w:r w:rsidRPr="003C6F43">
        <w:rPr>
          <w:b/>
          <w:sz w:val="26"/>
          <w:highlight w:val="green"/>
          <w:u w:val="single"/>
        </w:rPr>
        <w:t>and</w:t>
      </w:r>
      <w:r w:rsidRPr="003C6F43">
        <w:rPr>
          <w:highlight w:val="green"/>
          <w:u w:val="single"/>
        </w:rPr>
        <w:t xml:space="preserve"> </w:t>
      </w:r>
      <w:r w:rsidRPr="002F63BB">
        <w:rPr>
          <w:u w:val="single"/>
        </w:rPr>
        <w:t xml:space="preserve">other </w:t>
      </w:r>
      <w:r w:rsidRPr="003C6F43">
        <w:rPr>
          <w:b/>
          <w:sz w:val="26"/>
          <w:highlight w:val="green"/>
          <w:u w:val="single"/>
        </w:rPr>
        <w:t>central Asian states</w:t>
      </w:r>
      <w:r w:rsidRPr="003C6F43">
        <w:rPr>
          <w:highlight w:val="green"/>
          <w:u w:val="single"/>
        </w:rPr>
        <w:t xml:space="preserve"> </w:t>
      </w:r>
      <w:r w:rsidRPr="003C6F43">
        <w:rPr>
          <w:b/>
          <w:sz w:val="26"/>
          <w:highlight w:val="green"/>
          <w:u w:val="single"/>
        </w:rPr>
        <w:t>have</w:t>
      </w:r>
      <w:r w:rsidRPr="003C6F43">
        <w:rPr>
          <w:highlight w:val="green"/>
          <w:u w:val="single"/>
        </w:rPr>
        <w:t xml:space="preserve"> </w:t>
      </w:r>
      <w:r w:rsidRPr="002F63BB">
        <w:rPr>
          <w:u w:val="single"/>
        </w:rPr>
        <w:t xml:space="preserve">the </w:t>
      </w:r>
      <w:r w:rsidRPr="003C6F43">
        <w:rPr>
          <w:b/>
          <w:sz w:val="26"/>
          <w:highlight w:val="green"/>
          <w:u w:val="single"/>
        </w:rPr>
        <w:t>capacity of regional integration</w:t>
      </w:r>
      <w:r w:rsidRPr="003C6F43">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w:t>
      </w:r>
      <w:proofErr w:type="spellStart"/>
      <w:r w:rsidRPr="002F63BB">
        <w:rPr>
          <w:sz w:val="16"/>
        </w:rPr>
        <w:t>NeoFunctionalism</w:t>
      </w:r>
      <w:proofErr w:type="spellEnd"/>
      <w:r w:rsidRPr="002F63BB">
        <w:rPr>
          <w:sz w:val="16"/>
        </w:rPr>
        <w:t xml:space="preserve">, CPEC provides an opportunity of free trade, economic dependence, </w:t>
      </w:r>
      <w:proofErr w:type="gramStart"/>
      <w:r w:rsidRPr="002F63BB">
        <w:rPr>
          <w:sz w:val="16"/>
        </w:rPr>
        <w:t>transportation</w:t>
      </w:r>
      <w:proofErr w:type="gramEnd"/>
      <w:r w:rsidRPr="002F63BB">
        <w:rPr>
          <w:sz w:val="16"/>
        </w:rPr>
        <w:t xml:space="preserve"> and regional integration through functional cooperation. </w:t>
      </w:r>
      <w:r w:rsidRPr="00C57362">
        <w:rPr>
          <w:rStyle w:val="Emphasis"/>
          <w:highlight w:val="green"/>
        </w:rPr>
        <w:t>South Asia</w:t>
      </w:r>
      <w:r w:rsidRPr="00C57362">
        <w:rPr>
          <w:rStyle w:val="Emphasis"/>
        </w:rPr>
        <w:t xml:space="preserve"> is the </w:t>
      </w:r>
      <w:r w:rsidRPr="00C57362">
        <w:rPr>
          <w:rStyle w:val="Emphasis"/>
          <w:highlight w:val="green"/>
        </w:rPr>
        <w:t>most exacerbated region</w:t>
      </w:r>
      <w:r w:rsidRPr="00C57362">
        <w:rPr>
          <w:rStyle w:val="Emphasis"/>
        </w:rPr>
        <w:t xml:space="preserve"> in the world, because of </w:t>
      </w:r>
      <w:r w:rsidRPr="00C57362">
        <w:rPr>
          <w:rStyle w:val="Emphasis"/>
          <w:highlight w:val="green"/>
        </w:rPr>
        <w:t xml:space="preserve">militancy, conflicts, overpopulation, less development, </w:t>
      </w:r>
      <w:proofErr w:type="gramStart"/>
      <w:r w:rsidRPr="00C57362">
        <w:rPr>
          <w:rStyle w:val="Emphasis"/>
          <w:highlight w:val="green"/>
        </w:rPr>
        <w:t>lacking of</w:t>
      </w:r>
      <w:proofErr w:type="gramEnd"/>
      <w:r w:rsidRPr="00C57362">
        <w:rPr>
          <w:rStyle w:val="Emphasis"/>
          <w:highlight w:val="green"/>
        </w:rPr>
        <w:t xml:space="preserve"> education</w:t>
      </w:r>
      <w:r w:rsidRPr="00C57362">
        <w:rPr>
          <w:rStyle w:val="Emphasis"/>
        </w:rPr>
        <w:t xml:space="preserve"> and specially the </w:t>
      </w:r>
      <w:r w:rsidRPr="00C57362">
        <w:rPr>
          <w:rStyle w:val="Emphasis"/>
          <w:highlight w:val="green"/>
        </w:rPr>
        <w:t>arm race</w:t>
      </w:r>
      <w:r w:rsidRPr="00C57362">
        <w:rPr>
          <w:rStyle w:val="Emphasis"/>
        </w:rPr>
        <w:t xml:space="preserve"> among nations. </w:t>
      </w:r>
      <w:r w:rsidRPr="00C57362">
        <w:rPr>
          <w:rStyle w:val="Emphasis"/>
          <w:highlight w:val="green"/>
        </w:rPr>
        <w:t>Terrorism</w:t>
      </w:r>
      <w:r w:rsidRPr="00C57362">
        <w:rPr>
          <w:rStyle w:val="Emphasis"/>
        </w:rPr>
        <w:t xml:space="preserve"> in the region (Afghanistan and Pakistan) created </w:t>
      </w:r>
      <w:r w:rsidRPr="00C57362">
        <w:rPr>
          <w:rStyle w:val="Emphasis"/>
          <w:highlight w:val="green"/>
        </w:rPr>
        <w:t>security dilemma</w:t>
      </w:r>
      <w:r w:rsidRPr="00C57362">
        <w:rPr>
          <w:rStyle w:val="Emphasis"/>
        </w:rPr>
        <w:t xml:space="preserve"> and furthermore the </w:t>
      </w:r>
      <w:r w:rsidRPr="00C57362">
        <w:rPr>
          <w:rStyle w:val="Emphasis"/>
          <w:highlight w:val="green"/>
        </w:rPr>
        <w:t>conflicts of Pakistan and</w:t>
      </w:r>
      <w:r w:rsidRPr="00C57362">
        <w:rPr>
          <w:rStyle w:val="Emphasis"/>
        </w:rPr>
        <w:t xml:space="preserve"> India over Kashmir worsen the situation, which disturb the </w:t>
      </w:r>
      <w:r w:rsidRPr="00C57362">
        <w:rPr>
          <w:rStyle w:val="Emphasis"/>
          <w:highlight w:val="green"/>
        </w:rPr>
        <w:t>economic chain</w:t>
      </w:r>
      <w:r w:rsidRPr="00C57362">
        <w:rPr>
          <w:rStyle w:val="Emphasis"/>
        </w:rPr>
        <w:t xml:space="preserve"> in the region for a long time.</w:t>
      </w:r>
      <w:r w:rsidRPr="002F63BB">
        <w:rPr>
          <w:sz w:val="16"/>
        </w:rPr>
        <w:t xml:space="preserve"> </w:t>
      </w:r>
      <w:r w:rsidRPr="003C6F43">
        <w:rPr>
          <w:b/>
          <w:sz w:val="26"/>
          <w:highlight w:val="green"/>
          <w:u w:val="single"/>
        </w:rPr>
        <w:t>CPEC</w:t>
      </w:r>
      <w:r w:rsidRPr="003C6F43">
        <w:rPr>
          <w:highlight w:val="green"/>
          <w:u w:val="single"/>
        </w:rPr>
        <w:t xml:space="preserve"> </w:t>
      </w:r>
      <w:r w:rsidRPr="003C6F43">
        <w:rPr>
          <w:b/>
          <w:sz w:val="26"/>
          <w:highlight w:val="green"/>
          <w:u w:val="single"/>
          <w:bdr w:val="single" w:sz="18" w:space="0" w:color="auto"/>
        </w:rPr>
        <w:t>bestowed the best opportunity to resolve the conflicts</w:t>
      </w:r>
      <w:r w:rsidRPr="003C6F43">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3C6F43">
        <w:rPr>
          <w:b/>
          <w:sz w:val="26"/>
          <w:highlight w:val="green"/>
          <w:u w:val="single"/>
        </w:rPr>
        <w:t>interconnect</w:t>
      </w:r>
      <w:r w:rsidRPr="002F63BB">
        <w:rPr>
          <w:u w:val="single"/>
        </w:rPr>
        <w:t xml:space="preserve"> China, </w:t>
      </w:r>
      <w:r w:rsidRPr="003C6F43">
        <w:rPr>
          <w:b/>
          <w:sz w:val="26"/>
          <w:highlight w:val="green"/>
          <w:u w:val="single"/>
        </w:rPr>
        <w:t>Pakistan</w:t>
      </w:r>
      <w:r w:rsidRPr="002F63BB">
        <w:rPr>
          <w:u w:val="single"/>
        </w:rPr>
        <w:t xml:space="preserve">, Iran, </w:t>
      </w:r>
      <w:r w:rsidRPr="003C6F43">
        <w:rPr>
          <w:b/>
          <w:sz w:val="26"/>
          <w:highlight w:val="green"/>
          <w:u w:val="single"/>
        </w:rPr>
        <w:t>India</w:t>
      </w:r>
      <w:r w:rsidRPr="002F63BB">
        <w:rPr>
          <w:u w:val="single"/>
        </w:rPr>
        <w:t xml:space="preserve">, Afghanistan, </w:t>
      </w:r>
      <w:r w:rsidRPr="003C6F43">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2F63BB">
        <w:rPr>
          <w:sz w:val="16"/>
        </w:rPr>
        <w:t>Regional</w:t>
      </w:r>
      <w:proofErr w:type="gramEnd"/>
      <w:r w:rsidRPr="002F63BB">
        <w:rPr>
          <w:sz w:val="16"/>
        </w:rPr>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rPr>
          <w:sz w:val="16"/>
        </w:rPr>
        <w:t>people.‖</w:t>
      </w:r>
      <w:proofErr w:type="gramEnd"/>
      <w:r w:rsidRPr="002F63BB">
        <w:rPr>
          <w:sz w:val="16"/>
        </w:rPr>
        <w:t xml:space="preserve">14 So, through integration of the regional states, CPEC has a great role in the flourishing of the peace, prosperity and development in the region. The issue of terrorism, militancy, Kashmir disputes, crimes as piracy, human </w:t>
      </w:r>
      <w:proofErr w:type="gramStart"/>
      <w:r w:rsidRPr="002F63BB">
        <w:rPr>
          <w:sz w:val="16"/>
        </w:rPr>
        <w:t>trafficking</w:t>
      </w:r>
      <w:proofErr w:type="gramEnd"/>
      <w:r w:rsidRPr="002F63BB">
        <w:rPr>
          <w:sz w:val="16"/>
        </w:rPr>
        <w:t xml:space="preserve">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rPr>
          <w:sz w:val="16"/>
        </w:rPr>
        <w:t>ChinaPakistan</w:t>
      </w:r>
      <w:proofErr w:type="spellEnd"/>
      <w:r w:rsidRPr="002F63BB">
        <w:rPr>
          <w:sz w:val="16"/>
        </w:rPr>
        <w:t xml:space="preserve"> adopted joint struggle for the fortification of their maritime security to bring peace and stability in the region and secure the CPEC from insecurity.15</w:t>
      </w:r>
    </w:p>
    <w:p w14:paraId="3BEE9920" w14:textId="77777777" w:rsidR="00ED205E" w:rsidRPr="00617C8D" w:rsidRDefault="00ED205E" w:rsidP="00ED205E">
      <w:pPr>
        <w:pStyle w:val="Heading4"/>
      </w:pPr>
      <w:r w:rsidRPr="00617C8D">
        <w:t xml:space="preserve">Central Asia Instability </w:t>
      </w:r>
      <w:r>
        <w:t>explodes globally</w:t>
      </w:r>
    </w:p>
    <w:p w14:paraId="4B752C14" w14:textId="77777777" w:rsidR="00ED205E" w:rsidRDefault="00ED205E" w:rsidP="00ED205E">
      <w:r w:rsidRPr="004055CB">
        <w:rPr>
          <w:rStyle w:val="Style13ptBold"/>
        </w:rPr>
        <w:t>Blank 2k</w:t>
      </w:r>
      <w:r>
        <w:t xml:space="preserve"> [Stephen J. - Expert on the Soviet Bloc for the Strategic Studies Institute, “American Grand Strategy and the Transcaspian Region”, World Affairs. 9-22] </w:t>
      </w:r>
    </w:p>
    <w:p w14:paraId="6928D1BB" w14:textId="77777777" w:rsidR="00ED205E" w:rsidRPr="006F1BA5" w:rsidRDefault="00ED205E" w:rsidP="00ED205E">
      <w:pPr>
        <w:rPr>
          <w:b/>
        </w:rPr>
      </w:pPr>
      <w:proofErr w:type="gramStart"/>
      <w:r w:rsidRPr="006F1BA5">
        <w:rPr>
          <w:sz w:val="12"/>
        </w:rPr>
        <w:t>Thus</w:t>
      </w:r>
      <w:proofErr w:type="gramEnd"/>
      <w:r w:rsidRPr="006F1BA5">
        <w:rPr>
          <w:sz w:val="12"/>
        </w:rPr>
        <w:t xml:space="preserve"> many</w:t>
      </w:r>
      <w:r w:rsidRPr="006F1BA5">
        <w:t xml:space="preserve"> </w:t>
      </w:r>
      <w:r w:rsidRPr="00E73142">
        <w:rPr>
          <w:rStyle w:val="UnderlineBold"/>
          <w:sz w:val="22"/>
          <w:highlight w:val="green"/>
        </w:rPr>
        <w:t>structural conditions for</w:t>
      </w:r>
      <w:r w:rsidRPr="006F1BA5">
        <w:rPr>
          <w:rStyle w:val="UnderlineBold"/>
          <w:sz w:val="22"/>
        </w:rPr>
        <w:t xml:space="preserve"> conventional </w:t>
      </w:r>
      <w:r w:rsidRPr="00E73142">
        <w:rPr>
          <w:rStyle w:val="UnderlineBold"/>
          <w:sz w:val="22"/>
          <w:highlight w:val="green"/>
        </w:rPr>
        <w:t>war</w:t>
      </w:r>
      <w:r w:rsidRPr="006F1BA5">
        <w:t xml:space="preserve"> </w:t>
      </w:r>
      <w:r w:rsidRPr="006F1BA5">
        <w:rPr>
          <w:sz w:val="12"/>
        </w:rPr>
        <w:t xml:space="preserve">or protracted ethnic conflict where third parties intervene now </w:t>
      </w:r>
      <w:r w:rsidRPr="00E73142">
        <w:rPr>
          <w:rStyle w:val="UnderlineBold"/>
          <w:sz w:val="22"/>
          <w:highlight w:val="green"/>
        </w:rPr>
        <w:t>exist in</w:t>
      </w:r>
      <w:r w:rsidRPr="006F1BA5">
        <w:t xml:space="preserve"> </w:t>
      </w:r>
      <w:r w:rsidRPr="006F1BA5">
        <w:rPr>
          <w:sz w:val="12"/>
        </w:rPr>
        <w:t xml:space="preserve">the </w:t>
      </w:r>
      <w:proofErr w:type="spellStart"/>
      <w:r w:rsidRPr="006F1BA5">
        <w:rPr>
          <w:sz w:val="12"/>
        </w:rPr>
        <w:t>Transcaucasus</w:t>
      </w:r>
      <w:proofErr w:type="spellEnd"/>
      <w:r w:rsidRPr="006F1BA5">
        <w:rPr>
          <w:sz w:val="12"/>
        </w:rPr>
        <w:t xml:space="preserve"> and</w:t>
      </w:r>
      <w:r w:rsidRPr="006F1BA5">
        <w:t xml:space="preserve"> </w:t>
      </w:r>
      <w:r w:rsidRPr="00E73142">
        <w:rPr>
          <w:rStyle w:val="UnderlineBold"/>
          <w:sz w:val="22"/>
          <w:highlight w:val="green"/>
        </w:rPr>
        <w:t>Central Asia</w:t>
      </w:r>
      <w:r w:rsidRPr="006F1BA5">
        <w:rPr>
          <w:b/>
        </w:rPr>
        <w:t xml:space="preserve">. </w:t>
      </w:r>
      <w:r w:rsidRPr="006F1BA5">
        <w:rPr>
          <w:rStyle w:val="UnderlineBold"/>
          <w:sz w:val="22"/>
        </w:rPr>
        <w:t>The outbreak of violence</w:t>
      </w:r>
      <w:r w:rsidRPr="006F1BA5">
        <w:t xml:space="preserve"> </w:t>
      </w:r>
      <w:r w:rsidRPr="006F1BA5">
        <w:rPr>
          <w:sz w:val="12"/>
        </w:rPr>
        <w:t>by disaffected Islamic elements, the</w:t>
      </w:r>
      <w:r w:rsidRPr="006F1BA5">
        <w:t xml:space="preserve"> </w:t>
      </w:r>
      <w:r w:rsidRPr="00E73142">
        <w:rPr>
          <w:rStyle w:val="UnderlineBold"/>
          <w:sz w:val="22"/>
          <w:highlight w:val="green"/>
        </w:rPr>
        <w:t>drug trade</w:t>
      </w:r>
      <w:r w:rsidRPr="006F1BA5">
        <w:t>,</w:t>
      </w:r>
      <w:r w:rsidRPr="006F1BA5">
        <w:rPr>
          <w:sz w:val="12"/>
        </w:rPr>
        <w:t xml:space="preserve"> the</w:t>
      </w:r>
      <w:r w:rsidRPr="006F1BA5">
        <w:t xml:space="preserve"> </w:t>
      </w:r>
      <w:r w:rsidRPr="00E73142">
        <w:rPr>
          <w:rStyle w:val="UnderlineBold"/>
          <w:sz w:val="22"/>
          <w:highlight w:val="green"/>
        </w:rPr>
        <w:t>Chechen wars</w:t>
      </w:r>
      <w:r w:rsidRPr="00E73142">
        <w:rPr>
          <w:b/>
          <w:highlight w:val="green"/>
        </w:rPr>
        <w:t xml:space="preserve">, </w:t>
      </w:r>
      <w:r w:rsidRPr="00E73142">
        <w:rPr>
          <w:rStyle w:val="UnderlineBold"/>
          <w:sz w:val="22"/>
          <w:highlight w:val="green"/>
        </w:rPr>
        <w:t>and</w:t>
      </w:r>
      <w:r w:rsidRPr="006F1BA5">
        <w:t xml:space="preserve"> </w:t>
      </w:r>
      <w:r w:rsidRPr="006F1BA5">
        <w:rPr>
          <w:sz w:val="12"/>
        </w:rPr>
        <w:t>the unresolved</w:t>
      </w:r>
      <w:r w:rsidRPr="006F1BA5">
        <w:t xml:space="preserve"> </w:t>
      </w:r>
      <w:r w:rsidRPr="00E73142">
        <w:rPr>
          <w:rStyle w:val="UnderlineBold"/>
          <w:sz w:val="22"/>
          <w:highlight w:val="green"/>
        </w:rPr>
        <w:t>ethnopolitical conflicts</w:t>
      </w:r>
      <w:r w:rsidRPr="006F1BA5">
        <w:t xml:space="preserve"> that </w:t>
      </w:r>
      <w:r w:rsidRPr="00E73142">
        <w:rPr>
          <w:rStyle w:val="UnderlineBold"/>
          <w:sz w:val="22"/>
          <w:highlight w:val="green"/>
        </w:rPr>
        <w:t>dot the region</w:t>
      </w:r>
      <w:r w:rsidRPr="006F1BA5">
        <w:t xml:space="preserve">, </w:t>
      </w:r>
      <w:r w:rsidRPr="006F1BA5">
        <w:rPr>
          <w:rStyle w:val="UnderlineBold"/>
          <w:sz w:val="22"/>
        </w:rPr>
        <w:t>not to mention</w:t>
      </w:r>
      <w:r w:rsidRPr="006F1BA5">
        <w:t xml:space="preserve"> </w:t>
      </w:r>
      <w:r w:rsidRPr="006F1BA5">
        <w:rPr>
          <w:sz w:val="12"/>
        </w:rPr>
        <w:t xml:space="preserve">the undemocratic and unbalanced distribution of income across </w:t>
      </w:r>
      <w:r w:rsidRPr="00E73142">
        <w:rPr>
          <w:rStyle w:val="UnderlineBold"/>
          <w:sz w:val="22"/>
          <w:highlight w:val="green"/>
        </w:rPr>
        <w:t>corrupt</w:t>
      </w:r>
      <w:r w:rsidRPr="006F1BA5">
        <w:rPr>
          <w:rStyle w:val="UnderlineBold"/>
          <w:sz w:val="22"/>
        </w:rPr>
        <w:t xml:space="preserve"> </w:t>
      </w:r>
      <w:r w:rsidRPr="00E73142">
        <w:rPr>
          <w:rStyle w:val="UnderlineBold"/>
          <w:sz w:val="22"/>
          <w:highlight w:val="green"/>
        </w:rPr>
        <w:t>governments</w:t>
      </w:r>
      <w:r w:rsidRPr="006F1BA5">
        <w:t xml:space="preserve">, </w:t>
      </w:r>
      <w:r w:rsidRPr="00E73142">
        <w:rPr>
          <w:rStyle w:val="UnderlineBold"/>
          <w:sz w:val="22"/>
          <w:highlight w:val="green"/>
        </w:rPr>
        <w:t>provide</w:t>
      </w:r>
      <w:r w:rsidRPr="006F1BA5">
        <w:rPr>
          <w:b/>
        </w:rPr>
        <w:t xml:space="preserve"> </w:t>
      </w:r>
      <w:r w:rsidRPr="006F1BA5">
        <w:rPr>
          <w:rStyle w:val="UnderlineBold"/>
          <w:sz w:val="22"/>
        </w:rPr>
        <w:t xml:space="preserve">plenty of </w:t>
      </w:r>
      <w:r w:rsidRPr="00E73142">
        <w:rPr>
          <w:rStyle w:val="UnderlineBold"/>
          <w:sz w:val="22"/>
          <w:highlight w:val="green"/>
        </w:rPr>
        <w:t>tinder for</w:t>
      </w:r>
      <w:r w:rsidRPr="006F1BA5">
        <w:rPr>
          <w:rStyle w:val="UnderlineBold"/>
          <w:sz w:val="22"/>
        </w:rPr>
        <w:t xml:space="preserve"> future </w:t>
      </w:r>
      <w:r w:rsidRPr="00E73142">
        <w:rPr>
          <w:rStyle w:val="UnderlineBold"/>
          <w:sz w:val="22"/>
          <w:highlight w:val="green"/>
        </w:rPr>
        <w:t>fires</w:t>
      </w:r>
      <w:r w:rsidRPr="006F1BA5">
        <w:t xml:space="preserve">. </w:t>
      </w:r>
      <w:r w:rsidRPr="006F1BA5">
        <w:rPr>
          <w:sz w:val="12"/>
        </w:rPr>
        <w:t>Many Third World conflicts generated by local</w:t>
      </w:r>
      <w:r w:rsidRPr="006F1BA5">
        <w:t xml:space="preserve"> </w:t>
      </w:r>
      <w:r w:rsidRPr="00E73142">
        <w:rPr>
          <w:rStyle w:val="UnderlineBold"/>
          <w:sz w:val="22"/>
          <w:highlight w:val="green"/>
        </w:rPr>
        <w:t>structural factors</w:t>
      </w:r>
      <w:r w:rsidRPr="006F1BA5">
        <w:rPr>
          <w:sz w:val="12"/>
        </w:rPr>
        <w:t xml:space="preserve"> also</w:t>
      </w:r>
      <w:r w:rsidRPr="006F1BA5">
        <w:t xml:space="preserve"> </w:t>
      </w:r>
      <w:r w:rsidRPr="00E73142">
        <w:rPr>
          <w:rStyle w:val="UnderlineBold"/>
          <w:sz w:val="22"/>
          <w:highlight w:val="green"/>
        </w:rPr>
        <w:t>have great potential for unintended escalation</w:t>
      </w:r>
      <w:r w:rsidRPr="006F1BA5">
        <w:rPr>
          <w:b/>
        </w:rPr>
        <w:t xml:space="preserve">. </w:t>
      </w:r>
      <w:r w:rsidRPr="00E73142">
        <w:rPr>
          <w:rStyle w:val="UnderlineBold"/>
          <w:sz w:val="22"/>
          <w:highlight w:val="green"/>
        </w:rPr>
        <w:t>Big powers</w:t>
      </w:r>
      <w:r w:rsidRPr="006F1BA5">
        <w:rPr>
          <w:b/>
        </w:rPr>
        <w:t xml:space="preserve"> </w:t>
      </w:r>
      <w:r w:rsidRPr="006F1BA5">
        <w:rPr>
          <w:b/>
          <w:sz w:val="12"/>
        </w:rPr>
        <w:t>often</w:t>
      </w:r>
      <w:r w:rsidRPr="006F1BA5">
        <w:rPr>
          <w:b/>
        </w:rPr>
        <w:t xml:space="preserve"> </w:t>
      </w:r>
      <w:r w:rsidRPr="00E73142">
        <w:rPr>
          <w:rStyle w:val="UnderlineBold"/>
          <w:sz w:val="22"/>
          <w:highlight w:val="green"/>
        </w:rPr>
        <w:t>feel obliged to rescue their proxies</w:t>
      </w:r>
      <w:r w:rsidRPr="006F1BA5">
        <w:rPr>
          <w:rStyle w:val="UnderlineBold"/>
          <w:sz w:val="22"/>
        </w:rPr>
        <w:t xml:space="preserve"> and proteges</w:t>
      </w:r>
      <w:r w:rsidRPr="006F1BA5">
        <w:t xml:space="preserve">. </w:t>
      </w:r>
      <w:r w:rsidRPr="006F1BA5">
        <w:rPr>
          <w:rStyle w:val="UnderlineBold"/>
          <w:sz w:val="22"/>
        </w:rPr>
        <w:t>One or another big power may fail to grasp the stakes</w:t>
      </w:r>
      <w:r w:rsidRPr="006F1BA5">
        <w:rPr>
          <w:b/>
          <w:sz w:val="12"/>
        </w:rPr>
        <w:t xml:space="preserve"> for the other side since interests here are not as clear as in Europe. Hence </w:t>
      </w:r>
      <w:r w:rsidRPr="00E73142">
        <w:rPr>
          <w:rStyle w:val="UnderlineBold"/>
          <w:sz w:val="22"/>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E73142">
        <w:rPr>
          <w:rStyle w:val="UnderlineBold"/>
          <w:sz w:val="22"/>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sz w:val="22"/>
        </w:rPr>
        <w:t xml:space="preserve">a long </w:t>
      </w:r>
      <w:r w:rsidRPr="00E73142">
        <w:rPr>
          <w:rStyle w:val="UnderlineBold"/>
          <w:sz w:val="22"/>
          <w:highlight w:val="green"/>
        </w:rPr>
        <w:t>war against Russia</w:t>
      </w:r>
      <w:r w:rsidRPr="006F1BA5">
        <w:rPr>
          <w:b/>
          <w:sz w:val="12"/>
        </w:rPr>
        <w:t>, or if it could</w:t>
      </w:r>
      <w:r w:rsidRPr="006F1BA5">
        <w:rPr>
          <w:b/>
        </w:rPr>
        <w:t xml:space="preserve">, </w:t>
      </w:r>
      <w:r w:rsidRPr="00E73142">
        <w:rPr>
          <w:rStyle w:val="UnderlineBold"/>
          <w:sz w:val="22"/>
          <w:highlight w:val="green"/>
        </w:rPr>
        <w:t>would</w:t>
      </w:r>
      <w:r w:rsidRPr="006F1BA5">
        <w:rPr>
          <w:rStyle w:val="UnderlineBold"/>
          <w:sz w:val="22"/>
        </w:rPr>
        <w:t xml:space="preserve"> conceivably </w:t>
      </w:r>
      <w:r w:rsidRPr="00E73142">
        <w:rPr>
          <w:rStyle w:val="UnderlineBold"/>
          <w:sz w:val="22"/>
          <w:highlight w:val="green"/>
        </w:rPr>
        <w:t>trigger a</w:t>
      </w:r>
      <w:r w:rsidRPr="006F1BA5">
        <w:rPr>
          <w:rStyle w:val="UnderlineBold"/>
          <w:sz w:val="22"/>
        </w:rPr>
        <w:t xml:space="preserve"> potential </w:t>
      </w:r>
      <w:r w:rsidRPr="00E73142">
        <w:rPr>
          <w:rStyle w:val="UnderlineBold"/>
          <w:sz w:val="22"/>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E73142">
        <w:rPr>
          <w:rStyle w:val="UnderlineBold"/>
          <w:sz w:val="22"/>
          <w:highlight w:val="green"/>
        </w:rPr>
        <w:t>the danger</w:t>
      </w:r>
      <w:r w:rsidRPr="006F1BA5">
        <w:rPr>
          <w:rStyle w:val="UnderlineBold"/>
          <w:sz w:val="22"/>
        </w:rPr>
        <w:t xml:space="preserve"> of major war </w:t>
      </w:r>
      <w:r w:rsidRPr="00E73142">
        <w:rPr>
          <w:rStyle w:val="UnderlineBold"/>
          <w:sz w:val="22"/>
          <w:highlight w:val="green"/>
        </w:rPr>
        <w:t>is higher here than</w:t>
      </w:r>
      <w:r w:rsidRPr="006F1BA5">
        <w:rPr>
          <w:b/>
        </w:rPr>
        <w:t xml:space="preserve"> </w:t>
      </w:r>
      <w:r w:rsidRPr="006F1BA5">
        <w:rPr>
          <w:sz w:val="12"/>
        </w:rPr>
        <w:t xml:space="preserve">almost </w:t>
      </w:r>
      <w:r w:rsidRPr="00E73142">
        <w:rPr>
          <w:rStyle w:val="UnderlineBold"/>
          <w:sz w:val="22"/>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sz w:val="22"/>
        </w:rPr>
        <w:t>The greatest danger lies in areas where</w:t>
      </w:r>
      <w:r w:rsidRPr="006F1BA5">
        <w:rPr>
          <w:b/>
        </w:rPr>
        <w:t xml:space="preserve"> </w:t>
      </w:r>
      <w:r w:rsidRPr="006F1BA5">
        <w:rPr>
          <w:sz w:val="12"/>
        </w:rPr>
        <w:t>(1)</w:t>
      </w:r>
      <w:r w:rsidRPr="006F1BA5">
        <w:rPr>
          <w:b/>
        </w:rPr>
        <w:t xml:space="preserve"> </w:t>
      </w:r>
      <w:r w:rsidRPr="006F1BA5">
        <w:rPr>
          <w:rStyle w:val="UnderlineBold"/>
          <w:sz w:val="22"/>
        </w:rPr>
        <w:t xml:space="preserve">the </w:t>
      </w:r>
      <w:r w:rsidRPr="00E73142">
        <w:rPr>
          <w:rStyle w:val="UnderlineBold"/>
          <w:sz w:val="22"/>
          <w:highlight w:val="green"/>
        </w:rPr>
        <w:t>potential for serious instability is high</w:t>
      </w:r>
      <w:r w:rsidRPr="006F1BA5">
        <w:rPr>
          <w:b/>
        </w:rPr>
        <w:t>;</w:t>
      </w:r>
      <w:r w:rsidRPr="006F1BA5">
        <w:rPr>
          <w:b/>
          <w:sz w:val="12"/>
        </w:rPr>
        <w:t xml:space="preserve"> (2) both </w:t>
      </w:r>
      <w:r w:rsidRPr="00E73142">
        <w:rPr>
          <w:rStyle w:val="UnderlineBold"/>
          <w:sz w:val="22"/>
          <w:highlight w:val="green"/>
        </w:rPr>
        <w:t>superpowers perceive vital interests</w:t>
      </w:r>
      <w:r w:rsidRPr="00E73142">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sz w:val="22"/>
        </w:rPr>
        <w:t xml:space="preserve">neither has willing proxies capable of settling the </w:t>
      </w:r>
      <w:proofErr w:type="gramStart"/>
      <w:r w:rsidRPr="00E73142">
        <w:rPr>
          <w:rStyle w:val="UnderlineBold"/>
          <w:sz w:val="22"/>
        </w:rPr>
        <w:t>situation</w:t>
      </w:r>
      <w:r w:rsidRPr="00E73142">
        <w:rPr>
          <w:b/>
        </w:rPr>
        <w:t>.(</w:t>
      </w:r>
      <w:proofErr w:type="gramEnd"/>
      <w:r w:rsidRPr="00E73142">
        <w:rPr>
          <w:b/>
        </w:rPr>
        <w:t>77)</w:t>
      </w:r>
    </w:p>
    <w:p w14:paraId="776A1683" w14:textId="77777777" w:rsidR="00ED205E" w:rsidRPr="002F63BB" w:rsidRDefault="00ED205E" w:rsidP="00CB1967">
      <w:pPr>
        <w:rPr>
          <w:sz w:val="16"/>
        </w:rPr>
      </w:pPr>
    </w:p>
    <w:p w14:paraId="6DB19832" w14:textId="092DA586" w:rsidR="00CB1967" w:rsidRPr="00CB1967" w:rsidRDefault="00CB1967" w:rsidP="00CB1967">
      <w:pPr>
        <w:pStyle w:val="Heading3"/>
      </w:pPr>
      <w:r>
        <w:t>UV</w:t>
      </w:r>
    </w:p>
    <w:p w14:paraId="03C56F16" w14:textId="3C14313C" w:rsidR="00DE1C63" w:rsidRDefault="00DE1C63" w:rsidP="00DE1C63">
      <w:pPr>
        <w:pStyle w:val="Heading4"/>
      </w:pPr>
      <w:r>
        <w:t>1] 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484341FC" w14:textId="77777777" w:rsidR="00DE1C63" w:rsidRDefault="00DE1C63" w:rsidP="00DE1C63">
      <w:pPr>
        <w:pStyle w:val="Heading4"/>
      </w:pPr>
      <w:r>
        <w:t>2] New 1AR paradigm issues – key to being reactive to the specifics of the 1NC – o/w – only way to have contextual theory debates.</w:t>
      </w:r>
    </w:p>
    <w:p w14:paraId="574733B7" w14:textId="77777777" w:rsidR="00DE1C63" w:rsidRDefault="00DE1C63" w:rsidP="00DE1C63">
      <w:pPr>
        <w:pStyle w:val="Heading4"/>
      </w:pPr>
      <w:r>
        <w:t xml:space="preserve">3] </w:t>
      </w:r>
      <w:r w:rsidRPr="00274CD3">
        <w:t xml:space="preserve">Only AFF gets RVIs on counter </w:t>
      </w:r>
      <w:proofErr w:type="spellStart"/>
      <w:r w:rsidRPr="00274CD3">
        <w:t>interps</w:t>
      </w:r>
      <w:proofErr w:type="spellEnd"/>
      <w:r>
        <w:t xml:space="preserve">, </w:t>
      </w:r>
      <w:r w:rsidRPr="00274CD3">
        <w:t xml:space="preserve">I </w:t>
      </w:r>
      <w:proofErr w:type="gramStart"/>
      <w:r w:rsidRPr="00274CD3">
        <w:t>meets</w:t>
      </w:r>
      <w:proofErr w:type="gramEnd"/>
      <w:r>
        <w:t>, and bidirectional shells</w:t>
      </w:r>
      <w:r w:rsidRPr="00274CD3">
        <w:t>:</w:t>
      </w:r>
    </w:p>
    <w:p w14:paraId="6197E525" w14:textId="77777777" w:rsidR="00DE1C63" w:rsidRPr="00103FF9" w:rsidRDefault="00DE1C63" w:rsidP="00DE1C63">
      <w:pPr>
        <w:pStyle w:val="Heading4"/>
      </w:pPr>
      <w:proofErr w:type="gramStart"/>
      <w:r w:rsidRPr="00274CD3">
        <w:t>Four minute</w:t>
      </w:r>
      <w:proofErr w:type="gramEnd"/>
      <w:r w:rsidRPr="00274CD3">
        <w:t xml:space="preserve"> 1AR needs to be able to collapse to the highest layer—if I undercover theory they can spend six minutes on it but if I overcover they can kick it and I’m behind on substance</w:t>
      </w:r>
    </w:p>
    <w:p w14:paraId="77412389" w14:textId="6662BD76" w:rsidR="00CD06B6" w:rsidRDefault="00D65958" w:rsidP="00CD06B6">
      <w:r>
        <w:t>Reject 1AR hedges, we get new responses</w:t>
      </w:r>
    </w:p>
    <w:p w14:paraId="750B4A94" w14:textId="77777777" w:rsidR="00D65958" w:rsidRPr="00CD06B6" w:rsidRDefault="00D65958" w:rsidP="00CD06B6"/>
    <w:sectPr w:rsidR="00D65958" w:rsidRPr="00CD06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CD06B6"/>
    <w:rsid w:val="000139A3"/>
    <w:rsid w:val="00065128"/>
    <w:rsid w:val="00100833"/>
    <w:rsid w:val="00104529"/>
    <w:rsid w:val="00105942"/>
    <w:rsid w:val="00107396"/>
    <w:rsid w:val="00144A4C"/>
    <w:rsid w:val="00176AB0"/>
    <w:rsid w:val="00177B7D"/>
    <w:rsid w:val="0018322D"/>
    <w:rsid w:val="001B5776"/>
    <w:rsid w:val="001D7602"/>
    <w:rsid w:val="001E527A"/>
    <w:rsid w:val="001F78CE"/>
    <w:rsid w:val="00245819"/>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86701"/>
    <w:rsid w:val="004A7B9F"/>
    <w:rsid w:val="004C60E8"/>
    <w:rsid w:val="004D50F8"/>
    <w:rsid w:val="004E3579"/>
    <w:rsid w:val="004E5C3A"/>
    <w:rsid w:val="004E728B"/>
    <w:rsid w:val="004F39E0"/>
    <w:rsid w:val="00537BD5"/>
    <w:rsid w:val="0057268A"/>
    <w:rsid w:val="005916A3"/>
    <w:rsid w:val="005D2912"/>
    <w:rsid w:val="006065BD"/>
    <w:rsid w:val="00645FA9"/>
    <w:rsid w:val="00647866"/>
    <w:rsid w:val="006538DA"/>
    <w:rsid w:val="00660CF8"/>
    <w:rsid w:val="00665003"/>
    <w:rsid w:val="006A2AD0"/>
    <w:rsid w:val="006C2375"/>
    <w:rsid w:val="006D4ECC"/>
    <w:rsid w:val="00722258"/>
    <w:rsid w:val="007243E5"/>
    <w:rsid w:val="00737327"/>
    <w:rsid w:val="00766EA0"/>
    <w:rsid w:val="0078718D"/>
    <w:rsid w:val="007A2226"/>
    <w:rsid w:val="007B6AB6"/>
    <w:rsid w:val="007F5B66"/>
    <w:rsid w:val="00823A1C"/>
    <w:rsid w:val="00845B9D"/>
    <w:rsid w:val="00860984"/>
    <w:rsid w:val="008B3ECB"/>
    <w:rsid w:val="008B4E85"/>
    <w:rsid w:val="008C1B2E"/>
    <w:rsid w:val="0091627E"/>
    <w:rsid w:val="009411AD"/>
    <w:rsid w:val="0097032B"/>
    <w:rsid w:val="0098100D"/>
    <w:rsid w:val="0099501A"/>
    <w:rsid w:val="009D2EAD"/>
    <w:rsid w:val="009D54B2"/>
    <w:rsid w:val="009E1922"/>
    <w:rsid w:val="009F7ED2"/>
    <w:rsid w:val="00A93661"/>
    <w:rsid w:val="00A95652"/>
    <w:rsid w:val="00AC0AB8"/>
    <w:rsid w:val="00B22A1E"/>
    <w:rsid w:val="00B33C6D"/>
    <w:rsid w:val="00B4508F"/>
    <w:rsid w:val="00B55AD5"/>
    <w:rsid w:val="00B73116"/>
    <w:rsid w:val="00B8057C"/>
    <w:rsid w:val="00BD6238"/>
    <w:rsid w:val="00BE3A9F"/>
    <w:rsid w:val="00BF593B"/>
    <w:rsid w:val="00BF773A"/>
    <w:rsid w:val="00BF7E81"/>
    <w:rsid w:val="00C13773"/>
    <w:rsid w:val="00C17CC8"/>
    <w:rsid w:val="00C57362"/>
    <w:rsid w:val="00C71988"/>
    <w:rsid w:val="00C80AE2"/>
    <w:rsid w:val="00C83417"/>
    <w:rsid w:val="00C9604F"/>
    <w:rsid w:val="00CA19AA"/>
    <w:rsid w:val="00CB1967"/>
    <w:rsid w:val="00CC5298"/>
    <w:rsid w:val="00CD06B6"/>
    <w:rsid w:val="00CD36F9"/>
    <w:rsid w:val="00CD736E"/>
    <w:rsid w:val="00CD798D"/>
    <w:rsid w:val="00CE161E"/>
    <w:rsid w:val="00CF3B99"/>
    <w:rsid w:val="00CF59A8"/>
    <w:rsid w:val="00D325A9"/>
    <w:rsid w:val="00D36A8A"/>
    <w:rsid w:val="00D61409"/>
    <w:rsid w:val="00D65958"/>
    <w:rsid w:val="00D6691E"/>
    <w:rsid w:val="00D71170"/>
    <w:rsid w:val="00DA1C92"/>
    <w:rsid w:val="00DA25D4"/>
    <w:rsid w:val="00DA6538"/>
    <w:rsid w:val="00DE1C63"/>
    <w:rsid w:val="00DF1E5F"/>
    <w:rsid w:val="00E15E75"/>
    <w:rsid w:val="00E5262C"/>
    <w:rsid w:val="00EC7DC4"/>
    <w:rsid w:val="00EC7E66"/>
    <w:rsid w:val="00ED205E"/>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236E"/>
  <w15:chartTrackingRefBased/>
  <w15:docId w15:val="{04795CCE-A7AA-46D6-9E76-78601482F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7362"/>
    <w:rPr>
      <w:rFonts w:ascii="Calibri" w:hAnsi="Calibri" w:cs="Calibri"/>
    </w:rPr>
  </w:style>
  <w:style w:type="paragraph" w:styleId="Heading1">
    <w:name w:val="heading 1"/>
    <w:aliases w:val="Pocket"/>
    <w:basedOn w:val="Normal"/>
    <w:next w:val="Normal"/>
    <w:link w:val="Heading1Char"/>
    <w:qFormat/>
    <w:rsid w:val="00C573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573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573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C573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573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7362"/>
  </w:style>
  <w:style w:type="character" w:customStyle="1" w:styleId="Heading1Char">
    <w:name w:val="Heading 1 Char"/>
    <w:aliases w:val="Pocket Char"/>
    <w:basedOn w:val="DefaultParagraphFont"/>
    <w:link w:val="Heading1"/>
    <w:rsid w:val="00C573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5736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5736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C5736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C5736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57362"/>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C5736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C57362"/>
    <w:rPr>
      <w:color w:val="auto"/>
      <w:u w:val="none"/>
    </w:rPr>
  </w:style>
  <w:style w:type="character" w:styleId="FollowedHyperlink">
    <w:name w:val="FollowedHyperlink"/>
    <w:basedOn w:val="DefaultParagraphFont"/>
    <w:uiPriority w:val="99"/>
    <w:semiHidden/>
    <w:unhideWhenUsed/>
    <w:rsid w:val="00C57362"/>
    <w:rPr>
      <w:color w:val="auto"/>
      <w:u w:val="none"/>
    </w:rPr>
  </w:style>
  <w:style w:type="paragraph" w:customStyle="1" w:styleId="textbold">
    <w:name w:val="text bold"/>
    <w:basedOn w:val="Normal"/>
    <w:link w:val="Emphasis"/>
    <w:uiPriority w:val="7"/>
    <w:qFormat/>
    <w:rsid w:val="00CD06B6"/>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CD06B6"/>
    <w:pPr>
      <w:ind w:left="720"/>
      <w:contextualSpacing/>
    </w:pPr>
  </w:style>
  <w:style w:type="character" w:styleId="UnresolvedMention">
    <w:name w:val="Unresolved Mention"/>
    <w:basedOn w:val="DefaultParagraphFont"/>
    <w:uiPriority w:val="99"/>
    <w:semiHidden/>
    <w:unhideWhenUsed/>
    <w:rsid w:val="00245819"/>
    <w:rPr>
      <w:color w:val="605E5C"/>
      <w:shd w:val="clear" w:color="auto" w:fill="E1DFDD"/>
    </w:rPr>
  </w:style>
  <w:style w:type="character" w:customStyle="1" w:styleId="UnderlineBold">
    <w:name w:val="Underline + Bold"/>
    <w:uiPriority w:val="1"/>
    <w:qFormat/>
    <w:rsid w:val="00ED205E"/>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arontherocks.com/2018/10/chinas-coming-financial-crisis-and-the-national-security-connection/" TargetMode="Externa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ww.foreignaffairs.com/articles/china/2018-10-15/beijings-nuclear-op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21</Pages>
  <Words>14865</Words>
  <Characters>84732</Characters>
  <Application>Microsoft Office Word</Application>
  <DocSecurity>0</DocSecurity>
  <Lines>706</Lines>
  <Paragraphs>198</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FW</vt:lpstr>
      <vt:lpstr>        1AC: Plan </vt:lpstr>
      <vt:lpstr>        1AC:  Advantage </vt:lpstr>
      <vt:lpstr>        UV</vt:lpstr>
    </vt:vector>
  </TitlesOfParts>
  <Company/>
  <LinksUpToDate>false</LinksUpToDate>
  <CharactersWithSpaces>99399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6</cp:revision>
  <dcterms:created xsi:type="dcterms:W3CDTF">2021-10-28T21:05:00Z</dcterms:created>
  <dcterms:modified xsi:type="dcterms:W3CDTF">2021-10-29T22:26:00Z</dcterms:modified>
</cp:coreProperties>
</file>