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01560" w14:textId="77777777" w:rsidR="00526650" w:rsidRDefault="00526650" w:rsidP="00526650">
      <w:pPr>
        <w:pStyle w:val="Heading3"/>
      </w:pPr>
      <w:r>
        <w:t>FW</w:t>
      </w:r>
    </w:p>
    <w:p w14:paraId="6340A823" w14:textId="77777777" w:rsidR="00526650" w:rsidRPr="003C2C68" w:rsidRDefault="00526650" w:rsidP="00526650">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427F439F" w14:textId="77777777" w:rsidR="00526650" w:rsidRDefault="00526650" w:rsidP="00526650">
      <w:pPr>
        <w:pStyle w:val="Heading4"/>
      </w:pPr>
      <w:r>
        <w:t>Naturalism is good, prevents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2751FCBC" w14:textId="77777777" w:rsidR="00526650" w:rsidRPr="003C2C68" w:rsidRDefault="00526650" w:rsidP="00526650">
      <w:pPr>
        <w:pStyle w:val="Heading4"/>
      </w:pPr>
      <w:r>
        <w:t xml:space="preserve">2. Evolutionary Skepticism – only a naturalistic understanding of the world provides a coherent answer to debunking objections, otherwise its likely that our moral rules are due to evolutionary facts rather than rational ormoral beliefs, naturalism solves, if moral = naturals, then it wouldn’t disprove our theory </w:t>
      </w:r>
    </w:p>
    <w:p w14:paraId="0F598733" w14:textId="77777777" w:rsidR="00526650" w:rsidRPr="004D267B" w:rsidRDefault="00526650" w:rsidP="00526650">
      <w:pPr>
        <w:pStyle w:val="Heading4"/>
        <w:rPr>
          <w:rFonts w:cs="Calibri"/>
        </w:rPr>
      </w:pPr>
      <w:r>
        <w:t xml:space="preserve">3. </w:t>
      </w:r>
      <w:r w:rsidRPr="004D267B">
        <w:rPr>
          <w:rFonts w:cs="Calibri"/>
        </w:rPr>
        <w:t xml:space="preserve">Pleasure is an intrinsic good. </w:t>
      </w:r>
    </w:p>
    <w:p w14:paraId="78A46D44" w14:textId="77777777" w:rsidR="00526650" w:rsidRDefault="00526650" w:rsidP="00526650">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5700BD51" w14:textId="77777777" w:rsidR="00526650" w:rsidRDefault="00526650" w:rsidP="00526650">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526BB0C1" w14:textId="77777777" w:rsidR="00526650" w:rsidRDefault="00526650" w:rsidP="00526650">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r w:rsidRPr="00E55813">
        <w:rPr>
          <w:rStyle w:val="Emphasis"/>
          <w:highlight w:val="green"/>
        </w:rPr>
        <w:t>her</w:t>
      </w:r>
      <w:r w:rsidRPr="004D267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0868BE46" w14:textId="77777777" w:rsidR="00526650" w:rsidRPr="004D267B" w:rsidRDefault="00526650" w:rsidP="00526650">
      <w:pPr>
        <w:rPr>
          <w:sz w:val="16"/>
        </w:rPr>
      </w:pPr>
      <w:r w:rsidRPr="004D267B">
        <w:rPr>
          <w:sz w:val="16"/>
        </w:rPr>
        <w:lastRenderedPageBreak/>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355834F5" w14:textId="77777777" w:rsidR="00526650" w:rsidRPr="0099501A" w:rsidRDefault="00526650" w:rsidP="00526650">
      <w:pPr>
        <w:pStyle w:val="Heading4"/>
      </w:pPr>
      <w:r>
        <w:t xml:space="preserve">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 </w:t>
      </w:r>
    </w:p>
    <w:p w14:paraId="13F47752" w14:textId="77777777" w:rsidR="00526650" w:rsidRDefault="00526650" w:rsidP="00526650">
      <w:pPr>
        <w:pStyle w:val="Heading3"/>
      </w:pPr>
      <w:r>
        <w:t xml:space="preserve">1AC: Plan </w:t>
      </w:r>
    </w:p>
    <w:p w14:paraId="24922FE0" w14:textId="77777777" w:rsidR="00526650" w:rsidRDefault="00526650" w:rsidP="00526650">
      <w:pPr>
        <w:pStyle w:val="Heading4"/>
      </w:pPr>
      <w:r>
        <w:t xml:space="preserve">Plan – The People’s Republic of China ought to </w:t>
      </w:r>
      <w:r w:rsidRPr="007A4168">
        <w:t>recognize an unconditional right of workers to strike.</w:t>
      </w:r>
    </w:p>
    <w:p w14:paraId="174368DD" w14:textId="77777777" w:rsidR="00526650" w:rsidRPr="007A4168" w:rsidRDefault="00526650" w:rsidP="00526650">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101A9A83" w14:textId="77777777" w:rsidR="00526650" w:rsidRPr="00A44704" w:rsidRDefault="00526650" w:rsidP="00526650">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67A65E37" w14:textId="77777777" w:rsidR="00526650" w:rsidRDefault="00526650" w:rsidP="00526650">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47960E2" w14:textId="77777777" w:rsidR="00526650" w:rsidRPr="00065A8D" w:rsidRDefault="00526650" w:rsidP="00526650"/>
    <w:p w14:paraId="6F86B66F" w14:textId="77777777" w:rsidR="00526650" w:rsidRDefault="00526650" w:rsidP="00526650">
      <w:pPr>
        <w:pStyle w:val="Heading3"/>
      </w:pPr>
      <w:r>
        <w:t>1AC: Soft Power Advantage [China Heg Dump] - WIP</w:t>
      </w:r>
    </w:p>
    <w:p w14:paraId="1E11B5BD" w14:textId="77777777" w:rsidR="00526650" w:rsidRPr="007A7A2D" w:rsidRDefault="00526650" w:rsidP="00526650">
      <w:pPr>
        <w:pStyle w:val="Heading4"/>
      </w:pPr>
      <w:r>
        <w:t xml:space="preserve">Lack of Chinese Right to Strike </w:t>
      </w:r>
      <w:r>
        <w:rPr>
          <w:u w:val="single"/>
        </w:rPr>
        <w:t>devastates</w:t>
      </w:r>
      <w:r>
        <w:t xml:space="preserve"> Collective Bargaining – undermines any legal leverage for Strikes.</w:t>
      </w:r>
    </w:p>
    <w:p w14:paraId="2875DF6A" w14:textId="77777777" w:rsidR="00526650" w:rsidRPr="00DE1165" w:rsidRDefault="00526650" w:rsidP="00526650">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4D08B17C" w14:textId="77777777" w:rsidR="00526650" w:rsidRPr="00D74C52" w:rsidRDefault="00526650" w:rsidP="00526650">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18DC2ED" w14:textId="77777777" w:rsidR="00526650" w:rsidRDefault="00526650" w:rsidP="00526650">
      <w:pPr>
        <w:pStyle w:val="Heading4"/>
      </w:pPr>
      <w:r>
        <w:t xml:space="preserve">Any credible union power is </w:t>
      </w:r>
      <w:r>
        <w:rPr>
          <w:u w:val="single"/>
        </w:rPr>
        <w:t>under-cut</w:t>
      </w:r>
      <w:r>
        <w:t xml:space="preserve"> by detentions of labor activists.</w:t>
      </w:r>
    </w:p>
    <w:p w14:paraId="167BF8FC" w14:textId="77777777" w:rsidR="00526650" w:rsidRPr="00FC7D85" w:rsidRDefault="00526650" w:rsidP="00526650">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D0B8AD4" w14:textId="77777777" w:rsidR="00526650" w:rsidRDefault="00526650" w:rsidP="00526650">
      <w:pPr>
        <w:rPr>
          <w:u w:val="single"/>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w:t>
      </w:r>
    </w:p>
    <w:p w14:paraId="2ED9B218" w14:textId="77777777" w:rsidR="00526650" w:rsidRDefault="00526650" w:rsidP="00526650">
      <w:pPr>
        <w:rPr>
          <w:u w:val="single"/>
        </w:rPr>
      </w:pPr>
    </w:p>
    <w:p w14:paraId="70921CB4" w14:textId="77777777" w:rsidR="00526650" w:rsidRPr="00D74C52" w:rsidRDefault="00526650" w:rsidP="00526650">
      <w:pPr>
        <w:rPr>
          <w:sz w:val="16"/>
        </w:rPr>
      </w:pPr>
      <w:r w:rsidRPr="00D74C52">
        <w:rPr>
          <w:u w:val="single"/>
        </w:rPr>
        <w:t xml:space="preserve">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30642B5D" w14:textId="77777777" w:rsidR="00526650" w:rsidRDefault="00526650" w:rsidP="00526650">
      <w:pPr>
        <w:pStyle w:val="Heading4"/>
      </w:pPr>
      <w:r>
        <w:t xml:space="preserve">The Right to Strike </w:t>
      </w:r>
      <w:r>
        <w:rPr>
          <w:u w:val="single"/>
        </w:rPr>
        <w:t>re-balances</w:t>
      </w:r>
      <w:r>
        <w:t xml:space="preserve"> China’s Economy. </w:t>
      </w:r>
    </w:p>
    <w:p w14:paraId="0DE05FF0" w14:textId="77777777" w:rsidR="00526650" w:rsidRDefault="00526650" w:rsidP="00526650">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3CD22CC" w14:textId="77777777" w:rsidR="00526650" w:rsidRDefault="00526650" w:rsidP="00526650">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1FBCD72F" w14:textId="77777777" w:rsidR="00526650" w:rsidRDefault="00526650" w:rsidP="00526650">
      <w:pPr>
        <w:pStyle w:val="Heading4"/>
      </w:pPr>
      <w:r>
        <w:t xml:space="preserve">Enhanced Unions and Labor Reforms key to </w:t>
      </w:r>
      <w:r>
        <w:rPr>
          <w:u w:val="single"/>
        </w:rPr>
        <w:t>sustained</w:t>
      </w:r>
      <w:r>
        <w:t xml:space="preserve"> Chinese Economic Growth.</w:t>
      </w:r>
    </w:p>
    <w:p w14:paraId="2A97EF48" w14:textId="77777777" w:rsidR="00526650" w:rsidRPr="00A415B4" w:rsidRDefault="00526650" w:rsidP="00526650">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1C36264" w14:textId="77777777" w:rsidR="00526650" w:rsidRDefault="00526650" w:rsidP="00526650">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5FA269DF" w14:textId="77777777" w:rsidR="00526650" w:rsidRDefault="00526650" w:rsidP="00526650">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74C47E27" w14:textId="77777777" w:rsidR="00526650" w:rsidRPr="0089075A" w:rsidRDefault="00526650" w:rsidP="00526650">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31289ED2" w14:textId="77777777" w:rsidR="00526650" w:rsidRPr="0089075A" w:rsidRDefault="00526650" w:rsidP="00526650">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7E61B37B" w14:textId="77777777" w:rsidR="00526650" w:rsidRPr="003432AE" w:rsidRDefault="00526650" w:rsidP="00526650">
      <w:pPr>
        <w:pStyle w:val="Heading4"/>
      </w:pPr>
      <w:r>
        <w:t xml:space="preserve">Chinese Economic Decline leads to </w:t>
      </w:r>
      <w:r>
        <w:rPr>
          <w:u w:val="single"/>
        </w:rPr>
        <w:t>all-out War</w:t>
      </w:r>
      <w:r>
        <w:t xml:space="preserve"> – specifically over </w:t>
      </w:r>
      <w:r>
        <w:rPr>
          <w:u w:val="single"/>
        </w:rPr>
        <w:t>Taiwan</w:t>
      </w:r>
      <w:r>
        <w:t>.</w:t>
      </w:r>
    </w:p>
    <w:p w14:paraId="052F63AF" w14:textId="77777777" w:rsidR="00526650" w:rsidRPr="00065A8D" w:rsidRDefault="00526650" w:rsidP="00526650">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60FD691" w14:textId="77777777" w:rsidR="00526650" w:rsidRPr="00065A8D" w:rsidRDefault="00526650" w:rsidP="00526650">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Any Chinese military adventurism is likely to be focused on Taiwan.</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8A72FAD" w14:textId="77777777" w:rsidR="00526650" w:rsidRDefault="00526650" w:rsidP="00526650">
      <w:pPr>
        <w:pStyle w:val="Heading4"/>
      </w:pPr>
      <w:r>
        <w:t>Taiwan goes Nuclear.</w:t>
      </w:r>
    </w:p>
    <w:p w14:paraId="30DCBFC3" w14:textId="77777777" w:rsidR="00526650" w:rsidRPr="007B7203" w:rsidRDefault="00526650" w:rsidP="00526650">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1FB5735C" w14:textId="77777777" w:rsidR="00526650" w:rsidRDefault="00526650" w:rsidP="00526650">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0F1749E5" w14:textId="77777777" w:rsidR="00526650" w:rsidRDefault="00526650" w:rsidP="00526650">
      <w:pPr>
        <w:pStyle w:val="Heading4"/>
      </w:pPr>
      <w:r>
        <w:t xml:space="preserve">Nuke war causes extinction </w:t>
      </w:r>
    </w:p>
    <w:p w14:paraId="0B7A95E2" w14:textId="77777777" w:rsidR="00526650" w:rsidRPr="005E50AE" w:rsidRDefault="00526650" w:rsidP="00526650">
      <w:pPr>
        <w:pStyle w:val="ListParagraph"/>
        <w:numPr>
          <w:ilvl w:val="0"/>
          <w:numId w:val="11"/>
        </w:numPr>
      </w:pPr>
      <w:r>
        <w:t>Checked</w:t>
      </w:r>
    </w:p>
    <w:p w14:paraId="78D4C1B6" w14:textId="77777777" w:rsidR="00526650" w:rsidRPr="00E530E8" w:rsidRDefault="00526650" w:rsidP="00526650">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15184F51" w14:textId="77777777" w:rsidR="00526650" w:rsidRPr="00C30ECF" w:rsidRDefault="00526650" w:rsidP="00526650">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0A794FD" w14:textId="77777777" w:rsidR="00526650" w:rsidRPr="00B55AD5" w:rsidRDefault="00526650" w:rsidP="00526650"/>
    <w:p w14:paraId="5A3F852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526650"/>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2665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E57D"/>
  <w15:chartTrackingRefBased/>
  <w15:docId w15:val="{3D352B4D-A150-47A1-8F37-38402F7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6650"/>
    <w:rPr>
      <w:rFonts w:ascii="Calibri" w:hAnsi="Calibri" w:cs="Calibri"/>
    </w:rPr>
  </w:style>
  <w:style w:type="paragraph" w:styleId="Heading1">
    <w:name w:val="heading 1"/>
    <w:aliases w:val="Pocket"/>
    <w:basedOn w:val="Normal"/>
    <w:next w:val="Normal"/>
    <w:link w:val="Heading1Char"/>
    <w:qFormat/>
    <w:rsid w:val="005266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66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66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5266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66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650"/>
  </w:style>
  <w:style w:type="character" w:customStyle="1" w:styleId="Heading1Char">
    <w:name w:val="Heading 1 Char"/>
    <w:aliases w:val="Pocket Char"/>
    <w:basedOn w:val="DefaultParagraphFont"/>
    <w:link w:val="Heading1"/>
    <w:rsid w:val="005266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66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665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52665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52665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665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52665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526650"/>
    <w:rPr>
      <w:color w:val="auto"/>
      <w:u w:val="none"/>
    </w:rPr>
  </w:style>
  <w:style w:type="character" w:styleId="FollowedHyperlink">
    <w:name w:val="FollowedHyperlink"/>
    <w:basedOn w:val="DefaultParagraphFont"/>
    <w:uiPriority w:val="99"/>
    <w:semiHidden/>
    <w:unhideWhenUsed/>
    <w:rsid w:val="00526650"/>
    <w:rPr>
      <w:color w:val="auto"/>
      <w:u w:val="none"/>
    </w:rPr>
  </w:style>
  <w:style w:type="paragraph" w:customStyle="1" w:styleId="textbold">
    <w:name w:val="text bold"/>
    <w:basedOn w:val="Normal"/>
    <w:link w:val="Emphasis"/>
    <w:uiPriority w:val="7"/>
    <w:qFormat/>
    <w:rsid w:val="0052665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266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18</Pages>
  <Words>9285</Words>
  <Characters>52925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2021-10-28T20:20:00Z</dcterms:created>
  <dcterms:modified xsi:type="dcterms:W3CDTF">2021-10-28T20:20:00Z</dcterms:modified>
</cp:coreProperties>
</file>