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2C70A" w14:textId="77777777" w:rsidR="001D60D2" w:rsidRDefault="001D60D2" w:rsidP="001D60D2">
      <w:pPr>
        <w:pStyle w:val="Heading3"/>
      </w:pPr>
      <w:r>
        <w:t>1AC: Framework</w:t>
      </w:r>
    </w:p>
    <w:p w14:paraId="1A2C009C" w14:textId="77777777" w:rsidR="001D60D2" w:rsidRPr="003C2C68" w:rsidRDefault="001D60D2" w:rsidP="001D60D2">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25202861" w14:textId="77777777" w:rsidR="001D60D2" w:rsidRPr="004D267B" w:rsidRDefault="001D60D2" w:rsidP="001D60D2">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5DB9E48F" w14:textId="77777777" w:rsidR="001D60D2" w:rsidRDefault="001D60D2" w:rsidP="001D60D2">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F821B30" w14:textId="77777777" w:rsidR="001D60D2" w:rsidRDefault="001D60D2" w:rsidP="001D60D2">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D59E716" w14:textId="77777777" w:rsidR="001D60D2" w:rsidRDefault="001D60D2" w:rsidP="001D60D2">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7D033159" w14:textId="77777777" w:rsidR="001D60D2" w:rsidRPr="00A65CDB" w:rsidRDefault="001D60D2" w:rsidP="001D60D2">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7E8914FF" w14:textId="77777777" w:rsidR="001D60D2" w:rsidRDefault="001D60D2" w:rsidP="001D60D2">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04A3D08C" w14:textId="5912EA78" w:rsidR="001D60D2" w:rsidRDefault="001D60D2" w:rsidP="001D60D2">
      <w:pPr>
        <w:pStyle w:val="Heading3"/>
      </w:pPr>
      <w:r>
        <w:t>1AC: Plan</w:t>
      </w:r>
    </w:p>
    <w:p w14:paraId="1B84368C" w14:textId="77777777" w:rsidR="001D60D2" w:rsidRPr="007F3FA1" w:rsidRDefault="001D60D2" w:rsidP="001D60D2">
      <w:pPr>
        <w:pStyle w:val="Heading4"/>
      </w:pPr>
      <w:r>
        <w:t xml:space="preserve">Plan - </w:t>
      </w:r>
      <w:r w:rsidRPr="007F3FA1">
        <w:t xml:space="preserve">Private entities </w:t>
      </w:r>
      <w:r>
        <w:t>should</w:t>
      </w:r>
      <w:r w:rsidRPr="007F3FA1">
        <w:t xml:space="preserve"> not appropriate lunar heritage sites</w:t>
      </w:r>
    </w:p>
    <w:p w14:paraId="3A2D485D" w14:textId="77777777" w:rsidR="001D60D2" w:rsidRDefault="001D60D2" w:rsidP="001D60D2">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763DF7C4" w14:textId="77777777" w:rsidR="001D60D2" w:rsidRDefault="001D60D2" w:rsidP="001D60D2">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42570E31" w14:textId="77777777" w:rsidR="001D60D2" w:rsidRPr="00FE6C2C" w:rsidRDefault="001D60D2" w:rsidP="001D60D2"/>
    <w:p w14:paraId="20C84E89" w14:textId="77777777" w:rsidR="001D60D2" w:rsidRDefault="001D60D2" w:rsidP="001D60D2">
      <w:pPr>
        <w:pStyle w:val="Heading3"/>
      </w:pPr>
      <w:r>
        <w:t>1AC: Lunar Heritage v3</w:t>
      </w:r>
    </w:p>
    <w:p w14:paraId="3F79A45A" w14:textId="77777777" w:rsidR="001D60D2" w:rsidRPr="00926B03" w:rsidRDefault="001D60D2" w:rsidP="001D60D2">
      <w:pPr>
        <w:pStyle w:val="Heading4"/>
      </w:pPr>
      <w:r>
        <w:t xml:space="preserve">The Advantage is </w:t>
      </w:r>
      <w:r>
        <w:rPr>
          <w:u w:val="single"/>
        </w:rPr>
        <w:t>Lunar Heritage</w:t>
      </w:r>
      <w:r>
        <w:t>:</w:t>
      </w:r>
    </w:p>
    <w:p w14:paraId="38A2EE95" w14:textId="77777777" w:rsidR="001D60D2" w:rsidRDefault="001D60D2" w:rsidP="001D60D2">
      <w:pPr>
        <w:pStyle w:val="Heading4"/>
      </w:pPr>
      <w:r>
        <w:t xml:space="preserve">Global Moon Rush by </w:t>
      </w:r>
      <w:r>
        <w:rPr>
          <w:u w:val="single"/>
        </w:rPr>
        <w:t>private actors</w:t>
      </w:r>
      <w:r>
        <w:t xml:space="preserve"> is </w:t>
      </w:r>
      <w:r>
        <w:rPr>
          <w:u w:val="single"/>
        </w:rPr>
        <w:t>coming now</w:t>
      </w:r>
      <w:r>
        <w:t>.</w:t>
      </w:r>
    </w:p>
    <w:p w14:paraId="5DA79475" w14:textId="77777777" w:rsidR="001D60D2" w:rsidRPr="00042143" w:rsidRDefault="001D60D2" w:rsidP="001D60D2">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00F72D8A" w14:textId="77777777" w:rsidR="001D60D2" w:rsidRDefault="001D60D2" w:rsidP="001D60D2">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w:t>
      </w:r>
      <w:r w:rsidRPr="00547C9B">
        <w:rPr>
          <w:sz w:val="16"/>
        </w:rPr>
        <w:t xml:space="preserve">as a “bus stop to the moon and beyond”. His vision is for a “moon village”, but rather than a sprawl of domes, </w:t>
      </w:r>
      <w:proofErr w:type="gramStart"/>
      <w:r w:rsidRPr="00547C9B">
        <w:rPr>
          <w:sz w:val="16"/>
        </w:rPr>
        <w:t>shops</w:t>
      </w:r>
      <w:proofErr w:type="gramEnd"/>
      <w:r w:rsidRPr="00547C9B">
        <w:rPr>
          <w:sz w:val="16"/>
        </w:rPr>
        <w:t xml:space="preserve"> and a </w:t>
      </w:r>
      <w:proofErr w:type="spellStart"/>
      <w:r w:rsidRPr="00547C9B">
        <w:rPr>
          <w:sz w:val="16"/>
        </w:rPr>
        <w:t>cosy</w:t>
      </w:r>
      <w:proofErr w:type="spellEnd"/>
      <w:r w:rsidRPr="00547C9B">
        <w:rPr>
          <w:sz w:val="16"/>
        </w:rPr>
        <w:t xml:space="preserve">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Nasa selected three companies to</w:t>
      </w:r>
      <w:r w:rsidRPr="006D6898">
        <w:rPr>
          <w:rStyle w:val="StyleUnderline"/>
        </w:rPr>
        <w:t xml:space="preserve"> design, build and </w:t>
      </w:r>
      <w:r w:rsidRPr="0088535C">
        <w:rPr>
          <w:rStyle w:val="Emphasis"/>
          <w:highlight w:val="green"/>
        </w:rPr>
        <w:t>operate</w:t>
      </w:r>
      <w:r w:rsidRPr="0088535C">
        <w:rPr>
          <w:rStyle w:val="StyleUnderline"/>
          <w:highlight w:val="green"/>
        </w:rPr>
        <w:t xml:space="preserve"> </w:t>
      </w:r>
      <w:r w:rsidRPr="0088535C">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88535C">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proofErr w:type="gramStart"/>
      <w:r w:rsidRPr="0088535C">
        <w:rPr>
          <w:rStyle w:val="Emphasis"/>
          <w:highlight w:val="green"/>
        </w:rPr>
        <w:t>have to</w:t>
      </w:r>
      <w:proofErr w:type="gramEnd"/>
      <w:r w:rsidRPr="0088535C">
        <w:rPr>
          <w:rStyle w:val="Emphasis"/>
          <w:highlight w:val="green"/>
        </w:rPr>
        <w:t xml:space="preserve">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259AC33A" w14:textId="77777777" w:rsidR="001D60D2" w:rsidRDefault="001D60D2" w:rsidP="001D60D2">
      <w:pPr>
        <w:pStyle w:val="Heading4"/>
      </w:pPr>
      <w:r>
        <w:t xml:space="preserve">Destroys </w:t>
      </w:r>
      <w:r w:rsidRPr="00D961AA">
        <w:rPr>
          <w:u w:val="single"/>
        </w:rPr>
        <w:t>scientifically rich</w:t>
      </w:r>
      <w:r>
        <w:t xml:space="preserve"> Tranquility base artifacts.</w:t>
      </w:r>
    </w:p>
    <w:p w14:paraId="3D405579" w14:textId="77777777" w:rsidR="001D60D2" w:rsidRPr="00380B2A" w:rsidRDefault="001D60D2" w:rsidP="001D60D2">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681BDA49" w14:textId="77777777" w:rsidR="001D60D2" w:rsidRDefault="001D60D2" w:rsidP="001D60D2">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F920414" w14:textId="77777777" w:rsidR="001D60D2" w:rsidRDefault="001D60D2" w:rsidP="001D60D2">
      <w:pPr>
        <w:pStyle w:val="Heading4"/>
      </w:pPr>
      <w:r>
        <w:t xml:space="preserve">Private entities are a </w:t>
      </w:r>
      <w:r>
        <w:rPr>
          <w:u w:val="single"/>
        </w:rPr>
        <w:t>unique threat</w:t>
      </w:r>
      <w:r>
        <w:t>---universal rules key.</w:t>
      </w:r>
    </w:p>
    <w:p w14:paraId="6FB339C5" w14:textId="77777777" w:rsidR="001D60D2" w:rsidRPr="00BE44DC" w:rsidRDefault="001D60D2" w:rsidP="001D60D2">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9BC37D9" w14:textId="77777777" w:rsidR="001D60D2" w:rsidRPr="00420B02" w:rsidRDefault="001D60D2" w:rsidP="001D60D2">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A50E06">
        <w:rPr>
          <w:b/>
          <w:bCs/>
          <w:highlight w:val="green"/>
          <w:u w:val="single"/>
        </w:rPr>
        <w:t>private</w:t>
      </w:r>
      <w:r w:rsidRPr="0083402C">
        <w:rPr>
          <w:u w:val="single"/>
        </w:rPr>
        <w:t>-</w:t>
      </w:r>
      <w:r w:rsidRPr="0083402C">
        <w:rPr>
          <w:b/>
          <w:bCs/>
          <w:u w:val="single"/>
        </w:rPr>
        <w:t>sector</w:t>
      </w:r>
      <w:proofErr w:type="gramEnd"/>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 xml:space="preserve">the United Nations Educational, </w:t>
      </w:r>
      <w:proofErr w:type="spellStart"/>
      <w:r w:rsidRPr="00F315DA">
        <w:rPr>
          <w:sz w:val="16"/>
        </w:rPr>
        <w:t>Scientifi</w:t>
      </w:r>
      <w:proofErr w:type="spellEnd"/>
      <w:r w:rsidRPr="00F315DA">
        <w:rPr>
          <w:sz w:val="16"/>
        </w:rPr>
        <w:t xml:space="preserve">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F315DA">
        <w:rPr>
          <w:sz w:val="16"/>
        </w:rPr>
        <w:t>( 7</w:t>
      </w:r>
      <w:proofErr w:type="gramEnd"/>
      <w:r w:rsidRPr="00F315DA">
        <w:rPr>
          <w:sz w:val="16"/>
        </w:rPr>
        <w:t xml:space="preserve">). These designations are very limited, and although the convention has been </w:t>
      </w:r>
      <w:proofErr w:type="spellStart"/>
      <w:r w:rsidRPr="00F315DA">
        <w:rPr>
          <w:sz w:val="16"/>
        </w:rPr>
        <w:t>ratifi</w:t>
      </w:r>
      <w:proofErr w:type="spellEnd"/>
      <w:r w:rsidRPr="00F315DA">
        <w:rPr>
          <w:sz w:val="16"/>
        </w:rPr>
        <w:t xml:space="preserve"> ed by 43 nations, the United States, Russia, and China are not among them. Thus, any new treaty of this type </w:t>
      </w:r>
      <w:proofErr w:type="spellStart"/>
      <w:r w:rsidRPr="00F315DA">
        <w:rPr>
          <w:sz w:val="16"/>
        </w:rPr>
        <w:t>specifi</w:t>
      </w:r>
      <w:proofErr w:type="spellEnd"/>
      <w:r w:rsidRPr="00F315DA">
        <w:rPr>
          <w:sz w:val="16"/>
        </w:rPr>
        <w:t xml:space="preserve"> </w:t>
      </w:r>
      <w:proofErr w:type="spellStart"/>
      <w:r w:rsidRPr="00F315DA">
        <w:rPr>
          <w:sz w:val="16"/>
        </w:rPr>
        <w:t>cally</w:t>
      </w:r>
      <w:proofErr w:type="spellEnd"/>
      <w:r w:rsidRPr="00F315DA">
        <w:rPr>
          <w:sz w:val="16"/>
        </w:rPr>
        <w:t xml:space="preserve"> for outer space would have little chance of being </w:t>
      </w:r>
      <w:proofErr w:type="spellStart"/>
      <w:r w:rsidRPr="00F315DA">
        <w:rPr>
          <w:sz w:val="16"/>
        </w:rPr>
        <w:t>ratifi</w:t>
      </w:r>
      <w:proofErr w:type="spellEnd"/>
      <w:r w:rsidRPr="00F315DA">
        <w:rPr>
          <w:sz w:val="16"/>
        </w:rPr>
        <w:t xml:space="preserve"> ed by the major space-faring nations. </w:t>
      </w:r>
      <w:r w:rsidRPr="00F315DA">
        <w:rPr>
          <w:sz w:val="16"/>
          <w:szCs w:val="16"/>
        </w:rPr>
        <w:t xml:space="preserve">A Proposal to Protect Lunar Sites Although a new U.N. treaty for space artifacts of </w:t>
      </w:r>
      <w:proofErr w:type="spellStart"/>
      <w:r w:rsidRPr="00F315DA">
        <w:rPr>
          <w:sz w:val="16"/>
          <w:szCs w:val="16"/>
        </w:rPr>
        <w:t>signifi</w:t>
      </w:r>
      <w:proofErr w:type="spellEnd"/>
      <w:r w:rsidRPr="00F315DA">
        <w:rPr>
          <w:sz w:val="16"/>
          <w:szCs w:val="16"/>
        </w:rPr>
        <w:t xml:space="preserve"> </w:t>
      </w:r>
      <w:proofErr w:type="gramStart"/>
      <w:r w:rsidRPr="00F315DA">
        <w:rPr>
          <w:sz w:val="16"/>
          <w:szCs w:val="16"/>
        </w:rPr>
        <w:t>cant</w:t>
      </w:r>
      <w:proofErr w:type="gramEnd"/>
      <w:r w:rsidRPr="00F315D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F315DA">
        <w:rPr>
          <w:sz w:val="16"/>
          <w:szCs w:val="16"/>
        </w:rPr>
        <w:t>( 8</w:t>
      </w:r>
      <w:proofErr w:type="gramEnd"/>
      <w:r w:rsidRPr="00F315DA">
        <w:rPr>
          <w:sz w:val="16"/>
          <w:szCs w:val="16"/>
        </w:rPr>
        <w:t xml:space="preserve">).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4B74E48" w14:textId="77777777" w:rsidR="001D60D2" w:rsidRDefault="001D60D2" w:rsidP="001D60D2">
      <w:pPr>
        <w:pStyle w:val="Heading4"/>
      </w:pPr>
      <w:r>
        <w:t xml:space="preserve">Heritage Sites </w:t>
      </w:r>
      <w:r>
        <w:rPr>
          <w:u w:val="single"/>
        </w:rPr>
        <w:t>are critical</w:t>
      </w:r>
      <w:r>
        <w:t xml:space="preserve"> for </w:t>
      </w:r>
      <w:r>
        <w:rPr>
          <w:u w:val="single"/>
        </w:rPr>
        <w:t>science research</w:t>
      </w:r>
      <w:r>
        <w:t xml:space="preserve"> around Dust. </w:t>
      </w:r>
    </w:p>
    <w:p w14:paraId="174300D1" w14:textId="77777777" w:rsidR="001D60D2" w:rsidRPr="002C1327" w:rsidRDefault="001D60D2" w:rsidP="001D60D2">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083118B" w14:textId="77777777" w:rsidR="001D60D2" w:rsidRPr="00300410" w:rsidRDefault="001D60D2" w:rsidP="001D60D2">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w:t>
      </w:r>
      <w:proofErr w:type="gramStart"/>
      <w:r w:rsidRPr="00547C9B">
        <w:rPr>
          <w:rStyle w:val="StyleUnderline"/>
        </w:rPr>
        <w:t>left behind,</w:t>
      </w:r>
      <w:proofErr w:type="gramEnd"/>
      <w:r w:rsidRPr="00547C9B">
        <w:rPr>
          <w:rStyle w:val="StyleUnderline"/>
        </w:rPr>
        <w:t xml:space="preserve">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F44BD24" w14:textId="77777777" w:rsidR="001D60D2" w:rsidRDefault="001D60D2" w:rsidP="001D60D2">
      <w:pPr>
        <w:pStyle w:val="Heading4"/>
      </w:pPr>
      <w:r>
        <w:t xml:space="preserve">Moon Dust Research key to </w:t>
      </w:r>
      <w:r>
        <w:rPr>
          <w:u w:val="single"/>
        </w:rPr>
        <w:t>Moon Basing</w:t>
      </w:r>
      <w:r>
        <w:t>.</w:t>
      </w:r>
    </w:p>
    <w:p w14:paraId="4B18D808" w14:textId="77777777" w:rsidR="001D60D2" w:rsidRPr="00362E4C" w:rsidRDefault="001D60D2" w:rsidP="001D60D2">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13249AED" w14:textId="77777777" w:rsidR="001D60D2" w:rsidRPr="00322476" w:rsidRDefault="001D60D2" w:rsidP="001D60D2">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547C9B">
        <w:rPr>
          <w:rStyle w:val="StyleUnderline"/>
        </w:rPr>
        <w:t xml:space="preserve">pieces left on the Moon have </w:t>
      </w:r>
      <w:r w:rsidRPr="00547C9B">
        <w:rPr>
          <w:rStyle w:val="Emphasis"/>
          <w:bdr w:val="single" w:sz="18" w:space="0" w:color="auto"/>
        </w:rPr>
        <w:t>enormous scientific significance</w:t>
      </w:r>
      <w:r w:rsidRPr="00AA1107">
        <w:rPr>
          <w:sz w:val="14"/>
        </w:rPr>
        <w:t xml:space="preserve">. Take </w:t>
      </w:r>
      <w:r w:rsidRPr="0088535C">
        <w:rPr>
          <w:rStyle w:val="StyleUnderline"/>
          <w:highlight w:val="green"/>
        </w:rPr>
        <w:t>moon dust</w:t>
      </w:r>
      <w:r w:rsidRPr="00B51893">
        <w:rPr>
          <w:rStyle w:val="StyleUnderline"/>
        </w:rPr>
        <w:t xml:space="preserve">. It's a real </w:t>
      </w:r>
      <w:r w:rsidRPr="00547C9B">
        <w:rPr>
          <w:rStyle w:val="StyleUnderline"/>
        </w:rPr>
        <w:t>problem for moon-bound equipment</w:t>
      </w:r>
      <w:r w:rsidRPr="00AE2E56">
        <w:rPr>
          <w:rStyle w:val="StyleUnderline"/>
        </w:rPr>
        <w:t xml:space="preserve"> because it's </w:t>
      </w:r>
      <w:r w:rsidRPr="0088535C">
        <w:rPr>
          <w:rStyle w:val="Emphasis"/>
          <w:highlight w:val="green"/>
        </w:rPr>
        <w:t>made o</w:t>
      </w:r>
      <w:r w:rsidRPr="0088535C">
        <w:rPr>
          <w:rStyle w:val="StyleUnderline"/>
          <w:highlight w:val="green"/>
        </w:rPr>
        <w:t>f</w:t>
      </w:r>
      <w:r w:rsidRPr="00AE2E56">
        <w:rPr>
          <w:rStyle w:val="StyleUnderline"/>
        </w:rPr>
        <w:t xml:space="preserve"> fine,</w:t>
      </w:r>
      <w:r w:rsidRPr="00AA1107">
        <w:rPr>
          <w:sz w:val="14"/>
        </w:rPr>
        <w:t xml:space="preserve"> super sticky and highly </w:t>
      </w:r>
      <w:r w:rsidRPr="0088535C">
        <w:rPr>
          <w:rStyle w:val="Emphasis"/>
          <w:highlight w:val="green"/>
        </w:rPr>
        <w:t>abrasive grains</w:t>
      </w:r>
      <w:r w:rsidRPr="00AE2E56">
        <w:rPr>
          <w:rStyle w:val="StyleUnderline"/>
        </w:rPr>
        <w:t xml:space="preserve">, </w:t>
      </w:r>
      <w:r w:rsidRPr="00B51893">
        <w:rPr>
          <w:rStyle w:val="Emphasis"/>
        </w:rPr>
        <w:t xml:space="preserve">which have a </w:t>
      </w:r>
      <w:r w:rsidRPr="0088535C">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88535C">
        <w:rPr>
          <w:rStyle w:val="Emphasis"/>
          <w:highlight w:val="green"/>
        </w:rPr>
        <w:t>footprints</w:t>
      </w:r>
      <w:r w:rsidRPr="0088535C">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88535C">
        <w:rPr>
          <w:rStyle w:val="Emphasis"/>
          <w:highlight w:val="green"/>
        </w:rPr>
        <w:t xml:space="preserve">gave us </w:t>
      </w:r>
      <w:r w:rsidRPr="00547C9B">
        <w:rPr>
          <w:rStyle w:val="Emphasis"/>
        </w:rPr>
        <w:t xml:space="preserve">valuable </w:t>
      </w:r>
      <w:r w:rsidRPr="0088535C">
        <w:rPr>
          <w:rStyle w:val="Emphasis"/>
          <w:highlight w:val="green"/>
          <w:bdr w:val="single" w:sz="18" w:space="0" w:color="auto"/>
        </w:rPr>
        <w:t xml:space="preserve">information into </w:t>
      </w:r>
      <w:r w:rsidRPr="00547C9B">
        <w:rPr>
          <w:rStyle w:val="Emphasis"/>
          <w:bdr w:val="single" w:sz="18" w:space="0" w:color="auto"/>
        </w:rPr>
        <w:t xml:space="preserve">the properties of moon </w:t>
      </w:r>
      <w:r w:rsidRPr="0088535C">
        <w:rPr>
          <w:rStyle w:val="Emphasis"/>
          <w:highlight w:val="green"/>
          <w:bdr w:val="single" w:sz="18" w:space="0" w:color="auto"/>
        </w:rPr>
        <w:t>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88535C">
        <w:rPr>
          <w:rStyle w:val="StyleUnderline"/>
          <w:highlight w:val="green"/>
        </w:rPr>
        <w:t xml:space="preserve">data </w:t>
      </w:r>
      <w:r w:rsidRPr="00547C9B">
        <w:rPr>
          <w:rStyle w:val="StyleUnderline"/>
        </w:rPr>
        <w:t>like this</w:t>
      </w:r>
      <w:r w:rsidRPr="00AE2E56">
        <w:rPr>
          <w:rStyle w:val="StyleUnderline"/>
        </w:rPr>
        <w:t xml:space="preserve"> that </w:t>
      </w:r>
      <w:r w:rsidRPr="00547C9B">
        <w:rPr>
          <w:rStyle w:val="StyleUnderline"/>
        </w:rPr>
        <w:t xml:space="preserve">will </w:t>
      </w:r>
      <w:r w:rsidRPr="00547C9B">
        <w:rPr>
          <w:rStyle w:val="StyleUnderline"/>
          <w:highlight w:val="green"/>
        </w:rPr>
        <w:t>help</w:t>
      </w:r>
      <w:r w:rsidRPr="00547C9B">
        <w:rPr>
          <w:rStyle w:val="StyleUnderline"/>
        </w:rPr>
        <w:t xml:space="preserve"> </w:t>
      </w:r>
      <w:r w:rsidRPr="00547C9B">
        <w:rPr>
          <w:rStyle w:val="Emphasis"/>
          <w:bdr w:val="single" w:sz="18" w:space="0" w:color="auto"/>
        </w:rPr>
        <w:t xml:space="preserve">if we want </w:t>
      </w:r>
      <w:r w:rsidRPr="0088535C">
        <w:rPr>
          <w:rStyle w:val="Emphasis"/>
          <w:highlight w:val="green"/>
          <w:bdr w:val="single" w:sz="18" w:space="0" w:color="auto"/>
        </w:rPr>
        <w:t>a long-term base on the Moon</w:t>
      </w:r>
      <w:r w:rsidRPr="00AA1107">
        <w:rPr>
          <w:sz w:val="14"/>
        </w:rPr>
        <w:t xml:space="preserve"> — </w:t>
      </w:r>
      <w:r w:rsidRPr="00547C9B">
        <w:rPr>
          <w:rStyle w:val="StyleUnderline"/>
        </w:rPr>
        <w:t xml:space="preserve">we </w:t>
      </w:r>
      <w:r w:rsidRPr="0088535C">
        <w:rPr>
          <w:rStyle w:val="StyleUnderline"/>
          <w:highlight w:val="green"/>
        </w:rPr>
        <w:t xml:space="preserve">need to know how our gear </w:t>
      </w:r>
      <w:r w:rsidRPr="0088535C">
        <w:rPr>
          <w:rStyle w:val="Emphasis"/>
          <w:highlight w:val="green"/>
        </w:rPr>
        <w:t>will stand up to lunar conditions</w:t>
      </w:r>
      <w:r w:rsidRPr="00AA1107">
        <w:rPr>
          <w:sz w:val="14"/>
        </w:rPr>
        <w:t xml:space="preserve">. Apart from the sticky, gritty dust, the lunar surface is also peppered with </w:t>
      </w:r>
      <w:r w:rsidRPr="00547C9B">
        <w:rPr>
          <w:rStyle w:val="Emphasis"/>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47C9B">
        <w:rPr>
          <w:rStyle w:val="Emphasis"/>
        </w:rPr>
        <w:t>What</w:t>
      </w:r>
      <w:r w:rsidRPr="00547C9B">
        <w:rPr>
          <w:rStyle w:val="StyleUnderline"/>
        </w:rPr>
        <w:t xml:space="preserve"> has </w:t>
      </w:r>
      <w:r w:rsidRPr="00547C9B">
        <w:rPr>
          <w:rStyle w:val="Emphasis"/>
        </w:rPr>
        <w:t>happened to</w:t>
      </w:r>
      <w:r w:rsidRPr="00547C9B">
        <w:rPr>
          <w:rStyle w:val="StyleUnderline"/>
        </w:rPr>
        <w:t xml:space="preserve"> this </w:t>
      </w:r>
      <w:r w:rsidRPr="00547C9B">
        <w:rPr>
          <w:rStyle w:val="Emphasis"/>
        </w:rPr>
        <w:t>material</w:t>
      </w:r>
      <w:r w:rsidRPr="00547C9B">
        <w:rPr>
          <w:rStyle w:val="StyleUnderline"/>
        </w:rPr>
        <w:t xml:space="preserve"> in 50 years of sitting on the lunar surface?</w:t>
      </w:r>
      <w:r w:rsidRPr="00547C9B">
        <w:rPr>
          <w:sz w:val="14"/>
        </w:rPr>
        <w:t xml:space="preserve"> "</w:t>
      </w:r>
      <w:r w:rsidRPr="00547C9B">
        <w:rPr>
          <w:rStyle w:val="StyleUnderline"/>
        </w:rPr>
        <w:t>This is going to</w:t>
      </w:r>
      <w:r w:rsidRPr="00547C9B">
        <w:rPr>
          <w:sz w:val="14"/>
        </w:rPr>
        <w:t xml:space="preserve"> be </w:t>
      </w:r>
      <w:r w:rsidRPr="00547C9B">
        <w:rPr>
          <w:rStyle w:val="StyleUnderline"/>
        </w:rPr>
        <w:t>really</w:t>
      </w:r>
      <w:r w:rsidRPr="00547C9B">
        <w:rPr>
          <w:sz w:val="14"/>
        </w:rPr>
        <w:t xml:space="preserve"> interesting scientific information because it </w:t>
      </w:r>
      <w:r w:rsidRPr="00547C9B">
        <w:rPr>
          <w:rStyle w:val="Emphasis"/>
        </w:rPr>
        <w:t>will help planning</w:t>
      </w:r>
      <w:r w:rsidRPr="00547C9B">
        <w:rPr>
          <w:rStyle w:val="StyleUnderline"/>
        </w:rPr>
        <w:t xml:space="preserve"> </w:t>
      </w:r>
      <w:r w:rsidRPr="00547C9B">
        <w:rPr>
          <w:rStyle w:val="Emphasis"/>
          <w:bdr w:val="single" w:sz="18" w:space="0" w:color="auto"/>
        </w:rPr>
        <w:t>for future missions</w:t>
      </w:r>
      <w:r w:rsidRPr="00547C9B">
        <w:rPr>
          <w:rStyle w:val="StyleUnderline"/>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E583EC6" w14:textId="77777777" w:rsidR="001D60D2" w:rsidRPr="00800925" w:rsidRDefault="001D60D2" w:rsidP="001D60D2">
      <w:pPr>
        <w:pStyle w:val="Heading4"/>
      </w:pPr>
      <w:r>
        <w:t xml:space="preserve">Scenario 1 – </w:t>
      </w:r>
      <w:r w:rsidRPr="00800925">
        <w:rPr>
          <w:u w:val="single"/>
        </w:rPr>
        <w:t>Warming</w:t>
      </w:r>
      <w:r>
        <w:t>:</w:t>
      </w:r>
    </w:p>
    <w:p w14:paraId="1A6D397A" w14:textId="77777777" w:rsidR="001D60D2" w:rsidRDefault="001D60D2" w:rsidP="001D60D2">
      <w:pPr>
        <w:pStyle w:val="Heading4"/>
      </w:pPr>
      <w:r>
        <w:t>Lunar observatory solves warming adaptation.</w:t>
      </w:r>
    </w:p>
    <w:p w14:paraId="6B42C76C" w14:textId="77777777" w:rsidR="001D60D2" w:rsidRPr="007B6F50" w:rsidRDefault="001D60D2" w:rsidP="001D60D2">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7BE96CB9" w14:textId="77777777" w:rsidR="001D60D2" w:rsidRDefault="001D60D2" w:rsidP="001D60D2">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4FCE407" w14:textId="77777777" w:rsidR="001D60D2" w:rsidRPr="00746A1E" w:rsidRDefault="001D60D2" w:rsidP="001D60D2">
      <w:pPr>
        <w:pStyle w:val="Heading4"/>
      </w:pPr>
      <w:r>
        <w:t xml:space="preserve">Moon Base is the </w:t>
      </w:r>
      <w:r>
        <w:rPr>
          <w:u w:val="single"/>
        </w:rPr>
        <w:t>only option</w:t>
      </w:r>
      <w:r>
        <w:t xml:space="preserve"> </w:t>
      </w:r>
    </w:p>
    <w:p w14:paraId="34C4ACE5" w14:textId="77777777" w:rsidR="001D60D2" w:rsidRPr="007B6F50" w:rsidRDefault="001D60D2" w:rsidP="001D60D2">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7829AA8D" w14:textId="77777777" w:rsidR="001D60D2" w:rsidRPr="00FE6C2C" w:rsidRDefault="001D60D2" w:rsidP="001D60D2">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7180C97F" w14:textId="77777777" w:rsidR="001D60D2" w:rsidRDefault="001D60D2" w:rsidP="001D60D2">
      <w:pPr>
        <w:pStyle w:val="Heading4"/>
      </w:pPr>
      <w:r>
        <w:t xml:space="preserve">Adaptation </w:t>
      </w:r>
      <w:r>
        <w:rPr>
          <w:u w:val="single"/>
        </w:rPr>
        <w:t>solves</w:t>
      </w:r>
      <w:r>
        <w:t xml:space="preserve"> Climate Change’s worst effects – it’s the </w:t>
      </w:r>
      <w:r>
        <w:rPr>
          <w:u w:val="single"/>
        </w:rPr>
        <w:t>Silver Bullet</w:t>
      </w:r>
      <w:r>
        <w:t>.</w:t>
      </w:r>
    </w:p>
    <w:p w14:paraId="74BF0B17" w14:textId="77777777" w:rsidR="001D60D2" w:rsidRPr="00A72CF3" w:rsidRDefault="001D60D2" w:rsidP="001D60D2">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9"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019583B" w14:textId="77777777" w:rsidR="001D60D2" w:rsidRPr="00732E55" w:rsidRDefault="001D60D2" w:rsidP="001D60D2">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475AB868" w14:textId="77777777" w:rsidR="001D60D2" w:rsidRDefault="001D60D2" w:rsidP="001D60D2">
      <w:pPr>
        <w:pStyle w:val="Heading4"/>
        <w:rPr>
          <w:rFonts w:cs="Times New Roman"/>
        </w:rPr>
      </w:pPr>
      <w:r>
        <w:rPr>
          <w:rFonts w:cs="Times New Roman"/>
        </w:rPr>
        <w:t>Warming causes Extinction</w:t>
      </w:r>
    </w:p>
    <w:p w14:paraId="7E6159F9" w14:textId="77777777" w:rsidR="001D60D2" w:rsidRPr="00601C82" w:rsidRDefault="001D60D2" w:rsidP="001D60D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7C5B0BF" w14:textId="77777777" w:rsidR="001D60D2" w:rsidRPr="00DA11B9" w:rsidRDefault="001D60D2" w:rsidP="001D60D2">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A11B9">
        <w:rPr>
          <w:sz w:val="16"/>
        </w:rPr>
        <w:t>as a result of</w:t>
      </w:r>
      <w:proofErr w:type="gramEnd"/>
      <w:r w:rsidRPr="00DA11B9">
        <w:rPr>
          <w:sz w:val="16"/>
        </w:rPr>
        <w:t xml:space="preserve">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A11B9">
        <w:rPr>
          <w:sz w:val="16"/>
        </w:rPr>
        <w:t>rarity, but</w:t>
      </w:r>
      <w:proofErr w:type="gramEnd"/>
      <w:r w:rsidRPr="00DA11B9">
        <w:rPr>
          <w:sz w:val="16"/>
        </w:rPr>
        <w:t xml:space="preserve"> are exactly the manifestations of climate change that we must get better at anticipating (</w:t>
      </w:r>
      <w:proofErr w:type="spellStart"/>
      <w:r w:rsidRPr="00DA11B9">
        <w:rPr>
          <w:sz w:val="16"/>
        </w:rPr>
        <w:t>Diffenbaugh</w:t>
      </w:r>
      <w:proofErr w:type="spellEnd"/>
      <w:r w:rsidRPr="00DA11B9">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w:t>
      </w:r>
      <w:r w:rsidRPr="002024CA">
        <w:rPr>
          <w:sz w:val="16"/>
        </w:rPr>
        <w:t xml:space="preserve">has profound implications for the measures New York City should take to protect its infrastructure and its population, yet because of the stochastic nature of such events, this shift in flood frequency is an elevated risk that will go unnoticed by most people. 4. </w:t>
      </w:r>
      <w:r w:rsidRPr="002024CA">
        <w:rPr>
          <w:u w:val="single"/>
        </w:rPr>
        <w:t xml:space="preserve">The combination of positive feedback loops and societal inertia is fertile ground for global environmental catastrophes </w:t>
      </w:r>
      <w:r w:rsidRPr="002024CA">
        <w:rPr>
          <w:b/>
          <w:u w:val="single"/>
        </w:rPr>
        <w:t>Humans</w:t>
      </w:r>
      <w:r w:rsidRPr="002024CA">
        <w:rPr>
          <w:u w:val="single"/>
        </w:rPr>
        <w:t xml:space="preserve"> are remarkably </w:t>
      </w:r>
      <w:proofErr w:type="gramStart"/>
      <w:r w:rsidRPr="002024CA">
        <w:rPr>
          <w:u w:val="single"/>
        </w:rPr>
        <w:t>ingenious, and</w:t>
      </w:r>
      <w:proofErr w:type="gramEnd"/>
      <w:r w:rsidRPr="002024CA">
        <w:rPr>
          <w:u w:val="single"/>
        </w:rPr>
        <w:t xml:space="preserve"> </w:t>
      </w:r>
      <w:r w:rsidRPr="002024CA">
        <w:rPr>
          <w:b/>
          <w:u w:val="single"/>
        </w:rPr>
        <w:t>have adapted</w:t>
      </w:r>
      <w:r w:rsidRPr="002024CA">
        <w:rPr>
          <w:u w:val="single"/>
        </w:rPr>
        <w:t xml:space="preserve"> to crises </w:t>
      </w:r>
      <w:r w:rsidRPr="002024CA">
        <w:rPr>
          <w:b/>
          <w:u w:val="single"/>
        </w:rPr>
        <w:t>throughout</w:t>
      </w:r>
      <w:r w:rsidRPr="002024CA">
        <w:rPr>
          <w:u w:val="single"/>
        </w:rPr>
        <w:t xml:space="preserve"> their </w:t>
      </w:r>
      <w:r w:rsidRPr="002024CA">
        <w:rPr>
          <w:b/>
          <w:u w:val="single"/>
        </w:rPr>
        <w:t>history</w:t>
      </w:r>
      <w:r w:rsidRPr="002024CA">
        <w:rPr>
          <w:u w:val="single"/>
        </w:rPr>
        <w:t>. Our doom has been repeatedly predicted, only to be averted by innovation</w:t>
      </w:r>
      <w:r w:rsidRPr="00DA11B9">
        <w:rPr>
          <w:u w:val="single"/>
        </w:rPr>
        <w:t xml:space="preserve">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w:t>
      </w:r>
      <w:proofErr w:type="gramStart"/>
      <w:r w:rsidRPr="00DA11B9">
        <w:rPr>
          <w:sz w:val="16"/>
        </w:rPr>
        <w:t>fact</w:t>
      </w:r>
      <w:proofErr w:type="gramEnd"/>
      <w:r w:rsidRPr="00DA11B9">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A11B9">
        <w:rPr>
          <w:sz w:val="16"/>
        </w:rPr>
        <w:t>a negative feedback of society</w:t>
      </w:r>
      <w:proofErr w:type="gramEnd"/>
      <w:r w:rsidRPr="00DA11B9">
        <w:rPr>
          <w:sz w:val="16"/>
        </w:rPr>
        <w:t xml:space="preserve"> seeking to reduce the harm. In contrast, today’s great environmental crisis of climate change may cause some harm but there are generally </w:t>
      </w:r>
      <w:proofErr w:type="gramStart"/>
      <w:r w:rsidRPr="00DA11B9">
        <w:rPr>
          <w:sz w:val="16"/>
        </w:rPr>
        <w:t>long time</w:t>
      </w:r>
      <w:proofErr w:type="gramEnd"/>
      <w:r w:rsidRPr="00DA11B9">
        <w:rPr>
          <w:sz w:val="16"/>
        </w:rPr>
        <w:t xml:space="preserve"> delays between rising CO2 concentrations and damage to humans. The consequence of these delays </w:t>
      </w:r>
      <w:proofErr w:type="gramStart"/>
      <w:r w:rsidRPr="00DA11B9">
        <w:rPr>
          <w:sz w:val="16"/>
        </w:rPr>
        <w:t>are</w:t>
      </w:r>
      <w:proofErr w:type="gramEnd"/>
      <w:r w:rsidRPr="00DA11B9">
        <w:rPr>
          <w:sz w:val="16"/>
        </w:rPr>
        <w:t xml:space="preserv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w:t>
      </w:r>
      <w:proofErr w:type="gramStart"/>
      <w:r w:rsidRPr="00DA11B9">
        <w:rPr>
          <w:u w:val="single"/>
        </w:rPr>
        <w:t>In particular, as</w:t>
      </w:r>
      <w:proofErr w:type="gramEnd"/>
      <w:r w:rsidRPr="00DA11B9">
        <w:rPr>
          <w:u w:val="single"/>
        </w:rPr>
        <w:t xml:space="preserve">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w:t>
      </w:r>
      <w:proofErr w:type="spellStart"/>
      <w:r w:rsidRPr="00DA11B9">
        <w:rPr>
          <w:sz w:val="16"/>
        </w:rPr>
        <w:t>biogeophysical</w:t>
      </w:r>
      <w:proofErr w:type="spellEnd"/>
      <w:r w:rsidRPr="00DA11B9">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A11B9">
        <w:rPr>
          <w:sz w:val="16"/>
        </w:rPr>
        <w:t>Totterdell</w:t>
      </w:r>
      <w:proofErr w:type="spellEnd"/>
      <w:r w:rsidRPr="00DA11B9">
        <w:rPr>
          <w:sz w:val="16"/>
        </w:rPr>
        <w:t xml:space="preserve">, 2000; </w:t>
      </w:r>
      <w:proofErr w:type="spellStart"/>
      <w:r w:rsidRPr="00DA11B9">
        <w:rPr>
          <w:sz w:val="16"/>
        </w:rPr>
        <w:t>Hajima</w:t>
      </w:r>
      <w:proofErr w:type="spellEnd"/>
      <w:r w:rsidRPr="00DA11B9">
        <w:rPr>
          <w:sz w:val="16"/>
        </w:rPr>
        <w:t xml:space="preserve">, </w:t>
      </w:r>
      <w:proofErr w:type="spellStart"/>
      <w:r w:rsidRPr="00DA11B9">
        <w:rPr>
          <w:sz w:val="16"/>
        </w:rPr>
        <w:t>Tachiiri</w:t>
      </w:r>
      <w:proofErr w:type="spellEnd"/>
      <w:r w:rsidRPr="00DA11B9">
        <w:rPr>
          <w:sz w:val="16"/>
        </w:rPr>
        <w:t xml:space="preserve">, Ito, &amp; </w:t>
      </w:r>
      <w:proofErr w:type="spellStart"/>
      <w:r w:rsidRPr="00DA11B9">
        <w:rPr>
          <w:sz w:val="16"/>
        </w:rPr>
        <w:t>Kawamiya</w:t>
      </w:r>
      <w:proofErr w:type="spellEnd"/>
      <w:r w:rsidRPr="00DA11B9">
        <w:rPr>
          <w:sz w:val="16"/>
        </w:rPr>
        <w:t xml:space="preserve">, 2014; </w:t>
      </w:r>
      <w:proofErr w:type="spellStart"/>
      <w:r w:rsidRPr="00DA11B9">
        <w:rPr>
          <w:sz w:val="16"/>
        </w:rPr>
        <w:t>Knutti</w:t>
      </w:r>
      <w:proofErr w:type="spellEnd"/>
      <w:r w:rsidRPr="00DA11B9">
        <w:rPr>
          <w:sz w:val="16"/>
        </w:rPr>
        <w:t xml:space="preserve"> &amp; </w:t>
      </w:r>
      <w:proofErr w:type="spellStart"/>
      <w:r w:rsidRPr="00DA11B9">
        <w:rPr>
          <w:sz w:val="16"/>
        </w:rPr>
        <w:t>Rugenstein</w:t>
      </w:r>
      <w:proofErr w:type="spellEnd"/>
      <w:r w:rsidRPr="00DA11B9">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A11B9">
        <w:rPr>
          <w:sz w:val="16"/>
        </w:rPr>
        <w:t>Friedlingstein</w:t>
      </w:r>
      <w:proofErr w:type="spellEnd"/>
      <w:r w:rsidRPr="00DA11B9">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A11B9">
        <w:rPr>
          <w:sz w:val="16"/>
        </w:rPr>
        <w:t>biogeophysical</w:t>
      </w:r>
      <w:proofErr w:type="spellEnd"/>
      <w:r w:rsidRPr="00DA11B9">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A11B9">
        <w:rPr>
          <w:sz w:val="16"/>
        </w:rPr>
        <w:t>Chamey</w:t>
      </w:r>
      <w:proofErr w:type="spellEnd"/>
      <w:r w:rsidRPr="00DA11B9">
        <w:rPr>
          <w:sz w:val="16"/>
        </w:rPr>
        <w:t>, Stone, &amp; Quirk, 1975). To top it off, overgrazing depletes the soil, leading to augmented vegetation loss (</w:t>
      </w:r>
      <w:proofErr w:type="spellStart"/>
      <w:r w:rsidRPr="00DA11B9">
        <w:rPr>
          <w:sz w:val="16"/>
        </w:rPr>
        <w:t>Anderies</w:t>
      </w:r>
      <w:proofErr w:type="spellEnd"/>
      <w:r w:rsidRPr="00DA11B9">
        <w:rPr>
          <w:sz w:val="16"/>
        </w:rPr>
        <w:t xml:space="preserve">, Janssen, &amp; Walker, 2002). Climate change often also increases the risk of forest fires, </w:t>
      </w:r>
      <w:proofErr w:type="gramStart"/>
      <w:r w:rsidRPr="00DA11B9">
        <w:rPr>
          <w:sz w:val="16"/>
        </w:rPr>
        <w:t>as a result of</w:t>
      </w:r>
      <w:proofErr w:type="gramEnd"/>
      <w:r w:rsidRPr="00DA11B9">
        <w:rPr>
          <w:sz w:val="16"/>
        </w:rPr>
        <w:t xml:space="preserve">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w:t>
      </w:r>
      <w:proofErr w:type="spellStart"/>
      <w:r w:rsidRPr="00DA11B9">
        <w:rPr>
          <w:sz w:val="16"/>
        </w:rPr>
        <w:t>Scholze</w:t>
      </w:r>
      <w:proofErr w:type="spellEnd"/>
      <w:r w:rsidRPr="00DA11B9">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DA11B9">
        <w:rPr>
          <w:sz w:val="16"/>
        </w:rPr>
        <w:t>Jin</w:t>
      </w:r>
      <w:proofErr w:type="spellEnd"/>
      <w:r w:rsidRPr="00DA11B9">
        <w:rPr>
          <w:sz w:val="16"/>
        </w:rPr>
        <w:t xml:space="preserve">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w:t>
      </w:r>
      <w:proofErr w:type="gramStart"/>
      <w:r w:rsidRPr="00DA11B9">
        <w:rPr>
          <w:sz w:val="16"/>
        </w:rPr>
        <w:t>Of course</w:t>
      </w:r>
      <w:proofErr w:type="gramEnd"/>
      <w:r w:rsidRPr="00DA11B9">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A11B9">
        <w:rPr>
          <w:sz w:val="16"/>
        </w:rPr>
        <w:t>as a consequence of</w:t>
      </w:r>
      <w:proofErr w:type="gramEnd"/>
      <w:r w:rsidRPr="00DA11B9">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A11B9">
        <w:rPr>
          <w:sz w:val="16"/>
        </w:rPr>
        <w:t>Wetherald</w:t>
      </w:r>
      <w:proofErr w:type="spellEnd"/>
      <w:r w:rsidRPr="00DA11B9">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A11B9">
        <w:rPr>
          <w:sz w:val="16"/>
        </w:rPr>
        <w:t>Lashof</w:t>
      </w:r>
      <w:proofErr w:type="spellEnd"/>
      <w:r w:rsidRPr="00DA11B9">
        <w:rPr>
          <w:sz w:val="16"/>
        </w:rPr>
        <w:t xml:space="preserve">, DeAngelo, </w:t>
      </w:r>
      <w:proofErr w:type="spellStart"/>
      <w:r w:rsidRPr="00DA11B9">
        <w:rPr>
          <w:sz w:val="16"/>
        </w:rPr>
        <w:t>Saleska</w:t>
      </w:r>
      <w:proofErr w:type="spellEnd"/>
      <w:r w:rsidRPr="00DA11B9">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A11B9">
        <w:rPr>
          <w:sz w:val="16"/>
        </w:rPr>
        <w:t>Burgman</w:t>
      </w:r>
      <w:proofErr w:type="spellEnd"/>
      <w:r w:rsidRPr="00DA11B9">
        <w:rPr>
          <w:sz w:val="16"/>
        </w:rPr>
        <w:t xml:space="preserve">,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w:t>
      </w:r>
      <w:proofErr w:type="gramStart"/>
      <w:r w:rsidRPr="00DA11B9">
        <w:rPr>
          <w:u w:val="single"/>
        </w:rPr>
        <w:t>have to</w:t>
      </w:r>
      <w:proofErr w:type="gramEnd"/>
      <w:r w:rsidRPr="00DA11B9">
        <w:rPr>
          <w:u w:val="single"/>
        </w:rPr>
        <w:t xml:space="preserve">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w:t>
      </w:r>
      <w:proofErr w:type="gramStart"/>
      <w:r w:rsidRPr="00DA11B9">
        <w:rPr>
          <w:u w:val="single"/>
        </w:rPr>
        <w:t>exhaustive</w:t>
      </w:r>
      <w:proofErr w:type="gramEnd"/>
      <w:r w:rsidRPr="00DA11B9">
        <w:rPr>
          <w:u w:val="single"/>
        </w:rPr>
        <w:t xml:space="preser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61A8300" w14:textId="77777777" w:rsidR="001D60D2" w:rsidRDefault="001D60D2" w:rsidP="001D60D2">
      <w:pPr>
        <w:pStyle w:val="Heading4"/>
      </w:pPr>
      <w:r>
        <w:t xml:space="preserve">Scenario 2 – </w:t>
      </w:r>
      <w:r>
        <w:rPr>
          <w:u w:val="single"/>
        </w:rPr>
        <w:t>Neutrinos</w:t>
      </w:r>
      <w:r>
        <w:t>:</w:t>
      </w:r>
    </w:p>
    <w:p w14:paraId="72207B54" w14:textId="77777777" w:rsidR="001D60D2" w:rsidRDefault="001D60D2" w:rsidP="001D60D2">
      <w:pPr>
        <w:pStyle w:val="Heading4"/>
      </w:pPr>
      <w:r>
        <w:t xml:space="preserve">Earth’s Atmosphere </w:t>
      </w:r>
      <w:r>
        <w:rPr>
          <w:u w:val="single"/>
        </w:rPr>
        <w:t>limits</w:t>
      </w:r>
      <w:r>
        <w:t xml:space="preserve"> Neutrino Research – only a Moon base </w:t>
      </w:r>
      <w:r>
        <w:rPr>
          <w:u w:val="single"/>
        </w:rPr>
        <w:t>solves</w:t>
      </w:r>
      <w:r>
        <w:t>.</w:t>
      </w:r>
    </w:p>
    <w:p w14:paraId="632827BF" w14:textId="77777777" w:rsidR="001D60D2" w:rsidRPr="006A60D6" w:rsidRDefault="001D60D2" w:rsidP="001D60D2">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689A953" w14:textId="77777777" w:rsidR="001D60D2" w:rsidRPr="00AA4515" w:rsidRDefault="001D60D2" w:rsidP="001D60D2">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A50E06">
        <w:rPr>
          <w:rStyle w:val="Emphasis"/>
          <w:highlight w:val="green"/>
        </w:rPr>
        <w:t>distorts</w:t>
      </w:r>
      <w:r w:rsidRPr="00A50E06">
        <w:rPr>
          <w:highlight w:val="green"/>
          <w:u w:val="single"/>
        </w:rPr>
        <w:t xml:space="preserve"> </w:t>
      </w:r>
      <w:r w:rsidRPr="00A50E06">
        <w:rPr>
          <w:rStyle w:val="Emphasis"/>
          <w:highlight w:val="green"/>
        </w:rPr>
        <w:t xml:space="preserve">radio </w:t>
      </w:r>
      <w:r w:rsidRPr="00412A19">
        <w:rPr>
          <w:rStyle w:val="Emphasis"/>
        </w:rPr>
        <w:t xml:space="preserve">or </w:t>
      </w:r>
      <w:r w:rsidRPr="00A50E06">
        <w:rPr>
          <w:rStyle w:val="Emphasis"/>
          <w:highlight w:val="green"/>
        </w:rPr>
        <w:t xml:space="preserve">optical wave </w:t>
      </w:r>
      <w:r w:rsidRPr="00412A19">
        <w:rPr>
          <w:rStyle w:val="Emphasis"/>
        </w:rPr>
        <w:t>fronts</w:t>
      </w:r>
      <w:r w:rsidRPr="00004BE9">
        <w:rPr>
          <w:u w:val="single"/>
        </w:rPr>
        <w:t xml:space="preserve">, thereby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412A19">
        <w:rPr>
          <w:rStyle w:val="Emphasis"/>
          <w:highlight w:val="green"/>
        </w:rPr>
        <w:t>IceCube</w:t>
      </w:r>
      <w:proofErr w:type="spellEnd"/>
      <w:r w:rsidRPr="00412A19">
        <w:rPr>
          <w:rStyle w:val="Emphasis"/>
        </w:rPr>
        <w:t xml:space="preserve"> is the</w:t>
      </w:r>
      <w:r w:rsidRPr="00412A19">
        <w:rPr>
          <w:sz w:val="16"/>
        </w:rPr>
        <w:t xml:space="preserve"> world’s </w:t>
      </w:r>
      <w:r w:rsidRPr="00412A19">
        <w:rPr>
          <w:rStyle w:val="Emphasis"/>
          <w:highlight w:val="green"/>
        </w:rPr>
        <w:t>largest</w:t>
      </w:r>
      <w:r w:rsidRPr="00412A19">
        <w:rPr>
          <w:rStyle w:val="Emphasis"/>
        </w:rPr>
        <w:t xml:space="preserve"> </w:t>
      </w:r>
      <w:r w:rsidRPr="00412A19">
        <w:rPr>
          <w:rStyle w:val="Emphasis"/>
          <w:highlight w:val="green"/>
        </w:rPr>
        <w:t>neutrino</w:t>
      </w:r>
      <w:r w:rsidRPr="00412A19">
        <w:rPr>
          <w:rStyle w:val="Emphasis"/>
        </w:rPr>
        <w:t xml:space="preserve"> </w:t>
      </w:r>
      <w:r w:rsidRPr="00412A19">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A50E06">
        <w:rPr>
          <w:rStyle w:val="Emphasis"/>
          <w:highlight w:val="green"/>
          <w:bdr w:val="single" w:sz="18" w:space="0" w:color="auto"/>
        </w:rPr>
        <w:t xml:space="preserve">Moon </w:t>
      </w:r>
      <w:r w:rsidRPr="00412A19">
        <w:rPr>
          <w:rStyle w:val="Emphasis"/>
          <w:bdr w:val="single" w:sz="18" w:space="0" w:color="auto"/>
        </w:rPr>
        <w:t xml:space="preserve">would be a logical </w:t>
      </w:r>
      <w:r w:rsidRPr="00A50E06">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A50E06">
        <w:rPr>
          <w:rStyle w:val="Emphasis"/>
          <w:highlight w:val="green"/>
          <w:bdr w:val="single" w:sz="18" w:space="0" w:color="auto"/>
        </w:rPr>
        <w:t xml:space="preserve">requires </w:t>
      </w:r>
      <w:r w:rsidRPr="00412A19">
        <w:rPr>
          <w:rStyle w:val="Emphasis"/>
          <w:bdr w:val="single" w:sz="18" w:space="0" w:color="auto"/>
        </w:rPr>
        <w:t xml:space="preserve">a </w:t>
      </w:r>
      <w:r w:rsidRPr="00A50E06">
        <w:rPr>
          <w:rStyle w:val="Emphasis"/>
          <w:highlight w:val="green"/>
          <w:bdr w:val="single" w:sz="18" w:space="0" w:color="auto"/>
        </w:rPr>
        <w:t>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A50E06">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A50E06">
        <w:rPr>
          <w:rStyle w:val="Emphasis"/>
          <w:highlight w:val="green"/>
        </w:rPr>
        <w:t xml:space="preserve">not </w:t>
      </w:r>
      <w:r w:rsidRPr="00412A19">
        <w:rPr>
          <w:rStyle w:val="Emphasis"/>
        </w:rPr>
        <w:t xml:space="preserve">used </w:t>
      </w:r>
      <w:r w:rsidRPr="00A50E06">
        <w:rPr>
          <w:rStyle w:val="Emphasis"/>
          <w:highlight w:val="green"/>
        </w:rPr>
        <w:t>for telescopes</w:t>
      </w:r>
      <w:r w:rsidRPr="00320BF9">
        <w:rPr>
          <w:u w:val="single"/>
        </w:rPr>
        <w:t xml:space="preserve">; its </w:t>
      </w:r>
      <w:r w:rsidRPr="00A50E06">
        <w:rPr>
          <w:rStyle w:val="Emphasis"/>
          <w:highlight w:val="green"/>
        </w:rPr>
        <w:t>small</w:t>
      </w:r>
      <w:r w:rsidRPr="00320BF9">
        <w:rPr>
          <w:u w:val="single"/>
        </w:rPr>
        <w:t xml:space="preserve">, relatively </w:t>
      </w:r>
      <w:r w:rsidRPr="00A50E06">
        <w:rPr>
          <w:rStyle w:val="Emphasis"/>
          <w:highlight w:val="green"/>
        </w:rPr>
        <w:t>unstable</w:t>
      </w:r>
      <w:r w:rsidRPr="00A50E06">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412A19">
        <w:rPr>
          <w:rStyle w:val="Emphasis"/>
          <w:highlight w:val="green"/>
        </w:rPr>
        <w:t>wide</w:t>
      </w:r>
      <w:r w:rsidRPr="00412A19">
        <w:rPr>
          <w:rStyle w:val="Emphasis"/>
        </w:rPr>
        <w:t xml:space="preserve"> </w:t>
      </w:r>
      <w:r w:rsidRPr="00A50E06">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A50E06">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A50E06">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A50E06">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A50E06">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A50E06">
        <w:rPr>
          <w:rStyle w:val="Emphasis"/>
          <w:highlight w:val="green"/>
        </w:rPr>
        <w:t>frequencies</w:t>
      </w:r>
      <w:r w:rsidRPr="00AA4515">
        <w:rPr>
          <w:sz w:val="16"/>
        </w:rPr>
        <w:t xml:space="preserve"> </w:t>
      </w:r>
      <w:r w:rsidRPr="00A50E06">
        <w:rPr>
          <w:rStyle w:val="Emphasis"/>
          <w:highlight w:val="green"/>
          <w:bdr w:val="single" w:sz="18" w:space="0" w:color="auto"/>
        </w:rPr>
        <w:t xml:space="preserve">below </w:t>
      </w:r>
      <w:r w:rsidRPr="00412A19">
        <w:rPr>
          <w:rStyle w:val="Emphasis"/>
          <w:bdr w:val="single" w:sz="18" w:space="0" w:color="auto"/>
        </w:rPr>
        <w:t>10-</w:t>
      </w:r>
      <w:r w:rsidRPr="00412A19">
        <w:rPr>
          <w:rStyle w:val="Emphasis"/>
          <w:highlight w:val="green"/>
          <w:bdr w:val="single" w:sz="18" w:space="0" w:color="auto"/>
        </w:rPr>
        <w:t xml:space="preserve">30 </w:t>
      </w:r>
      <w:proofErr w:type="spellStart"/>
      <w:r w:rsidRPr="00A50E06">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412A19">
        <w:rPr>
          <w:rStyle w:val="Emphasis"/>
          <w:highlight w:val="green"/>
          <w:bdr w:val="single" w:sz="18" w:space="0" w:color="auto"/>
        </w:rPr>
        <w:t>lunar</w:t>
      </w:r>
      <w:r w:rsidRPr="00412A19">
        <w:rPr>
          <w:rStyle w:val="Emphasis"/>
          <w:bdr w:val="single" w:sz="18" w:space="0" w:color="auto"/>
        </w:rPr>
        <w:t xml:space="preserve"> infrastructure </w:t>
      </w:r>
      <w:r w:rsidRPr="00A50E06">
        <w:rPr>
          <w:rStyle w:val="Emphasis"/>
          <w:highlight w:val="green"/>
          <w:bdr w:val="single" w:sz="18" w:space="0" w:color="auto"/>
        </w:rPr>
        <w:t xml:space="preserve">would </w:t>
      </w:r>
      <w:r w:rsidRPr="00412A19">
        <w:rPr>
          <w:rStyle w:val="Emphasis"/>
          <w:bdr w:val="single" w:sz="18" w:space="0" w:color="auto"/>
        </w:rPr>
        <w:t xml:space="preserve">greatly </w:t>
      </w:r>
      <w:r w:rsidRPr="00A50E06">
        <w:rPr>
          <w:rStyle w:val="Emphasis"/>
          <w:highlight w:val="green"/>
          <w:bdr w:val="single" w:sz="18" w:space="0" w:color="auto"/>
        </w:rPr>
        <w:t xml:space="preserve">benefit </w:t>
      </w:r>
      <w:r w:rsidRPr="00412A19">
        <w:rPr>
          <w:rStyle w:val="Emphasis"/>
          <w:bdr w:val="single" w:sz="18" w:space="0" w:color="auto"/>
        </w:rPr>
        <w:t xml:space="preserve">its </w:t>
      </w:r>
      <w:r w:rsidRPr="00A50E06">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3A318DF3" w14:textId="77777777" w:rsidR="001D60D2" w:rsidRDefault="001D60D2" w:rsidP="001D60D2">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1A1F70FB" w14:textId="77777777" w:rsidR="001D60D2" w:rsidRPr="00DB6AEB" w:rsidRDefault="001D60D2" w:rsidP="001D60D2">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33E0E85" w14:textId="77777777" w:rsidR="001D60D2" w:rsidRPr="001E4C04" w:rsidRDefault="001D60D2" w:rsidP="001D60D2">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216297">
        <w:rPr>
          <w:rStyle w:val="StyleUnderline"/>
        </w:rPr>
        <w:t xml:space="preserve">fundamental </w:t>
      </w:r>
      <w:r w:rsidRPr="00A50E06">
        <w:rPr>
          <w:rStyle w:val="Emphasis"/>
          <w:highlight w:val="green"/>
        </w:rPr>
        <w:t>physics research in space</w:t>
      </w:r>
      <w:r w:rsidRPr="00216297">
        <w:rPr>
          <w:rStyle w:val="StyleUnderline"/>
        </w:rPr>
        <w:t xml:space="preserve">, </w:t>
      </w:r>
      <w:r w:rsidRPr="00A50E06">
        <w:rPr>
          <w:rStyle w:val="Emphasis"/>
          <w:highlight w:val="green"/>
          <w:bdr w:val="single" w:sz="18" w:space="0" w:color="auto"/>
        </w:rPr>
        <w:t>as a part of NASA's initiative</w:t>
      </w:r>
      <w:r w:rsidRPr="00A50E06">
        <w:rPr>
          <w:rStyle w:val="StyleUnderline"/>
          <w:highlight w:val="green"/>
        </w:rPr>
        <w:t xml:space="preserve"> </w:t>
      </w:r>
      <w:r w:rsidRPr="00A50E06">
        <w:rPr>
          <w:rStyle w:val="Emphasis"/>
          <w:highlight w:val="green"/>
        </w:rPr>
        <w:t>to re-establish</w:t>
      </w:r>
      <w:r w:rsidRPr="00A50E06">
        <w:rPr>
          <w:rStyle w:val="StyleUnderline"/>
          <w:highlight w:val="green"/>
        </w:rPr>
        <w:t xml:space="preserve"> </w:t>
      </w:r>
      <w:r w:rsidRPr="00A50E06">
        <w:rPr>
          <w:rStyle w:val="Emphasis"/>
          <w:highlight w:val="green"/>
          <w:bdr w:val="single" w:sz="18" w:space="0" w:color="auto"/>
        </w:rPr>
        <w:t>a permanent presence on the Moon.</w:t>
      </w:r>
      <w:r w:rsidRPr="00A50E06">
        <w:rPr>
          <w:sz w:val="16"/>
          <w:highlight w:val="green"/>
        </w:rPr>
        <w:t xml:space="preserve"> </w:t>
      </w:r>
      <w:r w:rsidRPr="001E4C04">
        <w:rPr>
          <w:sz w:val="16"/>
        </w:rPr>
        <w:t xml:space="preserve">Such a </w:t>
      </w:r>
      <w:r w:rsidRPr="00216297">
        <w:rPr>
          <w:rStyle w:val="StyleUnderline"/>
        </w:rPr>
        <w:t xml:space="preserve">detector would </w:t>
      </w:r>
      <w:r w:rsidRPr="00A50E06">
        <w:rPr>
          <w:rStyle w:val="Emphasis"/>
          <w:highlight w:val="green"/>
        </w:rPr>
        <w:t>bolster</w:t>
      </w:r>
      <w:r w:rsidRPr="00A50E06">
        <w:rPr>
          <w:rStyle w:val="StyleUnderline"/>
          <w:highlight w:val="green"/>
        </w:rPr>
        <w:t xml:space="preserve"> </w:t>
      </w:r>
      <w:r w:rsidRPr="00216297">
        <w:rPr>
          <w:rStyle w:val="StyleUnderline"/>
        </w:rPr>
        <w:t xml:space="preserve">not only the </w:t>
      </w:r>
      <w:r w:rsidRPr="00A50E06">
        <w:rPr>
          <w:rStyle w:val="Emphasis"/>
          <w:highlight w:val="green"/>
        </w:rPr>
        <w:t>science</w:t>
      </w:r>
      <w:r w:rsidRPr="00A50E06">
        <w:rPr>
          <w:rStyle w:val="StyleUnderline"/>
          <w:highlight w:val="green"/>
        </w:rPr>
        <w:t xml:space="preserve"> </w:t>
      </w:r>
      <w:r w:rsidRPr="00A50E06">
        <w:rPr>
          <w:rStyle w:val="Emphasis"/>
          <w:highlight w:val="green"/>
        </w:rPr>
        <w:t>of neutrino</w:t>
      </w:r>
      <w:r w:rsidRPr="00A50E06">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A50E06">
        <w:rPr>
          <w:rStyle w:val="Emphasis"/>
          <w:highlight w:val="green"/>
        </w:rPr>
        <w:t>physics</w:t>
      </w:r>
      <w:r w:rsidRPr="00A50E06">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A50E06">
        <w:rPr>
          <w:rStyle w:val="Emphasis"/>
          <w:highlight w:val="green"/>
        </w:rPr>
        <w:t>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A50E06">
        <w:rPr>
          <w:rStyle w:val="Emphasis"/>
          <w:highlight w:val="green"/>
        </w:rPr>
        <w:t>Moon</w:t>
      </w:r>
      <w:r w:rsidRPr="00216297">
        <w:rPr>
          <w:rStyle w:val="StyleUnderline"/>
        </w:rPr>
        <w:t xml:space="preserve">, on the other hand, clearly </w:t>
      </w:r>
      <w:r w:rsidRPr="00A50E06">
        <w:rPr>
          <w:rStyle w:val="Emphasis"/>
          <w:highlight w:val="green"/>
        </w:rPr>
        <w:t>has advantages</w:t>
      </w:r>
      <w:r w:rsidRPr="00A50E06">
        <w:rPr>
          <w:rStyle w:val="StyleUnderline"/>
          <w:highlight w:val="green"/>
        </w:rPr>
        <w:t xml:space="preserve"> </w:t>
      </w:r>
      <w:r w:rsidRPr="00216297">
        <w:rPr>
          <w:rStyle w:val="StyleUnderline"/>
        </w:rPr>
        <w:t xml:space="preserve">illustrated in Figure 1 due to the </w:t>
      </w:r>
      <w:r w:rsidRPr="00A50E06">
        <w:rPr>
          <w:rStyle w:val="Emphasis"/>
          <w:highlight w:val="green"/>
        </w:rPr>
        <w:t>lack of</w:t>
      </w:r>
      <w:r w:rsidRPr="00216297">
        <w:rPr>
          <w:rStyle w:val="StyleUnderline"/>
        </w:rPr>
        <w:t xml:space="preserve"> in situ </w:t>
      </w:r>
      <w:r w:rsidRPr="00A50E06">
        <w:rPr>
          <w:rStyle w:val="Emphasis"/>
          <w:highlight w:val="green"/>
        </w:rPr>
        <w:t>atmospheric neutrinos</w:t>
      </w:r>
      <w:r w:rsidRPr="00A50E06">
        <w:rPr>
          <w:rStyle w:val="StyleUnderline"/>
          <w:highlight w:val="green"/>
        </w:rPr>
        <w:t xml:space="preserve"> </w:t>
      </w:r>
      <w:r w:rsidRPr="00216297">
        <w:rPr>
          <w:rStyle w:val="StyleUnderline"/>
        </w:rPr>
        <w:t xml:space="preserve">[6,9] and the </w:t>
      </w:r>
      <w:r w:rsidRPr="00A50E06">
        <w:rPr>
          <w:rStyle w:val="Emphasis"/>
          <w:highlight w:val="green"/>
        </w:rPr>
        <w:t>absence of nuclear reactor antineutrino</w:t>
      </w:r>
      <w:r w:rsidRPr="00A50E06">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3EBFED24" w14:textId="77777777" w:rsidR="001D60D2" w:rsidRPr="00F06024" w:rsidRDefault="001D60D2" w:rsidP="001D60D2">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3F95C56" w14:textId="77777777" w:rsidR="001D60D2" w:rsidRPr="00D06C87" w:rsidRDefault="001D60D2" w:rsidP="001D60D2">
      <w:r w:rsidRPr="00F06024">
        <w:rPr>
          <w:rStyle w:val="Style13ptBold"/>
        </w:rPr>
        <w:t>Lee 20</w:t>
      </w:r>
      <w:r>
        <w:t xml:space="preserve"> Thomas Lee </w:t>
      </w:r>
      <w:r w:rsidRPr="00F06024">
        <w:t>"Can tiny, invisible particles help stop the spread of nuclear weapons?"</w:t>
      </w:r>
      <w:r>
        <w:t xml:space="preserve"> </w:t>
      </w:r>
      <w:hyperlink r:id="rId10"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70583C69" w14:textId="77777777" w:rsidR="001D60D2" w:rsidRPr="00055F1F" w:rsidRDefault="001D60D2" w:rsidP="001D60D2">
      <w:pPr>
        <w:rPr>
          <w:sz w:val="16"/>
        </w:rPr>
      </w:pPr>
      <w:r w:rsidRPr="00055F1F">
        <w:rPr>
          <w:sz w:val="16"/>
        </w:rPr>
        <w:t xml:space="preserve">The </w:t>
      </w:r>
      <w:r w:rsidRPr="00A50E06">
        <w:rPr>
          <w:rStyle w:val="Emphasis"/>
          <w:highlight w:val="green"/>
        </w:rPr>
        <w:t xml:space="preserve">key to preventing </w:t>
      </w:r>
      <w:r w:rsidRPr="00AC1DAA">
        <w:rPr>
          <w:rStyle w:val="Emphasis"/>
        </w:rPr>
        <w:t xml:space="preserve">nuclear </w:t>
      </w:r>
      <w:r w:rsidRPr="00A50E06">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A50E06">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A50E06">
        <w:rPr>
          <w:rStyle w:val="Emphasis"/>
          <w:highlight w:val="green"/>
        </w:rPr>
        <w:t>tech</w:t>
      </w:r>
      <w:r w:rsidRPr="00AC1DAA">
        <w:rPr>
          <w:rStyle w:val="Emphasis"/>
        </w:rPr>
        <w:t>nology</w:t>
      </w:r>
      <w:r w:rsidRPr="00A50E06">
        <w:rPr>
          <w:rStyle w:val="Emphasis"/>
          <w:highlight w:val="green"/>
        </w:rPr>
        <w:t xml:space="preserve">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w:t>
      </w:r>
      <w:r w:rsidRPr="00AC1DAA">
        <w:rPr>
          <w:rStyle w:val="Emphasis"/>
        </w:rPr>
        <w:t xml:space="preserve">nology </w:t>
      </w:r>
      <w:r w:rsidRPr="00A50E06">
        <w:rPr>
          <w:rStyle w:val="Emphasis"/>
          <w:highlight w:val="green"/>
        </w:rPr>
        <w:t>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A50E06">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A50E06">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A50E06">
        <w:rPr>
          <w:rStyle w:val="Emphasis"/>
          <w:highlight w:val="green"/>
        </w:rPr>
        <w:t>line between civilian and military use of nuc</w:t>
      </w:r>
      <w:r w:rsidRPr="00AC1DAA">
        <w:rPr>
          <w:rStyle w:val="Emphasis"/>
        </w:rPr>
        <w:t xml:space="preserve">lear energy </w:t>
      </w:r>
      <w:r w:rsidRPr="00A50E06">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A50E06">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 xml:space="preserve">Optimizing </w:t>
      </w:r>
      <w:r w:rsidRPr="008006B3">
        <w:rPr>
          <w:rStyle w:val="Emphasis"/>
        </w:rPr>
        <w:t xml:space="preserve">reactor </w:t>
      </w:r>
      <w:r w:rsidRPr="00A50E06">
        <w:rPr>
          <w:rStyle w:val="Emphasis"/>
          <w:highlight w:val="green"/>
        </w:rPr>
        <w:t>power levels to produce plutonium</w:t>
      </w:r>
      <w:r w:rsidRPr="00B26A19">
        <w:rPr>
          <w:rStyle w:val="StyleUnderline"/>
        </w:rPr>
        <w:t xml:space="preserve">, </w:t>
      </w:r>
      <w:r w:rsidRPr="00A50E06">
        <w:rPr>
          <w:rStyle w:val="Emphasis"/>
          <w:highlight w:val="green"/>
        </w:rPr>
        <w:t xml:space="preserve">a </w:t>
      </w:r>
      <w:r w:rsidRPr="008006B3">
        <w:rPr>
          <w:rStyle w:val="Emphasis"/>
        </w:rPr>
        <w:t xml:space="preserve">telltale </w:t>
      </w:r>
      <w:r w:rsidRPr="00A50E06">
        <w:rPr>
          <w:rStyle w:val="Emphasis"/>
          <w:highlight w:val="green"/>
        </w:rPr>
        <w:t>sign</w:t>
      </w:r>
      <w:r w:rsidRPr="00A50E06">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A50E06">
        <w:rPr>
          <w:rStyle w:val="Emphasis"/>
          <w:highlight w:val="green"/>
        </w:rPr>
        <w:t>to build a bomb</w:t>
      </w:r>
      <w:r w:rsidRPr="00B26A19">
        <w:rPr>
          <w:rStyle w:val="StyleUnderline"/>
        </w:rPr>
        <w:t xml:space="preserve">, </w:t>
      </w:r>
      <w:r w:rsidRPr="00A50E06">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8006B3">
        <w:rPr>
          <w:rStyle w:val="Emphasis"/>
          <w:highlight w:val="green"/>
          <w:bdr w:val="single" w:sz="18" w:space="0" w:color="auto"/>
        </w:rPr>
        <w:t>spectrum</w:t>
      </w:r>
      <w:r w:rsidRPr="008006B3">
        <w:rPr>
          <w:rStyle w:val="StyleUnderline"/>
          <w:highlight w:val="green"/>
        </w:rPr>
        <w:t xml:space="preserve"> </w:t>
      </w:r>
      <w:r w:rsidRPr="008006B3">
        <w:rPr>
          <w:rStyle w:val="Emphasis"/>
          <w:highlight w:val="green"/>
        </w:rPr>
        <w:t xml:space="preserve">of </w:t>
      </w:r>
      <w:r w:rsidRPr="008006B3">
        <w:rPr>
          <w:rStyle w:val="Emphasis"/>
        </w:rPr>
        <w:t>anti</w:t>
      </w:r>
      <w:r w:rsidRPr="008006B3">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A50E06">
        <w:rPr>
          <w:rStyle w:val="Emphasis"/>
          <w:highlight w:val="green"/>
        </w:rPr>
        <w:t>in the future</w:t>
      </w:r>
      <w:r w:rsidRPr="00055F1F">
        <w:rPr>
          <w:sz w:val="16"/>
        </w:rPr>
        <w:t xml:space="preserve">, </w:t>
      </w:r>
      <w:r w:rsidRPr="00B26A19">
        <w:rPr>
          <w:rStyle w:val="StyleUnderline"/>
        </w:rPr>
        <w:t xml:space="preserve">could such </w:t>
      </w:r>
      <w:r w:rsidRPr="00A50E06">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A50E06">
        <w:rPr>
          <w:rStyle w:val="Emphasis"/>
          <w:highlight w:val="green"/>
          <w:bdr w:val="single" w:sz="18" w:space="0" w:color="auto"/>
        </w:rPr>
        <w:t>spot</w:t>
      </w:r>
      <w:r w:rsidRPr="00A50E06">
        <w:rPr>
          <w:rStyle w:val="StyleUnderline"/>
          <w:highlight w:val="green"/>
          <w:bdr w:val="single" w:sz="18" w:space="0" w:color="auto"/>
        </w:rPr>
        <w:t xml:space="preserve"> </w:t>
      </w:r>
      <w:r w:rsidRPr="00A50E06">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A50E06">
        <w:rPr>
          <w:rStyle w:val="Emphasis"/>
          <w:highlight w:val="green"/>
          <w:bdr w:val="single" w:sz="18" w:space="0" w:color="auto"/>
        </w:rPr>
        <w:t>across borders</w:t>
      </w:r>
      <w:r w:rsidRPr="00A50E06">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A50E06">
        <w:rPr>
          <w:rStyle w:val="Emphasis"/>
          <w:highlight w:val="green"/>
        </w:rPr>
        <w:t>study</w:t>
      </w:r>
      <w:r w:rsidRPr="00A50E06">
        <w:rPr>
          <w:rStyle w:val="StyleUnderline"/>
          <w:highlight w:val="green"/>
        </w:rPr>
        <w:t xml:space="preserve"> </w:t>
      </w:r>
      <w:r w:rsidRPr="00B26A19">
        <w:rPr>
          <w:rStyle w:val="StyleUnderline"/>
        </w:rPr>
        <w:t xml:space="preserve">of a range of possible </w:t>
      </w:r>
      <w:r w:rsidRPr="00A50E06">
        <w:rPr>
          <w:rStyle w:val="Emphasis"/>
          <w:highlight w:val="green"/>
        </w:rPr>
        <w:t>enhancements</w:t>
      </w:r>
      <w:r w:rsidRPr="00A50E06">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8006B3">
        <w:rPr>
          <w:rStyle w:val="Emphasis"/>
          <w:highlight w:val="green"/>
        </w:rPr>
        <w:t xml:space="preserve">knowledge that such </w:t>
      </w:r>
      <w:r w:rsidRPr="008006B3">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8006B3">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04127AF0" w14:textId="77777777" w:rsidR="001D60D2" w:rsidRPr="00216297" w:rsidRDefault="001D60D2" w:rsidP="001D60D2">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4030727" w14:textId="77777777" w:rsidR="001D60D2" w:rsidRPr="00FE2CDD" w:rsidRDefault="001D60D2" w:rsidP="001D60D2">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13364554" w14:textId="77777777" w:rsidR="001D60D2" w:rsidRPr="00C8793D" w:rsidRDefault="001D60D2" w:rsidP="001D60D2">
      <w:pPr>
        <w:spacing w:line="240" w:lineRule="auto"/>
        <w:rPr>
          <w:rStyle w:val="StyleUnderline"/>
        </w:rPr>
      </w:pPr>
      <w:r w:rsidRPr="00C8793D">
        <w:rPr>
          <w:rStyle w:val="StyleUnderline"/>
          <w:highlight w:val="green"/>
        </w:rPr>
        <w:t>The spread of nuc</w:t>
      </w:r>
      <w:r w:rsidRPr="00C8793D">
        <w:rPr>
          <w:rStyle w:val="StyleUnderline"/>
        </w:rPr>
        <w:t>lear weapon</w:t>
      </w:r>
      <w:r w:rsidRPr="00C8793D">
        <w:rPr>
          <w:rStyle w:val="StyleUnderline"/>
          <w:highlight w:val="green"/>
        </w:rPr>
        <w:t>s poses</w:t>
      </w:r>
      <w:r w:rsidRPr="00C8793D">
        <w:rPr>
          <w:rStyle w:val="StyleUnderline"/>
        </w:rPr>
        <w:t xml:space="preserve"> at least six </w:t>
      </w:r>
      <w:r w:rsidRPr="00C8793D">
        <w:rPr>
          <w:rStyle w:val="Emphasis"/>
          <w:highlight w:val="green"/>
        </w:rPr>
        <w:t>severe threats</w:t>
      </w:r>
      <w:r w:rsidRPr="00C8793D">
        <w:rPr>
          <w:rStyle w:val="StyleUnderline"/>
          <w:highlight w:val="green"/>
        </w:rPr>
        <w:t xml:space="preserve"> to international</w:t>
      </w:r>
      <w:r w:rsidRPr="00C8793D">
        <w:rPr>
          <w:rStyle w:val="StyleUnderline"/>
        </w:rPr>
        <w:t xml:space="preserve"> peace and </w:t>
      </w:r>
      <w:r w:rsidRPr="00C8793D">
        <w:rPr>
          <w:rStyle w:val="StyleUnderline"/>
          <w:highlight w:val="green"/>
        </w:rPr>
        <w:t>security including</w:t>
      </w:r>
      <w:r w:rsidRPr="00C8793D">
        <w:rPr>
          <w:rStyle w:val="StyleUnderline"/>
        </w:rPr>
        <w:t xml:space="preserve">: </w:t>
      </w:r>
      <w:r w:rsidRPr="00C8793D">
        <w:rPr>
          <w:rStyle w:val="Emphasis"/>
          <w:highlight w:val="green"/>
        </w:rPr>
        <w:t>nuc</w:t>
      </w:r>
      <w:r w:rsidRPr="00C8793D">
        <w:rPr>
          <w:rStyle w:val="Emphasis"/>
        </w:rPr>
        <w:t xml:space="preserve">lear </w:t>
      </w:r>
      <w:r w:rsidRPr="00C8793D">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8793D">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8793D">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8793D">
        <w:rPr>
          <w:rStyle w:val="StyleUnderline"/>
          <w:highlight w:val="green"/>
        </w:rPr>
        <w:t>Before</w:t>
      </w:r>
      <w:r w:rsidRPr="00C8793D">
        <w:rPr>
          <w:rStyle w:val="StyleUnderline"/>
        </w:rPr>
        <w:t xml:space="preserve"> reaching a state of </w:t>
      </w:r>
      <w:r w:rsidRPr="00C8793D">
        <w:rPr>
          <w:rStyle w:val="Emphasis"/>
          <w:highlight w:val="green"/>
        </w:rPr>
        <w:t>MAD</w:t>
      </w:r>
      <w:r w:rsidRPr="00C8793D">
        <w:rPr>
          <w:sz w:val="16"/>
        </w:rPr>
        <w:t xml:space="preserve">, </w:t>
      </w:r>
      <w:r w:rsidRPr="00C8793D">
        <w:rPr>
          <w:rStyle w:val="StyleUnderline"/>
          <w:highlight w:val="green"/>
        </w:rPr>
        <w:t>new</w:t>
      </w:r>
      <w:r w:rsidRPr="00C8793D">
        <w:rPr>
          <w:rStyle w:val="StyleUnderline"/>
        </w:rPr>
        <w:t xml:space="preserve"> nuclear </w:t>
      </w:r>
      <w:r w:rsidRPr="00C8793D">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8793D">
        <w:rPr>
          <w:rStyle w:val="StyleUnderline"/>
          <w:highlight w:val="green"/>
        </w:rPr>
        <w:t xml:space="preserve"> </w:t>
      </w:r>
      <w:r w:rsidRPr="00C8793D">
        <w:rPr>
          <w:rStyle w:val="Emphasis"/>
          <w:highlight w:val="green"/>
        </w:rPr>
        <w:t>lack</w:t>
      </w:r>
      <w:r w:rsidRPr="00C8793D">
        <w:rPr>
          <w:rStyle w:val="StyleUnderline"/>
        </w:rPr>
        <w:t xml:space="preserve"> a </w:t>
      </w:r>
      <w:r w:rsidRPr="00C8793D">
        <w:rPr>
          <w:rStyle w:val="StyleUnderline"/>
          <w:highlight w:val="green"/>
        </w:rPr>
        <w:t>secure-</w:t>
      </w:r>
      <w:r w:rsidRPr="00C8793D">
        <w:rPr>
          <w:rStyle w:val="Emphasis"/>
          <w:highlight w:val="green"/>
        </w:rPr>
        <w:t>second strike</w:t>
      </w:r>
      <w:r w:rsidRPr="00C8793D">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8793D">
        <w:rPr>
          <w:rStyle w:val="StyleUnderline"/>
          <w:highlight w:val="green"/>
        </w:rPr>
        <w:t xml:space="preserve">it has an </w:t>
      </w:r>
      <w:r w:rsidRPr="00C8793D">
        <w:rPr>
          <w:rStyle w:val="Emphasis"/>
          <w:highlight w:val="green"/>
        </w:rPr>
        <w:t>incentive</w:t>
      </w:r>
      <w:r w:rsidRPr="00C8793D">
        <w:rPr>
          <w:rStyle w:val="StyleUnderline"/>
          <w:highlight w:val="green"/>
        </w:rPr>
        <w:t xml:space="preserve"> to </w:t>
      </w:r>
      <w:r w:rsidRPr="00C8793D">
        <w:rPr>
          <w:rStyle w:val="Emphasis"/>
          <w:highlight w:val="green"/>
        </w:rPr>
        <w:t>use</w:t>
      </w:r>
      <w:r w:rsidRPr="00C8793D">
        <w:rPr>
          <w:rStyle w:val="StyleUnderline"/>
        </w:rPr>
        <w:t xml:space="preserve"> nuclear weapons </w:t>
      </w:r>
      <w:r w:rsidRPr="00C8793D">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8793D">
        <w:rPr>
          <w:rStyle w:val="Emphasis"/>
          <w:highlight w:val="green"/>
        </w:rPr>
        <w:t xml:space="preserve">a future crisis could result in a </w:t>
      </w:r>
      <w:r w:rsidRPr="00C8793D">
        <w:rPr>
          <w:rStyle w:val="Emphasis"/>
        </w:rPr>
        <w:t xml:space="preserve">devastating </w:t>
      </w:r>
      <w:r w:rsidRPr="00C8793D">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8793D">
        <w:rPr>
          <w:rStyle w:val="Emphasis"/>
          <w:highlight w:val="green"/>
        </w:rPr>
        <w:t>as nuclear weapons spread</w:t>
      </w:r>
      <w:r w:rsidRPr="00C8793D">
        <w:rPr>
          <w:rStyle w:val="StyleUnderline"/>
        </w:rPr>
        <w:t xml:space="preserve">, the </w:t>
      </w:r>
      <w:r w:rsidRPr="00C8793D">
        <w:rPr>
          <w:rStyle w:val="Emphasis"/>
          <w:highlight w:val="green"/>
        </w:rPr>
        <w:t>possibility</w:t>
      </w:r>
      <w:r w:rsidRPr="00C8793D">
        <w:rPr>
          <w:rStyle w:val="StyleUnderline"/>
          <w:highlight w:val="green"/>
        </w:rPr>
        <w:t xml:space="preserve"> </w:t>
      </w:r>
      <w:r w:rsidRPr="00C8793D">
        <w:rPr>
          <w:rStyle w:val="StyleUnderline"/>
        </w:rPr>
        <w:t xml:space="preserve">that </w:t>
      </w:r>
      <w:r w:rsidRPr="00C8793D">
        <w:rPr>
          <w:rStyle w:val="Emphasis"/>
          <w:highlight w:val="green"/>
        </w:rPr>
        <w:t>they</w:t>
      </w:r>
      <w:r w:rsidRPr="00C8793D">
        <w:rPr>
          <w:rStyle w:val="StyleUnderline"/>
          <w:highlight w:val="green"/>
        </w:rPr>
        <w:t xml:space="preserve"> </w:t>
      </w:r>
      <w:r w:rsidRPr="00C8793D">
        <w:rPr>
          <w:rStyle w:val="StyleUnderline"/>
        </w:rPr>
        <w:t xml:space="preserve">will </w:t>
      </w:r>
      <w:r w:rsidRPr="00C8793D">
        <w:rPr>
          <w:rStyle w:val="Emphasis"/>
        </w:rPr>
        <w:t xml:space="preserve">eventually </w:t>
      </w:r>
      <w:r w:rsidRPr="00C8793D">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8793D">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8793D">
        <w:rPr>
          <w:rStyle w:val="Emphasis"/>
          <w:highlight w:val="green"/>
        </w:rPr>
        <w:t>loose nukes</w:t>
      </w:r>
      <w:r w:rsidRPr="00C8793D">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8793D">
        <w:rPr>
          <w:rStyle w:val="Emphasis"/>
          <w:highlight w:val="green"/>
        </w:rPr>
        <w:t>Historically</w:t>
      </w:r>
      <w:r w:rsidRPr="00C8793D">
        <w:rPr>
          <w:sz w:val="16"/>
        </w:rPr>
        <w:t xml:space="preserve">, we have seen that </w:t>
      </w:r>
      <w:r w:rsidRPr="00C8793D">
        <w:rPr>
          <w:rStyle w:val="StyleUnderline"/>
        </w:rPr>
        <w:t xml:space="preserve">the </w:t>
      </w:r>
      <w:r w:rsidRPr="00C8793D">
        <w:rPr>
          <w:rStyle w:val="Emphasis"/>
          <w:highlight w:val="green"/>
        </w:rPr>
        <w:t>spread</w:t>
      </w:r>
      <w:r w:rsidRPr="00C8793D">
        <w:rPr>
          <w:rStyle w:val="Emphasis"/>
        </w:rPr>
        <w:t xml:space="preserve"> </w:t>
      </w:r>
      <w:r w:rsidRPr="00C8793D">
        <w:rPr>
          <w:rStyle w:val="Emphasis"/>
          <w:highlight w:val="green"/>
        </w:rPr>
        <w:t>of nuclear weapons</w:t>
      </w:r>
      <w:r w:rsidRPr="00C8793D">
        <w:rPr>
          <w:rStyle w:val="StyleUnderline"/>
          <w:highlight w:val="green"/>
        </w:rPr>
        <w:t xml:space="preserve"> </w:t>
      </w:r>
      <w:r w:rsidRPr="00C8793D">
        <w:rPr>
          <w:rStyle w:val="StyleUnderline"/>
        </w:rPr>
        <w:t xml:space="preserve">has emboldened their possessors and </w:t>
      </w:r>
      <w:r w:rsidRPr="00C8793D">
        <w:rPr>
          <w:rStyle w:val="StyleUnderline"/>
          <w:highlight w:val="green"/>
        </w:rPr>
        <w:t xml:space="preserve">contributed to </w:t>
      </w:r>
      <w:r w:rsidRPr="00C8793D">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8793D">
        <w:rPr>
          <w:rStyle w:val="StyleUnderline"/>
          <w:highlight w:val="green"/>
        </w:rPr>
        <w:t xml:space="preserve">aggressiveness is more </w:t>
      </w:r>
      <w:r w:rsidRPr="00C8793D">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8793D">
        <w:rPr>
          <w:rStyle w:val="Emphasis"/>
          <w:highlight w:val="green"/>
        </w:rPr>
        <w:t>crises</w:t>
      </w:r>
      <w:r w:rsidRPr="00C8793D">
        <w:rPr>
          <w:rStyle w:val="StyleUnderline"/>
          <w:highlight w:val="green"/>
        </w:rPr>
        <w:t xml:space="preserve"> could result in a </w:t>
      </w:r>
      <w:r w:rsidRPr="00C8793D">
        <w:rPr>
          <w:rStyle w:val="Emphasis"/>
          <w:highlight w:val="green"/>
        </w:rPr>
        <w:t>catastrophic nuclear exchange</w:t>
      </w:r>
      <w:r w:rsidRPr="00C8793D">
        <w:rPr>
          <w:rStyle w:val="StyleUnderline"/>
        </w:rPr>
        <w:t>.</w:t>
      </w:r>
    </w:p>
    <w:p w14:paraId="240E590C" w14:textId="77777777" w:rsidR="001D60D2" w:rsidRPr="00635356" w:rsidRDefault="001D60D2" w:rsidP="001D60D2">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57AD74F" w14:textId="77777777" w:rsidR="001D60D2" w:rsidRPr="001E0213" w:rsidRDefault="001D60D2" w:rsidP="001D60D2">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1"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2"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3"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4A2C325" w14:textId="77777777" w:rsidR="001D60D2" w:rsidRPr="001E0213" w:rsidRDefault="001D60D2" w:rsidP="001D60D2">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4"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5"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D969BB">
        <w:rPr>
          <w:rStyle w:val="Emphasis"/>
          <w:highlight w:val="green"/>
        </w:rPr>
        <w:t>fallout</w:t>
      </w:r>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6"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24282E19" w14:textId="702CAFEF" w:rsidR="00A95652" w:rsidRDefault="001D60D2" w:rsidP="001D60D2">
      <w:pPr>
        <w:pStyle w:val="Heading3"/>
      </w:pPr>
      <w:r>
        <w:t>1AC: UV</w:t>
      </w:r>
    </w:p>
    <w:p w14:paraId="1AA56055" w14:textId="77777777" w:rsidR="001D60D2" w:rsidRDefault="001D60D2" w:rsidP="001D60D2">
      <w:pPr>
        <w:pStyle w:val="Heading4"/>
      </w:pPr>
      <w:r>
        <w:t>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7D6648C0" w14:textId="21578931" w:rsidR="001D60D2" w:rsidRDefault="001D60D2" w:rsidP="001D60D2"/>
    <w:p w14:paraId="3636E1A9" w14:textId="727BE775" w:rsidR="002020E9" w:rsidRDefault="002020E9" w:rsidP="001D60D2"/>
    <w:p w14:paraId="33A4741B" w14:textId="77777777" w:rsidR="002020E9" w:rsidRDefault="002020E9" w:rsidP="002020E9">
      <w:pPr>
        <w:pStyle w:val="Heading4"/>
      </w:pPr>
      <w:r>
        <w:t xml:space="preserve">Missing Data </w:t>
      </w:r>
      <w:r w:rsidRPr="006269A6">
        <w:rPr>
          <w:u w:val="single"/>
        </w:rPr>
        <w:t>holds back</w:t>
      </w:r>
      <w:r>
        <w:t xml:space="preserve"> Adaptation efforts. </w:t>
      </w:r>
    </w:p>
    <w:p w14:paraId="4706F724" w14:textId="77777777" w:rsidR="002020E9" w:rsidRPr="00800925" w:rsidRDefault="002020E9" w:rsidP="002020E9">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143F6EB" w14:textId="77777777" w:rsidR="002020E9" w:rsidRPr="001C20CD" w:rsidRDefault="002020E9" w:rsidP="002020E9">
      <w:pPr>
        <w:rPr>
          <w:sz w:val="16"/>
        </w:rPr>
      </w:pPr>
      <w:r w:rsidRPr="00800925">
        <w:rPr>
          <w:rStyle w:val="StyleUnderline"/>
        </w:rPr>
        <w:t xml:space="preserve">The </w:t>
      </w:r>
      <w:r w:rsidRPr="00A50E06">
        <w:rPr>
          <w:rStyle w:val="Emphasis"/>
          <w:highlight w:val="green"/>
        </w:rPr>
        <w:t xml:space="preserve">effects of climate </w:t>
      </w:r>
      <w:r w:rsidRPr="00800925">
        <w:rPr>
          <w:rStyle w:val="StyleUnderline"/>
        </w:rPr>
        <w:t xml:space="preserve">on natural resources </w:t>
      </w:r>
      <w:r w:rsidRPr="00A50E06">
        <w:rPr>
          <w:rStyle w:val="Emphasis"/>
          <w:highlight w:val="green"/>
          <w:bdr w:val="single" w:sz="18" w:space="0" w:color="auto"/>
        </w:rPr>
        <w:t>have become highly relevant</w:t>
      </w:r>
      <w:r w:rsidRPr="00A50E06">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A50E06">
        <w:rPr>
          <w:rStyle w:val="Emphasis"/>
          <w:highlight w:val="green"/>
        </w:rPr>
        <w:t>studying forest water balance</w:t>
      </w:r>
      <w:r w:rsidRPr="00A50E06">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A50E06">
        <w:rPr>
          <w:rStyle w:val="Emphasis"/>
          <w:highlight w:val="green"/>
        </w:rPr>
        <w:t>pest and disease research</w:t>
      </w:r>
      <w:r w:rsidRPr="00A50E06">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A50E06">
        <w:rPr>
          <w:rStyle w:val="Emphasis"/>
          <w:highlight w:val="green"/>
        </w:rPr>
        <w:t>To perform these studies</w:t>
      </w:r>
      <w:r w:rsidRPr="00800925">
        <w:rPr>
          <w:rStyle w:val="StyleUnderline"/>
        </w:rPr>
        <w:t xml:space="preserve">, </w:t>
      </w:r>
      <w:r w:rsidRPr="00A50E06">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affects parameter 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A50E06">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166B7642" w14:textId="77777777" w:rsidR="002020E9" w:rsidRPr="001D60D2" w:rsidRDefault="002020E9" w:rsidP="001D60D2"/>
    <w:sectPr w:rsidR="002020E9" w:rsidRPr="001D60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1D60D2"/>
    <w:rsid w:val="000139A3"/>
    <w:rsid w:val="00100833"/>
    <w:rsid w:val="00104529"/>
    <w:rsid w:val="00105942"/>
    <w:rsid w:val="00107396"/>
    <w:rsid w:val="00144A4C"/>
    <w:rsid w:val="00176AB0"/>
    <w:rsid w:val="00177B7D"/>
    <w:rsid w:val="0018322D"/>
    <w:rsid w:val="001B5776"/>
    <w:rsid w:val="001D60D2"/>
    <w:rsid w:val="001D7602"/>
    <w:rsid w:val="001E527A"/>
    <w:rsid w:val="001F78CE"/>
    <w:rsid w:val="002020E9"/>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55182"/>
  <w15:chartTrackingRefBased/>
  <w15:docId w15:val="{9C1A70FE-40AB-42EF-B53C-2B158F1C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0D2"/>
    <w:rPr>
      <w:rFonts w:ascii="Calibri" w:hAnsi="Calibri" w:cs="Calibri"/>
    </w:rPr>
  </w:style>
  <w:style w:type="paragraph" w:styleId="Heading1">
    <w:name w:val="heading 1"/>
    <w:aliases w:val="Pocket"/>
    <w:basedOn w:val="Normal"/>
    <w:next w:val="Normal"/>
    <w:link w:val="Heading1Char"/>
    <w:qFormat/>
    <w:rsid w:val="001D60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0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60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1D60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0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0D2"/>
  </w:style>
  <w:style w:type="character" w:customStyle="1" w:styleId="Heading1Char">
    <w:name w:val="Heading 1 Char"/>
    <w:aliases w:val="Pocket Char"/>
    <w:basedOn w:val="DefaultParagraphFont"/>
    <w:link w:val="Heading1"/>
    <w:rsid w:val="001D60D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0D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60D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1D60D2"/>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1D60D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D60D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D60D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D60D2"/>
    <w:rPr>
      <w:color w:val="auto"/>
      <w:u w:val="none"/>
    </w:rPr>
  </w:style>
  <w:style w:type="character" w:styleId="FollowedHyperlink">
    <w:name w:val="FollowedHyperlink"/>
    <w:basedOn w:val="DefaultParagraphFont"/>
    <w:uiPriority w:val="99"/>
    <w:semiHidden/>
    <w:unhideWhenUsed/>
    <w:rsid w:val="001D60D2"/>
    <w:rPr>
      <w:color w:val="auto"/>
      <w:u w:val="none"/>
    </w:rPr>
  </w:style>
  <w:style w:type="paragraph" w:customStyle="1" w:styleId="Emphasis1">
    <w:name w:val="Emphasis1"/>
    <w:basedOn w:val="Normal"/>
    <w:link w:val="Emphasis"/>
    <w:autoRedefine/>
    <w:uiPriority w:val="7"/>
    <w:qFormat/>
    <w:rsid w:val="001D60D2"/>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D60D2"/>
    <w:rPr>
      <w:color w:val="605E5C"/>
      <w:shd w:val="clear" w:color="auto" w:fill="E1DFDD"/>
    </w:rPr>
  </w:style>
  <w:style w:type="paragraph" w:customStyle="1" w:styleId="textbold">
    <w:name w:val="text bold"/>
    <w:basedOn w:val="Normal"/>
    <w:autoRedefine/>
    <w:uiPriority w:val="7"/>
    <w:qFormat/>
    <w:rsid w:val="001D60D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D60D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D60D2"/>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D60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1D60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60D2"/>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1"/>
    <w:qFormat/>
    <w:rsid w:val="001D60D2"/>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1D60D2"/>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1D60D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D60D2"/>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ratical.org/radiation/NuclearExtinction/StevenStarr02281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ucleardarknes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www.psr.org/" TargetMode="External"/><Relationship Id="rId5" Type="http://schemas.openxmlformats.org/officeDocument/2006/relationships/webSettings" Target="webSettings.xml"/><Relationship Id="rId15" Type="http://schemas.openxmlformats.org/officeDocument/2006/relationships/hyperlink" Target="http://climate.envsci.rutgers.edu/pdf/RobockToonSAD.pdf" TargetMode="External"/><Relationship Id="rId10" Type="http://schemas.openxmlformats.org/officeDocument/2006/relationships/hyperlink" Target="https://engineering.berkeley.edu/news/2020/03/can-tiny-invisible-particles-help-stop-the-spread-of-nuclear-weapons/" TargetMode="External"/><Relationship Id="rId4" Type="http://schemas.openxmlformats.org/officeDocument/2006/relationships/settings" Target="settings.xml"/><Relationship Id="rId9" Type="http://schemas.openxmlformats.org/officeDocument/2006/relationships/hyperlink" Target="https://archive.is/VKac8"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22</Pages>
  <Words>16530</Words>
  <Characters>94226</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2022-01-28T21:16:00Z</dcterms:created>
  <dcterms:modified xsi:type="dcterms:W3CDTF">2022-01-28T21:37:00Z</dcterms:modified>
</cp:coreProperties>
</file>