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C9900" w14:textId="1BD47B93" w:rsidR="00FB0CAE" w:rsidRDefault="00FB0CAE" w:rsidP="00FB0CAE">
      <w:pPr>
        <w:pStyle w:val="Heading3"/>
      </w:pPr>
      <w:r>
        <w:t>1AC: FW</w:t>
      </w:r>
    </w:p>
    <w:p w14:paraId="625D02F2" w14:textId="77777777" w:rsidR="00FB0CAE" w:rsidRPr="003C2C68" w:rsidRDefault="00FB0CAE" w:rsidP="00FB0CAE">
      <w:pPr>
        <w:pStyle w:val="Heading4"/>
        <w:rPr>
          <w:u w:val="single"/>
        </w:rPr>
      </w:pPr>
      <w:r>
        <w:t xml:space="preserve">Moral realism must start by being </w:t>
      </w:r>
      <w:r w:rsidRPr="003C2C68">
        <w:rPr>
          <w:u w:val="single"/>
        </w:rPr>
        <w:t>mind-independent</w:t>
      </w:r>
      <w:r>
        <w:t xml:space="preserve"> –realism wouldn’t make sense if our moral laws were based on an agent’s cognitive thinking because then moral truths wouldn’t exist outside of the ways we cohere them. Thus, </w:t>
      </w:r>
      <w:r w:rsidRPr="003C2C68">
        <w:rPr>
          <w:u w:val="single"/>
        </w:rPr>
        <w:t>the meta-ethic is substantive moral naturalism.</w:t>
      </w:r>
    </w:p>
    <w:p w14:paraId="2546D9DA" w14:textId="77777777" w:rsidR="00FB0CAE" w:rsidRPr="004D267B" w:rsidRDefault="00FB0CAE" w:rsidP="00FB0CAE">
      <w:pPr>
        <w:pStyle w:val="Heading4"/>
        <w:rPr>
          <w:rFonts w:cs="Calibri"/>
        </w:rPr>
      </w:pPr>
      <w:r>
        <w:t xml:space="preserve">That outweighs on moral disagreement – ethics are regressive in principle since controversy prevents acting on moral laws. Prefer naturalism since there is no philosophical controversy on the correlation between moral facts and natural facts. </w:t>
      </w:r>
      <w:r>
        <w:rPr>
          <w:rFonts w:cs="Calibri"/>
        </w:rPr>
        <w:t xml:space="preserve"> </w:t>
      </w:r>
      <w:r w:rsidRPr="004D267B">
        <w:rPr>
          <w:rFonts w:cs="Calibri"/>
        </w:rPr>
        <w:t xml:space="preserve">Pleasure is an intrinsic good. </w:t>
      </w:r>
    </w:p>
    <w:p w14:paraId="2A20552A" w14:textId="77777777" w:rsidR="00FB0CAE" w:rsidRDefault="00FB0CAE" w:rsidP="00FB0CAE">
      <w:r w:rsidRPr="004D267B">
        <w:rPr>
          <w:rStyle w:val="Style13ptBold"/>
        </w:rPr>
        <w:t>Moen 16</w:t>
      </w:r>
      <w:r w:rsidRPr="004D267B">
        <w:t xml:space="preserve"> Ole Martin, PhD, Research Fellow in Philosophy </w:t>
      </w:r>
      <w:r>
        <w:t>at the</w:t>
      </w:r>
      <w:r w:rsidRPr="004D267B">
        <w:t xml:space="preserve"> University of Oslo</w:t>
      </w:r>
      <w:r>
        <w:t xml:space="preserve">. </w:t>
      </w:r>
      <w:r w:rsidRPr="004D267B">
        <w:t>"An Argument for Hedonism." Journal of Value Inquiry 50</w:t>
      </w:r>
      <w:r>
        <w:t xml:space="preserve">(2). 2016. </w:t>
      </w:r>
      <w:r w:rsidRPr="00BB35AA">
        <w:t>https://www.academia.edu/26656561/_An_Argument_for_Hedonism_by_Ole_Martin_Moen</w:t>
      </w:r>
      <w:r>
        <w:t xml:space="preserve">. </w:t>
      </w:r>
      <w:proofErr w:type="spellStart"/>
      <w:r>
        <w:t>PeteZ</w:t>
      </w:r>
      <w:proofErr w:type="spellEnd"/>
    </w:p>
    <w:p w14:paraId="35700559" w14:textId="77777777" w:rsidR="00FB0CAE" w:rsidRDefault="00FB0CAE" w:rsidP="00FB0CAE">
      <w:pPr>
        <w:rPr>
          <w:sz w:val="16"/>
        </w:rPr>
      </w:pPr>
      <w:r w:rsidRPr="004D267B">
        <w:rPr>
          <w:sz w:val="16"/>
        </w:rPr>
        <w:t xml:space="preserve">Let us start by observing, </w:t>
      </w:r>
      <w:r w:rsidRPr="00E55813">
        <w:rPr>
          <w:rStyle w:val="StyleUnderline"/>
          <w:highlight w:val="green"/>
        </w:rPr>
        <w:t>empirically,</w:t>
      </w:r>
      <w:r w:rsidRPr="004D267B">
        <w:rPr>
          <w:rStyle w:val="StyleUnderline"/>
        </w:rPr>
        <w:t xml:space="preserve"> that a widely shared judgment about intrinsic value and disvalue is that </w:t>
      </w:r>
      <w:r w:rsidRPr="00E55813">
        <w:rPr>
          <w:rStyle w:val="StyleUnderline"/>
          <w:highlight w:val="green"/>
        </w:rPr>
        <w:t>pleasure is</w:t>
      </w:r>
      <w:r w:rsidRPr="004D267B">
        <w:rPr>
          <w:rStyle w:val="StyleUnderline"/>
        </w:rPr>
        <w:t xml:space="preserve"> intrinsically </w:t>
      </w:r>
      <w:proofErr w:type="gramStart"/>
      <w:r w:rsidRPr="00E55813">
        <w:rPr>
          <w:rStyle w:val="StyleUnderline"/>
          <w:highlight w:val="green"/>
        </w:rPr>
        <w:t>valuable</w:t>
      </w:r>
      <w:proofErr w:type="gramEnd"/>
      <w:r w:rsidRPr="00E55813">
        <w:rPr>
          <w:rStyle w:val="StyleUnderline"/>
          <w:highlight w:val="green"/>
        </w:rPr>
        <w:t xml:space="preserve"> and pain is</w:t>
      </w:r>
      <w:r w:rsidRPr="004D267B">
        <w:rPr>
          <w:rStyle w:val="StyleUnderline"/>
        </w:rPr>
        <w:t xml:space="preserve"> intrinsically </w:t>
      </w:r>
      <w:proofErr w:type="spellStart"/>
      <w:r w:rsidRPr="00E55813">
        <w:rPr>
          <w:rStyle w:val="StyleUnderline"/>
          <w:highlight w:val="green"/>
        </w:rPr>
        <w:t>disvaluable</w:t>
      </w:r>
      <w:proofErr w:type="spellEnd"/>
      <w:r w:rsidRPr="004D267B">
        <w:rPr>
          <w:rStyle w:val="StyleUnderline"/>
        </w:rPr>
        <w:t>. On virtually any proposed list of intrinsic values and disvalues</w:t>
      </w:r>
      <w:r w:rsidRPr="004D267B">
        <w:rPr>
          <w:sz w:val="16"/>
        </w:rPr>
        <w:t xml:space="preserve"> (we will look at some of them below), </w:t>
      </w:r>
      <w:r w:rsidRPr="004D267B">
        <w:rPr>
          <w:rStyle w:val="StyleUnderline"/>
        </w:rPr>
        <w:t>pleasure is included among the intrinsic values and pain among the intrinsic disvalues</w:t>
      </w:r>
      <w:r w:rsidRPr="004D267B">
        <w:rPr>
          <w:rStyle w:val="Emphasis"/>
        </w:rPr>
        <w:t>.</w:t>
      </w:r>
      <w:r w:rsidRPr="004D267B">
        <w:rPr>
          <w:sz w:val="16"/>
        </w:rPr>
        <w:t xml:space="preserve"> This inclusion makes intuitive sense, moreover, for </w:t>
      </w:r>
      <w:r w:rsidRPr="00E55813">
        <w:rPr>
          <w:rStyle w:val="Emphasis"/>
          <w:highlight w:val="green"/>
        </w:rPr>
        <w:t>there is something undeniably good about</w:t>
      </w:r>
      <w:r w:rsidRPr="004D267B">
        <w:rPr>
          <w:rStyle w:val="Emphasis"/>
        </w:rPr>
        <w:t xml:space="preserve"> the way </w:t>
      </w:r>
      <w:r w:rsidRPr="00E55813">
        <w:rPr>
          <w:rStyle w:val="Emphasis"/>
          <w:highlight w:val="green"/>
        </w:rPr>
        <w:t>pleasure</w:t>
      </w:r>
      <w:r w:rsidRPr="004D267B">
        <w:rPr>
          <w:rStyle w:val="Emphasis"/>
        </w:rPr>
        <w:t xml:space="preserve"> feels and something undeniably bad about the way pain feels,</w:t>
      </w:r>
      <w:r w:rsidRPr="004D267B">
        <w:rPr>
          <w:sz w:val="16"/>
        </w:rPr>
        <w:t xml:space="preserve"> </w:t>
      </w:r>
      <w:r w:rsidRPr="004D267B">
        <w:rPr>
          <w:rStyle w:val="StyleUnderline"/>
        </w:rPr>
        <w:t xml:space="preserve">and neither the goodness of pleasure nor the badness of pain seems to be exhausted by the further effects that these experiences might have. </w:t>
      </w:r>
      <w:r w:rsidRPr="004D267B">
        <w:rPr>
          <w:sz w:val="16"/>
        </w:rPr>
        <w:t>“Pleasure” and “pain” are here understood inclusively, as encompassing anything hedonically positive and anything hedonically negative. 2</w:t>
      </w:r>
    </w:p>
    <w:p w14:paraId="258A000D" w14:textId="77777777" w:rsidR="00FB0CAE" w:rsidRDefault="00FB0CAE" w:rsidP="00FB0CAE">
      <w:pPr>
        <w:rPr>
          <w:sz w:val="16"/>
        </w:rPr>
      </w:pPr>
      <w:r w:rsidRPr="004D267B">
        <w:rPr>
          <w:sz w:val="16"/>
        </w:rPr>
        <w:t xml:space="preserve">The special value statuses of pleasure and pain are manifested in how we treat these experiences in our everyday reasoning about values. </w:t>
      </w:r>
      <w:r w:rsidRPr="004D267B">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4D267B">
        <w:rPr>
          <w:sz w:val="16"/>
        </w:rPr>
        <w:t xml:space="preserve"> You might answer, for example: </w:t>
      </w:r>
      <w:r w:rsidRPr="004D267B">
        <w:rPr>
          <w:rStyle w:val="StyleUnderline"/>
        </w:rPr>
        <w:t xml:space="preserve">“To buy soda.” This answer makes sense, for soda is a nice thing and you can get it at the convenience store. </w:t>
      </w:r>
      <w:r w:rsidRPr="00A65CDB">
        <w:rPr>
          <w:rStyle w:val="StyleUnderline"/>
        </w:rPr>
        <w:t>I might further inquire, however</w:t>
      </w:r>
      <w:r w:rsidRPr="004D267B">
        <w:rPr>
          <w:rStyle w:val="StyleUnderline"/>
        </w:rPr>
        <w:t>: “</w:t>
      </w:r>
      <w:r w:rsidRPr="00E55813">
        <w:rPr>
          <w:rStyle w:val="StyleUnderline"/>
          <w:highlight w:val="green"/>
        </w:rPr>
        <w:t>What is buying the soda good for?</w:t>
      </w:r>
      <w:r w:rsidRPr="004D267B">
        <w:rPr>
          <w:rStyle w:val="StyleUnderline"/>
        </w:rPr>
        <w:t xml:space="preserve">” This further question can also be a reasonable one, for it need not be obvious why you want the soda. </w:t>
      </w:r>
      <w:r w:rsidRPr="00E55813">
        <w:rPr>
          <w:rStyle w:val="StyleUnderline"/>
          <w:highlight w:val="green"/>
        </w:rPr>
        <w:t>You might answer: “</w:t>
      </w:r>
      <w:r w:rsidRPr="004D267B">
        <w:rPr>
          <w:rStyle w:val="StyleUnderline"/>
        </w:rPr>
        <w:t xml:space="preserve">Well, </w:t>
      </w:r>
      <w:r w:rsidRPr="00E55813">
        <w:rPr>
          <w:rStyle w:val="StyleUnderline"/>
          <w:highlight w:val="green"/>
        </w:rPr>
        <w:t>I want</w:t>
      </w:r>
      <w:r w:rsidRPr="004D267B">
        <w:rPr>
          <w:rStyle w:val="StyleUnderline"/>
        </w:rPr>
        <w:t xml:space="preserve"> it for </w:t>
      </w:r>
      <w:r w:rsidRPr="00E55813">
        <w:rPr>
          <w:rStyle w:val="StyleUnderline"/>
          <w:highlight w:val="green"/>
        </w:rPr>
        <w:t xml:space="preserve">the pleasure of drinking it.” If </w:t>
      </w:r>
      <w:proofErr w:type="gramStart"/>
      <w:r w:rsidRPr="00E55813">
        <w:rPr>
          <w:rStyle w:val="StyleUnderline"/>
          <w:highlight w:val="green"/>
        </w:rPr>
        <w:t>I</w:t>
      </w:r>
      <w:proofErr w:type="gramEnd"/>
      <w:r w:rsidRPr="004D267B">
        <w:rPr>
          <w:rStyle w:val="StyleUnderline"/>
        </w:rPr>
        <w:t xml:space="preserve"> then proceed by </w:t>
      </w:r>
      <w:r w:rsidRPr="00E55813">
        <w:rPr>
          <w:rStyle w:val="StyleUnderline"/>
          <w:highlight w:val="green"/>
        </w:rPr>
        <w:t>ask</w:t>
      </w:r>
      <w:r w:rsidRPr="004D267B">
        <w:rPr>
          <w:rStyle w:val="StyleUnderline"/>
        </w:rPr>
        <w:t xml:space="preserve">ing “But </w:t>
      </w:r>
      <w:r w:rsidRPr="00E55813">
        <w:rPr>
          <w:rStyle w:val="StyleUnderline"/>
          <w:highlight w:val="green"/>
        </w:rPr>
        <w:t>what is</w:t>
      </w:r>
      <w:r w:rsidRPr="004D267B">
        <w:rPr>
          <w:rStyle w:val="StyleUnderline"/>
        </w:rPr>
        <w:t xml:space="preserve"> the </w:t>
      </w:r>
      <w:r w:rsidRPr="00E55813">
        <w:rPr>
          <w:rStyle w:val="StyleUnderline"/>
          <w:highlight w:val="green"/>
        </w:rPr>
        <w:t>pleasure</w:t>
      </w:r>
      <w:r w:rsidRPr="004D267B">
        <w:rPr>
          <w:rStyle w:val="StyleUnderline"/>
        </w:rPr>
        <w:t xml:space="preserve"> of drinking the soda </w:t>
      </w:r>
      <w:r w:rsidRPr="00E55813">
        <w:rPr>
          <w:rStyle w:val="StyleUnderline"/>
          <w:highlight w:val="green"/>
        </w:rPr>
        <w:t>good for?” the discussion</w:t>
      </w:r>
      <w:r w:rsidRPr="004D267B">
        <w:rPr>
          <w:rStyle w:val="StyleUnderline"/>
        </w:rPr>
        <w:t xml:space="preserve"> is likely to </w:t>
      </w:r>
      <w:r w:rsidRPr="00E55813">
        <w:rPr>
          <w:rStyle w:val="StyleUnderline"/>
          <w:highlight w:val="green"/>
        </w:rPr>
        <w:t>reach an</w:t>
      </w:r>
      <w:r w:rsidRPr="004D267B">
        <w:rPr>
          <w:rStyle w:val="StyleUnderline"/>
        </w:rPr>
        <w:t xml:space="preserve"> awkward </w:t>
      </w:r>
      <w:r w:rsidRPr="00E55813">
        <w:rPr>
          <w:rStyle w:val="StyleUnderline"/>
          <w:highlight w:val="green"/>
        </w:rPr>
        <w:t>end.</w:t>
      </w:r>
      <w:r w:rsidRPr="004D267B">
        <w:rPr>
          <w:rStyle w:val="StyleUnderline"/>
        </w:rPr>
        <w:t xml:space="preserve"> The reason is that the pleasure is not good for anything further</w:t>
      </w:r>
      <w:r w:rsidRPr="004D267B">
        <w:rPr>
          <w:sz w:val="16"/>
        </w:rPr>
        <w:t>; it is simply that for which going to the convenience store and buying the soda is good. 3 As Aristotle observes: “</w:t>
      </w:r>
      <w:r w:rsidRPr="00E55813">
        <w:rPr>
          <w:rStyle w:val="Emphasis"/>
          <w:highlight w:val="green"/>
        </w:rPr>
        <w:t>We never ask</w:t>
      </w:r>
      <w:r w:rsidRPr="004D267B">
        <w:rPr>
          <w:rStyle w:val="Emphasis"/>
        </w:rPr>
        <w:t xml:space="preserve"> </w:t>
      </w:r>
      <w:r w:rsidRPr="00A65CDB">
        <w:rPr>
          <w:rStyle w:val="Emphasis"/>
          <w:highlight w:val="green"/>
        </w:rPr>
        <w:t>what</w:t>
      </w:r>
      <w:r w:rsidRPr="004D267B">
        <w:rPr>
          <w:rStyle w:val="Emphasis"/>
        </w:rPr>
        <w:t xml:space="preserve"> </w:t>
      </w:r>
      <w:proofErr w:type="spellStart"/>
      <w:r w:rsidRPr="00A65CDB">
        <w:rPr>
          <w:rStyle w:val="Emphasis"/>
        </w:rPr>
        <w:t>her</w:t>
      </w:r>
      <w:r w:rsidRPr="00A65CDB">
        <w:rPr>
          <w:strike/>
          <w:sz w:val="16"/>
        </w:rPr>
        <w:t>is</w:t>
      </w:r>
      <w:proofErr w:type="spellEnd"/>
      <w:r w:rsidRPr="004D267B">
        <w:rPr>
          <w:sz w:val="16"/>
        </w:rPr>
        <w:t xml:space="preserve"> </w:t>
      </w:r>
      <w:r w:rsidRPr="00E55813">
        <w:rPr>
          <w:rStyle w:val="Emphasis"/>
          <w:highlight w:val="green"/>
        </w:rPr>
        <w:t>end is</w:t>
      </w:r>
      <w:r w:rsidRPr="004D267B">
        <w:rPr>
          <w:rStyle w:val="Emphasis"/>
        </w:rPr>
        <w:t xml:space="preserve"> in being pleased, </w:t>
      </w:r>
      <w:r w:rsidRPr="00E55813">
        <w:rPr>
          <w:rStyle w:val="Emphasis"/>
          <w:highlight w:val="green"/>
        </w:rPr>
        <w:t>because we assume that pleasure is</w:t>
      </w:r>
      <w:r w:rsidRPr="004D267B">
        <w:rPr>
          <w:rStyle w:val="Emphasis"/>
        </w:rPr>
        <w:t xml:space="preserve"> choice </w:t>
      </w:r>
      <w:r w:rsidRPr="00E55813">
        <w:rPr>
          <w:rStyle w:val="Emphasis"/>
          <w:highlight w:val="green"/>
        </w:rPr>
        <w:t>worthy in itself.</w:t>
      </w:r>
      <w:r w:rsidRPr="004D267B">
        <w:rPr>
          <w:sz w:val="16"/>
        </w:rPr>
        <w:t xml:space="preserve">”4 Presumably, a similar story can be told in the case of pains, for if someone </w:t>
      </w:r>
      <w:proofErr w:type="gramStart"/>
      <w:r w:rsidRPr="004D267B">
        <w:rPr>
          <w:sz w:val="16"/>
        </w:rPr>
        <w:t>says</w:t>
      </w:r>
      <w:proofErr w:type="gramEnd"/>
      <w:r w:rsidRPr="004D267B">
        <w:rPr>
          <w:sz w:val="16"/>
        </w:rPr>
        <w:t xml:space="preserve"> “This is painful!” we never respond by asking: “And why is that a problem?” We take for granted that if something is painful, we have a sufficient explanation of why it is bad.</w:t>
      </w:r>
    </w:p>
    <w:p w14:paraId="3A30A899" w14:textId="77777777" w:rsidR="00FB0CAE" w:rsidRPr="00A65CDB" w:rsidRDefault="00FB0CAE" w:rsidP="00FB0CAE">
      <w:pPr>
        <w:rPr>
          <w:sz w:val="16"/>
        </w:rPr>
      </w:pPr>
      <w:r w:rsidRPr="004D267B">
        <w:rPr>
          <w:sz w:val="16"/>
        </w:rPr>
        <w:t xml:space="preserve">If we are onto something in our everyday reasoning about values, it seems that </w:t>
      </w:r>
      <w:r w:rsidRPr="004D267B">
        <w:rPr>
          <w:rStyle w:val="StyleUnderline"/>
        </w:rPr>
        <w:t>pleasure and pain are both places where we reach the end of the line in matters of value.</w:t>
      </w:r>
      <w:r w:rsidRPr="004D267B">
        <w:rPr>
          <w:sz w:val="16"/>
        </w:rPr>
        <w:t xml:space="preserve"> </w:t>
      </w:r>
    </w:p>
    <w:p w14:paraId="77C0C00F" w14:textId="77777777" w:rsidR="00FB0CAE" w:rsidRDefault="00FB0CAE" w:rsidP="00FB0CAE">
      <w:pPr>
        <w:pStyle w:val="Heading4"/>
      </w:pPr>
      <w:r>
        <w:lastRenderedPageBreak/>
        <w:t>Thus, moral naturalism prima facie justifies hedonism through naturalism, empirical facts that are explained and physically verified from science should be used which only a theory of pain and pleasure can provide since there is a psychological grounding for why they are good and bad. Thus, the standard is consistency with hedonic act utilitarianism</w:t>
      </w:r>
    </w:p>
    <w:p w14:paraId="06C3F4E8" w14:textId="3E43D198" w:rsidR="00FB0CAE" w:rsidRDefault="00FB0CAE" w:rsidP="00FB0CAE">
      <w:pPr>
        <w:pStyle w:val="Heading3"/>
      </w:pPr>
      <w:r>
        <w:t>1AC: Plan</w:t>
      </w:r>
    </w:p>
    <w:p w14:paraId="2697237A" w14:textId="77777777" w:rsidR="00FB0CAE" w:rsidRPr="007F3FA1" w:rsidRDefault="00FB0CAE" w:rsidP="00FB0CAE">
      <w:pPr>
        <w:pStyle w:val="Heading4"/>
      </w:pPr>
      <w:r>
        <w:t xml:space="preserve">Plan - </w:t>
      </w:r>
      <w:r w:rsidRPr="007F3FA1">
        <w:t>Private entities ought not appropriate lunar heritage sites</w:t>
      </w:r>
    </w:p>
    <w:p w14:paraId="0F38C5D5" w14:textId="77777777" w:rsidR="00FB0CAE" w:rsidRDefault="00FB0CAE" w:rsidP="00FB0CAE">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100A2CF0" w14:textId="77777777" w:rsidR="00FB0CAE" w:rsidRPr="00A50E06" w:rsidRDefault="00FB0CAE" w:rsidP="00FB0CAE">
      <w:pPr>
        <w:rPr>
          <w:rStyle w:val="Emphasis"/>
          <w:highlight w:val="green"/>
        </w:rPr>
      </w:pPr>
      <w:r w:rsidRPr="008532F8">
        <w:rPr>
          <w:rStyle w:val="StyleUnderline"/>
        </w:rPr>
        <w:t xml:space="preserve">The </w:t>
      </w:r>
      <w:r w:rsidRPr="00A50E06">
        <w:rPr>
          <w:rStyle w:val="Emphasis"/>
          <w:highlight w:val="green"/>
        </w:rPr>
        <w:t>issue of</w:t>
      </w:r>
      <w:r w:rsidRPr="00AC61A7">
        <w:rPr>
          <w:rStyle w:val="Emphasis"/>
        </w:rPr>
        <w:t xml:space="preserve"> humanity’s cultural </w:t>
      </w:r>
      <w:r w:rsidRPr="00A50E06">
        <w:rPr>
          <w:rStyle w:val="Emphasis"/>
          <w:highlight w:val="green"/>
        </w:rPr>
        <w:t xml:space="preserve">heritage in space </w:t>
      </w:r>
      <w:r w:rsidRPr="00AC61A7">
        <w:rPr>
          <w:rStyle w:val="Emphasis"/>
          <w:bdr w:val="single" w:sz="18" w:space="0" w:color="auto"/>
        </w:rPr>
        <w:t xml:space="preserve">has </w:t>
      </w:r>
      <w:r w:rsidRPr="00A50E06">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A50E06">
        <w:rPr>
          <w:rStyle w:val="Emphasis"/>
          <w:highlight w:val="green"/>
        </w:rPr>
        <w:t>no international agreements</w:t>
      </w:r>
      <w:r w:rsidRPr="00AC61A7">
        <w:rPr>
          <w:rStyle w:val="StyleUnderline"/>
        </w:rPr>
        <w:t xml:space="preserve"> </w:t>
      </w:r>
      <w:r w:rsidRPr="00AC61A7">
        <w:rPr>
          <w:rStyle w:val="Emphasis"/>
        </w:rPr>
        <w:t xml:space="preserve">specifically </w:t>
      </w:r>
      <w:r w:rsidRPr="00A50E06">
        <w:rPr>
          <w:rStyle w:val="Emphasis"/>
          <w:highlight w:val="green"/>
        </w:rPr>
        <w:t>addressing it.</w:t>
      </w:r>
      <w:r w:rsidRPr="00A50E06">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A50E06">
        <w:rPr>
          <w:rStyle w:val="Emphasis"/>
          <w:highlight w:val="green"/>
        </w:rPr>
        <w:t>NASA</w:t>
      </w:r>
      <w:r w:rsidRPr="00A50E06">
        <w:rPr>
          <w:rStyle w:val="StyleUnderline"/>
          <w:highlight w:val="green"/>
        </w:rPr>
        <w:t xml:space="preserve"> </w:t>
      </w:r>
      <w:r w:rsidRPr="008532F8">
        <w:rPr>
          <w:rStyle w:val="StyleUnderline"/>
        </w:rPr>
        <w:t xml:space="preserve">has </w:t>
      </w:r>
      <w:r w:rsidRPr="00A50E06">
        <w:rPr>
          <w:rStyle w:val="Emphasis"/>
          <w:highlight w:val="green"/>
        </w:rPr>
        <w:t>promulgated</w:t>
      </w:r>
      <w:r w:rsidRPr="00A50E06">
        <w:rPr>
          <w:rStyle w:val="StyleUnderline"/>
          <w:highlight w:val="green"/>
        </w:rPr>
        <w:t xml:space="preserve"> </w:t>
      </w:r>
      <w:r w:rsidRPr="008532F8">
        <w:rPr>
          <w:rStyle w:val="StyleUnderline"/>
        </w:rPr>
        <w:t xml:space="preserve">their </w:t>
      </w:r>
      <w:r w:rsidRPr="00A50E06">
        <w:rPr>
          <w:rStyle w:val="Emphasis"/>
          <w:highlight w:val="green"/>
        </w:rPr>
        <w:t>recommendations</w:t>
      </w:r>
      <w:r w:rsidRPr="00A50E06">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A50E06">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A50E06">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A50E06">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A50E06">
        <w:rPr>
          <w:rStyle w:val="Emphasis"/>
          <w:highlight w:val="green"/>
        </w:rPr>
        <w:t>corporations</w:t>
      </w:r>
      <w:r w:rsidRPr="00A50E06">
        <w:rPr>
          <w:rStyle w:val="StyleUnderline"/>
          <w:highlight w:val="green"/>
        </w:rPr>
        <w:t xml:space="preserve"> </w:t>
      </w:r>
      <w:r w:rsidRPr="00A50E06">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A50E06">
        <w:rPr>
          <w:rStyle w:val="Emphasis"/>
          <w:highlight w:val="green"/>
        </w:rPr>
        <w:t xml:space="preserve">Tourists </w:t>
      </w:r>
      <w:r w:rsidRPr="00AC61A7">
        <w:rPr>
          <w:rStyle w:val="Emphasis"/>
        </w:rPr>
        <w:t xml:space="preserve">may </w:t>
      </w:r>
      <w:r w:rsidRPr="00A50E06">
        <w:rPr>
          <w:rStyle w:val="Emphasis"/>
          <w:highlight w:val="green"/>
        </w:rPr>
        <w:t>disrupt sites</w:t>
      </w:r>
      <w:r w:rsidRPr="00A50E06">
        <w:rPr>
          <w:rStyle w:val="StyleUnderline"/>
          <w:highlight w:val="green"/>
        </w:rPr>
        <w:t xml:space="preserve"> </w:t>
      </w:r>
      <w:r w:rsidRPr="008532F8">
        <w:rPr>
          <w:rStyle w:val="StyleUnderline"/>
        </w:rPr>
        <w:t xml:space="preserve">with careless expeditions and </w:t>
      </w:r>
      <w:r w:rsidRPr="00A50E06">
        <w:rPr>
          <w:rStyle w:val="Emphasis"/>
          <w:highlight w:val="green"/>
        </w:rPr>
        <w:t xml:space="preserve">landing sites may be desecrated so </w:t>
      </w:r>
      <w:r w:rsidRPr="00A50E06">
        <w:rPr>
          <w:rStyle w:val="Emphasis"/>
          <w:highlight w:val="green"/>
          <w:bdr w:val="single" w:sz="18" w:space="0" w:color="auto"/>
        </w:rPr>
        <w:t>that the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A50E06">
        <w:rPr>
          <w:rStyle w:val="Emphasis"/>
          <w:highlight w:val="green"/>
        </w:rPr>
        <w:t>While national heritage legislation can protect</w:t>
      </w:r>
      <w:r w:rsidRPr="00A50E06">
        <w:rPr>
          <w:rStyle w:val="StyleUnderline"/>
          <w:highlight w:val="green"/>
        </w:rPr>
        <w:t xml:space="preserve"> </w:t>
      </w:r>
      <w:r w:rsidRPr="008532F8">
        <w:rPr>
          <w:rStyle w:val="StyleUnderline"/>
        </w:rPr>
        <w:t xml:space="preserve">space artifacts </w:t>
      </w:r>
      <w:r w:rsidRPr="00A50E06">
        <w:rPr>
          <w:rStyle w:val="Emphasis"/>
          <w:highlight w:val="green"/>
        </w:rPr>
        <w:t xml:space="preserve">from </w:t>
      </w:r>
      <w:r w:rsidRPr="00A818DB">
        <w:rPr>
          <w:rStyle w:val="Emphasis"/>
        </w:rPr>
        <w:t xml:space="preserve">citizens of </w:t>
      </w:r>
      <w:r w:rsidRPr="00A50E06">
        <w:rPr>
          <w:rStyle w:val="Emphasis"/>
          <w:highlight w:val="green"/>
        </w:rPr>
        <w:t>their own countries</w:t>
      </w:r>
      <w:r w:rsidRPr="008532F8">
        <w:rPr>
          <w:rStyle w:val="StyleUnderline"/>
        </w:rPr>
        <w:t xml:space="preserve">, there is currently </w:t>
      </w:r>
      <w:r w:rsidRPr="00A50E06">
        <w:rPr>
          <w:rStyle w:val="Emphasis"/>
          <w:highlight w:val="green"/>
        </w:rPr>
        <w:t>no</w:t>
      </w:r>
      <w:r w:rsidRPr="00A50E06">
        <w:rPr>
          <w:rStyle w:val="StyleUnderline"/>
          <w:highlight w:val="green"/>
        </w:rPr>
        <w:t xml:space="preserve"> </w:t>
      </w:r>
      <w:r w:rsidRPr="008532F8">
        <w:rPr>
          <w:rStyle w:val="StyleUnderline"/>
        </w:rPr>
        <w:t xml:space="preserve">effective </w:t>
      </w:r>
      <w:r w:rsidRPr="00A50E06">
        <w:rPr>
          <w:rStyle w:val="Emphasis"/>
          <w:highlight w:val="green"/>
        </w:rPr>
        <w:t>means</w:t>
      </w:r>
      <w:r w:rsidRPr="00A50E06">
        <w:rPr>
          <w:rStyle w:val="StyleUnderline"/>
          <w:highlight w:val="green"/>
        </w:rPr>
        <w:t xml:space="preserve"> </w:t>
      </w:r>
      <w:r w:rsidRPr="008532F8">
        <w:rPr>
          <w:rStyle w:val="StyleUnderline"/>
        </w:rPr>
        <w:t xml:space="preserve">in the present space law regime by </w:t>
      </w:r>
      <w:r w:rsidRPr="00A50E06">
        <w:rPr>
          <w:rStyle w:val="Emphasis"/>
          <w:highlight w:val="green"/>
        </w:rPr>
        <w:t>which</w:t>
      </w:r>
      <w:r w:rsidRPr="00A50E06">
        <w:rPr>
          <w:rStyle w:val="StyleUnderline"/>
          <w:highlight w:val="green"/>
        </w:rPr>
        <w:t xml:space="preserve"> </w:t>
      </w:r>
      <w:r w:rsidRPr="008532F8">
        <w:rPr>
          <w:rStyle w:val="StyleUnderline"/>
        </w:rPr>
        <w:t xml:space="preserve">a </w:t>
      </w:r>
      <w:r w:rsidRPr="00A50E06">
        <w:rPr>
          <w:rStyle w:val="Emphasis"/>
          <w:highlight w:val="green"/>
        </w:rPr>
        <w:t xml:space="preserve">country can protect </w:t>
      </w:r>
      <w:r w:rsidRPr="00A50E06">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A50E06">
        <w:rPr>
          <w:rStyle w:val="Emphasis"/>
          <w:highlight w:val="green"/>
        </w:rPr>
        <w:t>solution</w:t>
      </w:r>
      <w:r w:rsidRPr="00A50E06">
        <w:rPr>
          <w:rStyle w:val="StyleUnderline"/>
          <w:highlight w:val="green"/>
        </w:rPr>
        <w:t xml:space="preserve"> </w:t>
      </w:r>
      <w:r w:rsidRPr="008532F8">
        <w:rPr>
          <w:rStyle w:val="StyleUnderline"/>
        </w:rPr>
        <w:t xml:space="preserve">is </w:t>
      </w:r>
      <w:r w:rsidRPr="00A50E06">
        <w:rPr>
          <w:rStyle w:val="Emphasis"/>
          <w:highlight w:val="green"/>
        </w:rPr>
        <w:t>needed to prevent</w:t>
      </w:r>
      <w:r w:rsidRPr="00A50E06">
        <w:rPr>
          <w:rStyle w:val="StyleUnderline"/>
          <w:highlight w:val="green"/>
        </w:rPr>
        <w:t xml:space="preserve"> </w:t>
      </w:r>
      <w:r w:rsidRPr="008532F8">
        <w:rPr>
          <w:rStyle w:val="StyleUnderline"/>
        </w:rPr>
        <w:t xml:space="preserve">the damage, destruction, loss, or </w:t>
      </w:r>
      <w:r w:rsidRPr="00A50E06">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A50E06">
        <w:rPr>
          <w:rStyle w:val="Emphasis"/>
          <w:highlight w:val="green"/>
          <w:bdr w:val="single" w:sz="18" w:space="0" w:color="auto"/>
        </w:rPr>
        <w:t>cultural heritage in space</w:t>
      </w:r>
      <w:r w:rsidRPr="00A818DB">
        <w:rPr>
          <w:rStyle w:val="Emphasis"/>
        </w:rPr>
        <w:t>.</w:t>
      </w:r>
    </w:p>
    <w:p w14:paraId="21D3AD17" w14:textId="77777777" w:rsidR="00FB0CAE" w:rsidRDefault="00FB0CAE" w:rsidP="00FB0CAE">
      <w:pPr>
        <w:pStyle w:val="Heading3"/>
      </w:pPr>
      <w:r>
        <w:t>1AC: Lunar Heritage v3</w:t>
      </w:r>
    </w:p>
    <w:p w14:paraId="50A40B1E" w14:textId="77777777" w:rsidR="00FB0CAE" w:rsidRPr="00926B03" w:rsidRDefault="00FB0CAE" w:rsidP="00FB0CAE">
      <w:pPr>
        <w:pStyle w:val="Heading4"/>
      </w:pPr>
      <w:r>
        <w:t xml:space="preserve">The Advantage is </w:t>
      </w:r>
      <w:r>
        <w:rPr>
          <w:u w:val="single"/>
        </w:rPr>
        <w:t>Lunar Heritage</w:t>
      </w:r>
      <w:r>
        <w:t>:</w:t>
      </w:r>
    </w:p>
    <w:p w14:paraId="404B6DD7" w14:textId="77777777" w:rsidR="00FB0CAE" w:rsidRDefault="00FB0CAE" w:rsidP="00FB0CAE">
      <w:pPr>
        <w:pStyle w:val="Heading4"/>
      </w:pPr>
      <w:r>
        <w:t xml:space="preserve">Global Moon Rush by </w:t>
      </w:r>
      <w:r>
        <w:rPr>
          <w:u w:val="single"/>
        </w:rPr>
        <w:t>private actors</w:t>
      </w:r>
      <w:r>
        <w:t xml:space="preserve"> is </w:t>
      </w:r>
      <w:r>
        <w:rPr>
          <w:u w:val="single"/>
        </w:rPr>
        <w:t>coming now</w:t>
      </w:r>
      <w:r>
        <w:t>.</w:t>
      </w:r>
    </w:p>
    <w:p w14:paraId="28C1B92F" w14:textId="77777777" w:rsidR="00FB0CAE" w:rsidRPr="00042143" w:rsidRDefault="00FB0CAE" w:rsidP="00FB0CAE">
      <w:r w:rsidRPr="00042143">
        <w:rPr>
          <w:rStyle w:val="Style13ptBold"/>
        </w:rPr>
        <w:t>Sample 19</w:t>
      </w:r>
      <w:r>
        <w:t xml:space="preserve"> Ian Sample 7-19-2019 “Apollo 11 site should be granted heritage status, says space agency boss” </w:t>
      </w:r>
      <w:hyperlink r:id="rId6" w:history="1">
        <w:r w:rsidRPr="0038339F">
          <w:rPr>
            <w:rStyle w:val="Hyperlink"/>
          </w:rPr>
          <w:t>https://www.theguardian.com/science/2019/jul/19/apollo-11-site-heritage-status-space-agency-moon</w:t>
        </w:r>
      </w:hyperlink>
      <w:r>
        <w:t xml:space="preserve"> (PhD at Queens Mary College)//Elmer </w:t>
      </w:r>
    </w:p>
    <w:p w14:paraId="2AE9FF04" w14:textId="77777777" w:rsidR="00FB0CAE" w:rsidRDefault="00FB0CAE" w:rsidP="00FB0CAE">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as a “bus stop to the moon and beyond”. His vision is for a “moon village”, but rather than a sprawl of domes, </w:t>
      </w:r>
      <w:proofErr w:type="gramStart"/>
      <w:r w:rsidRPr="00926B03">
        <w:rPr>
          <w:sz w:val="16"/>
        </w:rPr>
        <w:t>shops</w:t>
      </w:r>
      <w:proofErr w:type="gramEnd"/>
      <w:r w:rsidRPr="00926B03">
        <w:rPr>
          <w:sz w:val="16"/>
        </w:rPr>
        <w:t xml:space="preserve">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A50E06">
        <w:rPr>
          <w:rStyle w:val="Emphasis"/>
          <w:highlight w:val="green"/>
        </w:rPr>
        <w:t xml:space="preserve">private sector </w:t>
      </w:r>
      <w:r w:rsidRPr="00A818DB">
        <w:rPr>
          <w:rStyle w:val="Emphasis"/>
        </w:rPr>
        <w:t xml:space="preserve">is </w:t>
      </w:r>
      <w:r w:rsidRPr="00A50E06">
        <w:rPr>
          <w:rStyle w:val="Emphasis"/>
          <w:highlight w:val="green"/>
        </w:rPr>
        <w:t>eager</w:t>
      </w:r>
      <w:r w:rsidRPr="006D6898">
        <w:rPr>
          <w:rStyle w:val="StyleUnderline"/>
        </w:rPr>
        <w:t xml:space="preserve"> </w:t>
      </w:r>
      <w:r w:rsidRPr="00A50E06">
        <w:rPr>
          <w:rStyle w:val="Emphasis"/>
          <w:highlight w:val="green"/>
          <w:bdr w:val="single" w:sz="18" w:space="0" w:color="auto"/>
        </w:rPr>
        <w:t>to be involved</w:t>
      </w:r>
      <w:r w:rsidRPr="006D6898">
        <w:rPr>
          <w:rStyle w:val="StyleUnderline"/>
        </w:rPr>
        <w:t xml:space="preserve">. </w:t>
      </w:r>
      <w:r w:rsidRPr="00A50E06">
        <w:rPr>
          <w:rStyle w:val="Emphasis"/>
          <w:highlight w:val="green"/>
        </w:rPr>
        <w:t>Between now and 2024</w:t>
      </w:r>
      <w:r w:rsidRPr="00A50E06">
        <w:rPr>
          <w:rStyle w:val="StyleUnderline"/>
          <w:highlight w:val="green"/>
        </w:rPr>
        <w:t xml:space="preserve">, </w:t>
      </w:r>
      <w:r w:rsidRPr="00A50E06">
        <w:rPr>
          <w:rStyle w:val="Emphasis"/>
          <w:highlight w:val="green"/>
          <w:bdr w:val="single" w:sz="18" w:space="0" w:color="auto"/>
        </w:rPr>
        <w:t>at least five companies aim to launch lunar landers</w:t>
      </w:r>
      <w:r w:rsidRPr="00926B03">
        <w:rPr>
          <w:sz w:val="16"/>
        </w:rPr>
        <w:t xml:space="preserve">. In May, </w:t>
      </w:r>
      <w:r w:rsidRPr="00A50E06">
        <w:rPr>
          <w:rStyle w:val="Emphasis"/>
          <w:highlight w:val="green"/>
        </w:rPr>
        <w:t>Nasa selected three companies to</w:t>
      </w:r>
      <w:r w:rsidRPr="006D6898">
        <w:rPr>
          <w:rStyle w:val="StyleUnderline"/>
        </w:rPr>
        <w:t xml:space="preserve"> design, build and </w:t>
      </w:r>
      <w:r w:rsidRPr="00A50E06">
        <w:rPr>
          <w:rStyle w:val="Emphasis"/>
          <w:highlight w:val="green"/>
        </w:rPr>
        <w:t>operate</w:t>
      </w:r>
      <w:r w:rsidRPr="00A50E06">
        <w:rPr>
          <w:rStyle w:val="StyleUnderline"/>
          <w:highlight w:val="green"/>
        </w:rPr>
        <w:t xml:space="preserve"> </w:t>
      </w:r>
      <w:r w:rsidRPr="00A50E06">
        <w:rPr>
          <w:rStyle w:val="Emphasis"/>
          <w:highlight w:val="green"/>
        </w:rPr>
        <w:t>spacecraft</w:t>
      </w:r>
      <w:r w:rsidRPr="006D6898">
        <w:rPr>
          <w:rStyle w:val="StyleUnderline"/>
        </w:rPr>
        <w:t xml:space="preserve"> that will ferry scientific experiments</w:t>
      </w:r>
      <w:r w:rsidRPr="00926B03">
        <w:rPr>
          <w:sz w:val="16"/>
        </w:rPr>
        <w:t xml:space="preserve"> and technology packages </w:t>
      </w:r>
      <w:r w:rsidRPr="00A50E06">
        <w:rPr>
          <w:rStyle w:val="Emphasis"/>
          <w:highlight w:val="green"/>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A50E06">
        <w:rPr>
          <w:rStyle w:val="Emphasis"/>
          <w:highlight w:val="green"/>
        </w:rPr>
        <w:t xml:space="preserve">flurry of activity </w:t>
      </w:r>
      <w:r w:rsidRPr="00A818DB">
        <w:rPr>
          <w:rStyle w:val="Emphasis"/>
          <w:bdr w:val="single" w:sz="18" w:space="0" w:color="auto"/>
        </w:rPr>
        <w:t xml:space="preserve">may </w:t>
      </w:r>
      <w:r w:rsidRPr="00A50E06">
        <w:rPr>
          <w:rStyle w:val="Emphasis"/>
          <w:highlight w:val="green"/>
          <w:bdr w:val="single" w:sz="18" w:space="0" w:color="auto"/>
        </w:rPr>
        <w:t>make protection</w:t>
      </w:r>
      <w:r w:rsidRPr="00A50E06">
        <w:rPr>
          <w:rStyle w:val="StyleUnderline"/>
          <w:highlight w:val="green"/>
          <w:bdr w:val="single" w:sz="18" w:space="0" w:color="auto"/>
        </w:rPr>
        <w:t xml:space="preserve"> </w:t>
      </w:r>
      <w:r w:rsidRPr="00A50E06">
        <w:rPr>
          <w:rStyle w:val="Emphasis"/>
          <w:highlight w:val="gree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w:t>
      </w:r>
      <w:proofErr w:type="gramStart"/>
      <w:r w:rsidRPr="00926B03">
        <w:rPr>
          <w:sz w:val="16"/>
        </w:rPr>
        <w:t>all of</w:t>
      </w:r>
      <w:proofErr w:type="gramEnd"/>
      <w:r w:rsidRPr="00926B03">
        <w:rPr>
          <w:sz w:val="16"/>
        </w:rPr>
        <w:t xml:space="preserve">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 xml:space="preserve">entities and nations headed back to the moon </w:t>
      </w:r>
      <w:proofErr w:type="gramStart"/>
      <w:r w:rsidRPr="00D961AA">
        <w:rPr>
          <w:rStyle w:val="StyleUnderline"/>
        </w:rPr>
        <w:t>in the near future</w:t>
      </w:r>
      <w:proofErr w:type="gramEnd"/>
      <w:r w:rsidRPr="00D961AA">
        <w:rPr>
          <w:rStyle w:val="StyleUnderline"/>
        </w:rPr>
        <w:t xml:space="preserv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A50E06">
        <w:rPr>
          <w:rStyle w:val="Emphasis"/>
          <w:highlight w:val="green"/>
        </w:rPr>
        <w:t xml:space="preserve">We </w:t>
      </w:r>
      <w:proofErr w:type="gramStart"/>
      <w:r w:rsidRPr="00A50E06">
        <w:rPr>
          <w:rStyle w:val="Emphasis"/>
          <w:highlight w:val="green"/>
        </w:rPr>
        <w:t>have to</w:t>
      </w:r>
      <w:proofErr w:type="gramEnd"/>
      <w:r w:rsidRPr="00A50E06">
        <w:rPr>
          <w:rStyle w:val="Emphasis"/>
          <w:highlight w:val="green"/>
        </w:rPr>
        <w:t xml:space="preserve"> be prepared for the company </w:t>
      </w:r>
      <w:r w:rsidRPr="00926B03">
        <w:rPr>
          <w:rStyle w:val="StyleUnderline"/>
        </w:rPr>
        <w:t xml:space="preserve">or nation </w:t>
      </w:r>
      <w:r w:rsidRPr="00A50E06">
        <w:rPr>
          <w:rStyle w:val="Emphasis"/>
          <w:highlight w:val="green"/>
        </w:rPr>
        <w:t>that doesn’t care</w:t>
      </w:r>
      <w:r w:rsidRPr="00A50E06">
        <w:rPr>
          <w:rStyle w:val="StyleUnderline"/>
          <w:highlight w:val="green"/>
        </w:rPr>
        <w:t xml:space="preserve">. </w:t>
      </w:r>
      <w:r w:rsidRPr="00A50E06">
        <w:rPr>
          <w:rStyle w:val="Emphasis"/>
          <w:highlight w:val="green"/>
        </w:rPr>
        <w:t>Or</w:t>
      </w:r>
      <w:r w:rsidRPr="00A50E06">
        <w:rPr>
          <w:highlight w:val="green"/>
          <w:u w:val="single"/>
        </w:rPr>
        <w:t xml:space="preserve"> </w:t>
      </w:r>
      <w:r w:rsidRPr="00926B03">
        <w:rPr>
          <w:u w:val="single"/>
        </w:rPr>
        <w:t xml:space="preserve">worse, </w:t>
      </w:r>
      <w:r w:rsidRPr="00A50E06">
        <w:rPr>
          <w:rStyle w:val="StyleUnderline"/>
          <w:highlight w:val="green"/>
        </w:rPr>
        <w:t xml:space="preserve">that </w:t>
      </w:r>
      <w:r w:rsidRPr="00A50E06">
        <w:rPr>
          <w:rStyle w:val="Emphasis"/>
          <w:highlight w:val="green"/>
        </w:rPr>
        <w:t>seeks to return to the moon</w:t>
      </w:r>
      <w:r w:rsidRPr="00926B03">
        <w:rPr>
          <w:rStyle w:val="StyleUnderline"/>
        </w:rPr>
        <w:t xml:space="preserve"> primarily </w:t>
      </w:r>
      <w:r w:rsidRPr="00A50E06">
        <w:rPr>
          <w:rStyle w:val="Emphasis"/>
          <w:highlight w:val="green"/>
        </w:rPr>
        <w:t xml:space="preserve">to pillage </w:t>
      </w:r>
      <w:r w:rsidRPr="00A818DB">
        <w:rPr>
          <w:rStyle w:val="Emphasis"/>
        </w:rPr>
        <w:t xml:space="preserve">for </w:t>
      </w:r>
      <w:r w:rsidRPr="00A50E06">
        <w:rPr>
          <w:rStyle w:val="Emphasis"/>
          <w:highlight w:val="green"/>
        </w:rPr>
        <w:t>artefacts that will</w:t>
      </w:r>
      <w:r w:rsidRPr="00926B03">
        <w:rPr>
          <w:rStyle w:val="StyleUnderline"/>
        </w:rPr>
        <w:t xml:space="preserve"> undoubtedly </w:t>
      </w:r>
      <w:r w:rsidRPr="00A50E06">
        <w:rPr>
          <w:rStyle w:val="Emphasis"/>
          <w:highlight w:val="green"/>
        </w:rPr>
        <w:t>sell for tremendous amounts of money</w:t>
      </w:r>
      <w:r w:rsidRPr="00926B03">
        <w:rPr>
          <w:rStyle w:val="StyleUnderline"/>
        </w:rPr>
        <w:t xml:space="preserve"> here </w:t>
      </w:r>
      <w:r w:rsidRPr="00A818DB">
        <w:rPr>
          <w:rStyle w:val="Emphasis"/>
          <w:bdr w:val="single" w:sz="18" w:space="0" w:color="auto"/>
        </w:rPr>
        <w:t>on Earth.”</w:t>
      </w:r>
    </w:p>
    <w:p w14:paraId="6DE9061B" w14:textId="77777777" w:rsidR="00FB0CAE" w:rsidRDefault="00FB0CAE" w:rsidP="00FB0CAE">
      <w:pPr>
        <w:pStyle w:val="Heading4"/>
      </w:pPr>
      <w:r>
        <w:t xml:space="preserve">Corporate development, tourism, and looting will destroy </w:t>
      </w:r>
      <w:r w:rsidRPr="00D961AA">
        <w:rPr>
          <w:u w:val="single"/>
        </w:rPr>
        <w:t>scientifically rich</w:t>
      </w:r>
      <w:r>
        <w:t xml:space="preserve"> Tranquility base artifacts.</w:t>
      </w:r>
    </w:p>
    <w:p w14:paraId="1F9C28DB" w14:textId="77777777" w:rsidR="00FB0CAE" w:rsidRPr="00380B2A" w:rsidRDefault="00FB0CAE" w:rsidP="00FB0CAE">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7" w:history="1">
        <w:r w:rsidRPr="0038339F">
          <w:rPr>
            <w:rStyle w:val="Hyperlink"/>
          </w:rPr>
          <w:t>https://daily.jstor.org/should-the-moon-landing-site-be-a-national-historic-landmark/</w:t>
        </w:r>
      </w:hyperlink>
      <w:r>
        <w:t xml:space="preserve"> (PhD King’s College London, BA Oxford)//Elmer </w:t>
      </w:r>
    </w:p>
    <w:p w14:paraId="44D81487" w14:textId="77777777" w:rsidR="00FB0CAE" w:rsidRDefault="00FB0CAE" w:rsidP="00FB0CAE">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A50E06">
        <w:rPr>
          <w:rStyle w:val="Emphasis"/>
          <w:highlight w:val="green"/>
        </w:rPr>
        <w:t>Flags</w:t>
      </w:r>
      <w:r w:rsidRPr="006D6898">
        <w:rPr>
          <w:rStyle w:val="StyleUnderline"/>
        </w:rPr>
        <w:t xml:space="preserve">, rovers, laser-reflecting </w:t>
      </w:r>
      <w:r w:rsidRPr="00A50E06">
        <w:rPr>
          <w:rStyle w:val="Emphasis"/>
          <w:highlight w:val="green"/>
        </w:rPr>
        <w:t>mirrors, footprint</w:t>
      </w:r>
      <w:r w:rsidRPr="00F857A5">
        <w:rPr>
          <w:sz w:val="14"/>
        </w:rPr>
        <w:t>—</w:t>
      </w:r>
      <w:r w:rsidRPr="00FE7D12">
        <w:rPr>
          <w:rStyle w:val="StyleUnderline"/>
        </w:rPr>
        <w:t xml:space="preserve">these are </w:t>
      </w:r>
      <w:r w:rsidRPr="00A50E06">
        <w:rPr>
          <w:rStyle w:val="StyleUnderline"/>
          <w:highlight w:val="green"/>
        </w:rPr>
        <w:t xml:space="preserve">just a </w:t>
      </w:r>
      <w:r w:rsidRPr="00A50E06">
        <w:rPr>
          <w:rStyle w:val="Emphasis"/>
          <w:highlight w:val="green"/>
        </w:rPr>
        <w:t>few of</w:t>
      </w:r>
      <w:r w:rsidRPr="006D6898">
        <w:rPr>
          <w:rStyle w:val="Emphasis"/>
        </w:rPr>
        <w:t xml:space="preserve"> the </w:t>
      </w:r>
      <w:r w:rsidRPr="00A50E06">
        <w:rPr>
          <w:rStyle w:val="Emphasis"/>
          <w:highlight w:val="green"/>
        </w:rPr>
        <w:t>dozens</w:t>
      </w:r>
      <w:r w:rsidRPr="00A50E06">
        <w:rPr>
          <w:rStyle w:val="StyleUnderline"/>
          <w:highlight w:val="green"/>
        </w:rPr>
        <w:t xml:space="preserve"> of </w:t>
      </w:r>
      <w:r w:rsidRPr="00A50E06">
        <w:rPr>
          <w:rStyle w:val="Emphasis"/>
          <w:highlight w:val="green"/>
        </w:rPr>
        <w:t>artifacts</w:t>
      </w:r>
      <w:r w:rsidRPr="00A50E06">
        <w:rPr>
          <w:rStyle w:val="StyleUnderline"/>
          <w:highlight w:val="green"/>
        </w:rPr>
        <w:t xml:space="preserve"> </w:t>
      </w:r>
      <w:r w:rsidRPr="006D6898">
        <w:rPr>
          <w:rStyle w:val="StyleUnderline"/>
        </w:rPr>
        <w:t xml:space="preserve">and features that </w:t>
      </w:r>
      <w:r w:rsidRPr="00A50E06">
        <w:rPr>
          <w:rStyle w:val="Emphasis"/>
          <w:highlight w:val="green"/>
          <w:bdr w:val="single" w:sz="18" w:space="0" w:color="auto"/>
        </w:rPr>
        <w:t>bear witness to our 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A50E06">
        <w:rPr>
          <w:rStyle w:val="Emphasis"/>
          <w:highlight w:val="gree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A50E06">
        <w:rPr>
          <w:rStyle w:val="Emphasis"/>
          <w:highlight w:val="green"/>
        </w:rPr>
        <w:t>at Tranquility Base</w:t>
      </w:r>
      <w:r w:rsidRPr="00A50E06">
        <w:rPr>
          <w:sz w:val="14"/>
          <w:highlight w:val="green"/>
        </w:rPr>
        <w:t xml:space="preserve"> </w:t>
      </w:r>
      <w:r w:rsidRPr="00A50E06">
        <w:rPr>
          <w:rStyle w:val="StyleUnderline"/>
          <w:highlight w:val="green"/>
        </w:rPr>
        <w:t xml:space="preserve">could be swept away with a </w:t>
      </w:r>
      <w:r w:rsidRPr="00A50E06">
        <w:rPr>
          <w:rStyle w:val="Emphasis"/>
          <w:highlight w:val="green"/>
        </w:rPr>
        <w:t>casual brush</w:t>
      </w:r>
      <w:r w:rsidRPr="006D6898">
        <w:rPr>
          <w:rStyle w:val="StyleUnderline"/>
        </w:rPr>
        <w:t xml:space="preserve"> </w:t>
      </w:r>
      <w:r w:rsidRPr="00A50E06">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A50E06">
        <w:rPr>
          <w:rStyle w:val="Emphasis"/>
          <w:highlight w:val="green"/>
        </w:rPr>
        <w:t>with</w:t>
      </w:r>
      <w:r w:rsidRPr="006D6898">
        <w:rPr>
          <w:rStyle w:val="StyleUnderline"/>
        </w:rPr>
        <w:t xml:space="preserve"> Jeff </w:t>
      </w:r>
      <w:r w:rsidRPr="00A50E06">
        <w:rPr>
          <w:rStyle w:val="Emphasis"/>
          <w:highlight w:val="green"/>
        </w:rPr>
        <w:t>Bezos’ recent unveiling of</w:t>
      </w:r>
      <w:r w:rsidRPr="00A50E06">
        <w:rPr>
          <w:rStyle w:val="StyleUnderline"/>
          <w:highlight w:val="green"/>
        </w:rPr>
        <w:t xml:space="preserve"> </w:t>
      </w:r>
      <w:r w:rsidRPr="003C617C">
        <w:rPr>
          <w:rStyle w:val="StyleUnderline"/>
        </w:rPr>
        <w:t>a mock-up</w:t>
      </w:r>
      <w:r w:rsidRPr="006D6898">
        <w:rPr>
          <w:rStyle w:val="StyleUnderline"/>
        </w:rPr>
        <w:t xml:space="preserve"> of the </w:t>
      </w:r>
      <w:r w:rsidRPr="00A50E06">
        <w:rPr>
          <w:rStyle w:val="Emphasis"/>
          <w:highlight w:val="green"/>
          <w:bdr w:val="single" w:sz="18" w:space="0" w:color="auto"/>
        </w:rPr>
        <w:t>lunar lander Blue Moon</w:t>
      </w:r>
      <w:r w:rsidRPr="00FE7D12">
        <w:rPr>
          <w:rStyle w:val="StyleUnderline"/>
        </w:rPr>
        <w:t xml:space="preserve">, it is </w:t>
      </w:r>
      <w:r w:rsidRPr="00A50E06">
        <w:rPr>
          <w:rStyle w:val="Emphasis"/>
          <w:highlight w:val="green"/>
        </w:rPr>
        <w:t>only a</w:t>
      </w:r>
      <w:r w:rsidRPr="00FE7D12">
        <w:rPr>
          <w:rStyle w:val="Emphasis"/>
        </w:rPr>
        <w:t xml:space="preserve"> </w:t>
      </w:r>
      <w:r w:rsidRPr="00A50E06">
        <w:rPr>
          <w:rStyle w:val="Emphasis"/>
          <w:highlight w:val="green"/>
        </w:rPr>
        <w:t xml:space="preserve">matter of time </w:t>
      </w:r>
      <w:r w:rsidRPr="00A50E06">
        <w:rPr>
          <w:rStyle w:val="Emphasis"/>
          <w:highlight w:val="green"/>
          <w:bdr w:val="single" w:sz="18" w:space="0" w:color="auto"/>
        </w:rPr>
        <w:t>before corporate adventurers</w:t>
      </w:r>
      <w:r w:rsidRPr="00FE7D12">
        <w:rPr>
          <w:rStyle w:val="StyleUnderline"/>
          <w:bdr w:val="single" w:sz="18" w:space="0" w:color="auto"/>
        </w:rPr>
        <w:t xml:space="preserve"> </w:t>
      </w:r>
      <w:r w:rsidRPr="00A50E06">
        <w:rPr>
          <w:rStyle w:val="Emphasis"/>
          <w:highlight w:val="green"/>
          <w:bdr w:val="single" w:sz="18" w:space="0" w:color="auto"/>
        </w:rPr>
        <w:t>and space tourists</w:t>
      </w:r>
      <w:r w:rsidRPr="00A50E06">
        <w:rPr>
          <w:rStyle w:val="StyleUnderline"/>
          <w:highlight w:val="green"/>
          <w:bdr w:val="single" w:sz="18" w:space="0" w:color="auto"/>
        </w:rPr>
        <w:t xml:space="preserve"> </w:t>
      </w:r>
      <w:r w:rsidRPr="00A50E06">
        <w:rPr>
          <w:rStyle w:val="Emphasis"/>
          <w:highlight w:val="green"/>
          <w:bdr w:val="single" w:sz="18" w:space="0" w:color="auto"/>
        </w:rPr>
        <w:t>reach the moon</w:t>
      </w:r>
      <w:r w:rsidRPr="00A50E06">
        <w:rPr>
          <w:rStyle w:val="StyleUnderline"/>
          <w:highlight w:val="green"/>
        </w:rPr>
        <w:t>.</w:t>
      </w:r>
      <w:r>
        <w:rPr>
          <w:rStyle w:val="StyleUnderline"/>
        </w:rPr>
        <w:t xml:space="preserve"> </w:t>
      </w:r>
      <w:r w:rsidRPr="00FE7D12">
        <w:rPr>
          <w:rStyle w:val="StyleUnderline"/>
        </w:rPr>
        <w:t xml:space="preserve">Historians and archaeologists are keen </w:t>
      </w:r>
      <w:r w:rsidRPr="00A50E06">
        <w:rPr>
          <w:rStyle w:val="StyleUnderline"/>
          <w:highlight w:val="green"/>
        </w:rPr>
        <w:t xml:space="preserve">to </w:t>
      </w:r>
      <w:r w:rsidRPr="00A50E06">
        <w:rPr>
          <w:rStyle w:val="Emphasis"/>
          <w:highlight w:val="gree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30985703" w14:textId="77777777" w:rsidR="00FB0CAE" w:rsidRDefault="00FB0CAE" w:rsidP="00FB0CAE">
      <w:pPr>
        <w:pStyle w:val="Heading4"/>
      </w:pPr>
      <w:r>
        <w:t xml:space="preserve">Private entities are a </w:t>
      </w:r>
      <w:r>
        <w:rPr>
          <w:u w:val="single"/>
        </w:rPr>
        <w:t>unique threat</w:t>
      </w:r>
      <w:r>
        <w:t>---universal rules key.</w:t>
      </w:r>
    </w:p>
    <w:p w14:paraId="5F4ECB01" w14:textId="77777777" w:rsidR="00FB0CAE" w:rsidRPr="00D82DE1" w:rsidRDefault="00FB0CAE" w:rsidP="00FB0CAE">
      <w:pPr>
        <w:pStyle w:val="ListParagraph"/>
        <w:numPr>
          <w:ilvl w:val="0"/>
          <w:numId w:val="11"/>
        </w:numPr>
      </w:pPr>
      <w:r>
        <w:t>Private Key Card – AT: Alt Causes</w:t>
      </w:r>
    </w:p>
    <w:p w14:paraId="6CCED90D" w14:textId="77777777" w:rsidR="00FB0CAE" w:rsidRDefault="00FB0CAE" w:rsidP="00FB0CAE">
      <w:pPr>
        <w:pStyle w:val="ListParagraph"/>
        <w:numPr>
          <w:ilvl w:val="0"/>
          <w:numId w:val="11"/>
        </w:numPr>
      </w:pPr>
      <w:r>
        <w:t xml:space="preserve">AT: </w:t>
      </w:r>
      <w:proofErr w:type="spellStart"/>
      <w:r>
        <w:t>Unilat</w:t>
      </w:r>
      <w:proofErr w:type="spellEnd"/>
      <w:r>
        <w:t xml:space="preserve"> CP</w:t>
      </w:r>
    </w:p>
    <w:p w14:paraId="5669B2F2" w14:textId="77777777" w:rsidR="00FB0CAE" w:rsidRDefault="00FB0CAE" w:rsidP="00FB0CAE">
      <w:pPr>
        <w:pStyle w:val="ListParagraph"/>
        <w:numPr>
          <w:ilvl w:val="0"/>
          <w:numId w:val="11"/>
        </w:numPr>
      </w:pPr>
      <w:r>
        <w:t>AT: Adv CP</w:t>
      </w:r>
    </w:p>
    <w:p w14:paraId="3002C50F" w14:textId="77777777" w:rsidR="00FB0CAE" w:rsidRDefault="00FB0CAE" w:rsidP="00FB0CAE">
      <w:pPr>
        <w:pStyle w:val="ListParagraph"/>
        <w:numPr>
          <w:ilvl w:val="0"/>
          <w:numId w:val="11"/>
        </w:numPr>
      </w:pPr>
      <w:r>
        <w:t>AT: Generic DA</w:t>
      </w:r>
    </w:p>
    <w:p w14:paraId="754E8D70" w14:textId="77777777" w:rsidR="00FB0CAE" w:rsidRDefault="00FB0CAE" w:rsidP="00FB0CAE">
      <w:pPr>
        <w:pStyle w:val="ListParagraph"/>
        <w:numPr>
          <w:ilvl w:val="0"/>
          <w:numId w:val="11"/>
        </w:numPr>
      </w:pPr>
      <w:r>
        <w:t>AT: OST DA</w:t>
      </w:r>
    </w:p>
    <w:p w14:paraId="6194FC58" w14:textId="77777777" w:rsidR="00FB0CAE" w:rsidRDefault="00FB0CAE" w:rsidP="00FB0CAE">
      <w:pPr>
        <w:pStyle w:val="ListParagraph"/>
        <w:numPr>
          <w:ilvl w:val="0"/>
          <w:numId w:val="11"/>
        </w:numPr>
      </w:pPr>
      <w:r>
        <w:t>Solvency Advocate</w:t>
      </w:r>
    </w:p>
    <w:p w14:paraId="2BA1A326" w14:textId="77777777" w:rsidR="00FB0CAE" w:rsidRPr="00BE44DC" w:rsidRDefault="00FB0CAE" w:rsidP="00FB0CAE">
      <w:pPr>
        <w:rPr>
          <w:sz w:val="20"/>
          <w:szCs w:val="20"/>
        </w:rPr>
      </w:pPr>
      <w:proofErr w:type="spellStart"/>
      <w:r w:rsidRPr="00BE44DC">
        <w:rPr>
          <w:rStyle w:val="Style13ptBold"/>
        </w:rPr>
        <w:t>Hertzfeld</w:t>
      </w:r>
      <w:proofErr w:type="spellEnd"/>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72FCA0D9" w14:textId="77777777" w:rsidR="00FB0CAE" w:rsidRPr="00420B02" w:rsidRDefault="00FB0CAE" w:rsidP="00FB0CAE">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and </w:t>
      </w:r>
      <w:proofErr w:type="gramStart"/>
      <w:r w:rsidRPr="00A50E06">
        <w:rPr>
          <w:b/>
          <w:bCs/>
          <w:highlight w:val="green"/>
          <w:u w:val="single"/>
        </w:rPr>
        <w:t>private</w:t>
      </w:r>
      <w:r w:rsidRPr="00A50E06">
        <w:rPr>
          <w:highlight w:val="green"/>
          <w:u w:val="single"/>
        </w:rPr>
        <w:t>-</w:t>
      </w:r>
      <w:r w:rsidRPr="00A50E06">
        <w:rPr>
          <w:b/>
          <w:bCs/>
          <w:highlight w:val="green"/>
          <w:u w:val="single"/>
        </w:rPr>
        <w:t>sector</w:t>
      </w:r>
      <w:proofErr w:type="gramEnd"/>
      <w:r w:rsidRPr="00CB35C6">
        <w:rPr>
          <w:u w:val="single"/>
        </w:rPr>
        <w:t xml:space="preserve"> </w:t>
      </w:r>
      <w:r w:rsidRPr="00A50E06">
        <w:rPr>
          <w:b/>
          <w:bCs/>
          <w:highlight w:val="green"/>
          <w:u w:val="single"/>
        </w:rPr>
        <w:t>plans</w:t>
      </w:r>
      <w:r w:rsidRPr="00CB35C6">
        <w:rPr>
          <w:u w:val="single"/>
        </w:rPr>
        <w:t xml:space="preserve"> </w:t>
      </w:r>
      <w:r w:rsidRPr="00A50E06">
        <w:rPr>
          <w:highlight w:val="green"/>
          <w:u w:val="single"/>
        </w:rPr>
        <w:t>to</w:t>
      </w:r>
      <w:r w:rsidRPr="00CB35C6">
        <w:rPr>
          <w:u w:val="single"/>
        </w:rPr>
        <w:t xml:space="preserve"> </w:t>
      </w:r>
      <w:r w:rsidRPr="00A50E06">
        <w:rPr>
          <w:highlight w:val="green"/>
          <w:u w:val="single"/>
        </w:rPr>
        <w:t>explore</w:t>
      </w:r>
      <w:r w:rsidRPr="00CB35C6">
        <w:rPr>
          <w:u w:val="single"/>
        </w:rPr>
        <w:t xml:space="preserve"> </w:t>
      </w:r>
      <w:r w:rsidRPr="00A50E06">
        <w:rPr>
          <w:highlight w:val="green"/>
          <w:u w:val="single"/>
        </w:rPr>
        <w:t>and</w:t>
      </w:r>
      <w:r w:rsidRPr="00CB35C6">
        <w:rPr>
          <w:u w:val="single"/>
        </w:rPr>
        <w:t xml:space="preserve"> potentially </w:t>
      </w:r>
      <w:r w:rsidRPr="00A50E06">
        <w:rPr>
          <w:highlight w:val="green"/>
          <w:u w:val="single"/>
        </w:rPr>
        <w:t>use</w:t>
      </w:r>
      <w:r w:rsidRPr="00CB35C6">
        <w:rPr>
          <w:u w:val="single"/>
        </w:rPr>
        <w:t xml:space="preserve"> lunar </w:t>
      </w:r>
      <w:r w:rsidRPr="00A50E06">
        <w:rPr>
          <w:highlight w:val="green"/>
          <w:u w:val="single"/>
        </w:rPr>
        <w:t>resources</w:t>
      </w:r>
      <w:r w:rsidRPr="00CB35C6">
        <w:rPr>
          <w:u w:val="single"/>
        </w:rPr>
        <w:t xml:space="preserve"> </w:t>
      </w:r>
      <w:r w:rsidRPr="00A50E06">
        <w:rPr>
          <w:highlight w:val="green"/>
          <w:u w:val="single"/>
        </w:rPr>
        <w:t>for</w:t>
      </w:r>
      <w:r w:rsidRPr="00CB35C6">
        <w:rPr>
          <w:u w:val="single"/>
        </w:rPr>
        <w:t xml:space="preserve"> </w:t>
      </w:r>
      <w:r w:rsidRPr="00A50E06">
        <w:rPr>
          <w:highlight w:val="green"/>
          <w:u w:val="single"/>
        </w:rPr>
        <w:t>commercial</w:t>
      </w:r>
      <w:r w:rsidRPr="00CB35C6">
        <w:rPr>
          <w:u w:val="single"/>
        </w:rPr>
        <w:t xml:space="preserve"> </w:t>
      </w:r>
      <w:r w:rsidRPr="00A50E06">
        <w:rPr>
          <w:highlight w:val="green"/>
          <w:u w:val="single"/>
        </w:rPr>
        <w:t>activity</w:t>
      </w:r>
      <w:r w:rsidRPr="00CB35C6">
        <w:rPr>
          <w:u w:val="single"/>
        </w:rPr>
        <w:t xml:space="preserve"> </w:t>
      </w:r>
      <w:r w:rsidRPr="00A50E06">
        <w:rPr>
          <w:highlight w:val="green"/>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A50E06">
        <w:rPr>
          <w:highlight w:val="green"/>
          <w:u w:val="single"/>
        </w:rPr>
        <w:t>threats</w:t>
      </w:r>
      <w:r w:rsidRPr="00CB35C6">
        <w:rPr>
          <w:u w:val="single"/>
        </w:rPr>
        <w:t xml:space="preserve"> </w:t>
      </w:r>
      <w:r w:rsidRPr="00A50E06">
        <w:rPr>
          <w:highlight w:val="green"/>
          <w:u w:val="single"/>
        </w:rPr>
        <w:t>to</w:t>
      </w:r>
      <w:r w:rsidRPr="00CB35C6">
        <w:rPr>
          <w:u w:val="single"/>
        </w:rPr>
        <w:t xml:space="preserve"> the </w:t>
      </w:r>
      <w:r w:rsidRPr="00A50E06">
        <w:rPr>
          <w:highlight w:val="green"/>
          <w:u w:val="single"/>
        </w:rPr>
        <w:t>historic</w:t>
      </w:r>
      <w:r w:rsidRPr="00CB35C6">
        <w:rPr>
          <w:u w:val="single"/>
        </w:rPr>
        <w:t xml:space="preserve"> </w:t>
      </w:r>
      <w:r w:rsidRPr="00A50E06">
        <w:rPr>
          <w:highlight w:val="green"/>
          <w:u w:val="single"/>
        </w:rPr>
        <w:t>sites</w:t>
      </w:r>
      <w:r w:rsidRPr="00CB35C6">
        <w:rPr>
          <w:u w:val="single"/>
        </w:rPr>
        <w:t xml:space="preserve"> </w:t>
      </w:r>
      <w:r w:rsidRPr="00A50E06">
        <w:rPr>
          <w:highlight w:val="green"/>
          <w:u w:val="single"/>
        </w:rPr>
        <w:t>and</w:t>
      </w:r>
      <w:r w:rsidRPr="00CB35C6">
        <w:rPr>
          <w:u w:val="single"/>
        </w:rPr>
        <w:t xml:space="preserve"> scientific </w:t>
      </w:r>
      <w:r w:rsidRPr="00A50E06">
        <w:rPr>
          <w:highlight w:val="green"/>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A50E06">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A50E06">
        <w:rPr>
          <w:highlight w:val="green"/>
          <w:u w:val="single"/>
        </w:rPr>
        <w:t>does not prohibit</w:t>
      </w:r>
      <w:r w:rsidRPr="009F303A">
        <w:rPr>
          <w:sz w:val="16"/>
        </w:rPr>
        <w:t xml:space="preserve"> the </w:t>
      </w:r>
      <w:r w:rsidRPr="00A50E06">
        <w:rPr>
          <w:highlight w:val="green"/>
          <w:u w:val="single"/>
        </w:rPr>
        <w:t>use of 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A50E06">
        <w:rPr>
          <w:b/>
          <w:bCs/>
          <w:highlight w:val="green"/>
          <w:u w:val="single"/>
        </w:rPr>
        <w:t>Private</w:t>
      </w:r>
      <w:r w:rsidRPr="00A50E06">
        <w:rPr>
          <w:highlight w:val="green"/>
          <w:u w:val="single"/>
        </w:rPr>
        <w:t xml:space="preserve"> </w:t>
      </w:r>
      <w:r w:rsidRPr="00A50E06">
        <w:rPr>
          <w:b/>
          <w:bCs/>
          <w:highlight w:val="green"/>
          <w:u w:val="single"/>
        </w:rPr>
        <w:t>firms</w:t>
      </w:r>
      <w:r w:rsidRPr="009F303A">
        <w:rPr>
          <w:sz w:val="16"/>
        </w:rPr>
        <w:t xml:space="preserve"> are </w:t>
      </w:r>
      <w:r w:rsidRPr="00A50E06">
        <w:rPr>
          <w:highlight w:val="green"/>
          <w:u w:val="single"/>
        </w:rPr>
        <w:t>contemplating</w:t>
      </w:r>
      <w:r w:rsidRPr="00E47DE8">
        <w:rPr>
          <w:u w:val="single"/>
        </w:rPr>
        <w:t xml:space="preserve"> </w:t>
      </w:r>
      <w:r w:rsidRPr="00A818DB">
        <w:rPr>
          <w:u w:val="single"/>
        </w:rPr>
        <w:t xml:space="preserve">robotic </w:t>
      </w:r>
      <w:r w:rsidRPr="00A50E06">
        <w:rPr>
          <w:b/>
          <w:bCs/>
          <w:highlight w:val="green"/>
          <w:u w:val="single"/>
        </w:rPr>
        <w:t>missions</w:t>
      </w:r>
      <w:r w:rsidRPr="00E47DE8">
        <w:rPr>
          <w:u w:val="single"/>
        </w:rPr>
        <w:t xml:space="preserve"> that could </w:t>
      </w:r>
      <w:r w:rsidRPr="00A50E06">
        <w:rPr>
          <w:highlight w:val="green"/>
          <w:u w:val="single"/>
        </w:rPr>
        <w:t>land in</w:t>
      </w:r>
      <w:r w:rsidRPr="00E47DE8">
        <w:rPr>
          <w:u w:val="single"/>
        </w:rPr>
        <w:t xml:space="preserve"> the </w:t>
      </w:r>
      <w:r w:rsidRPr="00A50E06">
        <w:rPr>
          <w:highlight w:val="green"/>
          <w:u w:val="single"/>
        </w:rPr>
        <w:t>vicinity</w:t>
      </w:r>
      <w:r w:rsidRPr="00E47DE8">
        <w:rPr>
          <w:u w:val="single"/>
        </w:rPr>
        <w:t xml:space="preserve"> </w:t>
      </w:r>
      <w:r w:rsidRPr="00A50E06">
        <w:rPr>
          <w:highlight w:val="green"/>
          <w:u w:val="single"/>
        </w:rPr>
        <w:t>of</w:t>
      </w:r>
      <w:r w:rsidRPr="00E47DE8">
        <w:rPr>
          <w:u w:val="single"/>
        </w:rPr>
        <w:t xml:space="preserve"> the </w:t>
      </w:r>
      <w:r w:rsidRPr="00A50E06">
        <w:rPr>
          <w:highlight w:val="green"/>
          <w:u w:val="single"/>
        </w:rPr>
        <w:t>historical sites</w:t>
      </w:r>
      <w:r w:rsidRPr="00E47DE8">
        <w:rPr>
          <w:u w:val="single"/>
        </w:rPr>
        <w:t xml:space="preserve"> </w:t>
      </w:r>
      <w:r w:rsidRPr="006D0707">
        <w:rPr>
          <w:u w:val="single"/>
        </w:rPr>
        <w:t>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A50E06">
        <w:rPr>
          <w:b/>
          <w:bCs/>
          <w:highlight w:val="green"/>
          <w:u w:val="single"/>
        </w:rPr>
        <w:t>irreparably</w:t>
      </w:r>
      <w:r w:rsidRPr="00A50E06">
        <w:rPr>
          <w:highlight w:val="green"/>
          <w:u w:val="single"/>
        </w:rPr>
        <w:t xml:space="preserve"> </w:t>
      </w:r>
      <w:r w:rsidRPr="00A50E06">
        <w:rPr>
          <w:b/>
          <w:bCs/>
          <w:highlight w:val="green"/>
          <w:u w:val="single"/>
        </w:rPr>
        <w:t>disturb</w:t>
      </w:r>
      <w:r w:rsidRPr="00E47DE8">
        <w:rPr>
          <w:u w:val="single"/>
        </w:rPr>
        <w:t xml:space="preserve"> the </w:t>
      </w:r>
      <w:r w:rsidRPr="00A50E06">
        <w:rPr>
          <w:b/>
          <w:bCs/>
          <w:highlight w:val="green"/>
          <w:u w:val="single"/>
        </w:rPr>
        <w:t>traces</w:t>
      </w:r>
      <w:r w:rsidRPr="00A50E06">
        <w:rPr>
          <w:highlight w:val="green"/>
          <w:u w:val="single"/>
        </w:rPr>
        <w:t xml:space="preserve"> </w:t>
      </w:r>
      <w:r w:rsidRPr="00A50E06">
        <w:rPr>
          <w:b/>
          <w:bCs/>
          <w:highlight w:val="green"/>
          <w:u w:val="single"/>
        </w:rPr>
        <w:t>of</w:t>
      </w:r>
      <w:r w:rsidRPr="00A50E06">
        <w:rPr>
          <w:highlight w:val="green"/>
          <w:u w:val="single"/>
        </w:rPr>
        <w:t xml:space="preserve"> the first </w:t>
      </w:r>
      <w:r w:rsidRPr="00A50E06">
        <w:rPr>
          <w:b/>
          <w:bCs/>
          <w:highlight w:val="green"/>
          <w:u w:val="single"/>
        </w:rPr>
        <w:t>human</w:t>
      </w:r>
      <w:r w:rsidRPr="00A50E06">
        <w:rPr>
          <w:highlight w:val="green"/>
          <w:u w:val="single"/>
        </w:rPr>
        <w:t xml:space="preserve"> </w:t>
      </w:r>
      <w:r w:rsidRPr="00A50E06">
        <w:rPr>
          <w:b/>
          <w:bCs/>
          <w:highlight w:val="green"/>
          <w:u w:val="single"/>
        </w:rPr>
        <w:t>visits</w:t>
      </w:r>
      <w:r w:rsidRPr="00A50E06">
        <w:rPr>
          <w:highlight w:val="green"/>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420B02">
        <w:rPr>
          <w:b/>
          <w:bCs/>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xml:space="preserve">).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A50E06">
        <w:rPr>
          <w:highlight w:val="green"/>
          <w:u w:val="single"/>
        </w:rPr>
        <w:t>U</w:t>
      </w:r>
      <w:r w:rsidRPr="006D0707">
        <w:rPr>
          <w:sz w:val="16"/>
        </w:rPr>
        <w:t>n</w:t>
      </w:r>
      <w:r w:rsidRPr="009F303A">
        <w:rPr>
          <w:sz w:val="16"/>
        </w:rPr>
        <w:t xml:space="preserve">ited </w:t>
      </w:r>
      <w:r w:rsidRPr="00A50E06">
        <w:rPr>
          <w:highlight w:val="green"/>
          <w:u w:val="single"/>
        </w:rPr>
        <w:t>S</w:t>
      </w:r>
      <w:r w:rsidRPr="006D0707">
        <w:rPr>
          <w:sz w:val="16"/>
        </w:rPr>
        <w:t>t</w:t>
      </w:r>
      <w:r w:rsidRPr="009F303A">
        <w:rPr>
          <w:sz w:val="16"/>
        </w:rPr>
        <w:t xml:space="preserve">ates and </w:t>
      </w:r>
      <w:r w:rsidRPr="00A50E06">
        <w:rPr>
          <w:highlight w:val="green"/>
          <w:u w:val="single"/>
        </w:rPr>
        <w:t>Russia</w:t>
      </w:r>
      <w:r w:rsidRPr="009F303A">
        <w:rPr>
          <w:sz w:val="16"/>
        </w:rPr>
        <w:t xml:space="preserve">. </w:t>
      </w:r>
      <w:r w:rsidRPr="00A50E06">
        <w:rPr>
          <w:highlight w:val="green"/>
          <w:u w:val="single"/>
        </w:rPr>
        <w:t>China</w:t>
      </w:r>
      <w:r w:rsidRPr="009F303A">
        <w:rPr>
          <w:sz w:val="16"/>
        </w:rPr>
        <w:t xml:space="preserve"> has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A50E06">
        <w:rPr>
          <w:highlight w:val="green"/>
          <w:u w:val="single"/>
        </w:rPr>
        <w:t>have much to gain</w:t>
      </w:r>
      <w:r w:rsidRPr="009F303A">
        <w:rPr>
          <w:sz w:val="16"/>
        </w:rPr>
        <w:t xml:space="preserve"> and </w:t>
      </w:r>
      <w:r w:rsidRPr="00E47DE8">
        <w:rPr>
          <w:u w:val="single"/>
        </w:rPr>
        <w:t xml:space="preserve">little or </w:t>
      </w:r>
      <w:r w:rsidRPr="00A50E06">
        <w:rPr>
          <w:b/>
          <w:bCs/>
          <w:highlight w:val="green"/>
          <w:u w:val="single"/>
        </w:rPr>
        <w:t>nothing</w:t>
      </w:r>
      <w:r w:rsidRPr="00E47DE8">
        <w:rPr>
          <w:u w:val="single"/>
        </w:rPr>
        <w:t xml:space="preserve"> </w:t>
      </w:r>
      <w:r w:rsidRPr="00A50E06">
        <w:rPr>
          <w:b/>
          <w:bCs/>
          <w:highlight w:val="green"/>
          <w:u w:val="single"/>
        </w:rPr>
        <w:t>to</w:t>
      </w:r>
      <w:r w:rsidRPr="00E47DE8">
        <w:rPr>
          <w:u w:val="single"/>
        </w:rPr>
        <w:t xml:space="preserve"> </w:t>
      </w:r>
      <w:r w:rsidRPr="00A50E06">
        <w:rPr>
          <w:b/>
          <w:bCs/>
          <w:highlight w:val="green"/>
          <w:u w:val="single"/>
        </w:rPr>
        <w:t>lose</w:t>
      </w:r>
      <w:r w:rsidRPr="00E47DE8">
        <w:rPr>
          <w:u w:val="single"/>
        </w:rPr>
        <w:t xml:space="preserve"> </w:t>
      </w:r>
      <w:r w:rsidRPr="00A50E06">
        <w:rPr>
          <w:b/>
          <w:bCs/>
          <w:highlight w:val="green"/>
          <w:u w:val="single"/>
        </w:rPr>
        <w:t>from</w:t>
      </w:r>
      <w:r w:rsidRPr="00E47DE8">
        <w:rPr>
          <w:u w:val="single"/>
        </w:rPr>
        <w:t xml:space="preserve"> a </w:t>
      </w:r>
      <w:r w:rsidRPr="00A50E06">
        <w:rPr>
          <w:b/>
          <w:bCs/>
          <w:highlight w:val="green"/>
          <w:u w:val="single"/>
        </w:rPr>
        <w:t>multinational</w:t>
      </w:r>
      <w:r w:rsidRPr="00A50E06">
        <w:rPr>
          <w:highlight w:val="green"/>
          <w:u w:val="single"/>
        </w:rPr>
        <w:t xml:space="preserve"> </w:t>
      </w:r>
      <w:r w:rsidRPr="00A50E06">
        <w:rPr>
          <w:b/>
          <w:bCs/>
          <w:highlight w:val="green"/>
          <w:u w:val="single"/>
        </w:rPr>
        <w:t>agreement</w:t>
      </w:r>
      <w:r w:rsidRPr="009F303A">
        <w:rPr>
          <w:sz w:val="16"/>
        </w:rPr>
        <w:t xml:space="preserve"> </w:t>
      </w:r>
      <w:r w:rsidRPr="00A50E06">
        <w:rPr>
          <w:highlight w:val="green"/>
          <w:u w:val="single"/>
        </w:rPr>
        <w:t>based on</w:t>
      </w:r>
      <w:r w:rsidRPr="00E47DE8">
        <w:rPr>
          <w:u w:val="single"/>
        </w:rPr>
        <w:t xml:space="preserve"> </w:t>
      </w:r>
      <w:r w:rsidRPr="00A50E06">
        <w:rPr>
          <w:highlight w:val="green"/>
          <w:u w:val="single"/>
        </w:rPr>
        <w:t>mutual respect</w:t>
      </w:r>
      <w:r w:rsidRPr="00E47DE8">
        <w:rPr>
          <w:u w:val="single"/>
        </w:rPr>
        <w:t xml:space="preserve"> </w:t>
      </w:r>
      <w:r w:rsidRPr="00A50E06">
        <w:rPr>
          <w:highlight w:val="green"/>
          <w:u w:val="single"/>
        </w:rPr>
        <w:t>and</w:t>
      </w:r>
      <w:r w:rsidRPr="00E47DE8">
        <w:rPr>
          <w:u w:val="single"/>
        </w:rPr>
        <w:t xml:space="preserve"> mutual </w:t>
      </w:r>
      <w:r w:rsidRPr="00A50E06">
        <w:rPr>
          <w:highlight w:val="green"/>
          <w:u w:val="single"/>
        </w:rPr>
        <w:t>protection</w:t>
      </w:r>
      <w:r w:rsidRPr="00E47DE8">
        <w:rPr>
          <w:u w:val="single"/>
        </w:rPr>
        <w:t xml:space="preserve"> </w:t>
      </w:r>
      <w:r w:rsidRPr="00A50E06">
        <w:rPr>
          <w:highlight w:val="green"/>
          <w:u w:val="single"/>
        </w:rPr>
        <w:t>of</w:t>
      </w:r>
      <w:r w:rsidRPr="00E47DE8">
        <w:rPr>
          <w:u w:val="single"/>
        </w:rPr>
        <w:t xml:space="preserve"> </w:t>
      </w:r>
      <w:r w:rsidRPr="00A50E06">
        <w:rPr>
          <w:highlight w:val="green"/>
          <w:u w:val="single"/>
        </w:rPr>
        <w:t>each other’s historical sites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w:t>
      </w:r>
      <w:proofErr w:type="gramStart"/>
      <w:r w:rsidRPr="00420B02">
        <w:rPr>
          <w:sz w:val="16"/>
          <w:szCs w:val="16"/>
        </w:rPr>
        <w:t>( 6</w:t>
      </w:r>
      <w:proofErr w:type="gramEnd"/>
      <w:r w:rsidRPr="00420B02">
        <w:rPr>
          <w:sz w:val="16"/>
          <w:szCs w:val="16"/>
        </w:rPr>
        <w:t xml:space="preserve">).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A50E06">
        <w:rPr>
          <w:b/>
          <w:bCs/>
          <w:szCs w:val="32"/>
          <w:highlight w:val="green"/>
          <w:u w:val="single"/>
        </w:rPr>
        <w:t>Unilat</w:t>
      </w:r>
      <w:r w:rsidRPr="00A50E06">
        <w:rPr>
          <w:b/>
          <w:bCs/>
          <w:highlight w:val="green"/>
          <w:u w:val="single"/>
        </w:rPr>
        <w:t>eral</w:t>
      </w:r>
      <w:r w:rsidRPr="00A50E06">
        <w:rPr>
          <w:highlight w:val="green"/>
          <w:u w:val="single"/>
        </w:rPr>
        <w:t xml:space="preserve"> </w:t>
      </w:r>
      <w:r w:rsidRPr="00A50E06">
        <w:rPr>
          <w:b/>
          <w:bCs/>
          <w:highlight w:val="green"/>
          <w:u w:val="single"/>
        </w:rPr>
        <w:t>granting</w:t>
      </w:r>
      <w:r w:rsidRPr="009F303A">
        <w:rPr>
          <w:u w:val="single"/>
        </w:rPr>
        <w:t xml:space="preserve"> </w:t>
      </w:r>
      <w:r w:rsidRPr="00A50E06">
        <w:rPr>
          <w:b/>
          <w:bCs/>
          <w:highlight w:val="green"/>
          <w:u w:val="single"/>
        </w:rPr>
        <w:t>of</w:t>
      </w:r>
      <w:r w:rsidRPr="009F303A">
        <w:rPr>
          <w:u w:val="single"/>
        </w:rPr>
        <w:t xml:space="preserve"> </w:t>
      </w:r>
      <w:r w:rsidRPr="00A50E06">
        <w:rPr>
          <w:highlight w:val="green"/>
          <w:u w:val="single"/>
        </w:rPr>
        <w:t>lunar</w:t>
      </w:r>
      <w:r w:rsidRPr="009F303A">
        <w:rPr>
          <w:u w:val="single"/>
        </w:rPr>
        <w:t xml:space="preserve"> territorial </w:t>
      </w:r>
      <w:r w:rsidRPr="00A50E06">
        <w:rPr>
          <w:b/>
          <w:bCs/>
          <w:highlight w:val="green"/>
          <w:u w:val="single"/>
        </w:rPr>
        <w:t>rights</w:t>
      </w:r>
      <w:r w:rsidRPr="009F303A">
        <w:rPr>
          <w:u w:val="single"/>
        </w:rPr>
        <w:t xml:space="preserve"> </w:t>
      </w:r>
      <w:r w:rsidRPr="00A50E06">
        <w:rPr>
          <w:highlight w:val="green"/>
          <w:u w:val="single"/>
        </w:rPr>
        <w:t>to</w:t>
      </w:r>
      <w:r w:rsidRPr="009F303A">
        <w:rPr>
          <w:u w:val="single"/>
        </w:rPr>
        <w:t xml:space="preserve"> </w:t>
      </w:r>
      <w:r w:rsidRPr="00A50E06">
        <w:rPr>
          <w:highlight w:val="green"/>
          <w:u w:val="single"/>
        </w:rPr>
        <w:t>private</w:t>
      </w:r>
      <w:r w:rsidRPr="009F303A">
        <w:rPr>
          <w:u w:val="single"/>
        </w:rPr>
        <w:t xml:space="preserve"> </w:t>
      </w:r>
      <w:r w:rsidRPr="00A50E06">
        <w:rPr>
          <w:highlight w:val="green"/>
          <w:u w:val="single"/>
        </w:rPr>
        <w:t>individuals</w:t>
      </w:r>
      <w:r w:rsidRPr="009F303A">
        <w:rPr>
          <w:u w:val="single"/>
        </w:rPr>
        <w:t xml:space="preserve"> </w:t>
      </w:r>
      <w:r w:rsidRPr="00A50E06">
        <w:rPr>
          <w:highlight w:val="green"/>
          <w:u w:val="single"/>
        </w:rPr>
        <w:t>and</w:t>
      </w:r>
      <w:r w:rsidRPr="009F303A">
        <w:rPr>
          <w:u w:val="single"/>
        </w:rPr>
        <w:t xml:space="preserve"> implicit </w:t>
      </w:r>
      <w:r w:rsidRPr="00A50E06">
        <w:rPr>
          <w:highlight w:val="green"/>
          <w:u w:val="single"/>
        </w:rPr>
        <w:t>sovereign protection</w:t>
      </w:r>
      <w:r w:rsidRPr="009F303A">
        <w:rPr>
          <w:u w:val="single"/>
        </w:rPr>
        <w:t xml:space="preserve"> of that territory </w:t>
      </w:r>
      <w:r w:rsidRPr="00A50E06">
        <w:rPr>
          <w:b/>
          <w:bCs/>
          <w:highlight w:val="green"/>
          <w:u w:val="single"/>
        </w:rPr>
        <w:t>violates</w:t>
      </w:r>
      <w:r w:rsidRPr="009F303A">
        <w:rPr>
          <w:u w:val="single"/>
        </w:rPr>
        <w:t xml:space="preserve"> the </w:t>
      </w:r>
      <w:r w:rsidRPr="00A50E06">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 xml:space="preserve">the United Nations Educational, </w:t>
      </w:r>
      <w:proofErr w:type="spellStart"/>
      <w:r w:rsidRPr="009F303A">
        <w:rPr>
          <w:sz w:val="16"/>
        </w:rPr>
        <w:t>Scientifi</w:t>
      </w:r>
      <w:proofErr w:type="spellEnd"/>
      <w:r w:rsidRPr="009F303A">
        <w:rPr>
          <w:sz w:val="16"/>
        </w:rPr>
        <w:t xml:space="preserve">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xml:space="preserve">). These designations are very limited, and although the convention has been </w:t>
      </w:r>
      <w:proofErr w:type="spellStart"/>
      <w:r w:rsidRPr="009F303A">
        <w:rPr>
          <w:sz w:val="16"/>
        </w:rPr>
        <w:t>ratifi</w:t>
      </w:r>
      <w:proofErr w:type="spellEnd"/>
      <w:r w:rsidRPr="009F303A">
        <w:rPr>
          <w:sz w:val="16"/>
        </w:rPr>
        <w:t xml:space="preserve"> ed by 43 nations, the United States, Russia, and China are not among them. Thus, any new treaty of this type </w:t>
      </w:r>
      <w:proofErr w:type="spellStart"/>
      <w:r w:rsidRPr="009F303A">
        <w:rPr>
          <w:sz w:val="16"/>
        </w:rPr>
        <w:t>specifi</w:t>
      </w:r>
      <w:proofErr w:type="spellEnd"/>
      <w:r w:rsidRPr="009F303A">
        <w:rPr>
          <w:sz w:val="16"/>
        </w:rPr>
        <w:t xml:space="preserve"> </w:t>
      </w:r>
      <w:proofErr w:type="spellStart"/>
      <w:r w:rsidRPr="009F303A">
        <w:rPr>
          <w:sz w:val="16"/>
        </w:rPr>
        <w:t>cally</w:t>
      </w:r>
      <w:proofErr w:type="spellEnd"/>
      <w:r w:rsidRPr="009F303A">
        <w:rPr>
          <w:sz w:val="16"/>
        </w:rPr>
        <w:t xml:space="preserve"> for outer space would have little chance of being </w:t>
      </w:r>
      <w:proofErr w:type="spellStart"/>
      <w:r w:rsidRPr="009F303A">
        <w:rPr>
          <w:sz w:val="16"/>
        </w:rPr>
        <w:t>ratifi</w:t>
      </w:r>
      <w:proofErr w:type="spellEnd"/>
      <w:r w:rsidRPr="009F303A">
        <w:rPr>
          <w:sz w:val="16"/>
        </w:rPr>
        <w:t xml:space="preserve"> ed by the major space-faring nations.</w:t>
      </w:r>
      <w:r>
        <w:rPr>
          <w:sz w:val="16"/>
        </w:rPr>
        <w:t xml:space="preserve"> </w:t>
      </w:r>
      <w:r w:rsidRPr="009F303A">
        <w:rPr>
          <w:sz w:val="16"/>
          <w:szCs w:val="16"/>
        </w:rPr>
        <w:t xml:space="preserve">A Proposal to Protect Lunar Sites Although a new U.N. treaty for space artifacts of </w:t>
      </w:r>
      <w:proofErr w:type="spellStart"/>
      <w:r w:rsidRPr="009F303A">
        <w:rPr>
          <w:sz w:val="16"/>
          <w:szCs w:val="16"/>
        </w:rPr>
        <w:t>signifi</w:t>
      </w:r>
      <w:proofErr w:type="spellEnd"/>
      <w:r w:rsidRPr="009F303A">
        <w:rPr>
          <w:sz w:val="16"/>
          <w:szCs w:val="16"/>
        </w:rPr>
        <w:t xml:space="preserve">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A50E06">
        <w:rPr>
          <w:b/>
          <w:bCs/>
          <w:highlight w:val="green"/>
          <w:u w:val="single"/>
        </w:rPr>
        <w:t>Any</w:t>
      </w:r>
      <w:r w:rsidRPr="00A50E06">
        <w:rPr>
          <w:highlight w:val="green"/>
          <w:u w:val="single"/>
        </w:rPr>
        <w:t xml:space="preserve"> </w:t>
      </w:r>
      <w:r w:rsidRPr="00A50E06">
        <w:rPr>
          <w:b/>
          <w:bCs/>
          <w:highlight w:val="green"/>
          <w:u w:val="single"/>
        </w:rPr>
        <w:t>nation</w:t>
      </w:r>
      <w:r w:rsidRPr="009F303A">
        <w:rPr>
          <w:u w:val="single"/>
        </w:rPr>
        <w:t xml:space="preserve"> </w:t>
      </w:r>
      <w:r w:rsidRPr="00A50E06">
        <w:rPr>
          <w:b/>
          <w:bCs/>
          <w:highlight w:val="green"/>
          <w:u w:val="single"/>
        </w:rPr>
        <w:t>with</w:t>
      </w:r>
      <w:r w:rsidRPr="009F303A">
        <w:rPr>
          <w:u w:val="single"/>
        </w:rPr>
        <w:t xml:space="preserve"> </w:t>
      </w:r>
      <w:r w:rsidRPr="00A50E06">
        <w:rPr>
          <w:b/>
          <w:bCs/>
          <w:highlight w:val="green"/>
          <w:u w:val="single"/>
        </w:rPr>
        <w:t>assets</w:t>
      </w:r>
      <w:r w:rsidRPr="009F303A">
        <w:rPr>
          <w:u w:val="single"/>
        </w:rPr>
        <w:t xml:space="preserve"> </w:t>
      </w:r>
      <w:r w:rsidRPr="00A50E06">
        <w:rPr>
          <w:highlight w:val="green"/>
          <w:u w:val="single"/>
        </w:rPr>
        <w:t>on</w:t>
      </w:r>
      <w:r w:rsidRPr="009F303A">
        <w:rPr>
          <w:u w:val="single"/>
        </w:rPr>
        <w:t xml:space="preserve"> </w:t>
      </w:r>
      <w:r w:rsidRPr="006D0707">
        <w:rPr>
          <w:u w:val="single"/>
        </w:rPr>
        <w:t xml:space="preserve">the </w:t>
      </w:r>
      <w:r w:rsidRPr="00A50E06">
        <w:rPr>
          <w:highlight w:val="green"/>
          <w:u w:val="single"/>
        </w:rPr>
        <w:t>lunar surface</w:t>
      </w:r>
      <w:r w:rsidRPr="009F303A">
        <w:rPr>
          <w:u w:val="single"/>
        </w:rPr>
        <w:t xml:space="preserve"> will </w:t>
      </w:r>
      <w:r w:rsidRPr="00A50E06">
        <w:rPr>
          <w:b/>
          <w:bCs/>
          <w:highlight w:val="green"/>
          <w:u w:val="single"/>
        </w:rPr>
        <w:t>endeavor</w:t>
      </w:r>
      <w:r w:rsidRPr="009F303A">
        <w:rPr>
          <w:u w:val="single"/>
        </w:rPr>
        <w:t xml:space="preserve"> </w:t>
      </w:r>
      <w:r w:rsidRPr="00A50E06">
        <w:rPr>
          <w:b/>
          <w:bCs/>
          <w:highlight w:val="green"/>
          <w:u w:val="single"/>
        </w:rPr>
        <w:t>to</w:t>
      </w:r>
      <w:r w:rsidRPr="00A50E06">
        <w:rPr>
          <w:highlight w:val="green"/>
          <w:u w:val="single"/>
        </w:rPr>
        <w:t xml:space="preserve"> </w:t>
      </w:r>
      <w:r w:rsidRPr="00A50E06">
        <w:rPr>
          <w:b/>
          <w:bCs/>
          <w:highlight w:val="green"/>
          <w:u w:val="single"/>
        </w:rPr>
        <w:t>protect</w:t>
      </w:r>
      <w:r w:rsidRPr="00A50E06">
        <w:rPr>
          <w:highlight w:val="green"/>
          <w:u w:val="single"/>
        </w:rPr>
        <w:t xml:space="preserve"> those 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A50E06">
        <w:rPr>
          <w:highlight w:val="green"/>
          <w:u w:val="single"/>
        </w:rPr>
        <w:t>nations</w:t>
      </w:r>
      <w:r w:rsidRPr="009F303A">
        <w:rPr>
          <w:u w:val="single"/>
        </w:rPr>
        <w:t xml:space="preserve"> </w:t>
      </w:r>
      <w:r w:rsidRPr="00A50E06">
        <w:rPr>
          <w:highlight w:val="green"/>
          <w:u w:val="single"/>
        </w:rPr>
        <w:t>have</w:t>
      </w:r>
      <w:r w:rsidRPr="009F303A">
        <w:rPr>
          <w:u w:val="single"/>
        </w:rPr>
        <w:t xml:space="preserve"> a </w:t>
      </w:r>
      <w:r w:rsidRPr="00A50E06">
        <w:rPr>
          <w:b/>
          <w:bCs/>
          <w:highlight w:val="green"/>
          <w:u w:val="single"/>
        </w:rPr>
        <w:t>timely</w:t>
      </w:r>
      <w:r w:rsidRPr="009F303A">
        <w:rPr>
          <w:u w:val="single"/>
        </w:rPr>
        <w:t xml:space="preserve">, </w:t>
      </w:r>
      <w:r w:rsidRPr="00A50E06">
        <w:rPr>
          <w:b/>
          <w:bCs/>
          <w:highlight w:val="green"/>
          <w:u w:val="single"/>
        </w:rPr>
        <w:t>current</w:t>
      </w:r>
      <w:r w:rsidRPr="009F303A">
        <w:rPr>
          <w:u w:val="single"/>
        </w:rPr>
        <w:t xml:space="preserve">, and </w:t>
      </w:r>
      <w:r w:rsidRPr="00A50E06">
        <w:rPr>
          <w:b/>
          <w:bCs/>
          <w:highlight w:val="green"/>
          <w:u w:val="single"/>
        </w:rPr>
        <w:t>common</w:t>
      </w:r>
      <w:r w:rsidRPr="00A50E06">
        <w:rPr>
          <w:highlight w:val="green"/>
          <w:u w:val="single"/>
        </w:rPr>
        <w:t xml:space="preserve"> </w:t>
      </w:r>
      <w:r w:rsidRPr="00A50E06">
        <w:rPr>
          <w:b/>
          <w:bCs/>
          <w:highlight w:val="green"/>
          <w:u w:val="single"/>
        </w:rPr>
        <w:t>interest</w:t>
      </w:r>
      <w:r w:rsidRPr="009F303A">
        <w:rPr>
          <w:u w:val="single"/>
        </w:rPr>
        <w:t xml:space="preserve"> </w:t>
      </w:r>
      <w:r w:rsidRPr="00A50E06">
        <w:rPr>
          <w:highlight w:val="green"/>
          <w:u w:val="single"/>
        </w:rPr>
        <w:t>incorporating</w:t>
      </w:r>
      <w:r w:rsidRPr="009F303A">
        <w:rPr>
          <w:u w:val="single"/>
        </w:rPr>
        <w:t xml:space="preserve"> important </w:t>
      </w:r>
      <w:r w:rsidRPr="00A50E06">
        <w:rPr>
          <w:highlight w:val="green"/>
          <w:u w:val="single"/>
        </w:rPr>
        <w:t>implications</w:t>
      </w:r>
      <w:r w:rsidRPr="009F303A">
        <w:rPr>
          <w:u w:val="single"/>
        </w:rPr>
        <w:t xml:space="preserve"> </w:t>
      </w:r>
      <w:r w:rsidRPr="00A50E06">
        <w:rPr>
          <w:highlight w:val="green"/>
          <w:u w:val="single"/>
        </w:rPr>
        <w:t>for</w:t>
      </w:r>
      <w:r w:rsidRPr="009F303A">
        <w:rPr>
          <w:u w:val="single"/>
        </w:rPr>
        <w:t xml:space="preserve"> </w:t>
      </w:r>
      <w:r w:rsidRPr="00A50E06">
        <w:rPr>
          <w:highlight w:val="green"/>
          <w:u w:val="single"/>
        </w:rPr>
        <w:t>peaceful uses</w:t>
      </w:r>
      <w:r w:rsidRPr="009F303A">
        <w:rPr>
          <w:u w:val="single"/>
        </w:rPr>
        <w:t xml:space="preserve"> </w:t>
      </w:r>
      <w:r w:rsidRPr="00A50E06">
        <w:rPr>
          <w:highlight w:val="green"/>
          <w:u w:val="single"/>
        </w:rPr>
        <w:t>of</w:t>
      </w:r>
      <w:r w:rsidRPr="009F303A">
        <w:rPr>
          <w:u w:val="single"/>
        </w:rPr>
        <w:t xml:space="preserve"> outer </w:t>
      </w:r>
      <w:r w:rsidRPr="00A50E06">
        <w:rPr>
          <w:highlight w:val="green"/>
          <w:u w:val="single"/>
        </w:rPr>
        <w:t>space</w:t>
      </w:r>
      <w:r w:rsidRPr="009F303A">
        <w:rPr>
          <w:u w:val="single"/>
        </w:rPr>
        <w:t xml:space="preserve">; </w:t>
      </w:r>
      <w:r w:rsidRPr="00A50E06">
        <w:rPr>
          <w:b/>
          <w:bCs/>
          <w:highlight w:val="green"/>
          <w:u w:val="single"/>
        </w:rPr>
        <w:t>scientific</w:t>
      </w:r>
      <w:r w:rsidRPr="00A50E06">
        <w:rPr>
          <w:highlight w:val="green"/>
          <w:u w:val="single"/>
        </w:rPr>
        <w:t xml:space="preserve"> </w:t>
      </w:r>
      <w:r w:rsidRPr="00A50E06">
        <w:rPr>
          <w:b/>
          <w:bCs/>
          <w:highlight w:val="green"/>
          <w:u w:val="single"/>
        </w:rPr>
        <w:t>research</w:t>
      </w:r>
      <w:r w:rsidRPr="009F303A">
        <w:rPr>
          <w:u w:val="single"/>
        </w:rPr>
        <w:t xml:space="preserve"> and the advancement of </w:t>
      </w:r>
      <w:r w:rsidRPr="00A50E06">
        <w:rPr>
          <w:b/>
          <w:bCs/>
          <w:highlight w:val="green"/>
          <w:u w:val="single"/>
        </w:rPr>
        <w:t>knowledge</w:t>
      </w:r>
      <w:r w:rsidRPr="009F303A">
        <w:rPr>
          <w:u w:val="single"/>
        </w:rPr>
        <w:t xml:space="preserve">; and </w:t>
      </w:r>
      <w:r w:rsidRPr="00A50E06">
        <w:rPr>
          <w:b/>
          <w:bCs/>
          <w:highlight w:val="green"/>
          <w:u w:val="single"/>
        </w:rPr>
        <w:t>cultural</w:t>
      </w:r>
      <w:r w:rsidRPr="009F303A">
        <w:rPr>
          <w:u w:val="single"/>
        </w:rPr>
        <w:t xml:space="preserve"> </w:t>
      </w:r>
      <w:r w:rsidRPr="00A50E06">
        <w:rPr>
          <w:b/>
          <w:bCs/>
          <w:highlight w:val="green"/>
          <w:u w:val="single"/>
        </w:rPr>
        <w:t>and</w:t>
      </w:r>
      <w:r w:rsidRPr="009F303A">
        <w:rPr>
          <w:u w:val="single"/>
        </w:rPr>
        <w:t xml:space="preserve"> </w:t>
      </w:r>
      <w:r w:rsidRPr="00A50E06">
        <w:rPr>
          <w:b/>
          <w:bCs/>
          <w:highlight w:val="green"/>
          <w:u w:val="single"/>
        </w:rPr>
        <w:t>heritage</w:t>
      </w:r>
      <w:r w:rsidRPr="00A50E06">
        <w:rPr>
          <w:highlight w:val="green"/>
          <w:u w:val="single"/>
        </w:rPr>
        <w:t xml:space="preserve"> </w:t>
      </w:r>
      <w:r w:rsidRPr="00A50E06">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w:t>
      </w:r>
      <w:proofErr w:type="gramStart"/>
      <w:r w:rsidRPr="009F303A">
        <w:rPr>
          <w:sz w:val="16"/>
        </w:rPr>
        <w:t>In spite of</w:t>
      </w:r>
      <w:proofErr w:type="gramEnd"/>
      <w:r w:rsidRPr="009F303A">
        <w:rPr>
          <w:sz w:val="16"/>
        </w:rPr>
        <w:t xml:space="preserve">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w:t>
      </w:r>
      <w:proofErr w:type="gramStart"/>
      <w:r w:rsidRPr="00420B02">
        <w:rPr>
          <w:sz w:val="16"/>
        </w:rPr>
        <w:t>have the ability to</w:t>
      </w:r>
      <w:proofErr w:type="gramEnd"/>
      <w:r w:rsidRPr="00420B02">
        <w:rPr>
          <w:sz w:val="16"/>
        </w:rPr>
        <w:t xml:space="preserve"> access the Moon. </w:t>
      </w:r>
      <w:r w:rsidRPr="00A50E06">
        <w:rPr>
          <w:rStyle w:val="Emphasis"/>
          <w:highlight w:val="green"/>
        </w:rPr>
        <w:t>An important result would</w:t>
      </w:r>
      <w:r w:rsidRPr="00A50E06">
        <w:rPr>
          <w:highlight w:val="green"/>
          <w:u w:val="single"/>
        </w:rPr>
        <w:t xml:space="preserve"> </w:t>
      </w:r>
      <w:r w:rsidRPr="00A50E06">
        <w:rPr>
          <w:rStyle w:val="Emphasis"/>
          <w:highlight w:val="green"/>
        </w:rPr>
        <w:t>be to develop a new level of trust</w:t>
      </w:r>
      <w:r w:rsidRPr="00A50E06">
        <w:rPr>
          <w:highlight w:val="green"/>
          <w:u w:val="single"/>
        </w:rPr>
        <w:t xml:space="preserve"> </w:t>
      </w:r>
      <w:r w:rsidRPr="00420B02">
        <w:rPr>
          <w:u w:val="single"/>
        </w:rPr>
        <w:t xml:space="preserve">among nations that could </w:t>
      </w:r>
      <w:r w:rsidRPr="00A50E06">
        <w:rPr>
          <w:rStyle w:val="Emphasis"/>
          <w:highlight w:val="green"/>
        </w:rPr>
        <w:t>then lead to more</w:t>
      </w:r>
      <w:r w:rsidRPr="00A50E06">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A50E06">
        <w:rPr>
          <w:rStyle w:val="Emphasis"/>
          <w:highlight w:val="green"/>
        </w:rPr>
        <w:t>cooperative agreements</w:t>
      </w:r>
      <w:r w:rsidRPr="00A50E06">
        <w:rPr>
          <w:highlight w:val="green"/>
          <w:u w:val="single"/>
        </w:rPr>
        <w:t xml:space="preserve"> </w:t>
      </w:r>
      <w:r w:rsidRPr="00A50E06">
        <w:rPr>
          <w:rStyle w:val="Emphasis"/>
          <w:highlight w:val="green"/>
        </w:rPr>
        <w:t>on</w:t>
      </w:r>
      <w:r w:rsidRPr="00A50E06">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A50E06">
        <w:rPr>
          <w:rStyle w:val="Emphasis"/>
          <w:highlight w:val="green"/>
          <w:bdr w:val="single" w:sz="18" w:space="0" w:color="auto"/>
        </w:rPr>
        <w:t>the Moon</w:t>
      </w:r>
      <w:r w:rsidRPr="00A50E06">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60B39FF0" w14:textId="77777777" w:rsidR="00FB0CAE" w:rsidRDefault="00FB0CAE" w:rsidP="00FB0CAE">
      <w:pPr>
        <w:pStyle w:val="Heading4"/>
      </w:pPr>
      <w:r>
        <w:t xml:space="preserve">Heritage Sites </w:t>
      </w:r>
      <w:r>
        <w:rPr>
          <w:u w:val="single"/>
        </w:rPr>
        <w:t>are critical</w:t>
      </w:r>
      <w:r>
        <w:t xml:space="preserve"> for </w:t>
      </w:r>
      <w:r>
        <w:rPr>
          <w:u w:val="single"/>
        </w:rPr>
        <w:t>science research</w:t>
      </w:r>
      <w:r>
        <w:t xml:space="preserve"> around Dust. </w:t>
      </w:r>
    </w:p>
    <w:p w14:paraId="660BA4CF" w14:textId="77777777" w:rsidR="00FB0CAE" w:rsidRPr="002C1327" w:rsidRDefault="00FB0CAE" w:rsidP="00FB0CAE">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67BE853E" w14:textId="77777777" w:rsidR="00FB0CAE" w:rsidRPr="00300410" w:rsidRDefault="00FB0CAE" w:rsidP="00FB0CAE">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A50E06">
        <w:rPr>
          <w:rStyle w:val="Emphasis"/>
          <w:highlight w:val="green"/>
        </w:rPr>
        <w:t>Apollo 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A50E06">
        <w:rPr>
          <w:rStyle w:val="Emphasis"/>
          <w:highlight w:val="green"/>
        </w:rPr>
        <w:t>provide</w:t>
      </w:r>
      <w:r w:rsidRPr="00A50E06">
        <w:rPr>
          <w:rStyle w:val="StyleUnderline"/>
          <w:highlight w:val="green"/>
        </w:rPr>
        <w:t xml:space="preserve"> </w:t>
      </w:r>
      <w:r w:rsidRPr="002C1327">
        <w:rPr>
          <w:rStyle w:val="StyleUnderline"/>
        </w:rPr>
        <w:t xml:space="preserve">the </w:t>
      </w:r>
      <w:r w:rsidRPr="00A50E06">
        <w:rPr>
          <w:rStyle w:val="Emphasis"/>
          <w:highlight w:val="green"/>
        </w:rPr>
        <w:t>opportunity to learn about</w:t>
      </w:r>
      <w:r w:rsidRPr="00A50E06">
        <w:rPr>
          <w:rStyle w:val="StyleUnderline"/>
          <w:highlight w:val="green"/>
        </w:rPr>
        <w:t xml:space="preserve"> </w:t>
      </w:r>
      <w:r w:rsidRPr="002C1327">
        <w:rPr>
          <w:rStyle w:val="StyleUnderline"/>
        </w:rPr>
        <w:t xml:space="preserve">the </w:t>
      </w:r>
      <w:r w:rsidRPr="00A50E06">
        <w:rPr>
          <w:rStyle w:val="Emphasis"/>
          <w:highlight w:val="green"/>
        </w:rPr>
        <w:t>changes</w:t>
      </w:r>
      <w:r w:rsidRPr="00A50E06">
        <w:rPr>
          <w:rStyle w:val="StyleUnderline"/>
          <w:highlight w:val="green"/>
        </w:rPr>
        <w:t xml:space="preserve"> </w:t>
      </w:r>
      <w:r w:rsidRPr="00A50E06">
        <w:rPr>
          <w:rStyle w:val="Emphasis"/>
          <w:highlight w:val="green"/>
        </w:rPr>
        <w:t xml:space="preserve">associated </w:t>
      </w:r>
      <w:r w:rsidRPr="00A50E06">
        <w:rPr>
          <w:rStyle w:val="Emphasis"/>
          <w:highlight w:val="green"/>
          <w:bdr w:val="single" w:sz="18" w:space="0" w:color="auto"/>
        </w:rPr>
        <w:t>with long-term exposure of human-created systems</w:t>
      </w:r>
      <w:r w:rsidRPr="00A50E06">
        <w:rPr>
          <w:rStyle w:val="StyleUnderline"/>
          <w:highlight w:val="green"/>
        </w:rPr>
        <w:t xml:space="preserve"> </w:t>
      </w:r>
      <w:r w:rsidRPr="00A50E06">
        <w:rPr>
          <w:rStyle w:val="Emphasis"/>
          <w:highlight w:val="green"/>
        </w:rPr>
        <w:t>in</w:t>
      </w:r>
      <w:r w:rsidRPr="00A50E06">
        <w:rPr>
          <w:rStyle w:val="StyleUnderline"/>
          <w:highlight w:val="green"/>
        </w:rPr>
        <w:t xml:space="preserve"> </w:t>
      </w:r>
      <w:r w:rsidRPr="002C1327">
        <w:rPr>
          <w:rStyle w:val="StyleUnderline"/>
        </w:rPr>
        <w:t xml:space="preserve">the </w:t>
      </w:r>
      <w:r w:rsidRPr="008124B4">
        <w:rPr>
          <w:rStyle w:val="Emphasis"/>
        </w:rPr>
        <w:t xml:space="preserve">harsh </w:t>
      </w:r>
      <w:r w:rsidRPr="00A50E06">
        <w:rPr>
          <w:rStyle w:val="Emphasis"/>
          <w:highlight w:val="green"/>
        </w:rPr>
        <w:t>lunar environment</w:t>
      </w:r>
      <w:r w:rsidRPr="002C1327">
        <w:rPr>
          <w:rStyle w:val="StyleUnderline"/>
        </w:rPr>
        <w:t xml:space="preserve">. These sites offer </w:t>
      </w:r>
      <w:r w:rsidRPr="00A50E06">
        <w:rPr>
          <w:rStyle w:val="Emphasis"/>
          <w:highlight w:val="green"/>
        </w:rPr>
        <w:t>rich opportunities for</w:t>
      </w:r>
      <w:r w:rsidRPr="00A50E06">
        <w:rPr>
          <w:rStyle w:val="StyleUnderline"/>
          <w:highlight w:val="green"/>
        </w:rPr>
        <w:t xml:space="preserve"> </w:t>
      </w:r>
      <w:r w:rsidRPr="00A50E06">
        <w:rPr>
          <w:rStyle w:val="Emphasis"/>
          <w:highlight w:val="green"/>
          <w:bdr w:val="single" w:sz="18" w:space="0" w:color="auto"/>
        </w:rPr>
        <w:t>bio</w:t>
      </w:r>
      <w:r w:rsidRPr="008124B4">
        <w:rPr>
          <w:rStyle w:val="Emphasis"/>
          <w:bdr w:val="single" w:sz="18" w:space="0" w:color="auto"/>
        </w:rPr>
        <w:t xml:space="preserve">logical, </w:t>
      </w:r>
      <w:r w:rsidRPr="00A50E06">
        <w:rPr>
          <w:rStyle w:val="Emphasis"/>
          <w:highlight w:val="green"/>
          <w:bdr w:val="single" w:sz="18" w:space="0" w:color="auto"/>
        </w:rPr>
        <w:t>physical</w:t>
      </w:r>
      <w:r w:rsidRPr="008124B4">
        <w:rPr>
          <w:rStyle w:val="Emphasis"/>
          <w:bdr w:val="single" w:sz="18" w:space="0" w:color="auto"/>
        </w:rPr>
        <w:t xml:space="preserve">, and </w:t>
      </w:r>
      <w:r w:rsidRPr="00A50E06">
        <w:rPr>
          <w:rStyle w:val="Emphasis"/>
          <w:highlight w:val="green"/>
          <w:bdr w:val="single" w:sz="18" w:space="0" w:color="auto"/>
        </w:rPr>
        <w:t>material sciences.</w:t>
      </w:r>
      <w:r w:rsidRPr="00A50E06">
        <w:rPr>
          <w:sz w:val="16"/>
          <w:highlight w:val="green"/>
        </w:rPr>
        <w:t xml:space="preserve"> </w:t>
      </w:r>
      <w:r w:rsidRPr="002C1327">
        <w:rPr>
          <w:rStyle w:val="StyleUnderline"/>
        </w:rPr>
        <w:t xml:space="preserve">Future visits to the Moon’s surface offer </w:t>
      </w:r>
      <w:r w:rsidRPr="00A50E06">
        <w:rPr>
          <w:rStyle w:val="Emphasis"/>
          <w:highlight w:val="green"/>
        </w:rPr>
        <w:t>opportunities to study</w:t>
      </w:r>
      <w:r w:rsidRPr="00A50E06">
        <w:rPr>
          <w:rStyle w:val="StyleUnderline"/>
          <w:highlight w:val="green"/>
        </w:rPr>
        <w:t xml:space="preserve"> </w:t>
      </w:r>
      <w:r w:rsidRPr="00B51893">
        <w:rPr>
          <w:rStyle w:val="StyleUnderline"/>
        </w:rPr>
        <w:t xml:space="preserve">the </w:t>
      </w:r>
      <w:r w:rsidRPr="00B51893">
        <w:rPr>
          <w:rStyle w:val="Emphasis"/>
        </w:rPr>
        <w:t xml:space="preserve">effects of long-term </w:t>
      </w:r>
      <w:r w:rsidRPr="00A50E06">
        <w:rPr>
          <w:rStyle w:val="Emphasis"/>
          <w:highlight w:val="green"/>
        </w:rPr>
        <w:t>exposure</w:t>
      </w:r>
      <w:r w:rsidRPr="00A50E06">
        <w:rPr>
          <w:rStyle w:val="StyleUnderline"/>
          <w:highlight w:val="green"/>
        </w:rPr>
        <w:t xml:space="preserve"> </w:t>
      </w:r>
      <w:r w:rsidRPr="002C1327">
        <w:rPr>
          <w:rStyle w:val="StyleUnderline"/>
        </w:rPr>
        <w:t xml:space="preserve">to the lunar environment </w:t>
      </w:r>
      <w:r w:rsidRPr="00A50E06">
        <w:rPr>
          <w:rStyle w:val="Emphasis"/>
          <w:highlight w:val="green"/>
        </w:rPr>
        <w:t>on</w:t>
      </w:r>
      <w:r w:rsidRPr="00A50E06">
        <w:rPr>
          <w:rStyle w:val="StyleUnderline"/>
          <w:highlight w:val="green"/>
        </w:rPr>
        <w:t xml:space="preserve"> </w:t>
      </w:r>
      <w:r w:rsidRPr="00A50E06">
        <w:rPr>
          <w:rStyle w:val="Emphasis"/>
          <w:highlight w:val="green"/>
        </w:rPr>
        <w:t xml:space="preserve">materials </w:t>
      </w:r>
      <w:r w:rsidRPr="00B51893">
        <w:rPr>
          <w:rStyle w:val="Emphasis"/>
        </w:rPr>
        <w:t>and articles</w:t>
      </w:r>
      <w:r w:rsidRPr="00B51893">
        <w:rPr>
          <w:rStyle w:val="StyleUnderline"/>
        </w:rPr>
        <w:t>, including</w:t>
      </w:r>
      <w:r w:rsidRPr="002C1327">
        <w:rPr>
          <w:rStyle w:val="StyleUnderline"/>
        </w:rPr>
        <w:t xml:space="preserve"> </w:t>
      </w:r>
      <w:r w:rsidRPr="00A50E06">
        <w:rPr>
          <w:rStyle w:val="Emphasis"/>
          <w:highlight w:val="green"/>
        </w:rPr>
        <w:t>food</w:t>
      </w:r>
      <w:r w:rsidRPr="00A50E06">
        <w:rPr>
          <w:rStyle w:val="StyleUnderline"/>
          <w:highlight w:val="green"/>
        </w:rPr>
        <w:t xml:space="preserve"> </w:t>
      </w:r>
      <w:proofErr w:type="gramStart"/>
      <w:r w:rsidRPr="002C1327">
        <w:rPr>
          <w:rStyle w:val="StyleUnderline"/>
        </w:rPr>
        <w:t>left behind,</w:t>
      </w:r>
      <w:proofErr w:type="gramEnd"/>
      <w:r w:rsidRPr="002C1327">
        <w:rPr>
          <w:rStyle w:val="StyleUnderline"/>
        </w:rPr>
        <w:t xml:space="preserve"> </w:t>
      </w:r>
      <w:r w:rsidRPr="00A50E06">
        <w:rPr>
          <w:rStyle w:val="Emphasis"/>
          <w:highlight w:val="green"/>
        </w:rPr>
        <w:t>paint</w:t>
      </w:r>
      <w:r w:rsidRPr="002C1327">
        <w:rPr>
          <w:rStyle w:val="StyleUnderline"/>
        </w:rPr>
        <w:t xml:space="preserve">, </w:t>
      </w:r>
      <w:r w:rsidRPr="00A50E06">
        <w:rPr>
          <w:rStyle w:val="Emphasis"/>
          <w:highlight w:val="green"/>
        </w:rPr>
        <w:t>nylon</w:t>
      </w:r>
      <w:r w:rsidRPr="002C1327">
        <w:rPr>
          <w:rStyle w:val="StyleUnderline"/>
        </w:rPr>
        <w:t xml:space="preserve">, </w:t>
      </w:r>
      <w:r w:rsidRPr="00A50E06">
        <w:rPr>
          <w:rStyle w:val="Emphasis"/>
          <w:highlight w:val="green"/>
        </w:rPr>
        <w:t>rubber</w:t>
      </w:r>
      <w:r w:rsidRPr="002C1327">
        <w:rPr>
          <w:rStyle w:val="StyleUnderline"/>
        </w:rPr>
        <w:t xml:space="preserve">, </w:t>
      </w:r>
      <w:r w:rsidRPr="00A50E06">
        <w:rPr>
          <w:rStyle w:val="Emphasis"/>
          <w:highlight w:val="green"/>
        </w:rPr>
        <w:t>and metals.</w:t>
      </w:r>
      <w:r w:rsidRPr="00A50E06">
        <w:rPr>
          <w:sz w:val="16"/>
          <w:highlight w:val="green"/>
        </w:rPr>
        <w:t xml:space="preserve"> </w:t>
      </w:r>
      <w:r w:rsidRPr="00A50E06">
        <w:rPr>
          <w:rStyle w:val="Emphasis"/>
          <w:highlight w:val="green"/>
        </w:rPr>
        <w:t>Currently</w:t>
      </w:r>
      <w:r w:rsidRPr="00300410">
        <w:rPr>
          <w:sz w:val="16"/>
        </w:rPr>
        <w:t xml:space="preserve">, </w:t>
      </w:r>
      <w:r w:rsidRPr="00A50E06">
        <w:rPr>
          <w:rStyle w:val="Emphasis"/>
          <w:highlight w:val="green"/>
        </w:rPr>
        <w:t>very little data exist that describe</w:t>
      </w:r>
      <w:r w:rsidRPr="00A50E06">
        <w:rPr>
          <w:rStyle w:val="StyleUnderline"/>
          <w:highlight w:val="green"/>
        </w:rPr>
        <w:t xml:space="preserve"> </w:t>
      </w:r>
      <w:r w:rsidRPr="00A50E06">
        <w:rPr>
          <w:rStyle w:val="Emphasis"/>
          <w:highlight w:val="green"/>
        </w:rPr>
        <w:t>what effect temperature extremes, lunar dust</w:t>
      </w:r>
      <w:r w:rsidRPr="002C1327">
        <w:rPr>
          <w:rStyle w:val="StyleUnderline"/>
        </w:rPr>
        <w:t xml:space="preserve">, </w:t>
      </w:r>
      <w:r w:rsidRPr="00A50E06">
        <w:rPr>
          <w:rStyle w:val="Emphasis"/>
          <w:highlight w:val="green"/>
        </w:rPr>
        <w:t>micrometeoroids</w:t>
      </w:r>
      <w:r w:rsidRPr="002C1327">
        <w:rPr>
          <w:rStyle w:val="StyleUnderline"/>
        </w:rPr>
        <w:t xml:space="preserve">, </w:t>
      </w:r>
      <w:r w:rsidRPr="00A50E06">
        <w:rPr>
          <w:rStyle w:val="Emphasis"/>
          <w:highlight w:val="green"/>
        </w:rPr>
        <w:t>solar radiation</w:t>
      </w:r>
      <w:r w:rsidRPr="002C1327">
        <w:rPr>
          <w:rStyle w:val="StyleUnderline"/>
        </w:rPr>
        <w:t xml:space="preserve">, etc. </w:t>
      </w:r>
      <w:r w:rsidRPr="00A50E06">
        <w:rPr>
          <w:rStyle w:val="Emphasis"/>
          <w:highlight w:val="green"/>
        </w:rPr>
        <w:t>have on</w:t>
      </w:r>
      <w:r w:rsidRPr="00A50E06">
        <w:rPr>
          <w:rStyle w:val="StyleUnderline"/>
          <w:highlight w:val="green"/>
        </w:rPr>
        <w:t xml:space="preserve"> </w:t>
      </w:r>
      <w:r w:rsidRPr="002C1327">
        <w:rPr>
          <w:rStyle w:val="StyleUnderline"/>
        </w:rPr>
        <w:t xml:space="preserve">such </w:t>
      </w:r>
      <w:r w:rsidRPr="00A50E06">
        <w:rPr>
          <w:rStyle w:val="Emphasis"/>
          <w:highlight w:val="green"/>
        </w:rPr>
        <w:t>man-made 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A50E06">
        <w:rPr>
          <w:rStyle w:val="Emphasis"/>
          <w:highlight w:val="green"/>
        </w:rPr>
        <w:t>How these artifacts</w:t>
      </w:r>
      <w:r w:rsidRPr="00A50E06">
        <w:rPr>
          <w:rStyle w:val="StyleUnderline"/>
          <w:highlight w:val="green"/>
        </w:rPr>
        <w:t xml:space="preserve"> </w:t>
      </w:r>
      <w:r w:rsidRPr="002C1327">
        <w:rPr>
          <w:rStyle w:val="StyleUnderline"/>
        </w:rPr>
        <w:t xml:space="preserve">and their constituent materials have </w:t>
      </w:r>
      <w:r w:rsidRPr="00A50E06">
        <w:rPr>
          <w:rStyle w:val="Emphasis"/>
          <w:highlight w:val="green"/>
        </w:rPr>
        <w:t>survived</w:t>
      </w:r>
      <w:r w:rsidRPr="00A50E06">
        <w:rPr>
          <w:rStyle w:val="StyleUnderline"/>
          <w:highlight w:val="green"/>
        </w:rPr>
        <w:t xml:space="preserve"> </w:t>
      </w:r>
      <w:r w:rsidRPr="00A50E06">
        <w:rPr>
          <w:rStyle w:val="Emphasis"/>
          <w:highlight w:val="green"/>
        </w:rPr>
        <w:t>and</w:t>
      </w:r>
      <w:r w:rsidRPr="00A50E06">
        <w:rPr>
          <w:rStyle w:val="StyleUnderline"/>
          <w:highlight w:val="green"/>
        </w:rPr>
        <w:t xml:space="preserve"> </w:t>
      </w:r>
      <w:r w:rsidRPr="002C1327">
        <w:rPr>
          <w:rStyle w:val="StyleUnderline"/>
        </w:rPr>
        <w:t xml:space="preserve">been </w:t>
      </w:r>
      <w:r w:rsidRPr="00A50E06">
        <w:rPr>
          <w:rStyle w:val="Emphasis"/>
          <w:highlight w:val="green"/>
        </w:rPr>
        <w:t>altered</w:t>
      </w:r>
      <w:r w:rsidRPr="00A50E06">
        <w:rPr>
          <w:rStyle w:val="StyleUnderline"/>
          <w:highlight w:val="green"/>
        </w:rPr>
        <w:t xml:space="preserve"> </w:t>
      </w:r>
      <w:r w:rsidRPr="002C1327">
        <w:rPr>
          <w:rStyle w:val="StyleUnderline"/>
        </w:rPr>
        <w:t xml:space="preserve">while on the lunar surface </w:t>
      </w:r>
      <w:r w:rsidRPr="00A50E06">
        <w:rPr>
          <w:rStyle w:val="Emphasis"/>
          <w:highlight w:val="green"/>
        </w:rPr>
        <w:t>is of great interest to</w:t>
      </w:r>
      <w:r w:rsidRPr="00A50E06">
        <w:rPr>
          <w:rStyle w:val="StyleUnderline"/>
          <w:highlight w:val="green"/>
        </w:rPr>
        <w:t xml:space="preserve"> </w:t>
      </w:r>
      <w:r w:rsidRPr="00A50E06">
        <w:rPr>
          <w:rStyle w:val="Emphasis"/>
          <w:highlight w:val="green"/>
          <w:bdr w:val="single" w:sz="18" w:space="0" w:color="auto"/>
        </w:rPr>
        <w:t>engineers and scientists</w:t>
      </w:r>
      <w:r w:rsidRPr="002C1327">
        <w:rPr>
          <w:rStyle w:val="StyleUnderline"/>
        </w:rPr>
        <w:t xml:space="preserve">. The Apollo artifacts and the impact sites have the potential to </w:t>
      </w:r>
      <w:r w:rsidRPr="00A50E06">
        <w:rPr>
          <w:rStyle w:val="Emphasis"/>
          <w:highlight w:val="green"/>
          <w:bdr w:val="single" w:sz="18" w:space="0" w:color="auto"/>
        </w:rPr>
        <w:t>provide unprecedented</w:t>
      </w:r>
      <w:r w:rsidRPr="00A50E06">
        <w:rPr>
          <w:rStyle w:val="StyleUnderline"/>
          <w:highlight w:val="green"/>
        </w:rPr>
        <w:t xml:space="preserve"> </w:t>
      </w:r>
      <w:r w:rsidRPr="002C1327">
        <w:rPr>
          <w:rStyle w:val="StyleUnderline"/>
        </w:rPr>
        <w:t xml:space="preserve">data if lunar missions to gather and not corrupt the data are developed. These data will be </w:t>
      </w:r>
      <w:r w:rsidRPr="00A50E06">
        <w:rPr>
          <w:rStyle w:val="Emphasis"/>
          <w:highlight w:val="green"/>
        </w:rPr>
        <w:t>invaluable</w:t>
      </w:r>
      <w:r w:rsidRPr="00A50E06">
        <w:rPr>
          <w:rStyle w:val="StyleUnderline"/>
          <w:highlight w:val="green"/>
        </w:rPr>
        <w:t xml:space="preserve"> </w:t>
      </w:r>
      <w:r w:rsidRPr="00A50E06">
        <w:rPr>
          <w:rStyle w:val="Emphasis"/>
          <w:highlight w:val="green"/>
        </w:rPr>
        <w:t>for</w:t>
      </w:r>
      <w:r w:rsidRPr="00A50E06">
        <w:rPr>
          <w:rStyle w:val="StyleUnderline"/>
          <w:highlight w:val="green"/>
        </w:rPr>
        <w:t xml:space="preserve"> </w:t>
      </w:r>
      <w:r w:rsidRPr="00A50E06">
        <w:rPr>
          <w:rStyle w:val="Emphasis"/>
          <w:highlight w:val="green"/>
        </w:rPr>
        <w:t>helping to design</w:t>
      </w:r>
      <w:r w:rsidRPr="00A50E06">
        <w:rPr>
          <w:rStyle w:val="StyleUnderline"/>
          <w:highlight w:val="green"/>
        </w:rPr>
        <w:t xml:space="preserve"> </w:t>
      </w:r>
      <w:r w:rsidRPr="00A50E06">
        <w:rPr>
          <w:rStyle w:val="Emphasis"/>
          <w:highlight w:val="green"/>
        </w:rPr>
        <w:t>future</w:t>
      </w:r>
      <w:r w:rsidRPr="00A50E06">
        <w:rPr>
          <w:rStyle w:val="StyleUnderline"/>
          <w:highlight w:val="green"/>
        </w:rPr>
        <w:t xml:space="preserve"> </w:t>
      </w:r>
      <w:r w:rsidRPr="00A50E06">
        <w:rPr>
          <w:rStyle w:val="Emphasis"/>
          <w:highlight w:val="green"/>
        </w:rPr>
        <w:t xml:space="preserve">long-duration </w:t>
      </w:r>
      <w:r w:rsidRPr="002C1327">
        <w:rPr>
          <w:rStyle w:val="StyleUnderline"/>
        </w:rPr>
        <w:t xml:space="preserve">systems for </w:t>
      </w:r>
      <w:r w:rsidRPr="00A50E06">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130A98E2" w14:textId="77777777" w:rsidR="00FB0CAE" w:rsidRDefault="00FB0CAE" w:rsidP="00FB0CAE">
      <w:pPr>
        <w:pStyle w:val="Heading4"/>
      </w:pPr>
      <w:r>
        <w:t xml:space="preserve">Moon Dust Research key to </w:t>
      </w:r>
      <w:r>
        <w:rPr>
          <w:u w:val="single"/>
        </w:rPr>
        <w:t>Moon Basing</w:t>
      </w:r>
      <w:r>
        <w:t>.</w:t>
      </w:r>
    </w:p>
    <w:p w14:paraId="1897C529" w14:textId="77777777" w:rsidR="00FB0CAE" w:rsidRPr="00362E4C" w:rsidRDefault="00FB0CAE" w:rsidP="00FB0CAE">
      <w:r w:rsidRPr="00EA56EB">
        <w:rPr>
          <w:rStyle w:val="Style13ptBold"/>
        </w:rPr>
        <w:t>Smith 19</w:t>
      </w:r>
      <w:r>
        <w:t xml:space="preserve"> Belinda Smith 7-18-2019 “</w:t>
      </w:r>
      <w:r w:rsidRPr="00362E4C">
        <w:t>Who protects Apollo sites when no-one owns the Moon?</w:t>
      </w:r>
      <w:r>
        <w:t xml:space="preserve">” </w:t>
      </w:r>
      <w:hyperlink r:id="rId8"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11736C12" w14:textId="77777777" w:rsidR="00FB0CAE" w:rsidRPr="00322476" w:rsidRDefault="00FB0CAE" w:rsidP="00FB0CAE">
      <w:pPr>
        <w:rPr>
          <w:sz w:val="14"/>
        </w:rPr>
      </w:pPr>
      <w:r w:rsidRPr="00AE2E56">
        <w:rPr>
          <w:rStyle w:val="Emphasis"/>
        </w:rPr>
        <w:t>It's not just about history</w:t>
      </w:r>
      <w:r w:rsidRPr="00AA1107">
        <w:rPr>
          <w:sz w:val="14"/>
        </w:rPr>
        <w:t xml:space="preserve"> Alongside heritage value, </w:t>
      </w:r>
      <w:r w:rsidRPr="00AE2E56">
        <w:rPr>
          <w:rStyle w:val="StyleUnderline"/>
        </w:rPr>
        <w:t xml:space="preserve">the bits and </w:t>
      </w:r>
      <w:r w:rsidRPr="00A50E06">
        <w:rPr>
          <w:rStyle w:val="StyleUnderline"/>
          <w:highlight w:val="green"/>
        </w:rPr>
        <w:t xml:space="preserve">pieces left on the Moon have </w:t>
      </w:r>
      <w:r w:rsidRPr="00A50E06">
        <w:rPr>
          <w:rStyle w:val="Emphasis"/>
          <w:highlight w:val="green"/>
          <w:bdr w:val="single" w:sz="18" w:space="0" w:color="auto"/>
        </w:rPr>
        <w:t>enormous scientific significance</w:t>
      </w:r>
      <w:r w:rsidRPr="00AA1107">
        <w:rPr>
          <w:sz w:val="14"/>
        </w:rPr>
        <w:t xml:space="preserve">. Take </w:t>
      </w:r>
      <w:r w:rsidRPr="00A50E06">
        <w:rPr>
          <w:rStyle w:val="StyleUnderline"/>
          <w:highlight w:val="green"/>
        </w:rPr>
        <w:t>moon dust</w:t>
      </w:r>
      <w:r w:rsidRPr="00B51893">
        <w:rPr>
          <w:rStyle w:val="StyleUnderline"/>
        </w:rPr>
        <w:t xml:space="preserve">. It's a real </w:t>
      </w:r>
      <w:r w:rsidRPr="00A50E06">
        <w:rPr>
          <w:rStyle w:val="StyleUnderline"/>
          <w:highlight w:val="green"/>
        </w:rPr>
        <w:t>problem for</w:t>
      </w:r>
      <w:r w:rsidRPr="00AE2E56">
        <w:rPr>
          <w:rStyle w:val="StyleUnderline"/>
        </w:rPr>
        <w:t xml:space="preserve"> </w:t>
      </w:r>
      <w:r w:rsidRPr="00A50E06">
        <w:rPr>
          <w:rStyle w:val="StyleUnderline"/>
          <w:highlight w:val="green"/>
        </w:rPr>
        <w:t>moon-bound equipment</w:t>
      </w:r>
      <w:r w:rsidRPr="00AE2E56">
        <w:rPr>
          <w:rStyle w:val="StyleUnderline"/>
        </w:rPr>
        <w:t xml:space="preserve"> because it's </w:t>
      </w:r>
      <w:r w:rsidRPr="00A50E06">
        <w:rPr>
          <w:rStyle w:val="Emphasis"/>
          <w:highlight w:val="green"/>
        </w:rPr>
        <w:t>made o</w:t>
      </w:r>
      <w:r w:rsidRPr="00A50E06">
        <w:rPr>
          <w:rStyle w:val="StyleUnderline"/>
          <w:highlight w:val="green"/>
        </w:rPr>
        <w:t>f</w:t>
      </w:r>
      <w:r w:rsidRPr="00AE2E56">
        <w:rPr>
          <w:rStyle w:val="StyleUnderline"/>
        </w:rPr>
        <w:t xml:space="preserve"> fine,</w:t>
      </w:r>
      <w:r w:rsidRPr="00AA1107">
        <w:rPr>
          <w:sz w:val="14"/>
        </w:rPr>
        <w:t xml:space="preserve"> super sticky and highly </w:t>
      </w:r>
      <w:r w:rsidRPr="00A50E06">
        <w:rPr>
          <w:rStyle w:val="Emphasis"/>
          <w:highlight w:val="green"/>
        </w:rPr>
        <w:t>abrasive grains</w:t>
      </w:r>
      <w:r w:rsidRPr="00AE2E56">
        <w:rPr>
          <w:rStyle w:val="StyleUnderline"/>
        </w:rPr>
        <w:t xml:space="preserve">, </w:t>
      </w:r>
      <w:r w:rsidRPr="00B51893">
        <w:rPr>
          <w:rStyle w:val="Emphasis"/>
        </w:rPr>
        <w:t xml:space="preserve">which have a </w:t>
      </w:r>
      <w:r w:rsidRPr="00A50E06">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A50E06">
        <w:rPr>
          <w:rStyle w:val="Emphasis"/>
          <w:highlight w:val="green"/>
        </w:rPr>
        <w:t>footprints</w:t>
      </w:r>
      <w:r w:rsidRPr="00A50E06">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A50E06">
        <w:rPr>
          <w:rStyle w:val="Emphasis"/>
          <w:highlight w:val="green"/>
        </w:rPr>
        <w:t xml:space="preserve">gave us valuable </w:t>
      </w:r>
      <w:r w:rsidRPr="00A50E06">
        <w:rPr>
          <w:rStyle w:val="Emphasis"/>
          <w:highlight w:val="green"/>
          <w:bdr w:val="single" w:sz="18" w:space="0" w:color="auto"/>
        </w:rPr>
        <w:t>information into the 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A50E06">
        <w:rPr>
          <w:rStyle w:val="StyleUnderline"/>
          <w:highlight w:val="green"/>
        </w:rPr>
        <w:t>data like this</w:t>
      </w:r>
      <w:r w:rsidRPr="00AE2E56">
        <w:rPr>
          <w:rStyle w:val="StyleUnderline"/>
        </w:rPr>
        <w:t xml:space="preserve"> that </w:t>
      </w:r>
      <w:r w:rsidRPr="00A50E06">
        <w:rPr>
          <w:rStyle w:val="StyleUnderline"/>
          <w:highlight w:val="green"/>
        </w:rPr>
        <w:t xml:space="preserve">will help </w:t>
      </w:r>
      <w:r w:rsidRPr="00A50E06">
        <w:rPr>
          <w:rStyle w:val="Emphasis"/>
          <w:highlight w:val="green"/>
          <w:bdr w:val="single" w:sz="18" w:space="0" w:color="auto"/>
        </w:rPr>
        <w:t>if we want a long-term base on the Moon</w:t>
      </w:r>
      <w:r w:rsidRPr="00AA1107">
        <w:rPr>
          <w:sz w:val="14"/>
        </w:rPr>
        <w:t xml:space="preserve"> — </w:t>
      </w:r>
      <w:r w:rsidRPr="00A50E06">
        <w:rPr>
          <w:rStyle w:val="StyleUnderline"/>
          <w:highlight w:val="green"/>
        </w:rPr>
        <w:t xml:space="preserve">we need to know how our gear </w:t>
      </w:r>
      <w:r w:rsidRPr="00A50E06">
        <w:rPr>
          <w:rStyle w:val="Emphasis"/>
          <w:highlight w:val="green"/>
        </w:rPr>
        <w:t>will stand up to lunar conditions</w:t>
      </w:r>
      <w:r w:rsidRPr="00AA1107">
        <w:rPr>
          <w:sz w:val="14"/>
        </w:rPr>
        <w:t xml:space="preserve">. Apart from the sticky, gritty dust, the lunar surface is also peppered with </w:t>
      </w:r>
      <w:r w:rsidRPr="00A50E06">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A50E06">
        <w:rPr>
          <w:rStyle w:val="Emphasis"/>
          <w:highlight w:val="green"/>
        </w:rPr>
        <w:t>What</w:t>
      </w:r>
      <w:r w:rsidRPr="00A50E06">
        <w:rPr>
          <w:rStyle w:val="StyleUnderline"/>
          <w:highlight w:val="green"/>
        </w:rPr>
        <w:t xml:space="preserve"> </w:t>
      </w:r>
      <w:r w:rsidRPr="00EA56EB">
        <w:rPr>
          <w:rStyle w:val="StyleUnderline"/>
        </w:rPr>
        <w:t xml:space="preserve">has </w:t>
      </w:r>
      <w:r w:rsidRPr="00A50E06">
        <w:rPr>
          <w:rStyle w:val="Emphasis"/>
          <w:highlight w:val="green"/>
        </w:rPr>
        <w:t>happened to</w:t>
      </w:r>
      <w:r w:rsidRPr="00A50E06">
        <w:rPr>
          <w:rStyle w:val="StyleUnderline"/>
          <w:highlight w:val="green"/>
        </w:rPr>
        <w:t xml:space="preserve"> this</w:t>
      </w:r>
      <w:r w:rsidRPr="00EA56EB">
        <w:rPr>
          <w:rStyle w:val="StyleUnderline"/>
        </w:rPr>
        <w:t xml:space="preserve"> </w:t>
      </w:r>
      <w:r w:rsidRPr="00A50E06">
        <w:rPr>
          <w:rStyle w:val="Emphasis"/>
          <w:highlight w:val="green"/>
        </w:rPr>
        <w:t>material</w:t>
      </w:r>
      <w:r w:rsidRPr="00A50E06">
        <w:rPr>
          <w:rStyle w:val="StyleUnderline"/>
          <w:highlight w:val="gree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A50E06">
        <w:rPr>
          <w:rStyle w:val="Emphasis"/>
          <w:highlight w:val="green"/>
        </w:rPr>
        <w:t>will help planning</w:t>
      </w:r>
      <w:r w:rsidRPr="00A50E06">
        <w:rPr>
          <w:rStyle w:val="StyleUnderline"/>
          <w:highlight w:val="green"/>
        </w:rPr>
        <w:t xml:space="preserve"> </w:t>
      </w:r>
      <w:r w:rsidRPr="00A50E06">
        <w:rPr>
          <w:rStyle w:val="Emphasis"/>
          <w:highlight w:val="green"/>
          <w:bdr w:val="single" w:sz="18" w:space="0" w:color="auto"/>
        </w:rPr>
        <w:t>for future missions</w:t>
      </w:r>
      <w:r w:rsidRPr="00A50E06">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1405AE88" w14:textId="77777777" w:rsidR="00FB0CAE" w:rsidRPr="00800925" w:rsidRDefault="00FB0CAE" w:rsidP="00FB0CAE">
      <w:pPr>
        <w:pStyle w:val="Heading4"/>
      </w:pPr>
      <w:r>
        <w:t xml:space="preserve">Scenario 1 – </w:t>
      </w:r>
      <w:r w:rsidRPr="00800925">
        <w:rPr>
          <w:u w:val="single"/>
        </w:rPr>
        <w:t>Warming</w:t>
      </w:r>
      <w:r>
        <w:t>:</w:t>
      </w:r>
    </w:p>
    <w:p w14:paraId="39054F87" w14:textId="77777777" w:rsidR="00FB0CAE" w:rsidRDefault="00FB0CAE" w:rsidP="00FB0CAE">
      <w:pPr>
        <w:pStyle w:val="Heading4"/>
      </w:pPr>
      <w:r>
        <w:t>Lunar observatory solves warming adaptation.</w:t>
      </w:r>
    </w:p>
    <w:p w14:paraId="1BC8C9C2" w14:textId="77777777" w:rsidR="00FB0CAE" w:rsidRPr="007B6F50" w:rsidRDefault="00FB0CAE" w:rsidP="00FB0CAE">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00F0D78B" w14:textId="77777777" w:rsidR="00FB0CAE" w:rsidRDefault="00FB0CAE" w:rsidP="00FB0CAE">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 xml:space="preserve">easier to </w:t>
      </w:r>
      <w:proofErr w:type="gramStart"/>
      <w:r w:rsidRPr="00FD54C2">
        <w:rPr>
          <w:u w:val="single"/>
        </w:rPr>
        <w:t>predict</w:t>
      </w:r>
      <w:proofErr w:type="gramEnd"/>
      <w:r w:rsidRPr="00FD54C2">
        <w:rPr>
          <w:u w:val="single"/>
        </w:rPr>
        <w:t xml:space="preserve"> and the time interval of repeat-pass interferometry could be reduced to one day</w:t>
      </w:r>
      <w:r w:rsidRPr="006F05AA">
        <w:rPr>
          <w:sz w:val="14"/>
        </w:rPr>
        <w:t xml:space="preserve"> (</w:t>
      </w:r>
      <w:proofErr w:type="spellStart"/>
      <w:r w:rsidRPr="006F05AA">
        <w:rPr>
          <w:sz w:val="14"/>
        </w:rPr>
        <w:t>Fornaro</w:t>
      </w:r>
      <w:proofErr w:type="spellEnd"/>
      <w:r w:rsidRPr="006F05AA">
        <w:rPr>
          <w:sz w:val="14"/>
        </w:rPr>
        <w:t xml:space="preserve"> et al. 2010). In addition, the </w:t>
      </w:r>
      <w:r w:rsidRPr="00FD54C2">
        <w:rPr>
          <w:u w:val="single"/>
        </w:rPr>
        <w:t>Moon is one of the main sources of tides on the Earth</w:t>
      </w:r>
      <w:r w:rsidRPr="006F05AA">
        <w:rPr>
          <w:sz w:val="14"/>
        </w:rPr>
        <w:t xml:space="preserve">; </w:t>
      </w:r>
      <w:proofErr w:type="gramStart"/>
      <w:r w:rsidRPr="006F05AA">
        <w:rPr>
          <w:sz w:val="14"/>
        </w:rPr>
        <w:t>so</w:t>
      </w:r>
      <w:proofErr w:type="gramEnd"/>
      <w:r w:rsidRPr="006F05AA">
        <w:rPr>
          <w:sz w:val="14"/>
        </w:rPr>
        <w:t xml:space="preserve">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w:t>
      </w:r>
      <w:proofErr w:type="spellStart"/>
      <w:r w:rsidRPr="006F05AA">
        <w:rPr>
          <w:sz w:val="14"/>
          <w:szCs w:val="16"/>
        </w:rPr>
        <w:t>InSAR</w:t>
      </w:r>
      <w:proofErr w:type="spellEnd"/>
      <w:r w:rsidRPr="006F05AA">
        <w:rPr>
          <w:sz w:val="14"/>
          <w:szCs w:val="16"/>
        </w:rPr>
        <w:t xml:space="preserve"> system needs to be carefully designed. Except for the general SAR parameters, the critical baseline is a key factor that impacts its performance. The critical baseline </w:t>
      </w:r>
      <w:proofErr w:type="spellStart"/>
      <w:r w:rsidRPr="006F05AA">
        <w:rPr>
          <w:sz w:val="14"/>
          <w:szCs w:val="16"/>
        </w:rPr>
        <w:t>Bc</w:t>
      </w:r>
      <w:proofErr w:type="spellEnd"/>
      <w:r w:rsidRPr="006F05AA">
        <w:rPr>
          <w:sz w:val="14"/>
          <w:szCs w:val="16"/>
        </w:rPr>
        <w:t xml:space="preserve"> leading to a complete spatial decorrelation is given by </w:t>
      </w:r>
      <w:proofErr w:type="spellStart"/>
      <w:r w:rsidRPr="006F05AA">
        <w:rPr>
          <w:sz w:val="14"/>
          <w:szCs w:val="16"/>
        </w:rPr>
        <w:t>Bc</w:t>
      </w:r>
      <w:proofErr w:type="spellEnd"/>
      <w:r w:rsidRPr="006F05AA">
        <w:rPr>
          <w:sz w:val="14"/>
          <w:szCs w:val="16"/>
        </w:rPr>
        <w:t xml:space="preserve"> = </w:t>
      </w:r>
      <w:proofErr w:type="spellStart"/>
      <w:r w:rsidRPr="006F05AA">
        <w:rPr>
          <w:sz w:val="14"/>
          <w:szCs w:val="16"/>
        </w:rPr>
        <w:t>BlDem</w:t>
      </w:r>
      <w:proofErr w:type="spellEnd"/>
      <w:r w:rsidRPr="006F05AA">
        <w:rPr>
          <w:sz w:val="14"/>
          <w:szCs w:val="16"/>
        </w:rPr>
        <w:t xml:space="preserve"> tan </w:t>
      </w:r>
      <w:proofErr w:type="spellStart"/>
      <w:r w:rsidRPr="006F05AA">
        <w:rPr>
          <w:sz w:val="14"/>
          <w:szCs w:val="16"/>
        </w:rPr>
        <w:t>ui</w:t>
      </w:r>
      <w:proofErr w:type="spellEnd"/>
      <w:r w:rsidRPr="006F05AA">
        <w:rPr>
          <w:sz w:val="14"/>
          <w:szCs w:val="16"/>
        </w:rPr>
        <w:t xml:space="preserve"> </w:t>
      </w:r>
      <w:proofErr w:type="gramStart"/>
      <w:r w:rsidRPr="006F05AA">
        <w:rPr>
          <w:sz w:val="14"/>
          <w:szCs w:val="16"/>
        </w:rPr>
        <w:t>c .</w:t>
      </w:r>
      <w:proofErr w:type="gramEnd"/>
      <w:r w:rsidRPr="006F05AA">
        <w:rPr>
          <w:sz w:val="14"/>
          <w:szCs w:val="16"/>
        </w:rPr>
        <w:t xml:space="preserve"> (7) In this equation, the incidence angle </w:t>
      </w:r>
      <w:proofErr w:type="spellStart"/>
      <w:r w:rsidRPr="006F05AA">
        <w:rPr>
          <w:sz w:val="14"/>
          <w:szCs w:val="16"/>
        </w:rPr>
        <w:t>ui</w:t>
      </w:r>
      <w:proofErr w:type="spellEnd"/>
      <w:r w:rsidRPr="006F05AA">
        <w:rPr>
          <w:sz w:val="14"/>
          <w:szCs w:val="16"/>
        </w:rPr>
        <w:t xml:space="preserve"> is related to the observational geometry, while l and B are optional. When the bandwidth is 100 MHz and the incidence angle is 25°, the critical baselines are 14,000, 3300 and 1770 km at the L-band, C-</w:t>
      </w:r>
      <w:proofErr w:type="gramStart"/>
      <w:r w:rsidRPr="006F05AA">
        <w:rPr>
          <w:sz w:val="14"/>
          <w:szCs w:val="16"/>
        </w:rPr>
        <w:t>band</w:t>
      </w:r>
      <w:proofErr w:type="gramEnd"/>
      <w:r w:rsidRPr="006F05AA">
        <w:rPr>
          <w:sz w:val="14"/>
          <w:szCs w:val="16"/>
        </w:rPr>
        <w:t xml:space="preserve"> and X-band, respectively. </w:t>
      </w:r>
      <w:proofErr w:type="gramStart"/>
      <w:r w:rsidRPr="006F05AA">
        <w:rPr>
          <w:sz w:val="14"/>
          <w:szCs w:val="16"/>
        </w:rPr>
        <w:t>In order to</w:t>
      </w:r>
      <w:proofErr w:type="gramEnd"/>
      <w:r w:rsidRPr="006F05AA">
        <w:rPr>
          <w:sz w:val="14"/>
          <w:szCs w:val="16"/>
        </w:rPr>
        <w:t xml:space="preserve"> keep the correlation between two repeat passes, a practical baseline must be smaller than </w:t>
      </w:r>
      <w:proofErr w:type="spellStart"/>
      <w:r w:rsidRPr="006F05AA">
        <w:rPr>
          <w:sz w:val="14"/>
          <w:szCs w:val="16"/>
        </w:rPr>
        <w:t>Bc</w:t>
      </w:r>
      <w:proofErr w:type="spellEnd"/>
      <w:r w:rsidRPr="006F05AA">
        <w:rPr>
          <w:sz w:val="14"/>
          <w:szCs w:val="16"/>
        </w:rPr>
        <w:t xml:space="preserve">.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6F05AA">
        <w:rPr>
          <w:sz w:val="14"/>
        </w:rPr>
        <w:t>centimetres</w:t>
      </w:r>
      <w:proofErr w:type="spellEnd"/>
      <w:r w:rsidRPr="006F05AA">
        <w:rPr>
          <w:sz w:val="14"/>
        </w:rPr>
        <w:t xml:space="preserve"> in one day. A resolution of hundreds of </w:t>
      </w:r>
      <w:proofErr w:type="spellStart"/>
      <w:r w:rsidRPr="006F05AA">
        <w:rPr>
          <w:sz w:val="14"/>
        </w:rPr>
        <w:t>metres</w:t>
      </w:r>
      <w:proofErr w:type="spellEnd"/>
      <w:r w:rsidRPr="006F05AA">
        <w:rPr>
          <w:sz w:val="14"/>
        </w:rPr>
        <w:t xml:space="preserve"> or even coarser will be enough if the wave is stably scattered. </w:t>
      </w:r>
      <w:r w:rsidRPr="006F05AA">
        <w:rPr>
          <w:sz w:val="14"/>
          <w:szCs w:val="16"/>
        </w:rPr>
        <w:t xml:space="preserve">4.2. Energy budget of earth </w:t>
      </w:r>
      <w:r w:rsidRPr="006F05AA">
        <w:rPr>
          <w:sz w:val="14"/>
        </w:rPr>
        <w:t xml:space="preserve">Fundamentally, </w:t>
      </w:r>
      <w:r w:rsidRPr="00A50E06">
        <w:rPr>
          <w:b/>
          <w:bCs/>
          <w:highlight w:val="green"/>
          <w:u w:val="single"/>
        </w:rPr>
        <w:t>climate</w:t>
      </w:r>
      <w:r w:rsidRPr="00A50E06">
        <w:rPr>
          <w:highlight w:val="green"/>
          <w:u w:val="single"/>
        </w:rPr>
        <w:t xml:space="preserve"> </w:t>
      </w:r>
      <w:r w:rsidRPr="00A50E06">
        <w:rPr>
          <w:b/>
          <w:bCs/>
          <w:highlight w:val="green"/>
          <w:u w:val="single"/>
        </w:rPr>
        <w:t>change</w:t>
      </w:r>
      <w:r w:rsidRPr="006D170F">
        <w:rPr>
          <w:u w:val="single"/>
        </w:rPr>
        <w:t xml:space="preserve"> </w:t>
      </w:r>
      <w:r w:rsidRPr="00A50E06">
        <w:rPr>
          <w:b/>
          <w:bCs/>
          <w:highlight w:val="green"/>
          <w:u w:val="single"/>
        </w:rPr>
        <w:t>depends</w:t>
      </w:r>
      <w:r w:rsidRPr="006D170F">
        <w:rPr>
          <w:u w:val="single"/>
        </w:rPr>
        <w:t xml:space="preserve"> </w:t>
      </w:r>
      <w:r w:rsidRPr="00A50E06">
        <w:rPr>
          <w:b/>
          <w:bCs/>
          <w:highlight w:val="green"/>
          <w:u w:val="single"/>
        </w:rPr>
        <w:t>on</w:t>
      </w:r>
      <w:r w:rsidRPr="006D170F">
        <w:rPr>
          <w:u w:val="single"/>
        </w:rPr>
        <w:t xml:space="preserve"> </w:t>
      </w:r>
      <w:r w:rsidRPr="00A50E06">
        <w:rPr>
          <w:highlight w:val="green"/>
          <w:u w:val="single"/>
        </w:rPr>
        <w:t>Earth’s</w:t>
      </w:r>
      <w:r w:rsidRPr="006D170F">
        <w:rPr>
          <w:u w:val="single"/>
        </w:rPr>
        <w:t xml:space="preserve"> </w:t>
      </w:r>
      <w:r w:rsidRPr="00A50E06">
        <w:rPr>
          <w:b/>
          <w:bCs/>
          <w:highlight w:val="green"/>
          <w:u w:val="single"/>
          <w:bdr w:val="single" w:sz="18" w:space="0" w:color="auto"/>
        </w:rPr>
        <w:t>radiation</w:t>
      </w:r>
      <w:r w:rsidRPr="00A50E06">
        <w:rPr>
          <w:highlight w:val="green"/>
          <w:u w:val="single"/>
          <w:bdr w:val="single" w:sz="18" w:space="0" w:color="auto"/>
        </w:rPr>
        <w:t xml:space="preserve"> </w:t>
      </w:r>
      <w:r w:rsidRPr="00A50E06">
        <w:rPr>
          <w:b/>
          <w:bCs/>
          <w:highlight w:val="green"/>
          <w:u w:val="single"/>
          <w:bdr w:val="single" w:sz="18" w:space="0" w:color="auto"/>
        </w:rPr>
        <w:t>balance</w:t>
      </w:r>
      <w:r w:rsidRPr="006F05AA">
        <w:rPr>
          <w:sz w:val="14"/>
        </w:rPr>
        <w:t xml:space="preserve">. </w:t>
      </w:r>
      <w:r w:rsidRPr="00A50E06">
        <w:rPr>
          <w:b/>
          <w:bCs/>
          <w:highlight w:val="green"/>
          <w:u w:val="single"/>
        </w:rPr>
        <w:t>Observation</w:t>
      </w:r>
      <w:r w:rsidRPr="006134B3">
        <w:rPr>
          <w:u w:val="single"/>
        </w:rPr>
        <w:t xml:space="preserve"> </w:t>
      </w:r>
      <w:r w:rsidRPr="00A50E06">
        <w:rPr>
          <w:b/>
          <w:bCs/>
          <w:highlight w:val="green"/>
          <w:u w:val="single"/>
        </w:rPr>
        <w:t>of</w:t>
      </w:r>
      <w:r w:rsidRPr="006134B3">
        <w:rPr>
          <w:u w:val="single"/>
        </w:rPr>
        <w:t xml:space="preserve"> both the </w:t>
      </w:r>
      <w:r w:rsidRPr="00A50E06">
        <w:rPr>
          <w:highlight w:val="green"/>
          <w:u w:val="single"/>
        </w:rPr>
        <w:t xml:space="preserve">solar </w:t>
      </w:r>
      <w:r w:rsidRPr="00A50E06">
        <w:rPr>
          <w:b/>
          <w:bCs/>
          <w:highlight w:val="green"/>
          <w:u w:val="single"/>
        </w:rPr>
        <w:t>radiation</w:t>
      </w:r>
      <w:r w:rsidRPr="006134B3">
        <w:rPr>
          <w:u w:val="single"/>
        </w:rPr>
        <w:t xml:space="preserve"> </w:t>
      </w:r>
      <w:r w:rsidRPr="00A50E06">
        <w:rPr>
          <w:b/>
          <w:bCs/>
          <w:highlight w:val="green"/>
          <w:u w:val="single"/>
        </w:rPr>
        <w:t>and</w:t>
      </w:r>
      <w:r w:rsidRPr="006134B3">
        <w:rPr>
          <w:u w:val="single"/>
        </w:rPr>
        <w:t xml:space="preserve"> </w:t>
      </w:r>
      <w:r w:rsidRPr="00A50E06">
        <w:rPr>
          <w:highlight w:val="green"/>
          <w:u w:val="single"/>
        </w:rPr>
        <w:t xml:space="preserve">Earth’s </w:t>
      </w:r>
      <w:r w:rsidRPr="00A50E06">
        <w:rPr>
          <w:b/>
          <w:bCs/>
          <w:highlight w:val="green"/>
          <w:u w:val="single"/>
        </w:rPr>
        <w:t>reflection</w:t>
      </w:r>
      <w:r w:rsidRPr="006F05AA">
        <w:rPr>
          <w:sz w:val="14"/>
        </w:rPr>
        <w:t xml:space="preserve"> </w:t>
      </w:r>
      <w:r w:rsidRPr="006134B3">
        <w:rPr>
          <w:u w:val="single"/>
        </w:rPr>
        <w:t>and</w:t>
      </w:r>
      <w:r w:rsidRPr="006F05AA">
        <w:rPr>
          <w:sz w:val="14"/>
        </w:rPr>
        <w:t xml:space="preserve"> </w:t>
      </w:r>
      <w:r w:rsidRPr="00A50E06">
        <w:rPr>
          <w:highlight w:val="green"/>
          <w:u w:val="single"/>
        </w:rPr>
        <w:t>emission</w:t>
      </w:r>
      <w:r w:rsidRPr="006134B3">
        <w:rPr>
          <w:u w:val="single"/>
        </w:rPr>
        <w:t xml:space="preserve"> </w:t>
      </w:r>
      <w:r w:rsidRPr="00A50E06">
        <w:rPr>
          <w:highlight w:val="green"/>
          <w:u w:val="single"/>
        </w:rPr>
        <w:t xml:space="preserve">will </w:t>
      </w:r>
      <w:r w:rsidRPr="00A50E06">
        <w:rPr>
          <w:b/>
          <w:bCs/>
          <w:highlight w:val="green"/>
          <w:u w:val="single"/>
        </w:rPr>
        <w:t>depend</w:t>
      </w:r>
      <w:r w:rsidRPr="00A50E06">
        <w:rPr>
          <w:highlight w:val="green"/>
          <w:u w:val="single"/>
        </w:rPr>
        <w:t xml:space="preserve"> </w:t>
      </w:r>
      <w:r w:rsidRPr="00A50E06">
        <w:rPr>
          <w:b/>
          <w:bCs/>
          <w:highlight w:val="green"/>
          <w:u w:val="single"/>
        </w:rPr>
        <w:t>on</w:t>
      </w:r>
      <w:r w:rsidRPr="00A50E06">
        <w:rPr>
          <w:highlight w:val="green"/>
          <w:u w:val="single"/>
        </w:rPr>
        <w:t xml:space="preserve"> </w:t>
      </w:r>
      <w:r w:rsidRPr="00A50E06">
        <w:rPr>
          <w:b/>
          <w:bCs/>
          <w:highlight w:val="green"/>
          <w:u w:val="single"/>
        </w:rPr>
        <w:t>accurate</w:t>
      </w:r>
      <w:r w:rsidRPr="006134B3">
        <w:rPr>
          <w:u w:val="single"/>
        </w:rPr>
        <w:t xml:space="preserve"> </w:t>
      </w:r>
      <w:r w:rsidRPr="00A50E06">
        <w:rPr>
          <w:b/>
          <w:bCs/>
          <w:highlight w:val="green"/>
          <w:u w:val="single"/>
        </w:rPr>
        <w:t>measurement</w:t>
      </w:r>
      <w:r w:rsidRPr="006134B3">
        <w:rPr>
          <w:u w:val="single"/>
        </w:rPr>
        <w:t xml:space="preserve"> </w:t>
      </w:r>
      <w:r w:rsidRPr="00A50E06">
        <w:rPr>
          <w:rStyle w:val="Emphasis"/>
          <w:highlight w:val="green"/>
          <w:bdr w:val="single" w:sz="18" w:space="0" w:color="auto"/>
        </w:rPr>
        <w:t>with space technology</w:t>
      </w:r>
      <w:r w:rsidRPr="006F05AA">
        <w:rPr>
          <w:sz w:val="14"/>
        </w:rPr>
        <w:t xml:space="preserve">. Since the late 1970s, the United States and Europe have launched a number of missions to measure solar and terrestrial radiation, such as NASA’s Active Cavity Radiometer Irradiance Monitor Series </w:t>
      </w:r>
      <w:proofErr w:type="spellStart"/>
      <w:r w:rsidRPr="006F05AA">
        <w:rPr>
          <w:sz w:val="14"/>
        </w:rPr>
        <w:t>programme</w:t>
      </w:r>
      <w:proofErr w:type="spellEnd"/>
      <w:r w:rsidRPr="006F05AA">
        <w:rPr>
          <w:sz w:val="14"/>
        </w:rPr>
        <w:t xml:space="preserve"> (ACRIM1, 1980–1989; ACRIM2, 1991–2001; ACRIM3, 2000–present), Earth Radiation Budget Experiment (ERBE, 1984–1994), Clouds and Earth’s Radiant Energy System (CERES, 1997–present), Solar Radiation and Climate Experiment (SORCE, 2003–present) and the French </w:t>
      </w:r>
      <w:proofErr w:type="spellStart"/>
      <w:r w:rsidRPr="006F05AA">
        <w:rPr>
          <w:sz w:val="14"/>
        </w:rPr>
        <w:t>Megha-Tropiques</w:t>
      </w:r>
      <w:proofErr w:type="spellEnd"/>
      <w:r w:rsidRPr="006F05AA">
        <w:rPr>
          <w:sz w:val="14"/>
        </w:rPr>
        <w:t xml:space="preserve"> satellite on the Scanner for Radiation Budget (</w:t>
      </w:r>
      <w:proofErr w:type="spellStart"/>
      <w:r w:rsidRPr="006F05AA">
        <w:rPr>
          <w:sz w:val="14"/>
        </w:rPr>
        <w:t>ScaRaB</w:t>
      </w:r>
      <w:proofErr w:type="spellEnd"/>
      <w:r w:rsidRPr="006F05AA">
        <w:rPr>
          <w:sz w:val="14"/>
        </w:rPr>
        <w:t xml:space="preserve">,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w:t>
      </w:r>
      <w:proofErr w:type="spellStart"/>
      <w:r w:rsidRPr="006F05AA">
        <w:rPr>
          <w:sz w:val="14"/>
        </w:rPr>
        <w:t>Lagrangian</w:t>
      </w:r>
      <w:proofErr w:type="spellEnd"/>
      <w:r w:rsidRPr="006F05AA">
        <w:rPr>
          <w:sz w:val="14"/>
        </w:rPr>
        <w:t xml:space="preserve"> point, has been designed to </w:t>
      </w:r>
      <w:r w:rsidRPr="006134B3">
        <w:rPr>
          <w:u w:val="single"/>
        </w:rPr>
        <w:t>measure the outgoing radiation of the sunlit Earth disk with a constant look angle</w:t>
      </w:r>
      <w:r w:rsidRPr="006F05AA">
        <w:rPr>
          <w:sz w:val="14"/>
        </w:rPr>
        <w:t xml:space="preserve">. But in the </w:t>
      </w:r>
      <w:r w:rsidRPr="00A50E06">
        <w:rPr>
          <w:highlight w:val="green"/>
          <w:u w:val="single"/>
        </w:rPr>
        <w:t xml:space="preserve">outgoing </w:t>
      </w:r>
      <w:r w:rsidRPr="00FD54C2">
        <w:rPr>
          <w:u w:val="single"/>
        </w:rPr>
        <w:t>radiation</w:t>
      </w:r>
      <w:r w:rsidRPr="006F05AA">
        <w:rPr>
          <w:sz w:val="14"/>
        </w:rPr>
        <w:t xml:space="preserve">, the </w:t>
      </w:r>
      <w:r w:rsidRPr="00A50E06">
        <w:rPr>
          <w:highlight w:val="green"/>
          <w:u w:val="single"/>
        </w:rPr>
        <w:t>reflected</w:t>
      </w:r>
      <w:r w:rsidRPr="006134B3">
        <w:rPr>
          <w:u w:val="single"/>
        </w:rPr>
        <w:t xml:space="preserve"> shortwave </w:t>
      </w:r>
      <w:r w:rsidRPr="00A50E06">
        <w:rPr>
          <w:b/>
          <w:bCs/>
          <w:highlight w:val="green"/>
          <w:u w:val="single"/>
        </w:rPr>
        <w:t>radiation</w:t>
      </w:r>
      <w:r w:rsidRPr="006134B3">
        <w:rPr>
          <w:u w:val="single"/>
        </w:rPr>
        <w:t xml:space="preserve"> is </w:t>
      </w:r>
      <w:r w:rsidRPr="00A50E06">
        <w:rPr>
          <w:b/>
          <w:bCs/>
          <w:highlight w:val="green"/>
          <w:u w:val="single"/>
        </w:rPr>
        <w:t>highly</w:t>
      </w:r>
      <w:r w:rsidRPr="00A50E06">
        <w:rPr>
          <w:highlight w:val="green"/>
          <w:u w:val="single"/>
        </w:rPr>
        <w:t xml:space="preserve"> </w:t>
      </w:r>
      <w:r w:rsidRPr="00A50E06">
        <w:rPr>
          <w:b/>
          <w:bCs/>
          <w:highlight w:val="green"/>
          <w:u w:val="single"/>
        </w:rPr>
        <w:t>affected</w:t>
      </w:r>
      <w:r w:rsidRPr="00A50E06">
        <w:rPr>
          <w:highlight w:val="green"/>
          <w:u w:val="single"/>
        </w:rPr>
        <w:t xml:space="preserve"> </w:t>
      </w:r>
      <w:r w:rsidRPr="00A50E06">
        <w:rPr>
          <w:b/>
          <w:bCs/>
          <w:highlight w:val="green"/>
          <w:u w:val="single"/>
        </w:rPr>
        <w:t>by</w:t>
      </w:r>
      <w:r w:rsidRPr="006134B3">
        <w:rPr>
          <w:u w:val="single"/>
        </w:rPr>
        <w:t xml:space="preserve"> </w:t>
      </w:r>
      <w:r w:rsidRPr="00A50E06">
        <w:rPr>
          <w:b/>
          <w:bCs/>
          <w:highlight w:val="green"/>
          <w:u w:val="single"/>
        </w:rPr>
        <w:t>albedo</w:t>
      </w:r>
      <w:r w:rsidRPr="006134B3">
        <w:rPr>
          <w:u w:val="single"/>
        </w:rPr>
        <w:t xml:space="preserve"> </w:t>
      </w:r>
      <w:r w:rsidRPr="00A50E06">
        <w:rPr>
          <w:b/>
          <w:bCs/>
          <w:highlight w:val="green"/>
          <w:u w:val="single"/>
        </w:rPr>
        <w:t>and</w:t>
      </w:r>
      <w:r w:rsidRPr="006134B3">
        <w:rPr>
          <w:u w:val="single"/>
        </w:rPr>
        <w:t xml:space="preserve"> </w:t>
      </w:r>
      <w:r w:rsidRPr="00A50E06">
        <w:rPr>
          <w:b/>
          <w:bCs/>
          <w:highlight w:val="green"/>
          <w:u w:val="single"/>
        </w:rPr>
        <w:t>atmospheric</w:t>
      </w:r>
      <w:r w:rsidRPr="00A50E06">
        <w:rPr>
          <w:highlight w:val="green"/>
          <w:u w:val="single"/>
        </w:rPr>
        <w:t xml:space="preserve"> </w:t>
      </w:r>
      <w:r w:rsidRPr="00A50E06">
        <w:rPr>
          <w:b/>
          <w:bCs/>
          <w:highlight w:val="green"/>
          <w:u w:val="single"/>
        </w:rPr>
        <w:t>conditions</w:t>
      </w:r>
      <w:r w:rsidRPr="006F05AA">
        <w:rPr>
          <w:sz w:val="14"/>
        </w:rPr>
        <w:t xml:space="preserve">, </w:t>
      </w:r>
      <w:r w:rsidRPr="006134B3">
        <w:rPr>
          <w:u w:val="single"/>
        </w:rPr>
        <w:t>showing obvious anisotropy</w:t>
      </w:r>
      <w:r w:rsidRPr="006F05AA">
        <w:rPr>
          <w:sz w:val="14"/>
        </w:rPr>
        <w:t xml:space="preserve">. </w:t>
      </w:r>
      <w:r w:rsidRPr="00A50E06">
        <w:rPr>
          <w:b/>
          <w:bCs/>
          <w:highlight w:val="green"/>
          <w:u w:val="single"/>
        </w:rPr>
        <w:t>Lack</w:t>
      </w:r>
      <w:r w:rsidRPr="00A50E06">
        <w:rPr>
          <w:highlight w:val="green"/>
          <w:u w:val="single"/>
        </w:rPr>
        <w:t xml:space="preserve"> </w:t>
      </w:r>
      <w:r w:rsidRPr="00A50E06">
        <w:rPr>
          <w:b/>
          <w:bCs/>
          <w:highlight w:val="green"/>
          <w:u w:val="single"/>
        </w:rPr>
        <w:t>of</w:t>
      </w:r>
      <w:r w:rsidRPr="00A50E06">
        <w:rPr>
          <w:highlight w:val="green"/>
          <w:u w:val="single"/>
        </w:rPr>
        <w:t xml:space="preserve"> </w:t>
      </w:r>
      <w:r w:rsidRPr="00A50E06">
        <w:rPr>
          <w:b/>
          <w:bCs/>
          <w:highlight w:val="green"/>
          <w:u w:val="single"/>
        </w:rPr>
        <w:t>sampling</w:t>
      </w:r>
      <w:r w:rsidRPr="006134B3">
        <w:rPr>
          <w:u w:val="single"/>
        </w:rPr>
        <w:t xml:space="preserve"> </w:t>
      </w:r>
      <w:r w:rsidRPr="00A50E06">
        <w:rPr>
          <w:highlight w:val="green"/>
          <w:u w:val="single"/>
        </w:rPr>
        <w:t>in</w:t>
      </w:r>
      <w:r w:rsidRPr="006134B3">
        <w:rPr>
          <w:u w:val="single"/>
        </w:rPr>
        <w:t xml:space="preserve"> </w:t>
      </w:r>
      <w:r w:rsidRPr="00A50E06">
        <w:rPr>
          <w:highlight w:val="green"/>
          <w:u w:val="single"/>
        </w:rPr>
        <w:t>space</w:t>
      </w:r>
      <w:r w:rsidRPr="006134B3">
        <w:rPr>
          <w:u w:val="single"/>
        </w:rPr>
        <w:t xml:space="preserve"> and time is </w:t>
      </w:r>
      <w:r w:rsidRPr="00A50E06">
        <w:rPr>
          <w:b/>
          <w:bCs/>
          <w:highlight w:val="green"/>
          <w:u w:val="single"/>
        </w:rPr>
        <w:t>vulnerable</w:t>
      </w:r>
      <w:r w:rsidRPr="00A50E06">
        <w:rPr>
          <w:highlight w:val="green"/>
          <w:u w:val="single"/>
        </w:rPr>
        <w:t xml:space="preserve"> </w:t>
      </w:r>
      <w:r w:rsidRPr="00A50E06">
        <w:rPr>
          <w:b/>
          <w:bCs/>
          <w:highlight w:val="green"/>
          <w:u w:val="single"/>
        </w:rPr>
        <w:t>to</w:t>
      </w:r>
      <w:r w:rsidRPr="00A50E06">
        <w:rPr>
          <w:highlight w:val="green"/>
          <w:u w:val="single"/>
        </w:rPr>
        <w:t xml:space="preserve"> </w:t>
      </w:r>
      <w:r w:rsidRPr="00A50E06">
        <w:rPr>
          <w:b/>
          <w:bCs/>
          <w:highlight w:val="green"/>
          <w:u w:val="single"/>
        </w:rPr>
        <w:t>uncertainties</w:t>
      </w:r>
      <w:r w:rsidRPr="006F05AA">
        <w:rPr>
          <w:sz w:val="14"/>
        </w:rPr>
        <w:t xml:space="preserve">. The </w:t>
      </w:r>
      <w:r w:rsidRPr="00A50E06">
        <w:rPr>
          <w:b/>
          <w:bCs/>
          <w:highlight w:val="green"/>
          <w:u w:val="single"/>
        </w:rPr>
        <w:t>lunar</w:t>
      </w:r>
      <w:r w:rsidRPr="00A50E06">
        <w:rPr>
          <w:highlight w:val="green"/>
          <w:u w:val="single"/>
        </w:rPr>
        <w:t xml:space="preserve"> </w:t>
      </w:r>
      <w:r w:rsidRPr="00A50E06">
        <w:rPr>
          <w:b/>
          <w:bCs/>
          <w:highlight w:val="green"/>
          <w:u w:val="single"/>
        </w:rPr>
        <w:t>observatory</w:t>
      </w:r>
      <w:r w:rsidRPr="006F05AA">
        <w:rPr>
          <w:sz w:val="14"/>
        </w:rPr>
        <w:t xml:space="preserve"> </w:t>
      </w:r>
      <w:r w:rsidRPr="00A50E06">
        <w:rPr>
          <w:b/>
          <w:bCs/>
          <w:highlight w:val="green"/>
          <w:u w:val="single"/>
        </w:rPr>
        <w:t>provides</w:t>
      </w:r>
      <w:r w:rsidRPr="00397345">
        <w:rPr>
          <w:u w:val="single"/>
        </w:rPr>
        <w:t xml:space="preserve"> </w:t>
      </w:r>
      <w:r w:rsidRPr="00A50E06">
        <w:rPr>
          <w:b/>
          <w:bCs/>
          <w:highlight w:val="green"/>
          <w:u w:val="single"/>
        </w:rPr>
        <w:t>large</w:t>
      </w:r>
      <w:r w:rsidRPr="00397345">
        <w:rPr>
          <w:u w:val="single"/>
        </w:rPr>
        <w:t>-</w:t>
      </w:r>
      <w:r w:rsidRPr="00A50E06">
        <w:rPr>
          <w:b/>
          <w:bCs/>
          <w:highlight w:val="green"/>
          <w:u w:val="single"/>
        </w:rPr>
        <w:t>scale</w:t>
      </w:r>
      <w:r w:rsidRPr="00397345">
        <w:rPr>
          <w:u w:val="single"/>
        </w:rPr>
        <w:t xml:space="preserve"> </w:t>
      </w:r>
      <w:r w:rsidRPr="00A50E06">
        <w:rPr>
          <w:b/>
          <w:bCs/>
          <w:highlight w:val="green"/>
          <w:u w:val="single"/>
        </w:rPr>
        <w:t>observation</w:t>
      </w:r>
      <w:r w:rsidRPr="00397345">
        <w:rPr>
          <w:u w:val="single"/>
        </w:rPr>
        <w:t xml:space="preserve"> </w:t>
      </w:r>
      <w:r w:rsidRPr="00A50E06">
        <w:rPr>
          <w:b/>
          <w:bCs/>
          <w:highlight w:val="green"/>
          <w:u w:val="single"/>
        </w:rPr>
        <w:t>with</w:t>
      </w:r>
      <w:r w:rsidRPr="00397345">
        <w:rPr>
          <w:u w:val="single"/>
        </w:rPr>
        <w:t xml:space="preserve"> </w:t>
      </w:r>
      <w:r w:rsidRPr="00A50E06">
        <w:rPr>
          <w:highlight w:val="green"/>
          <w:u w:val="single"/>
        </w:rPr>
        <w:t xml:space="preserve">continuously </w:t>
      </w:r>
      <w:r w:rsidRPr="00A50E06">
        <w:rPr>
          <w:b/>
          <w:bCs/>
          <w:highlight w:val="green"/>
          <w:u w:val="single"/>
        </w:rPr>
        <w:t>changing</w:t>
      </w:r>
      <w:r w:rsidRPr="00A50E06">
        <w:rPr>
          <w:highlight w:val="green"/>
          <w:u w:val="single"/>
        </w:rPr>
        <w:t xml:space="preserve"> </w:t>
      </w:r>
      <w:r w:rsidRPr="00A50E06">
        <w:rPr>
          <w:b/>
          <w:bCs/>
          <w:highlight w:val="green"/>
          <w:u w:val="single"/>
        </w:rPr>
        <w:t>angles</w:t>
      </w:r>
      <w:r w:rsidRPr="006F05AA">
        <w:rPr>
          <w:sz w:val="14"/>
        </w:rPr>
        <w:t xml:space="preserve">, </w:t>
      </w:r>
      <w:r w:rsidRPr="00A50E06">
        <w:rPr>
          <w:highlight w:val="green"/>
          <w:u w:val="single"/>
        </w:rPr>
        <w:t xml:space="preserve">enabling </w:t>
      </w:r>
      <w:r w:rsidRPr="00FD54C2">
        <w:rPr>
          <w:u w:val="single"/>
        </w:rPr>
        <w:t>it</w:t>
      </w:r>
      <w:r w:rsidRPr="00397345">
        <w:rPr>
          <w:u w:val="single"/>
        </w:rPr>
        <w:t xml:space="preserve"> </w:t>
      </w:r>
      <w:r w:rsidRPr="00A50E06">
        <w:rPr>
          <w:highlight w:val="green"/>
          <w:u w:val="single"/>
        </w:rPr>
        <w:t>to</w:t>
      </w:r>
      <w:r w:rsidRPr="00397345">
        <w:rPr>
          <w:u w:val="single"/>
        </w:rPr>
        <w:t xml:space="preserve"> </w:t>
      </w:r>
      <w:r w:rsidRPr="00A50E06">
        <w:rPr>
          <w:highlight w:val="green"/>
          <w:u w:val="single"/>
        </w:rPr>
        <w:t>calibrate</w:t>
      </w:r>
      <w:r w:rsidRPr="00397345">
        <w:rPr>
          <w:u w:val="single"/>
        </w:rPr>
        <w:t xml:space="preserve"> the </w:t>
      </w:r>
      <w:r w:rsidRPr="00A50E06">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A50E06">
        <w:rPr>
          <w:highlight w:val="green"/>
          <w:u w:val="single"/>
        </w:rPr>
        <w:t>provide</w:t>
      </w:r>
      <w:r w:rsidRPr="00397345">
        <w:rPr>
          <w:u w:val="single"/>
        </w:rPr>
        <w:t xml:space="preserve"> a </w:t>
      </w:r>
      <w:r w:rsidRPr="00A50E06">
        <w:rPr>
          <w:b/>
          <w:bCs/>
          <w:highlight w:val="green"/>
          <w:u w:val="single"/>
        </w:rPr>
        <w:t>very</w:t>
      </w:r>
      <w:r w:rsidRPr="00A50E06">
        <w:rPr>
          <w:highlight w:val="green"/>
          <w:u w:val="single"/>
        </w:rPr>
        <w:t xml:space="preserve"> </w:t>
      </w:r>
      <w:r w:rsidRPr="00A50E06">
        <w:rPr>
          <w:b/>
          <w:bCs/>
          <w:highlight w:val="green"/>
          <w:u w:val="single"/>
        </w:rPr>
        <w:t>long</w:t>
      </w:r>
      <w:r w:rsidRPr="00A50E06">
        <w:rPr>
          <w:highlight w:val="green"/>
          <w:u w:val="single"/>
        </w:rPr>
        <w:t>-</w:t>
      </w:r>
      <w:r w:rsidRPr="00A50E06">
        <w:rPr>
          <w:b/>
          <w:bCs/>
          <w:highlight w:val="green"/>
          <w:u w:val="single"/>
        </w:rPr>
        <w:t>term</w:t>
      </w:r>
      <w:r w:rsidRPr="00397345">
        <w:rPr>
          <w:u w:val="single"/>
        </w:rPr>
        <w:t xml:space="preserve"> </w:t>
      </w:r>
      <w:r w:rsidRPr="00A50E06">
        <w:rPr>
          <w:highlight w:val="green"/>
          <w:u w:val="single"/>
        </w:rPr>
        <w:t>time series</w:t>
      </w:r>
      <w:r w:rsidRPr="00397345">
        <w:rPr>
          <w:u w:val="single"/>
        </w:rPr>
        <w:t xml:space="preserve"> </w:t>
      </w:r>
      <w:r w:rsidRPr="00A50E06">
        <w:rPr>
          <w:highlight w:val="green"/>
          <w:u w:val="single"/>
        </w:rPr>
        <w:t>from</w:t>
      </w:r>
      <w:r w:rsidRPr="00397345">
        <w:rPr>
          <w:u w:val="single"/>
        </w:rPr>
        <w:t xml:space="preserve"> a </w:t>
      </w:r>
      <w:r w:rsidRPr="00A50E06">
        <w:rPr>
          <w:highlight w:val="green"/>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w:t>
      </w:r>
      <w:proofErr w:type="spellStart"/>
      <w:r w:rsidRPr="006F05AA">
        <w:rPr>
          <w:sz w:val="14"/>
        </w:rPr>
        <w:t>Pallé</w:t>
      </w:r>
      <w:proofErr w:type="spellEnd"/>
      <w:r w:rsidRPr="006F05AA">
        <w:rPr>
          <w:sz w:val="14"/>
        </w:rPr>
        <w:t xml:space="preserve"> and Goode 2009; </w:t>
      </w:r>
      <w:proofErr w:type="spellStart"/>
      <w:r w:rsidRPr="006F05AA">
        <w:rPr>
          <w:sz w:val="14"/>
        </w:rPr>
        <w:t>Karalidi</w:t>
      </w:r>
      <w:proofErr w:type="spellEnd"/>
      <w:r w:rsidRPr="006F05AA">
        <w:rPr>
          <w:sz w:val="14"/>
        </w:rPr>
        <w:t xml:space="preserve"> et al. 2012). The </w:t>
      </w:r>
      <w:r w:rsidRPr="00A50E06">
        <w:rPr>
          <w:highlight w:val="green"/>
          <w:u w:val="single"/>
        </w:rPr>
        <w:t>diversity</w:t>
      </w:r>
      <w:r w:rsidRPr="00397345">
        <w:rPr>
          <w:u w:val="single"/>
        </w:rPr>
        <w:t xml:space="preserve"> </w:t>
      </w:r>
      <w:r w:rsidRPr="00A50E06">
        <w:rPr>
          <w:highlight w:val="green"/>
          <w:u w:val="single"/>
        </w:rPr>
        <w:t>of</w:t>
      </w:r>
      <w:r w:rsidRPr="00397345">
        <w:rPr>
          <w:u w:val="single"/>
        </w:rPr>
        <w:t xml:space="preserve"> the </w:t>
      </w:r>
      <w:r w:rsidRPr="00A50E06">
        <w:rPr>
          <w:b/>
          <w:bCs/>
          <w:highlight w:val="green"/>
          <w:u w:val="single"/>
        </w:rPr>
        <w:t>surface</w:t>
      </w:r>
      <w:r w:rsidRPr="00A50E06">
        <w:rPr>
          <w:highlight w:val="green"/>
          <w:u w:val="single"/>
        </w:rPr>
        <w:t>-</w:t>
      </w:r>
      <w:proofErr w:type="spellStart"/>
      <w:r w:rsidRPr="00A50E06">
        <w:rPr>
          <w:b/>
          <w:bCs/>
          <w:highlight w:val="green"/>
          <w:u w:val="single"/>
        </w:rPr>
        <w:t>weatherphase</w:t>
      </w:r>
      <w:proofErr w:type="spellEnd"/>
      <w:r w:rsidRPr="00397345">
        <w:rPr>
          <w:u w:val="single"/>
        </w:rPr>
        <w:t xml:space="preserve"> combination is </w:t>
      </w:r>
      <w:r w:rsidRPr="00A50E06">
        <w:rPr>
          <w:highlight w:val="green"/>
          <w:u w:val="single"/>
        </w:rPr>
        <w:t>beneficial</w:t>
      </w:r>
      <w:r w:rsidRPr="00397345">
        <w:rPr>
          <w:u w:val="single"/>
        </w:rPr>
        <w:t xml:space="preserve"> </w:t>
      </w:r>
      <w:r w:rsidRPr="00A50E06">
        <w:rPr>
          <w:highlight w:val="green"/>
          <w:u w:val="single"/>
        </w:rPr>
        <w:t>to</w:t>
      </w:r>
      <w:r w:rsidRPr="00397345">
        <w:rPr>
          <w:u w:val="single"/>
        </w:rPr>
        <w:t xml:space="preserve"> </w:t>
      </w:r>
      <w:r w:rsidRPr="00A50E06">
        <w:rPr>
          <w:highlight w:val="green"/>
          <w:u w:val="single"/>
        </w:rPr>
        <w:t>improving</w:t>
      </w:r>
      <w:r w:rsidRPr="006F05AA">
        <w:rPr>
          <w:sz w:val="14"/>
        </w:rPr>
        <w:t xml:space="preserve"> the </w:t>
      </w:r>
      <w:r w:rsidRPr="00A50E06">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A50E06">
        <w:rPr>
          <w:highlight w:val="green"/>
          <w:u w:val="single"/>
        </w:rPr>
        <w:t>Moon-based data</w:t>
      </w:r>
      <w:r w:rsidRPr="006F05AA">
        <w:rPr>
          <w:sz w:val="14"/>
        </w:rPr>
        <w:t xml:space="preserve"> </w:t>
      </w:r>
      <w:r w:rsidRPr="00A50E06">
        <w:rPr>
          <w:highlight w:val="green"/>
          <w:u w:val="single"/>
        </w:rPr>
        <w:t>will</w:t>
      </w:r>
      <w:r w:rsidRPr="006F05AA">
        <w:rPr>
          <w:sz w:val="14"/>
        </w:rPr>
        <w:t xml:space="preserve"> also </w:t>
      </w:r>
      <w:r w:rsidRPr="00A50E06">
        <w:rPr>
          <w:highlight w:val="green"/>
          <w:u w:val="single"/>
        </w:rPr>
        <w:t>provide</w:t>
      </w:r>
      <w:r w:rsidRPr="00397345">
        <w:rPr>
          <w:u w:val="single"/>
        </w:rPr>
        <w:t xml:space="preserve"> a </w:t>
      </w:r>
      <w:r w:rsidRPr="00A50E06">
        <w:rPr>
          <w:highlight w:val="green"/>
          <w:u w:val="single"/>
        </w:rPr>
        <w:t>direct connection</w:t>
      </w:r>
      <w:r w:rsidRPr="00397345">
        <w:rPr>
          <w:u w:val="single"/>
        </w:rPr>
        <w:t xml:space="preserve"> </w:t>
      </w:r>
      <w:r w:rsidRPr="00A50E06">
        <w:rPr>
          <w:highlight w:val="green"/>
          <w:u w:val="single"/>
        </w:rPr>
        <w:t>between</w:t>
      </w:r>
      <w:r w:rsidRPr="00397345">
        <w:rPr>
          <w:u w:val="single"/>
        </w:rPr>
        <w:t xml:space="preserve"> the </w:t>
      </w:r>
      <w:r w:rsidRPr="00A50E06">
        <w:rPr>
          <w:highlight w:val="green"/>
          <w:u w:val="single"/>
        </w:rPr>
        <w:t>data</w:t>
      </w:r>
      <w:r w:rsidRPr="00397345">
        <w:rPr>
          <w:u w:val="single"/>
        </w:rPr>
        <w:t xml:space="preserve"> </w:t>
      </w:r>
      <w:r w:rsidRPr="00A50E06">
        <w:rPr>
          <w:highlight w:val="green"/>
          <w:u w:val="single"/>
        </w:rPr>
        <w:t>from</w:t>
      </w:r>
      <w:r w:rsidRPr="00397345">
        <w:rPr>
          <w:u w:val="single"/>
        </w:rPr>
        <w:t xml:space="preserve"> </w:t>
      </w:r>
      <w:r w:rsidRPr="00A50E06">
        <w:rPr>
          <w:highlight w:val="green"/>
          <w:u w:val="single"/>
        </w:rPr>
        <w:t>space tech</w:t>
      </w:r>
      <w:r w:rsidRPr="00397345">
        <w:rPr>
          <w:u w:val="single"/>
        </w:rPr>
        <w:t xml:space="preserve">nology </w:t>
      </w:r>
      <w:r w:rsidRPr="00A50E06">
        <w:rPr>
          <w:highlight w:val="green"/>
          <w:u w:val="single"/>
        </w:rPr>
        <w:t>and</w:t>
      </w:r>
      <w:r w:rsidRPr="00397345">
        <w:rPr>
          <w:u w:val="single"/>
        </w:rPr>
        <w:t xml:space="preserve"> the data from </w:t>
      </w:r>
      <w:r w:rsidRPr="00A50E06">
        <w:rPr>
          <w:highlight w:val="green"/>
          <w:u w:val="single"/>
        </w:rPr>
        <w:t>ground-based</w:t>
      </w:r>
      <w:r w:rsidRPr="00397345">
        <w:rPr>
          <w:u w:val="single"/>
        </w:rPr>
        <w:t xml:space="preserve"> earthshine </w:t>
      </w:r>
      <w:r w:rsidRPr="00A50E06">
        <w:rPr>
          <w:highlight w:val="green"/>
          <w:u w:val="single"/>
        </w:rPr>
        <w:t>measurement</w:t>
      </w:r>
      <w:r w:rsidRPr="00397345">
        <w:rPr>
          <w:u w:val="single"/>
        </w:rPr>
        <w:t xml:space="preserve"> </w:t>
      </w:r>
      <w:r w:rsidRPr="006D170F">
        <w:rPr>
          <w:u w:val="single"/>
        </w:rPr>
        <w:t>series</w:t>
      </w:r>
      <w:r w:rsidRPr="006F05AA">
        <w:rPr>
          <w:sz w:val="14"/>
        </w:rPr>
        <w:t xml:space="preserve">, </w:t>
      </w:r>
      <w:r w:rsidRPr="00397345">
        <w:rPr>
          <w:u w:val="single"/>
        </w:rPr>
        <w:t xml:space="preserve">which </w:t>
      </w:r>
      <w:r w:rsidRPr="00A50E06">
        <w:rPr>
          <w:rStyle w:val="Emphasis"/>
          <w:highlight w:val="green"/>
        </w:rPr>
        <w:t>span</w:t>
      </w:r>
      <w:r w:rsidRPr="00397345">
        <w:rPr>
          <w:u w:val="single"/>
        </w:rPr>
        <w:t xml:space="preserve"> almost </w:t>
      </w:r>
      <w:r w:rsidRPr="00A50E06">
        <w:rPr>
          <w:highlight w:val="green"/>
          <w:u w:val="single"/>
        </w:rPr>
        <w:t xml:space="preserve">one </w:t>
      </w:r>
      <w:r w:rsidRPr="00A50E06">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6F05AA">
        <w:rPr>
          <w:sz w:val="14"/>
          <w:szCs w:val="16"/>
        </w:rPr>
        <w:t>account</w:t>
      </w:r>
      <w:proofErr w:type="gramEnd"/>
      <w:r w:rsidRPr="006F05AA">
        <w:rPr>
          <w:sz w:val="14"/>
          <w:szCs w:val="16"/>
        </w:rPr>
        <w:t xml:space="preserve">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A50E06">
        <w:rPr>
          <w:highlight w:val="green"/>
          <w:u w:val="single"/>
        </w:rPr>
        <w:t>Moon-based</w:t>
      </w:r>
      <w:r w:rsidRPr="00397345">
        <w:rPr>
          <w:u w:val="single"/>
        </w:rPr>
        <w:t xml:space="preserve"> </w:t>
      </w:r>
      <w:r w:rsidRPr="00A50E06">
        <w:rPr>
          <w:highlight w:val="green"/>
          <w:u w:val="single"/>
        </w:rPr>
        <w:t>optical</w:t>
      </w:r>
      <w:r w:rsidRPr="00397345">
        <w:rPr>
          <w:u w:val="single"/>
        </w:rPr>
        <w:t xml:space="preserve"> </w:t>
      </w:r>
      <w:r w:rsidRPr="00A50E06">
        <w:rPr>
          <w:highlight w:val="green"/>
          <w:u w:val="single"/>
        </w:rPr>
        <w:t>camera</w:t>
      </w:r>
      <w:r w:rsidRPr="006F05AA">
        <w:rPr>
          <w:sz w:val="14"/>
        </w:rPr>
        <w:t xml:space="preserve"> </w:t>
      </w:r>
      <w:r w:rsidRPr="00397345">
        <w:rPr>
          <w:u w:val="single"/>
        </w:rPr>
        <w:t xml:space="preserve">can </w:t>
      </w:r>
      <w:r w:rsidRPr="00A50E06">
        <w:rPr>
          <w:highlight w:val="green"/>
          <w:u w:val="single"/>
        </w:rPr>
        <w:t>image</w:t>
      </w:r>
      <w:r w:rsidRPr="00397345">
        <w:rPr>
          <w:u w:val="single"/>
        </w:rPr>
        <w:t xml:space="preserve"> </w:t>
      </w:r>
      <w:r w:rsidRPr="00A50E06">
        <w:rPr>
          <w:highlight w:val="green"/>
          <w:u w:val="single"/>
        </w:rPr>
        <w:t xml:space="preserve">global </w:t>
      </w:r>
      <w:r w:rsidRPr="00A50E06">
        <w:rPr>
          <w:b/>
          <w:bCs/>
          <w:highlight w:val="green"/>
          <w:u w:val="single"/>
        </w:rPr>
        <w:t>vegetation</w:t>
      </w:r>
      <w:r w:rsidRPr="00397345">
        <w:rPr>
          <w:u w:val="single"/>
        </w:rPr>
        <w:t xml:space="preserve"> almost </w:t>
      </w:r>
      <w:r w:rsidRPr="00A50E06">
        <w:rPr>
          <w:highlight w:val="green"/>
          <w:u w:val="single"/>
        </w:rPr>
        <w:t>every</w:t>
      </w:r>
      <w:r w:rsidRPr="00397345">
        <w:rPr>
          <w:u w:val="single"/>
        </w:rPr>
        <w:t xml:space="preserve"> </w:t>
      </w:r>
      <w:r w:rsidRPr="00A50E06">
        <w:rPr>
          <w:highlight w:val="green"/>
          <w:u w:val="single"/>
        </w:rPr>
        <w:t>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w:t>
      </w:r>
      <w:proofErr w:type="spellStart"/>
      <w:r w:rsidRPr="003155A7">
        <w:rPr>
          <w:sz w:val="14"/>
        </w:rPr>
        <w:t>Jin</w:t>
      </w:r>
      <w:proofErr w:type="spellEnd"/>
      <w:r w:rsidRPr="003155A7">
        <w:rPr>
          <w:sz w:val="14"/>
        </w:rPr>
        <w:t xml:space="preserve">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proofErr w:type="gramStart"/>
      <w:r w:rsidRPr="003155A7">
        <w:rPr>
          <w:u w:val="single"/>
        </w:rPr>
        <w:t>SAR</w:t>
      </w:r>
      <w:proofErr w:type="gramEnd"/>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w:t>
      </w:r>
      <w:proofErr w:type="spellStart"/>
      <w:r w:rsidRPr="003155A7">
        <w:rPr>
          <w:sz w:val="14"/>
        </w:rPr>
        <w:t>Bonwit</w:t>
      </w:r>
      <w:proofErr w:type="spellEnd"/>
      <w:r w:rsidRPr="003155A7">
        <w:rPr>
          <w:sz w:val="14"/>
        </w:rPr>
        <w:t xml:space="preserve"> 1989) in heavy gradient area for SAR. Moon-based altimetry faces the same problems as LiDAR mentioned </w:t>
      </w:r>
      <w:proofErr w:type="gramStart"/>
      <w:r w:rsidRPr="003155A7">
        <w:rPr>
          <w:sz w:val="14"/>
        </w:rPr>
        <w:t>before, and</w:t>
      </w:r>
      <w:proofErr w:type="gramEnd"/>
      <w:r w:rsidRPr="003155A7">
        <w:rPr>
          <w:sz w:val="14"/>
        </w:rPr>
        <w:t xml:space="preserve">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A50E06">
        <w:rPr>
          <w:highlight w:val="green"/>
          <w:u w:val="single"/>
        </w:rPr>
        <w:t>evaluate</w:t>
      </w:r>
      <w:r w:rsidRPr="00397345">
        <w:rPr>
          <w:u w:val="single"/>
        </w:rPr>
        <w:t xml:space="preserve"> the </w:t>
      </w:r>
      <w:r w:rsidRPr="00A50E06">
        <w:rPr>
          <w:highlight w:val="green"/>
          <w:u w:val="single"/>
        </w:rPr>
        <w:t>cloud fraction</w:t>
      </w:r>
      <w:r w:rsidRPr="00397345">
        <w:rPr>
          <w:u w:val="single"/>
        </w:rPr>
        <w:t xml:space="preserve"> </w:t>
      </w:r>
      <w:r w:rsidRPr="00A50E06">
        <w:rPr>
          <w:highlight w:val="green"/>
          <w:u w:val="single"/>
        </w:rPr>
        <w:t>in</w:t>
      </w:r>
      <w:r w:rsidRPr="00397345">
        <w:rPr>
          <w:u w:val="single"/>
        </w:rPr>
        <w:t xml:space="preserve"> an </w:t>
      </w:r>
      <w:r w:rsidRPr="00A50E06">
        <w:rPr>
          <w:highlight w:val="green"/>
          <w:u w:val="single"/>
        </w:rPr>
        <w:t>unambiguous manner</w:t>
      </w:r>
      <w:r w:rsidRPr="006F05AA">
        <w:rPr>
          <w:sz w:val="14"/>
        </w:rPr>
        <w:t xml:space="preserve">, </w:t>
      </w:r>
      <w:r w:rsidRPr="00A50E06">
        <w:rPr>
          <w:b/>
          <w:bCs/>
          <w:highlight w:val="green"/>
          <w:u w:val="single"/>
        </w:rPr>
        <w:t>determine</w:t>
      </w:r>
      <w:r w:rsidRPr="00397345">
        <w:rPr>
          <w:u w:val="single"/>
        </w:rPr>
        <w:t xml:space="preserve"> the </w:t>
      </w:r>
      <w:r w:rsidRPr="00A50E06">
        <w:rPr>
          <w:b/>
          <w:bCs/>
          <w:highlight w:val="green"/>
          <w:u w:val="single"/>
        </w:rPr>
        <w:t>composition</w:t>
      </w:r>
      <w:r w:rsidRPr="00397345">
        <w:rPr>
          <w:u w:val="single"/>
        </w:rPr>
        <w:t xml:space="preserve"> in terms </w:t>
      </w:r>
      <w:r w:rsidRPr="00A50E06">
        <w:rPr>
          <w:b/>
          <w:bCs/>
          <w:highlight w:val="green"/>
          <w:u w:val="single"/>
        </w:rPr>
        <w:t>of</w:t>
      </w:r>
      <w:r w:rsidRPr="00397345">
        <w:rPr>
          <w:u w:val="single"/>
        </w:rPr>
        <w:t xml:space="preserve"> the </w:t>
      </w:r>
      <w:r w:rsidRPr="00A50E06">
        <w:rPr>
          <w:highlight w:val="green"/>
          <w:u w:val="single"/>
        </w:rPr>
        <w:t xml:space="preserve">major </w:t>
      </w:r>
      <w:r w:rsidRPr="00A50E06">
        <w:rPr>
          <w:b/>
          <w:bCs/>
          <w:highlight w:val="green"/>
          <w:u w:val="single"/>
        </w:rPr>
        <w:t>trace</w:t>
      </w:r>
      <w:r w:rsidRPr="00A50E06">
        <w:rPr>
          <w:highlight w:val="green"/>
          <w:u w:val="single"/>
        </w:rPr>
        <w:t xml:space="preserve"> </w:t>
      </w:r>
      <w:r w:rsidRPr="00A50E06">
        <w:rPr>
          <w:b/>
          <w:bCs/>
          <w:highlight w:val="green"/>
          <w:u w:val="single"/>
        </w:rPr>
        <w:t>gas</w:t>
      </w:r>
      <w:r w:rsidRPr="00397345">
        <w:rPr>
          <w:u w:val="single"/>
        </w:rPr>
        <w:t xml:space="preserve"> and aerosols </w:t>
      </w:r>
      <w:r w:rsidRPr="006F05AA">
        <w:rPr>
          <w:sz w:val="14"/>
        </w:rPr>
        <w:t xml:space="preserve">(Hamill 2016), and </w:t>
      </w:r>
      <w:r w:rsidRPr="00A50E06">
        <w:rPr>
          <w:highlight w:val="green"/>
          <w:u w:val="single"/>
        </w:rPr>
        <w:t>shed light</w:t>
      </w:r>
      <w:r w:rsidRPr="00397345">
        <w:rPr>
          <w:u w:val="single"/>
        </w:rPr>
        <w:t xml:space="preserve"> </w:t>
      </w:r>
      <w:r w:rsidRPr="00A50E06">
        <w:rPr>
          <w:highlight w:val="green"/>
          <w:u w:val="single"/>
        </w:rPr>
        <w:t>on</w:t>
      </w:r>
      <w:r w:rsidRPr="00397345">
        <w:rPr>
          <w:u w:val="single"/>
        </w:rPr>
        <w:t xml:space="preserve"> the </w:t>
      </w:r>
      <w:r w:rsidRPr="00A50E06">
        <w:rPr>
          <w:highlight w:val="green"/>
          <w:u w:val="single"/>
        </w:rPr>
        <w:t>relationship</w:t>
      </w:r>
      <w:r w:rsidRPr="00397345">
        <w:rPr>
          <w:u w:val="single"/>
        </w:rPr>
        <w:t xml:space="preserve"> </w:t>
      </w:r>
      <w:r w:rsidRPr="00A50E06">
        <w:rPr>
          <w:highlight w:val="green"/>
          <w:u w:val="single"/>
        </w:rPr>
        <w:t>between</w:t>
      </w:r>
      <w:r w:rsidRPr="006F05AA">
        <w:rPr>
          <w:sz w:val="14"/>
        </w:rPr>
        <w:t xml:space="preserve"> </w:t>
      </w:r>
      <w:r w:rsidRPr="00397345">
        <w:rPr>
          <w:u w:val="single"/>
        </w:rPr>
        <w:t xml:space="preserve">lunar </w:t>
      </w:r>
      <w:r w:rsidRPr="00A50E06">
        <w:rPr>
          <w:highlight w:val="green"/>
          <w:u w:val="single"/>
        </w:rPr>
        <w:t>phases</w:t>
      </w:r>
      <w:r w:rsidRPr="00397345">
        <w:rPr>
          <w:u w:val="single"/>
        </w:rPr>
        <w:t xml:space="preserve"> </w:t>
      </w:r>
      <w:r w:rsidRPr="00A50E06">
        <w:rPr>
          <w:highlight w:val="green"/>
          <w:u w:val="single"/>
        </w:rPr>
        <w:t>and</w:t>
      </w:r>
      <w:r w:rsidRPr="00397345">
        <w:rPr>
          <w:u w:val="single"/>
        </w:rPr>
        <w:t xml:space="preserve"> </w:t>
      </w:r>
      <w:r w:rsidRPr="00A50E06">
        <w:rPr>
          <w:b/>
          <w:bCs/>
          <w:highlight w:val="green"/>
          <w:u w:val="single"/>
        </w:rPr>
        <w:t>cloudiness</w:t>
      </w:r>
      <w:r w:rsidRPr="00A50E06">
        <w:rPr>
          <w:highlight w:val="green"/>
          <w:u w:val="single"/>
        </w:rPr>
        <w:t xml:space="preserve"> or </w:t>
      </w:r>
      <w:r w:rsidRPr="00A50E06">
        <w:rPr>
          <w:b/>
          <w:bCs/>
          <w:highlight w:val="green"/>
          <w:u w:val="single"/>
        </w:rPr>
        <w:t>precipitation</w:t>
      </w:r>
      <w:r w:rsidRPr="006F05AA">
        <w:rPr>
          <w:sz w:val="14"/>
        </w:rPr>
        <w:t xml:space="preserve">. Particularly, the </w:t>
      </w:r>
      <w:r w:rsidRPr="00A50E06">
        <w:rPr>
          <w:highlight w:val="green"/>
          <w:u w:val="single"/>
        </w:rPr>
        <w:t>Moon</w:t>
      </w:r>
      <w:r w:rsidRPr="00397345">
        <w:rPr>
          <w:u w:val="single"/>
        </w:rPr>
        <w:t xml:space="preserve"> offers a </w:t>
      </w:r>
      <w:r w:rsidRPr="00A50E06">
        <w:rPr>
          <w:highlight w:val="green"/>
          <w:u w:val="single"/>
        </w:rPr>
        <w:t>good place</w:t>
      </w:r>
      <w:r w:rsidRPr="00397345">
        <w:rPr>
          <w:u w:val="single"/>
        </w:rPr>
        <w:t xml:space="preserve"> </w:t>
      </w:r>
      <w:r w:rsidRPr="00A50E06">
        <w:rPr>
          <w:highlight w:val="green"/>
          <w:u w:val="single"/>
        </w:rPr>
        <w:t>for</w:t>
      </w:r>
      <w:r w:rsidRPr="00397345">
        <w:rPr>
          <w:u w:val="single"/>
        </w:rPr>
        <w:t xml:space="preserve"> </w:t>
      </w:r>
      <w:r w:rsidRPr="00A50E06">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observing the </w:t>
      </w:r>
      <w:r w:rsidRPr="00A50E06">
        <w:rPr>
          <w:highlight w:val="green"/>
          <w:u w:val="single"/>
        </w:rPr>
        <w:t>light</w:t>
      </w:r>
      <w:r w:rsidRPr="00397345">
        <w:rPr>
          <w:u w:val="single"/>
        </w:rPr>
        <w:t xml:space="preserve"> or </w:t>
      </w:r>
      <w:r w:rsidRPr="00A50E06">
        <w:rPr>
          <w:highlight w:val="green"/>
          <w:u w:val="single"/>
        </w:rPr>
        <w:t>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w:t>
      </w:r>
      <w:proofErr w:type="spellStart"/>
      <w:r w:rsidRPr="006F05AA">
        <w:rPr>
          <w:sz w:val="14"/>
        </w:rPr>
        <w:t>Kyrola</w:t>
      </w:r>
      <w:proofErr w:type="spellEnd"/>
      <w:r w:rsidRPr="006F05AA">
        <w:rPr>
          <w:sz w:val="14"/>
        </w:rPr>
        <w:t xml:space="preserve"> et al. 2004). Moon-based occultation was proposed in Link (1969</w:t>
      </w:r>
      <w:proofErr w:type="gramStart"/>
      <w:r w:rsidRPr="006F05AA">
        <w:rPr>
          <w:sz w:val="14"/>
        </w:rPr>
        <w:t>), and</w:t>
      </w:r>
      <w:proofErr w:type="gramEnd"/>
      <w:r w:rsidRPr="006F05AA">
        <w:rPr>
          <w:sz w:val="14"/>
        </w:rPr>
        <w:t xml:space="preserve">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w:t>
      </w:r>
      <w:proofErr w:type="spellStart"/>
      <w:r w:rsidRPr="003155A7">
        <w:rPr>
          <w:sz w:val="14"/>
        </w:rPr>
        <w:t>Molniya</w:t>
      </w:r>
      <w:proofErr w:type="spellEnd"/>
      <w:r w:rsidRPr="003155A7">
        <w:rPr>
          <w:sz w:val="14"/>
        </w:rPr>
        <w:t xml:space="preserve"> orbit observations can help us construct the three-dimensional structure of the magnetosphere by X-ray and EUV remote imaging. Images in all meridian planes of the whole plasma layer have already been captured by the EUV camera on the </w:t>
      </w:r>
      <w:proofErr w:type="spellStart"/>
      <w:r w:rsidRPr="003155A7">
        <w:rPr>
          <w:sz w:val="14"/>
        </w:rPr>
        <w:t>Chang’e</w:t>
      </w:r>
      <w:proofErr w:type="spellEnd"/>
      <w:r w:rsidRPr="003155A7">
        <w:rPr>
          <w:sz w:val="14"/>
        </w:rPr>
        <w:t xml:space="preserve"> 3 lander. Some initial results reflect the basic features of the plasmasphere, </w:t>
      </w:r>
      <w:proofErr w:type="gramStart"/>
      <w:r w:rsidRPr="003155A7">
        <w:rPr>
          <w:sz w:val="14"/>
        </w:rPr>
        <w:t>and also</w:t>
      </w:r>
      <w:proofErr w:type="gramEnd"/>
      <w:r w:rsidRPr="003155A7">
        <w:rPr>
          <w:sz w:val="14"/>
        </w:rPr>
        <w:t xml:space="preserve">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w:t>
      </w:r>
      <w:proofErr w:type="gramStart"/>
      <w:r w:rsidRPr="003155A7">
        <w:rPr>
          <w:sz w:val="14"/>
        </w:rPr>
        <w:t>baseline</w:t>
      </w:r>
      <w:proofErr w:type="gramEnd"/>
      <w:r w:rsidRPr="003155A7">
        <w:rPr>
          <w:sz w:val="14"/>
        </w:rPr>
        <w:t xml:space="preserve"> and a unique perspective. The proposed sensors include some optical sensors and SAR. LiDAR, altimeters and </w:t>
      </w:r>
      <w:proofErr w:type="spellStart"/>
      <w:r w:rsidRPr="003155A7">
        <w:rPr>
          <w:sz w:val="14"/>
        </w:rPr>
        <w:t>scatterometers</w:t>
      </w:r>
      <w:proofErr w:type="spellEnd"/>
      <w:r w:rsidRPr="003155A7">
        <w:rPr>
          <w:sz w:val="14"/>
        </w:rPr>
        <w:t xml:space="preserve">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3289AE96" w14:textId="77777777" w:rsidR="00FB0CAE" w:rsidRPr="00746A1E" w:rsidRDefault="00FB0CAE" w:rsidP="00FB0CAE">
      <w:pPr>
        <w:pStyle w:val="Heading4"/>
      </w:pPr>
      <w:r>
        <w:t xml:space="preserve">Moon Base is the </w:t>
      </w:r>
      <w:r>
        <w:rPr>
          <w:u w:val="single"/>
        </w:rPr>
        <w:t>only option</w:t>
      </w:r>
      <w:r>
        <w:t xml:space="preserve"> and outweighs Satellites. </w:t>
      </w:r>
    </w:p>
    <w:p w14:paraId="66FB8815" w14:textId="77777777" w:rsidR="00FB0CAE" w:rsidRPr="007B6F50" w:rsidRDefault="00FB0CAE" w:rsidP="00FB0CAE">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
    <w:p w14:paraId="5AA07FEE" w14:textId="77777777" w:rsidR="00FB0CAE" w:rsidRPr="00FE6C2C" w:rsidRDefault="00FB0CAE" w:rsidP="00FB0CAE">
      <w:pPr>
        <w:rPr>
          <w:sz w:val="16"/>
        </w:rPr>
      </w:pPr>
      <w:r w:rsidRPr="000D5E18">
        <w:rPr>
          <w:rStyle w:val="StyleUnderline"/>
        </w:rPr>
        <w:t xml:space="preserve">There are several characteristics of </w:t>
      </w:r>
      <w:r w:rsidRPr="00A50E06">
        <w:rPr>
          <w:rStyle w:val="StyleUnderline"/>
          <w:highlight w:val="green"/>
        </w:rPr>
        <w:t>Moon-based Earth observation</w:t>
      </w:r>
      <w:r w:rsidRPr="000D5E18">
        <w:rPr>
          <w:rStyle w:val="StyleUnderline"/>
        </w:rPr>
        <w:t xml:space="preserve"> as listed below. (1) </w:t>
      </w:r>
      <w:r w:rsidRPr="00A50E06">
        <w:rPr>
          <w:rStyle w:val="Emphasis"/>
          <w:highlight w:val="green"/>
        </w:rPr>
        <w:t>Longevity</w:t>
      </w:r>
      <w:r w:rsidRPr="00A50E06">
        <w:rPr>
          <w:rStyle w:val="StyleUnderline"/>
          <w:highlight w:val="green"/>
        </w:rPr>
        <w:t xml:space="preserve"> </w:t>
      </w:r>
      <w:r w:rsidRPr="000D5E18">
        <w:rPr>
          <w:rStyle w:val="StyleUnderline"/>
        </w:rPr>
        <w:t xml:space="preserve">The </w:t>
      </w:r>
      <w:r w:rsidRPr="00A50E06">
        <w:rPr>
          <w:rStyle w:val="Emphasis"/>
          <w:highlight w:val="green"/>
        </w:rPr>
        <w:t>life cycle of</w:t>
      </w:r>
      <w:r w:rsidRPr="00A50E06">
        <w:rPr>
          <w:rStyle w:val="StyleUnderline"/>
          <w:highlight w:val="green"/>
        </w:rPr>
        <w:t xml:space="preserve"> </w:t>
      </w:r>
      <w:r w:rsidRPr="00A50E06">
        <w:rPr>
          <w:rStyle w:val="Emphasis"/>
          <w:highlight w:val="green"/>
        </w:rPr>
        <w:t>artificial satellites</w:t>
      </w:r>
      <w:r w:rsidRPr="000D5E18">
        <w:rPr>
          <w:rStyle w:val="StyleUnderline"/>
        </w:rPr>
        <w:t xml:space="preserve"> </w:t>
      </w:r>
      <w:r w:rsidRPr="00A50E06">
        <w:rPr>
          <w:rStyle w:val="Emphasis"/>
          <w:highlight w:val="green"/>
        </w:rPr>
        <w:t>is</w:t>
      </w:r>
      <w:r w:rsidRPr="00A50E06">
        <w:rPr>
          <w:rStyle w:val="StyleUnderline"/>
          <w:highlight w:val="green"/>
        </w:rPr>
        <w:t xml:space="preserve"> </w:t>
      </w:r>
      <w:r w:rsidRPr="000D5E18">
        <w:rPr>
          <w:rStyle w:val="StyleUnderline"/>
        </w:rPr>
        <w:t xml:space="preserve">generally </w:t>
      </w:r>
      <w:r w:rsidRPr="00A50E06">
        <w:rPr>
          <w:rStyle w:val="Emphasis"/>
          <w:highlight w:val="green"/>
        </w:rPr>
        <w:t>several years,</w:t>
      </w:r>
      <w:r w:rsidRPr="00A50E06">
        <w:rPr>
          <w:rStyle w:val="StyleUnderline"/>
          <w:highlight w:val="green"/>
        </w:rPr>
        <w:t xml:space="preserve"> while the Moon has already existed</w:t>
      </w:r>
      <w:r w:rsidRPr="000D5E18">
        <w:rPr>
          <w:rStyle w:val="StyleUnderline"/>
        </w:rPr>
        <w:t xml:space="preserve"> for billions of </w:t>
      </w:r>
      <w:proofErr w:type="gramStart"/>
      <w:r w:rsidRPr="000D5E18">
        <w:rPr>
          <w:rStyle w:val="StyleUnderline"/>
        </w:rPr>
        <w:t>years, and</w:t>
      </w:r>
      <w:proofErr w:type="gramEnd"/>
      <w:r w:rsidRPr="000D5E18">
        <w:rPr>
          <w:rStyle w:val="StyleUnderline"/>
        </w:rPr>
        <w:t xml:space="preserve">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A50E06">
        <w:rPr>
          <w:rStyle w:val="StyleUnderline"/>
          <w:highlight w:val="green"/>
        </w:rPr>
        <w:t>useful</w:t>
      </w:r>
      <w:r w:rsidRPr="000D5E18">
        <w:rPr>
          <w:rStyle w:val="StyleUnderline"/>
        </w:rPr>
        <w:t xml:space="preserve"> </w:t>
      </w:r>
      <w:r w:rsidRPr="00A50E06">
        <w:rPr>
          <w:rStyle w:val="StyleUnderline"/>
          <w:highlight w:val="green"/>
        </w:rPr>
        <w:t>for</w:t>
      </w:r>
      <w:r w:rsidRPr="000D5E18">
        <w:rPr>
          <w:rStyle w:val="StyleUnderline"/>
        </w:rPr>
        <w:t xml:space="preserve"> </w:t>
      </w:r>
      <w:r w:rsidRPr="00A50E06">
        <w:rPr>
          <w:rStyle w:val="StyleUnderline"/>
          <w:highlight w:val="green"/>
        </w:rPr>
        <w:t>long-term</w:t>
      </w:r>
      <w:r w:rsidRPr="000D5E18">
        <w:rPr>
          <w:rStyle w:val="StyleUnderline"/>
        </w:rPr>
        <w:t xml:space="preserve"> time series analysis in </w:t>
      </w:r>
      <w:r w:rsidRPr="00A50E06">
        <w:rPr>
          <w:rStyle w:val="StyleUnderline"/>
          <w:highlight w:val="green"/>
        </w:rPr>
        <w:t>climate change research.</w:t>
      </w:r>
      <w:r w:rsidRPr="00F679F6">
        <w:rPr>
          <w:sz w:val="16"/>
        </w:rPr>
        <w:t xml:space="preserve"> Furthermore, the lunar platform can also provide time series data to calibrate the remote sensing data from other platforms. (2) </w:t>
      </w:r>
      <w:r w:rsidRPr="00A50E06">
        <w:rPr>
          <w:rStyle w:val="Emphasis"/>
          <w:highlight w:val="green"/>
        </w:rPr>
        <w:t>Integrity</w:t>
      </w:r>
      <w:r w:rsidRPr="00A50E06">
        <w:rPr>
          <w:sz w:val="16"/>
          <w:highlight w:val="green"/>
        </w:rPr>
        <w:t xml:space="preserve"> </w:t>
      </w:r>
      <w:r w:rsidRPr="00746A1E">
        <w:rPr>
          <w:rStyle w:val="StyleUnderline"/>
        </w:rPr>
        <w:t>The whole Earth disk facing the Moon, both the sunlit portion and dark portion, is always observable from the near side of the Moon, with a field angle of only about 2°. This</w:t>
      </w:r>
      <w:r w:rsidRPr="00F679F6">
        <w:rPr>
          <w:sz w:val="16"/>
        </w:rPr>
        <w:t xml:space="preserve"> </w:t>
      </w:r>
      <w:r w:rsidRPr="000D5E18">
        <w:rPr>
          <w:rStyle w:val="StyleUnderline"/>
        </w:rPr>
        <w:t xml:space="preserve">allows an observer on the </w:t>
      </w:r>
      <w:r w:rsidRPr="00A50E06">
        <w:rPr>
          <w:rStyle w:val="StyleUnderline"/>
          <w:highlight w:val="green"/>
        </w:rPr>
        <w:t>Moon</w:t>
      </w:r>
      <w:r w:rsidRPr="000D5E18">
        <w:rPr>
          <w:rStyle w:val="StyleUnderline"/>
        </w:rPr>
        <w:t xml:space="preserve"> to </w:t>
      </w:r>
      <w:r w:rsidRPr="00A50E06">
        <w:rPr>
          <w:rStyle w:val="StyleUnderline"/>
          <w:highlight w:val="green"/>
        </w:rPr>
        <w:t>view</w:t>
      </w:r>
      <w:r w:rsidRPr="000D5E18">
        <w:rPr>
          <w:rStyle w:val="StyleUnderline"/>
        </w:rPr>
        <w:t xml:space="preserve"> the whole </w:t>
      </w:r>
      <w:r w:rsidRPr="00A50E06">
        <w:rPr>
          <w:rStyle w:val="StyleUnderline"/>
          <w:highlight w:val="green"/>
        </w:rPr>
        <w:t>Earth</w:t>
      </w:r>
      <w:r w:rsidRPr="000D5E18">
        <w:rPr>
          <w:rStyle w:val="StyleUnderline"/>
        </w:rPr>
        <w:t xml:space="preserve"> disk </w:t>
      </w:r>
      <w:r w:rsidRPr="00A50E06">
        <w:rPr>
          <w:rStyle w:val="StyleUnderline"/>
          <w:highlight w:val="green"/>
        </w:rPr>
        <w:t>at any given time</w:t>
      </w:r>
      <w:r w:rsidRPr="000D5E18">
        <w:rPr>
          <w:rStyle w:val="StyleUnderline"/>
        </w:rPr>
        <w:t xml:space="preserve"> and Earth’s entire surface in a day, </w:t>
      </w:r>
      <w:r w:rsidRPr="00A50E06">
        <w:rPr>
          <w:rStyle w:val="StyleUnderline"/>
          <w:highlight w:val="green"/>
        </w:rPr>
        <w:t>both in dark and sunlit conditions</w:t>
      </w:r>
      <w:r w:rsidRPr="000D5E18">
        <w:rPr>
          <w:rStyle w:val="StyleUnderline"/>
        </w:rPr>
        <w:t>.</w:t>
      </w:r>
      <w:r w:rsidRPr="00F679F6">
        <w:rPr>
          <w:sz w:val="16"/>
        </w:rPr>
        <w:t xml:space="preserve"> (3) Stability Studies show that the lunar crust lacks plate tectonics; </w:t>
      </w:r>
      <w:proofErr w:type="gramStart"/>
      <w:r w:rsidRPr="00F679F6">
        <w:rPr>
          <w:sz w:val="16"/>
        </w:rPr>
        <w:t>so</w:t>
      </w:r>
      <w:proofErr w:type="gramEnd"/>
      <w:r w:rsidRPr="00F679F6">
        <w:rPr>
          <w:sz w:val="16"/>
        </w:rPr>
        <w:t xml:space="preserve"> the quantity and degree of moonquake activities are much less than earthquakes (</w:t>
      </w:r>
      <w:proofErr w:type="spellStart"/>
      <w:r w:rsidRPr="00F679F6">
        <w:rPr>
          <w:sz w:val="16"/>
        </w:rPr>
        <w:t>Jaumann</w:t>
      </w:r>
      <w:proofErr w:type="spellEnd"/>
      <w:r w:rsidRPr="00F679F6">
        <w:rPr>
          <w:sz w:val="16"/>
        </w:rPr>
        <w:t xml:space="preserve"> et al. 2012). </w:t>
      </w:r>
      <w:r w:rsidRPr="000D5E18">
        <w:rPr>
          <w:rStyle w:val="Emphasis"/>
        </w:rPr>
        <w:t xml:space="preserve">Compared to satellite platforms, the Moon has </w:t>
      </w:r>
      <w:r w:rsidRPr="00A50E06">
        <w:rPr>
          <w:rStyle w:val="Emphasis"/>
          <w:highlight w:val="green"/>
        </w:rPr>
        <w:t>vast spaces</w:t>
      </w:r>
      <w:r w:rsidRPr="000D5E18">
        <w:rPr>
          <w:rStyle w:val="Emphasis"/>
        </w:rPr>
        <w:t xml:space="preserve"> on which to </w:t>
      </w:r>
      <w:r w:rsidRPr="00A50E06">
        <w:rPr>
          <w:rStyle w:val="Emphasis"/>
          <w:highlight w:val="green"/>
        </w:rPr>
        <w:t xml:space="preserve">install </w:t>
      </w:r>
      <w:r w:rsidRPr="00A50E06">
        <w:rPr>
          <w:rStyle w:val="Emphasis"/>
          <w:highlight w:val="green"/>
          <w:bdr w:val="single" w:sz="18" w:space="0" w:color="auto"/>
        </w:rPr>
        <w:t>a set of sensors to form a long, stable baseline of large observational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A50E06">
        <w:rPr>
          <w:rStyle w:val="StyleUnderline"/>
          <w:highlight w:val="green"/>
        </w:rPr>
        <w:t>moves stably</w:t>
      </w:r>
      <w:r w:rsidRPr="000D5E18">
        <w:rPr>
          <w:rStyle w:val="StyleUnderline"/>
        </w:rPr>
        <w:t xml:space="preserve">, which </w:t>
      </w:r>
      <w:r w:rsidRPr="00A50E06">
        <w:rPr>
          <w:rStyle w:val="StyleUnderline"/>
          <w:highlight w:val="green"/>
        </w:rPr>
        <w:t>enables</w:t>
      </w:r>
      <w:r w:rsidRPr="000D5E18">
        <w:rPr>
          <w:rStyle w:val="StyleUnderline"/>
        </w:rPr>
        <w:t xml:space="preserve"> </w:t>
      </w:r>
      <w:r w:rsidRPr="00A50E06">
        <w:rPr>
          <w:rStyle w:val="StyleUnderline"/>
          <w:highlight w:val="green"/>
        </w:rPr>
        <w:t>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A50E06">
        <w:rPr>
          <w:rStyle w:val="StyleUnderline"/>
          <w:highlight w:val="green"/>
        </w:rPr>
        <w:t>hurricanes</w:t>
      </w:r>
      <w:r w:rsidRPr="000D5E18">
        <w:rPr>
          <w:rStyle w:val="StyleUnderline"/>
        </w:rPr>
        <w:t xml:space="preserve">, cloudiness, </w:t>
      </w:r>
      <w:proofErr w:type="gramStart"/>
      <w:r w:rsidRPr="000D5E18">
        <w:rPr>
          <w:rStyle w:val="StyleUnderline"/>
        </w:rPr>
        <w:t>thunderstorm</w:t>
      </w:r>
      <w:proofErr w:type="gramEnd"/>
      <w:r w:rsidRPr="000D5E18">
        <w:rPr>
          <w:rStyle w:val="StyleUnderline"/>
        </w:rPr>
        <w:t xml:space="preserve"> and </w:t>
      </w:r>
      <w:r w:rsidRPr="00A50E06">
        <w:rPr>
          <w:rStyle w:val="StyleUnderline"/>
          <w:highlight w:val="green"/>
        </w:rPr>
        <w:t>surface</w:t>
      </w:r>
      <w:r w:rsidRPr="000D5E18">
        <w:rPr>
          <w:rStyle w:val="StyleUnderline"/>
        </w:rPr>
        <w:t xml:space="preserve"> </w:t>
      </w:r>
      <w:r w:rsidRPr="00A50E06">
        <w:rPr>
          <w:rStyle w:val="StyleUnderline"/>
          <w:highlight w:val="green"/>
        </w:rPr>
        <w:t>temperature</w:t>
      </w:r>
      <w:r w:rsidRPr="000D5E18">
        <w:rPr>
          <w:rStyle w:val="StyleUnderline"/>
        </w:rPr>
        <w:t xml:space="preserve"> (Balling</w:t>
      </w:r>
      <w:r w:rsidRPr="00F679F6">
        <w:rPr>
          <w:sz w:val="16"/>
        </w:rPr>
        <w:t xml:space="preserve"> and </w:t>
      </w:r>
      <w:proofErr w:type="spellStart"/>
      <w:r w:rsidRPr="00F679F6">
        <w:rPr>
          <w:sz w:val="16"/>
        </w:rPr>
        <w:t>Cerveny</w:t>
      </w:r>
      <w:proofErr w:type="spellEnd"/>
      <w:r w:rsidRPr="00F679F6">
        <w:rPr>
          <w:sz w:val="16"/>
        </w:rPr>
        <w:t xml:space="preserve"> 1995). The tidal force of the Moon is also considered as a trigger of </w:t>
      </w:r>
      <w:r w:rsidRPr="00A50E06">
        <w:rPr>
          <w:rStyle w:val="Emphasis"/>
          <w:highlight w:val="green"/>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A50E06">
        <w:rPr>
          <w:rStyle w:val="StyleUnderline"/>
          <w:highlight w:val="green"/>
        </w:rPr>
        <w:t>Moon-based sensor</w:t>
      </w:r>
      <w:r w:rsidRPr="000D5E18">
        <w:rPr>
          <w:rStyle w:val="StyleUnderline"/>
        </w:rPr>
        <w:t xml:space="preserve"> can </w:t>
      </w:r>
      <w:r w:rsidRPr="00A50E06">
        <w:rPr>
          <w:rStyle w:val="StyleUnderline"/>
          <w:highlight w:val="green"/>
        </w:rPr>
        <w:t>dynamically trace</w:t>
      </w:r>
      <w:r w:rsidRPr="000D5E18">
        <w:rPr>
          <w:rStyle w:val="StyleUnderline"/>
        </w:rPr>
        <w:t xml:space="preserve"> the whole process covering their </w:t>
      </w:r>
      <w:r w:rsidRPr="00A50E06">
        <w:rPr>
          <w:rStyle w:val="Emphasis"/>
          <w:highlight w:val="green"/>
        </w:rPr>
        <w:t xml:space="preserve">occurrence, </w:t>
      </w:r>
      <w:proofErr w:type="gramStart"/>
      <w:r w:rsidRPr="00A50E06">
        <w:rPr>
          <w:rStyle w:val="Emphasis"/>
          <w:highlight w:val="green"/>
        </w:rPr>
        <w:t>development</w:t>
      </w:r>
      <w:proofErr w:type="gramEnd"/>
      <w:r w:rsidRPr="00A50E06">
        <w:rPr>
          <w:rStyle w:val="Emphasis"/>
          <w:highlight w:val="green"/>
        </w:rPr>
        <w:t xml:space="preserve"> and dissipation</w:t>
      </w:r>
      <w:r w:rsidRPr="00F679F6">
        <w:rPr>
          <w:sz w:val="16"/>
        </w:rPr>
        <w:t xml:space="preserve">. It will help the understanding of the relationship between the tidal phases and the evolution of the phenomena. 3. Sensors for moon-based earth observation </w:t>
      </w:r>
      <w:proofErr w:type="gramStart"/>
      <w:r w:rsidRPr="00F679F6">
        <w:rPr>
          <w:sz w:val="16"/>
        </w:rPr>
        <w:t>For</w:t>
      </w:r>
      <w:proofErr w:type="gramEnd"/>
      <w:r w:rsidRPr="00F679F6">
        <w:rPr>
          <w:sz w:val="16"/>
        </w:rPr>
        <w:t xml:space="preserve">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w:t>
      </w:r>
      <w:proofErr w:type="gramStart"/>
      <w:r w:rsidRPr="00F679F6">
        <w:rPr>
          <w:rStyle w:val="StyleUnderline"/>
        </w:rPr>
        <w:t>is</w:t>
      </w:r>
      <w:proofErr w:type="gramEnd"/>
      <w:r w:rsidRPr="00F679F6">
        <w:rPr>
          <w:rStyle w:val="StyleUnderline"/>
        </w:rPr>
        <w:t xml:space="preserve"> the spatial resolution. The </w:t>
      </w:r>
      <w:r w:rsidRPr="00A50E06">
        <w:rPr>
          <w:rStyle w:val="StyleUnderline"/>
          <w:highlight w:val="green"/>
        </w:rPr>
        <w:t xml:space="preserve">detection range of Moon-based optical </w:t>
      </w:r>
      <w:r w:rsidRPr="00A50E06">
        <w:rPr>
          <w:rStyle w:val="Emphasis"/>
          <w:highlight w:val="green"/>
        </w:rPr>
        <w:t>sensors is much 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w:t>
      </w:r>
      <w:proofErr w:type="spellStart"/>
      <w:r w:rsidRPr="00F679F6">
        <w:rPr>
          <w:sz w:val="16"/>
        </w:rPr>
        <w:t>kilometres</w:t>
      </w:r>
      <w:proofErr w:type="spellEnd"/>
      <w:r w:rsidRPr="00F679F6">
        <w:rPr>
          <w:sz w:val="16"/>
        </w:rPr>
        <w:t xml:space="preserve"> in the near-infrared and thermal infrared bands, which satisfies the needs of climatologic models and global mapping for oceans, </w:t>
      </w:r>
      <w:proofErr w:type="gramStart"/>
      <w:r w:rsidRPr="00F679F6">
        <w:rPr>
          <w:sz w:val="16"/>
        </w:rPr>
        <w:t>clouds</w:t>
      </w:r>
      <w:proofErr w:type="gramEnd"/>
      <w:r w:rsidRPr="00F679F6">
        <w:rPr>
          <w:sz w:val="16"/>
        </w:rPr>
        <w:t xml:space="preserve">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w:t>
      </w:r>
      <w:proofErr w:type="spellStart"/>
      <w:r w:rsidRPr="00F679F6">
        <w:rPr>
          <w:sz w:val="16"/>
        </w:rPr>
        <w:t>Pr</w:t>
      </w:r>
      <w:proofErr w:type="spellEnd"/>
      <w:r w:rsidRPr="00F679F6">
        <w:rPr>
          <w:sz w:val="16"/>
        </w:rPr>
        <w:t xml:space="preserve"> = PtrD2 r 4R</w:t>
      </w:r>
      <w:proofErr w:type="gramStart"/>
      <w:r w:rsidRPr="00F679F6">
        <w:rPr>
          <w:sz w:val="16"/>
        </w:rPr>
        <w:t>2 ,</w:t>
      </w:r>
      <w:proofErr w:type="gramEnd"/>
      <w:r w:rsidRPr="00F679F6">
        <w:rPr>
          <w:sz w:val="16"/>
        </w:rPr>
        <w:t xml:space="preserve"> (2) where the received power and transmitted power is </w:t>
      </w:r>
      <w:proofErr w:type="spellStart"/>
      <w:r w:rsidRPr="00F679F6">
        <w:rPr>
          <w:sz w:val="16"/>
        </w:rPr>
        <w:t>Pr</w:t>
      </w:r>
      <w:proofErr w:type="spellEnd"/>
      <w:r w:rsidRPr="00F679F6">
        <w:rPr>
          <w:sz w:val="16"/>
        </w:rPr>
        <w:t xml:space="preserve">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t>
      </w:r>
      <w:proofErr w:type="gramStart"/>
      <w:r w:rsidRPr="00F679F6">
        <w:rPr>
          <w:sz w:val="16"/>
        </w:rPr>
        <w:t>waveform, and</w:t>
      </w:r>
      <w:proofErr w:type="gramEnd"/>
      <w:r w:rsidRPr="00F679F6">
        <w:rPr>
          <w:sz w:val="16"/>
        </w:rPr>
        <w:t xml:space="preserve"> will lead to a difficulty to determine the exact echo position of the target in measuring the altitude of sea surface and the thickness of vegetation.</w:t>
      </w:r>
    </w:p>
    <w:p w14:paraId="5A58BE00" w14:textId="77777777" w:rsidR="00FB0CAE" w:rsidRDefault="00FB0CAE" w:rsidP="00FB0CAE">
      <w:pPr>
        <w:pStyle w:val="Heading4"/>
      </w:pPr>
      <w:r>
        <w:t xml:space="preserve">Adaptation </w:t>
      </w:r>
      <w:r>
        <w:rPr>
          <w:u w:val="single"/>
        </w:rPr>
        <w:t>solves</w:t>
      </w:r>
      <w:r>
        <w:t xml:space="preserve"> Climate Change’s worst effects – it’s the </w:t>
      </w:r>
      <w:r>
        <w:rPr>
          <w:u w:val="single"/>
        </w:rPr>
        <w:t>Silver Bullet</w:t>
      </w:r>
      <w:r>
        <w:t>.</w:t>
      </w:r>
    </w:p>
    <w:p w14:paraId="197DFF76" w14:textId="77777777" w:rsidR="00FB0CAE" w:rsidRPr="00A72CF3" w:rsidRDefault="00FB0CAE" w:rsidP="00FB0CAE">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9"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11BE1634" w14:textId="77777777" w:rsidR="00FB0CAE" w:rsidRPr="00732E55" w:rsidRDefault="00FB0CAE" w:rsidP="00FB0CAE">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A50E06">
        <w:rPr>
          <w:rStyle w:val="Emphasis"/>
          <w:highlight w:val="green"/>
        </w:rPr>
        <w:t>we are not likely to meet</w:t>
      </w:r>
      <w:r w:rsidRPr="00A50E06">
        <w:rPr>
          <w:rStyle w:val="StyleUnderline"/>
          <w:highlight w:val="green"/>
        </w:rPr>
        <w:t xml:space="preserve"> </w:t>
      </w:r>
      <w:r w:rsidRPr="00A50E06">
        <w:rPr>
          <w:rStyle w:val="Emphasis"/>
          <w:highlight w:val="green"/>
          <w:bdr w:val="single" w:sz="18" w:space="0" w:color="auto"/>
        </w:rPr>
        <w:t>emission-reduction goals</w:t>
      </w:r>
      <w:r w:rsidRPr="00A50E06">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A50E06">
        <w:rPr>
          <w:rStyle w:val="Emphasis"/>
          <w:highlight w:val="green"/>
        </w:rPr>
        <w:t>we live in a rapidly changing climate</w:t>
      </w:r>
      <w:r w:rsidRPr="00732E55">
        <w:rPr>
          <w:sz w:val="16"/>
        </w:rPr>
        <w:t xml:space="preserve">, </w:t>
      </w:r>
      <w:r w:rsidRPr="00A50E06">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A50E06">
        <w:rPr>
          <w:rStyle w:val="Emphasis"/>
          <w:highlight w:val="green"/>
        </w:rPr>
        <w:t>we are not going back</w:t>
      </w:r>
      <w:r w:rsidRPr="00A50E06">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A50E06">
        <w:rPr>
          <w:rStyle w:val="Emphasis"/>
          <w:highlight w:val="green"/>
        </w:rPr>
        <w:t>steps</w:t>
      </w:r>
      <w:r w:rsidRPr="00A50E06">
        <w:rPr>
          <w:sz w:val="16"/>
          <w:highlight w:val="green"/>
        </w:rPr>
        <w:t xml:space="preserve"> </w:t>
      </w:r>
      <w:r w:rsidRPr="00732E55">
        <w:rPr>
          <w:sz w:val="16"/>
        </w:rPr>
        <w:t xml:space="preserve">at the scales that are </w:t>
      </w:r>
      <w:r w:rsidRPr="00A50E06">
        <w:rPr>
          <w:rStyle w:val="Emphasis"/>
          <w:highlight w:val="green"/>
        </w:rPr>
        <w:t>required for effective intervention</w:t>
      </w:r>
      <w:r w:rsidRPr="00732E55">
        <w:rPr>
          <w:sz w:val="16"/>
        </w:rPr>
        <w:t xml:space="preserve">. Mitigation is one response, but </w:t>
      </w:r>
      <w:r w:rsidRPr="00A50E06">
        <w:rPr>
          <w:rStyle w:val="Emphasis"/>
          <w:highlight w:val="green"/>
          <w:bdr w:val="single" w:sz="18" w:space="0" w:color="auto"/>
        </w:rPr>
        <w:t>adaptation</w:t>
      </w:r>
      <w:r w:rsidRPr="00A50E06">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A50E06">
        <w:rPr>
          <w:rStyle w:val="Emphasis"/>
          <w:highlight w:val="green"/>
        </w:rPr>
        <w:t>responding to the effects</w:t>
      </w:r>
      <w:r w:rsidRPr="00A50E06">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A50E06">
        <w:rPr>
          <w:rStyle w:val="Emphasis"/>
          <w:highlight w:val="green"/>
        </w:rPr>
        <w:t>adaptation is</w:t>
      </w:r>
      <w:r w:rsidRPr="00A50E06">
        <w:rPr>
          <w:sz w:val="16"/>
          <w:highlight w:val="green"/>
        </w:rPr>
        <w:t xml:space="preserve"> </w:t>
      </w:r>
      <w:r w:rsidRPr="00732E55">
        <w:rPr>
          <w:rStyle w:val="StyleUnderline"/>
        </w:rPr>
        <w:t>relatively</w:t>
      </w:r>
      <w:r w:rsidRPr="00732E55">
        <w:rPr>
          <w:sz w:val="16"/>
        </w:rPr>
        <w:t xml:space="preserve"> </w:t>
      </w:r>
      <w:r w:rsidRPr="00A50E06">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 xml:space="preserve">Although adaptation can be carried out by individuals, it is better and certainly more equitable to plan on the larger scales of a community, a </w:t>
      </w:r>
      <w:proofErr w:type="gramStart"/>
      <w:r w:rsidRPr="00732E55">
        <w:rPr>
          <w:rStyle w:val="StyleUnderline"/>
        </w:rPr>
        <w:t>city</w:t>
      </w:r>
      <w:proofErr w:type="gramEnd"/>
      <w:r w:rsidRPr="00732E55">
        <w:rPr>
          <w:rStyle w:val="StyleUnderline"/>
        </w:rPr>
        <w:t xml:space="preserve">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w:t>
      </w:r>
      <w:proofErr w:type="gramStart"/>
      <w:r w:rsidRPr="00732E55">
        <w:rPr>
          <w:sz w:val="16"/>
        </w:rPr>
        <w:t>Indeed</w:t>
      </w:r>
      <w:proofErr w:type="gramEnd"/>
      <w:r w:rsidRPr="00732E55">
        <w:rPr>
          <w:sz w:val="16"/>
        </w:rPr>
        <w:t xml:space="preserve"> such efforts are underway, for example, in the Southeast Florida climate compact, the Puget Sound climate collaborative, and efforts across Southeast Virginia’s Hampton Roads region. </w:t>
      </w:r>
      <w:r w:rsidRPr="00A50E06">
        <w:rPr>
          <w:rStyle w:val="Emphasis"/>
          <w:highlight w:val="green"/>
        </w:rPr>
        <w:t>When a region</w:t>
      </w:r>
      <w:r w:rsidRPr="00A50E06">
        <w:rPr>
          <w:sz w:val="16"/>
          <w:highlight w:val="green"/>
        </w:rPr>
        <w:t xml:space="preserve"> </w:t>
      </w:r>
      <w:r w:rsidRPr="00A50E06">
        <w:rPr>
          <w:rStyle w:val="Emphasis"/>
          <w:highlight w:val="green"/>
        </w:rPr>
        <w:t>successfully implements adaptation</w:t>
      </w:r>
      <w:r w:rsidRPr="00A50E06">
        <w:rPr>
          <w:sz w:val="16"/>
          <w:highlight w:val="green"/>
        </w:rPr>
        <w:t xml:space="preserve"> </w:t>
      </w:r>
      <w:r w:rsidRPr="00732E55">
        <w:rPr>
          <w:rStyle w:val="StyleUnderline"/>
        </w:rPr>
        <w:t>plans,</w:t>
      </w:r>
      <w:r w:rsidRPr="00732E55">
        <w:rPr>
          <w:sz w:val="16"/>
        </w:rPr>
        <w:t xml:space="preserve"> </w:t>
      </w:r>
      <w:r w:rsidRPr="00A50E06">
        <w:rPr>
          <w:rStyle w:val="Emphasis"/>
          <w:highlight w:val="green"/>
        </w:rPr>
        <w:t>communities are likely to have wins</w:t>
      </w:r>
      <w:r w:rsidRPr="00A50E06">
        <w:rPr>
          <w:sz w:val="16"/>
          <w:highlight w:val="green"/>
        </w:rPr>
        <w:t xml:space="preserve"> </w:t>
      </w:r>
      <w:r w:rsidRPr="00A50E06">
        <w:rPr>
          <w:rStyle w:val="Emphasis"/>
          <w:highlight w:val="green"/>
        </w:rPr>
        <w:t xml:space="preserve">when the next storm </w:t>
      </w:r>
      <w:r w:rsidRPr="00A50E06">
        <w:rPr>
          <w:rStyle w:val="Emphasis"/>
          <w:highlight w:val="gree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A50E06">
        <w:rPr>
          <w:rStyle w:val="Emphasis"/>
          <w:highlight w:val="green"/>
        </w:rPr>
        <w:t>cope with</w:t>
      </w:r>
      <w:r w:rsidRPr="00A50E06">
        <w:rPr>
          <w:sz w:val="16"/>
          <w:highlight w:val="green"/>
        </w:rPr>
        <w:t xml:space="preserve"> </w:t>
      </w:r>
      <w:r w:rsidRPr="00732E55">
        <w:rPr>
          <w:rStyle w:val="StyleUnderline"/>
        </w:rPr>
        <w:t>global</w:t>
      </w:r>
      <w:r w:rsidRPr="00732E55">
        <w:rPr>
          <w:sz w:val="16"/>
        </w:rPr>
        <w:t xml:space="preserve"> </w:t>
      </w:r>
      <w:r w:rsidRPr="00A50E06">
        <w:rPr>
          <w:rStyle w:val="Emphasis"/>
          <w:highlight w:val="green"/>
        </w:rPr>
        <w:t>warming</w:t>
      </w:r>
      <w:r w:rsidRPr="00A50E06">
        <w:rPr>
          <w:sz w:val="16"/>
          <w:highlight w:val="green"/>
        </w:rPr>
        <w:t xml:space="preserve"> </w:t>
      </w:r>
      <w:r w:rsidRPr="00A50E06">
        <w:rPr>
          <w:rStyle w:val="Emphasis"/>
          <w:highlight w:val="green"/>
        </w:rPr>
        <w:t>and</w:t>
      </w:r>
      <w:r w:rsidRPr="00A50E06">
        <w:rPr>
          <w:sz w:val="16"/>
          <w:highlight w:val="green"/>
        </w:rPr>
        <w:t xml:space="preserve"> </w:t>
      </w:r>
      <w:r w:rsidRPr="00A50E06">
        <w:rPr>
          <w:rStyle w:val="Emphasis"/>
          <w:highlight w:val="green"/>
        </w:rPr>
        <w:t>realize</w:t>
      </w:r>
      <w:r w:rsidRPr="00A50E06">
        <w:rPr>
          <w:sz w:val="16"/>
          <w:highlight w:val="green"/>
        </w:rPr>
        <w:t xml:space="preserve"> </w:t>
      </w:r>
      <w:r w:rsidRPr="00732E55">
        <w:rPr>
          <w:sz w:val="16"/>
        </w:rPr>
        <w:t xml:space="preserve">some </w:t>
      </w:r>
      <w:r w:rsidRPr="00A50E06">
        <w:rPr>
          <w:rStyle w:val="Emphasis"/>
          <w:highlight w:val="green"/>
        </w:rPr>
        <w:t>ability to take control of</w:t>
      </w:r>
      <w:r w:rsidRPr="00A50E06">
        <w:rPr>
          <w:sz w:val="16"/>
          <w:highlight w:val="green"/>
        </w:rPr>
        <w:t xml:space="preserve"> </w:t>
      </w:r>
      <w:r w:rsidRPr="00732E55">
        <w:rPr>
          <w:rStyle w:val="StyleUnderline"/>
        </w:rPr>
        <w:t>what has been often stated as</w:t>
      </w:r>
      <w:r w:rsidRPr="00732E55">
        <w:rPr>
          <w:sz w:val="16"/>
        </w:rPr>
        <w:t xml:space="preserve"> </w:t>
      </w:r>
      <w:r w:rsidRPr="00A50E06">
        <w:rPr>
          <w:rStyle w:val="Emphasis"/>
          <w:highlight w:val="gree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 xml:space="preserve">even if we were to meet </w:t>
      </w:r>
      <w:proofErr w:type="gramStart"/>
      <w:r w:rsidRPr="00732E55">
        <w:rPr>
          <w:rStyle w:val="Emphasis"/>
        </w:rPr>
        <w:t>all of</w:t>
      </w:r>
      <w:proofErr w:type="gramEnd"/>
      <w:r w:rsidRPr="00732E55">
        <w:rPr>
          <w:rStyle w:val="Emphasis"/>
        </w:rPr>
        <w:t xml:space="preserve">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A50E06">
        <w:rPr>
          <w:rStyle w:val="Emphasis"/>
          <w:highlight w:val="green"/>
        </w:rPr>
        <w:t>adaptation</w:t>
      </w:r>
      <w:r w:rsidRPr="00A50E06">
        <w:rPr>
          <w:rStyle w:val="StyleUnderline"/>
          <w:highlight w:val="green"/>
        </w:rPr>
        <w:t xml:space="preserve"> </w:t>
      </w:r>
      <w:r w:rsidRPr="00A50E06">
        <w:rPr>
          <w:rStyle w:val="Emphasis"/>
          <w:highlight w:val="green"/>
        </w:rPr>
        <w:t>as a way of</w:t>
      </w:r>
      <w:r w:rsidRPr="00A50E06">
        <w:rPr>
          <w:rStyle w:val="StyleUnderline"/>
          <w:highlight w:val="green"/>
        </w:rPr>
        <w:t xml:space="preserve"> </w:t>
      </w:r>
      <w:r w:rsidRPr="00A50E06">
        <w:rPr>
          <w:rStyle w:val="Emphasis"/>
          <w:highlight w:val="green"/>
        </w:rPr>
        <w:t>sustaining</w:t>
      </w:r>
      <w:r w:rsidRPr="00A50E06">
        <w:rPr>
          <w:rStyle w:val="StyleUnderline"/>
          <w:highlight w:val="green"/>
        </w:rPr>
        <w:t xml:space="preserve"> </w:t>
      </w:r>
      <w:r w:rsidRPr="00732E55">
        <w:rPr>
          <w:rStyle w:val="StyleUnderline"/>
        </w:rPr>
        <w:t xml:space="preserve">their </w:t>
      </w:r>
      <w:r w:rsidRPr="00A50E06">
        <w:rPr>
          <w:rStyle w:val="Emphasis"/>
          <w:highlight w:val="green"/>
        </w:rPr>
        <w:t>well-being</w:t>
      </w:r>
      <w:r w:rsidRPr="00A50E06">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A50E06">
        <w:rPr>
          <w:rStyle w:val="Emphasis"/>
          <w:highlight w:val="gree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A50E06">
        <w:rPr>
          <w:rStyle w:val="Emphasis"/>
          <w:highlight w:val="green"/>
          <w:bdr w:val="single" w:sz="18" w:space="0" w:color="auto"/>
        </w:rPr>
        <w:t>the need for mitigation</w:t>
      </w:r>
      <w:r w:rsidRPr="00A50E06">
        <w:rPr>
          <w:rStyle w:val="StyleUnderline"/>
          <w:highlight w:val="green"/>
        </w:rPr>
        <w:t xml:space="preserve"> </w:t>
      </w:r>
      <w:r w:rsidRPr="00732E55">
        <w:rPr>
          <w:rStyle w:val="StyleUnderline"/>
        </w:rPr>
        <w:t>more real and urgent.</w:t>
      </w:r>
    </w:p>
    <w:p w14:paraId="4466958B" w14:textId="77777777" w:rsidR="00FB0CAE" w:rsidRDefault="00FB0CAE" w:rsidP="00FB0CAE">
      <w:pPr>
        <w:pStyle w:val="Heading4"/>
      </w:pPr>
      <w:r>
        <w:t xml:space="preserve">Missing Data </w:t>
      </w:r>
      <w:r w:rsidRPr="006269A6">
        <w:rPr>
          <w:u w:val="single"/>
        </w:rPr>
        <w:t>holds back</w:t>
      </w:r>
      <w:r>
        <w:t xml:space="preserve"> Adaptation efforts. </w:t>
      </w:r>
    </w:p>
    <w:p w14:paraId="2E83C85E" w14:textId="77777777" w:rsidR="00FB0CAE" w:rsidRPr="00800925" w:rsidRDefault="00FB0CAE" w:rsidP="00FB0CAE">
      <w:r w:rsidRPr="00800925">
        <w:rPr>
          <w:rStyle w:val="Style13ptBold"/>
        </w:rPr>
        <w:t>Barrios</w:t>
      </w:r>
      <w:r>
        <w:rPr>
          <w:rStyle w:val="Style13ptBold"/>
        </w:rPr>
        <w:t xml:space="preserve"> et Al 18</w:t>
      </w:r>
      <w:r w:rsidRPr="00800925">
        <w:t xml:space="preserve">, Alonso, Guillermo </w:t>
      </w:r>
      <w:proofErr w:type="spellStart"/>
      <w:r w:rsidRPr="00800925">
        <w:t>Trincado</w:t>
      </w:r>
      <w:proofErr w:type="spellEnd"/>
      <w:r w:rsidRPr="00800925">
        <w:t xml:space="preserve">, and René </w:t>
      </w:r>
      <w:proofErr w:type="spellStart"/>
      <w:r w:rsidRPr="00800925">
        <w:t>Garreaud</w:t>
      </w:r>
      <w:proofErr w:type="spellEnd"/>
      <w:r w:rsidRPr="00800925">
        <w:t>. "Alternative approaches for estimating missing climate data: application to monthly precipitation records in South-Central Chile." Forest Ecosystems 5.1 (2018): 1-10.</w:t>
      </w:r>
      <w:r>
        <w:t xml:space="preserve"> (</w:t>
      </w:r>
      <w:r w:rsidRPr="00800925">
        <w:t>Graduate School, Faculty of Forest Sciences and Natural Resources</w:t>
      </w:r>
      <w:r>
        <w:t>)</w:t>
      </w:r>
    </w:p>
    <w:p w14:paraId="10AA93F2" w14:textId="77777777" w:rsidR="00FB0CAE" w:rsidRPr="001C20CD" w:rsidRDefault="00FB0CAE" w:rsidP="00FB0CAE">
      <w:pPr>
        <w:rPr>
          <w:sz w:val="16"/>
        </w:rPr>
      </w:pPr>
      <w:r w:rsidRPr="00800925">
        <w:rPr>
          <w:rStyle w:val="StyleUnderline"/>
        </w:rPr>
        <w:t xml:space="preserve">The </w:t>
      </w:r>
      <w:r w:rsidRPr="00A50E06">
        <w:rPr>
          <w:rStyle w:val="Emphasis"/>
          <w:highlight w:val="green"/>
        </w:rPr>
        <w:t xml:space="preserve">effects of climate </w:t>
      </w:r>
      <w:r w:rsidRPr="00800925">
        <w:rPr>
          <w:rStyle w:val="StyleUnderline"/>
        </w:rPr>
        <w:t xml:space="preserve">on natural resources </w:t>
      </w:r>
      <w:r w:rsidRPr="00A50E06">
        <w:rPr>
          <w:rStyle w:val="Emphasis"/>
          <w:highlight w:val="green"/>
          <w:bdr w:val="single" w:sz="18" w:space="0" w:color="auto"/>
        </w:rPr>
        <w:t>have become highly relevant</w:t>
      </w:r>
      <w:r w:rsidRPr="00A50E06">
        <w:rPr>
          <w:rStyle w:val="StyleUnderline"/>
          <w:highlight w:val="green"/>
        </w:rPr>
        <w:t xml:space="preserve"> </w:t>
      </w:r>
      <w:r w:rsidRPr="00800925">
        <w:rPr>
          <w:rStyle w:val="StyleUnderline"/>
        </w:rPr>
        <w:t>(</w:t>
      </w:r>
      <w:proofErr w:type="spellStart"/>
      <w:r w:rsidRPr="00800925">
        <w:rPr>
          <w:rStyle w:val="StyleUnderline"/>
        </w:rPr>
        <w:t>Cannell</w:t>
      </w:r>
      <w:proofErr w:type="spellEnd"/>
      <w:r w:rsidRPr="00800925">
        <w:rPr>
          <w:rStyle w:val="StyleUnderline"/>
        </w:rPr>
        <w:t xml:space="preserve"> et al. 1995). </w:t>
      </w:r>
      <w:r w:rsidRPr="00800925">
        <w:rPr>
          <w:sz w:val="16"/>
        </w:rPr>
        <w:t xml:space="preserve">In forestry, there is an increasing interest to study the influence of climate on forest productivity (Álvarez et al. 2013), forest hydrology (Dai et al. 2011), soil water availability (Ge et al. 2013), and wood quality (Xu et al. 2013). </w:t>
      </w:r>
      <w:r w:rsidRPr="00800925">
        <w:rPr>
          <w:rStyle w:val="StyleUnderline"/>
        </w:rPr>
        <w:t xml:space="preserve">Nowadays, </w:t>
      </w:r>
      <w:r w:rsidRPr="00A50E06">
        <w:rPr>
          <w:rStyle w:val="Emphasis"/>
          <w:highlight w:val="green"/>
        </w:rPr>
        <w:t>climate data</w:t>
      </w:r>
      <w:r w:rsidRPr="00A50E06">
        <w:rPr>
          <w:rStyle w:val="StyleUnderline"/>
          <w:highlight w:val="green"/>
        </w:rPr>
        <w:t xml:space="preserve"> </w:t>
      </w:r>
      <w:r w:rsidRPr="00800925">
        <w:rPr>
          <w:rStyle w:val="StyleUnderline"/>
        </w:rPr>
        <w:t xml:space="preserve">are also </w:t>
      </w:r>
      <w:r w:rsidRPr="00A50E06">
        <w:rPr>
          <w:rStyle w:val="Emphasis"/>
          <w:highlight w:val="green"/>
        </w:rPr>
        <w:t>required for</w:t>
      </w:r>
      <w:r w:rsidRPr="00A50E06">
        <w:rPr>
          <w:rStyle w:val="StyleUnderline"/>
          <w:highlight w:val="green"/>
        </w:rPr>
        <w:t xml:space="preserve"> </w:t>
      </w:r>
      <w:r w:rsidRPr="00A50E06">
        <w:rPr>
          <w:rStyle w:val="Emphasis"/>
          <w:highlight w:val="green"/>
        </w:rPr>
        <w:t>parameterizing process-based simulators of tree growth</w:t>
      </w:r>
      <w:r w:rsidRPr="00800925">
        <w:rPr>
          <w:sz w:val="16"/>
        </w:rPr>
        <w:t xml:space="preserve"> (Sands and Landsberg 2002) </w:t>
      </w:r>
      <w:r w:rsidRPr="00800925">
        <w:rPr>
          <w:rStyle w:val="StyleUnderline"/>
        </w:rPr>
        <w:t xml:space="preserve">and for </w:t>
      </w:r>
      <w:r w:rsidRPr="00A50E06">
        <w:rPr>
          <w:rStyle w:val="Emphasis"/>
          <w:highlight w:val="green"/>
        </w:rPr>
        <w:t>studying forest water balance</w:t>
      </w:r>
      <w:r w:rsidRPr="00A50E06">
        <w:rPr>
          <w:sz w:val="16"/>
          <w:highlight w:val="green"/>
        </w:rPr>
        <w:t xml:space="preserve"> </w:t>
      </w:r>
      <w:r w:rsidRPr="00800925">
        <w:rPr>
          <w:sz w:val="16"/>
        </w:rPr>
        <w:t xml:space="preserve">(Huber and </w:t>
      </w:r>
      <w:proofErr w:type="spellStart"/>
      <w:r w:rsidRPr="00800925">
        <w:rPr>
          <w:sz w:val="16"/>
        </w:rPr>
        <w:t>Trecaman</w:t>
      </w:r>
      <w:proofErr w:type="spellEnd"/>
      <w:r w:rsidRPr="00800925">
        <w:rPr>
          <w:sz w:val="16"/>
        </w:rPr>
        <w:t xml:space="preserve"> 2002), </w:t>
      </w:r>
      <w:r w:rsidRPr="00A50E06">
        <w:rPr>
          <w:rStyle w:val="Emphasis"/>
          <w:highlight w:val="green"/>
        </w:rPr>
        <w:t>phenology processes</w:t>
      </w:r>
      <w:r w:rsidRPr="00A50E06">
        <w:rPr>
          <w:rStyle w:val="StyleUnderline"/>
          <w:highlight w:val="green"/>
        </w:rPr>
        <w:t xml:space="preserve"> </w:t>
      </w:r>
      <w:r w:rsidRPr="00800925">
        <w:rPr>
          <w:rStyle w:val="StyleUnderline"/>
        </w:rPr>
        <w:t>(Caveside</w:t>
      </w:r>
      <w:r w:rsidRPr="00800925">
        <w:rPr>
          <w:sz w:val="16"/>
        </w:rPr>
        <w:t xml:space="preserve"> et al. 2005) </w:t>
      </w:r>
      <w:r w:rsidRPr="00800925">
        <w:rPr>
          <w:rStyle w:val="StyleUnderline"/>
        </w:rPr>
        <w:t xml:space="preserve">and to carry out </w:t>
      </w:r>
      <w:r w:rsidRPr="00A50E06">
        <w:rPr>
          <w:rStyle w:val="Emphasis"/>
          <w:highlight w:val="green"/>
        </w:rPr>
        <w:t>pest and disease research</w:t>
      </w:r>
      <w:r w:rsidRPr="00A50E06">
        <w:rPr>
          <w:sz w:val="16"/>
          <w:highlight w:val="green"/>
        </w:rPr>
        <w:t xml:space="preserve"> </w:t>
      </w:r>
      <w:r w:rsidRPr="00800925">
        <w:rPr>
          <w:sz w:val="16"/>
        </w:rPr>
        <w:t>(</w:t>
      </w:r>
      <w:proofErr w:type="spellStart"/>
      <w:r w:rsidRPr="00800925">
        <w:rPr>
          <w:sz w:val="16"/>
        </w:rPr>
        <w:t>Ahumada</w:t>
      </w:r>
      <w:proofErr w:type="spellEnd"/>
      <w:r w:rsidRPr="00800925">
        <w:rPr>
          <w:sz w:val="16"/>
        </w:rPr>
        <w:t xml:space="preserve"> et al. 2013). </w:t>
      </w:r>
      <w:r w:rsidRPr="00A50E06">
        <w:rPr>
          <w:rStyle w:val="Emphasis"/>
          <w:highlight w:val="green"/>
        </w:rPr>
        <w:t>To perform these studies</w:t>
      </w:r>
      <w:r w:rsidRPr="00800925">
        <w:rPr>
          <w:rStyle w:val="StyleUnderline"/>
        </w:rPr>
        <w:t xml:space="preserve">, </w:t>
      </w:r>
      <w:r w:rsidRPr="00A50E06">
        <w:rPr>
          <w:rStyle w:val="Emphasis"/>
          <w:highlight w:val="green"/>
          <w:bdr w:val="single" w:sz="18" w:space="0" w:color="auto"/>
        </w:rPr>
        <w:t>complete and homogenous climate data that covers a sufficiently long period of time is required</w:t>
      </w:r>
      <w:r w:rsidRPr="00800925">
        <w:rPr>
          <w:sz w:val="16"/>
        </w:rPr>
        <w:t xml:space="preserve"> (</w:t>
      </w:r>
      <w:proofErr w:type="spellStart"/>
      <w:r w:rsidRPr="00800925">
        <w:rPr>
          <w:sz w:val="16"/>
        </w:rPr>
        <w:t>Teegavarapu</w:t>
      </w:r>
      <w:proofErr w:type="spellEnd"/>
      <w:r w:rsidRPr="00800925">
        <w:rPr>
          <w:sz w:val="16"/>
        </w:rPr>
        <w:t xml:space="preserve"> 2012; </w:t>
      </w:r>
      <w:proofErr w:type="spellStart"/>
      <w:r w:rsidRPr="00800925">
        <w:rPr>
          <w:sz w:val="16"/>
        </w:rPr>
        <w:t>Khosravi</w:t>
      </w:r>
      <w:proofErr w:type="spellEnd"/>
      <w:r w:rsidRPr="00800925">
        <w:rPr>
          <w:sz w:val="16"/>
        </w:rPr>
        <w:t xml:space="preserve"> et al. 2015). </w:t>
      </w:r>
      <w:r w:rsidRPr="00A50E06">
        <w:rPr>
          <w:rStyle w:val="Emphasis"/>
          <w:highlight w:val="green"/>
        </w:rPr>
        <w:t>Climate data</w:t>
      </w:r>
      <w:r w:rsidRPr="00A50E06">
        <w:rPr>
          <w:rStyle w:val="StyleUnderline"/>
          <w:highlight w:val="green"/>
        </w:rPr>
        <w:t xml:space="preserve"> </w:t>
      </w:r>
      <w:r w:rsidRPr="00A50E06">
        <w:rPr>
          <w:rStyle w:val="Emphasis"/>
          <w:highlight w:val="green"/>
        </w:rPr>
        <w:t>often</w:t>
      </w:r>
      <w:r w:rsidRPr="00A50E06">
        <w:rPr>
          <w:rStyle w:val="StyleUnderline"/>
          <w:highlight w:val="green"/>
        </w:rPr>
        <w:t xml:space="preserve"> </w:t>
      </w:r>
      <w:r w:rsidRPr="00800925">
        <w:rPr>
          <w:rStyle w:val="StyleUnderline"/>
        </w:rPr>
        <w:t xml:space="preserve">have </w:t>
      </w:r>
      <w:r w:rsidRPr="00A50E06">
        <w:rPr>
          <w:rStyle w:val="Emphasis"/>
          <w:highlight w:val="green"/>
        </w:rPr>
        <w:t xml:space="preserve">missing information </w:t>
      </w:r>
      <w:r w:rsidRPr="00A50E06">
        <w:rPr>
          <w:rStyle w:val="Emphasis"/>
          <w:highlight w:val="green"/>
          <w:bdr w:val="single" w:sz="18" w:space="0" w:color="auto"/>
        </w:rPr>
        <w:t>that limits their use</w:t>
      </w:r>
      <w:r w:rsidRPr="00A50E06">
        <w:rPr>
          <w:sz w:val="16"/>
          <w:highlight w:val="green"/>
        </w:rPr>
        <w:t xml:space="preserve"> </w:t>
      </w:r>
      <w:r w:rsidRPr="00800925">
        <w:rPr>
          <w:sz w:val="16"/>
        </w:rPr>
        <w:t xml:space="preserve">(Alfaro and Pacheco 2000). </w:t>
      </w:r>
      <w:r w:rsidRPr="00A50E06">
        <w:rPr>
          <w:rStyle w:val="Emphasis"/>
          <w:highlight w:val="green"/>
        </w:rPr>
        <w:t xml:space="preserve">Missing values </w:t>
      </w:r>
      <w:r w:rsidRPr="00800925">
        <w:rPr>
          <w:rStyle w:val="StyleUnderline"/>
        </w:rPr>
        <w:t xml:space="preserve">in climate series </w:t>
      </w:r>
      <w:r w:rsidRPr="00A50E06">
        <w:rPr>
          <w:rStyle w:val="Emphasis"/>
          <w:highlight w:val="green"/>
        </w:rPr>
        <w:t>affects parameter estimation</w:t>
      </w:r>
      <w:r w:rsidRPr="00A50E06">
        <w:rPr>
          <w:rStyle w:val="StyleUnderline"/>
          <w:highlight w:val="green"/>
        </w:rPr>
        <w:t xml:space="preserve"> </w:t>
      </w:r>
      <w:r w:rsidRPr="00800925">
        <w:rPr>
          <w:rStyle w:val="StyleUnderline"/>
        </w:rPr>
        <w:t xml:space="preserve">when applying regression and multivariate analysis techniques </w:t>
      </w:r>
      <w:r w:rsidRPr="00800925">
        <w:rPr>
          <w:sz w:val="16"/>
        </w:rPr>
        <w:t>(Ramos-</w:t>
      </w:r>
      <w:proofErr w:type="spellStart"/>
      <w:r w:rsidRPr="00800925">
        <w:rPr>
          <w:sz w:val="16"/>
        </w:rPr>
        <w:t>Calzado</w:t>
      </w:r>
      <w:proofErr w:type="spellEnd"/>
      <w:r w:rsidRPr="00800925">
        <w:rPr>
          <w:sz w:val="16"/>
        </w:rPr>
        <w:t xml:space="preserve"> et al. 2008). In most cases, some techniques must be applied to estimate missing data. In forestry, there are few studies that have compared the accuracy of different approaches. Furthermore, factors that might affect their precision have not been studied in detail. The simplest approach for imputing missing values involves the data being </w:t>
      </w:r>
      <w:proofErr w:type="gramStart"/>
      <w:r w:rsidRPr="00800925">
        <w:rPr>
          <w:sz w:val="16"/>
        </w:rPr>
        <w:t>filled-in.</w:t>
      </w:r>
      <w:proofErr w:type="gramEnd"/>
      <w:r w:rsidRPr="00800925">
        <w:rPr>
          <w:sz w:val="16"/>
        </w:rPr>
        <w:t xml:space="preserve"> </w:t>
      </w:r>
      <w:r w:rsidRPr="00800925">
        <w:rPr>
          <w:rStyle w:val="StyleUnderline"/>
        </w:rPr>
        <w:t xml:space="preserve">The </w:t>
      </w:r>
      <w:r w:rsidRPr="00A50E06">
        <w:rPr>
          <w:rStyle w:val="Emphasis"/>
          <w:highlight w:val="green"/>
        </w:rPr>
        <w:t>main limitation</w:t>
      </w:r>
      <w:r w:rsidRPr="00A50E06">
        <w:rPr>
          <w:rStyle w:val="StyleUnderline"/>
          <w:highlight w:val="green"/>
        </w:rPr>
        <w:t xml:space="preserve"> </w:t>
      </w:r>
      <w:r w:rsidRPr="00800925">
        <w:rPr>
          <w:rStyle w:val="StyleUnderline"/>
        </w:rPr>
        <w:t xml:space="preserve">is that these </w:t>
      </w:r>
      <w:r w:rsidRPr="00A50E06">
        <w:rPr>
          <w:rStyle w:val="Emphasis"/>
          <w:highlight w:val="green"/>
        </w:rPr>
        <w:t>approaches</w:t>
      </w:r>
      <w:r w:rsidRPr="00A50E06">
        <w:rPr>
          <w:rStyle w:val="StyleUnderline"/>
          <w:highlight w:val="green"/>
        </w:rPr>
        <w:t xml:space="preserve"> </w:t>
      </w:r>
      <w:r w:rsidRPr="00800925">
        <w:rPr>
          <w:rStyle w:val="StyleUnderline"/>
        </w:rPr>
        <w:t xml:space="preserve">are suitable for small gaps and </w:t>
      </w:r>
      <w:r w:rsidRPr="00A50E06">
        <w:rPr>
          <w:rStyle w:val="Emphasis"/>
          <w:highlight w:val="green"/>
        </w:rPr>
        <w:t xml:space="preserve">can only be applied to climate variables with a high degree of autocorrelation </w:t>
      </w:r>
      <w:r w:rsidRPr="00800925">
        <w:rPr>
          <w:sz w:val="16"/>
        </w:rPr>
        <w:t>(</w:t>
      </w:r>
      <w:proofErr w:type="spellStart"/>
      <w:r w:rsidRPr="00800925">
        <w:rPr>
          <w:sz w:val="16"/>
        </w:rPr>
        <w:t>Khosravi</w:t>
      </w:r>
      <w:proofErr w:type="spellEnd"/>
      <w:r w:rsidRPr="00800925">
        <w:rPr>
          <w:sz w:val="16"/>
        </w:rPr>
        <w:t xml:space="preserve"> et al. 2015), </w:t>
      </w:r>
      <w:r w:rsidRPr="00A50E06">
        <w:rPr>
          <w:rStyle w:val="Emphasis"/>
          <w:highlight w:val="green"/>
          <w:bdr w:val="single" w:sz="18" w:space="0" w:color="auto"/>
        </w:rPr>
        <w:t>which is not the case for annual mean temperatures or precipitation values</w:t>
      </w:r>
      <w:r w:rsidRPr="00800925">
        <w:rPr>
          <w:sz w:val="16"/>
        </w:rPr>
        <w:t>. A more common approach to complete missing data is to use information from neighboring meteorological stations (</w:t>
      </w:r>
      <w:proofErr w:type="spellStart"/>
      <w:r w:rsidRPr="00800925">
        <w:rPr>
          <w:sz w:val="16"/>
        </w:rPr>
        <w:t>Vasiliev</w:t>
      </w:r>
      <w:proofErr w:type="spellEnd"/>
      <w:r w:rsidRPr="00800925">
        <w:rPr>
          <w:sz w:val="16"/>
        </w:rPr>
        <w:t xml:space="preserve"> 1996), using techniques such as inverse distance weighting (IDW). Nonetheless, horizontal distance is not a measure of spatial autocorrelation (e.g., Ahrens 2006; Ramos-</w:t>
      </w:r>
      <w:proofErr w:type="spellStart"/>
      <w:r w:rsidRPr="00800925">
        <w:rPr>
          <w:sz w:val="16"/>
        </w:rPr>
        <w:t>Calzado</w:t>
      </w:r>
      <w:proofErr w:type="spellEnd"/>
      <w:r w:rsidRPr="00800925">
        <w:rPr>
          <w:sz w:val="16"/>
        </w:rPr>
        <w:t xml:space="preserve"> et al. 2008), especially when the region contains prominent topographic features or major water bodies. Indeed, two relatively close stations can feature substantial differences in their mean climate and climate variability if they are located at opposite sides of a mountain range. Spatial correlations could be quantified by calculating the correlation coefficient between time series obtained at different locations. </w:t>
      </w:r>
      <w:proofErr w:type="spellStart"/>
      <w:r w:rsidRPr="00800925">
        <w:rPr>
          <w:sz w:val="16"/>
        </w:rPr>
        <w:t>Teegavarapu</w:t>
      </w:r>
      <w:proofErr w:type="spellEnd"/>
      <w:r w:rsidRPr="00800925">
        <w:rPr>
          <w:sz w:val="16"/>
        </w:rPr>
        <w:t xml:space="preserve"> and </w:t>
      </w:r>
      <w:proofErr w:type="spellStart"/>
      <w:r w:rsidRPr="00800925">
        <w:rPr>
          <w:sz w:val="16"/>
        </w:rPr>
        <w:t>Chandramouli</w:t>
      </w:r>
      <w:proofErr w:type="spellEnd"/>
      <w:r w:rsidRPr="00800925">
        <w:rPr>
          <w:sz w:val="16"/>
        </w:rPr>
        <w:t xml:space="preserve"> (2005) found that replacing distances with correlation coefficients as weights improved estimation of missing precipitation data. The resulting method is known as a coefficient of correlation weighting (CCW), reported by </w:t>
      </w:r>
      <w:proofErr w:type="spellStart"/>
      <w:r w:rsidRPr="00800925">
        <w:rPr>
          <w:sz w:val="16"/>
        </w:rPr>
        <w:t>Teegavarapu</w:t>
      </w:r>
      <w:proofErr w:type="spellEnd"/>
      <w:r w:rsidRPr="00800925">
        <w:rPr>
          <w:sz w:val="16"/>
        </w:rPr>
        <w:t xml:space="preserve"> (2009).</w:t>
      </w:r>
    </w:p>
    <w:p w14:paraId="7AFA5D90" w14:textId="77777777" w:rsidR="00FB0CAE" w:rsidRDefault="00FB0CAE" w:rsidP="00FB0CAE">
      <w:pPr>
        <w:pStyle w:val="Heading4"/>
      </w:pPr>
      <w:r w:rsidRPr="00672307">
        <w:t xml:space="preserve">Prevents </w:t>
      </w:r>
      <w:r>
        <w:rPr>
          <w:u w:val="single"/>
        </w:rPr>
        <w:t>e</w:t>
      </w:r>
      <w:r w:rsidRPr="00B84E85">
        <w:rPr>
          <w:u w:val="single"/>
        </w:rPr>
        <w:t>xtinction</w:t>
      </w:r>
      <w:r>
        <w:t>.</w:t>
      </w:r>
    </w:p>
    <w:p w14:paraId="71E4556B" w14:textId="77777777" w:rsidR="00FB0CAE" w:rsidRPr="008723F8" w:rsidRDefault="00FB0CAE" w:rsidP="00FB0CAE">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5FADF0AA" w14:textId="77777777" w:rsidR="00FB0CAE" w:rsidRDefault="00FB0CAE" w:rsidP="00FB0CAE">
      <w:pPr>
        <w:rPr>
          <w:sz w:val="16"/>
        </w:rPr>
      </w:pPr>
      <w:r w:rsidRPr="009127C2">
        <w:rPr>
          <w:sz w:val="16"/>
        </w:rPr>
        <w:t>Climate Change</w:t>
      </w:r>
      <w:r>
        <w:rPr>
          <w:sz w:val="16"/>
        </w:rPr>
        <w:t xml:space="preserve"> </w:t>
      </w:r>
      <w:r w:rsidRPr="00F72911">
        <w:rPr>
          <w:sz w:val="16"/>
        </w:rPr>
        <w:t>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F72911">
        <w:rPr>
          <w:sz w:val="16"/>
        </w:rPr>
        <w:t>Rockstrom</w:t>
      </w:r>
      <w:proofErr w:type="spellEnd"/>
      <w:r w:rsidRPr="00F72911">
        <w:rPr>
          <w:sz w:val="16"/>
        </w:rPr>
        <w:t xml:space="preserve">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w:t>
      </w:r>
      <w:proofErr w:type="spellStart"/>
      <w:r w:rsidRPr="00F72911">
        <w:rPr>
          <w:sz w:val="16"/>
        </w:rPr>
        <w:t>Kump</w:t>
      </w:r>
      <w:proofErr w:type="spellEnd"/>
      <w:r w:rsidRPr="00F72911">
        <w:rPr>
          <w:sz w:val="16"/>
        </w:rPr>
        <w:t xml:space="preserve">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w:t>
      </w:r>
      <w:proofErr w:type="spellStart"/>
      <w:r w:rsidRPr="00F72911">
        <w:rPr>
          <w:sz w:val="16"/>
        </w:rPr>
        <w:t>Engelke</w:t>
      </w:r>
      <w:proofErr w:type="spellEnd"/>
      <w:r w:rsidRPr="00F72911">
        <w:rPr>
          <w:sz w:val="16"/>
        </w:rPr>
        <w:t xml:space="preserv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A50E06">
        <w:rPr>
          <w:rStyle w:val="StyleUnderline"/>
          <w:highlight w:val="green"/>
        </w:rPr>
        <w:t>Climate</w:t>
      </w:r>
      <w:r w:rsidRPr="00F86273">
        <w:rPr>
          <w:rStyle w:val="StyleUnderline"/>
        </w:rPr>
        <w:t xml:space="preserve"> change </w:t>
      </w:r>
      <w:r w:rsidRPr="00A50E06">
        <w:rPr>
          <w:rStyle w:val="StyleUnderline"/>
          <w:highlight w:val="green"/>
        </w:rPr>
        <w:t xml:space="preserve">could </w:t>
      </w:r>
      <w:r w:rsidRPr="00A50E06">
        <w:rPr>
          <w:rStyle w:val="Emphasis"/>
          <w:highlight w:val="green"/>
        </w:rPr>
        <w:t>be</w:t>
      </w:r>
      <w:r w:rsidRPr="00F86273">
        <w:rPr>
          <w:rStyle w:val="StyleUnderline"/>
        </w:rPr>
        <w:t xml:space="preserve">come an </w:t>
      </w:r>
      <w:r w:rsidRPr="00A50E06">
        <w:rPr>
          <w:rStyle w:val="Emphasis"/>
          <w:highlight w:val="green"/>
        </w:rPr>
        <w:t>existential</w:t>
      </w:r>
      <w:r w:rsidRPr="00F72911">
        <w:rPr>
          <w:rStyle w:val="Emphasis"/>
        </w:rPr>
        <w:t xml:space="preserve"> threat</w:t>
      </w:r>
      <w:r w:rsidRPr="00F86273">
        <w:rPr>
          <w:rStyle w:val="StyleUnderline"/>
        </w:rPr>
        <w:t xml:space="preserve"> to humanity </w:t>
      </w:r>
      <w:r w:rsidRPr="00A50E06">
        <w:rPr>
          <w:rStyle w:val="StyleUnderline"/>
          <w:highlight w:val="green"/>
        </w:rPr>
        <w:t xml:space="preserve">if the </w:t>
      </w:r>
      <w:r w:rsidRPr="00A50E06">
        <w:rPr>
          <w:rStyle w:val="Emphasis"/>
          <w:b w:val="0"/>
          <w:bCs/>
          <w:highlight w:val="green"/>
        </w:rPr>
        <w:t>planet</w:t>
      </w:r>
      <w:r w:rsidRPr="00200733">
        <w:rPr>
          <w:rStyle w:val="StyleUnderline"/>
          <w:b/>
          <w:bCs/>
        </w:rPr>
        <w:t>’s</w:t>
      </w:r>
      <w:r w:rsidRPr="00F86273">
        <w:rPr>
          <w:rStyle w:val="StyleUnderline"/>
        </w:rPr>
        <w:t xml:space="preserve"> climate </w:t>
      </w:r>
      <w:r w:rsidRPr="00A50E06">
        <w:rPr>
          <w:rStyle w:val="StyleUnderline"/>
          <w:highlight w:val="green"/>
        </w:rPr>
        <w:t xml:space="preserve">reaches a </w:t>
      </w:r>
      <w:r w:rsidRPr="00A50E06">
        <w:rPr>
          <w:rStyle w:val="Emphasis"/>
          <w:b w:val="0"/>
          <w:bCs/>
          <w:highlight w:val="gree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A50E06">
        <w:rPr>
          <w:rStyle w:val="Emphasis"/>
          <w:b w:val="0"/>
          <w:bCs/>
          <w:highlight w:val="gree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F72911">
        <w:rPr>
          <w:rStyle w:val="Emphasis"/>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A50E06">
        <w:rPr>
          <w:rStyle w:val="Emphasis"/>
          <w:highlight w:val="green"/>
        </w:rPr>
        <w:t>12°</w:t>
      </w:r>
      <w:r w:rsidRPr="00F86273">
        <w:rPr>
          <w:rStyle w:val="StyleUnderline"/>
        </w:rPr>
        <w:t xml:space="preserve">C </w:t>
      </w:r>
      <w:r w:rsidRPr="00A50E06">
        <w:rPr>
          <w:rStyle w:val="StyleUnderline"/>
          <w:highlight w:val="green"/>
        </w:rPr>
        <w:t>would leave</w:t>
      </w:r>
      <w:r w:rsidRPr="00F86273">
        <w:rPr>
          <w:rStyle w:val="StyleUnderline"/>
        </w:rPr>
        <w:t xml:space="preserve"> much of </w:t>
      </w:r>
      <w:r w:rsidRPr="00A50E06">
        <w:rPr>
          <w:rStyle w:val="StyleUnderline"/>
          <w:highlight w:val="green"/>
        </w:rPr>
        <w:t xml:space="preserve">the planet </w:t>
      </w:r>
      <w:r w:rsidRPr="00A50E06">
        <w:rPr>
          <w:rStyle w:val="Emphasis"/>
          <w:highlight w:val="green"/>
        </w:rPr>
        <w:t>too hot for</w:t>
      </w:r>
      <w:r w:rsidRPr="00F72911">
        <w:rPr>
          <w:rStyle w:val="Emphasis"/>
        </w:rPr>
        <w:t xml:space="preserve"> human </w:t>
      </w:r>
      <w:r w:rsidRPr="00A50E06">
        <w:rPr>
          <w:rStyle w:val="Emphasis"/>
          <w:highlight w:val="green"/>
        </w:rPr>
        <w:t>habitation</w:t>
      </w:r>
      <w:r w:rsidRPr="00F72911">
        <w:rPr>
          <w:sz w:val="16"/>
        </w:rPr>
        <w:t xml:space="preserve"> (Sherwood et al. 2010). </w:t>
      </w:r>
      <w:r w:rsidRPr="00F86273">
        <w:rPr>
          <w:rStyle w:val="StyleUnderline"/>
        </w:rPr>
        <w:t xml:space="preserve">The </w:t>
      </w:r>
      <w:r w:rsidRPr="00A50E06">
        <w:rPr>
          <w:rStyle w:val="Emphasis"/>
          <w:highlight w:val="green"/>
        </w:rPr>
        <w:t>indirect</w:t>
      </w:r>
      <w:r w:rsidRPr="00A50E06">
        <w:rPr>
          <w:rStyle w:val="StyleUnderline"/>
          <w:highlight w:val="green"/>
        </w:rPr>
        <w:t xml:space="preserve"> effects</w:t>
      </w:r>
      <w:r w:rsidRPr="00F86273">
        <w:rPr>
          <w:rStyle w:val="StyleUnderline"/>
        </w:rPr>
        <w:t xml:space="preserve"> of climate change could </w:t>
      </w:r>
      <w:r w:rsidRPr="00A50E06">
        <w:rPr>
          <w:rStyle w:val="StyleUnderline"/>
          <w:highlight w:val="green"/>
        </w:rPr>
        <w:t>include</w:t>
      </w:r>
      <w:r w:rsidRPr="00F72911">
        <w:rPr>
          <w:sz w:val="16"/>
        </w:rPr>
        <w:t xml:space="preserve">, inter alia, </w:t>
      </w:r>
      <w:r w:rsidRPr="00F86273">
        <w:rPr>
          <w:rStyle w:val="StyleUnderline"/>
        </w:rPr>
        <w:t xml:space="preserve">rising </w:t>
      </w:r>
      <w:r w:rsidRPr="00F72911">
        <w:rPr>
          <w:rStyle w:val="Emphasis"/>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A50E06">
        <w:rPr>
          <w:rStyle w:val="Emphasis"/>
          <w:highlight w:val="green"/>
        </w:rPr>
        <w:t>disasters</w:t>
      </w:r>
      <w:r w:rsidRPr="00F72911">
        <w:rPr>
          <w:sz w:val="16"/>
        </w:rPr>
        <w:t xml:space="preserve"> (e.g., hurricanes and forest fires); </w:t>
      </w:r>
      <w:r w:rsidRPr="00F86273">
        <w:rPr>
          <w:rStyle w:val="StyleUnderline"/>
        </w:rPr>
        <w:t xml:space="preserve">environmental </w:t>
      </w:r>
      <w:r w:rsidRPr="00A50E06">
        <w:rPr>
          <w:rStyle w:val="StyleUnderline"/>
          <w:highlight w:val="green"/>
        </w:rPr>
        <w:t xml:space="preserve">pressures on </w:t>
      </w:r>
      <w:r w:rsidRPr="00A50E06">
        <w:rPr>
          <w:rStyle w:val="Emphasis"/>
          <w:highlight w:val="green"/>
        </w:rPr>
        <w:t>water</w:t>
      </w:r>
      <w:r w:rsidRPr="00A50E06">
        <w:rPr>
          <w:rStyle w:val="StyleUnderline"/>
          <w:highlight w:val="green"/>
        </w:rPr>
        <w:t xml:space="preserve"> and </w:t>
      </w:r>
      <w:r w:rsidRPr="00A50E06">
        <w:rPr>
          <w:rStyle w:val="Emphasis"/>
          <w:highlight w:val="green"/>
        </w:rPr>
        <w:t>food</w:t>
      </w:r>
      <w:r w:rsidRPr="00F72911">
        <w:rPr>
          <w:rStyle w:val="Emphasis"/>
        </w:rPr>
        <w:t xml:space="preserve"> 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A50E06">
        <w:rPr>
          <w:rStyle w:val="Emphasis"/>
          <w:highlight w:val="green"/>
        </w:rPr>
        <w:t>viruses</w:t>
      </w:r>
      <w:r w:rsidRPr="00017DEF">
        <w:rPr>
          <w:rStyle w:val="StyleUnderline"/>
        </w:rPr>
        <w:t xml:space="preserve">; </w:t>
      </w:r>
      <w:r w:rsidRPr="00A50E06">
        <w:rPr>
          <w:rStyle w:val="StyleUnderline"/>
          <w:highlight w:val="green"/>
        </w:rPr>
        <w:t>and</w:t>
      </w:r>
      <w:r w:rsidRPr="00F46D9E">
        <w:t>,</w:t>
      </w:r>
      <w:r w:rsidRPr="00F72911">
        <w:rPr>
          <w:sz w:val="16"/>
        </w:rPr>
        <w:t xml:space="preserve"> of course, </w:t>
      </w:r>
      <w:r w:rsidRPr="00F86273">
        <w:rPr>
          <w:rStyle w:val="StyleUnderline"/>
        </w:rPr>
        <w:t xml:space="preserve">large-scale human </w:t>
      </w:r>
      <w:r w:rsidRPr="00A50E06">
        <w:rPr>
          <w:rStyle w:val="Emphasis"/>
          <w:highlight w:val="gree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A50E06">
        <w:rPr>
          <w:rStyle w:val="Emphasis"/>
          <w:highlight w:val="green"/>
        </w:rPr>
        <w:t>collapse of</w:t>
      </w:r>
      <w:r w:rsidRPr="00F72911">
        <w:rPr>
          <w:rStyle w:val="Emphasis"/>
        </w:rPr>
        <w:t xml:space="preserve"> human </w:t>
      </w:r>
      <w:r w:rsidRPr="00A50E06">
        <w:rPr>
          <w:rStyle w:val="Emphasis"/>
          <w:highlight w:val="gree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“big five” mass extinction events</w:t>
      </w:r>
      <w:r w:rsidRPr="00F86273">
        <w:rPr>
          <w:rStyle w:val="StyleUnderline"/>
        </w:rPr>
        <w:t xml:space="preserve"> have been </w:t>
      </w:r>
      <w:r w:rsidRPr="00A50E06">
        <w:rPr>
          <w:rStyle w:val="Emphasis"/>
          <w:highlight w:val="green"/>
        </w:rPr>
        <w:t>link</w:t>
      </w:r>
      <w:r w:rsidRPr="007424D2">
        <w:rPr>
          <w:rStyle w:val="StyleUnderline"/>
        </w:rPr>
        <w:t>ed</w:t>
      </w:r>
      <w:r w:rsidRPr="00F86273">
        <w:rPr>
          <w:rStyle w:val="StyleUnderline"/>
        </w:rPr>
        <w:t xml:space="preserve"> </w:t>
      </w:r>
      <w:r w:rsidRPr="00A50E06">
        <w:rPr>
          <w:rStyle w:val="StyleUnderline"/>
          <w:highlight w:val="green"/>
        </w:rPr>
        <w:t>to</w:t>
      </w:r>
      <w:r w:rsidRPr="00F86273">
        <w:rPr>
          <w:rStyle w:val="StyleUnderline"/>
        </w:rPr>
        <w:t xml:space="preserve"> dramatic shifts in Earth’s </w:t>
      </w:r>
      <w:r w:rsidRPr="00A50E06">
        <w:rPr>
          <w:rStyle w:val="Emphasis"/>
          <w:highlight w:val="gree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F72911">
        <w:rPr>
          <w:sz w:val="16"/>
        </w:rPr>
        <w:t>Rockstrom</w:t>
      </w:r>
      <w:proofErr w:type="spellEnd"/>
      <w:r w:rsidRPr="00F72911">
        <w:rPr>
          <w:sz w:val="16"/>
        </w:rPr>
        <w:t xml:space="preserve">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A50E06">
        <w:rPr>
          <w:rStyle w:val="Emphasis"/>
          <w:highlight w:val="green"/>
        </w:rPr>
        <w:t>positive</w:t>
      </w:r>
      <w:r w:rsidRPr="00F72911">
        <w:rPr>
          <w:rStyle w:val="Emphasis"/>
        </w:rPr>
        <w:t xml:space="preserve"> feedback </w:t>
      </w:r>
      <w:r w:rsidRPr="00A50E06">
        <w:rPr>
          <w:rStyle w:val="Emphasis"/>
          <w:highlight w:val="green"/>
        </w:rPr>
        <w:t>loops</w:t>
      </w:r>
      <w:r w:rsidRPr="00F72911">
        <w:rPr>
          <w:sz w:val="16"/>
        </w:rPr>
        <w:t xml:space="preserve"> in Earth’s climate system </w:t>
      </w:r>
      <w:r w:rsidRPr="00F86273">
        <w:rPr>
          <w:rStyle w:val="StyleUnderline"/>
        </w:rPr>
        <w:t xml:space="preserve">could </w:t>
      </w:r>
      <w:r w:rsidRPr="00A50E06">
        <w:rPr>
          <w:rStyle w:val="StyleUnderline"/>
          <w:highlight w:val="green"/>
        </w:rPr>
        <w:t>lead to</w:t>
      </w:r>
      <w:r w:rsidRPr="00F72911">
        <w:rPr>
          <w:sz w:val="16"/>
        </w:rPr>
        <w:t xml:space="preserve"> potentially </w:t>
      </w:r>
      <w:r w:rsidRPr="00A50E06">
        <w:rPr>
          <w:rStyle w:val="Emphasis"/>
          <w:highlight w:val="gree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A50E06">
        <w:rPr>
          <w:rStyle w:val="Emphasis"/>
          <w:highlight w:val="green"/>
        </w:rPr>
        <w:t>“runaway”</w:t>
      </w:r>
      <w:r w:rsidRPr="00F86273">
        <w:rPr>
          <w:rStyle w:val="StyleUnderline"/>
        </w:rPr>
        <w:t xml:space="preserve"> climate </w:t>
      </w:r>
      <w:r w:rsidRPr="00A50E06">
        <w:rPr>
          <w:rStyle w:val="StyleUnderline"/>
          <w:highlight w:val="green"/>
        </w:rPr>
        <w:t>change</w:t>
      </w:r>
      <w:r w:rsidRPr="00F72911">
        <w:rPr>
          <w:sz w:val="16"/>
        </w:rPr>
        <w:t xml:space="preserve">. For example, </w:t>
      </w:r>
      <w:r w:rsidRPr="00F86273">
        <w:rPr>
          <w:rStyle w:val="StyleUnderline"/>
        </w:rPr>
        <w:t xml:space="preserve">the melting of </w:t>
      </w:r>
      <w:r w:rsidRPr="00F72911">
        <w:rPr>
          <w:rStyle w:val="Emphasis"/>
        </w:rPr>
        <w:t>Arctic “permafrost”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A50E06">
        <w:rPr>
          <w:rStyle w:val="StyleUnderline"/>
          <w:highlight w:val="green"/>
        </w:rPr>
        <w:t>a</w:t>
      </w:r>
      <w:r w:rsidRPr="00F86273">
        <w:rPr>
          <w:rStyle w:val="StyleUnderline"/>
        </w:rPr>
        <w:t xml:space="preserve"> “planetary </w:t>
      </w:r>
      <w:r w:rsidRPr="00A50E06">
        <w:rPr>
          <w:rStyle w:val="Emphasis"/>
          <w:highlight w:val="green"/>
        </w:rPr>
        <w:t>threshold</w:t>
      </w:r>
      <w:r w:rsidRPr="00F86273">
        <w:rPr>
          <w:rStyle w:val="StyleUnderline"/>
        </w:rPr>
        <w:t xml:space="preserve">” could </w:t>
      </w:r>
      <w:r w:rsidRPr="00A50E06">
        <w:rPr>
          <w:rStyle w:val="StyleUnderline"/>
          <w:highlight w:val="green"/>
        </w:rPr>
        <w:t>exist at</w:t>
      </w:r>
      <w:r w:rsidRPr="00F72911">
        <w:rPr>
          <w:sz w:val="16"/>
        </w:rPr>
        <w:t xml:space="preserve"> global average </w:t>
      </w:r>
      <w:r w:rsidRPr="00F86273">
        <w:rPr>
          <w:rStyle w:val="StyleUnderline"/>
        </w:rPr>
        <w:t xml:space="preserve">temperature of </w:t>
      </w:r>
      <w:r w:rsidRPr="00A50E06">
        <w:rPr>
          <w:rStyle w:val="Emphasis"/>
          <w:highlight w:val="gree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average temperatures as representing </w:t>
      </w:r>
      <w:r w:rsidRPr="00F86273">
        <w:rPr>
          <w:rStyle w:val="StyleUnderline"/>
        </w:rPr>
        <w:t xml:space="preserve">the </w:t>
      </w:r>
      <w:proofErr w:type="gramStart"/>
      <w:r w:rsidRPr="00F72911">
        <w:rPr>
          <w:rStyle w:val="Emphasis"/>
        </w:rPr>
        <w:t>lower-boundary</w:t>
      </w:r>
      <w:proofErr w:type="gramEnd"/>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2EF6A145" w14:textId="77777777" w:rsidR="00FB0CAE" w:rsidRDefault="00FB0CAE" w:rsidP="00FB0CAE">
      <w:pPr>
        <w:pStyle w:val="Heading4"/>
      </w:pPr>
      <w:r>
        <w:t xml:space="preserve">Scenario 2 – </w:t>
      </w:r>
      <w:r>
        <w:rPr>
          <w:u w:val="single"/>
        </w:rPr>
        <w:t>Neutrinos</w:t>
      </w:r>
      <w:r>
        <w:t>:</w:t>
      </w:r>
    </w:p>
    <w:p w14:paraId="4695A30A" w14:textId="77777777" w:rsidR="00FB0CAE" w:rsidRDefault="00FB0CAE" w:rsidP="00FB0CAE">
      <w:pPr>
        <w:pStyle w:val="Heading4"/>
      </w:pPr>
      <w:r>
        <w:t xml:space="preserve">Earth’s Atmosphere </w:t>
      </w:r>
      <w:r>
        <w:rPr>
          <w:u w:val="single"/>
        </w:rPr>
        <w:t>limits</w:t>
      </w:r>
      <w:r>
        <w:t xml:space="preserve"> Neutrino Research – only a Moon base </w:t>
      </w:r>
      <w:r>
        <w:rPr>
          <w:u w:val="single"/>
        </w:rPr>
        <w:t>solves</w:t>
      </w:r>
      <w:r>
        <w:t>.</w:t>
      </w:r>
    </w:p>
    <w:p w14:paraId="759CA1B4" w14:textId="77777777" w:rsidR="00FB0CAE" w:rsidRPr="006A60D6" w:rsidRDefault="00FB0CAE" w:rsidP="00FB0CAE">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14F465E3" w14:textId="77777777" w:rsidR="00FB0CAE" w:rsidRPr="00AA4515" w:rsidRDefault="00FB0CAE" w:rsidP="00FB0CAE">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w:t>
      </w:r>
      <w:proofErr w:type="spellStart"/>
      <w:r w:rsidRPr="00AA4515">
        <w:rPr>
          <w:sz w:val="16"/>
        </w:rPr>
        <w:t>Livio</w:t>
      </w:r>
      <w:proofErr w:type="spellEnd"/>
      <w:r w:rsidRPr="00AA4515">
        <w:rPr>
          <w:sz w:val="16"/>
        </w:rPr>
        <w:t xml:space="preserve">, 2006; Crawford and </w:t>
      </w:r>
      <w:proofErr w:type="spellStart"/>
      <w:r w:rsidRPr="00AA4515">
        <w:rPr>
          <w:sz w:val="16"/>
        </w:rPr>
        <w:t>Zarnecki</w:t>
      </w:r>
      <w:proofErr w:type="spellEnd"/>
      <w:r w:rsidRPr="00AA4515">
        <w:rPr>
          <w:sz w:val="16"/>
        </w:rPr>
        <w:t xml:space="preserve">, 2008; Jester and </w:t>
      </w:r>
      <w:proofErr w:type="spellStart"/>
      <w:r w:rsidRPr="00AA4515">
        <w:rPr>
          <w:sz w:val="16"/>
        </w:rPr>
        <w:t>Falcke</w:t>
      </w:r>
      <w:proofErr w:type="spellEnd"/>
      <w:r w:rsidRPr="00AA4515">
        <w:rPr>
          <w:sz w:val="16"/>
        </w:rPr>
        <w:t xml:space="preserv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w:t>
      </w:r>
      <w:proofErr w:type="gramStart"/>
      <w:r w:rsidRPr="00004BE9">
        <w:rPr>
          <w:rStyle w:val="StyleUnderline"/>
        </w:rPr>
        <w:t>ever increasing</w:t>
      </w:r>
      <w:proofErr w:type="gramEnd"/>
      <w:r w:rsidRPr="00004BE9">
        <w:rPr>
          <w:rStyle w:val="StyleUnderline"/>
        </w:rPr>
        <w:t xml:space="preserve"> sensitivity, which allows one to peer deeper and deeper into the earliest phases of the cosmos, the </w:t>
      </w:r>
      <w:r w:rsidRPr="00A50E06">
        <w:rPr>
          <w:rStyle w:val="Emphasis"/>
          <w:highlight w:val="green"/>
        </w:rPr>
        <w:t>requirements for telescope sites</w:t>
      </w:r>
      <w:r w:rsidRPr="00A50E06">
        <w:rPr>
          <w:rStyle w:val="StyleUnderline"/>
          <w:highlight w:val="green"/>
        </w:rPr>
        <w:t xml:space="preserve"> </w:t>
      </w:r>
      <w:r w:rsidRPr="00004BE9">
        <w:rPr>
          <w:rStyle w:val="StyleUnderline"/>
        </w:rPr>
        <w:t xml:space="preserve">have </w:t>
      </w:r>
      <w:r w:rsidRPr="00A50E06">
        <w:rPr>
          <w:rStyle w:val="Emphasis"/>
          <w:highlight w:val="green"/>
        </w:rPr>
        <w:t>become more</w:t>
      </w:r>
      <w:r w:rsidRPr="00A50E06">
        <w:rPr>
          <w:rStyle w:val="StyleUnderline"/>
          <w:highlight w:val="green"/>
        </w:rPr>
        <w:t xml:space="preserve"> </w:t>
      </w:r>
      <w:r w:rsidRPr="00004BE9">
        <w:rPr>
          <w:rStyle w:val="StyleUnderline"/>
        </w:rPr>
        <w:t xml:space="preserve">and more </w:t>
      </w:r>
      <w:r w:rsidRPr="00A50E06">
        <w:rPr>
          <w:rStyle w:val="Emphasis"/>
          <w:highlight w:val="gree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A50E06">
        <w:rPr>
          <w:rStyle w:val="Emphasis"/>
          <w:highlight w:val="green"/>
        </w:rPr>
        <w:t>Detrimental effects of</w:t>
      </w:r>
      <w:r w:rsidRPr="00A50E06">
        <w:rPr>
          <w:highlight w:val="green"/>
          <w:u w:val="single"/>
        </w:rPr>
        <w:t xml:space="preserve"> </w:t>
      </w:r>
      <w:r w:rsidRPr="00004BE9">
        <w:rPr>
          <w:u w:val="single"/>
        </w:rPr>
        <w:t xml:space="preserve">the </w:t>
      </w:r>
      <w:r w:rsidRPr="00A50E06">
        <w:rPr>
          <w:rStyle w:val="Emphasis"/>
          <w:highlight w:val="green"/>
        </w:rPr>
        <w:t>atmosphere include</w:t>
      </w:r>
      <w:r w:rsidRPr="00004BE9">
        <w:rPr>
          <w:u w:val="single"/>
        </w:rPr>
        <w:t xml:space="preserve">: • temporary effects such as </w:t>
      </w:r>
      <w:r w:rsidRPr="00A50E06">
        <w:rPr>
          <w:rStyle w:val="Emphasis"/>
          <w:highlight w:val="green"/>
        </w:rPr>
        <w:t xml:space="preserve">clouds and water </w:t>
      </w:r>
      <w:proofErr w:type="spellStart"/>
      <w:r w:rsidRPr="00A50E06">
        <w:rPr>
          <w:rStyle w:val="Emphasis"/>
          <w:highlight w:val="green"/>
        </w:rPr>
        <w:t>vapour</w:t>
      </w:r>
      <w:proofErr w:type="spellEnd"/>
      <w:r w:rsidRPr="00AA4515">
        <w:rPr>
          <w:u w:val="single"/>
        </w:rPr>
        <w:t xml:space="preserve">, </w:t>
      </w:r>
      <w:r w:rsidRPr="00A50E06">
        <w:rPr>
          <w:rStyle w:val="Emphasis"/>
          <w:highlight w:val="green"/>
        </w:rPr>
        <w:t>which</w:t>
      </w:r>
      <w:r w:rsidRPr="00A50E06">
        <w:rPr>
          <w:highlight w:val="green"/>
          <w:u w:val="single"/>
        </w:rPr>
        <w:t xml:space="preserve"> </w:t>
      </w:r>
      <w:r w:rsidRPr="00004BE9">
        <w:rPr>
          <w:u w:val="single"/>
        </w:rPr>
        <w:t xml:space="preserve">temporarily absorb and </w:t>
      </w:r>
      <w:r w:rsidRPr="00A50E06">
        <w:rPr>
          <w:rStyle w:val="Emphasis"/>
          <w:highlight w:val="green"/>
        </w:rPr>
        <w:t>disturb</w:t>
      </w:r>
      <w:r w:rsidRPr="00A50E06">
        <w:rPr>
          <w:highlight w:val="green"/>
          <w:u w:val="single"/>
        </w:rPr>
        <w:t xml:space="preserve"> </w:t>
      </w:r>
      <w:r w:rsidRPr="00004BE9">
        <w:rPr>
          <w:u w:val="single"/>
        </w:rPr>
        <w:t xml:space="preserve">optical or </w:t>
      </w:r>
      <w:r w:rsidRPr="00A50E06">
        <w:rPr>
          <w:rStyle w:val="Emphasis"/>
          <w:highlight w:val="green"/>
          <w:bdr w:val="single" w:sz="18" w:space="0" w:color="auto"/>
        </w:rPr>
        <w:t>high-frequency radio radiation</w:t>
      </w:r>
      <w:r w:rsidRPr="00004BE9">
        <w:rPr>
          <w:u w:val="single"/>
        </w:rPr>
        <w:t xml:space="preserve">, • </w:t>
      </w:r>
      <w:r w:rsidRPr="00A50E06">
        <w:rPr>
          <w:rStyle w:val="Emphasis"/>
          <w:highlight w:val="green"/>
        </w:rPr>
        <w:t>turbulence</w:t>
      </w:r>
      <w:r w:rsidRPr="00A50E06">
        <w:rPr>
          <w:highlight w:val="green"/>
          <w:u w:val="single"/>
        </w:rPr>
        <w:t xml:space="preserve"> </w:t>
      </w:r>
      <w:r w:rsidRPr="00004BE9">
        <w:rPr>
          <w:u w:val="single"/>
        </w:rPr>
        <w:t xml:space="preserve">in the ionosphere or troposphere, </w:t>
      </w:r>
      <w:r w:rsidRPr="00A50E06">
        <w:rPr>
          <w:rStyle w:val="Emphasis"/>
          <w:highlight w:val="green"/>
        </w:rPr>
        <w:t>which</w:t>
      </w:r>
      <w:r w:rsidRPr="00A50E06">
        <w:rPr>
          <w:highlight w:val="green"/>
          <w:u w:val="single"/>
        </w:rPr>
        <w:t xml:space="preserve"> </w:t>
      </w:r>
      <w:r w:rsidRPr="00A50E06">
        <w:rPr>
          <w:rStyle w:val="Emphasis"/>
          <w:highlight w:val="green"/>
        </w:rPr>
        <w:t>distorts</w:t>
      </w:r>
      <w:r w:rsidRPr="00A50E06">
        <w:rPr>
          <w:highlight w:val="green"/>
          <w:u w:val="single"/>
        </w:rPr>
        <w:t xml:space="preserve"> </w:t>
      </w:r>
      <w:r w:rsidRPr="00A50E06">
        <w:rPr>
          <w:rStyle w:val="Emphasis"/>
          <w:highlight w:val="green"/>
        </w:rPr>
        <w:t>radio or optical wave fronts</w:t>
      </w:r>
      <w:r w:rsidRPr="00004BE9">
        <w:rPr>
          <w:u w:val="single"/>
        </w:rPr>
        <w:t xml:space="preserve">, thereby </w:t>
      </w:r>
      <w:r w:rsidRPr="00A50E06">
        <w:rPr>
          <w:rStyle w:val="Emphasis"/>
          <w:highlight w:val="green"/>
        </w:rPr>
        <w:t>severely degrading</w:t>
      </w:r>
      <w:r w:rsidRPr="00A50E06">
        <w:rPr>
          <w:highlight w:val="green"/>
          <w:u w:val="single"/>
        </w:rPr>
        <w:t xml:space="preserve"> </w:t>
      </w:r>
      <w:r w:rsidRPr="00004BE9">
        <w:rPr>
          <w:u w:val="single"/>
        </w:rPr>
        <w:t xml:space="preserve">the image </w:t>
      </w:r>
      <w:r w:rsidRPr="00A50E06">
        <w:rPr>
          <w:rStyle w:val="Emphasis"/>
          <w:highlight w:val="gree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w:t>
      </w:r>
      <w:proofErr w:type="gramStart"/>
      <w:r w:rsidRPr="00AA4515">
        <w:rPr>
          <w:sz w:val="16"/>
        </w:rPr>
        <w:t>Atacama desert</w:t>
      </w:r>
      <w:proofErr w:type="gramEnd"/>
      <w:r w:rsidRPr="00AA4515">
        <w:rPr>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w:t>
      </w:r>
      <w:proofErr w:type="gramStart"/>
      <w:r w:rsidRPr="00AA4515">
        <w:rPr>
          <w:sz w:val="16"/>
        </w:rPr>
        <w:t>a number of</w:t>
      </w:r>
      <w:proofErr w:type="gramEnd"/>
      <w:r w:rsidRPr="00AA4515">
        <w:rPr>
          <w:sz w:val="16"/>
        </w:rPr>
        <w:t xml:space="preserve"> somewhat smaller telescopes (e.g., the South Pole Telescope, Carlstrom et al., 2011) as well as the giant </w:t>
      </w:r>
      <w:proofErr w:type="spellStart"/>
      <w:r w:rsidRPr="00AA4515">
        <w:rPr>
          <w:sz w:val="16"/>
        </w:rPr>
        <w:t>IceCube</w:t>
      </w:r>
      <w:proofErr w:type="spellEnd"/>
      <w:r w:rsidRPr="00AA4515">
        <w:rPr>
          <w:sz w:val="16"/>
        </w:rPr>
        <w:t xml:space="preserve"> detector. </w:t>
      </w:r>
      <w:proofErr w:type="spellStart"/>
      <w:r w:rsidRPr="00A50E06">
        <w:rPr>
          <w:rStyle w:val="Emphasis"/>
          <w:highlight w:val="green"/>
        </w:rPr>
        <w:t>IceCube</w:t>
      </w:r>
      <w:proofErr w:type="spellEnd"/>
      <w:r w:rsidRPr="00A50E06">
        <w:rPr>
          <w:rStyle w:val="Emphasis"/>
          <w:highlight w:val="green"/>
        </w:rPr>
        <w:t xml:space="preserve"> is the</w:t>
      </w:r>
      <w:r w:rsidRPr="00AA4515">
        <w:rPr>
          <w:sz w:val="16"/>
        </w:rPr>
        <w:t xml:space="preserve"> world’s </w:t>
      </w:r>
      <w:r w:rsidRPr="00A50E06">
        <w:rPr>
          <w:rStyle w:val="Emphasis"/>
          <w:highlight w:val="green"/>
        </w:rPr>
        <w:t>largest neutrino observatory</w:t>
      </w:r>
      <w:r w:rsidRPr="00AA4515">
        <w:rPr>
          <w:sz w:val="16"/>
        </w:rPr>
        <w:t xml:space="preserve">, using the ice itself as detector material (e.g., Abbasi et al., 2011). </w:t>
      </w:r>
      <w:r w:rsidRPr="00A50E06">
        <w:rPr>
          <w:rStyle w:val="Emphasis"/>
          <w:highlight w:val="green"/>
          <w:bdr w:val="single" w:sz="18" w:space="0" w:color="auto"/>
        </w:rPr>
        <w:t>The Moon would be a logical 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w:t>
      </w:r>
      <w:proofErr w:type="gramStart"/>
      <w:r w:rsidRPr="00AA4515">
        <w:rPr>
          <w:sz w:val="16"/>
        </w:rPr>
        <w:t>needless to say that</w:t>
      </w:r>
      <w:proofErr w:type="gramEnd"/>
      <w:r w:rsidRPr="00AA4515">
        <w:rPr>
          <w:sz w:val="16"/>
        </w:rPr>
        <w:t xml:space="preserve"> the Moon is even more difficult to reach. </w:t>
      </w:r>
      <w:r w:rsidRPr="00320BF9">
        <w:rPr>
          <w:u w:val="single"/>
        </w:rPr>
        <w:t xml:space="preserve">Hence, like Antarctica, </w:t>
      </w:r>
      <w:r w:rsidRPr="00A50E06">
        <w:rPr>
          <w:rStyle w:val="Emphasis"/>
          <w:highlight w:val="green"/>
        </w:rPr>
        <w:t>any</w:t>
      </w:r>
      <w:r w:rsidRPr="00A50E06">
        <w:rPr>
          <w:highlight w:val="green"/>
          <w:u w:val="single"/>
        </w:rPr>
        <w:t xml:space="preserve"> </w:t>
      </w:r>
      <w:r w:rsidRPr="00A50E06">
        <w:rPr>
          <w:rStyle w:val="Emphasis"/>
          <w:highlight w:val="green"/>
        </w:rPr>
        <w:t xml:space="preserve">significant exploitation of the Moon </w:t>
      </w:r>
      <w:r w:rsidRPr="00A50E06">
        <w:rPr>
          <w:rStyle w:val="Emphasis"/>
          <w:highlight w:val="green"/>
          <w:bdr w:val="single" w:sz="18" w:space="0" w:color="auto"/>
        </w:rPr>
        <w:t>requires a developed infrastructure</w:t>
      </w:r>
      <w:r w:rsidRPr="00A50E06">
        <w:rPr>
          <w:highlight w:val="green"/>
          <w:u w:val="single"/>
        </w:rPr>
        <w:t xml:space="preserve"> </w:t>
      </w:r>
      <w:r w:rsidRPr="00320BF9">
        <w:rPr>
          <w:u w:val="single"/>
        </w:rPr>
        <w:t xml:space="preserve">– something that would likely become available only in conjunction with human exploration of the Moon. Even then one </w:t>
      </w:r>
      <w:proofErr w:type="gramStart"/>
      <w:r w:rsidRPr="00320BF9">
        <w:rPr>
          <w:u w:val="single"/>
        </w:rPr>
        <w:t>has to</w:t>
      </w:r>
      <w:proofErr w:type="gramEnd"/>
      <w:r w:rsidRPr="00320BF9">
        <w:rPr>
          <w:u w:val="single"/>
        </w:rPr>
        <w:t xml:space="preserve"> assess </w:t>
      </w:r>
      <w:r w:rsidRPr="00A50E06">
        <w:rPr>
          <w:rStyle w:val="Emphasis"/>
          <w:highlight w:val="green"/>
        </w:rPr>
        <w:t>how unique</w:t>
      </w:r>
      <w:r w:rsidRPr="00A50E06">
        <w:rPr>
          <w:highlight w:val="green"/>
          <w:u w:val="single"/>
        </w:rPr>
        <w:t xml:space="preserve"> </w:t>
      </w:r>
      <w:r w:rsidRPr="00320BF9">
        <w:rPr>
          <w:u w:val="single"/>
        </w:rPr>
        <w:t xml:space="preserve">and useful </w:t>
      </w:r>
      <w:r w:rsidRPr="00A50E06">
        <w:rPr>
          <w:rStyle w:val="Emphasis"/>
          <w:highlight w:val="green"/>
        </w:rPr>
        <w:t xml:space="preserve">the Moon is </w:t>
      </w:r>
      <w:r w:rsidRPr="00320BF9">
        <w:rPr>
          <w:u w:val="single"/>
        </w:rPr>
        <w:t>for astronomy in the first place. After all, the International Space Station (</w:t>
      </w:r>
      <w:r w:rsidRPr="00A50E06">
        <w:rPr>
          <w:rStyle w:val="Emphasis"/>
          <w:highlight w:val="green"/>
        </w:rPr>
        <w:t>ISS</w:t>
      </w:r>
      <w:r w:rsidRPr="00320BF9">
        <w:rPr>
          <w:u w:val="single"/>
        </w:rPr>
        <w:t xml:space="preserve">), while having a well-developed infrastructure available, </w:t>
      </w:r>
      <w:r w:rsidRPr="00A50E06">
        <w:rPr>
          <w:rStyle w:val="Emphasis"/>
          <w:highlight w:val="green"/>
        </w:rPr>
        <w:t>is not used for telescopes</w:t>
      </w:r>
      <w:r w:rsidRPr="00320BF9">
        <w:rPr>
          <w:u w:val="single"/>
        </w:rPr>
        <w:t xml:space="preserve">; its </w:t>
      </w:r>
      <w:r w:rsidRPr="00A50E06">
        <w:rPr>
          <w:rStyle w:val="Emphasis"/>
          <w:highlight w:val="green"/>
        </w:rPr>
        <w:t>small</w:t>
      </w:r>
      <w:r w:rsidRPr="00320BF9">
        <w:rPr>
          <w:u w:val="single"/>
        </w:rPr>
        <w:t xml:space="preserve">, relatively </w:t>
      </w:r>
      <w:r w:rsidRPr="00A50E06">
        <w:rPr>
          <w:rStyle w:val="Emphasis"/>
          <w:highlight w:val="green"/>
        </w:rPr>
        <w:t>unstable</w:t>
      </w:r>
      <w:r w:rsidRPr="00A50E06">
        <w:rPr>
          <w:highlight w:val="green"/>
          <w:u w:val="single"/>
        </w:rPr>
        <w:t xml:space="preserve"> </w:t>
      </w:r>
      <w:r w:rsidRPr="00320BF9">
        <w:rPr>
          <w:u w:val="single"/>
        </w:rPr>
        <w:t>platform in low Earth orbit (LEO) is simply too poor a telescope site to be competitive</w:t>
      </w:r>
      <w:r w:rsidRPr="00AA4515">
        <w:rPr>
          <w:sz w:val="16"/>
        </w:rPr>
        <w:t xml:space="preserve">. Hence, </w:t>
      </w:r>
      <w:proofErr w:type="gramStart"/>
      <w:r w:rsidRPr="00AA4515">
        <w:rPr>
          <w:sz w:val="16"/>
        </w:rPr>
        <w:t>the vast majority of</w:t>
      </w:r>
      <w:proofErr w:type="gramEnd"/>
      <w:r w:rsidRPr="00AA4515">
        <w:rPr>
          <w:sz w:val="16"/>
        </w:rPr>
        <w:t xml:space="preserve">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w:t>
      </w:r>
      <w:proofErr w:type="spellStart"/>
      <w:r w:rsidRPr="00AA4515">
        <w:rPr>
          <w:sz w:val="16"/>
        </w:rPr>
        <w:t>Falcke</w:t>
      </w:r>
      <w:proofErr w:type="spellEnd"/>
      <w:r w:rsidRPr="00AA4515">
        <w:rPr>
          <w:sz w:val="16"/>
        </w:rPr>
        <w:t xml:space="preserve"> et al., 2006; </w:t>
      </w:r>
      <w:proofErr w:type="spellStart"/>
      <w:r w:rsidRPr="00AA4515">
        <w:rPr>
          <w:sz w:val="16"/>
        </w:rPr>
        <w:t>Livio</w:t>
      </w:r>
      <w:proofErr w:type="spellEnd"/>
      <w:r w:rsidRPr="00AA4515">
        <w:rPr>
          <w:sz w:val="16"/>
        </w:rPr>
        <w:t xml:space="preserve">, 2006; NRC, 2007; Crawford and </w:t>
      </w:r>
      <w:proofErr w:type="spellStart"/>
      <w:r w:rsidRPr="00AA4515">
        <w:rPr>
          <w:sz w:val="16"/>
        </w:rPr>
        <w:t>Zarnecki</w:t>
      </w:r>
      <w:proofErr w:type="spellEnd"/>
      <w:r w:rsidRPr="00AA4515">
        <w:rPr>
          <w:sz w:val="16"/>
        </w:rPr>
        <w:t xml:space="preserve">, 2008; Worms et al., 2009). In the following section we try to synthesize these findings. 4.2 Which astronomy? There is a </w:t>
      </w:r>
      <w:r w:rsidRPr="00A50E06">
        <w:rPr>
          <w:rStyle w:val="Emphasis"/>
          <w:highlight w:val="green"/>
        </w:rPr>
        <w:t>wide consensus that</w:t>
      </w:r>
      <w:r w:rsidRPr="00AA4515">
        <w:rPr>
          <w:sz w:val="16"/>
        </w:rPr>
        <w:t xml:space="preserve"> a </w:t>
      </w:r>
      <w:r w:rsidRPr="00A50E06">
        <w:rPr>
          <w:rStyle w:val="Emphasis"/>
          <w:highlight w:val="green"/>
        </w:rPr>
        <w:t>low-frequency radio telescope</w:t>
      </w:r>
      <w:r w:rsidRPr="00AA4515">
        <w:rPr>
          <w:sz w:val="16"/>
        </w:rPr>
        <w:t xml:space="preserve"> (</w:t>
      </w:r>
      <w:proofErr w:type="gramStart"/>
      <w:r w:rsidRPr="00AA4515">
        <w:rPr>
          <w:sz w:val="16"/>
        </w:rPr>
        <w:t>i.e.</w:t>
      </w:r>
      <w:proofErr w:type="gramEnd"/>
      <w:r w:rsidRPr="00AA4515">
        <w:rPr>
          <w:sz w:val="16"/>
        </w:rPr>
        <w:t xml:space="preserve"> a </w:t>
      </w:r>
      <w:r w:rsidRPr="00AA4515">
        <w:rPr>
          <w:rStyle w:val="Emphasis"/>
        </w:rPr>
        <w:t>radio telescope operating at frequencies below 30-100 MHz</w:t>
      </w:r>
      <w:r w:rsidRPr="00AA4515">
        <w:rPr>
          <w:sz w:val="16"/>
        </w:rPr>
        <w:t xml:space="preserve">) </w:t>
      </w:r>
      <w:r w:rsidRPr="00A50E06">
        <w:rPr>
          <w:rStyle w:val="Emphasis"/>
          <w:highlight w:val="green"/>
          <w:bdr w:val="single" w:sz="18" w:space="0" w:color="auto"/>
        </w:rPr>
        <w:t>would be the highest priority</w:t>
      </w:r>
      <w:r w:rsidRPr="00AA4515">
        <w:rPr>
          <w:sz w:val="16"/>
        </w:rPr>
        <w:t xml:space="preserve"> (e.g., Jester and </w:t>
      </w:r>
      <w:proofErr w:type="spellStart"/>
      <w:r w:rsidRPr="00AA4515">
        <w:rPr>
          <w:sz w:val="16"/>
        </w:rPr>
        <w:t>Falcke</w:t>
      </w:r>
      <w:proofErr w:type="spellEnd"/>
      <w:r w:rsidRPr="00AA4515">
        <w:rPr>
          <w:sz w:val="16"/>
        </w:rPr>
        <w:t xml:space="preserve">, 2009; Burns et al., 2009). Radio waves at these frequencies are seriously distorted by the </w:t>
      </w:r>
      <w:r w:rsidRPr="00A50E06">
        <w:rPr>
          <w:rStyle w:val="Emphasis"/>
          <w:highlight w:val="green"/>
        </w:rPr>
        <w:t>Earth’s ionosphere</w:t>
      </w:r>
      <w:r w:rsidRPr="00AA4515">
        <w:rPr>
          <w:sz w:val="16"/>
        </w:rPr>
        <w:t xml:space="preserve"> </w:t>
      </w:r>
      <w:r w:rsidRPr="00AA4515">
        <w:rPr>
          <w:rStyle w:val="StyleUnderline"/>
        </w:rPr>
        <w:t>and</w:t>
      </w:r>
      <w:r w:rsidRPr="00AA4515">
        <w:rPr>
          <w:sz w:val="16"/>
        </w:rPr>
        <w:t xml:space="preserve"> </w:t>
      </w:r>
      <w:r w:rsidRPr="00A50E06">
        <w:rPr>
          <w:rStyle w:val="Emphasis"/>
          <w:highlight w:val="green"/>
        </w:rPr>
        <w:t>completely absorbed</w:t>
      </w:r>
      <w:r w:rsidRPr="00AA4515">
        <w:rPr>
          <w:sz w:val="16"/>
        </w:rPr>
        <w:t xml:space="preserve"> </w:t>
      </w:r>
      <w:r w:rsidRPr="00AA4515">
        <w:rPr>
          <w:rStyle w:val="StyleUnderline"/>
        </w:rPr>
        <w:t>or reflected at</w:t>
      </w:r>
      <w:r w:rsidRPr="00AA4515">
        <w:rPr>
          <w:sz w:val="16"/>
        </w:rPr>
        <w:t xml:space="preserve"> </w:t>
      </w:r>
      <w:r w:rsidRPr="00A50E06">
        <w:rPr>
          <w:rStyle w:val="Emphasis"/>
          <w:highlight w:val="green"/>
        </w:rPr>
        <w:t>frequencies</w:t>
      </w:r>
      <w:r w:rsidRPr="00AA4515">
        <w:rPr>
          <w:sz w:val="16"/>
        </w:rPr>
        <w:t xml:space="preserve"> </w:t>
      </w:r>
      <w:r w:rsidRPr="00A50E06">
        <w:rPr>
          <w:rStyle w:val="Emphasis"/>
          <w:highlight w:val="green"/>
          <w:bdr w:val="single" w:sz="18" w:space="0" w:color="auto"/>
        </w:rPr>
        <w:t xml:space="preserve">below 10-30 </w:t>
      </w:r>
      <w:proofErr w:type="spellStart"/>
      <w:r w:rsidRPr="00A50E06">
        <w:rPr>
          <w:rStyle w:val="Emphasis"/>
          <w:highlight w:val="green"/>
          <w:bdr w:val="single" w:sz="18" w:space="0" w:color="auto"/>
        </w:rPr>
        <w:t>MHz</w:t>
      </w:r>
      <w:r w:rsidRPr="00AA4515">
        <w:rPr>
          <w:sz w:val="16"/>
        </w:rPr>
        <w:t>.</w:t>
      </w:r>
      <w:proofErr w:type="spellEnd"/>
      <w:r w:rsidRPr="00AA4515">
        <w:rPr>
          <w:sz w:val="16"/>
        </w:rPr>
        <w:t xml:space="preserve"> H</w:t>
      </w:r>
      <w:r w:rsidRPr="00AA4515">
        <w:rPr>
          <w:rStyle w:val="StyleUnderline"/>
        </w:rPr>
        <w:t xml:space="preserve">ence, the low-frequency universe is the last uncharted part of the electromagnetic spectrum, and a </w:t>
      </w:r>
      <w:r w:rsidRPr="00A50E06">
        <w:rPr>
          <w:rStyle w:val="Emphasis"/>
          <w:highlight w:val="green"/>
          <w:bdr w:val="single" w:sz="18" w:space="0" w:color="auto"/>
        </w:rPr>
        <w:t>lunar infrastructure would greatly benefit its exploration</w:t>
      </w:r>
      <w:r w:rsidRPr="00AA4515">
        <w:rPr>
          <w:sz w:val="16"/>
        </w:rPr>
        <w:t xml:space="preserve">. Of </w:t>
      </w:r>
      <w:proofErr w:type="gramStart"/>
      <w:r w:rsidRPr="00AA4515">
        <w:rPr>
          <w:sz w:val="16"/>
        </w:rPr>
        <w:t>particular relevance</w:t>
      </w:r>
      <w:proofErr w:type="gramEnd"/>
      <w:r w:rsidRPr="00AA4515">
        <w:rPr>
          <w:sz w:val="16"/>
        </w:rPr>
        <w:t xml:space="preserv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 xml:space="preserve">This epoch contains still pristine information of the state of the big bang and can essentially only be observed through radio emission from atomic hydrogen red-shifted to several tens of </w:t>
      </w:r>
      <w:proofErr w:type="spellStart"/>
      <w:r w:rsidRPr="00AA4515">
        <w:rPr>
          <w:rStyle w:val="StyleUnderline"/>
        </w:rPr>
        <w:t>MHz.</w:t>
      </w:r>
      <w:proofErr w:type="spellEnd"/>
      <w:r w:rsidRPr="00AA4515">
        <w:rPr>
          <w:rStyle w:val="StyleUnderline"/>
        </w:rPr>
        <w:t xml:space="preserve"> The best location to study this treasure trove of cosmology (Loeb and </w:t>
      </w:r>
      <w:proofErr w:type="spellStart"/>
      <w:r w:rsidRPr="00AA4515">
        <w:rPr>
          <w:rStyle w:val="StyleUnderline"/>
        </w:rPr>
        <w:t>Zaldariaga</w:t>
      </w:r>
      <w:proofErr w:type="spellEnd"/>
      <w:r w:rsidRPr="00AA4515">
        <w:rPr>
          <w:rStyle w:val="StyleUnderline"/>
        </w:rPr>
        <w:t xml:space="preserve"> 2004) would indeed be on the lunar far-side.</w:t>
      </w:r>
    </w:p>
    <w:p w14:paraId="7EF573BA" w14:textId="77777777" w:rsidR="00FB0CAE" w:rsidRDefault="00FB0CAE" w:rsidP="00FB0CAE">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2965A49A" w14:textId="77777777" w:rsidR="00FB0CAE" w:rsidRPr="00DB6AEB" w:rsidRDefault="00FB0CAE" w:rsidP="00FB0CAE">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3B686F81" w14:textId="77777777" w:rsidR="00FB0CAE" w:rsidRPr="001E4C04" w:rsidRDefault="00FB0CAE" w:rsidP="00FB0CAE">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A50E06">
        <w:rPr>
          <w:rStyle w:val="Emphasis"/>
          <w:highlight w:val="green"/>
        </w:rPr>
        <w:t>the</w:t>
      </w:r>
      <w:r w:rsidRPr="00A50E06">
        <w:rPr>
          <w:rStyle w:val="StyleUnderline"/>
          <w:highlight w:val="green"/>
        </w:rPr>
        <w:t xml:space="preserve"> </w:t>
      </w:r>
      <w:r w:rsidRPr="00216297">
        <w:rPr>
          <w:rStyle w:val="StyleUnderline"/>
        </w:rPr>
        <w:t xml:space="preserve">ultimate </w:t>
      </w:r>
      <w:r w:rsidRPr="00A50E06">
        <w:rPr>
          <w:rStyle w:val="Emphasis"/>
          <w:highlight w:val="green"/>
        </w:rPr>
        <w:t>future of neutrino astronomy</w:t>
      </w:r>
      <w:r w:rsidRPr="00A50E06">
        <w:rPr>
          <w:rStyle w:val="StyleUnderline"/>
          <w:highlight w:val="green"/>
        </w:rPr>
        <w:t xml:space="preserve"> </w:t>
      </w:r>
      <w:r w:rsidRPr="00216297">
        <w:rPr>
          <w:rStyle w:val="StyleUnderline"/>
        </w:rPr>
        <w:t xml:space="preserve">in the 21st Century </w:t>
      </w:r>
      <w:r w:rsidRPr="00A50E06">
        <w:rPr>
          <w:rStyle w:val="Emphasis"/>
          <w:highlight w:val="green"/>
        </w:rPr>
        <w:t>may</w:t>
      </w:r>
      <w:r w:rsidRPr="00A50E06">
        <w:rPr>
          <w:rStyle w:val="StyleUnderline"/>
          <w:highlight w:val="green"/>
        </w:rPr>
        <w:t xml:space="preserve"> </w:t>
      </w:r>
      <w:r w:rsidRPr="00A50E06">
        <w:rPr>
          <w:rStyle w:val="Emphasis"/>
          <w:highlight w:val="gree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A50E06">
        <w:rPr>
          <w:rStyle w:val="Emphasis"/>
          <w:highlight w:val="green"/>
        </w:rPr>
        <w:t>significant issues in particle physics</w:t>
      </w:r>
      <w:r w:rsidRPr="00216297">
        <w:rPr>
          <w:rStyle w:val="StyleUnderline"/>
        </w:rPr>
        <w:t xml:space="preserve">, such as searches for proton decay and measurement of the neutron's electric dipole moment, </w:t>
      </w:r>
      <w:r w:rsidRPr="00A50E06">
        <w:rPr>
          <w:rStyle w:val="Emphasis"/>
          <w:highlight w:val="gree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A50E06">
        <w:rPr>
          <w:rStyle w:val="Emphasis"/>
          <w:highlight w:val="green"/>
        </w:rPr>
        <w:t>Earth's stratosphere</w:t>
      </w:r>
      <w:r w:rsidRPr="00A50E06">
        <w:rPr>
          <w:rStyle w:val="StyleUnderline"/>
          <w:highlight w:val="gree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w:t>
      </w:r>
      <w:proofErr w:type="gramStart"/>
      <w:r w:rsidRPr="00216297">
        <w:rPr>
          <w:rStyle w:val="StyleUnderline"/>
        </w:rPr>
        <w:t>both of these</w:t>
      </w:r>
      <w:proofErr w:type="gramEnd"/>
      <w:r w:rsidRPr="00216297">
        <w:rPr>
          <w:rStyle w:val="StyleUnderline"/>
        </w:rPr>
        <w:t xml:space="preserve"> cases if its backgrounds are appreciably lower as they appear to be.</w:t>
      </w:r>
      <w:r w:rsidRPr="001E4C04">
        <w:rPr>
          <w:sz w:val="16"/>
        </w:rPr>
        <w:t xml:space="preserve"> </w:t>
      </w:r>
      <w:r w:rsidRPr="00216297">
        <w:rPr>
          <w:rStyle w:val="StyleUnderline"/>
        </w:rPr>
        <w:t xml:space="preserve">The </w:t>
      </w:r>
      <w:r w:rsidRPr="00A50E06">
        <w:rPr>
          <w:rStyle w:val="Emphasis"/>
          <w:highlight w:val="green"/>
        </w:rPr>
        <w:t>proposal for a neutrino detector at a lunar base</w:t>
      </w:r>
      <w:r w:rsidRPr="00216297">
        <w:rPr>
          <w:rStyle w:val="StyleUnderline"/>
        </w:rPr>
        <w:t xml:space="preserve">, then, </w:t>
      </w:r>
      <w:r w:rsidRPr="00A50E06">
        <w:rPr>
          <w:rStyle w:val="Emphasis"/>
          <w:highlight w:val="green"/>
        </w:rPr>
        <w:t>represents</w:t>
      </w:r>
      <w:r w:rsidRPr="00A50E06">
        <w:rPr>
          <w:rStyle w:val="StyleUnderline"/>
          <w:highlight w:val="green"/>
        </w:rPr>
        <w:t xml:space="preserve"> </w:t>
      </w:r>
      <w:r w:rsidRPr="00216297">
        <w:rPr>
          <w:rStyle w:val="StyleUnderline"/>
        </w:rPr>
        <w:t xml:space="preserve">an important </w:t>
      </w:r>
      <w:r w:rsidRPr="00A50E06">
        <w:rPr>
          <w:rStyle w:val="Emphasis"/>
          <w:highlight w:val="green"/>
        </w:rPr>
        <w:t>shift in emphasis towards</w:t>
      </w:r>
      <w:r w:rsidRPr="00A50E06">
        <w:rPr>
          <w:rStyle w:val="StyleUnderline"/>
          <w:highlight w:val="green"/>
        </w:rPr>
        <w:t xml:space="preserve"> </w:t>
      </w:r>
      <w:r w:rsidRPr="00216297">
        <w:rPr>
          <w:rStyle w:val="StyleUnderline"/>
        </w:rPr>
        <w:t xml:space="preserve">fundamental </w:t>
      </w:r>
      <w:r w:rsidRPr="00A50E06">
        <w:rPr>
          <w:rStyle w:val="Emphasis"/>
          <w:highlight w:val="green"/>
        </w:rPr>
        <w:t>physics research in space</w:t>
      </w:r>
      <w:r w:rsidRPr="00216297">
        <w:rPr>
          <w:rStyle w:val="StyleUnderline"/>
        </w:rPr>
        <w:t xml:space="preserve">, </w:t>
      </w:r>
      <w:r w:rsidRPr="00A50E06">
        <w:rPr>
          <w:rStyle w:val="Emphasis"/>
          <w:highlight w:val="green"/>
          <w:bdr w:val="single" w:sz="18" w:space="0" w:color="auto"/>
        </w:rPr>
        <w:t>as a part of NASA's initiative</w:t>
      </w:r>
      <w:r w:rsidRPr="00A50E06">
        <w:rPr>
          <w:rStyle w:val="StyleUnderline"/>
          <w:highlight w:val="green"/>
        </w:rPr>
        <w:t xml:space="preserve"> </w:t>
      </w:r>
      <w:r w:rsidRPr="00A50E06">
        <w:rPr>
          <w:rStyle w:val="Emphasis"/>
          <w:highlight w:val="green"/>
        </w:rPr>
        <w:t>to re-establish</w:t>
      </w:r>
      <w:r w:rsidRPr="00A50E06">
        <w:rPr>
          <w:rStyle w:val="StyleUnderline"/>
          <w:highlight w:val="green"/>
        </w:rPr>
        <w:t xml:space="preserve"> </w:t>
      </w:r>
      <w:r w:rsidRPr="00A50E06">
        <w:rPr>
          <w:rStyle w:val="Emphasis"/>
          <w:highlight w:val="green"/>
          <w:bdr w:val="single" w:sz="18" w:space="0" w:color="auto"/>
        </w:rPr>
        <w:t>a permanent presence on the Moon.</w:t>
      </w:r>
      <w:r w:rsidRPr="00A50E06">
        <w:rPr>
          <w:sz w:val="16"/>
          <w:highlight w:val="green"/>
        </w:rPr>
        <w:t xml:space="preserve"> </w:t>
      </w:r>
      <w:r w:rsidRPr="001E4C04">
        <w:rPr>
          <w:sz w:val="16"/>
        </w:rPr>
        <w:t xml:space="preserve">Such a </w:t>
      </w:r>
      <w:r w:rsidRPr="00216297">
        <w:rPr>
          <w:rStyle w:val="StyleUnderline"/>
        </w:rPr>
        <w:t xml:space="preserve">detector would </w:t>
      </w:r>
      <w:r w:rsidRPr="00A50E06">
        <w:rPr>
          <w:rStyle w:val="Emphasis"/>
          <w:highlight w:val="green"/>
        </w:rPr>
        <w:t>bolster</w:t>
      </w:r>
      <w:r w:rsidRPr="00A50E06">
        <w:rPr>
          <w:rStyle w:val="StyleUnderline"/>
          <w:highlight w:val="green"/>
        </w:rPr>
        <w:t xml:space="preserve"> </w:t>
      </w:r>
      <w:r w:rsidRPr="00216297">
        <w:rPr>
          <w:rStyle w:val="StyleUnderline"/>
        </w:rPr>
        <w:t xml:space="preserve">not only the </w:t>
      </w:r>
      <w:r w:rsidRPr="00A50E06">
        <w:rPr>
          <w:rStyle w:val="Emphasis"/>
          <w:highlight w:val="green"/>
        </w:rPr>
        <w:t>science</w:t>
      </w:r>
      <w:r w:rsidRPr="00A50E06">
        <w:rPr>
          <w:rStyle w:val="StyleUnderline"/>
          <w:highlight w:val="green"/>
        </w:rPr>
        <w:t xml:space="preserve"> </w:t>
      </w:r>
      <w:r w:rsidRPr="00A50E06">
        <w:rPr>
          <w:rStyle w:val="Emphasis"/>
          <w:highlight w:val="green"/>
        </w:rPr>
        <w:t>of neutrino</w:t>
      </w:r>
      <w:r w:rsidRPr="00A50E06">
        <w:rPr>
          <w:rStyle w:val="StyleUnderline"/>
          <w:highlight w:val="green"/>
        </w:rPr>
        <w:t xml:space="preserve"> </w:t>
      </w:r>
      <w:r w:rsidRPr="00216297">
        <w:rPr>
          <w:rStyle w:val="StyleUnderline"/>
        </w:rPr>
        <w:t xml:space="preserve">astronomy and its role in basic astrophysics as a neutrino </w:t>
      </w:r>
      <w:proofErr w:type="gramStart"/>
      <w:r w:rsidRPr="00216297">
        <w:rPr>
          <w:rStyle w:val="StyleUnderline"/>
        </w:rPr>
        <w:t>telescope, but</w:t>
      </w:r>
      <w:proofErr w:type="gramEnd"/>
      <w:r w:rsidRPr="00216297">
        <w:rPr>
          <w:rStyle w:val="StyleUnderline"/>
        </w:rPr>
        <w:t xml:space="preserve"> would also enhance our fundamental understanding of the </w:t>
      </w:r>
      <w:r w:rsidRPr="00A50E06">
        <w:rPr>
          <w:rStyle w:val="Emphasis"/>
          <w:highlight w:val="green"/>
        </w:rPr>
        <w:t>physics</w:t>
      </w:r>
      <w:r w:rsidRPr="00A50E06">
        <w:rPr>
          <w:rStyle w:val="StyleUnderline"/>
          <w:highlight w:val="gree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A50E06">
        <w:rPr>
          <w:rStyle w:val="Emphasis"/>
          <w:highlight w:val="green"/>
        </w:rPr>
        <w:t>round of scientific experiment candidates for a lunar outpost</w:t>
      </w:r>
      <w:r w:rsidRPr="00216297">
        <w:rPr>
          <w:rStyle w:val="Emphasis"/>
        </w:rPr>
        <w:t xml:space="preserve">, in fact, </w:t>
      </w:r>
      <w:r w:rsidRPr="00A50E06">
        <w:rPr>
          <w:rStyle w:val="Emphasis"/>
          <w:highlight w:val="green"/>
        </w:rPr>
        <w:t xml:space="preserve">includes </w:t>
      </w:r>
      <w:r w:rsidRPr="00216297">
        <w:rPr>
          <w:rStyle w:val="Emphasis"/>
        </w:rPr>
        <w:t xml:space="preserve">a </w:t>
      </w:r>
      <w:r w:rsidRPr="00A50E06">
        <w:rPr>
          <w:rStyle w:val="Emphasis"/>
          <w:highlight w:val="green"/>
          <w:bdr w:val="single" w:sz="18" w:space="0" w:color="auto"/>
        </w:rPr>
        <w:t>lunar neutrino telescope</w:t>
      </w:r>
      <w:r w:rsidRPr="00A50E06">
        <w:rPr>
          <w:rStyle w:val="Emphasis"/>
          <w:highlight w:val="green"/>
        </w:rPr>
        <w:t xml:space="preserve"> </w:t>
      </w:r>
      <w:r w:rsidRPr="00216297">
        <w:rPr>
          <w:rStyle w:val="Emphasis"/>
        </w:rPr>
        <w:t>[</w:t>
      </w:r>
      <w:proofErr w:type="spellStart"/>
      <w:r w:rsidRPr="001E4C04">
        <w:rPr>
          <w:sz w:val="16"/>
        </w:rPr>
        <w:t>ll</w:t>
      </w:r>
      <w:proofErr w:type="spellEnd"/>
      <w:r w:rsidRPr="001E4C04">
        <w:rPr>
          <w:sz w:val="16"/>
        </w:rPr>
        <w:t xml:space="preserve">]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w:t>
      </w:r>
      <w:proofErr w:type="gramStart"/>
      <w:r w:rsidRPr="00216297">
        <w:rPr>
          <w:rStyle w:val="StyleUnderline"/>
        </w:rPr>
        <w:t>3,S</w:t>
      </w:r>
      <w:proofErr w:type="gramEnd"/>
      <w:r w:rsidRPr="00216297">
        <w:rPr>
          <w:rStyle w:val="StyleUnderline"/>
        </w:rPr>
        <w:t>], but the branching ratios have changed due to further refinement of Earth-based accelerator experiments and these analyses may require additional work.</w:t>
      </w:r>
      <w:r w:rsidRPr="001E4C04">
        <w:rPr>
          <w:sz w:val="16"/>
        </w:rPr>
        <w:t xml:space="preserve"> The charm production issue is particularly important because </w:t>
      </w:r>
      <w:proofErr w:type="gramStart"/>
      <w:r w:rsidRPr="001E4C04">
        <w:rPr>
          <w:sz w:val="16"/>
        </w:rPr>
        <w:t>it</w:t>
      </w:r>
      <w:proofErr w:type="gramEnd"/>
      <w:r w:rsidRPr="001E4C04">
        <w:rPr>
          <w:sz w:val="16"/>
        </w:rPr>
        <w:t xml:space="preserve">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w:t>
      </w:r>
      <w:proofErr w:type="gramStart"/>
      <w:r w:rsidRPr="001E4C04">
        <w:rPr>
          <w:sz w:val="16"/>
        </w:rPr>
        <w:t>overriding</w:t>
      </w:r>
      <w:proofErr w:type="gramEnd"/>
      <w:r w:rsidRPr="001E4C04">
        <w:rPr>
          <w:sz w:val="16"/>
        </w:rPr>
        <w:t xml:space="preserve">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A50E06">
        <w:rPr>
          <w:rStyle w:val="Emphasis"/>
          <w:highlight w:val="green"/>
        </w:rPr>
        <w:t>Moon</w:t>
      </w:r>
      <w:r w:rsidRPr="00216297">
        <w:rPr>
          <w:rStyle w:val="StyleUnderline"/>
        </w:rPr>
        <w:t xml:space="preserve">, on the other hand, clearly </w:t>
      </w:r>
      <w:r w:rsidRPr="00A50E06">
        <w:rPr>
          <w:rStyle w:val="Emphasis"/>
          <w:highlight w:val="green"/>
        </w:rPr>
        <w:t>has advantages</w:t>
      </w:r>
      <w:r w:rsidRPr="00A50E06">
        <w:rPr>
          <w:rStyle w:val="StyleUnderline"/>
          <w:highlight w:val="green"/>
        </w:rPr>
        <w:t xml:space="preserve"> </w:t>
      </w:r>
      <w:r w:rsidRPr="00216297">
        <w:rPr>
          <w:rStyle w:val="StyleUnderline"/>
        </w:rPr>
        <w:t xml:space="preserve">illustrated in Figure 1 due to the </w:t>
      </w:r>
      <w:r w:rsidRPr="00A50E06">
        <w:rPr>
          <w:rStyle w:val="Emphasis"/>
          <w:highlight w:val="green"/>
        </w:rPr>
        <w:t>lack of</w:t>
      </w:r>
      <w:r w:rsidRPr="00216297">
        <w:rPr>
          <w:rStyle w:val="StyleUnderline"/>
        </w:rPr>
        <w:t xml:space="preserve"> in situ </w:t>
      </w:r>
      <w:r w:rsidRPr="00A50E06">
        <w:rPr>
          <w:rStyle w:val="Emphasis"/>
          <w:highlight w:val="green"/>
        </w:rPr>
        <w:t>atmospheric neutrinos</w:t>
      </w:r>
      <w:r w:rsidRPr="00A50E06">
        <w:rPr>
          <w:rStyle w:val="StyleUnderline"/>
          <w:highlight w:val="green"/>
        </w:rPr>
        <w:t xml:space="preserve"> </w:t>
      </w:r>
      <w:r w:rsidRPr="00216297">
        <w:rPr>
          <w:rStyle w:val="StyleUnderline"/>
        </w:rPr>
        <w:t xml:space="preserve">[6,9] and the </w:t>
      </w:r>
      <w:r w:rsidRPr="00A50E06">
        <w:rPr>
          <w:rStyle w:val="Emphasis"/>
          <w:highlight w:val="green"/>
        </w:rPr>
        <w:t>absence of nuclear reactor antineutrino</w:t>
      </w:r>
      <w:r w:rsidRPr="00A50E06">
        <w:rPr>
          <w:rStyle w:val="StyleUnderline"/>
          <w:highlight w:val="gree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308A6D40" w14:textId="77777777" w:rsidR="00FB0CAE" w:rsidRPr="00F06024" w:rsidRDefault="00FB0CAE" w:rsidP="00FB0CAE">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498DEB5E" w14:textId="77777777" w:rsidR="00FB0CAE" w:rsidRPr="00D06C87" w:rsidRDefault="00FB0CAE" w:rsidP="00FB0CAE">
      <w:r w:rsidRPr="00F06024">
        <w:rPr>
          <w:rStyle w:val="Style13ptBold"/>
        </w:rPr>
        <w:t>Lee 20</w:t>
      </w:r>
      <w:r>
        <w:t xml:space="preserve"> Thomas Lee </w:t>
      </w:r>
      <w:r w:rsidRPr="00F06024">
        <w:t>"Can tiny, invisible particles help stop the spread of nuclear weapons?"</w:t>
      </w:r>
      <w:r>
        <w:t xml:space="preserve"> </w:t>
      </w:r>
      <w:hyperlink r:id="rId10"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7062C481" w14:textId="77777777" w:rsidR="00AB7B78" w:rsidRDefault="00FB0CAE" w:rsidP="00FB0CAE">
      <w:pPr>
        <w:rPr>
          <w:rStyle w:val="StyleUnderline"/>
        </w:rPr>
      </w:pPr>
      <w:r w:rsidRPr="00055F1F">
        <w:rPr>
          <w:sz w:val="16"/>
        </w:rPr>
        <w:t xml:space="preserve">The </w:t>
      </w:r>
      <w:r w:rsidRPr="00A50E06">
        <w:rPr>
          <w:rStyle w:val="Emphasis"/>
          <w:highlight w:val="green"/>
        </w:rPr>
        <w:t>key to preventing nuclear proliferation</w:t>
      </w:r>
      <w:r w:rsidRPr="00A50E06">
        <w:rPr>
          <w:sz w:val="16"/>
          <w:highlight w:val="green"/>
        </w:rPr>
        <w:t xml:space="preserve"> </w:t>
      </w:r>
      <w:r w:rsidRPr="00A50E06">
        <w:rPr>
          <w:rStyle w:val="Emphasis"/>
          <w:highlight w:val="green"/>
        </w:rPr>
        <w:t>may depend on</w:t>
      </w:r>
      <w:r w:rsidRPr="00A50E06">
        <w:rPr>
          <w:sz w:val="16"/>
          <w:highlight w:val="green"/>
        </w:rPr>
        <w:t xml:space="preserve"> </w:t>
      </w:r>
      <w:r w:rsidRPr="00055F1F">
        <w:rPr>
          <w:sz w:val="16"/>
        </w:rPr>
        <w:t xml:space="preserve">a little bit of </w:t>
      </w:r>
      <w:r w:rsidRPr="00A50E06">
        <w:rPr>
          <w:rStyle w:val="Emphasis"/>
          <w:highlight w:val="green"/>
          <w:bdr w:val="single" w:sz="18" w:space="0" w:color="auto"/>
        </w:rPr>
        <w:t>ghost hunting</w:t>
      </w:r>
      <w:r w:rsidRPr="00055F1F">
        <w:rPr>
          <w:sz w:val="16"/>
        </w:rPr>
        <w:t xml:space="preserve">. Scientists have long been interested in </w:t>
      </w:r>
      <w:r w:rsidRPr="00A50E06">
        <w:rPr>
          <w:rStyle w:val="Emphasis"/>
          <w:highlight w:val="green"/>
        </w:rPr>
        <w:t xml:space="preserve">a device that </w:t>
      </w:r>
      <w:r w:rsidRPr="00A50E06">
        <w:rPr>
          <w:rStyle w:val="Emphasis"/>
          <w:highlight w:val="green"/>
          <w:bdr w:val="single" w:sz="18" w:space="0" w:color="auto"/>
        </w:rPr>
        <w:t>can detect 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50E06">
        <w:rPr>
          <w:rStyle w:val="Emphasis"/>
          <w:highlight w:val="green"/>
        </w:rPr>
        <w:t>deploying technology that</w:t>
      </w:r>
      <w:r w:rsidRPr="00A50E06">
        <w:rPr>
          <w:rStyle w:val="StyleUnderline"/>
          <w:highlight w:val="green"/>
        </w:rPr>
        <w:t xml:space="preserve"> </w:t>
      </w:r>
      <w:r w:rsidRPr="001E4C04">
        <w:rPr>
          <w:rStyle w:val="StyleUnderline"/>
        </w:rPr>
        <w:t xml:space="preserve">can </w:t>
      </w:r>
      <w:r w:rsidRPr="00A50E06">
        <w:rPr>
          <w:rStyle w:val="Emphasis"/>
          <w:highlight w:val="green"/>
        </w:rPr>
        <w:t>spot</w:t>
      </w:r>
      <w:r w:rsidRPr="00A50E06">
        <w:rPr>
          <w:rStyle w:val="StyleUnderline"/>
          <w:highlight w:val="green"/>
        </w:rPr>
        <w:t xml:space="preserve"> </w:t>
      </w:r>
      <w:r w:rsidRPr="001E4C04">
        <w:rPr>
          <w:rStyle w:val="StyleUnderline"/>
        </w:rPr>
        <w:t xml:space="preserve">those elusive </w:t>
      </w:r>
      <w:r w:rsidRPr="00A50E06">
        <w:rPr>
          <w:rStyle w:val="Emphasis"/>
          <w:highlight w:val="green"/>
        </w:rPr>
        <w:t>subatomic particles</w:t>
      </w:r>
      <w:r w:rsidRPr="00A50E06">
        <w:rPr>
          <w:rStyle w:val="StyleUnderline"/>
          <w:highlight w:val="green"/>
        </w:rPr>
        <w:t xml:space="preserve"> </w:t>
      </w:r>
      <w:r w:rsidRPr="00A50E06">
        <w:rPr>
          <w:rStyle w:val="Emphasis"/>
          <w:highlight w:val="green"/>
        </w:rPr>
        <w:t>and</w:t>
      </w:r>
      <w:r w:rsidRPr="001E4C04">
        <w:rPr>
          <w:rStyle w:val="StyleUnderline"/>
        </w:rPr>
        <w:t xml:space="preserve">, in doing so, </w:t>
      </w:r>
      <w:r w:rsidRPr="00A50E06">
        <w:rPr>
          <w:rStyle w:val="Emphasis"/>
          <w:highlight w:val="green"/>
        </w:rPr>
        <w:t>alert</w:t>
      </w:r>
      <w:r w:rsidRPr="00A50E06">
        <w:rPr>
          <w:rStyle w:val="StyleUnderline"/>
          <w:highlight w:val="green"/>
        </w:rPr>
        <w:t xml:space="preserve"> </w:t>
      </w:r>
      <w:r w:rsidRPr="001E4C04">
        <w:rPr>
          <w:rStyle w:val="StyleUnderline"/>
        </w:rPr>
        <w:t xml:space="preserve">international </w:t>
      </w:r>
      <w:r w:rsidRPr="00A50E06">
        <w:rPr>
          <w:rStyle w:val="Emphasis"/>
          <w:highlight w:val="green"/>
        </w:rPr>
        <w:t>authorities to</w:t>
      </w:r>
      <w:r w:rsidRPr="00A50E06">
        <w:rPr>
          <w:rStyle w:val="StyleUnderline"/>
          <w:highlight w:val="green"/>
        </w:rPr>
        <w:t xml:space="preserve"> </w:t>
      </w:r>
      <w:r w:rsidRPr="001E4C04">
        <w:rPr>
          <w:rStyle w:val="StyleUnderline"/>
        </w:rPr>
        <w:t xml:space="preserve">the </w:t>
      </w:r>
      <w:r w:rsidRPr="00A50E06">
        <w:rPr>
          <w:rStyle w:val="Emphasis"/>
          <w:highlight w:val="gree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A50E06">
        <w:rPr>
          <w:rStyle w:val="Emphasis"/>
          <w:highlight w:val="green"/>
        </w:rPr>
        <w:t>monitor</w:t>
      </w:r>
      <w:r w:rsidRPr="00A50E06">
        <w:rPr>
          <w:rStyle w:val="StyleUnderline"/>
          <w:highlight w:val="green"/>
        </w:rPr>
        <w:t xml:space="preserve"> </w:t>
      </w:r>
      <w:r w:rsidRPr="001E4C04">
        <w:rPr>
          <w:rStyle w:val="StyleUnderline"/>
        </w:rPr>
        <w:t xml:space="preserve">the </w:t>
      </w:r>
      <w:r w:rsidRPr="00A50E06">
        <w:rPr>
          <w:rStyle w:val="Emphasis"/>
          <w:highlight w:val="green"/>
        </w:rPr>
        <w:t>plutonium</w:t>
      </w:r>
      <w:r w:rsidRPr="00A50E06">
        <w:rPr>
          <w:rStyle w:val="StyleUnderline"/>
          <w:highlight w:val="green"/>
        </w:rPr>
        <w:t xml:space="preserve"> </w:t>
      </w:r>
      <w:r w:rsidRPr="00A50E06">
        <w:rPr>
          <w:rStyle w:val="Emphasis"/>
          <w:highlight w:val="green"/>
        </w:rPr>
        <w:t>content</w:t>
      </w:r>
      <w:r w:rsidRPr="00A50E06">
        <w:rPr>
          <w:rStyle w:val="StyleUnderline"/>
          <w:highlight w:val="green"/>
        </w:rPr>
        <w:t xml:space="preserve"> </w:t>
      </w:r>
      <w:r w:rsidRPr="001E4C04">
        <w:rPr>
          <w:rStyle w:val="StyleUnderline"/>
        </w:rPr>
        <w:t xml:space="preserve">in a nuclear reactor </w:t>
      </w:r>
      <w:r w:rsidRPr="00A50E06">
        <w:rPr>
          <w:rStyle w:val="Emphasis"/>
          <w:highlight w:val="green"/>
          <w:bdr w:val="single" w:sz="18" w:space="0" w:color="auto"/>
        </w:rPr>
        <w:t>in real time</w:t>
      </w:r>
      <w:r w:rsidRPr="00A50E06">
        <w:rPr>
          <w:rStyle w:val="StyleUnderline"/>
          <w:highlight w:val="gree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w:t>
      </w:r>
      <w:proofErr w:type="gramStart"/>
      <w:r w:rsidRPr="00055F1F">
        <w:rPr>
          <w:sz w:val="16"/>
        </w:rPr>
        <w:t>Michigan</w:t>
      </w:r>
      <w:proofErr w:type="gramEnd"/>
      <w:r w:rsidRPr="00055F1F">
        <w:rPr>
          <w:sz w:val="16"/>
        </w:rPr>
        <w:t xml:space="preserve"> and John Mattingly from North Carolina State University</w:t>
      </w:r>
      <w:r w:rsidRPr="001E4C04">
        <w:rPr>
          <w:rStyle w:val="StyleUnderline"/>
        </w:rPr>
        <w:t xml:space="preserve">. The study ultimately concludes that </w:t>
      </w:r>
      <w:r w:rsidRPr="00A50E06">
        <w:rPr>
          <w:rStyle w:val="Emphasis"/>
          <w:highlight w:val="green"/>
        </w:rPr>
        <w:t>such technology deployed</w:t>
      </w:r>
      <w:r w:rsidRPr="00A50E06">
        <w:rPr>
          <w:rStyle w:val="StyleUnderline"/>
          <w:highlight w:val="green"/>
        </w:rPr>
        <w:t xml:space="preserve"> </w:t>
      </w:r>
      <w:r w:rsidRPr="001E4C04">
        <w:rPr>
          <w:rStyle w:val="StyleUnderline"/>
        </w:rPr>
        <w:t xml:space="preserve">outside nuclear reactors </w:t>
      </w:r>
      <w:r w:rsidRPr="00A50E06">
        <w:rPr>
          <w:rStyle w:val="Emphasis"/>
          <w:highlight w:val="green"/>
        </w:rPr>
        <w:t>could prove</w:t>
      </w:r>
      <w:r w:rsidRPr="00A50E06">
        <w:rPr>
          <w:rStyle w:val="StyleUnderline"/>
          <w:highlight w:val="green"/>
        </w:rPr>
        <w:t xml:space="preserve"> </w:t>
      </w:r>
      <w:r w:rsidRPr="00A50E06">
        <w:rPr>
          <w:rStyle w:val="Emphasis"/>
          <w:highlight w:val="green"/>
        </w:rPr>
        <w:t>effective in ensuring</w:t>
      </w:r>
      <w:r w:rsidRPr="00A50E06">
        <w:rPr>
          <w:rStyle w:val="StyleUnderline"/>
          <w:highlight w:val="green"/>
        </w:rPr>
        <w:t xml:space="preserve"> </w:t>
      </w:r>
      <w:r w:rsidRPr="001E4C04">
        <w:rPr>
          <w:rStyle w:val="StyleUnderline"/>
        </w:rPr>
        <w:t xml:space="preserve">that </w:t>
      </w:r>
      <w:r w:rsidRPr="00A50E06">
        <w:rPr>
          <w:rStyle w:val="Emphasis"/>
          <w:highlight w:val="green"/>
        </w:rPr>
        <w:t>countries</w:t>
      </w:r>
      <w:r w:rsidRPr="00A50E06">
        <w:rPr>
          <w:rStyle w:val="StyleUnderline"/>
          <w:highlight w:val="green"/>
        </w:rPr>
        <w:t xml:space="preserve"> </w:t>
      </w:r>
      <w:r w:rsidRPr="00A50E06">
        <w:rPr>
          <w:rStyle w:val="Emphasis"/>
          <w:highlight w:val="green"/>
        </w:rPr>
        <w:t xml:space="preserve">are not </w:t>
      </w:r>
      <w:r w:rsidRPr="00A50E06">
        <w:rPr>
          <w:rStyle w:val="Emphasis"/>
          <w:highlight w:val="green"/>
          <w:bdr w:val="single" w:sz="18" w:space="0" w:color="auto"/>
        </w:rPr>
        <w:t>making weapons-related material</w:t>
      </w:r>
      <w:r w:rsidRPr="00A50E06">
        <w:rPr>
          <w:rStyle w:val="StyleUnderline"/>
          <w:highlight w:val="gree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w:t>
      </w:r>
      <w:proofErr w:type="gramStart"/>
      <w:r w:rsidRPr="001E4C04">
        <w:rPr>
          <w:rStyle w:val="StyleUnderline"/>
        </w:rPr>
        <w:t>mass</w:t>
      </w:r>
      <w:proofErr w:type="gramEnd"/>
      <w:r w:rsidRPr="001E4C04">
        <w:rPr>
          <w:rStyle w:val="StyleUnderline"/>
        </w:rPr>
        <w:t xml:space="preserve">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A50E06">
        <w:rPr>
          <w:rStyle w:val="Emphasis"/>
          <w:highlight w:val="green"/>
        </w:rPr>
        <w:t>finding neutrinos</w:t>
      </w:r>
      <w:r w:rsidRPr="00A50E06">
        <w:rPr>
          <w:rStyle w:val="StyleUnderline"/>
          <w:highlight w:val="green"/>
        </w:rPr>
        <w:t xml:space="preserve"> </w:t>
      </w:r>
      <w:r w:rsidRPr="001E4C04">
        <w:rPr>
          <w:rStyle w:val="StyleUnderline"/>
        </w:rPr>
        <w:t xml:space="preserve">in water </w:t>
      </w:r>
      <w:r w:rsidRPr="00A50E06">
        <w:rPr>
          <w:rStyle w:val="Emphasis"/>
          <w:highlight w:val="green"/>
          <w:bdr w:val="single" w:sz="18" w:space="0" w:color="auto"/>
        </w:rPr>
        <w:t xml:space="preserve">is still </w:t>
      </w:r>
      <w:proofErr w:type="gramStart"/>
      <w:r w:rsidRPr="00A50E06">
        <w:rPr>
          <w:rStyle w:val="Emphasis"/>
          <w:highlight w:val="green"/>
          <w:bdr w:val="single" w:sz="18" w:space="0" w:color="auto"/>
        </w:rPr>
        <w:t>pretty hard</w:t>
      </w:r>
      <w:proofErr w:type="gramEnd"/>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w:t>
      </w:r>
      <w:proofErr w:type="gramStart"/>
      <w:r w:rsidRPr="00055F1F">
        <w:rPr>
          <w:sz w:val="16"/>
        </w:rPr>
        <w:t>Nuclear Weapons</w:t>
      </w:r>
      <w:proofErr w:type="gramEnd"/>
      <w:r w:rsidRPr="00055F1F">
        <w:rPr>
          <w:sz w:val="16"/>
        </w:rPr>
        <w:t xml:space="preserve">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50E06">
        <w:rPr>
          <w:rStyle w:val="Emphasis"/>
          <w:highlight w:val="green"/>
        </w:rPr>
        <w:t xml:space="preserve">if the line between civilian and military use of nuclear energy </w:t>
      </w:r>
      <w:r w:rsidRPr="00A50E06">
        <w:rPr>
          <w:rStyle w:val="Emphasis"/>
          <w:highlight w:val="green"/>
          <w:bdr w:val="single" w:sz="18" w:space="0" w:color="auto"/>
        </w:rPr>
        <w:t>is not so clear</w:t>
      </w:r>
      <w:r w:rsidRPr="00A50E06">
        <w:rPr>
          <w:rStyle w:val="Emphasis"/>
          <w:highlight w:val="green"/>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w:t>
      </w:r>
      <w:proofErr w:type="gramStart"/>
      <w:r w:rsidRPr="00055F1F">
        <w:rPr>
          <w:sz w:val="16"/>
        </w:rPr>
        <w:t>actually pretty</w:t>
      </w:r>
      <w:proofErr w:type="gramEnd"/>
      <w:r w:rsidRPr="00055F1F">
        <w:rPr>
          <w:sz w:val="16"/>
        </w:rPr>
        <w:t xml:space="preserve">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A50E06">
        <w:rPr>
          <w:rStyle w:val="Emphasis"/>
          <w:highlight w:val="green"/>
        </w:rPr>
        <w:t>dual-use</w:t>
      </w:r>
      <w:r w:rsidRPr="00B26A19">
        <w:rPr>
          <w:rStyle w:val="StyleUnderline"/>
        </w:rPr>
        <w:t xml:space="preserve">” capabilities of nuclear reactors </w:t>
      </w:r>
      <w:r w:rsidRPr="00A50E06">
        <w:rPr>
          <w:rStyle w:val="Emphasis"/>
          <w:highlight w:val="green"/>
        </w:rPr>
        <w:t>presents a</w:t>
      </w:r>
      <w:r w:rsidRPr="00A50E06">
        <w:rPr>
          <w:rStyle w:val="StyleUnderline"/>
          <w:highlight w:val="green"/>
        </w:rPr>
        <w:t xml:space="preserve"> </w:t>
      </w:r>
      <w:r w:rsidRPr="00B26A19">
        <w:rPr>
          <w:rStyle w:val="StyleUnderline"/>
        </w:rPr>
        <w:t xml:space="preserve">significant </w:t>
      </w:r>
      <w:r w:rsidRPr="00A50E06">
        <w:rPr>
          <w:rStyle w:val="Emphasis"/>
          <w:highlight w:val="green"/>
        </w:rPr>
        <w:t>challenge</w:t>
      </w:r>
      <w:r w:rsidRPr="00A50E06">
        <w:rPr>
          <w:rStyle w:val="StyleUnderline"/>
          <w:highlight w:val="gree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A50E06">
        <w:rPr>
          <w:rStyle w:val="Emphasis"/>
          <w:highlight w:val="green"/>
        </w:rPr>
        <w:t>neutrino</w:t>
      </w:r>
      <w:r w:rsidRPr="00A50E06">
        <w:rPr>
          <w:rStyle w:val="StyleUnderline"/>
          <w:highlight w:val="green"/>
        </w:rPr>
        <w:t xml:space="preserve"> </w:t>
      </w:r>
      <w:r w:rsidRPr="00A50E06">
        <w:rPr>
          <w:rStyle w:val="Emphasis"/>
          <w:highlight w:val="green"/>
        </w:rPr>
        <w:t>detection technology</w:t>
      </w:r>
      <w:r w:rsidRPr="00A50E06">
        <w:rPr>
          <w:rStyle w:val="StyleUnderline"/>
          <w:highlight w:val="green"/>
        </w:rPr>
        <w:t xml:space="preserve"> </w:t>
      </w:r>
      <w:r w:rsidRPr="00A50E06">
        <w:rPr>
          <w:rStyle w:val="Emphasis"/>
          <w:highlight w:val="green"/>
          <w:bdr w:val="single" w:sz="18" w:space="0" w:color="auto"/>
        </w:rPr>
        <w:t>could 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A50E06">
        <w:rPr>
          <w:rStyle w:val="Emphasis"/>
          <w:highlight w:val="green"/>
        </w:rPr>
        <w:t>Optimizing reactor power levels to produce plutonium</w:t>
      </w:r>
      <w:r w:rsidRPr="00B26A19">
        <w:rPr>
          <w:rStyle w:val="StyleUnderline"/>
        </w:rPr>
        <w:t xml:space="preserve">, </w:t>
      </w:r>
      <w:r w:rsidRPr="00A50E06">
        <w:rPr>
          <w:rStyle w:val="Emphasis"/>
          <w:highlight w:val="green"/>
        </w:rPr>
        <w:t>a telltale sign</w:t>
      </w:r>
      <w:r w:rsidRPr="00A50E06">
        <w:rPr>
          <w:rStyle w:val="StyleUnderline"/>
          <w:highlight w:val="green"/>
        </w:rPr>
        <w:t xml:space="preserve"> </w:t>
      </w:r>
      <w:r w:rsidRPr="00B26A19">
        <w:rPr>
          <w:rStyle w:val="StyleUnderline"/>
        </w:rPr>
        <w:t xml:space="preserve">that </w:t>
      </w:r>
      <w:r w:rsidRPr="00A50E06">
        <w:rPr>
          <w:rStyle w:val="Emphasis"/>
          <w:highlight w:val="green"/>
        </w:rPr>
        <w:t>a country is trying to build a bomb</w:t>
      </w:r>
      <w:r w:rsidRPr="00B26A19">
        <w:rPr>
          <w:rStyle w:val="StyleUnderline"/>
        </w:rPr>
        <w:t xml:space="preserve">, </w:t>
      </w:r>
      <w:r w:rsidRPr="00A50E06">
        <w:rPr>
          <w:rStyle w:val="Emphasis"/>
          <w:highlight w:val="green"/>
          <w:bdr w:val="single" w:sz="18" w:space="0" w:color="auto"/>
        </w:rPr>
        <w:t>will change the rate and energy spectrum</w:t>
      </w:r>
      <w:r w:rsidRPr="00A50E06">
        <w:rPr>
          <w:rStyle w:val="StyleUnderline"/>
          <w:highlight w:val="green"/>
        </w:rPr>
        <w:t xml:space="preserve"> </w:t>
      </w:r>
      <w:r w:rsidRPr="00A50E06">
        <w:rPr>
          <w:rStyle w:val="Emphasis"/>
          <w:highlight w:val="green"/>
        </w:rPr>
        <w:t>of antineutrinos that a device</w:t>
      </w:r>
      <w:r w:rsidRPr="00A50E06">
        <w:rPr>
          <w:rStyle w:val="StyleUnderline"/>
          <w:highlight w:val="green"/>
        </w:rPr>
        <w:t xml:space="preserve"> </w:t>
      </w:r>
      <w:r w:rsidRPr="00B26A19">
        <w:rPr>
          <w:rStyle w:val="StyleUnderline"/>
        </w:rPr>
        <w:t xml:space="preserve">parked outside of the reactor </w:t>
      </w:r>
      <w:r w:rsidRPr="00A50E06">
        <w:rPr>
          <w:rStyle w:val="Emphasis"/>
          <w:highlight w:val="gree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proofErr w:type="gramStart"/>
      <w:r w:rsidRPr="00B26A19">
        <w:rPr>
          <w:rStyle w:val="Emphasis"/>
        </w:rPr>
        <w:t>So</w:t>
      </w:r>
      <w:proofErr w:type="gramEnd"/>
      <w:r w:rsidRPr="00B26A19">
        <w:rPr>
          <w:rStyle w:val="Emphasis"/>
        </w:rPr>
        <w:t xml:space="preserve">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A50E06">
        <w:rPr>
          <w:rStyle w:val="Emphasis"/>
          <w:highlight w:val="green"/>
        </w:rPr>
        <w:t>For now</w:t>
      </w:r>
      <w:r w:rsidRPr="00055F1F">
        <w:rPr>
          <w:sz w:val="16"/>
        </w:rPr>
        <w:t xml:space="preserve">, </w:t>
      </w:r>
      <w:r w:rsidRPr="00A50E06">
        <w:rPr>
          <w:rStyle w:val="Emphasis"/>
          <w:highlight w:val="green"/>
        </w:rPr>
        <w:t>a detector must stay within tens of meters</w:t>
      </w:r>
      <w:r w:rsidRPr="00A50E06">
        <w:rPr>
          <w:sz w:val="16"/>
          <w:highlight w:val="green"/>
        </w:rPr>
        <w:t xml:space="preserve"> </w:t>
      </w:r>
      <w:r w:rsidRPr="00055F1F">
        <w:rPr>
          <w:sz w:val="16"/>
        </w:rPr>
        <w:t xml:space="preserve">of the reactor to be effective. But </w:t>
      </w:r>
      <w:r w:rsidRPr="00A50E06">
        <w:rPr>
          <w:rStyle w:val="Emphasis"/>
          <w:highlight w:val="green"/>
        </w:rPr>
        <w:t>in the future</w:t>
      </w:r>
      <w:r w:rsidRPr="00055F1F">
        <w:rPr>
          <w:sz w:val="16"/>
        </w:rPr>
        <w:t xml:space="preserve">, </w:t>
      </w:r>
      <w:r w:rsidRPr="00B26A19">
        <w:rPr>
          <w:rStyle w:val="StyleUnderline"/>
        </w:rPr>
        <w:t xml:space="preserve">could such </w:t>
      </w:r>
      <w:r w:rsidRPr="00A50E06">
        <w:rPr>
          <w:rStyle w:val="Emphasis"/>
          <w:highlight w:val="green"/>
          <w:bdr w:val="single" w:sz="18" w:space="0" w:color="auto"/>
        </w:rPr>
        <w:t>technology</w:t>
      </w:r>
      <w:r w:rsidRPr="00A50E06">
        <w:rPr>
          <w:rStyle w:val="StyleUnderline"/>
          <w:highlight w:val="green"/>
          <w:bdr w:val="single" w:sz="18" w:space="0" w:color="auto"/>
        </w:rPr>
        <w:t xml:space="preserve"> </w:t>
      </w:r>
      <w:r w:rsidRPr="00A50E06">
        <w:rPr>
          <w:rStyle w:val="Emphasis"/>
          <w:highlight w:val="green"/>
          <w:bdr w:val="single" w:sz="18" w:space="0" w:color="auto"/>
        </w:rPr>
        <w:t>spot</w:t>
      </w:r>
      <w:r w:rsidRPr="00A50E06">
        <w:rPr>
          <w:rStyle w:val="StyleUnderline"/>
          <w:highlight w:val="green"/>
          <w:bdr w:val="single" w:sz="18" w:space="0" w:color="auto"/>
        </w:rPr>
        <w:t xml:space="preserve"> </w:t>
      </w:r>
      <w:r w:rsidRPr="00A50E06">
        <w:rPr>
          <w:rStyle w:val="Emphasis"/>
          <w:highlight w:val="green"/>
          <w:bdr w:val="single" w:sz="18" w:space="0" w:color="auto"/>
        </w:rPr>
        <w:t>antineutrinos from longer distances</w:t>
      </w:r>
      <w:r w:rsidRPr="00B26A19">
        <w:rPr>
          <w:rStyle w:val="StyleUnderline"/>
          <w:bdr w:val="single" w:sz="18" w:space="0" w:color="auto"/>
        </w:rPr>
        <w:t xml:space="preserve"> </w:t>
      </w:r>
      <w:r w:rsidRPr="00A50E06">
        <w:rPr>
          <w:rStyle w:val="Emphasis"/>
          <w:highlight w:val="green"/>
          <w:bdr w:val="single" w:sz="18" w:space="0" w:color="auto"/>
        </w:rPr>
        <w:t>and</w:t>
      </w:r>
      <w:r w:rsidRPr="00A50E06">
        <w:rPr>
          <w:rStyle w:val="StyleUnderline"/>
          <w:highlight w:val="green"/>
          <w:bdr w:val="single" w:sz="18" w:space="0" w:color="auto"/>
        </w:rPr>
        <w:t xml:space="preserve"> </w:t>
      </w:r>
      <w:r w:rsidRPr="00B26A19">
        <w:rPr>
          <w:rStyle w:val="StyleUnderline"/>
          <w:bdr w:val="single" w:sz="18" w:space="0" w:color="auto"/>
        </w:rPr>
        <w:t xml:space="preserve">even </w:t>
      </w:r>
      <w:r w:rsidRPr="00A50E06">
        <w:rPr>
          <w:rStyle w:val="Emphasis"/>
          <w:highlight w:val="green"/>
          <w:bdr w:val="single" w:sz="18" w:space="0" w:color="auto"/>
        </w:rPr>
        <w:t>across borders</w:t>
      </w:r>
      <w:r w:rsidRPr="00A50E06">
        <w:rPr>
          <w:rStyle w:val="Emphasis"/>
          <w:highlight w:val="green"/>
        </w:rPr>
        <w:t>?</w:t>
      </w:r>
      <w:r w:rsidRPr="00B26A19">
        <w:rPr>
          <w:rStyle w:val="StyleUnderline"/>
        </w:rPr>
        <w:t xml:space="preserve"> </w:t>
      </w:r>
    </w:p>
    <w:p w14:paraId="23B54511" w14:textId="77777777" w:rsidR="00AB7B78" w:rsidRDefault="00AB7B78" w:rsidP="00FB0CAE">
      <w:pPr>
        <w:rPr>
          <w:rStyle w:val="StyleUnderline"/>
        </w:rPr>
      </w:pPr>
    </w:p>
    <w:p w14:paraId="0E58E54C" w14:textId="77777777" w:rsidR="00AB7B78" w:rsidRDefault="00AB7B78" w:rsidP="00FB0CAE">
      <w:pPr>
        <w:rPr>
          <w:rStyle w:val="StyleUnderline"/>
        </w:rPr>
      </w:pPr>
    </w:p>
    <w:p w14:paraId="45650DAF" w14:textId="77777777" w:rsidR="00AB7B78" w:rsidRDefault="00AB7B78" w:rsidP="00FB0CAE">
      <w:pPr>
        <w:rPr>
          <w:rStyle w:val="StyleUnderline"/>
        </w:rPr>
      </w:pPr>
    </w:p>
    <w:p w14:paraId="648B5B0D" w14:textId="03614372" w:rsidR="00FB0CAE" w:rsidRPr="00055F1F" w:rsidRDefault="00FB0CAE" w:rsidP="00FB0CAE">
      <w:pPr>
        <w:rPr>
          <w:sz w:val="16"/>
        </w:rPr>
      </w:pPr>
      <w:r w:rsidRPr="00B26A19">
        <w:rPr>
          <w:rStyle w:val="StyleUnderline"/>
        </w:rPr>
        <w:t xml:space="preserve">For distances 100 kilometers or beyond, the Review of Modern Physics study shows detectors would need to be 10 to 100 times bigger than WATCHMAN. But researchers hope WATCHMAN will demonstrate the basic technology and provide a platform for </w:t>
      </w:r>
      <w:r w:rsidRPr="00A50E06">
        <w:rPr>
          <w:rStyle w:val="Emphasis"/>
          <w:highlight w:val="green"/>
        </w:rPr>
        <w:t>study</w:t>
      </w:r>
      <w:r w:rsidRPr="00A50E06">
        <w:rPr>
          <w:rStyle w:val="StyleUnderline"/>
          <w:highlight w:val="green"/>
        </w:rPr>
        <w:t xml:space="preserve"> </w:t>
      </w:r>
      <w:r w:rsidRPr="00B26A19">
        <w:rPr>
          <w:rStyle w:val="StyleUnderline"/>
        </w:rPr>
        <w:t xml:space="preserve">of a range of possible </w:t>
      </w:r>
      <w:r w:rsidRPr="00A50E06">
        <w:rPr>
          <w:rStyle w:val="Emphasis"/>
          <w:highlight w:val="green"/>
        </w:rPr>
        <w:t>enhancements</w:t>
      </w:r>
      <w:r w:rsidRPr="00A50E06">
        <w:rPr>
          <w:rStyle w:val="StyleUnderline"/>
          <w:highlight w:val="green"/>
        </w:rPr>
        <w:t xml:space="preserve"> </w:t>
      </w:r>
      <w:r w:rsidRPr="00B26A19">
        <w:rPr>
          <w:rStyle w:val="StyleUnderline"/>
        </w:rPr>
        <w:t xml:space="preserve">to improve standoff and overall sensitivity. And in any case, </w:t>
      </w:r>
      <w:r w:rsidRPr="00A50E06">
        <w:rPr>
          <w:rStyle w:val="Emphasis"/>
          <w:highlight w:val="green"/>
        </w:rPr>
        <w:t xml:space="preserve">the mere knowledge that such </w:t>
      </w:r>
      <w:r w:rsidRPr="00A50E06">
        <w:rPr>
          <w:rStyle w:val="Emphasis"/>
          <w:highlight w:val="green"/>
          <w:bdr w:val="single" w:sz="18" w:space="0" w:color="auto"/>
        </w:rPr>
        <w:t>technology has become a reality</w:t>
      </w:r>
      <w:r w:rsidRPr="00A50E06">
        <w:rPr>
          <w:rStyle w:val="StyleUnderline"/>
          <w:highlight w:val="green"/>
        </w:rPr>
        <w:t xml:space="preserve"> </w:t>
      </w:r>
      <w:r w:rsidRPr="00A50E06">
        <w:rPr>
          <w:rStyle w:val="Emphasis"/>
          <w:highlight w:val="green"/>
        </w:rPr>
        <w:t xml:space="preserve">could prove to be </w:t>
      </w:r>
      <w:r w:rsidRPr="00A50E06">
        <w:rPr>
          <w:rStyle w:val="Emphasis"/>
          <w:highlight w:val="green"/>
          <w:bdr w:val="single" w:sz="18" w:space="0" w:color="auto"/>
        </w:rPr>
        <w:t xml:space="preserve">a powerful deterrent to nuclear </w:t>
      </w:r>
      <w:proofErr w:type="gramStart"/>
      <w:r w:rsidRPr="00A50E06">
        <w:rPr>
          <w:rStyle w:val="Emphasis"/>
          <w:highlight w:val="green"/>
          <w:bdr w:val="single" w:sz="18" w:space="0" w:color="auto"/>
        </w:rPr>
        <w:t>proliferation</w:t>
      </w:r>
      <w:r w:rsidRPr="00A50E06">
        <w:rPr>
          <w:rStyle w:val="Emphasis"/>
          <w:highlight w:val="green"/>
        </w:rPr>
        <w:t xml:space="preserve"> </w:t>
      </w:r>
      <w:r w:rsidRPr="00B26A19">
        <w:rPr>
          <w:rStyle w:val="StyleUnderline"/>
        </w:rPr>
        <w:t>in itself</w:t>
      </w:r>
      <w:proofErr w:type="gramEnd"/>
      <w:r w:rsidRPr="00B26A19">
        <w:rPr>
          <w:rStyle w:val="StyleUnderline"/>
        </w:rPr>
        <w:t>.</w:t>
      </w:r>
    </w:p>
    <w:p w14:paraId="5130DCC3" w14:textId="77777777" w:rsidR="00FB0CAE" w:rsidRDefault="00FB0CAE" w:rsidP="00FB0CAE">
      <w:pPr>
        <w:pStyle w:val="Heading4"/>
      </w:pPr>
      <w:r>
        <w:t xml:space="preserve">Proliferation risks </w:t>
      </w:r>
      <w:r>
        <w:rPr>
          <w:u w:val="single"/>
        </w:rPr>
        <w:t>unravelling now</w:t>
      </w:r>
      <w:r>
        <w:t xml:space="preserve"> due to inability to determine </w:t>
      </w:r>
      <w:r>
        <w:rPr>
          <w:u w:val="single"/>
        </w:rPr>
        <w:t>peaceful</w:t>
      </w:r>
      <w:r>
        <w:t xml:space="preserve"> and </w:t>
      </w:r>
      <w:r>
        <w:rPr>
          <w:u w:val="single"/>
        </w:rPr>
        <w:t>military</w:t>
      </w:r>
      <w:r>
        <w:t xml:space="preserve"> nuclear development.</w:t>
      </w:r>
    </w:p>
    <w:p w14:paraId="5A91F2EA" w14:textId="77777777" w:rsidR="00FB0CAE" w:rsidRPr="00FD7DA6" w:rsidRDefault="00FB0CAE" w:rsidP="00FB0CAE">
      <w:r w:rsidRPr="00FD7DA6">
        <w:rPr>
          <w:rStyle w:val="Style13ptBold"/>
        </w:rPr>
        <w:t xml:space="preserve">Dalton and Levite </w:t>
      </w:r>
      <w:r>
        <w:rPr>
          <w:rStyle w:val="Style13ptBold"/>
        </w:rPr>
        <w:t>22</w:t>
      </w:r>
      <w:r>
        <w:t xml:space="preserve"> </w:t>
      </w:r>
      <w:r w:rsidRPr="00FD7DA6">
        <w:t>Toby Dalton and Ariel Levite 1-13-2022 "The Nonproliferation Regime is Breaking"</w:t>
      </w:r>
      <w:r>
        <w:t xml:space="preserve"> </w:t>
      </w:r>
      <w:hyperlink r:id="rId11" w:anchor="selection-1881.0-1917.304" w:history="1">
        <w:r w:rsidRPr="002B7B5B">
          <w:rPr>
            <w:rStyle w:val="Hyperlink"/>
          </w:rPr>
          <w:t>https://archive.is/MQ4sC#selection-1881.0-1917.304</w:t>
        </w:r>
      </w:hyperlink>
      <w:r>
        <w:t xml:space="preserve"> (</w:t>
      </w:r>
      <w:r w:rsidRPr="00FD7DA6">
        <w:t>TOBY DALTON is Senior Fellow and Co-Director of the Nuclear Policy Program at the Carnegie Endowment for International Peace. ARIEL (ELI) LEVITE is Senior Fellow in the Nuclear Policy Program and Cyber Policy Initiative at the Carnegie Endowment for International Peace.</w:t>
      </w:r>
      <w:r>
        <w:t xml:space="preserve">)//Elmer </w:t>
      </w:r>
    </w:p>
    <w:p w14:paraId="2C20DF30" w14:textId="77777777" w:rsidR="00FB0CAE" w:rsidRPr="007C7FA5" w:rsidRDefault="00FB0CAE" w:rsidP="00FB0CAE">
      <w:pPr>
        <w:rPr>
          <w:sz w:val="16"/>
        </w:rPr>
      </w:pPr>
      <w:r w:rsidRPr="00055F1F">
        <w:rPr>
          <w:rStyle w:val="StyleUnderline"/>
        </w:rPr>
        <w:t>The</w:t>
      </w:r>
      <w:r w:rsidRPr="007C7FA5">
        <w:rPr>
          <w:sz w:val="16"/>
        </w:rPr>
        <w:t xml:space="preserve"> </w:t>
      </w:r>
      <w:r w:rsidRPr="00A50E06">
        <w:rPr>
          <w:rStyle w:val="Emphasis"/>
          <w:highlight w:val="green"/>
        </w:rPr>
        <w:t>global system to prevent</w:t>
      </w:r>
      <w:r w:rsidRPr="00A50E06">
        <w:rPr>
          <w:sz w:val="16"/>
          <w:highlight w:val="green"/>
        </w:rPr>
        <w:t xml:space="preserve"> </w:t>
      </w:r>
      <w:r w:rsidRPr="00A50E06">
        <w:rPr>
          <w:rStyle w:val="Emphasis"/>
          <w:highlight w:val="green"/>
        </w:rPr>
        <w:t>nuclear proliferation</w:t>
      </w:r>
      <w:r w:rsidRPr="00A50E06">
        <w:rPr>
          <w:sz w:val="16"/>
          <w:highlight w:val="green"/>
        </w:rPr>
        <w:t xml:space="preserve"> </w:t>
      </w:r>
      <w:r w:rsidRPr="00055F1F">
        <w:rPr>
          <w:rStyle w:val="StyleUnderline"/>
        </w:rPr>
        <w:t>and promote disarmament</w:t>
      </w:r>
      <w:r w:rsidRPr="007C7FA5">
        <w:rPr>
          <w:sz w:val="16"/>
        </w:rPr>
        <w:t xml:space="preserve"> </w:t>
      </w:r>
      <w:r w:rsidRPr="00A50E06">
        <w:rPr>
          <w:rStyle w:val="Emphasis"/>
          <w:highlight w:val="green"/>
          <w:bdr w:val="single" w:sz="18" w:space="0" w:color="auto"/>
        </w:rPr>
        <w:t>is beginning to fray</w:t>
      </w:r>
      <w:r w:rsidRPr="007C7FA5">
        <w:rPr>
          <w:sz w:val="16"/>
        </w:rPr>
        <w:t xml:space="preserve">. </w:t>
      </w:r>
      <w:r w:rsidRPr="00055F1F">
        <w:rPr>
          <w:rStyle w:val="StyleUnderline"/>
        </w:rPr>
        <w:t>Although the nonproliferation regime has held together for more than half a century,</w:t>
      </w:r>
      <w:r w:rsidRPr="007C7FA5">
        <w:rPr>
          <w:sz w:val="16"/>
        </w:rPr>
        <w:t xml:space="preserve"> </w:t>
      </w:r>
      <w:r w:rsidRPr="00A50E06">
        <w:rPr>
          <w:rStyle w:val="Emphasis"/>
          <w:highlight w:val="green"/>
        </w:rPr>
        <w:t>more countries</w:t>
      </w:r>
      <w:r w:rsidRPr="00A50E06">
        <w:rPr>
          <w:sz w:val="16"/>
          <w:highlight w:val="green"/>
        </w:rPr>
        <w:t xml:space="preserve"> </w:t>
      </w:r>
      <w:r w:rsidRPr="007C7FA5">
        <w:rPr>
          <w:sz w:val="16"/>
        </w:rPr>
        <w:t xml:space="preserve">are </w:t>
      </w:r>
      <w:r w:rsidRPr="00A50E06">
        <w:rPr>
          <w:rStyle w:val="Emphasis"/>
          <w:highlight w:val="green"/>
        </w:rPr>
        <w:t>acquiring</w:t>
      </w:r>
      <w:r w:rsidRPr="00A50E06">
        <w:rPr>
          <w:sz w:val="16"/>
          <w:highlight w:val="green"/>
        </w:rPr>
        <w:t xml:space="preserve"> </w:t>
      </w:r>
      <w:r w:rsidRPr="00A50E06">
        <w:rPr>
          <w:rStyle w:val="Emphasis"/>
          <w:highlight w:val="green"/>
          <w:bdr w:val="single" w:sz="18" w:space="0" w:color="auto"/>
        </w:rPr>
        <w:t>sensitive nuclear material</w:t>
      </w:r>
      <w:r w:rsidRPr="00A50E06">
        <w:rPr>
          <w:sz w:val="16"/>
          <w:highlight w:val="green"/>
        </w:rPr>
        <w:t xml:space="preserve"> </w:t>
      </w:r>
      <w:r w:rsidRPr="00055F1F">
        <w:rPr>
          <w:rStyle w:val="StyleUnderline"/>
        </w:rPr>
        <w:t>and technology through illicit acquisition and preferential trade.</w:t>
      </w:r>
      <w:r w:rsidRPr="007C7FA5">
        <w:rPr>
          <w:sz w:val="16"/>
        </w:rPr>
        <w:t xml:space="preserve"> In May 2021, for instance, the International Atomic Energy Agency (IAEA) </w:t>
      </w:r>
      <w:r w:rsidRPr="00055F1F">
        <w:rPr>
          <w:rStyle w:val="StyleUnderline"/>
        </w:rPr>
        <w:t>reported that Iran had accumulated ten kilograms of highly enriched uranium and severely restricted access to its nuclear sites</w:t>
      </w:r>
      <w:r w:rsidRPr="007C7FA5">
        <w:rPr>
          <w:sz w:val="16"/>
        </w:rPr>
        <w:t xml:space="preserve">. And in October 2021, </w:t>
      </w:r>
      <w:r w:rsidRPr="00055F1F">
        <w:rPr>
          <w:rStyle w:val="StyleUnderline"/>
        </w:rPr>
        <w:t>Australia, the United Kingdom, and the United States announced a new strategic partnership (AUKUS) that will make Australia the first ever nonnuclear state to receive highly enriched fuel for nuclear-powered submarines</w:t>
      </w:r>
      <w:r w:rsidRPr="007C7FA5">
        <w:rPr>
          <w:sz w:val="16"/>
        </w:rPr>
        <w:t xml:space="preserve">. It is unlikely Australia would divert this uranium to make bombs, </w:t>
      </w:r>
      <w:r w:rsidRPr="00055F1F">
        <w:rPr>
          <w:rStyle w:val="StyleUnderline"/>
        </w:rPr>
        <w:t>but it establishes a dangerous precedent</w:t>
      </w:r>
      <w:r w:rsidRPr="007C7FA5">
        <w:rPr>
          <w:sz w:val="16"/>
        </w:rPr>
        <w:t xml:space="preserve">. These two cases typify the growing challenges faced by the nonproliferation system. Historically, </w:t>
      </w:r>
      <w:r w:rsidRPr="00055F1F">
        <w:rPr>
          <w:rStyle w:val="StyleUnderline"/>
        </w:rPr>
        <w:t>the framework set in place by the 1970 Nuclear Nonproliferation Treaty (NPT) relied on development limits and international monitoring of uranium enrichment and plutonium reprocessing to succeed. But the spread of these sensitive nuclear materials and technologies is substantially degrading both processes</w:t>
      </w:r>
      <w:r w:rsidRPr="007C7FA5">
        <w:rPr>
          <w:sz w:val="16"/>
        </w:rPr>
        <w:t xml:space="preserve">. </w:t>
      </w:r>
      <w:r w:rsidRPr="00A50E06">
        <w:rPr>
          <w:rStyle w:val="Emphasis"/>
          <w:highlight w:val="green"/>
        </w:rPr>
        <w:t xml:space="preserve">It is </w:t>
      </w:r>
      <w:r w:rsidRPr="00A50E06">
        <w:rPr>
          <w:rStyle w:val="Emphasis"/>
          <w:highlight w:val="green"/>
          <w:bdr w:val="single" w:sz="18" w:space="0" w:color="auto"/>
        </w:rPr>
        <w:t>increasingly difficult to distinguish between nuclear programs designed for peaceful purposes and</w:t>
      </w:r>
      <w:r w:rsidRPr="00A50E06">
        <w:rPr>
          <w:sz w:val="16"/>
          <w:highlight w:val="green"/>
          <w:bdr w:val="single" w:sz="18" w:space="0" w:color="auto"/>
        </w:rPr>
        <w:t xml:space="preserve"> </w:t>
      </w:r>
      <w:r w:rsidRPr="00A50E06">
        <w:rPr>
          <w:rStyle w:val="Emphasis"/>
          <w:highlight w:val="green"/>
          <w:bdr w:val="single" w:sz="18" w:space="0" w:color="auto"/>
        </w:rPr>
        <w:t>those that aim to yield bombs</w:t>
      </w:r>
      <w:r w:rsidRPr="007C7FA5">
        <w:rPr>
          <w:sz w:val="16"/>
        </w:rPr>
        <w:t xml:space="preserve">. The IAEA toolkit to detect concerning activity, flag it, and address it diplomatically risks obsolescence. </w:t>
      </w:r>
      <w:r w:rsidRPr="00A50E06">
        <w:rPr>
          <w:rStyle w:val="Emphasis"/>
          <w:highlight w:val="green"/>
        </w:rPr>
        <w:t>To restore</w:t>
      </w:r>
      <w:r w:rsidRPr="00A50E06">
        <w:rPr>
          <w:rStyle w:val="StyleUnderline"/>
          <w:highlight w:val="green"/>
        </w:rPr>
        <w:t xml:space="preserve"> </w:t>
      </w:r>
      <w:r w:rsidRPr="00055F1F">
        <w:rPr>
          <w:rStyle w:val="StyleUnderline"/>
        </w:rPr>
        <w:t xml:space="preserve">the nonproliferation regime’s role as a bulwark of </w:t>
      </w:r>
      <w:r w:rsidRPr="00A50E06">
        <w:rPr>
          <w:rStyle w:val="Emphasis"/>
          <w:highlight w:val="green"/>
        </w:rPr>
        <w:t>global stability</w:t>
      </w:r>
      <w:r w:rsidRPr="00055F1F">
        <w:rPr>
          <w:rStyle w:val="StyleUnderline"/>
        </w:rPr>
        <w:t xml:space="preserve">, international nonproliferation </w:t>
      </w:r>
      <w:r w:rsidRPr="00A50E06">
        <w:rPr>
          <w:rStyle w:val="Emphasis"/>
          <w:highlight w:val="green"/>
        </w:rPr>
        <w:t>institutions</w:t>
      </w:r>
      <w:r w:rsidRPr="00A50E06">
        <w:rPr>
          <w:rStyle w:val="StyleUnderline"/>
          <w:highlight w:val="green"/>
        </w:rPr>
        <w:t xml:space="preserve"> </w:t>
      </w:r>
      <w:r w:rsidRPr="00055F1F">
        <w:rPr>
          <w:rStyle w:val="StyleUnderline"/>
        </w:rPr>
        <w:t xml:space="preserve">and states </w:t>
      </w:r>
      <w:r w:rsidRPr="00A50E06">
        <w:rPr>
          <w:rStyle w:val="Emphasis"/>
          <w:highlight w:val="green"/>
        </w:rPr>
        <w:t>need</w:t>
      </w:r>
      <w:r w:rsidRPr="00A50E06">
        <w:rPr>
          <w:rStyle w:val="StyleUnderline"/>
          <w:highlight w:val="green"/>
        </w:rPr>
        <w:t xml:space="preserve"> </w:t>
      </w:r>
      <w:r w:rsidRPr="00A50E06">
        <w:rPr>
          <w:rStyle w:val="Emphasis"/>
          <w:highlight w:val="green"/>
          <w:bdr w:val="single" w:sz="18" w:space="0" w:color="auto"/>
        </w:rPr>
        <w:t>new ways to track</w:t>
      </w:r>
      <w:r w:rsidRPr="00A50E06">
        <w:rPr>
          <w:rStyle w:val="StyleUnderline"/>
          <w:highlight w:val="green"/>
        </w:rPr>
        <w:t xml:space="preserve"> </w:t>
      </w:r>
      <w:r w:rsidRPr="00055F1F">
        <w:rPr>
          <w:rStyle w:val="StyleUnderline"/>
        </w:rPr>
        <w:t xml:space="preserve">and tackle the development of </w:t>
      </w:r>
      <w:r w:rsidRPr="00A50E06">
        <w:rPr>
          <w:rStyle w:val="Emphasis"/>
          <w:highlight w:val="green"/>
        </w:rPr>
        <w:t>nuclear weapons</w:t>
      </w:r>
      <w:r w:rsidRPr="007C7FA5">
        <w:rPr>
          <w:sz w:val="16"/>
        </w:rPr>
        <w:t xml:space="preserve">. This requires an innovative approach to monitoring and constraining dangerous activity. But given that more countries are acquiring or producing highly enriched uranium, material constraints alone are not enough. </w:t>
      </w:r>
      <w:r w:rsidRPr="007C7FA5">
        <w:rPr>
          <w:rStyle w:val="StyleUnderline"/>
        </w:rPr>
        <w:t xml:space="preserve">Monitors </w:t>
      </w:r>
      <w:r w:rsidRPr="00A50E06">
        <w:rPr>
          <w:rStyle w:val="Emphasis"/>
          <w:highlight w:val="green"/>
          <w:bdr w:val="single" w:sz="18" w:space="0" w:color="auto"/>
        </w:rPr>
        <w:t>will need fresh tools to credibly track</w:t>
      </w:r>
      <w:r w:rsidRPr="00A50E06">
        <w:rPr>
          <w:rStyle w:val="StyleUnderline"/>
          <w:highlight w:val="green"/>
        </w:rPr>
        <w:t xml:space="preserve"> </w:t>
      </w:r>
      <w:r w:rsidRPr="007C7FA5">
        <w:rPr>
          <w:rStyle w:val="StyleUnderline"/>
        </w:rPr>
        <w:t>additional indicators of potential bomb activity that are hard to pass off as peaceful in nature, such as weaponization: the development and manufacture of nuclear warheads for missiles or other delivery vehicles</w:t>
      </w:r>
      <w:r w:rsidRPr="007C7FA5">
        <w:rPr>
          <w:sz w:val="16"/>
        </w:rPr>
        <w:t>. Monitoring this kind of activity</w:t>
      </w:r>
      <w:proofErr w:type="gramStart"/>
      <w:r w:rsidRPr="007C7FA5">
        <w:rPr>
          <w:sz w:val="16"/>
        </w:rPr>
        <w:t>, in particular, goes</w:t>
      </w:r>
      <w:proofErr w:type="gramEnd"/>
      <w:r w:rsidRPr="007C7FA5">
        <w:rPr>
          <w:sz w:val="16"/>
        </w:rPr>
        <w:t xml:space="preserve"> beyond the traditional focus of nuclear observers, but it may now offer the best, most reliable way to know whether states are trying to acquire nuclear weapons. </w:t>
      </w:r>
      <w:r w:rsidRPr="007C7FA5">
        <w:rPr>
          <w:rStyle w:val="StyleUnderline"/>
        </w:rPr>
        <w:t xml:space="preserve">Given the global rise in nuclear activity, the world </w:t>
      </w:r>
      <w:r w:rsidRPr="00A50E06">
        <w:rPr>
          <w:rStyle w:val="Emphasis"/>
          <w:highlight w:val="green"/>
          <w:bdr w:val="single" w:sz="18" w:space="0" w:color="auto"/>
        </w:rPr>
        <w:t>should move quickly</w:t>
      </w:r>
      <w:r w:rsidRPr="00A50E06">
        <w:rPr>
          <w:rStyle w:val="StyleUnderline"/>
          <w:highlight w:val="green"/>
        </w:rPr>
        <w:t xml:space="preserve"> </w:t>
      </w:r>
      <w:r w:rsidRPr="007C7FA5">
        <w:rPr>
          <w:rStyle w:val="StyleUnderline"/>
        </w:rPr>
        <w:t>to create such a system.</w:t>
      </w:r>
      <w:r w:rsidRPr="007C7FA5">
        <w:rPr>
          <w:sz w:val="16"/>
        </w:rPr>
        <w:t xml:space="preserve"> </w:t>
      </w:r>
      <w:r w:rsidRPr="00A50E06">
        <w:rPr>
          <w:rStyle w:val="Emphasis"/>
          <w:highlight w:val="green"/>
        </w:rPr>
        <w:t>When</w:t>
      </w:r>
      <w:r w:rsidRPr="00A50E06">
        <w:rPr>
          <w:sz w:val="16"/>
          <w:highlight w:val="green"/>
        </w:rPr>
        <w:t xml:space="preserve"> </w:t>
      </w:r>
      <w:r w:rsidRPr="007C7FA5">
        <w:rPr>
          <w:rStyle w:val="StyleUnderline"/>
        </w:rPr>
        <w:t>existing</w:t>
      </w:r>
      <w:r w:rsidRPr="007C7FA5">
        <w:rPr>
          <w:sz w:val="16"/>
        </w:rPr>
        <w:t xml:space="preserve"> </w:t>
      </w:r>
      <w:r w:rsidRPr="00A50E06">
        <w:rPr>
          <w:rStyle w:val="Emphasis"/>
          <w:highlight w:val="green"/>
        </w:rPr>
        <w:t>powers</w:t>
      </w:r>
      <w:r w:rsidRPr="00A50E06">
        <w:rPr>
          <w:sz w:val="16"/>
          <w:highlight w:val="green"/>
        </w:rPr>
        <w:t xml:space="preserve"> </w:t>
      </w:r>
      <w:r w:rsidRPr="00A50E06">
        <w:rPr>
          <w:rStyle w:val="Emphasis"/>
          <w:highlight w:val="green"/>
        </w:rPr>
        <w:t>are less able to prevent</w:t>
      </w:r>
      <w:r w:rsidRPr="00A50E06">
        <w:rPr>
          <w:sz w:val="16"/>
          <w:highlight w:val="green"/>
        </w:rPr>
        <w:t xml:space="preserve"> </w:t>
      </w:r>
      <w:r w:rsidRPr="007C7FA5">
        <w:rPr>
          <w:rStyle w:val="StyleUnderline"/>
        </w:rPr>
        <w:t>uranium</w:t>
      </w:r>
      <w:r w:rsidRPr="007C7FA5">
        <w:rPr>
          <w:sz w:val="16"/>
        </w:rPr>
        <w:t xml:space="preserve"> </w:t>
      </w:r>
      <w:r w:rsidRPr="00A50E06">
        <w:rPr>
          <w:rStyle w:val="Emphasis"/>
          <w:highlight w:val="green"/>
        </w:rPr>
        <w:t>enrichment</w:t>
      </w:r>
      <w:r w:rsidRPr="007C7FA5">
        <w:rPr>
          <w:rStyle w:val="StyleUnderline"/>
        </w:rPr>
        <w:t>—and even hand over highly enriched material to other countries—</w:t>
      </w:r>
      <w:r w:rsidRPr="00A50E06">
        <w:rPr>
          <w:rStyle w:val="Emphasis"/>
          <w:highlight w:val="green"/>
        </w:rPr>
        <w:t xml:space="preserve">it incentivizes competitors </w:t>
      </w:r>
      <w:r w:rsidRPr="00A50E06">
        <w:rPr>
          <w:rStyle w:val="Emphasis"/>
          <w:highlight w:val="green"/>
          <w:bdr w:val="single" w:sz="18" w:space="0" w:color="auto"/>
        </w:rPr>
        <w:t>to double down</w:t>
      </w:r>
      <w:r w:rsidRPr="007C7FA5">
        <w:rPr>
          <w:sz w:val="16"/>
        </w:rPr>
        <w:t xml:space="preserve"> on their programs. </w:t>
      </w:r>
      <w:r w:rsidRPr="007C7FA5">
        <w:rPr>
          <w:rStyle w:val="Emphasis"/>
        </w:rPr>
        <w:t>When new states develop bombs, it further encourages proliferation.</w:t>
      </w:r>
      <w:r w:rsidRPr="007C7FA5">
        <w:rPr>
          <w:sz w:val="16"/>
        </w:rPr>
        <w:t xml:space="preserve"> Especially in an era of growing geopolitical competition, </w:t>
      </w:r>
      <w:r w:rsidRPr="007C7FA5">
        <w:rPr>
          <w:rStyle w:val="StyleUnderline"/>
        </w:rPr>
        <w:t>the international community needs more indicative information on the spread of nuclear weapons so that diplomacy can head off destabilizing proliferation and arms races</w:t>
      </w:r>
      <w:r w:rsidRPr="007C7FA5">
        <w:rPr>
          <w:sz w:val="16"/>
        </w:rPr>
        <w:t xml:space="preserve">. SHIELDING THE </w:t>
      </w:r>
      <w:proofErr w:type="gramStart"/>
      <w:r w:rsidRPr="007C7FA5">
        <w:rPr>
          <w:sz w:val="16"/>
        </w:rPr>
        <w:t>WORLD</w:t>
      </w:r>
      <w:proofErr w:type="gramEnd"/>
      <w:r w:rsidRPr="007C7FA5">
        <w:rPr>
          <w:sz w:val="16"/>
        </w:rPr>
        <w:t xml:space="preserve"> The NPT is the cornerstone of the nonproliferation order. It requires that nonnuclear states avoid acquiring weapons (Article II), allows all states access to nuclear technology for peaceful purposes (Article IV), and commits the signatories with nuclear weapons—China, France, Russia, the United Kingdom, and the United States—to eventually disarm (Article VI). In practice, this regime limits state possession of and the operation of technology used to produce the fissile materials needed for nuclear weapons: highly enriched uranium and plutonium. And it empowers the IAEA to stringently scrutinize nuclear research and energy programs, enforce nuclear safeguards, and detect clandestine production. Although its powers of enforcement are limited, the NPT has endured due to a combination of IAEA monitoring, strict nuclear trade regulations by multilateral institutions, and commitments by individual member states to abide by the rules. The United States has historically played an important role in leading and augmenting this regime, mostly with the Soviet Union and later with Russia. To uphold the NPT bargain, Washington cooperated with many partner countries through the Atoms for Peace program, sharing technology and materials to advance nuclear energy and research in states that swore off atomic weapons. U.S. agencies also operated programs to constrain the spread of enriched uranium and nuclear production technology, promote transparency in civilian nuclear material, and convert research reactors from high- to low-enriched fuel. By doing so, Washington further slowed the accumulation of fissile and sensitive technology. Other nuclear states supported or at least acceded to these efforts, tightly restricting the flow of key materials and technologies. The system isn’t perfect. There are inherent tensions in the NPT bargain, which allows some states to hold weapons while banning others from acquiring them. The world has experienced periodic proliferation crises that exposed gaping holes in the regime, such as in 1991, when observers discovered that Iraq had a clandestine program for producing nuclear weapons. Sometimes, the NPT has failed to stop weapons development altogether, as happened in North Korea, which withdrew from the treaty when its program was exposed. And three nuclear-armed states—India, presumably Israel, and Pakistan—never joined the NPT. But remarkably, this package has generally held together for decades. Most countries that at one time had nuclear weapons aspirations walked them back, such as South Korea, Sweden, and Switzerland. South Africa voluntarily disarmed, dismantling the six nuclear bombs it had secretly built, and joined the NPT as a nonnuclear state. The world averted close calls, including one resulting from the demise of the Soviet Union, which could have easily yielded four nuclear states instead of one, and another in Iran, which was stopped </w:t>
      </w:r>
      <w:proofErr w:type="spellStart"/>
      <w:r w:rsidRPr="007C7FA5">
        <w:rPr>
          <w:sz w:val="16"/>
        </w:rPr>
        <w:t>en</w:t>
      </w:r>
      <w:proofErr w:type="spellEnd"/>
      <w:r w:rsidRPr="007C7FA5">
        <w:rPr>
          <w:sz w:val="16"/>
        </w:rPr>
        <w:t xml:space="preserve"> route in 2003. If anything, the norm against proliferation has grown stronger over time. Today, only six states without nuclear weapons have the indigenous capability to produce fissile materials—Argentina, Brazil, Germany, Iran, Japan, and the Netherlands—a testament to the efficacy of the regime. But there are multiple signs that this record may not continue. </w:t>
      </w:r>
      <w:r w:rsidRPr="007C7FA5">
        <w:rPr>
          <w:rStyle w:val="StyleUnderline"/>
        </w:rPr>
        <w:t>DANGEROUS DECAY Some of the recent problems with the nonproliferation system derive from the stalled progress toward nuclear disarmament by states with nuclear weapons</w:t>
      </w:r>
      <w:r w:rsidRPr="007C7FA5">
        <w:rPr>
          <w:sz w:val="16"/>
        </w:rPr>
        <w:t xml:space="preserve">. </w:t>
      </w:r>
      <w:r w:rsidRPr="007C7FA5">
        <w:rPr>
          <w:rStyle w:val="StyleUnderline"/>
        </w:rPr>
        <w:t xml:space="preserve">After </w:t>
      </w:r>
      <w:r w:rsidRPr="00A50E06">
        <w:rPr>
          <w:rStyle w:val="Emphasis"/>
          <w:highlight w:val="green"/>
        </w:rPr>
        <w:t>Russia</w:t>
      </w:r>
      <w:r w:rsidRPr="00A50E06">
        <w:rPr>
          <w:rStyle w:val="StyleUnderline"/>
          <w:highlight w:val="green"/>
        </w:rPr>
        <w:t xml:space="preserve"> </w:t>
      </w:r>
      <w:r w:rsidRPr="007C7FA5">
        <w:rPr>
          <w:rStyle w:val="StyleUnderline"/>
        </w:rPr>
        <w:t xml:space="preserve">and the </w:t>
      </w:r>
      <w:r w:rsidRPr="00A50E06">
        <w:rPr>
          <w:rStyle w:val="Emphasis"/>
          <w:highlight w:val="green"/>
        </w:rPr>
        <w:t>U</w:t>
      </w:r>
      <w:r w:rsidRPr="007C7FA5">
        <w:rPr>
          <w:rStyle w:val="StyleUnderline"/>
        </w:rPr>
        <w:t xml:space="preserve">nited </w:t>
      </w:r>
      <w:r w:rsidRPr="00A50E06">
        <w:rPr>
          <w:rStyle w:val="Emphasis"/>
          <w:highlight w:val="green"/>
        </w:rPr>
        <w:t>S</w:t>
      </w:r>
      <w:r w:rsidRPr="007C7FA5">
        <w:rPr>
          <w:rStyle w:val="StyleUnderline"/>
        </w:rPr>
        <w:t>tates dramatically slashed their Cold War nuclear arsenals by retiring obsolete systems, arms reductions have come to a standstill in both countries in the last decade</w:t>
      </w:r>
      <w:r w:rsidRPr="007C7FA5">
        <w:rPr>
          <w:sz w:val="16"/>
        </w:rPr>
        <w:t xml:space="preserve">. Now, they are modernizing their arsenals, </w:t>
      </w:r>
      <w:r w:rsidRPr="007C7FA5">
        <w:rPr>
          <w:rStyle w:val="StyleUnderline"/>
        </w:rPr>
        <w:t xml:space="preserve">as are </w:t>
      </w:r>
      <w:r w:rsidRPr="00A50E06">
        <w:rPr>
          <w:rStyle w:val="Emphasis"/>
          <w:highlight w:val="green"/>
        </w:rPr>
        <w:t>China</w:t>
      </w:r>
      <w:r w:rsidRPr="007C7FA5">
        <w:rPr>
          <w:rStyle w:val="StyleUnderline"/>
        </w:rPr>
        <w:t xml:space="preserve">, </w:t>
      </w:r>
      <w:r w:rsidRPr="00A50E06">
        <w:rPr>
          <w:rStyle w:val="Emphasis"/>
          <w:highlight w:val="green"/>
        </w:rPr>
        <w:t>India</w:t>
      </w:r>
      <w:r w:rsidRPr="007C7FA5">
        <w:rPr>
          <w:rStyle w:val="StyleUnderline"/>
        </w:rPr>
        <w:t xml:space="preserve">, </w:t>
      </w:r>
      <w:r w:rsidRPr="00A50E06">
        <w:rPr>
          <w:rStyle w:val="Emphasis"/>
          <w:highlight w:val="green"/>
        </w:rPr>
        <w:t>Pakistan</w:t>
      </w:r>
      <w:r w:rsidRPr="007C7FA5">
        <w:rPr>
          <w:rStyle w:val="StyleUnderline"/>
        </w:rPr>
        <w:t>, and the United Kingdom</w:t>
      </w:r>
      <w:r w:rsidRPr="007C7FA5">
        <w:rPr>
          <w:sz w:val="16"/>
        </w:rPr>
        <w:t xml:space="preserve">. This has prompted many nonnuclear states to push forward a nominally complementary but practically competing UN Treaty on the Prohibition of </w:t>
      </w:r>
      <w:proofErr w:type="gramStart"/>
      <w:r w:rsidRPr="007C7FA5">
        <w:rPr>
          <w:sz w:val="16"/>
        </w:rPr>
        <w:t>Nuclear Weapons</w:t>
      </w:r>
      <w:proofErr w:type="gramEnd"/>
      <w:r w:rsidRPr="007C7FA5">
        <w:rPr>
          <w:sz w:val="16"/>
        </w:rPr>
        <w:t xml:space="preserve">. (The treaty calls for a categorical ban on the possession of nuclear weapons by the signatories, and it has been rejected by all nuclear weapons states and their allies.) </w:t>
      </w:r>
      <w:r w:rsidRPr="007C7FA5">
        <w:rPr>
          <w:rStyle w:val="StyleUnderline"/>
        </w:rPr>
        <w:t xml:space="preserve">Other issues come from the behavior of nuclear states outside the system, most problematically </w:t>
      </w:r>
      <w:r w:rsidRPr="00A50E06">
        <w:rPr>
          <w:rStyle w:val="Emphasis"/>
          <w:highlight w:val="green"/>
        </w:rPr>
        <w:t>North Korea</w:t>
      </w:r>
      <w:r w:rsidRPr="007C7FA5">
        <w:rPr>
          <w:sz w:val="16"/>
        </w:rPr>
        <w:t xml:space="preserve">. But the most worrisome problem is that </w:t>
      </w:r>
      <w:r w:rsidRPr="007C7FA5">
        <w:rPr>
          <w:rStyle w:val="StyleUnderline"/>
        </w:rPr>
        <w:t xml:space="preserve">the </w:t>
      </w:r>
      <w:r w:rsidRPr="00A50E06">
        <w:rPr>
          <w:rStyle w:val="Emphasis"/>
          <w:highlight w:val="green"/>
        </w:rPr>
        <w:t>barrier</w:t>
      </w:r>
      <w:r w:rsidRPr="00A50E06">
        <w:rPr>
          <w:rStyle w:val="StyleUnderline"/>
          <w:highlight w:val="green"/>
        </w:rPr>
        <w:t xml:space="preserve"> </w:t>
      </w:r>
      <w:r w:rsidRPr="007C7FA5">
        <w:rPr>
          <w:rStyle w:val="StyleUnderline"/>
        </w:rPr>
        <w:t xml:space="preserve">between peaceful nuclear activity and weapons development is </w:t>
      </w:r>
      <w:r w:rsidRPr="00A50E06">
        <w:rPr>
          <w:rStyle w:val="Emphasis"/>
          <w:highlight w:val="green"/>
          <w:bdr w:val="single" w:sz="18" w:space="0" w:color="auto"/>
        </w:rPr>
        <w:t>eroding</w:t>
      </w:r>
      <w:r w:rsidRPr="007C7FA5">
        <w:rPr>
          <w:rStyle w:val="StyleUnderline"/>
        </w:rPr>
        <w:t>. Most of the damaging erosion has been done by the weapons states themselves, via ad hoc arrangements to advance other strategic interests.</w:t>
      </w:r>
      <w:r w:rsidRPr="007C7FA5">
        <w:rPr>
          <w:sz w:val="16"/>
        </w:rPr>
        <w:t xml:space="preserve"> Notably, the 2005 U.S.-Indian nuclear deal, endorsed in 2008 by the Nuclear Suppliers Group—one of the principal institutions that regulates nuclear sales—enabled the United States and others to trade technology with India alongside carve-outs that permitted unsafeguarded Indian nuclear activity for weapons development. Then, the NPT’s 2010 Review Conference affirmed that states pursuing </w:t>
      </w:r>
      <w:r w:rsidRPr="007C7FA5">
        <w:rPr>
          <w:rStyle w:val="StyleUnderline"/>
        </w:rPr>
        <w:t>nuclear energy had an unconditional right to fully access nuclear technology, regardless of necessity. The 2015 Iran nuclear deal, the Joint Comprehensive Plan of Action, capped Iran’s uranium enrichment program but walked back an earlier understanding (in the preliminary 2013 Joint Plan of Action) that Iranian enrichment activities would be limited to what Tehran needed for its peaceful program</w:t>
      </w:r>
      <w:r w:rsidRPr="007C7FA5">
        <w:rPr>
          <w:sz w:val="16"/>
        </w:rPr>
        <w:t xml:space="preserve">. Both the United States and Iran have since undermined the deal, leaving Iran, according to IAEA Director General Rafael </w:t>
      </w:r>
      <w:proofErr w:type="spellStart"/>
      <w:r w:rsidRPr="007C7FA5">
        <w:rPr>
          <w:sz w:val="16"/>
        </w:rPr>
        <w:t>Grossi</w:t>
      </w:r>
      <w:proofErr w:type="spellEnd"/>
      <w:r w:rsidRPr="007C7FA5">
        <w:rPr>
          <w:sz w:val="16"/>
        </w:rPr>
        <w:t xml:space="preserve">, enriching uranium to concentrations that “only countries making bombs are reaching.” There are other prominent carve-outs in the system. </w:t>
      </w:r>
      <w:r w:rsidRPr="007C7FA5">
        <w:rPr>
          <w:rStyle w:val="StyleUnderline"/>
        </w:rPr>
        <w:t xml:space="preserve">In 2010, China violated supplier rules by agreeing to construct additional nuclear power reactors in Pakistan, and in 2010 and 2017, Russia signed nuclear deals with Turkey and Egypt, respectively, without requiring (as far as is publicly known) that Ankara or Cairo forego developing fissile materials. </w:t>
      </w:r>
      <w:r w:rsidRPr="007C7FA5">
        <w:rPr>
          <w:sz w:val="16"/>
        </w:rPr>
        <w:t>Washington’s efforts to promote a “gold standard” for nuclear trade, in which recipients renounce the ability to produce enriched plutonium and uranium, foundered after it was introduced, in 2009, due to opposition from most prospective clients, including Saudi Arabia, and the U.S. government’s own desire to revitalize the domestic nuclear industry through power plant exports</w:t>
      </w:r>
      <w:r w:rsidRPr="007C7FA5">
        <w:rPr>
          <w:rStyle w:val="StyleUnderline"/>
        </w:rPr>
        <w:t xml:space="preserve">. Collectively, this decay in the NPT’s rules has made it easier for nonnuclear states to obtain fissile materials, blurring the primary distinction between peaceful nuclear programs and military ones. </w:t>
      </w:r>
      <w:r w:rsidRPr="00A50E06">
        <w:rPr>
          <w:rStyle w:val="Emphasis"/>
          <w:highlight w:val="green"/>
        </w:rPr>
        <w:t>Countries</w:t>
      </w:r>
      <w:r w:rsidRPr="00A50E06">
        <w:rPr>
          <w:rStyle w:val="StyleUnderline"/>
          <w:highlight w:val="green"/>
        </w:rPr>
        <w:t xml:space="preserve"> </w:t>
      </w:r>
      <w:r w:rsidRPr="00A50E06">
        <w:rPr>
          <w:rStyle w:val="Emphasis"/>
          <w:highlight w:val="green"/>
        </w:rPr>
        <w:t>with</w:t>
      </w:r>
      <w:r w:rsidRPr="00A50E06">
        <w:rPr>
          <w:rStyle w:val="StyleUnderline"/>
          <w:highlight w:val="green"/>
        </w:rPr>
        <w:t xml:space="preserve"> </w:t>
      </w:r>
      <w:r w:rsidRPr="00A50E06">
        <w:rPr>
          <w:rStyle w:val="Emphasis"/>
          <w:highlight w:val="green"/>
        </w:rPr>
        <w:t xml:space="preserve">weapons aspirations can now more easily </w:t>
      </w:r>
      <w:r w:rsidRPr="00A50E06">
        <w:rPr>
          <w:rStyle w:val="Emphasis"/>
          <w:highlight w:val="green"/>
          <w:bdr w:val="single" w:sz="18" w:space="0" w:color="auto"/>
        </w:rPr>
        <w:t>hide their ambitions</w:t>
      </w:r>
      <w:r w:rsidRPr="007C7FA5">
        <w:rPr>
          <w:rStyle w:val="StyleUnderline"/>
        </w:rPr>
        <w:t>—and progress—</w:t>
      </w:r>
      <w:r w:rsidRPr="00A50E06">
        <w:rPr>
          <w:rStyle w:val="Emphasis"/>
          <w:highlight w:val="green"/>
        </w:rPr>
        <w:t>in plain sight</w:t>
      </w:r>
      <w:r w:rsidRPr="007C7FA5">
        <w:rPr>
          <w:sz w:val="16"/>
        </w:rPr>
        <w:t>.</w:t>
      </w:r>
    </w:p>
    <w:p w14:paraId="041F08A9" w14:textId="77777777" w:rsidR="00FB0CAE" w:rsidRPr="00216297" w:rsidRDefault="00FB0CAE" w:rsidP="00FB0CAE">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359BF52A" w14:textId="77777777" w:rsidR="00FB0CAE" w:rsidRPr="00FE2CDD" w:rsidRDefault="00FB0CAE" w:rsidP="00FB0CAE">
      <w:pPr>
        <w:spacing w:line="240" w:lineRule="auto"/>
        <w:rPr>
          <w:sz w:val="16"/>
          <w:szCs w:val="16"/>
        </w:rPr>
      </w:pPr>
      <w:proofErr w:type="spellStart"/>
      <w:r w:rsidRPr="00FE2CDD">
        <w:rPr>
          <w:rStyle w:val="Style13ptBold"/>
        </w:rPr>
        <w:t>Kroenig</w:t>
      </w:r>
      <w:proofErr w:type="spellEnd"/>
      <w:r w:rsidRPr="00FE2CDD">
        <w:rPr>
          <w:rStyle w:val="Style13ptBold"/>
        </w:rPr>
        <w:t xml:space="preserve"> 15</w:t>
      </w:r>
      <w:r w:rsidRPr="00FE2CDD">
        <w:rPr>
          <w:b/>
          <w:sz w:val="26"/>
          <w:szCs w:val="26"/>
        </w:rPr>
        <w:t xml:space="preserve"> </w:t>
      </w:r>
      <w:r w:rsidRPr="00FE2CDD">
        <w:rPr>
          <w:sz w:val="16"/>
          <w:szCs w:val="16"/>
        </w:rPr>
        <w:t xml:space="preserve">(Matthew </w:t>
      </w:r>
      <w:proofErr w:type="spellStart"/>
      <w:r w:rsidRPr="00FE2CDD">
        <w:rPr>
          <w:sz w:val="16"/>
          <w:szCs w:val="16"/>
        </w:rPr>
        <w:t>Kroenig</w:t>
      </w:r>
      <w:proofErr w:type="spellEnd"/>
      <w:r w:rsidRPr="00FE2CDD">
        <w:rPr>
          <w:sz w:val="16"/>
          <w:szCs w:val="16"/>
        </w:rPr>
        <w:t xml:space="preserve">;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3B1927D2" w14:textId="77777777" w:rsidR="00FB0CAE" w:rsidRDefault="00FB0CAE" w:rsidP="00FB0CAE">
      <w:pPr>
        <w:spacing w:line="240" w:lineRule="auto"/>
        <w:rPr>
          <w:rStyle w:val="StyleUnderline"/>
        </w:rPr>
      </w:pPr>
      <w:r w:rsidRPr="00A50E06">
        <w:rPr>
          <w:rStyle w:val="StyleUnderline"/>
          <w:highlight w:val="green"/>
        </w:rPr>
        <w:t>The spread of nuc</w:t>
      </w:r>
      <w:r w:rsidRPr="00FE2CDD">
        <w:rPr>
          <w:rStyle w:val="StyleUnderline"/>
        </w:rPr>
        <w:t>lear weapon</w:t>
      </w:r>
      <w:r w:rsidRPr="00A50E06">
        <w:rPr>
          <w:rStyle w:val="StyleUnderline"/>
          <w:highlight w:val="green"/>
        </w:rPr>
        <w:t>s poses</w:t>
      </w:r>
      <w:r w:rsidRPr="00FE2CDD">
        <w:rPr>
          <w:rStyle w:val="StyleUnderline"/>
        </w:rPr>
        <w:t xml:space="preserve"> at least six </w:t>
      </w:r>
      <w:r w:rsidRPr="00A50E06">
        <w:rPr>
          <w:rStyle w:val="Emphasis"/>
          <w:highlight w:val="green"/>
        </w:rPr>
        <w:t>severe threats</w:t>
      </w:r>
      <w:r w:rsidRPr="00A50E06">
        <w:rPr>
          <w:rStyle w:val="StyleUnderline"/>
          <w:highlight w:val="green"/>
        </w:rPr>
        <w:t xml:space="preserve"> to international</w:t>
      </w:r>
      <w:r w:rsidRPr="00FE2CDD">
        <w:rPr>
          <w:rStyle w:val="StyleUnderline"/>
        </w:rPr>
        <w:t xml:space="preserve"> peace and </w:t>
      </w:r>
      <w:r w:rsidRPr="00A50E06">
        <w:rPr>
          <w:rStyle w:val="StyleUnderline"/>
          <w:highlight w:val="green"/>
        </w:rPr>
        <w:t>security including</w:t>
      </w:r>
      <w:r w:rsidRPr="00FE2CDD">
        <w:rPr>
          <w:rStyle w:val="StyleUnderline"/>
        </w:rPr>
        <w:t xml:space="preserve">: </w:t>
      </w:r>
      <w:r w:rsidRPr="00A50E06">
        <w:rPr>
          <w:rStyle w:val="Emphasis"/>
          <w:highlight w:val="green"/>
        </w:rPr>
        <w:t>nuc</w:t>
      </w:r>
      <w:r w:rsidRPr="00FE2CDD">
        <w:rPr>
          <w:rStyle w:val="Emphasis"/>
        </w:rPr>
        <w:t xml:space="preserve">lear </w:t>
      </w:r>
      <w:r w:rsidRPr="00A50E06">
        <w:rPr>
          <w:rStyle w:val="Emphasis"/>
          <w:highlight w:val="green"/>
        </w:rPr>
        <w:t>war</w:t>
      </w:r>
      <w:r w:rsidRPr="00FE2CDD">
        <w:rPr>
          <w:rStyle w:val="StyleUnderline"/>
        </w:rPr>
        <w:t xml:space="preserve">, </w:t>
      </w:r>
      <w:r w:rsidRPr="00FE2CDD">
        <w:rPr>
          <w:rStyle w:val="Emphasis"/>
        </w:rPr>
        <w:t>nuclear terrorism</w:t>
      </w:r>
      <w:r w:rsidRPr="00FE2CDD">
        <w:rPr>
          <w:rStyle w:val="StyleUnderline"/>
        </w:rPr>
        <w:t xml:space="preserve">, </w:t>
      </w:r>
      <w:r w:rsidRPr="00A50E06">
        <w:rPr>
          <w:rStyle w:val="StyleUnderline"/>
          <w:highlight w:val="green"/>
        </w:rPr>
        <w:t>global</w:t>
      </w:r>
      <w:r w:rsidRPr="00FE2CDD">
        <w:rPr>
          <w:rStyle w:val="StyleUnderline"/>
        </w:rPr>
        <w:t xml:space="preserve"> and</w:t>
      </w:r>
      <w:r w:rsidRPr="007C7FA5">
        <w:rPr>
          <w:sz w:val="14"/>
        </w:rPr>
        <w:t xml:space="preserve"> </w:t>
      </w:r>
      <w:r w:rsidRPr="00FE2CDD">
        <w:rPr>
          <w:rStyle w:val="StyleUnderline"/>
        </w:rPr>
        <w:t xml:space="preserve">regional </w:t>
      </w:r>
      <w:r w:rsidRPr="00A50E06">
        <w:rPr>
          <w:rStyle w:val="StyleUnderline"/>
          <w:highlight w:val="green"/>
        </w:rPr>
        <w:t>instability</w:t>
      </w:r>
      <w:r w:rsidRPr="00FE2CDD">
        <w:rPr>
          <w:rStyle w:val="StyleUnderline"/>
        </w:rPr>
        <w:t xml:space="preserve">, constrained US freedom of action, </w:t>
      </w:r>
      <w:r w:rsidRPr="00FE2CDD">
        <w:rPr>
          <w:rStyle w:val="Emphasis"/>
        </w:rPr>
        <w:t>weakened alliances</w:t>
      </w:r>
      <w:r w:rsidRPr="00FE2CDD">
        <w:rPr>
          <w:rStyle w:val="StyleUnderline"/>
        </w:rPr>
        <w:t>, and further nuclear proliferation.</w:t>
      </w:r>
      <w:r w:rsidRPr="007C7FA5">
        <w:rPr>
          <w:sz w:val="14"/>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FE2CDD">
        <w:rPr>
          <w:rStyle w:val="StyleUnderline"/>
        </w:rPr>
        <w:t>we should be pessimistic about the likely consequences of nuclear proliferation</w:t>
      </w:r>
      <w:r w:rsidRPr="007C7FA5">
        <w:rPr>
          <w:sz w:val="14"/>
        </w:rPr>
        <w:t xml:space="preserve">. Many of these threats will be illuminated with a discussion of a case of much contemporary concern: Iran’s advanced nuclear program. Nuclear War </w:t>
      </w:r>
      <w:r w:rsidRPr="00FE2CDD">
        <w:rPr>
          <w:rStyle w:val="StyleUnderline"/>
        </w:rPr>
        <w:t>The greatest threat</w:t>
      </w:r>
      <w:r w:rsidRPr="007C7FA5">
        <w:rPr>
          <w:sz w:val="14"/>
        </w:rPr>
        <w:t xml:space="preserve"> posed by the spread of nuclear weapons </w:t>
      </w:r>
      <w:r w:rsidRPr="00FE2CDD">
        <w:rPr>
          <w:rStyle w:val="StyleUnderline"/>
        </w:rPr>
        <w:t xml:space="preserve">is nuclear war. The </w:t>
      </w:r>
      <w:r w:rsidRPr="00FE2CDD">
        <w:rPr>
          <w:rStyle w:val="Emphasis"/>
        </w:rPr>
        <w:t>more states</w:t>
      </w:r>
      <w:r w:rsidRPr="00FE2CDD">
        <w:rPr>
          <w:rStyle w:val="StyleUnderline"/>
        </w:rPr>
        <w:t xml:space="preserve"> in possession of nuclear weapons</w:t>
      </w:r>
      <w:r w:rsidRPr="007C7FA5">
        <w:rPr>
          <w:sz w:val="14"/>
        </w:rPr>
        <w:t xml:space="preserve">, </w:t>
      </w:r>
      <w:r w:rsidRPr="00FE2CDD">
        <w:rPr>
          <w:rStyle w:val="StyleUnderline"/>
        </w:rPr>
        <w:t xml:space="preserve">the </w:t>
      </w:r>
      <w:r w:rsidRPr="00FE2CDD">
        <w:rPr>
          <w:rStyle w:val="Emphasis"/>
        </w:rPr>
        <w:t>greater the probability</w:t>
      </w:r>
      <w:r w:rsidRPr="00FE2CDD">
        <w:rPr>
          <w:rStyle w:val="StyleUnderline"/>
        </w:rPr>
        <w:t xml:space="preserve"> that somewhere, someday, there will be a </w:t>
      </w:r>
      <w:r w:rsidRPr="00FE2CDD">
        <w:rPr>
          <w:rStyle w:val="Emphasis"/>
        </w:rPr>
        <w:t>catastrophic nuclear</w:t>
      </w:r>
      <w:r w:rsidRPr="00FE2CDD">
        <w:rPr>
          <w:rStyle w:val="StyleUnderline"/>
        </w:rPr>
        <w:t xml:space="preserve"> war.</w:t>
      </w:r>
      <w:r w:rsidRPr="007C7FA5">
        <w:rPr>
          <w:sz w:val="14"/>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A50E06">
        <w:rPr>
          <w:rStyle w:val="StyleUnderline"/>
          <w:highlight w:val="green"/>
        </w:rPr>
        <w:t>Before</w:t>
      </w:r>
      <w:r w:rsidRPr="00FE2CDD">
        <w:rPr>
          <w:rStyle w:val="StyleUnderline"/>
        </w:rPr>
        <w:t xml:space="preserve"> reaching a state of </w:t>
      </w:r>
      <w:r w:rsidRPr="00A50E06">
        <w:rPr>
          <w:rStyle w:val="Emphasis"/>
          <w:highlight w:val="green"/>
        </w:rPr>
        <w:t>MAD</w:t>
      </w:r>
      <w:r w:rsidRPr="007C7FA5">
        <w:rPr>
          <w:sz w:val="14"/>
        </w:rPr>
        <w:t xml:space="preserve">, </w:t>
      </w:r>
      <w:r w:rsidRPr="00A50E06">
        <w:rPr>
          <w:rStyle w:val="StyleUnderline"/>
          <w:highlight w:val="green"/>
        </w:rPr>
        <w:t>new</w:t>
      </w:r>
      <w:r w:rsidRPr="00FE2CDD">
        <w:rPr>
          <w:rStyle w:val="StyleUnderline"/>
        </w:rPr>
        <w:t xml:space="preserve"> nuclear </w:t>
      </w:r>
      <w:r w:rsidRPr="00A50E06">
        <w:rPr>
          <w:rStyle w:val="StyleUnderline"/>
          <w:highlight w:val="green"/>
        </w:rPr>
        <w:t xml:space="preserve">states </w:t>
      </w:r>
      <w:r w:rsidRPr="00FE2CDD">
        <w:rPr>
          <w:rStyle w:val="StyleUnderline"/>
        </w:rPr>
        <w:t xml:space="preserve">go through a </w:t>
      </w:r>
      <w:r w:rsidRPr="00FE2CDD">
        <w:rPr>
          <w:rStyle w:val="Emphasis"/>
        </w:rPr>
        <w:t>transition</w:t>
      </w:r>
      <w:r w:rsidRPr="00FE2CDD">
        <w:rPr>
          <w:rStyle w:val="StyleUnderline"/>
        </w:rPr>
        <w:t xml:space="preserve"> period in which they</w:t>
      </w:r>
      <w:r w:rsidRPr="00A50E06">
        <w:rPr>
          <w:rStyle w:val="StyleUnderline"/>
          <w:highlight w:val="green"/>
        </w:rPr>
        <w:t xml:space="preserve"> </w:t>
      </w:r>
      <w:r w:rsidRPr="00A50E06">
        <w:rPr>
          <w:rStyle w:val="Emphasis"/>
          <w:highlight w:val="green"/>
        </w:rPr>
        <w:t>lack</w:t>
      </w:r>
      <w:r w:rsidRPr="00FE2CDD">
        <w:rPr>
          <w:rStyle w:val="StyleUnderline"/>
        </w:rPr>
        <w:t xml:space="preserve"> a </w:t>
      </w:r>
      <w:r w:rsidRPr="00A50E06">
        <w:rPr>
          <w:rStyle w:val="StyleUnderline"/>
          <w:highlight w:val="green"/>
        </w:rPr>
        <w:t>secure-</w:t>
      </w:r>
      <w:r w:rsidRPr="00A50E06">
        <w:rPr>
          <w:rStyle w:val="Emphasis"/>
          <w:highlight w:val="green"/>
        </w:rPr>
        <w:t>second strike</w:t>
      </w:r>
      <w:r w:rsidRPr="00A50E06">
        <w:rPr>
          <w:rStyle w:val="StyleUnderline"/>
          <w:highlight w:val="green"/>
        </w:rPr>
        <w:t xml:space="preserve"> capability</w:t>
      </w:r>
      <w:r w:rsidRPr="007C7FA5">
        <w:rPr>
          <w:sz w:val="14"/>
        </w:rPr>
        <w:t xml:space="preserve">. In this context, </w:t>
      </w:r>
      <w:r w:rsidRPr="00FE2CDD">
        <w:rPr>
          <w:rStyle w:val="StyleUnderline"/>
        </w:rPr>
        <w:t xml:space="preserve">one or both states might believe that </w:t>
      </w:r>
      <w:r w:rsidRPr="00A50E06">
        <w:rPr>
          <w:rStyle w:val="StyleUnderline"/>
          <w:highlight w:val="green"/>
        </w:rPr>
        <w:t xml:space="preserve">it has an </w:t>
      </w:r>
      <w:r w:rsidRPr="00A50E06">
        <w:rPr>
          <w:rStyle w:val="Emphasis"/>
          <w:highlight w:val="green"/>
        </w:rPr>
        <w:t>incentive</w:t>
      </w:r>
      <w:r w:rsidRPr="00A50E06">
        <w:rPr>
          <w:rStyle w:val="StyleUnderline"/>
          <w:highlight w:val="green"/>
        </w:rPr>
        <w:t xml:space="preserve"> to </w:t>
      </w:r>
      <w:r w:rsidRPr="00A50E06">
        <w:rPr>
          <w:rStyle w:val="Emphasis"/>
          <w:highlight w:val="green"/>
        </w:rPr>
        <w:t>use</w:t>
      </w:r>
      <w:r w:rsidRPr="00FE2CDD">
        <w:rPr>
          <w:rStyle w:val="StyleUnderline"/>
        </w:rPr>
        <w:t xml:space="preserve"> nuclear weapons </w:t>
      </w:r>
      <w:r w:rsidRPr="00A50E06">
        <w:rPr>
          <w:rStyle w:val="Emphasis"/>
          <w:highlight w:val="green"/>
        </w:rPr>
        <w:t>first</w:t>
      </w:r>
      <w:r w:rsidRPr="007C7FA5">
        <w:rPr>
          <w:sz w:val="14"/>
        </w:rPr>
        <w:t xml:space="preserve">. For example, if Iran acquires nuclear weapons, neither Iran, nor its nuclear-armed rival, Israel, will have a secure, second-strike capability. Even though it is believed to have a large arsenal, </w:t>
      </w:r>
      <w:r w:rsidRPr="00FE2CDD">
        <w:rPr>
          <w:rStyle w:val="StyleUnderline"/>
        </w:rPr>
        <w:t>given its small size and lack of strategic depth, Israel might not be confident that it could absorb a nuclear strike and respond with a devastating counterstrike</w:t>
      </w:r>
      <w:r w:rsidRPr="007C7FA5">
        <w:rPr>
          <w:sz w:val="14"/>
        </w:rPr>
        <w:t xml:space="preserve">. Similarly, </w:t>
      </w:r>
      <w:r w:rsidRPr="00FE2CDD">
        <w:rPr>
          <w:rStyle w:val="StyleUnderline"/>
        </w:rPr>
        <w:t>Iran might eventually be able to build a large and survivable nuclear arsenal, but, when it first crosses the nuclear threshold, Tehran will have a small and vulnerable nuclear force</w:t>
      </w:r>
      <w:r w:rsidRPr="007C7FA5">
        <w:rPr>
          <w:sz w:val="14"/>
        </w:rPr>
        <w:t xml:space="preserve">. In these pre-MAD situations, there are at least three ways that nuclear war could occur. First, </w:t>
      </w:r>
      <w:r w:rsidRPr="00FE2CDD">
        <w:rPr>
          <w:rStyle w:val="StyleUnderline"/>
        </w:rPr>
        <w:t>the state with the nuclear advantage might believe it has a</w:t>
      </w:r>
      <w:r w:rsidRPr="007C7FA5">
        <w:rPr>
          <w:sz w:val="14"/>
        </w:rPr>
        <w:t xml:space="preserve"> </w:t>
      </w:r>
      <w:r w:rsidRPr="00FE2CDD">
        <w:rPr>
          <w:rStyle w:val="StyleUnderline"/>
        </w:rPr>
        <w:t>splendid first strike capability. In a crisis, Israel might</w:t>
      </w:r>
      <w:r w:rsidRPr="007C7FA5">
        <w:rPr>
          <w:sz w:val="14"/>
        </w:rPr>
        <w:t xml:space="preserve">, therefore, </w:t>
      </w:r>
      <w:r w:rsidRPr="00FE2CDD">
        <w:rPr>
          <w:rStyle w:val="StyleUnderline"/>
        </w:rPr>
        <w:t xml:space="preserve">decide to launch </w:t>
      </w:r>
      <w:r w:rsidRPr="00A50E06">
        <w:rPr>
          <w:rStyle w:val="StyleUnderline"/>
          <w:highlight w:val="green"/>
        </w:rPr>
        <w:t xml:space="preserve">a </w:t>
      </w:r>
      <w:r w:rsidRPr="00A50E06">
        <w:rPr>
          <w:rStyle w:val="Emphasis"/>
          <w:highlight w:val="green"/>
        </w:rPr>
        <w:t>preventive</w:t>
      </w:r>
      <w:r w:rsidRPr="00FE2CDD">
        <w:rPr>
          <w:rStyle w:val="Emphasis"/>
        </w:rPr>
        <w:t xml:space="preserve"> nuclear </w:t>
      </w:r>
      <w:r w:rsidRPr="00A50E06">
        <w:rPr>
          <w:rStyle w:val="Emphasis"/>
          <w:highlight w:val="green"/>
        </w:rPr>
        <w:t>strike</w:t>
      </w:r>
      <w:r w:rsidRPr="00FE2CDD">
        <w:rPr>
          <w:rStyle w:val="StyleUnderline"/>
        </w:rPr>
        <w:t xml:space="preserve"> to disarm Iran’s nuclear capabilities. </w:t>
      </w:r>
      <w:r w:rsidRPr="007C7FA5">
        <w:rPr>
          <w:sz w:val="14"/>
        </w:rPr>
        <w:t xml:space="preserve">Indeed, </w:t>
      </w:r>
      <w:r w:rsidRPr="00FE2CDD">
        <w:rPr>
          <w:rStyle w:val="StyleUnderline"/>
        </w:rPr>
        <w:t>this</w:t>
      </w:r>
      <w:r w:rsidRPr="007C7FA5">
        <w:rPr>
          <w:sz w:val="14"/>
        </w:rPr>
        <w:t xml:space="preserve"> </w:t>
      </w:r>
      <w:r w:rsidRPr="00FE2CDD">
        <w:rPr>
          <w:rStyle w:val="Emphasis"/>
        </w:rPr>
        <w:t>incentive</w:t>
      </w:r>
      <w:r w:rsidRPr="007C7FA5">
        <w:rPr>
          <w:sz w:val="14"/>
        </w:rPr>
        <w:t xml:space="preserve"> </w:t>
      </w:r>
      <w:r w:rsidRPr="00FE2CDD">
        <w:rPr>
          <w:rStyle w:val="StyleUnderline"/>
        </w:rPr>
        <w:t xml:space="preserve">might be further increased by Israel’s aggressive strategic culture that </w:t>
      </w:r>
      <w:r w:rsidRPr="00A50E06">
        <w:rPr>
          <w:rStyle w:val="StyleUnderline"/>
          <w:highlight w:val="green"/>
        </w:rPr>
        <w:t>emphasizes</w:t>
      </w:r>
      <w:r w:rsidRPr="00FE2CDD">
        <w:rPr>
          <w:rStyle w:val="StyleUnderline"/>
        </w:rPr>
        <w:t xml:space="preserve"> </w:t>
      </w:r>
      <w:r w:rsidRPr="00FE2CDD">
        <w:rPr>
          <w:rStyle w:val="Emphasis"/>
        </w:rPr>
        <w:t>preemptive action</w:t>
      </w:r>
      <w:r w:rsidRPr="00FE2CDD">
        <w:rPr>
          <w:rStyle w:val="StyleUnderline"/>
        </w:rPr>
        <w:t>.</w:t>
      </w:r>
      <w:r w:rsidRPr="007C7FA5">
        <w:rPr>
          <w:sz w:val="14"/>
        </w:rPr>
        <w:t xml:space="preserve"> Second, </w:t>
      </w:r>
      <w:r w:rsidRPr="00FE2CDD">
        <w:rPr>
          <w:rStyle w:val="StyleUnderline"/>
        </w:rPr>
        <w:t>the state with a small and vulnerable</w:t>
      </w:r>
      <w:r w:rsidRPr="007C7FA5">
        <w:rPr>
          <w:sz w:val="14"/>
        </w:rPr>
        <w:t xml:space="preserve"> nuclear arsenal, in this case Iran, </w:t>
      </w:r>
      <w:r w:rsidRPr="00FE2CDD">
        <w:rPr>
          <w:rStyle w:val="StyleUnderline"/>
        </w:rPr>
        <w:t xml:space="preserve">might feel </w:t>
      </w:r>
      <w:r w:rsidRPr="00A50E06">
        <w:rPr>
          <w:rStyle w:val="Emphasis"/>
          <w:highlight w:val="green"/>
        </w:rPr>
        <w:t xml:space="preserve">use </w:t>
      </w:r>
      <w:r w:rsidRPr="00FE2CDD">
        <w:rPr>
          <w:rStyle w:val="Emphasis"/>
        </w:rPr>
        <w:t>th</w:t>
      </w:r>
      <w:r w:rsidRPr="00A50E06">
        <w:rPr>
          <w:rStyle w:val="Emphasis"/>
          <w:highlight w:val="green"/>
        </w:rPr>
        <w:t xml:space="preserve">em or lose </w:t>
      </w:r>
      <w:r w:rsidRPr="00FE2CDD">
        <w:rPr>
          <w:rStyle w:val="Emphasis"/>
        </w:rPr>
        <w:t>th</w:t>
      </w:r>
      <w:r w:rsidRPr="00A50E06">
        <w:rPr>
          <w:rStyle w:val="Emphasis"/>
          <w:highlight w:val="green"/>
        </w:rPr>
        <w:t>em pressures</w:t>
      </w:r>
      <w:r w:rsidRPr="007C7FA5">
        <w:rPr>
          <w:sz w:val="14"/>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w:t>
      </w:r>
      <w:proofErr w:type="gramStart"/>
      <w:r w:rsidRPr="007C7FA5">
        <w:rPr>
          <w:sz w:val="14"/>
        </w:rPr>
        <w:t>Israeli–Iranian</w:t>
      </w:r>
      <w:proofErr w:type="gramEnd"/>
      <w:r w:rsidRPr="007C7FA5">
        <w:rPr>
          <w:sz w:val="14"/>
        </w:rPr>
        <w:t xml:space="preserve">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w:t>
      </w:r>
      <w:proofErr w:type="gramStart"/>
      <w:r w:rsidRPr="007C7FA5">
        <w:rPr>
          <w:sz w:val="14"/>
        </w:rPr>
        <w:t>fairly pragmatic</w:t>
      </w:r>
      <w:proofErr w:type="gramEnd"/>
      <w:r w:rsidRPr="007C7FA5">
        <w:rPr>
          <w:sz w:val="14"/>
        </w:rPr>
        <w:t xml:space="preserve">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7C7FA5">
        <w:rPr>
          <w:sz w:val="14"/>
        </w:rPr>
        <w:t>Nuclear weapons</w:t>
      </w:r>
      <w:proofErr w:type="gramEnd"/>
      <w:r w:rsidRPr="007C7FA5">
        <w:rPr>
          <w:sz w:val="14"/>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w:t>
      </w:r>
      <w:proofErr w:type="gramStart"/>
      <w:r w:rsidRPr="007C7FA5">
        <w:rPr>
          <w:sz w:val="14"/>
        </w:rPr>
        <w:t>as a way to</w:t>
      </w:r>
      <w:proofErr w:type="gramEnd"/>
      <w:r w:rsidRPr="007C7FA5">
        <w:rPr>
          <w:sz w:val="14"/>
        </w:rPr>
        <w:t xml:space="preserve">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A50E06">
        <w:rPr>
          <w:rStyle w:val="StyleUnderline"/>
          <w:highlight w:val="green"/>
        </w:rPr>
        <w:t>leaders</w:t>
      </w:r>
      <w:r w:rsidRPr="00FE2CDD">
        <w:rPr>
          <w:rStyle w:val="StyleUnderline"/>
        </w:rPr>
        <w:t xml:space="preserve"> can make a ‘threat that leaves something to chance’.</w:t>
      </w:r>
      <w:r w:rsidRPr="007C7FA5">
        <w:rPr>
          <w:sz w:val="14"/>
        </w:rPr>
        <w:t xml:space="preserve">52 </w:t>
      </w:r>
      <w:r w:rsidRPr="00FE2CDD">
        <w:rPr>
          <w:rStyle w:val="Emphasis"/>
        </w:rPr>
        <w:t xml:space="preserve">They </w:t>
      </w:r>
      <w:r w:rsidRPr="00A50E06">
        <w:rPr>
          <w:rStyle w:val="Emphasis"/>
          <w:highlight w:val="green"/>
        </w:rPr>
        <w:t>can initiate a nuclear crisis</w:t>
      </w:r>
      <w:r w:rsidRPr="007C7FA5">
        <w:rPr>
          <w:sz w:val="14"/>
        </w:rPr>
        <w:t xml:space="preserve">. </w:t>
      </w:r>
      <w:r w:rsidRPr="00A50E06">
        <w:rPr>
          <w:rStyle w:val="StyleUnderline"/>
          <w:highlight w:val="green"/>
        </w:rPr>
        <w:t xml:space="preserve">By playing </w:t>
      </w:r>
      <w:r w:rsidRPr="00FE2CDD">
        <w:rPr>
          <w:rStyle w:val="StyleUnderline"/>
        </w:rPr>
        <w:t xml:space="preserve">these risky games of nuclear </w:t>
      </w:r>
      <w:r w:rsidRPr="00A50E06">
        <w:rPr>
          <w:rStyle w:val="StyleUnderline"/>
          <w:highlight w:val="green"/>
        </w:rPr>
        <w:t>brinkmanship</w:t>
      </w:r>
      <w:r w:rsidRPr="00FE2CDD">
        <w:rPr>
          <w:rStyle w:val="StyleUnderline"/>
        </w:rPr>
        <w:t xml:space="preserve">, </w:t>
      </w:r>
      <w:r w:rsidRPr="00A50E06">
        <w:rPr>
          <w:rStyle w:val="Emphasis"/>
          <w:highlight w:val="green"/>
        </w:rPr>
        <w:t>states can increase the risk</w:t>
      </w:r>
      <w:r w:rsidRPr="00FE2CDD">
        <w:rPr>
          <w:rStyle w:val="StyleUnderline"/>
        </w:rPr>
        <w:t xml:space="preserve"> of nuclear war </w:t>
      </w:r>
      <w:proofErr w:type="gramStart"/>
      <w:r w:rsidRPr="00FE2CDD">
        <w:rPr>
          <w:rStyle w:val="StyleUnderline"/>
        </w:rPr>
        <w:t xml:space="preserve">in an attempt </w:t>
      </w:r>
      <w:r w:rsidRPr="00A50E06">
        <w:rPr>
          <w:rStyle w:val="Emphasis"/>
          <w:highlight w:val="green"/>
        </w:rPr>
        <w:t>to</w:t>
      </w:r>
      <w:proofErr w:type="gramEnd"/>
      <w:r w:rsidRPr="00A50E06">
        <w:rPr>
          <w:rStyle w:val="Emphasis"/>
          <w:highlight w:val="green"/>
        </w:rPr>
        <w:t xml:space="preserve"> force a less resolved adversary</w:t>
      </w:r>
      <w:r w:rsidRPr="00A50E06">
        <w:rPr>
          <w:rStyle w:val="StyleUnderline"/>
          <w:highlight w:val="green"/>
        </w:rPr>
        <w:t xml:space="preserve"> to </w:t>
      </w:r>
      <w:r w:rsidRPr="00A50E06">
        <w:rPr>
          <w:rStyle w:val="Emphasis"/>
          <w:highlight w:val="green"/>
        </w:rPr>
        <w:t>back</w:t>
      </w:r>
      <w:r w:rsidRPr="00FE2CDD">
        <w:rPr>
          <w:rStyle w:val="Emphasis"/>
        </w:rPr>
        <w:t xml:space="preserve"> </w:t>
      </w:r>
      <w:r w:rsidRPr="00A50E06">
        <w:rPr>
          <w:rStyle w:val="Emphasis"/>
          <w:highlight w:val="green"/>
        </w:rPr>
        <w:t>down</w:t>
      </w:r>
      <w:r w:rsidRPr="00FE2CDD">
        <w:rPr>
          <w:rStyle w:val="Emphasis"/>
        </w:rPr>
        <w:t>.</w:t>
      </w:r>
      <w:r w:rsidRPr="007C7FA5">
        <w:rPr>
          <w:sz w:val="14"/>
        </w:rPr>
        <w:t xml:space="preserve"> Historical </w:t>
      </w:r>
      <w:r w:rsidRPr="00FE2CDD">
        <w:rPr>
          <w:rStyle w:val="StyleUnderline"/>
        </w:rPr>
        <w:t>crises have not resulted in nuclear war, but many of them</w:t>
      </w:r>
      <w:r w:rsidRPr="007C7FA5">
        <w:rPr>
          <w:sz w:val="14"/>
        </w:rPr>
        <w:t xml:space="preserve">, including the 1962 Cuban Missile Crisis, </w:t>
      </w:r>
      <w:r w:rsidRPr="00FE2CDD">
        <w:rPr>
          <w:rStyle w:val="StyleUnderline"/>
        </w:rPr>
        <w:t xml:space="preserve">have </w:t>
      </w:r>
      <w:r w:rsidRPr="00FE2CDD">
        <w:rPr>
          <w:rStyle w:val="Emphasis"/>
        </w:rPr>
        <w:t>come close</w:t>
      </w:r>
      <w:r w:rsidRPr="007C7FA5">
        <w:rPr>
          <w:sz w:val="14"/>
        </w:rPr>
        <w:t xml:space="preserve">. And scholars have documented historical incidents when accidents nearly led to war.53 </w:t>
      </w:r>
      <w:r w:rsidRPr="00FE2CDD">
        <w:rPr>
          <w:rStyle w:val="StyleUnderline"/>
        </w:rPr>
        <w:t>When we think about future nuclear crisis dyads</w:t>
      </w:r>
      <w:r w:rsidRPr="007C7FA5">
        <w:rPr>
          <w:sz w:val="14"/>
        </w:rPr>
        <w:t xml:space="preserve">, such as Iran and Israel, </w:t>
      </w:r>
      <w:r w:rsidRPr="00FE2CDD">
        <w:rPr>
          <w:rStyle w:val="StyleUnderline"/>
        </w:rPr>
        <w:t xml:space="preserve">with fewer sources of stability than existed during the Cold War, we can see that there is a real risk that </w:t>
      </w:r>
      <w:r w:rsidRPr="00A50E06">
        <w:rPr>
          <w:rStyle w:val="Emphasis"/>
          <w:highlight w:val="green"/>
        </w:rPr>
        <w:t xml:space="preserve">a future crisis could result in a </w:t>
      </w:r>
      <w:r w:rsidRPr="00FE2CDD">
        <w:rPr>
          <w:rStyle w:val="Emphasis"/>
        </w:rPr>
        <w:t xml:space="preserve">devastating </w:t>
      </w:r>
      <w:r w:rsidRPr="00A50E06">
        <w:rPr>
          <w:rStyle w:val="Emphasis"/>
          <w:highlight w:val="green"/>
        </w:rPr>
        <w:t>nuclear exchange</w:t>
      </w:r>
      <w:r w:rsidRPr="007C7FA5">
        <w:rPr>
          <w:sz w:val="14"/>
        </w:rPr>
        <w:t xml:space="preserve">. Nuclear Terrorism </w:t>
      </w:r>
      <w:r w:rsidRPr="00FE2CDD">
        <w:rPr>
          <w:rStyle w:val="StyleUnderline"/>
        </w:rPr>
        <w:t xml:space="preserve">The spread of nuclear weapons also </w:t>
      </w:r>
      <w:r w:rsidRPr="00FE2CDD">
        <w:rPr>
          <w:rStyle w:val="Emphasis"/>
        </w:rPr>
        <w:t>increases the risk of nuclear terrorism</w:t>
      </w:r>
      <w:r w:rsidRPr="007C7FA5">
        <w:rPr>
          <w:sz w:val="14"/>
        </w:rPr>
        <w:t xml:space="preserve">.54 While September 11th was one of the greatest tragedies in American history, it would have been much worse had Osama Bin Laden possessed nuclear weapons. Bin </w:t>
      </w:r>
      <w:r w:rsidRPr="00FE2CDD">
        <w:rPr>
          <w:rStyle w:val="StyleUnderline"/>
        </w:rPr>
        <w:t xml:space="preserve">Laden declared it a ‘religious duty’ for Al- </w:t>
      </w:r>
      <w:proofErr w:type="spellStart"/>
      <w:r w:rsidRPr="00FE2CDD">
        <w:rPr>
          <w:rStyle w:val="StyleUnderline"/>
        </w:rPr>
        <w:t>Qa’eda</w:t>
      </w:r>
      <w:proofErr w:type="spellEnd"/>
      <w:r w:rsidRPr="00FE2CDD">
        <w:rPr>
          <w:rStyle w:val="StyleUnderline"/>
        </w:rPr>
        <w:t xml:space="preserve"> to acquire</w:t>
      </w:r>
      <w:r w:rsidRPr="007C7FA5">
        <w:rPr>
          <w:sz w:val="14"/>
        </w:rPr>
        <w:t xml:space="preserve"> </w:t>
      </w:r>
      <w:r w:rsidRPr="00FE2CDD">
        <w:rPr>
          <w:rStyle w:val="StyleUnderline"/>
        </w:rPr>
        <w:t>nuclear weapons and radical clerics have issued fatwas declaring it permissible to use nuclear weapons in Jihad against the West</w:t>
      </w:r>
      <w:r w:rsidRPr="007C7FA5">
        <w:rPr>
          <w:sz w:val="14"/>
        </w:rPr>
        <w:t xml:space="preserve">.55 </w:t>
      </w:r>
      <w:r w:rsidRPr="00FE2CDD">
        <w:rPr>
          <w:rStyle w:val="StyleUnderline"/>
        </w:rPr>
        <w:t>Unlike states, which can be more easily deterred, there is little doubt that if terrorists acquired nuclear weapons, they would use them.56</w:t>
      </w:r>
      <w:r w:rsidRPr="007C7FA5">
        <w:rPr>
          <w:sz w:val="14"/>
        </w:rPr>
        <w:t xml:space="preserve"> Indeed, in recent years, many US politicians and security analysts have argued that nuclear terrorism poses the greatest threat to US national security.57 </w:t>
      </w:r>
      <w:r w:rsidRPr="007C7FA5">
        <w:rPr>
          <w:rStyle w:val="Emphasis"/>
        </w:rPr>
        <w:t>Analysts</w:t>
      </w:r>
      <w:r w:rsidRPr="007C7FA5">
        <w:rPr>
          <w:sz w:val="14"/>
        </w:rPr>
        <w:t xml:space="preserve"> </w:t>
      </w:r>
      <w:r w:rsidRPr="007C7FA5">
        <w:rPr>
          <w:rStyle w:val="StyleUnderline"/>
        </w:rPr>
        <w:t>have pointed out</w:t>
      </w:r>
      <w:r w:rsidRPr="007C7FA5">
        <w:rPr>
          <w:sz w:val="14"/>
        </w:rPr>
        <w:t xml:space="preserve"> the tremendous</w:t>
      </w:r>
      <w:r w:rsidRPr="007C7FA5">
        <w:rPr>
          <w:rStyle w:val="Emphasis"/>
          <w:sz w:val="16"/>
        </w:rPr>
        <w:t xml:space="preserve"> </w:t>
      </w:r>
      <w:r w:rsidRPr="007C7FA5">
        <w:rPr>
          <w:rStyle w:val="Emphasis"/>
        </w:rPr>
        <w:t>hurdles</w:t>
      </w:r>
      <w:r w:rsidRPr="007C7FA5">
        <w:rPr>
          <w:sz w:val="14"/>
        </w:rPr>
        <w:t xml:space="preserve"> </w:t>
      </w:r>
      <w:r w:rsidRPr="007C7FA5">
        <w:rPr>
          <w:rStyle w:val="StyleUnderline"/>
        </w:rPr>
        <w:t>that terrorists would have to overcome</w:t>
      </w:r>
      <w:r w:rsidRPr="007C7FA5">
        <w:rPr>
          <w:sz w:val="14"/>
        </w:rPr>
        <w:t xml:space="preserve"> </w:t>
      </w:r>
      <w:r w:rsidRPr="007C7FA5">
        <w:rPr>
          <w:rStyle w:val="StyleUnderline"/>
        </w:rPr>
        <w:t>in order to acquire nuclear weapons.58</w:t>
      </w:r>
      <w:r w:rsidRPr="007C7FA5">
        <w:rPr>
          <w:sz w:val="14"/>
        </w:rPr>
        <w:t xml:space="preserve"> </w:t>
      </w:r>
      <w:r w:rsidRPr="007C7FA5">
        <w:rPr>
          <w:rStyle w:val="Emphasis"/>
          <w:sz w:val="28"/>
        </w:rPr>
        <w:t>Nevertheless</w:t>
      </w:r>
      <w:r w:rsidRPr="007C7FA5">
        <w:rPr>
          <w:sz w:val="14"/>
        </w:rPr>
        <w:t xml:space="preserve">, </w:t>
      </w:r>
      <w:r w:rsidRPr="00A50E06">
        <w:rPr>
          <w:rStyle w:val="Emphasis"/>
          <w:highlight w:val="green"/>
        </w:rPr>
        <w:t>as nuclear weapons spread</w:t>
      </w:r>
      <w:r w:rsidRPr="007C7FA5">
        <w:rPr>
          <w:rStyle w:val="StyleUnderline"/>
        </w:rPr>
        <w:t xml:space="preserve">, the </w:t>
      </w:r>
      <w:r w:rsidRPr="00A50E06">
        <w:rPr>
          <w:rStyle w:val="Emphasis"/>
          <w:highlight w:val="green"/>
        </w:rPr>
        <w:t>possibility</w:t>
      </w:r>
      <w:r w:rsidRPr="00A50E06">
        <w:rPr>
          <w:rStyle w:val="StyleUnderline"/>
          <w:highlight w:val="green"/>
        </w:rPr>
        <w:t xml:space="preserve"> </w:t>
      </w:r>
      <w:r w:rsidRPr="007C7FA5">
        <w:rPr>
          <w:rStyle w:val="StyleUnderline"/>
        </w:rPr>
        <w:t xml:space="preserve">that </w:t>
      </w:r>
      <w:r w:rsidRPr="00A50E06">
        <w:rPr>
          <w:rStyle w:val="Emphasis"/>
          <w:highlight w:val="green"/>
        </w:rPr>
        <w:t>they</w:t>
      </w:r>
      <w:r w:rsidRPr="00A50E06">
        <w:rPr>
          <w:rStyle w:val="StyleUnderline"/>
          <w:highlight w:val="green"/>
        </w:rPr>
        <w:t xml:space="preserve"> </w:t>
      </w:r>
      <w:r w:rsidRPr="007C7FA5">
        <w:rPr>
          <w:rStyle w:val="StyleUnderline"/>
        </w:rPr>
        <w:t xml:space="preserve">will </w:t>
      </w:r>
      <w:r w:rsidRPr="007C7FA5">
        <w:rPr>
          <w:rStyle w:val="Emphasis"/>
        </w:rPr>
        <w:t xml:space="preserve">eventually </w:t>
      </w:r>
      <w:r w:rsidRPr="00A50E06">
        <w:rPr>
          <w:rStyle w:val="Emphasis"/>
          <w:highlight w:val="green"/>
          <w:bdr w:val="single" w:sz="18" w:space="0" w:color="auto"/>
        </w:rPr>
        <w:t>fall into terrorist hands increases</w:t>
      </w:r>
      <w:r w:rsidRPr="007C7FA5">
        <w:rPr>
          <w:sz w:val="14"/>
        </w:rPr>
        <w:t xml:space="preserve">. </w:t>
      </w:r>
      <w:r w:rsidRPr="007C7FA5">
        <w:rPr>
          <w:rStyle w:val="StyleUnderline"/>
        </w:rPr>
        <w:t xml:space="preserve">States could </w:t>
      </w:r>
      <w:r w:rsidRPr="00A50E06">
        <w:rPr>
          <w:rStyle w:val="Emphasis"/>
          <w:highlight w:val="green"/>
        </w:rPr>
        <w:t xml:space="preserve">intentionally transfer </w:t>
      </w:r>
      <w:r w:rsidRPr="007C7FA5">
        <w:rPr>
          <w:rStyle w:val="Emphasis"/>
        </w:rPr>
        <w:t>nuclear weapons</w:t>
      </w:r>
      <w:r w:rsidRPr="007C7FA5">
        <w:rPr>
          <w:sz w:val="14"/>
        </w:rPr>
        <w:t xml:space="preserve">, </w:t>
      </w:r>
      <w:r w:rsidRPr="007C7FA5">
        <w:rPr>
          <w:rStyle w:val="StyleUnderline"/>
        </w:rPr>
        <w:t>or</w:t>
      </w:r>
      <w:r w:rsidRPr="007C7FA5">
        <w:rPr>
          <w:sz w:val="14"/>
        </w:rPr>
        <w:t xml:space="preserve"> the fissile material required to build them, </w:t>
      </w:r>
      <w:r w:rsidRPr="007C7FA5">
        <w:rPr>
          <w:rStyle w:val="StyleUnderline"/>
        </w:rPr>
        <w:t>to terrorist groups</w:t>
      </w:r>
      <w:r w:rsidRPr="007C7FA5">
        <w:rPr>
          <w:sz w:val="14"/>
        </w:rPr>
        <w:t xml:space="preserve">. There are good reasons why a state might be reluctant to transfer nuclear weapons to terrorists, but, </w:t>
      </w:r>
      <w:r w:rsidRPr="007C7FA5">
        <w:rPr>
          <w:rStyle w:val="StyleUnderline"/>
        </w:rPr>
        <w:t>as</w:t>
      </w:r>
      <w:r w:rsidRPr="007C7FA5">
        <w:rPr>
          <w:sz w:val="14"/>
        </w:rPr>
        <w:t xml:space="preserve"> nuclear </w:t>
      </w:r>
      <w:r w:rsidRPr="007C7FA5">
        <w:rPr>
          <w:rStyle w:val="Emphasis"/>
        </w:rPr>
        <w:t>weapons spread</w:t>
      </w:r>
      <w:r w:rsidRPr="007C7FA5">
        <w:rPr>
          <w:sz w:val="14"/>
        </w:rPr>
        <w:t xml:space="preserve">, </w:t>
      </w:r>
      <w:r w:rsidRPr="007C7FA5">
        <w:rPr>
          <w:rStyle w:val="StyleUnderline"/>
        </w:rPr>
        <w:t xml:space="preserve">the probability that a leader might someday </w:t>
      </w:r>
      <w:r w:rsidRPr="007C7FA5">
        <w:rPr>
          <w:rStyle w:val="Emphasis"/>
        </w:rPr>
        <w:t>purposely arm a terrorist group increases</w:t>
      </w:r>
      <w:r w:rsidRPr="007C7FA5">
        <w:rPr>
          <w:sz w:val="14"/>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7C7FA5">
        <w:rPr>
          <w:rStyle w:val="StyleUnderline"/>
        </w:rPr>
        <w:t xml:space="preserve">a </w:t>
      </w:r>
      <w:r w:rsidRPr="007C7FA5">
        <w:rPr>
          <w:rStyle w:val="Emphasis"/>
        </w:rPr>
        <w:t>new nuclear state</w:t>
      </w:r>
      <w:r w:rsidRPr="007C7FA5">
        <w:rPr>
          <w:rStyle w:val="StyleUnderline"/>
        </w:rPr>
        <w:t xml:space="preserve">, with </w:t>
      </w:r>
      <w:r w:rsidRPr="007C7FA5">
        <w:rPr>
          <w:rStyle w:val="Emphasis"/>
        </w:rPr>
        <w:t>underdeveloped security</w:t>
      </w:r>
      <w:r w:rsidRPr="007C7FA5">
        <w:rPr>
          <w:rStyle w:val="StyleUnderline"/>
        </w:rPr>
        <w:t xml:space="preserve"> procedures, might be vulnerable to </w:t>
      </w:r>
      <w:r w:rsidRPr="007C7FA5">
        <w:rPr>
          <w:rStyle w:val="Emphasis"/>
        </w:rPr>
        <w:t>theft</w:t>
      </w:r>
      <w:r w:rsidRPr="007C7FA5">
        <w:rPr>
          <w:rStyle w:val="StyleUnderline"/>
        </w:rPr>
        <w:t xml:space="preserve">, allowing terrorist groups or corrupt or </w:t>
      </w:r>
      <w:proofErr w:type="gramStart"/>
      <w:r w:rsidRPr="007C7FA5">
        <w:rPr>
          <w:rStyle w:val="StyleUnderline"/>
        </w:rPr>
        <w:t>ideologically-motivated</w:t>
      </w:r>
      <w:proofErr w:type="gramEnd"/>
      <w:r w:rsidRPr="007C7FA5">
        <w:rPr>
          <w:rStyle w:val="StyleUnderline"/>
        </w:rPr>
        <w:t xml:space="preserve"> insiders to transfer dangerous material to terrorists.</w:t>
      </w:r>
      <w:r w:rsidRPr="007C7FA5">
        <w:rPr>
          <w:sz w:val="14"/>
        </w:rPr>
        <w:t xml:space="preserve"> There is evidence, for example, that representatives from Pakistan’s atomic energy establishment met with Al-</w:t>
      </w:r>
      <w:proofErr w:type="spellStart"/>
      <w:r w:rsidRPr="007C7FA5">
        <w:rPr>
          <w:sz w:val="14"/>
        </w:rPr>
        <w:t>Qa’eda</w:t>
      </w:r>
      <w:proofErr w:type="spellEnd"/>
      <w:r w:rsidRPr="007C7FA5">
        <w:rPr>
          <w:sz w:val="14"/>
        </w:rPr>
        <w:t xml:space="preserve"> members to discuss a possible nuclear deal.59 Finally, </w:t>
      </w:r>
      <w:r w:rsidRPr="007C7FA5">
        <w:rPr>
          <w:rStyle w:val="StyleUnderline"/>
        </w:rPr>
        <w:t>a nuclear-armed state could collapse</w:t>
      </w:r>
      <w:r w:rsidRPr="007C7FA5">
        <w:rPr>
          <w:sz w:val="14"/>
        </w:rPr>
        <w:t xml:space="preserve">, </w:t>
      </w:r>
      <w:r w:rsidRPr="007C7FA5">
        <w:rPr>
          <w:rStyle w:val="StyleUnderline"/>
        </w:rPr>
        <w:t xml:space="preserve">resulting in a breakdown of law and order and a </w:t>
      </w:r>
      <w:r w:rsidRPr="00A50E06">
        <w:rPr>
          <w:rStyle w:val="Emphasis"/>
          <w:highlight w:val="green"/>
        </w:rPr>
        <w:t>loose nukes</w:t>
      </w:r>
      <w:r w:rsidRPr="00A50E06">
        <w:rPr>
          <w:rStyle w:val="StyleUnderline"/>
          <w:highlight w:val="green"/>
        </w:rPr>
        <w:t xml:space="preserve"> </w:t>
      </w:r>
      <w:r w:rsidRPr="007C7FA5">
        <w:rPr>
          <w:rStyle w:val="StyleUnderline"/>
        </w:rPr>
        <w:t>problem</w:t>
      </w:r>
      <w:r w:rsidRPr="007C7FA5">
        <w:rPr>
          <w:sz w:val="14"/>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w:t>
      </w:r>
      <w:proofErr w:type="gramStart"/>
      <w:r w:rsidRPr="007C7FA5">
        <w:rPr>
          <w:sz w:val="14"/>
        </w:rPr>
        <w:t>actually become</w:t>
      </w:r>
      <w:proofErr w:type="gramEnd"/>
      <w:r w:rsidRPr="007C7FA5">
        <w:rPr>
          <w:sz w:val="14"/>
        </w:rPr>
        <w:t xml:space="preserv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A50E06">
        <w:rPr>
          <w:rStyle w:val="Emphasis"/>
          <w:highlight w:val="green"/>
        </w:rPr>
        <w:t>Historically</w:t>
      </w:r>
      <w:r w:rsidRPr="007C7FA5">
        <w:rPr>
          <w:sz w:val="14"/>
        </w:rPr>
        <w:t xml:space="preserve">, we have seen that </w:t>
      </w:r>
      <w:r w:rsidRPr="00FE2CDD">
        <w:rPr>
          <w:rStyle w:val="StyleUnderline"/>
        </w:rPr>
        <w:t xml:space="preserve">the </w:t>
      </w:r>
      <w:r w:rsidRPr="00A50E06">
        <w:rPr>
          <w:rStyle w:val="Emphasis"/>
          <w:highlight w:val="green"/>
        </w:rPr>
        <w:t>spread</w:t>
      </w:r>
      <w:r w:rsidRPr="00FE2CDD">
        <w:rPr>
          <w:rStyle w:val="Emphasis"/>
        </w:rPr>
        <w:t xml:space="preserve"> </w:t>
      </w:r>
      <w:r w:rsidRPr="00A50E06">
        <w:rPr>
          <w:rStyle w:val="Emphasis"/>
          <w:highlight w:val="green"/>
        </w:rPr>
        <w:t>of nuclear weapons</w:t>
      </w:r>
      <w:r w:rsidRPr="00A50E06">
        <w:rPr>
          <w:rStyle w:val="StyleUnderline"/>
          <w:highlight w:val="green"/>
        </w:rPr>
        <w:t xml:space="preserve"> </w:t>
      </w:r>
      <w:r w:rsidRPr="00FE2CDD">
        <w:rPr>
          <w:rStyle w:val="StyleUnderline"/>
        </w:rPr>
        <w:t xml:space="preserve">has emboldened their possessors and </w:t>
      </w:r>
      <w:r w:rsidRPr="00A50E06">
        <w:rPr>
          <w:rStyle w:val="StyleUnderline"/>
          <w:highlight w:val="green"/>
        </w:rPr>
        <w:t xml:space="preserve">contributed to </w:t>
      </w:r>
      <w:r w:rsidRPr="00A50E06">
        <w:rPr>
          <w:rStyle w:val="Emphasis"/>
          <w:highlight w:val="green"/>
        </w:rPr>
        <w:t>regional instability</w:t>
      </w:r>
      <w:r w:rsidRPr="007C7FA5">
        <w:rPr>
          <w:sz w:val="14"/>
        </w:rPr>
        <w:t xml:space="preserve">. </w:t>
      </w:r>
      <w:r w:rsidRPr="00FE2CDD">
        <w:rPr>
          <w:rStyle w:val="StyleUnderline"/>
        </w:rPr>
        <w:t>Recent scholarly analyses have demonstrated that, after controlling for other relevant factors, nuclear-weapon states are more likely to engage in conflict than nonnuclear</w:t>
      </w:r>
      <w:r w:rsidRPr="007C7FA5">
        <w:rPr>
          <w:sz w:val="14"/>
        </w:rPr>
        <w:t>-</w:t>
      </w:r>
      <w:r w:rsidRPr="00FE2CDD">
        <w:rPr>
          <w:rStyle w:val="StyleUnderline"/>
        </w:rPr>
        <w:t>weapon states</w:t>
      </w:r>
      <w:r w:rsidRPr="007C7FA5">
        <w:rPr>
          <w:sz w:val="14"/>
        </w:rPr>
        <w:t xml:space="preserve"> and that </w:t>
      </w:r>
      <w:r w:rsidRPr="00FE2CDD">
        <w:rPr>
          <w:rStyle w:val="StyleUnderline"/>
        </w:rPr>
        <w:t xml:space="preserve">this </w:t>
      </w:r>
      <w:r w:rsidRPr="00A50E06">
        <w:rPr>
          <w:rStyle w:val="StyleUnderline"/>
          <w:highlight w:val="green"/>
        </w:rPr>
        <w:t xml:space="preserve">aggressiveness is more </w:t>
      </w:r>
      <w:r w:rsidRPr="00A50E06">
        <w:rPr>
          <w:rStyle w:val="Emphasis"/>
          <w:highlight w:val="green"/>
          <w:bdr w:val="single" w:sz="18" w:space="0" w:color="auto"/>
        </w:rPr>
        <w:t>pronounced in new nuclear states</w:t>
      </w:r>
      <w:r w:rsidRPr="00FE2CDD">
        <w:rPr>
          <w:rStyle w:val="StyleUnderline"/>
        </w:rPr>
        <w:t xml:space="preserve"> that have less experience with nuclear diplomacy.</w:t>
      </w:r>
      <w:r w:rsidRPr="007C7FA5">
        <w:rPr>
          <w:sz w:val="14"/>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FE2CDD">
        <w:rPr>
          <w:rStyle w:val="StyleUnderline"/>
        </w:rPr>
        <w:t xml:space="preserve">nuclear-armed Iran would likely </w:t>
      </w:r>
      <w:proofErr w:type="gramStart"/>
      <w:r w:rsidRPr="00FE2CDD">
        <w:rPr>
          <w:rStyle w:val="StyleUnderline"/>
        </w:rPr>
        <w:t>step up</w:t>
      </w:r>
      <w:proofErr w:type="gramEnd"/>
      <w:r w:rsidRPr="00FE2CDD">
        <w:rPr>
          <w:rStyle w:val="StyleUnderline"/>
        </w:rPr>
        <w:t xml:space="preserve"> support to terrorist and proxy groups and engage in more aggressive coercive diplomacy</w:t>
      </w:r>
      <w:r w:rsidRPr="007C7FA5">
        <w:rPr>
          <w:sz w:val="14"/>
        </w:rPr>
        <w:t xml:space="preserve">. With a nuclear-armed Iran increasingly throwing its weight around in the region, </w:t>
      </w:r>
      <w:r w:rsidRPr="007C7FA5">
        <w:rPr>
          <w:rStyle w:val="Emphasis"/>
          <w:bdr w:val="single" w:sz="18" w:space="0" w:color="auto"/>
        </w:rPr>
        <w:t>we could witness an even more crisis prone Middle East</w:t>
      </w:r>
      <w:r w:rsidRPr="00FE2CDD">
        <w:rPr>
          <w:rStyle w:val="Emphasis"/>
        </w:rPr>
        <w:t>.</w:t>
      </w:r>
      <w:r w:rsidRPr="007C7FA5">
        <w:rPr>
          <w:sz w:val="14"/>
        </w:rPr>
        <w:t xml:space="preserve"> </w:t>
      </w:r>
      <w:r w:rsidRPr="00FE2CDD">
        <w:rPr>
          <w:rStyle w:val="StyleUnderline"/>
        </w:rPr>
        <w:t>And in a poly-nuclear Middle East</w:t>
      </w:r>
      <w:r w:rsidRPr="007C7FA5">
        <w:rPr>
          <w:sz w:val="14"/>
        </w:rPr>
        <w:t xml:space="preserve"> with Israel, Iran, and, in the future, possibly other states, armed with nuclear weapons, </w:t>
      </w:r>
      <w:r w:rsidRPr="00FE2CDD">
        <w:rPr>
          <w:rStyle w:val="Emphasis"/>
        </w:rPr>
        <w:t>any</w:t>
      </w:r>
      <w:r w:rsidRPr="00FE2CDD">
        <w:rPr>
          <w:rStyle w:val="StyleUnderline"/>
        </w:rPr>
        <w:t xml:space="preserve"> one of those </w:t>
      </w:r>
      <w:r w:rsidRPr="00A50E06">
        <w:rPr>
          <w:rStyle w:val="Emphasis"/>
          <w:highlight w:val="green"/>
        </w:rPr>
        <w:t>crises</w:t>
      </w:r>
      <w:r w:rsidRPr="00A50E06">
        <w:rPr>
          <w:rStyle w:val="StyleUnderline"/>
          <w:highlight w:val="green"/>
        </w:rPr>
        <w:t xml:space="preserve"> could result in a </w:t>
      </w:r>
      <w:r w:rsidRPr="00A50E06">
        <w:rPr>
          <w:rStyle w:val="Emphasis"/>
          <w:highlight w:val="green"/>
        </w:rPr>
        <w:t>catastrophic nuclear exchange</w:t>
      </w:r>
      <w:r w:rsidRPr="00FE2CDD">
        <w:rPr>
          <w:rStyle w:val="StyleUnderline"/>
        </w:rPr>
        <w:t>.</w:t>
      </w:r>
    </w:p>
    <w:p w14:paraId="4F197BC7" w14:textId="77777777" w:rsidR="00FB0CAE" w:rsidRDefault="00FB0CAE" w:rsidP="00FB0CAE">
      <w:pPr>
        <w:pStyle w:val="Heading4"/>
      </w:pPr>
      <w:r>
        <w:t xml:space="preserve">Nuke war causes extinction AND outweighs </w:t>
      </w:r>
      <w:r w:rsidRPr="00C339DB">
        <w:rPr>
          <w:u w:val="single"/>
        </w:rPr>
        <w:t>other</w:t>
      </w:r>
      <w:r>
        <w:t xml:space="preserve"> existential risks</w:t>
      </w:r>
    </w:p>
    <w:p w14:paraId="1FAE6EFE" w14:textId="77777777" w:rsidR="00FB0CAE" w:rsidRPr="00E530E8" w:rsidRDefault="00FB0CAE" w:rsidP="00FB0CAE">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2" w:history="1">
        <w:r w:rsidRPr="00791635">
          <w:rPr>
            <w:rStyle w:val="Hyperlink"/>
          </w:rPr>
          <w:t>http://www.reachingcriticalwill.org/images/documents/Disarmament-fora/OEWG/2016/Documents/NGO13.pdf</w:t>
        </w:r>
      </w:hyperlink>
      <w:r>
        <w:t xml:space="preserve"> //Re-cut by Elmer</w:t>
      </w:r>
    </w:p>
    <w:p w14:paraId="01E4B6C2" w14:textId="77777777" w:rsidR="00FB0CAE" w:rsidRPr="00216297" w:rsidRDefault="00FB0CAE" w:rsidP="00FB0CAE">
      <w:pPr>
        <w:rPr>
          <w:sz w:val="16"/>
        </w:rPr>
      </w:pPr>
      <w:r w:rsidRPr="00055D8B">
        <w:rPr>
          <w:sz w:val="16"/>
        </w:rPr>
        <w:t xml:space="preserve">Consequences human survival 12. </w:t>
      </w:r>
      <w:r w:rsidRPr="00A50E06">
        <w:rPr>
          <w:rStyle w:val="StyleUnderline"/>
          <w:highlight w:val="green"/>
        </w:rPr>
        <w:t>Even if the 'other'</w:t>
      </w:r>
      <w:r w:rsidRPr="00055D8B">
        <w:rPr>
          <w:rStyle w:val="StyleUnderline"/>
        </w:rPr>
        <w:t xml:space="preserve"> side </w:t>
      </w:r>
      <w:r w:rsidRPr="00A50E06">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A50E06">
        <w:rPr>
          <w:rStyle w:val="StyleUnderline"/>
          <w:highlight w:val="green"/>
        </w:rPr>
        <w:t>will still make</w:t>
      </w:r>
      <w:r w:rsidRPr="00391E10">
        <w:rPr>
          <w:sz w:val="16"/>
        </w:rPr>
        <w:t xml:space="preserve"> 'our' country (and </w:t>
      </w:r>
      <w:r w:rsidRPr="00391E10">
        <w:rPr>
          <w:rStyle w:val="StyleUnderline"/>
        </w:rPr>
        <w:t xml:space="preserve">the rest of </w:t>
      </w:r>
      <w:r w:rsidRPr="00A50E06">
        <w:rPr>
          <w:rStyle w:val="StyleUnderline"/>
          <w:highlight w:val="green"/>
        </w:rPr>
        <w:t>the world</w:t>
      </w:r>
      <w:r w:rsidRPr="00391E10">
        <w:rPr>
          <w:sz w:val="16"/>
        </w:rPr>
        <w:t xml:space="preserve">) </w:t>
      </w:r>
      <w:r w:rsidRPr="00A50E06">
        <w:rPr>
          <w:rStyle w:val="Emphasis"/>
          <w:highlight w:val="green"/>
        </w:rPr>
        <w:t>uninhabitable</w:t>
      </w:r>
      <w:r w:rsidRPr="00391E10">
        <w:rPr>
          <w:sz w:val="16"/>
        </w:rPr>
        <w:t xml:space="preserve">, potentially </w:t>
      </w:r>
      <w:r w:rsidRPr="00A50E06">
        <w:rPr>
          <w:rStyle w:val="StyleUnderline"/>
          <w:highlight w:val="green"/>
        </w:rPr>
        <w:t>inducing global famine lasting</w:t>
      </w:r>
      <w:r w:rsidRPr="00391E10">
        <w:rPr>
          <w:sz w:val="16"/>
        </w:rPr>
        <w:t xml:space="preserve"> up to </w:t>
      </w:r>
      <w:r w:rsidRPr="00A50E06">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A50E06">
        <w:rPr>
          <w:highlight w:val="green"/>
          <w:u w:val="single"/>
        </w:rPr>
        <w:t xml:space="preserve">A nuclear war </w:t>
      </w:r>
      <w:r w:rsidRPr="00391E10">
        <w:rPr>
          <w:u w:val="single"/>
        </w:rPr>
        <w:t xml:space="preserve">between Russia and the United States, even after the arsenal reductions planned under New START, </w:t>
      </w:r>
      <w:r w:rsidRPr="00A50E06">
        <w:rPr>
          <w:highlight w:val="green"/>
          <w:u w:val="single"/>
        </w:rPr>
        <w:t>could produce a nuclear winter</w:t>
      </w:r>
      <w:r w:rsidRPr="00391E10">
        <w:rPr>
          <w:sz w:val="16"/>
        </w:rPr>
        <w:t xml:space="preserve">. Hence, an attack by either side could be suicidal, </w:t>
      </w:r>
      <w:r w:rsidRPr="00A50E06">
        <w:rPr>
          <w:rStyle w:val="StyleUnderline"/>
          <w:highlight w:val="green"/>
        </w:rPr>
        <w:t xml:space="preserve">resulting in </w:t>
      </w:r>
      <w:proofErr w:type="spellStart"/>
      <w:r w:rsidRPr="00A50E06">
        <w:rPr>
          <w:rStyle w:val="Emphasis"/>
          <w:highlight w:val="green"/>
        </w:rPr>
        <w:t>self assured</w:t>
      </w:r>
      <w:proofErr w:type="spellEnd"/>
      <w:r w:rsidRPr="00A50E06">
        <w:rPr>
          <w:rStyle w:val="Emphasis"/>
          <w:highlight w:val="green"/>
        </w:rPr>
        <w:t xml:space="preserve"> destruction</w:t>
      </w:r>
      <w:r w:rsidRPr="00A50E06">
        <w:rPr>
          <w:rStyle w:val="StyleUnderline"/>
          <w:highlight w:val="green"/>
        </w:rPr>
        <w:t xml:space="preserve">. </w:t>
      </w:r>
      <w:r w:rsidRPr="00391E10">
        <w:rPr>
          <w:rStyle w:val="StyleUnderline"/>
        </w:rPr>
        <w:t xml:space="preserve">Even </w:t>
      </w:r>
      <w:r w:rsidRPr="00A50E06">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A50E06">
        <w:rPr>
          <w:rStyle w:val="StyleUnderline"/>
          <w:highlight w:val="green"/>
        </w:rPr>
        <w:t>produce</w:t>
      </w:r>
      <w:r w:rsidRPr="00391E10">
        <w:rPr>
          <w:rStyle w:val="StyleUnderline"/>
        </w:rPr>
        <w:t xml:space="preserve"> so much </w:t>
      </w:r>
      <w:r w:rsidRPr="00A50E06">
        <w:rPr>
          <w:rStyle w:val="StyleUnderline"/>
          <w:highlight w:val="green"/>
        </w:rPr>
        <w:t>smoke</w:t>
      </w:r>
      <w:r w:rsidRPr="00391E10">
        <w:rPr>
          <w:rStyle w:val="StyleUnderline"/>
        </w:rPr>
        <w:t xml:space="preserve"> that temperatures would fall below those </w:t>
      </w:r>
      <w:r w:rsidRPr="00A50E06">
        <w:rPr>
          <w:rStyle w:val="StyleUnderline"/>
          <w:highlight w:val="green"/>
        </w:rPr>
        <w:t xml:space="preserve">of the </w:t>
      </w:r>
      <w:r w:rsidRPr="00391E10">
        <w:rPr>
          <w:rStyle w:val="StyleUnderline"/>
        </w:rPr>
        <w:t xml:space="preserve">Little </w:t>
      </w:r>
      <w:r w:rsidRPr="00A50E06">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A50E06">
        <w:rPr>
          <w:rStyle w:val="StyleUnderline"/>
          <w:highlight w:val="green"/>
        </w:rPr>
        <w:t xml:space="preserve">allowing </w:t>
      </w:r>
      <w:r w:rsidRPr="00391E10">
        <w:rPr>
          <w:rStyle w:val="StyleUnderline"/>
        </w:rPr>
        <w:t xml:space="preserve">more </w:t>
      </w:r>
      <w:r w:rsidRPr="00A50E06">
        <w:rPr>
          <w:rStyle w:val="Emphasis"/>
          <w:highlight w:val="green"/>
        </w:rPr>
        <w:t>ultraviolet</w:t>
      </w:r>
      <w:r w:rsidRPr="00391E10">
        <w:rPr>
          <w:rStyle w:val="StyleUnderline"/>
        </w:rPr>
        <w:t xml:space="preserve"> </w:t>
      </w:r>
      <w:r w:rsidRPr="00A50E06">
        <w:rPr>
          <w:rStyle w:val="StyleUnderline"/>
          <w:highlight w:val="green"/>
        </w:rPr>
        <w:t>radiation</w:t>
      </w:r>
      <w:r w:rsidRPr="00391E10">
        <w:rPr>
          <w:sz w:val="16"/>
        </w:rPr>
        <w:t xml:space="preserve"> to reach Earth's surface. </w:t>
      </w:r>
      <w:r w:rsidRPr="00391E10">
        <w:rPr>
          <w:rStyle w:val="Emphasis"/>
        </w:rPr>
        <w:t xml:space="preserve">Recent </w:t>
      </w:r>
      <w:r w:rsidRPr="00A50E06">
        <w:rPr>
          <w:rStyle w:val="Emphasis"/>
          <w:highlight w:val="green"/>
        </w:rPr>
        <w:t>studies</w:t>
      </w:r>
      <w:r w:rsidRPr="00A50E06">
        <w:rPr>
          <w:rStyle w:val="StyleUnderline"/>
          <w:highlight w:val="green"/>
        </w:rPr>
        <w:t xml:space="preserve"> predict </w:t>
      </w:r>
      <w:r w:rsidRPr="00391E10">
        <w:rPr>
          <w:rStyle w:val="StyleUnderline"/>
        </w:rPr>
        <w:t xml:space="preserve">that </w:t>
      </w:r>
      <w:r w:rsidRPr="00A50E06">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A50E06">
        <w:rPr>
          <w:rStyle w:val="StyleUnderline"/>
          <w:highlight w:val="green"/>
        </w:rPr>
        <w:t>would decline</w:t>
      </w:r>
      <w:r w:rsidRPr="00391E10">
        <w:rPr>
          <w:u w:val="single"/>
        </w:rPr>
        <w:t xml:space="preserve"> </w:t>
      </w:r>
      <w:r w:rsidRPr="00A50E06">
        <w:rPr>
          <w:highlight w:val="green"/>
          <w:u w:val="single"/>
        </w:rPr>
        <w:t xml:space="preserve">by </w:t>
      </w:r>
      <w:r w:rsidRPr="00391E10">
        <w:rPr>
          <w:u w:val="single"/>
        </w:rPr>
        <w:t xml:space="preserve">about </w:t>
      </w:r>
      <w:r w:rsidRPr="00A50E06">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A50E06">
        <w:rPr>
          <w:rStyle w:val="StyleUnderline"/>
          <w:highlight w:val="green"/>
        </w:rPr>
        <w:t>cause the deaths of</w:t>
      </w:r>
      <w:r w:rsidRPr="00391E10">
        <w:rPr>
          <w:rStyle w:val="StyleUnderline"/>
        </w:rPr>
        <w:t xml:space="preserve"> most/nearly all/</w:t>
      </w:r>
      <w:r w:rsidRPr="00A50E06">
        <w:rPr>
          <w:rStyle w:val="Emphasis"/>
          <w:highlight w:val="green"/>
        </w:rPr>
        <w:t>all humans</w:t>
      </w:r>
      <w:r w:rsidRPr="00391E10">
        <w:rPr>
          <w:rStyle w:val="StyleUnderline"/>
        </w:rPr>
        <w:t xml:space="preserve"> (</w:t>
      </w:r>
      <w:r w:rsidRPr="00A50E06">
        <w:rPr>
          <w:rStyle w:val="StyleUnderline"/>
          <w:highlight w:val="green"/>
        </w:rPr>
        <w:t>and</w:t>
      </w:r>
      <w:r w:rsidRPr="00391E10">
        <w:rPr>
          <w:rStyle w:val="StyleUnderline"/>
        </w:rPr>
        <w:t xml:space="preserve"> severely impact/extinguish </w:t>
      </w:r>
      <w:r w:rsidRPr="00A50E06">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rPr>
        <w:t>as a result of</w:t>
      </w:r>
      <w:proofErr w:type="gramEnd"/>
      <w:r w:rsidRPr="00391E10">
        <w:rPr>
          <w:rStyle w:val="StyleUnderline"/>
        </w:rPr>
        <w:t xml:space="preserve">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A50E06">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A50E06">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34597B2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FB0CAE"/>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B7B78"/>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75B2B"/>
    <w:rsid w:val="00EC7DC4"/>
    <w:rsid w:val="00ED30CF"/>
    <w:rsid w:val="00F176EF"/>
    <w:rsid w:val="00F45E10"/>
    <w:rsid w:val="00F6364A"/>
    <w:rsid w:val="00F9113A"/>
    <w:rsid w:val="00FB0CA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321A0"/>
  <w15:chartTrackingRefBased/>
  <w15:docId w15:val="{A8FAFFE8-37BB-4C83-ADAF-B9D634636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B0CAE"/>
    <w:rPr>
      <w:rFonts w:ascii="Calibri" w:hAnsi="Calibri" w:cs="Calibri"/>
    </w:rPr>
  </w:style>
  <w:style w:type="paragraph" w:styleId="Heading1">
    <w:name w:val="heading 1"/>
    <w:aliases w:val="Pocket"/>
    <w:basedOn w:val="Normal"/>
    <w:next w:val="Normal"/>
    <w:link w:val="Heading1Char"/>
    <w:qFormat/>
    <w:rsid w:val="00FB0C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B0CA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B0CA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FB0CA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B0C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0CAE"/>
  </w:style>
  <w:style w:type="character" w:customStyle="1" w:styleId="Heading1Char">
    <w:name w:val="Heading 1 Char"/>
    <w:aliases w:val="Pocket Char"/>
    <w:basedOn w:val="DefaultParagraphFont"/>
    <w:link w:val="Heading1"/>
    <w:rsid w:val="00FB0CA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B0CA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B0CAE"/>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FB0CAE"/>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FB0CA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FB0CAE"/>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FB0CAE"/>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FB0CAE"/>
    <w:rPr>
      <w:color w:val="auto"/>
      <w:u w:val="none"/>
    </w:rPr>
  </w:style>
  <w:style w:type="character" w:styleId="FollowedHyperlink">
    <w:name w:val="FollowedHyperlink"/>
    <w:basedOn w:val="DefaultParagraphFont"/>
    <w:uiPriority w:val="99"/>
    <w:semiHidden/>
    <w:unhideWhenUsed/>
    <w:rsid w:val="00FB0CAE"/>
    <w:rPr>
      <w:color w:val="auto"/>
      <w:u w:val="none"/>
    </w:rPr>
  </w:style>
  <w:style w:type="paragraph" w:customStyle="1" w:styleId="Emphasis1">
    <w:name w:val="Emphasis1"/>
    <w:basedOn w:val="Normal"/>
    <w:link w:val="Emphasis"/>
    <w:autoRedefine/>
    <w:uiPriority w:val="7"/>
    <w:qFormat/>
    <w:rsid w:val="00FB0CAE"/>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FB0CAE"/>
    <w:rPr>
      <w:color w:val="605E5C"/>
      <w:shd w:val="clear" w:color="auto" w:fill="E1DFDD"/>
    </w:rPr>
  </w:style>
  <w:style w:type="paragraph" w:customStyle="1" w:styleId="textbold">
    <w:name w:val="text bold"/>
    <w:basedOn w:val="Normal"/>
    <w:autoRedefine/>
    <w:uiPriority w:val="7"/>
    <w:qFormat/>
    <w:rsid w:val="00FB0CAE"/>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FB0CA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FB0CAE"/>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FB0CA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FB0CA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B0CAE"/>
    <w:rPr>
      <w:rFonts w:ascii="Lucida Grande" w:hAnsi="Lucida Grande" w:cs="Lucida Grande"/>
      <w:sz w:val="24"/>
    </w:rPr>
  </w:style>
  <w:style w:type="paragraph" w:styleId="Title">
    <w:name w:val="Title"/>
    <w:aliases w:val="Cites and Cards,UNDERLINE,Bold Underlined,title,Block Heading,Read This"/>
    <w:basedOn w:val="Normal"/>
    <w:link w:val="TitleChar"/>
    <w:uiPriority w:val="6"/>
    <w:qFormat/>
    <w:rsid w:val="00FB0CAE"/>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FB0CAE"/>
    <w:rPr>
      <w:rFonts w:ascii="Calibri" w:hAnsi="Calibri" w:cs="Calibri"/>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FB0CA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FB0CAE"/>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c.net.au/news/science/2019-07-19/apollo-11-moon-landing-heritage-preservation-outer-space-treaty/11055458"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aily.jstor.org/should-the-moon-landing-site-be-a-national-historic-landmark/" TargetMode="External"/><Relationship Id="rId12" Type="http://schemas.openxmlformats.org/officeDocument/2006/relationships/hyperlink" Target="http://www.reachingcriticalwill.org/images/documents/Disarmament-fora/OEWG/2016/Documents/NGO13.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hyperlink" Target="https://archive.is/MQ4sC" TargetMode="External"/><Relationship Id="rId5" Type="http://schemas.openxmlformats.org/officeDocument/2006/relationships/webSettings" Target="webSettings.xml"/><Relationship Id="rId10" Type="http://schemas.openxmlformats.org/officeDocument/2006/relationships/hyperlink" Target="https://engineering.berkeley.edu/news/2020/03/can-tiny-invisible-particles-help-stop-the-spread-of-nuclear-weapons/" TargetMode="External"/><Relationship Id="rId4" Type="http://schemas.openxmlformats.org/officeDocument/2006/relationships/settings" Target="settings.xml"/><Relationship Id="rId9" Type="http://schemas.openxmlformats.org/officeDocument/2006/relationships/hyperlink" Target="https://archive.is/VKac8"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23</Pages>
  <Words>17009</Words>
  <Characters>96952</Characters>
  <Application>Microsoft Office Word</Application>
  <DocSecurity>0</DocSecurity>
  <Lines>807</Lines>
  <Paragraphs>227</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1AC: FW</vt:lpstr>
      <vt:lpstr>        1AC: Plan</vt:lpstr>
      <vt:lpstr>        1AC: Lunar Heritage v3</vt:lpstr>
    </vt:vector>
  </TitlesOfParts>
  <Company/>
  <LinksUpToDate>false</LinksUpToDate>
  <CharactersWithSpaces>113734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2</cp:revision>
  <dcterms:created xsi:type="dcterms:W3CDTF">2022-01-28T16:18:00Z</dcterms:created>
  <dcterms:modified xsi:type="dcterms:W3CDTF">2022-01-28T17:16:00Z</dcterms:modified>
</cp:coreProperties>
</file>