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E4C" w:rsidRDefault="00CE25BC" w:rsidP="00CE25BC">
      <w:pPr>
        <w:pStyle w:val="Heading3"/>
        <w:rPr>
          <w:sz w:val="52"/>
          <w:szCs w:val="52"/>
        </w:rPr>
      </w:pPr>
      <w:r w:rsidRPr="00CE25BC">
        <w:rPr>
          <w:sz w:val="52"/>
          <w:szCs w:val="52"/>
        </w:rPr>
        <w:t>UH R3 1NC</w:t>
      </w:r>
    </w:p>
    <w:p w:rsidR="00CE25BC" w:rsidRDefault="00CE25BC" w:rsidP="00CE25BC"/>
    <w:p w:rsidR="00CE25BC" w:rsidRDefault="00CE25BC" w:rsidP="00CE25BC">
      <w:pPr>
        <w:pStyle w:val="Heading3"/>
      </w:pPr>
      <w:r>
        <w:t>Framing</w:t>
      </w:r>
    </w:p>
    <w:p w:rsidR="00CE25BC" w:rsidRPr="00E70FF4" w:rsidRDefault="00CE25BC" w:rsidP="00CE25BC">
      <w:pPr>
        <w:pStyle w:val="Heading4"/>
        <w:rPr>
          <w:rFonts w:asciiTheme="majorHAnsi" w:hAnsiTheme="majorHAnsi" w:cstheme="majorHAnsi"/>
        </w:rPr>
      </w:pPr>
      <w:r w:rsidRPr="00E70FF4">
        <w:rPr>
          <w:rFonts w:asciiTheme="majorHAnsi" w:hAnsiTheme="majorHAnsi" w:cstheme="majorHAnsi"/>
        </w:rPr>
        <w:t xml:space="preserve">The standard is utilitarianism </w:t>
      </w:r>
    </w:p>
    <w:p w:rsidR="00CE25BC" w:rsidRPr="00E70FF4" w:rsidRDefault="00CE25BC" w:rsidP="00CE25BC">
      <w:pPr>
        <w:rPr>
          <w:rFonts w:asciiTheme="majorHAnsi" w:hAnsiTheme="majorHAnsi" w:cstheme="majorHAnsi"/>
          <w:sz w:val="15"/>
          <w:szCs w:val="15"/>
        </w:rPr>
      </w:pPr>
      <w:r w:rsidRPr="00E70FF4">
        <w:rPr>
          <w:rStyle w:val="Emphasis"/>
          <w:rFonts w:asciiTheme="majorHAnsi" w:eastAsiaTheme="majorEastAsia" w:hAnsiTheme="majorHAnsi" w:cstheme="majorHAnsi"/>
          <w:sz w:val="15"/>
          <w:szCs w:val="15"/>
        </w:rPr>
        <w:t>Moen 16</w:t>
      </w:r>
      <w:r w:rsidRPr="00E70FF4">
        <w:rPr>
          <w:rFonts w:asciiTheme="majorHAnsi" w:hAnsiTheme="majorHAnsi" w:cstheme="majorHAnsi"/>
          <w:sz w:val="15"/>
          <w:szCs w:val="15"/>
        </w:rPr>
        <w:t xml:space="preserve"> [Ole Martin Moen, Research Fellow in Philosophy at University of Oslo “An Argument for Hedonism” Journal of Value Inquiry (Springer), 50 (2) 2016: 267–281] SJDI // RCT by JPark</w:t>
      </w:r>
    </w:p>
    <w:p w:rsidR="00CE25BC" w:rsidRPr="00E70FF4" w:rsidRDefault="00CE25BC" w:rsidP="00CE25BC">
      <w:pPr>
        <w:rPr>
          <w:rFonts w:asciiTheme="majorHAnsi" w:hAnsiTheme="majorHAnsi" w:cstheme="majorHAnsi"/>
          <w:sz w:val="15"/>
          <w:szCs w:val="15"/>
        </w:rPr>
      </w:pPr>
      <w:r w:rsidRPr="00E70FF4">
        <w:rPr>
          <w:rFonts w:asciiTheme="majorHAnsi" w:hAnsiTheme="majorHAnsi" w:cstheme="majorHAnsi"/>
          <w:sz w:val="15"/>
          <w:szCs w:val="15"/>
        </w:rPr>
        <w:t xml:space="preserve">Let us start by observing, empirically, that </w:t>
      </w:r>
      <w:r w:rsidRPr="00E70FF4">
        <w:rPr>
          <w:rStyle w:val="StyleUnderline"/>
          <w:rFonts w:asciiTheme="majorHAnsi" w:eastAsiaTheme="majorEastAsia" w:hAnsiTheme="majorHAnsi" w:cstheme="majorHAnsi"/>
          <w:szCs w:val="22"/>
        </w:rPr>
        <w:t xml:space="preserve">a widely shared judgment about intrinsic value and disvalue is that </w:t>
      </w:r>
      <w:r w:rsidRPr="00E70FF4">
        <w:rPr>
          <w:rStyle w:val="StyleUnderline"/>
          <w:rFonts w:asciiTheme="majorHAnsi" w:eastAsiaTheme="majorEastAsia" w:hAnsiTheme="majorHAnsi" w:cstheme="majorHAnsi"/>
          <w:szCs w:val="22"/>
          <w:highlight w:val="yellow"/>
        </w:rPr>
        <w:t>pleasure is intrinsically valuable and pain is intrinsically disvaluable</w:t>
      </w:r>
      <w:r w:rsidRPr="00E70FF4">
        <w:rPr>
          <w:rStyle w:val="StyleUnderline"/>
          <w:rFonts w:asciiTheme="majorHAnsi" w:eastAsiaTheme="majorEastAsia" w:hAnsiTheme="majorHAnsi" w:cstheme="majorHAnsi"/>
          <w:szCs w:val="22"/>
        </w:rPr>
        <w:t>.</w:t>
      </w:r>
      <w:r w:rsidRPr="00E70FF4">
        <w:rPr>
          <w:rFonts w:asciiTheme="majorHAnsi" w:hAnsiTheme="majorHAnsi" w:cstheme="majorHAnsi"/>
          <w:szCs w:val="22"/>
        </w:rPr>
        <w:t xml:space="preserve"> </w:t>
      </w:r>
      <w:r w:rsidRPr="00E70FF4">
        <w:rPr>
          <w:rStyle w:val="StyleUnderline"/>
          <w:rFonts w:asciiTheme="majorHAnsi" w:eastAsiaTheme="majorEastAsia" w:hAnsiTheme="majorHAnsi" w:cstheme="majorHAnsi"/>
          <w:szCs w:val="22"/>
        </w:rPr>
        <w:t>On virtually any proposed list of intrinsic values and disvalues (we will look at some of them below), pleasure is included among the intrinsic values and pain among the intrinsic disvalues.</w:t>
      </w:r>
      <w:r w:rsidRPr="00E70FF4">
        <w:rPr>
          <w:rFonts w:asciiTheme="majorHAnsi" w:hAnsiTheme="majorHAnsi" w:cstheme="majorHAnsi"/>
          <w:szCs w:val="22"/>
        </w:rPr>
        <w:t xml:space="preserve"> This inclusion makes intuitive sense, moreover, for </w:t>
      </w:r>
      <w:r w:rsidRPr="00E70FF4">
        <w:rPr>
          <w:rStyle w:val="StyleUnderline"/>
          <w:rFonts w:asciiTheme="majorHAnsi" w:eastAsiaTheme="majorEastAsia" w:hAnsiTheme="majorHAnsi" w:cstheme="majorHAnsi"/>
          <w:szCs w:val="22"/>
          <w:highlight w:val="yellow"/>
        </w:rPr>
        <w:t>there is something undeniably good about</w:t>
      </w:r>
      <w:r w:rsidRPr="00E70FF4">
        <w:rPr>
          <w:rStyle w:val="StyleUnderline"/>
          <w:rFonts w:asciiTheme="majorHAnsi" w:eastAsiaTheme="majorEastAsia" w:hAnsiTheme="majorHAnsi" w:cstheme="majorHAnsi"/>
          <w:szCs w:val="22"/>
        </w:rPr>
        <w:t xml:space="preserve"> the way </w:t>
      </w:r>
      <w:r w:rsidRPr="00E70FF4">
        <w:rPr>
          <w:rStyle w:val="StyleUnderline"/>
          <w:rFonts w:asciiTheme="majorHAnsi" w:eastAsiaTheme="majorEastAsia" w:hAnsiTheme="majorHAnsi" w:cstheme="majorHAnsi"/>
          <w:szCs w:val="22"/>
          <w:highlight w:val="yellow"/>
        </w:rPr>
        <w:t>pleasure</w:t>
      </w:r>
      <w:r w:rsidRPr="00E70FF4">
        <w:rPr>
          <w:rStyle w:val="StyleUnderline"/>
          <w:rFonts w:asciiTheme="majorHAnsi" w:eastAsiaTheme="majorEastAsia" w:hAnsiTheme="majorHAnsi" w:cstheme="majorHAnsi"/>
          <w:szCs w:val="22"/>
        </w:rPr>
        <w:t xml:space="preserve"> feels </w:t>
      </w:r>
      <w:r w:rsidRPr="00E70FF4">
        <w:rPr>
          <w:rStyle w:val="StyleUnderline"/>
          <w:rFonts w:asciiTheme="majorHAnsi" w:eastAsiaTheme="majorEastAsia" w:hAnsiTheme="majorHAnsi" w:cstheme="majorHAnsi"/>
          <w:szCs w:val="22"/>
          <w:highlight w:val="yellow"/>
        </w:rPr>
        <w:t>and something undeniably bad about</w:t>
      </w:r>
      <w:r w:rsidRPr="00E70FF4">
        <w:rPr>
          <w:rStyle w:val="StyleUnderline"/>
          <w:rFonts w:asciiTheme="majorHAnsi" w:eastAsiaTheme="majorEastAsia" w:hAnsiTheme="majorHAnsi" w:cstheme="majorHAnsi"/>
          <w:szCs w:val="22"/>
        </w:rPr>
        <w:t xml:space="preserve"> the way </w:t>
      </w:r>
      <w:r w:rsidRPr="00E70FF4">
        <w:rPr>
          <w:rStyle w:val="StyleUnderline"/>
          <w:rFonts w:asciiTheme="majorHAnsi" w:eastAsiaTheme="majorEastAsia" w:hAnsiTheme="majorHAnsi" w:cstheme="majorHAnsi"/>
          <w:szCs w:val="22"/>
          <w:highlight w:val="yellow"/>
        </w:rPr>
        <w:t>pain</w:t>
      </w:r>
      <w:r w:rsidRPr="00E70FF4">
        <w:rPr>
          <w:rStyle w:val="StyleUnderline"/>
          <w:rFonts w:asciiTheme="majorHAnsi" w:eastAsiaTheme="majorEastAsia" w:hAnsiTheme="majorHAnsi" w:cstheme="majorHAnsi"/>
          <w:szCs w:val="22"/>
        </w:rPr>
        <w:t xml:space="preserve"> feels, and neither the goodness of pleasure nor the badness of pain seems to be exhausted by the further effects that these experiences might have.</w:t>
      </w:r>
      <w:r w:rsidRPr="00E70FF4">
        <w:rPr>
          <w:rFonts w:asciiTheme="majorHAnsi" w:hAnsiTheme="majorHAnsi" w:cstheme="majorHAnsi"/>
          <w:szCs w:val="22"/>
        </w:rPr>
        <w:t xml:space="preserve"> “Pleasure” and “pain” are here understood inclusively, as encompassing anything hedonically positive and anything hedonically negative.2 </w:t>
      </w:r>
      <w:r w:rsidRPr="00E70FF4">
        <w:rPr>
          <w:rStyle w:val="StyleUnderline"/>
          <w:rFonts w:asciiTheme="majorHAnsi" w:eastAsiaTheme="majorEastAsia" w:hAnsiTheme="majorHAnsi" w:cstheme="majorHAnsi"/>
          <w:szCs w:val="22"/>
        </w:rPr>
        <w:t xml:space="preserve">The special </w:t>
      </w:r>
      <w:r w:rsidRPr="00E70FF4">
        <w:rPr>
          <w:rStyle w:val="StyleUnderline"/>
          <w:rFonts w:asciiTheme="majorHAnsi" w:eastAsiaTheme="majorEastAsia" w:hAnsiTheme="majorHAnsi" w:cstheme="majorHAnsi"/>
          <w:szCs w:val="22"/>
          <w:highlight w:val="yellow"/>
        </w:rPr>
        <w:t>value statuses of pleasure and pain are manifested in how we treat</w:t>
      </w:r>
      <w:r w:rsidRPr="00E70FF4">
        <w:rPr>
          <w:rStyle w:val="StyleUnderline"/>
          <w:rFonts w:asciiTheme="majorHAnsi" w:eastAsiaTheme="majorEastAsia" w:hAnsiTheme="majorHAnsi" w:cstheme="majorHAnsi"/>
          <w:szCs w:val="22"/>
        </w:rPr>
        <w:t xml:space="preserve"> these </w:t>
      </w:r>
      <w:r w:rsidRPr="00E70FF4">
        <w:rPr>
          <w:rStyle w:val="StyleUnderline"/>
          <w:rFonts w:asciiTheme="majorHAnsi" w:eastAsiaTheme="majorEastAsia" w:hAnsiTheme="majorHAnsi" w:cstheme="majorHAnsi"/>
          <w:szCs w:val="22"/>
          <w:highlight w:val="yellow"/>
        </w:rPr>
        <w:t>experiences in</w:t>
      </w:r>
      <w:r w:rsidRPr="00E70FF4">
        <w:rPr>
          <w:rStyle w:val="StyleUnderline"/>
          <w:rFonts w:asciiTheme="majorHAnsi" w:eastAsiaTheme="majorEastAsia" w:hAnsiTheme="majorHAnsi" w:cstheme="majorHAnsi"/>
          <w:szCs w:val="22"/>
        </w:rPr>
        <w:t xml:space="preserve"> our </w:t>
      </w:r>
      <w:r w:rsidRPr="00E70FF4">
        <w:rPr>
          <w:rStyle w:val="StyleUnderline"/>
          <w:rFonts w:asciiTheme="majorHAnsi" w:eastAsiaTheme="majorEastAsia" w:hAnsiTheme="majorHAnsi" w:cstheme="majorHAnsi"/>
          <w:szCs w:val="22"/>
          <w:highlight w:val="yellow"/>
        </w:rPr>
        <w:t>everyday reasoning</w:t>
      </w:r>
      <w:r w:rsidRPr="00E70FF4">
        <w:rPr>
          <w:rStyle w:val="StyleUnderline"/>
          <w:rFonts w:asciiTheme="majorHAnsi" w:eastAsiaTheme="majorEastAsia" w:hAnsiTheme="majorHAnsi" w:cstheme="majorHAnsi"/>
          <w:szCs w:val="22"/>
        </w:rPr>
        <w:t xml:space="preserve"> about values.</w:t>
      </w:r>
      <w:r w:rsidRPr="00E70FF4">
        <w:rPr>
          <w:rFonts w:asciiTheme="majorHAnsi" w:hAnsiTheme="majorHAnsi" w:cstheme="majorHAnsi"/>
          <w:sz w:val="15"/>
          <w:szCs w:val="15"/>
        </w:rPr>
        <w:t xml:space="preserve"> If you tell me that you are heading for the convenience store, </w:t>
      </w:r>
      <w:r w:rsidRPr="00E70FF4">
        <w:rPr>
          <w:rStyle w:val="StyleUnderline"/>
          <w:rFonts w:asciiTheme="majorHAnsi" w:eastAsiaTheme="majorEastAsia" w:hAnsiTheme="majorHAnsi" w:cstheme="majorHAnsi"/>
          <w:sz w:val="15"/>
          <w:szCs w:val="15"/>
        </w:rPr>
        <w:t>I might ask: “What for?” This is a reasonable question, for when you go to the convenience store you usually do so</w:t>
      </w:r>
      <w:r w:rsidRPr="00E70FF4">
        <w:rPr>
          <w:rFonts w:asciiTheme="majorHAnsi" w:hAnsiTheme="majorHAnsi" w:cstheme="majorHAnsi"/>
          <w:sz w:val="15"/>
          <w:szCs w:val="15"/>
        </w:rPr>
        <w:t xml:space="preserve">, not merely for the sake of going to the convenience store, but </w:t>
      </w:r>
      <w:r w:rsidRPr="00E70FF4">
        <w:rPr>
          <w:rStyle w:val="StyleUnderline"/>
          <w:rFonts w:asciiTheme="majorHAnsi" w:eastAsiaTheme="majorEastAsia" w:hAnsiTheme="majorHAnsi" w:cstheme="majorHAnsi"/>
          <w:sz w:val="15"/>
          <w:szCs w:val="15"/>
        </w:rPr>
        <w:t>for the sake of achieving something further that you deem to be valuable.</w:t>
      </w:r>
      <w:r w:rsidRPr="00E70FF4">
        <w:rPr>
          <w:rFonts w:asciiTheme="majorHAnsi" w:hAnsiTheme="majorHAnsi" w:cstheme="majorHAnsi"/>
          <w:sz w:val="15"/>
          <w:szCs w:val="15"/>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E70FF4">
        <w:rPr>
          <w:rStyle w:val="StyleUnderline"/>
          <w:rFonts w:asciiTheme="majorHAnsi" w:eastAsiaTheme="majorEastAsia" w:hAnsiTheme="majorHAnsi" w:cstheme="majorHAnsi"/>
          <w:sz w:val="15"/>
          <w:szCs w:val="15"/>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E70FF4">
        <w:rPr>
          <w:rFonts w:asciiTheme="majorHAnsi" w:hAnsiTheme="majorHAnsi" w:cstheme="majorHAnsi"/>
          <w:sz w:val="15"/>
          <w:szCs w:val="15"/>
        </w:rPr>
        <w:t>3 As Aristotle observes</w:t>
      </w:r>
      <w:r w:rsidRPr="00E70FF4">
        <w:rPr>
          <w:rStyle w:val="StyleUnderline"/>
          <w:rFonts w:asciiTheme="majorHAnsi" w:eastAsiaTheme="majorEastAsia" w:hAnsiTheme="majorHAnsi" w:cstheme="majorHAnsi"/>
          <w:sz w:val="15"/>
          <w:szCs w:val="15"/>
        </w:rPr>
        <w:t>: “We never ask [a man] what his end is in being pleased, because we assume that pleasure is choice worthy in itself.</w:t>
      </w:r>
      <w:r w:rsidRPr="00E70FF4">
        <w:rPr>
          <w:rFonts w:asciiTheme="majorHAnsi" w:hAnsiTheme="majorHAnsi" w:cstheme="majorHAnsi"/>
          <w:sz w:val="15"/>
          <w:szCs w:val="15"/>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E70FF4">
        <w:rPr>
          <w:rStyle w:val="StyleUnderline"/>
          <w:rFonts w:asciiTheme="majorHAnsi" w:eastAsiaTheme="majorEastAsia" w:hAnsiTheme="majorHAnsi" w:cstheme="majorHAnsi"/>
          <w:sz w:val="15"/>
          <w:szCs w:val="15"/>
        </w:rPr>
        <w:t xml:space="preserve">pleasure and pain are both places where we reach the end of the line in matters of value. </w:t>
      </w:r>
    </w:p>
    <w:p w:rsidR="00CE25BC" w:rsidRPr="00E70FF4" w:rsidRDefault="00CE25BC" w:rsidP="00CE25BC">
      <w:pPr>
        <w:pStyle w:val="Heading4"/>
        <w:rPr>
          <w:rFonts w:asciiTheme="majorHAnsi" w:hAnsiTheme="majorHAnsi" w:cstheme="majorHAnsi"/>
        </w:rPr>
      </w:pPr>
      <w:r w:rsidRPr="00E70FF4">
        <w:rPr>
          <w:rFonts w:asciiTheme="majorHAnsi" w:hAnsiTheme="majorHAnsi" w:cstheme="majorHAnsi"/>
        </w:rPr>
        <w:t>Extinction First:</w:t>
      </w:r>
    </w:p>
    <w:p w:rsidR="00CE25BC" w:rsidRPr="00E70FF4" w:rsidRDefault="00CE25BC" w:rsidP="00CE25BC">
      <w:pPr>
        <w:pStyle w:val="Heading4"/>
        <w:rPr>
          <w:rFonts w:asciiTheme="majorHAnsi" w:hAnsiTheme="majorHAnsi" w:cstheme="majorHAnsi"/>
        </w:rPr>
      </w:pPr>
      <w:r w:rsidRPr="00E70FF4">
        <w:rPr>
          <w:rFonts w:asciiTheme="majorHAnsi" w:hAnsiTheme="majorHAnsi" w:cstheme="majorHAnsi"/>
        </w:rPr>
        <w:t>1] Actor spec—governments must use util because they don’t have intentions and are constantly dealing with tradeoffs—this outweighs since different agents have different obligations and takes out impact calculus indicts since they are empirically denied.</w:t>
      </w:r>
    </w:p>
    <w:p w:rsidR="00CE25BC" w:rsidRPr="00E70FF4" w:rsidRDefault="00CE25BC" w:rsidP="00CE25BC">
      <w:pPr>
        <w:pStyle w:val="Heading4"/>
        <w:rPr>
          <w:rFonts w:asciiTheme="majorHAnsi" w:hAnsiTheme="majorHAnsi" w:cstheme="majorHAnsi"/>
        </w:rPr>
      </w:pPr>
      <w:r w:rsidRPr="00E70FF4">
        <w:rPr>
          <w:rFonts w:asciiTheme="majorHAnsi" w:hAnsiTheme="majorHAnsi" w:cstheme="majorHAnsi"/>
        </w:rPr>
        <w:t>2] Reversibility- we can’t improve society if we are all dead</w:t>
      </w:r>
    </w:p>
    <w:p w:rsidR="00CE25BC" w:rsidRPr="00E70FF4" w:rsidRDefault="00CE25BC" w:rsidP="00CE25BC">
      <w:pPr>
        <w:pStyle w:val="Heading4"/>
        <w:rPr>
          <w:rFonts w:asciiTheme="majorHAnsi" w:hAnsiTheme="majorHAnsi" w:cstheme="majorHAnsi"/>
        </w:rPr>
      </w:pPr>
      <w:r w:rsidRPr="00E70FF4">
        <w:rPr>
          <w:rFonts w:asciiTheme="majorHAnsi" w:hAnsiTheme="majorHAnsi" w:cstheme="majorHAnsi"/>
        </w:rPr>
        <w:t>3] Suffering- death causes suffering when people can’t get access to resources and necessities</w:t>
      </w:r>
    </w:p>
    <w:p w:rsidR="00CE25BC" w:rsidRPr="00E70FF4" w:rsidRDefault="00CE25BC" w:rsidP="00CE25BC">
      <w:pPr>
        <w:pStyle w:val="Heading4"/>
        <w:rPr>
          <w:rFonts w:asciiTheme="majorHAnsi" w:hAnsiTheme="majorHAnsi" w:cstheme="majorHAnsi"/>
        </w:rPr>
      </w:pPr>
      <w:r w:rsidRPr="00E70FF4">
        <w:rPr>
          <w:rFonts w:asciiTheme="majorHAnsi" w:hAnsiTheme="majorHAnsi" w:cstheme="majorHAnsi"/>
        </w:rPr>
        <w:t>4] Moral uncertainty – we</w:t>
      </w:r>
      <w:r>
        <w:rPr>
          <w:rFonts w:asciiTheme="majorHAnsi" w:hAnsiTheme="majorHAnsi" w:cstheme="majorHAnsi"/>
        </w:rPr>
        <w:t>’</w:t>
      </w:r>
      <w:r w:rsidRPr="00E70FF4">
        <w:rPr>
          <w:rFonts w:asciiTheme="majorHAnsi" w:hAnsiTheme="majorHAnsi" w:cstheme="majorHAnsi"/>
        </w:rPr>
        <w:t>ve been fighting about ethics for thousands of years but can</w:t>
      </w:r>
      <w:r>
        <w:rPr>
          <w:rFonts w:asciiTheme="majorHAnsi" w:hAnsiTheme="majorHAnsi" w:cstheme="majorHAnsi"/>
        </w:rPr>
        <w:t>’</w:t>
      </w:r>
      <w:r w:rsidRPr="00E70FF4">
        <w:rPr>
          <w:rFonts w:asciiTheme="majorHAnsi" w:hAnsiTheme="majorHAnsi" w:cstheme="majorHAnsi"/>
        </w:rPr>
        <w:t>t come to a conclusion – preserving life is first</w:t>
      </w:r>
    </w:p>
    <w:p w:rsidR="00CE25BC" w:rsidRDefault="00CE25BC" w:rsidP="00CE25BC"/>
    <w:p w:rsidR="00CE25BC" w:rsidRPr="00941301" w:rsidRDefault="00CE25BC" w:rsidP="00CE25BC">
      <w:pPr>
        <w:pStyle w:val="Heading4"/>
      </w:pPr>
      <w:r w:rsidRPr="00941301">
        <w:t>Extinction outweighs under any framework</w:t>
      </w:r>
    </w:p>
    <w:p w:rsidR="00CE25BC" w:rsidRPr="00941301" w:rsidRDefault="00CE25BC" w:rsidP="00CE25BC">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rsidR="00CE25BC" w:rsidRDefault="00CE25BC" w:rsidP="00CE25BC">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 xml:space="preserve">trillions </w:t>
      </w:r>
      <w:r w:rsidRPr="00243042">
        <w:rPr>
          <w:rStyle w:val="StyleUnderline"/>
          <w:rFonts w:cstheme="majorHAnsi"/>
        </w:rPr>
        <w:t>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t>
      </w:r>
      <w:r w:rsidRPr="00DA14AF">
        <w:rPr>
          <w:rStyle w:val="StyleUnderline"/>
          <w:rFonts w:cstheme="majorHAnsi"/>
        </w:rPr>
        <w:t>world, even if the well-being of these possible people were given only 0.001% as much weight as that of existing people.</w:t>
      </w:r>
      <w:r w:rsidRPr="00DA14AF">
        <w:rPr>
          <w:rFonts w:cstheme="majorHAnsi"/>
          <w:sz w:val="16"/>
        </w:rPr>
        <w:t xml:space="preserve"> Even on a wholly person-affecting view – according to which</w:t>
      </w:r>
      <w:r w:rsidRPr="006B677E">
        <w:rPr>
          <w:rFonts w:cstheme="majorHAnsi"/>
          <w:sz w:val="16"/>
        </w:rPr>
        <w:t xml:space="preserve">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rsidR="00CE25BC" w:rsidRDefault="00CE25BC" w:rsidP="00CE25BC">
      <w:pPr>
        <w:rPr>
          <w:rFonts w:cstheme="majorHAnsi"/>
          <w:sz w:val="16"/>
        </w:rPr>
      </w:pPr>
    </w:p>
    <w:p w:rsidR="00DA14AF" w:rsidRPr="008A764B" w:rsidRDefault="00DA14AF" w:rsidP="00DA14AF">
      <w:pPr>
        <w:pStyle w:val="Heading3"/>
        <w:numPr>
          <w:ilvl w:val="0"/>
          <w:numId w:val="16"/>
        </w:numPr>
        <w:rPr>
          <w:rFonts w:asciiTheme="majorHAnsi" w:hAnsiTheme="majorHAnsi" w:cstheme="majorHAnsi"/>
        </w:rPr>
      </w:pPr>
      <w:r w:rsidRPr="008A764B">
        <w:rPr>
          <w:rFonts w:asciiTheme="majorHAnsi" w:hAnsiTheme="majorHAnsi" w:cstheme="majorHAnsi"/>
        </w:rPr>
        <w:t>Water Shortage DA</w:t>
      </w:r>
    </w:p>
    <w:p w:rsidR="00DA14AF" w:rsidRPr="008A764B" w:rsidRDefault="00DA14AF" w:rsidP="00DA14AF">
      <w:pPr>
        <w:pStyle w:val="Heading4"/>
        <w:rPr>
          <w:rFonts w:asciiTheme="majorHAnsi" w:hAnsiTheme="majorHAnsi" w:cstheme="majorHAnsi"/>
          <w:u w:val="single"/>
        </w:rPr>
      </w:pPr>
      <w:r w:rsidRPr="008A764B">
        <w:rPr>
          <w:rFonts w:asciiTheme="majorHAnsi" w:hAnsiTheme="majorHAnsi" w:cstheme="majorHAnsi"/>
        </w:rPr>
        <w:t xml:space="preserve">Climate change makes water shortages inevitable – that causes </w:t>
      </w:r>
      <w:r w:rsidRPr="008A764B">
        <w:rPr>
          <w:rFonts w:asciiTheme="majorHAnsi" w:hAnsiTheme="majorHAnsi" w:cstheme="majorHAnsi"/>
          <w:u w:val="single"/>
        </w:rPr>
        <w:t>hydro-political conflict escalation</w:t>
      </w:r>
      <w:r w:rsidRPr="008A764B">
        <w:rPr>
          <w:rFonts w:asciiTheme="majorHAnsi" w:hAnsiTheme="majorHAnsi" w:cstheme="majorHAnsi"/>
        </w:rPr>
        <w:t xml:space="preserve"> which goes </w:t>
      </w:r>
      <w:r w:rsidRPr="008A764B">
        <w:rPr>
          <w:rFonts w:asciiTheme="majorHAnsi" w:hAnsiTheme="majorHAnsi" w:cstheme="majorHAnsi"/>
          <w:u w:val="single"/>
        </w:rPr>
        <w:t>nuclear</w:t>
      </w:r>
    </w:p>
    <w:p w:rsidR="00DA14AF" w:rsidRPr="008A764B" w:rsidRDefault="00DA14AF" w:rsidP="00DA14AF">
      <w:pPr>
        <w:rPr>
          <w:rStyle w:val="Style13ptBold"/>
          <w:rFonts w:asciiTheme="majorHAnsi" w:hAnsiTheme="majorHAnsi" w:cstheme="majorHAnsi"/>
        </w:rPr>
      </w:pPr>
      <w:r w:rsidRPr="008A764B">
        <w:rPr>
          <w:rStyle w:val="Style13ptBold"/>
          <w:rFonts w:asciiTheme="majorHAnsi" w:hAnsiTheme="majorHAnsi" w:cstheme="majorHAnsi"/>
        </w:rPr>
        <w:t xml:space="preserve">Harvey 8/17 </w:t>
      </w:r>
      <w:r w:rsidRPr="008A764B">
        <w:rPr>
          <w:rStyle w:val="Style13ptBold"/>
          <w:rFonts w:asciiTheme="majorHAnsi" w:hAnsiTheme="majorHAnsi" w:cstheme="majorHAnsi"/>
          <w:b w:val="0"/>
          <w:bCs/>
          <w:sz w:val="16"/>
          <w:szCs w:val="16"/>
        </w:rPr>
        <w:t>[(Fiona, t</w:t>
      </w:r>
      <w:r w:rsidRPr="008A764B">
        <w:rPr>
          <w:rFonts w:asciiTheme="majorHAnsi" w:hAnsiTheme="majorHAnsi" w:cstheme="majorHAnsi"/>
          <w:szCs w:val="16"/>
        </w:rPr>
        <w:t>he Guardian's environment correspondent, won the Foreign Press Association award for Environment Story of the Year and the British Environment and Media Awards journalist of the year</w:t>
      </w:r>
      <w:r w:rsidRPr="008A764B">
        <w:rPr>
          <w:rStyle w:val="Style13ptBold"/>
          <w:rFonts w:asciiTheme="majorHAnsi" w:hAnsiTheme="majorHAnsi" w:cstheme="majorHAnsi"/>
          <w:b w:val="0"/>
          <w:bCs/>
          <w:sz w:val="16"/>
          <w:szCs w:val="16"/>
        </w:rPr>
        <w:t>) “</w:t>
      </w:r>
      <w:r w:rsidRPr="008A764B">
        <w:rPr>
          <w:rFonts w:asciiTheme="majorHAnsi" w:hAnsiTheme="majorHAnsi" w:cstheme="majorHAnsi"/>
          <w:szCs w:val="16"/>
        </w:rPr>
        <w:t>Global water crisis will intensify with climate breakdown, says report,” The Guardian, 8/17/2021] JL</w:t>
      </w:r>
    </w:p>
    <w:p w:rsidR="00DA14AF" w:rsidRPr="008A764B" w:rsidRDefault="00DA14AF" w:rsidP="00DA14AF">
      <w:pPr>
        <w:rPr>
          <w:rFonts w:asciiTheme="majorHAnsi" w:hAnsiTheme="majorHAnsi" w:cstheme="majorHAnsi"/>
          <w:sz w:val="12"/>
        </w:rPr>
      </w:pPr>
      <w:r w:rsidRPr="008A764B">
        <w:rPr>
          <w:rFonts w:asciiTheme="majorHAnsi" w:hAnsiTheme="majorHAnsi" w:cstheme="majorHAnsi"/>
          <w:sz w:val="12"/>
        </w:rPr>
        <w:t xml:space="preserve">Mark’s words should be a call to attention, and a call to action. The plight of farmers in Australia illustrates a larger reality: </w:t>
      </w:r>
      <w:r w:rsidRPr="008A764B">
        <w:rPr>
          <w:rStyle w:val="StyleUnderline"/>
          <w:rFonts w:asciiTheme="majorHAnsi" w:hAnsiTheme="majorHAnsi" w:cstheme="majorHAnsi"/>
          <w:highlight w:val="green"/>
        </w:rPr>
        <w:t>As</w:t>
      </w:r>
      <w:r w:rsidRPr="008A764B">
        <w:rPr>
          <w:rStyle w:val="StyleUnderline"/>
          <w:rFonts w:asciiTheme="majorHAnsi" w:hAnsiTheme="majorHAnsi" w:cstheme="majorHAnsi"/>
        </w:rPr>
        <w:t xml:space="preserve"> planetary </w:t>
      </w:r>
      <w:r w:rsidRPr="008A764B">
        <w:rPr>
          <w:rStyle w:val="StyleUnderline"/>
          <w:rFonts w:asciiTheme="majorHAnsi" w:hAnsiTheme="majorHAnsi" w:cstheme="majorHAnsi"/>
          <w:highlight w:val="green"/>
        </w:rPr>
        <w:t>temp</w:t>
      </w:r>
      <w:r w:rsidRPr="008A764B">
        <w:rPr>
          <w:rStyle w:val="StyleUnderline"/>
          <w:rFonts w:asciiTheme="majorHAnsi" w:hAnsiTheme="majorHAnsi" w:cstheme="majorHAnsi"/>
        </w:rPr>
        <w:t>erature</w:t>
      </w:r>
      <w:r w:rsidRPr="008A764B">
        <w:rPr>
          <w:rStyle w:val="StyleUnderline"/>
          <w:rFonts w:asciiTheme="majorHAnsi" w:hAnsiTheme="majorHAnsi" w:cstheme="majorHAnsi"/>
          <w:highlight w:val="green"/>
        </w:rPr>
        <w:t>s</w:t>
      </w:r>
      <w:r w:rsidRPr="008A764B">
        <w:rPr>
          <w:rStyle w:val="StyleUnderline"/>
          <w:rFonts w:asciiTheme="majorHAnsi" w:hAnsiTheme="majorHAnsi" w:cstheme="majorHAnsi"/>
        </w:rPr>
        <w:t xml:space="preserve"> continue to </w:t>
      </w:r>
      <w:r w:rsidRPr="008A764B">
        <w:rPr>
          <w:rStyle w:val="StyleUnderline"/>
          <w:rFonts w:asciiTheme="majorHAnsi" w:hAnsiTheme="majorHAnsi" w:cstheme="majorHAnsi"/>
          <w:highlight w:val="green"/>
        </w:rPr>
        <w:t>increase and rainfall patterns shift</w:t>
      </w:r>
      <w:r w:rsidRPr="008A764B">
        <w:rPr>
          <w:rStyle w:val="StyleUnderline"/>
          <w:rFonts w:asciiTheme="majorHAnsi" w:hAnsiTheme="majorHAnsi" w:cstheme="majorHAnsi"/>
        </w:rPr>
        <w:t xml:space="preserve"> due to human-caused climate disruption, our ability to grow crops and have enough drinking water will become increasingly challenged, and the outlook is only going to worsen</w:t>
      </w:r>
      <w:r w:rsidRPr="008A764B">
        <w:rPr>
          <w:rFonts w:asciiTheme="majorHAnsi" w:hAnsiTheme="majorHAnsi" w:cstheme="majorHAnsi"/>
          <w:sz w:val="12"/>
        </w:rPr>
        <w:t>.</w:t>
      </w:r>
    </w:p>
    <w:p w:rsidR="00DA14AF" w:rsidRPr="008A764B" w:rsidRDefault="00DA14AF" w:rsidP="00DA14AF">
      <w:pPr>
        <w:rPr>
          <w:rFonts w:asciiTheme="majorHAnsi" w:hAnsiTheme="majorHAnsi" w:cstheme="majorHAnsi"/>
          <w:sz w:val="12"/>
        </w:rPr>
      </w:pPr>
      <w:r w:rsidRPr="008A764B">
        <w:rPr>
          <w:rStyle w:val="StyleUnderline"/>
          <w:rFonts w:asciiTheme="majorHAnsi" w:hAnsiTheme="majorHAnsi" w:cstheme="majorHAnsi"/>
          <w:highlight w:val="green"/>
        </w:rPr>
        <w:t>The</w:t>
      </w:r>
      <w:r w:rsidRPr="008A764B">
        <w:rPr>
          <w:rStyle w:val="StyleUnderline"/>
          <w:rFonts w:asciiTheme="majorHAnsi" w:hAnsiTheme="majorHAnsi" w:cstheme="majorHAnsi"/>
        </w:rPr>
        <w:t xml:space="preserve"> most recent United Nations </w:t>
      </w:r>
      <w:r w:rsidRPr="008A764B">
        <w:rPr>
          <w:rStyle w:val="StyleUnderline"/>
          <w:rFonts w:asciiTheme="majorHAnsi" w:hAnsiTheme="majorHAnsi" w:cstheme="majorHAnsi"/>
          <w:highlight w:val="green"/>
        </w:rPr>
        <w:t>I</w:t>
      </w:r>
      <w:r w:rsidRPr="008A764B">
        <w:rPr>
          <w:rStyle w:val="StyleUnderline"/>
          <w:rFonts w:asciiTheme="majorHAnsi" w:hAnsiTheme="majorHAnsi" w:cstheme="majorHAnsi"/>
        </w:rPr>
        <w:t xml:space="preserve">ntergovernmental </w:t>
      </w:r>
      <w:r w:rsidRPr="008A764B">
        <w:rPr>
          <w:rStyle w:val="StyleUnderline"/>
          <w:rFonts w:asciiTheme="majorHAnsi" w:hAnsiTheme="majorHAnsi" w:cstheme="majorHAnsi"/>
          <w:highlight w:val="green"/>
        </w:rPr>
        <w:t>P</w:t>
      </w:r>
      <w:r w:rsidRPr="008A764B">
        <w:rPr>
          <w:rStyle w:val="StyleUnderline"/>
          <w:rFonts w:asciiTheme="majorHAnsi" w:hAnsiTheme="majorHAnsi" w:cstheme="majorHAnsi"/>
        </w:rPr>
        <w:t xml:space="preserve">anel on </w:t>
      </w:r>
      <w:r w:rsidRPr="008A764B">
        <w:rPr>
          <w:rStyle w:val="StyleUnderline"/>
          <w:rFonts w:asciiTheme="majorHAnsi" w:hAnsiTheme="majorHAnsi" w:cstheme="majorHAnsi"/>
          <w:highlight w:val="green"/>
        </w:rPr>
        <w:t>C</w:t>
      </w:r>
      <w:r w:rsidRPr="008A764B">
        <w:rPr>
          <w:rStyle w:val="StyleUnderline"/>
          <w:rFonts w:asciiTheme="majorHAnsi" w:hAnsiTheme="majorHAnsi" w:cstheme="majorHAnsi"/>
        </w:rPr>
        <w:t xml:space="preserve">limate </w:t>
      </w:r>
      <w:r w:rsidRPr="008A764B">
        <w:rPr>
          <w:rStyle w:val="StyleUnderline"/>
          <w:rFonts w:asciiTheme="majorHAnsi" w:hAnsiTheme="majorHAnsi" w:cstheme="majorHAnsi"/>
          <w:highlight w:val="green"/>
        </w:rPr>
        <w:t>C</w:t>
      </w:r>
      <w:r w:rsidRPr="008A764B">
        <w:rPr>
          <w:rStyle w:val="StyleUnderline"/>
          <w:rFonts w:asciiTheme="majorHAnsi" w:hAnsiTheme="majorHAnsi" w:cstheme="majorHAnsi"/>
        </w:rPr>
        <w:t>hange report </w:t>
      </w:r>
      <w:r w:rsidRPr="008A764B">
        <w:rPr>
          <w:rStyle w:val="StyleUnderline"/>
          <w:rFonts w:asciiTheme="majorHAnsi" w:hAnsiTheme="majorHAnsi" w:cstheme="majorHAnsi"/>
          <w:highlight w:val="green"/>
        </w:rPr>
        <w:t>warned of</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increasing</w:t>
      </w:r>
      <w:r w:rsidRPr="008A764B">
        <w:rPr>
          <w:rStyle w:val="StyleUnderline"/>
          <w:rFonts w:asciiTheme="majorHAnsi" w:hAnsiTheme="majorHAnsi" w:cstheme="majorHAnsi"/>
        </w:rPr>
        <w:t xml:space="preserve">ly intense </w:t>
      </w:r>
      <w:r w:rsidRPr="008A764B">
        <w:rPr>
          <w:rStyle w:val="Emphasis"/>
          <w:rFonts w:asciiTheme="majorHAnsi" w:hAnsiTheme="majorHAnsi" w:cstheme="majorHAnsi"/>
          <w:highlight w:val="green"/>
        </w:rPr>
        <w:t>droughts</w:t>
      </w:r>
      <w:r w:rsidRPr="008A764B">
        <w:rPr>
          <w:rStyle w:val="StyleUnderline"/>
          <w:rFonts w:asciiTheme="majorHAnsi" w:hAnsiTheme="majorHAnsi" w:cstheme="majorHAnsi"/>
          <w:highlight w:val="green"/>
        </w:rPr>
        <w:t xml:space="preserve"> and </w:t>
      </w:r>
      <w:r w:rsidRPr="008A764B">
        <w:rPr>
          <w:rStyle w:val="Emphasis"/>
          <w:rFonts w:asciiTheme="majorHAnsi" w:hAnsiTheme="majorHAnsi" w:cstheme="majorHAnsi"/>
          <w:highlight w:val="green"/>
        </w:rPr>
        <w:t>mass water shortages</w:t>
      </w:r>
      <w:r w:rsidRPr="008A764B">
        <w:rPr>
          <w:rFonts w:asciiTheme="majorHAnsi" w:hAnsiTheme="majorHAnsi" w:cstheme="majorHAnsi"/>
          <w:sz w:val="12"/>
        </w:rPr>
        <w:t xml:space="preserve"> around large swaths of the globe.</w:t>
      </w:r>
    </w:p>
    <w:p w:rsidR="00DA14AF" w:rsidRPr="008A764B" w:rsidRDefault="00DA14AF" w:rsidP="00DA14AF">
      <w:pPr>
        <w:rPr>
          <w:rFonts w:asciiTheme="majorHAnsi" w:hAnsiTheme="majorHAnsi" w:cstheme="majorHAnsi"/>
          <w:sz w:val="12"/>
        </w:rPr>
      </w:pPr>
      <w:r w:rsidRPr="008A764B">
        <w:rPr>
          <w:rFonts w:asciiTheme="majorHAnsi" w:hAnsiTheme="majorHAnsi" w:cstheme="majorHAnsi"/>
          <w:sz w:val="12"/>
        </w:rPr>
        <w:t xml:space="preserve">But </w:t>
      </w:r>
      <w:r w:rsidRPr="008A764B">
        <w:rPr>
          <w:rStyle w:val="StyleUnderline"/>
          <w:rFonts w:asciiTheme="majorHAnsi" w:hAnsiTheme="majorHAnsi" w:cstheme="majorHAnsi"/>
        </w:rPr>
        <w:t>even more conservative organizations have been sounding the alarm</w:t>
      </w:r>
      <w:r w:rsidRPr="008A764B">
        <w:rPr>
          <w:rFonts w:asciiTheme="majorHAnsi" w:hAnsiTheme="majorHAnsi" w:cstheme="majorHAnsi"/>
          <w:sz w:val="12"/>
        </w:rPr>
        <w:t>. “</w:t>
      </w:r>
      <w:r w:rsidRPr="008A764B">
        <w:rPr>
          <w:rStyle w:val="Emphasis"/>
          <w:rFonts w:asciiTheme="majorHAnsi" w:hAnsiTheme="majorHAnsi" w:cstheme="majorHAnsi"/>
          <w:highlight w:val="green"/>
        </w:rPr>
        <w:t>Water insecurity could multiply the risk of conflict</w:t>
      </w:r>
      <w:r w:rsidRPr="008A764B">
        <w:rPr>
          <w:rFonts w:asciiTheme="majorHAnsi" w:hAnsiTheme="majorHAnsi" w:cstheme="majorHAnsi"/>
          <w:sz w:val="12"/>
        </w:rPr>
        <w:t xml:space="preserve">,” warns one of the World Bank’s reports on the issue. </w:t>
      </w:r>
      <w:r w:rsidRPr="008A764B">
        <w:rPr>
          <w:rStyle w:val="StyleUnderline"/>
          <w:rFonts w:asciiTheme="majorHAnsi" w:hAnsiTheme="majorHAnsi" w:cstheme="majorHAnsi"/>
        </w:rPr>
        <w:t>“</w:t>
      </w:r>
      <w:r w:rsidRPr="008A764B">
        <w:rPr>
          <w:rStyle w:val="StyleUnderline"/>
          <w:rFonts w:asciiTheme="majorHAnsi" w:hAnsiTheme="majorHAnsi" w:cstheme="majorHAnsi"/>
          <w:highlight w:val="green"/>
        </w:rPr>
        <w:t>Food price spikes</w:t>
      </w:r>
      <w:r w:rsidRPr="008A764B">
        <w:rPr>
          <w:rStyle w:val="StyleUnderline"/>
          <w:rFonts w:asciiTheme="majorHAnsi" w:hAnsiTheme="majorHAnsi" w:cstheme="majorHAnsi"/>
        </w:rPr>
        <w:t xml:space="preserve"> caused by droughts can </w:t>
      </w:r>
      <w:r w:rsidRPr="008A764B">
        <w:rPr>
          <w:rStyle w:val="StyleUnderline"/>
          <w:rFonts w:asciiTheme="majorHAnsi" w:hAnsiTheme="majorHAnsi" w:cstheme="majorHAnsi"/>
          <w:highlight w:val="green"/>
        </w:rPr>
        <w:t>inflame latent conflicts</w:t>
      </w:r>
      <w:r w:rsidRPr="008A764B">
        <w:rPr>
          <w:rStyle w:val="StyleUnderline"/>
          <w:rFonts w:asciiTheme="majorHAnsi" w:hAnsiTheme="majorHAnsi" w:cstheme="majorHAnsi"/>
        </w:rPr>
        <w:t xml:space="preserve"> and drive migration. Where economic growth is impacted by rainfall, episodes of droughts and floods have generated waves of migration and spikes in violence</w:t>
      </w:r>
      <w:r w:rsidRPr="008A764B">
        <w:rPr>
          <w:rFonts w:asciiTheme="majorHAnsi" w:hAnsiTheme="majorHAnsi" w:cstheme="majorHAnsi"/>
          <w:sz w:val="12"/>
        </w:rPr>
        <w:t xml:space="preserve"> within countries.”</w:t>
      </w:r>
    </w:p>
    <w:p w:rsidR="00DA14AF" w:rsidRPr="008A764B" w:rsidRDefault="00DA14AF" w:rsidP="00DA14AF">
      <w:pPr>
        <w:rPr>
          <w:rFonts w:asciiTheme="majorHAnsi" w:hAnsiTheme="majorHAnsi" w:cstheme="majorHAnsi"/>
          <w:sz w:val="12"/>
        </w:rPr>
      </w:pPr>
      <w:r w:rsidRPr="008A764B">
        <w:rPr>
          <w:rFonts w:asciiTheme="majorHAnsi" w:hAnsiTheme="majorHAnsi" w:cstheme="majorHAnsi"/>
          <w:sz w:val="12"/>
        </w:rPr>
        <w:t xml:space="preserve">Meanwhile, </w:t>
      </w:r>
      <w:r w:rsidRPr="008A764B">
        <w:rPr>
          <w:rStyle w:val="StyleUnderline"/>
          <w:rFonts w:asciiTheme="majorHAnsi" w:hAnsiTheme="majorHAnsi" w:cstheme="majorHAnsi"/>
        </w:rPr>
        <w:t>a study published in the journal Global Environmental Change, looked at how “</w:t>
      </w:r>
      <w:r w:rsidRPr="008A764B">
        <w:rPr>
          <w:rStyle w:val="StyleUnderline"/>
          <w:rFonts w:asciiTheme="majorHAnsi" w:hAnsiTheme="majorHAnsi" w:cstheme="majorHAnsi"/>
          <w:highlight w:val="green"/>
        </w:rPr>
        <w:t>hydro-political issues</w:t>
      </w:r>
      <w:r w:rsidRPr="008A764B">
        <w:rPr>
          <w:rFonts w:asciiTheme="majorHAnsi" w:hAnsiTheme="majorHAnsi" w:cstheme="majorHAnsi"/>
          <w:sz w:val="12"/>
        </w:rPr>
        <w:t xml:space="preserve">” — including tensions and potential conflicts — </w:t>
      </w:r>
      <w:r w:rsidRPr="008A764B">
        <w:rPr>
          <w:rStyle w:val="StyleUnderline"/>
          <w:rFonts w:asciiTheme="majorHAnsi" w:hAnsiTheme="majorHAnsi" w:cstheme="majorHAnsi"/>
          <w:highlight w:val="green"/>
        </w:rPr>
        <w:t>could play out</w:t>
      </w:r>
      <w:r w:rsidRPr="008A764B">
        <w:rPr>
          <w:rStyle w:val="StyleUnderline"/>
          <w:rFonts w:asciiTheme="majorHAnsi" w:hAnsiTheme="majorHAnsi" w:cstheme="majorHAnsi"/>
        </w:rPr>
        <w:t xml:space="preserve"> in countries expected to experience water shortages coupled </w:t>
      </w:r>
      <w:r w:rsidRPr="008A764B">
        <w:rPr>
          <w:rStyle w:val="StyleUnderline"/>
          <w:rFonts w:asciiTheme="majorHAnsi" w:hAnsiTheme="majorHAnsi" w:cstheme="majorHAnsi"/>
          <w:highlight w:val="green"/>
        </w:rPr>
        <w:t>with high populations and pre-existing</w:t>
      </w:r>
      <w:r w:rsidRPr="008A764B">
        <w:rPr>
          <w:rStyle w:val="StyleUnderline"/>
          <w:rFonts w:asciiTheme="majorHAnsi" w:hAnsiTheme="majorHAnsi" w:cstheme="majorHAnsi"/>
        </w:rPr>
        <w:t xml:space="preserve"> geopolitical </w:t>
      </w:r>
      <w:r w:rsidRPr="008A764B">
        <w:rPr>
          <w:rStyle w:val="StyleUnderline"/>
          <w:rFonts w:asciiTheme="majorHAnsi" w:hAnsiTheme="majorHAnsi" w:cstheme="majorHAnsi"/>
          <w:highlight w:val="green"/>
        </w:rPr>
        <w:t>tensions</w:t>
      </w:r>
      <w:r w:rsidRPr="008A764B">
        <w:rPr>
          <w:rFonts w:asciiTheme="majorHAnsi" w:hAnsiTheme="majorHAnsi" w:cstheme="majorHAnsi"/>
          <w:sz w:val="12"/>
        </w:rPr>
        <w:t>.</w:t>
      </w:r>
    </w:p>
    <w:p w:rsidR="00DA14AF" w:rsidRPr="008A764B" w:rsidRDefault="00DA14AF" w:rsidP="00DA14AF">
      <w:pPr>
        <w:rPr>
          <w:rFonts w:asciiTheme="majorHAnsi" w:hAnsiTheme="majorHAnsi" w:cstheme="majorHAnsi"/>
          <w:sz w:val="12"/>
        </w:rPr>
      </w:pPr>
      <w:r w:rsidRPr="008A764B">
        <w:rPr>
          <w:rFonts w:asciiTheme="majorHAnsi" w:hAnsiTheme="majorHAnsi" w:cstheme="majorHAnsi"/>
          <w:sz w:val="12"/>
        </w:rPr>
        <w:t xml:space="preserve">The study warned that these </w:t>
      </w:r>
      <w:r w:rsidRPr="008A764B">
        <w:rPr>
          <w:rStyle w:val="StyleUnderline"/>
          <w:rFonts w:asciiTheme="majorHAnsi" w:hAnsiTheme="majorHAnsi" w:cstheme="majorHAnsi"/>
        </w:rPr>
        <w:t xml:space="preserve">factors could combine to increase the likelihood of water-related tensions </w:t>
      </w:r>
      <w:r w:rsidRPr="008A764B">
        <w:rPr>
          <w:rFonts w:asciiTheme="majorHAnsi" w:hAnsiTheme="majorHAnsi" w:cstheme="majorHAnsi"/>
          <w:sz w:val="12"/>
        </w:rPr>
        <w:t xml:space="preserve">— potentially </w:t>
      </w:r>
      <w:r w:rsidRPr="008A764B">
        <w:rPr>
          <w:rStyle w:val="StyleUnderline"/>
          <w:rFonts w:asciiTheme="majorHAnsi" w:hAnsiTheme="majorHAnsi" w:cstheme="majorHAnsi"/>
          <w:highlight w:val="green"/>
        </w:rPr>
        <w:t>escalating</w:t>
      </w:r>
      <w:r w:rsidRPr="008A764B">
        <w:rPr>
          <w:rStyle w:val="StyleUnderline"/>
          <w:rFonts w:asciiTheme="majorHAnsi" w:hAnsiTheme="majorHAnsi" w:cstheme="majorHAnsi"/>
        </w:rPr>
        <w:t xml:space="preserve"> into </w:t>
      </w:r>
      <w:r w:rsidRPr="008A764B">
        <w:rPr>
          <w:rStyle w:val="StyleUnderline"/>
          <w:rFonts w:asciiTheme="majorHAnsi" w:hAnsiTheme="majorHAnsi" w:cstheme="majorHAnsi"/>
          <w:highlight w:val="green"/>
        </w:rPr>
        <w:t>armed conflict</w:t>
      </w:r>
      <w:r w:rsidRPr="008A764B">
        <w:rPr>
          <w:rFonts w:asciiTheme="majorHAnsi" w:hAnsiTheme="majorHAnsi" w:cstheme="majorHAnsi"/>
          <w:sz w:val="12"/>
        </w:rPr>
        <w:t xml:space="preserve"> in cross-boundary river basins in places around the world </w:t>
      </w:r>
      <w:r w:rsidRPr="008A764B">
        <w:rPr>
          <w:rStyle w:val="StyleUnderline"/>
          <w:rFonts w:asciiTheme="majorHAnsi" w:hAnsiTheme="majorHAnsi" w:cstheme="majorHAnsi"/>
          <w:highlight w:val="green"/>
        </w:rPr>
        <w:t>by</w:t>
      </w:r>
      <w:r w:rsidRPr="008A764B">
        <w:rPr>
          <w:rFonts w:asciiTheme="majorHAnsi" w:hAnsiTheme="majorHAnsi" w:cstheme="majorHAnsi"/>
          <w:sz w:val="12"/>
        </w:rPr>
        <w:t xml:space="preserve"> 74.9 to </w:t>
      </w:r>
      <w:r w:rsidRPr="008A764B">
        <w:rPr>
          <w:rStyle w:val="StyleUnderline"/>
          <w:rFonts w:asciiTheme="majorHAnsi" w:hAnsiTheme="majorHAnsi" w:cstheme="majorHAnsi"/>
          <w:highlight w:val="green"/>
        </w:rPr>
        <w:t>95 percent</w:t>
      </w:r>
      <w:r w:rsidRPr="008A764B">
        <w:rPr>
          <w:rFonts w:asciiTheme="majorHAnsi" w:hAnsiTheme="majorHAnsi" w:cstheme="majorHAnsi"/>
          <w:sz w:val="12"/>
        </w:rPr>
        <w:t xml:space="preserve">. This means that in some places </w:t>
      </w:r>
      <w:r w:rsidRPr="008A764B">
        <w:rPr>
          <w:rStyle w:val="StyleUnderline"/>
          <w:rFonts w:asciiTheme="majorHAnsi" w:hAnsiTheme="majorHAnsi" w:cstheme="majorHAnsi"/>
        </w:rPr>
        <w:t>conflict is</w:t>
      </w:r>
      <w:r w:rsidRPr="008A764B">
        <w:rPr>
          <w:rFonts w:asciiTheme="majorHAnsi" w:hAnsiTheme="majorHAnsi" w:cstheme="majorHAnsi"/>
          <w:sz w:val="12"/>
        </w:rPr>
        <w:t xml:space="preserve"> practically </w:t>
      </w:r>
      <w:r w:rsidRPr="008A764B">
        <w:rPr>
          <w:rStyle w:val="StyleUnderline"/>
          <w:rFonts w:asciiTheme="majorHAnsi" w:hAnsiTheme="majorHAnsi" w:cstheme="majorHAnsi"/>
        </w:rPr>
        <w:t>guaranteed</w:t>
      </w:r>
      <w:r w:rsidRPr="008A764B">
        <w:rPr>
          <w:rFonts w:asciiTheme="majorHAnsi" w:hAnsiTheme="majorHAnsi" w:cstheme="majorHAnsi"/>
          <w:sz w:val="12"/>
        </w:rPr>
        <w:t>.</w:t>
      </w:r>
    </w:p>
    <w:p w:rsidR="00DA14AF" w:rsidRPr="008A764B" w:rsidRDefault="00DA14AF" w:rsidP="00DA14AF">
      <w:pPr>
        <w:rPr>
          <w:rFonts w:asciiTheme="majorHAnsi" w:hAnsiTheme="majorHAnsi" w:cstheme="majorHAnsi"/>
          <w:sz w:val="14"/>
        </w:rPr>
      </w:pPr>
      <w:r w:rsidRPr="008A764B">
        <w:rPr>
          <w:rStyle w:val="StyleUnderline"/>
          <w:rFonts w:asciiTheme="majorHAnsi" w:hAnsiTheme="majorHAnsi" w:cstheme="majorHAnsi"/>
        </w:rPr>
        <w:t xml:space="preserve">These areas include regions situated around primary rivers </w:t>
      </w:r>
      <w:r w:rsidRPr="008A764B">
        <w:rPr>
          <w:rStyle w:val="StyleUnderline"/>
          <w:rFonts w:asciiTheme="majorHAnsi" w:hAnsiTheme="majorHAnsi" w:cstheme="majorHAnsi"/>
          <w:highlight w:val="green"/>
        </w:rPr>
        <w:t>in Asia</w:t>
      </w:r>
      <w:r w:rsidRPr="008A764B">
        <w:rPr>
          <w:rStyle w:val="StyleUnderline"/>
          <w:rFonts w:asciiTheme="majorHAnsi" w:hAnsiTheme="majorHAnsi" w:cstheme="majorHAnsi"/>
        </w:rPr>
        <w:t xml:space="preserve"> and </w:t>
      </w:r>
      <w:r w:rsidRPr="008A764B">
        <w:rPr>
          <w:rStyle w:val="StyleUnderline"/>
          <w:rFonts w:asciiTheme="majorHAnsi" w:hAnsiTheme="majorHAnsi" w:cstheme="majorHAnsi"/>
          <w:highlight w:val="green"/>
        </w:rPr>
        <w:t>North Africa</w:t>
      </w:r>
      <w:r w:rsidRPr="008A764B">
        <w:rPr>
          <w:rStyle w:val="StyleUnderline"/>
          <w:rFonts w:asciiTheme="majorHAnsi" w:hAnsiTheme="majorHAnsi" w:cstheme="majorHAnsi"/>
        </w:rPr>
        <w:t>. Noted rivers include the Tigris and Euphrates, the Indus, the Nile, and the Ganges-Brahmaputra</w:t>
      </w:r>
      <w:r w:rsidRPr="008A764B">
        <w:rPr>
          <w:rFonts w:asciiTheme="majorHAnsi" w:hAnsiTheme="majorHAnsi" w:cstheme="majorHAnsi"/>
          <w:sz w:val="14"/>
        </w:rPr>
        <w:t>.</w:t>
      </w:r>
    </w:p>
    <w:p w:rsidR="00DA14AF" w:rsidRPr="008A764B" w:rsidRDefault="00DA14AF" w:rsidP="00DA14AF">
      <w:pPr>
        <w:rPr>
          <w:rFonts w:asciiTheme="majorHAnsi" w:hAnsiTheme="majorHAnsi" w:cstheme="majorHAnsi"/>
          <w:sz w:val="12"/>
        </w:rPr>
      </w:pPr>
      <w:r w:rsidRPr="008A764B">
        <w:rPr>
          <w:rFonts w:asciiTheme="majorHAnsi" w:hAnsiTheme="majorHAnsi" w:cstheme="majorHAnsi"/>
          <w:sz w:val="12"/>
        </w:rPr>
        <w:t xml:space="preserve">Consider the fact that </w:t>
      </w:r>
      <w:r w:rsidRPr="008A764B">
        <w:rPr>
          <w:rStyle w:val="StyleUnderline"/>
          <w:rFonts w:asciiTheme="majorHAnsi" w:hAnsiTheme="majorHAnsi" w:cstheme="majorHAnsi"/>
        </w:rPr>
        <w:t xml:space="preserve">11 countries share </w:t>
      </w:r>
      <w:r w:rsidRPr="008A764B">
        <w:rPr>
          <w:rStyle w:val="StyleUnderline"/>
          <w:rFonts w:asciiTheme="majorHAnsi" w:hAnsiTheme="majorHAnsi" w:cstheme="majorHAnsi"/>
          <w:highlight w:val="green"/>
        </w:rPr>
        <w:t>the Nile River basin</w:t>
      </w:r>
      <w:r w:rsidRPr="008A764B">
        <w:rPr>
          <w:rStyle w:val="StyleUnderline"/>
          <w:rFonts w:asciiTheme="majorHAnsi" w:hAnsiTheme="majorHAnsi" w:cstheme="majorHAnsi"/>
        </w:rPr>
        <w:t>: Egypt, Burundi, Kenya, Eritrea, Ethiopia, Uganda, Rwanda, Sudan, South Sudan, Tanzania and the Democratic Republic of Congo</w:t>
      </w:r>
      <w:r w:rsidRPr="008A764B">
        <w:rPr>
          <w:rFonts w:asciiTheme="majorHAnsi" w:hAnsiTheme="majorHAnsi" w:cstheme="majorHAnsi"/>
          <w:sz w:val="12"/>
        </w:rPr>
        <w:t xml:space="preserve">. All told, more than </w:t>
      </w:r>
      <w:r w:rsidRPr="008A764B">
        <w:rPr>
          <w:rStyle w:val="StyleUnderline"/>
          <w:rFonts w:asciiTheme="majorHAnsi" w:hAnsiTheme="majorHAnsi" w:cstheme="majorHAnsi"/>
        </w:rPr>
        <w:t>300 million people already live in these countries</w:t>
      </w:r>
      <w:r w:rsidRPr="008A764B">
        <w:rPr>
          <w:rFonts w:asciiTheme="majorHAnsi" w:hAnsiTheme="majorHAnsi" w:cstheme="majorHAnsi"/>
          <w:sz w:val="12"/>
        </w:rPr>
        <w:t xml:space="preserve">, — a number that is projected to double in the coming decades, while </w:t>
      </w:r>
      <w:r w:rsidRPr="008A764B">
        <w:rPr>
          <w:rStyle w:val="StyleUnderline"/>
          <w:rFonts w:asciiTheme="majorHAnsi" w:hAnsiTheme="majorHAnsi" w:cstheme="majorHAnsi"/>
        </w:rPr>
        <w:t>the amount of available water will continue to shrink due to climate change</w:t>
      </w:r>
      <w:r w:rsidRPr="008A764B">
        <w:rPr>
          <w:rFonts w:asciiTheme="majorHAnsi" w:hAnsiTheme="majorHAnsi" w:cstheme="majorHAnsi"/>
          <w:sz w:val="12"/>
        </w:rPr>
        <w:t>.</w:t>
      </w:r>
    </w:p>
    <w:p w:rsidR="00DA14AF" w:rsidRPr="008A764B" w:rsidRDefault="00DA14AF" w:rsidP="00DA14AF">
      <w:pPr>
        <w:rPr>
          <w:rFonts w:asciiTheme="majorHAnsi" w:hAnsiTheme="majorHAnsi" w:cstheme="majorHAnsi"/>
          <w:sz w:val="12"/>
        </w:rPr>
      </w:pPr>
      <w:r w:rsidRPr="008A764B">
        <w:rPr>
          <w:rStyle w:val="StyleUnderline"/>
          <w:rFonts w:asciiTheme="majorHAnsi" w:hAnsiTheme="majorHAnsi" w:cstheme="majorHAnsi"/>
        </w:rPr>
        <w:t xml:space="preserve">For those in the US thinking these potential conflicts will only occur in distant lands — think again. The study also warned of a very high chance of these “hydro-political interactions” in portions of </w:t>
      </w:r>
      <w:r w:rsidRPr="008A764B">
        <w:rPr>
          <w:rStyle w:val="StyleUnderline"/>
          <w:rFonts w:asciiTheme="majorHAnsi" w:hAnsiTheme="majorHAnsi" w:cstheme="majorHAnsi"/>
          <w:highlight w:val="green"/>
        </w:rPr>
        <w:t>the</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southwestern </w:t>
      </w:r>
      <w:r w:rsidRPr="008A764B">
        <w:rPr>
          <w:rStyle w:val="Emphasis"/>
          <w:rFonts w:asciiTheme="majorHAnsi" w:hAnsiTheme="majorHAnsi" w:cstheme="majorHAnsi"/>
          <w:highlight w:val="green"/>
        </w:rPr>
        <w:t>US and</w:t>
      </w:r>
      <w:r w:rsidRPr="008A764B">
        <w:rPr>
          <w:rStyle w:val="Emphasis"/>
          <w:rFonts w:asciiTheme="majorHAnsi" w:hAnsiTheme="majorHAnsi" w:cstheme="majorHAnsi"/>
        </w:rPr>
        <w:t xml:space="preserve"> northern </w:t>
      </w:r>
      <w:r w:rsidRPr="008A764B">
        <w:rPr>
          <w:rStyle w:val="Emphasis"/>
          <w:rFonts w:asciiTheme="majorHAnsi" w:hAnsiTheme="majorHAnsi" w:cstheme="majorHAnsi"/>
          <w:highlight w:val="green"/>
        </w:rPr>
        <w:t>Mexico</w:t>
      </w:r>
      <w:r w:rsidRPr="008A764B">
        <w:rPr>
          <w:rStyle w:val="StyleUnderline"/>
          <w:rFonts w:asciiTheme="majorHAnsi" w:hAnsiTheme="majorHAnsi" w:cstheme="majorHAnsi"/>
        </w:rPr>
        <w:t>, around the Colorado River</w:t>
      </w:r>
      <w:r w:rsidRPr="008A764B">
        <w:rPr>
          <w:rFonts w:asciiTheme="majorHAnsi" w:hAnsiTheme="majorHAnsi" w:cstheme="majorHAnsi"/>
          <w:sz w:val="12"/>
        </w:rPr>
        <w:t>.</w:t>
      </w:r>
    </w:p>
    <w:p w:rsidR="00DA14AF" w:rsidRPr="008A764B" w:rsidRDefault="00DA14AF" w:rsidP="00DA14AF">
      <w:pPr>
        <w:rPr>
          <w:rFonts w:asciiTheme="majorHAnsi" w:hAnsiTheme="majorHAnsi" w:cstheme="majorHAnsi"/>
          <w:sz w:val="12"/>
        </w:rPr>
      </w:pPr>
      <w:r w:rsidRPr="008A764B">
        <w:rPr>
          <w:rFonts w:asciiTheme="majorHAnsi" w:hAnsiTheme="majorHAnsi" w:cstheme="majorHAnsi"/>
          <w:sz w:val="12"/>
        </w:rPr>
        <w:t xml:space="preserve">Potential </w:t>
      </w:r>
      <w:r w:rsidRPr="008A764B">
        <w:rPr>
          <w:rStyle w:val="StyleUnderline"/>
          <w:rFonts w:asciiTheme="majorHAnsi" w:hAnsiTheme="majorHAnsi" w:cstheme="majorHAnsi"/>
        </w:rPr>
        <w:t xml:space="preserve">tensions are particularly worrisome in </w:t>
      </w:r>
      <w:r w:rsidRPr="008A764B">
        <w:rPr>
          <w:rStyle w:val="StyleUnderline"/>
          <w:rFonts w:asciiTheme="majorHAnsi" w:hAnsiTheme="majorHAnsi" w:cstheme="majorHAnsi"/>
          <w:highlight w:val="green"/>
        </w:rPr>
        <w:t>India and Pakistan</w:t>
      </w:r>
      <w:r w:rsidRPr="008A764B">
        <w:rPr>
          <w:rFonts w:asciiTheme="majorHAnsi" w:hAnsiTheme="majorHAnsi" w:cstheme="majorHAnsi"/>
          <w:sz w:val="12"/>
        </w:rPr>
        <w:t xml:space="preserve">, which are already rivals when it comes to water resources. For now, </w:t>
      </w:r>
      <w:r w:rsidRPr="008A764B">
        <w:rPr>
          <w:rStyle w:val="StyleUnderline"/>
          <w:rFonts w:asciiTheme="majorHAnsi" w:hAnsiTheme="majorHAnsi" w:cstheme="majorHAnsi"/>
        </w:rPr>
        <w:t>these two countries have an agreement</w:t>
      </w:r>
      <w:r w:rsidRPr="008A764B">
        <w:rPr>
          <w:rFonts w:asciiTheme="majorHAnsi" w:hAnsiTheme="majorHAnsi" w:cstheme="majorHAnsi"/>
          <w:sz w:val="12"/>
        </w:rPr>
        <w:t xml:space="preserve">, albeit a strained one, over the Indus River and the sharing of its water, by way of </w:t>
      </w:r>
      <w:r w:rsidRPr="008A764B">
        <w:rPr>
          <w:rStyle w:val="StyleUnderline"/>
          <w:rFonts w:asciiTheme="majorHAnsi" w:hAnsiTheme="majorHAnsi" w:cstheme="majorHAnsi"/>
        </w:rPr>
        <w:t>the 1960 Indus Water Treaty</w:t>
      </w:r>
      <w:r w:rsidRPr="008A764B">
        <w:rPr>
          <w:rFonts w:asciiTheme="majorHAnsi" w:hAnsiTheme="majorHAnsi" w:cstheme="majorHAnsi"/>
          <w:sz w:val="12"/>
        </w:rPr>
        <w:t>.</w:t>
      </w:r>
    </w:p>
    <w:p w:rsidR="00DA14AF" w:rsidRPr="008A764B" w:rsidRDefault="00DA14AF" w:rsidP="00DA14AF">
      <w:pPr>
        <w:rPr>
          <w:rFonts w:asciiTheme="majorHAnsi" w:hAnsiTheme="majorHAnsi" w:cstheme="majorHAnsi"/>
          <w:sz w:val="12"/>
        </w:rPr>
      </w:pPr>
      <w:r w:rsidRPr="008A764B">
        <w:rPr>
          <w:rFonts w:asciiTheme="majorHAnsi" w:hAnsiTheme="majorHAnsi" w:cstheme="majorHAnsi"/>
          <w:sz w:val="12"/>
        </w:rPr>
        <w:t xml:space="preserve">However, </w:t>
      </w:r>
      <w:r w:rsidRPr="008A764B">
        <w:rPr>
          <w:rStyle w:val="StyleUnderline"/>
          <w:rFonts w:asciiTheme="majorHAnsi" w:hAnsiTheme="majorHAnsi" w:cstheme="majorHAnsi"/>
          <w:highlight w:val="green"/>
        </w:rPr>
        <w:t>water claims have been central to their</w:t>
      </w:r>
      <w:r w:rsidRPr="008A764B">
        <w:rPr>
          <w:rStyle w:val="StyleUnderline"/>
          <w:rFonts w:asciiTheme="majorHAnsi" w:hAnsiTheme="majorHAnsi" w:cstheme="majorHAnsi"/>
        </w:rPr>
        <w:t xml:space="preserve"> ongoing, burning </w:t>
      </w:r>
      <w:r w:rsidRPr="008A764B">
        <w:rPr>
          <w:rStyle w:val="StyleUnderline"/>
          <w:rFonts w:asciiTheme="majorHAnsi" w:hAnsiTheme="majorHAnsi" w:cstheme="majorHAnsi"/>
          <w:highlight w:val="green"/>
        </w:rPr>
        <w:t>dispute over</w:t>
      </w:r>
      <w:r w:rsidRPr="008A764B">
        <w:rPr>
          <w:rStyle w:val="StyleUnderline"/>
          <w:rFonts w:asciiTheme="majorHAnsi" w:hAnsiTheme="majorHAnsi" w:cstheme="majorHAnsi"/>
        </w:rPr>
        <w:t xml:space="preserve"> the </w:t>
      </w:r>
      <w:r w:rsidRPr="008A764B">
        <w:rPr>
          <w:rStyle w:val="StyleUnderline"/>
          <w:rFonts w:asciiTheme="majorHAnsi" w:hAnsiTheme="majorHAnsi" w:cstheme="majorHAnsi"/>
          <w:highlight w:val="green"/>
        </w:rPr>
        <w:t>Kashmir</w:t>
      </w:r>
      <w:r w:rsidRPr="008A764B">
        <w:rPr>
          <w:rStyle w:val="StyleUnderline"/>
          <w:rFonts w:asciiTheme="majorHAnsi" w:hAnsiTheme="majorHAnsi" w:cstheme="majorHAnsi"/>
        </w:rPr>
        <w:t xml:space="preserve"> region, a flashpoint area there for more than 60 years</w:t>
      </w:r>
      <w:r w:rsidRPr="008A764B">
        <w:rPr>
          <w:rFonts w:asciiTheme="majorHAnsi" w:hAnsiTheme="majorHAnsi" w:cstheme="majorHAnsi"/>
          <w:sz w:val="12"/>
        </w:rPr>
        <w:t xml:space="preserve"> and counting.</w:t>
      </w:r>
    </w:p>
    <w:p w:rsidR="00DA14AF" w:rsidRPr="008A764B" w:rsidRDefault="00DA14AF" w:rsidP="00DA14AF">
      <w:pPr>
        <w:rPr>
          <w:rFonts w:asciiTheme="majorHAnsi" w:hAnsiTheme="majorHAnsi" w:cstheme="majorHAnsi"/>
          <w:sz w:val="12"/>
        </w:rPr>
      </w:pPr>
      <w:r w:rsidRPr="008A764B">
        <w:rPr>
          <w:rStyle w:val="StyleUnderline"/>
          <w:rFonts w:asciiTheme="majorHAnsi" w:hAnsiTheme="majorHAnsi" w:cstheme="majorHAnsi"/>
        </w:rPr>
        <w:t>The aforementioned treaty is now more strained than ever</w:t>
      </w:r>
      <w:r w:rsidRPr="008A764B">
        <w:rPr>
          <w:rFonts w:asciiTheme="majorHAnsi" w:hAnsiTheme="majorHAnsi" w:cstheme="majorHAnsi"/>
          <w:sz w:val="12"/>
        </w:rPr>
        <w:t>, as Pakistan accuses India of limiting its water supply and violating the treaty by placing dams over various rivers that flow from Kashmir into Pakistan.</w:t>
      </w:r>
    </w:p>
    <w:p w:rsidR="00DA14AF" w:rsidRPr="008A764B" w:rsidRDefault="00DA14AF" w:rsidP="00DA14AF">
      <w:pPr>
        <w:rPr>
          <w:rFonts w:asciiTheme="majorHAnsi" w:hAnsiTheme="majorHAnsi" w:cstheme="majorHAnsi"/>
          <w:sz w:val="12"/>
        </w:rPr>
      </w:pPr>
      <w:r w:rsidRPr="008A764B">
        <w:rPr>
          <w:rFonts w:asciiTheme="majorHAnsi" w:hAnsiTheme="majorHAnsi" w:cstheme="majorHAnsi"/>
          <w:sz w:val="12"/>
        </w:rPr>
        <w:t xml:space="preserve">In fact, </w:t>
      </w:r>
      <w:r w:rsidRPr="008A764B">
        <w:rPr>
          <w:rStyle w:val="StyleUnderline"/>
          <w:rFonts w:asciiTheme="majorHAnsi" w:hAnsiTheme="majorHAnsi" w:cstheme="majorHAnsi"/>
        </w:rPr>
        <w:t xml:space="preserve">a 2018 report from the International Monetary Fund ranked Pakistan third among countries facing severe water shortages. This is largely </w:t>
      </w:r>
      <w:r w:rsidRPr="008A764B">
        <w:rPr>
          <w:rStyle w:val="StyleUnderline"/>
          <w:rFonts w:asciiTheme="majorHAnsi" w:hAnsiTheme="majorHAnsi" w:cstheme="majorHAnsi"/>
          <w:highlight w:val="green"/>
        </w:rPr>
        <w:t>due to</w:t>
      </w:r>
      <w:r w:rsidRPr="008A764B">
        <w:rPr>
          <w:rStyle w:val="StyleUnderline"/>
          <w:rFonts w:asciiTheme="majorHAnsi" w:hAnsiTheme="majorHAnsi" w:cstheme="majorHAnsi"/>
        </w:rPr>
        <w:t xml:space="preserve"> the </w:t>
      </w:r>
      <w:r w:rsidRPr="008A764B">
        <w:rPr>
          <w:rStyle w:val="StyleUnderline"/>
          <w:rFonts w:asciiTheme="majorHAnsi" w:hAnsiTheme="majorHAnsi" w:cstheme="majorHAnsi"/>
          <w:highlight w:val="green"/>
        </w:rPr>
        <w:t>rapid melting of glaciers in the Himalaya</w:t>
      </w:r>
      <w:r w:rsidRPr="008A764B">
        <w:rPr>
          <w:rStyle w:val="StyleUnderline"/>
          <w:rFonts w:asciiTheme="majorHAnsi" w:hAnsiTheme="majorHAnsi" w:cstheme="majorHAnsi"/>
        </w:rPr>
        <w:t xml:space="preserve"> that are the source of much of the water for the Indus</w:t>
      </w:r>
      <w:r w:rsidRPr="008A764B">
        <w:rPr>
          <w:rFonts w:asciiTheme="majorHAnsi" w:hAnsiTheme="majorHAnsi" w:cstheme="majorHAnsi"/>
          <w:sz w:val="12"/>
        </w:rPr>
        <w:t>.</w:t>
      </w:r>
    </w:p>
    <w:p w:rsidR="00DA14AF" w:rsidRPr="008A764B" w:rsidRDefault="00DA14AF" w:rsidP="00DA14AF">
      <w:pPr>
        <w:rPr>
          <w:rFonts w:asciiTheme="majorHAnsi" w:hAnsiTheme="majorHAnsi" w:cstheme="majorHAnsi"/>
          <w:sz w:val="12"/>
        </w:rPr>
      </w:pPr>
      <w:r w:rsidRPr="008A764B">
        <w:rPr>
          <w:rFonts w:asciiTheme="majorHAnsi" w:hAnsiTheme="majorHAnsi" w:cstheme="majorHAnsi"/>
          <w:sz w:val="12"/>
        </w:rPr>
        <w:t xml:space="preserve">To provide an idea of how quickly water resources are diminishing in both countries, statistics from Pakistan’s Islamabad Chamber of Commerce and Industry from 2018 show that </w:t>
      </w:r>
      <w:r w:rsidRPr="008A764B">
        <w:rPr>
          <w:rStyle w:val="StyleUnderline"/>
          <w:rFonts w:asciiTheme="majorHAnsi" w:hAnsiTheme="majorHAnsi" w:cstheme="majorHAnsi"/>
        </w:rPr>
        <w:t>water availability (per capita in cubic meters per year) shrank from 5,260 in 1951, to 940 in 2015</w:t>
      </w:r>
      <w:r w:rsidRPr="008A764B">
        <w:rPr>
          <w:rFonts w:asciiTheme="majorHAnsi" w:hAnsiTheme="majorHAnsi" w:cstheme="majorHAnsi"/>
          <w:sz w:val="12"/>
        </w:rPr>
        <w:t>, and are projected to shrink to 860 by just 2025.</w:t>
      </w:r>
    </w:p>
    <w:p w:rsidR="00DA14AF" w:rsidRPr="008A764B" w:rsidRDefault="00DA14AF" w:rsidP="00DA14AF">
      <w:pPr>
        <w:rPr>
          <w:rFonts w:asciiTheme="majorHAnsi" w:hAnsiTheme="majorHAnsi" w:cstheme="majorHAnsi"/>
          <w:sz w:val="12"/>
        </w:rPr>
      </w:pPr>
      <w:r w:rsidRPr="008A764B">
        <w:rPr>
          <w:rStyle w:val="StyleUnderline"/>
          <w:rFonts w:asciiTheme="majorHAnsi" w:hAnsiTheme="majorHAnsi" w:cstheme="majorHAnsi"/>
        </w:rPr>
        <w:t>In India, the crisis is hardly better</w:t>
      </w:r>
      <w:r w:rsidRPr="008A764B">
        <w:rPr>
          <w:rFonts w:asciiTheme="majorHAnsi" w:hAnsiTheme="majorHAnsi" w:cstheme="majorHAnsi"/>
          <w:sz w:val="12"/>
        </w:rPr>
        <w:t xml:space="preserve">. According to that country’s Ministry of Statistics (2016) and the Indian Ministry of Water Resources (2010), </w:t>
      </w:r>
      <w:r w:rsidRPr="008A764B">
        <w:rPr>
          <w:rStyle w:val="StyleUnderline"/>
          <w:rFonts w:asciiTheme="majorHAnsi" w:hAnsiTheme="majorHAnsi" w:cstheme="majorHAnsi"/>
        </w:rPr>
        <w:t>the per capita available water in cubic meters per year was 5,177 in 1951, and 1,474 in 2015</w:t>
      </w:r>
      <w:r w:rsidRPr="008A764B">
        <w:rPr>
          <w:rFonts w:asciiTheme="majorHAnsi" w:hAnsiTheme="majorHAnsi" w:cstheme="majorHAnsi"/>
          <w:sz w:val="12"/>
        </w:rPr>
        <w:t>, and is projected to shrink to 1,341 in 2025.</w:t>
      </w:r>
    </w:p>
    <w:p w:rsidR="00DA14AF" w:rsidRPr="008A764B" w:rsidRDefault="00DA14AF" w:rsidP="00DA14AF">
      <w:pPr>
        <w:rPr>
          <w:rFonts w:asciiTheme="majorHAnsi" w:hAnsiTheme="majorHAnsi" w:cstheme="majorHAnsi"/>
          <w:sz w:val="12"/>
        </w:rPr>
      </w:pPr>
      <w:r w:rsidRPr="008A764B">
        <w:rPr>
          <w:rStyle w:val="StyleUnderline"/>
          <w:rFonts w:asciiTheme="majorHAnsi" w:hAnsiTheme="majorHAnsi" w:cstheme="majorHAnsi"/>
        </w:rPr>
        <w:t xml:space="preserve">Both of these countries are nuclear powers. Given the dire projections of water availability as climate change progresses, </w:t>
      </w:r>
      <w:r w:rsidRPr="008A764B">
        <w:rPr>
          <w:rStyle w:val="Emphasis"/>
          <w:rFonts w:asciiTheme="majorHAnsi" w:hAnsiTheme="majorHAnsi" w:cstheme="majorHAnsi"/>
        </w:rPr>
        <w:t xml:space="preserve">nightmare scenarios of </w:t>
      </w:r>
      <w:r w:rsidRPr="008A764B">
        <w:rPr>
          <w:rStyle w:val="Emphasis"/>
          <w:rFonts w:asciiTheme="majorHAnsi" w:hAnsiTheme="majorHAnsi" w:cstheme="majorHAnsi"/>
          <w:highlight w:val="green"/>
        </w:rPr>
        <w:t>water wars that</w:t>
      </w:r>
      <w:r w:rsidRPr="008A764B">
        <w:rPr>
          <w:rStyle w:val="Emphasis"/>
          <w:rFonts w:asciiTheme="majorHAnsi" w:hAnsiTheme="majorHAnsi" w:cstheme="majorHAnsi"/>
        </w:rPr>
        <w:t xml:space="preserve"> could </w:t>
      </w:r>
      <w:r w:rsidRPr="008A764B">
        <w:rPr>
          <w:rStyle w:val="Emphasis"/>
          <w:rFonts w:asciiTheme="majorHAnsi" w:hAnsiTheme="majorHAnsi" w:cstheme="majorHAnsi"/>
          <w:highlight w:val="green"/>
        </w:rPr>
        <w:t>spark nuclear exchanges are</w:t>
      </w:r>
      <w:r w:rsidRPr="008A764B">
        <w:rPr>
          <w:rStyle w:val="Emphasis"/>
          <w:rFonts w:asciiTheme="majorHAnsi" w:hAnsiTheme="majorHAnsi" w:cstheme="majorHAnsi"/>
        </w:rPr>
        <w:t xml:space="preserve"> now</w:t>
      </w:r>
      <w:r w:rsidRPr="008A764B">
        <w:rPr>
          <w:rFonts w:asciiTheme="majorHAnsi" w:hAnsiTheme="majorHAnsi" w:cstheme="majorHAnsi"/>
          <w:sz w:val="12"/>
        </w:rPr>
        <w:t xml:space="preserve"> becoming </w:t>
      </w:r>
      <w:r w:rsidRPr="008A764B">
        <w:rPr>
          <w:rStyle w:val="Emphasis"/>
          <w:rFonts w:asciiTheme="majorHAnsi" w:hAnsiTheme="majorHAnsi" w:cstheme="majorHAnsi"/>
          <w:highlight w:val="green"/>
        </w:rPr>
        <w:t>possible</w:t>
      </w:r>
      <w:r w:rsidRPr="008A764B">
        <w:rPr>
          <w:rFonts w:asciiTheme="majorHAnsi" w:hAnsiTheme="majorHAnsi" w:cstheme="majorHAnsi"/>
          <w:sz w:val="12"/>
        </w:rPr>
        <w:t>.</w:t>
      </w:r>
    </w:p>
    <w:p w:rsidR="00DA14AF" w:rsidRPr="008A764B" w:rsidRDefault="00DA14AF" w:rsidP="00DA14AF">
      <w:pPr>
        <w:rPr>
          <w:rFonts w:asciiTheme="majorHAnsi" w:hAnsiTheme="majorHAnsi" w:cstheme="majorHAnsi"/>
        </w:rPr>
      </w:pPr>
    </w:p>
    <w:p w:rsidR="00DA14AF" w:rsidRPr="008A764B" w:rsidRDefault="00DA14AF" w:rsidP="00DA14AF">
      <w:pPr>
        <w:pStyle w:val="Heading4"/>
        <w:rPr>
          <w:rFonts w:asciiTheme="majorHAnsi" w:hAnsiTheme="majorHAnsi" w:cstheme="majorHAnsi"/>
        </w:rPr>
      </w:pPr>
      <w:r w:rsidRPr="008A764B">
        <w:rPr>
          <w:rFonts w:asciiTheme="majorHAnsi" w:hAnsiTheme="majorHAnsi" w:cstheme="majorHAnsi"/>
        </w:rPr>
        <w:t xml:space="preserve">Asteroid mining solves water access – only NEOs are sufficiently </w:t>
      </w:r>
      <w:r w:rsidRPr="008A764B">
        <w:rPr>
          <w:rFonts w:asciiTheme="majorHAnsi" w:hAnsiTheme="majorHAnsi" w:cstheme="majorHAnsi"/>
          <w:u w:val="single"/>
        </w:rPr>
        <w:t>proximate</w:t>
      </w:r>
      <w:r w:rsidRPr="008A764B">
        <w:rPr>
          <w:rFonts w:asciiTheme="majorHAnsi" w:hAnsiTheme="majorHAnsi" w:cstheme="majorHAnsi"/>
        </w:rPr>
        <w:t xml:space="preserve"> and </w:t>
      </w:r>
      <w:r w:rsidRPr="008A764B">
        <w:rPr>
          <w:rFonts w:asciiTheme="majorHAnsi" w:hAnsiTheme="majorHAnsi" w:cstheme="majorHAnsi"/>
          <w:u w:val="single"/>
        </w:rPr>
        <w:t>hydrated</w:t>
      </w:r>
      <w:r w:rsidRPr="008A764B">
        <w:rPr>
          <w:rFonts w:asciiTheme="majorHAnsi" w:hAnsiTheme="majorHAnsi" w:cstheme="majorHAnsi"/>
        </w:rPr>
        <w:t xml:space="preserve"> </w:t>
      </w:r>
    </w:p>
    <w:p w:rsidR="00DA14AF" w:rsidRPr="008A764B" w:rsidRDefault="00DA14AF" w:rsidP="00DA14AF">
      <w:pPr>
        <w:rPr>
          <w:rStyle w:val="Style13ptBold"/>
          <w:rFonts w:asciiTheme="majorHAnsi" w:hAnsiTheme="majorHAnsi" w:cstheme="majorHAnsi"/>
        </w:rPr>
      </w:pPr>
      <w:r w:rsidRPr="008A764B">
        <w:rPr>
          <w:rStyle w:val="Style13ptBold"/>
          <w:rFonts w:asciiTheme="majorHAnsi" w:hAnsiTheme="majorHAnsi" w:cstheme="majorHAnsi"/>
        </w:rPr>
        <w:t xml:space="preserve">Tillman 19 </w:t>
      </w:r>
      <w:r w:rsidRPr="008A764B">
        <w:rPr>
          <w:rStyle w:val="Style13ptBold"/>
          <w:rFonts w:asciiTheme="majorHAnsi" w:hAnsiTheme="majorHAnsi" w:cstheme="majorHAnsi"/>
          <w:b w:val="0"/>
          <w:bCs/>
          <w:sz w:val="16"/>
          <w:szCs w:val="16"/>
        </w:rPr>
        <w:t xml:space="preserve">[(Nola Taylor, has been published in </w:t>
      </w:r>
      <w:r w:rsidRPr="008A764B">
        <w:rPr>
          <w:rFonts w:asciiTheme="majorHAnsi" w:hAnsiTheme="majorHAnsi" w:cstheme="majorHAnsi"/>
          <w:szCs w:val="16"/>
        </w:rPr>
        <w:t>Astronomy, Sky &amp; Telescope, Scientific American, New Scientist, Science News (AAS), Space.com, and Astrobiology magazine, BA in Astrophysics</w:t>
      </w:r>
      <w:r w:rsidRPr="008A764B">
        <w:rPr>
          <w:rStyle w:val="Style13ptBold"/>
          <w:rFonts w:asciiTheme="majorHAnsi" w:hAnsiTheme="majorHAnsi" w:cstheme="majorHAnsi"/>
          <w:b w:val="0"/>
          <w:bCs/>
          <w:sz w:val="16"/>
          <w:szCs w:val="16"/>
        </w:rPr>
        <w:t>) “</w:t>
      </w:r>
      <w:r w:rsidRPr="008A764B">
        <w:rPr>
          <w:rFonts w:asciiTheme="majorHAnsi" w:hAnsiTheme="majorHAnsi" w:cstheme="majorHAnsi"/>
          <w:szCs w:val="16"/>
        </w:rPr>
        <w:t>Tons of Water in Asteroids Could Fuel Satellites, Space Exploration,” Space, 9/29/2019] JL</w:t>
      </w:r>
    </w:p>
    <w:p w:rsidR="00DA14AF" w:rsidRPr="008A764B" w:rsidRDefault="00DA14AF" w:rsidP="00DA14AF">
      <w:pPr>
        <w:rPr>
          <w:rFonts w:asciiTheme="majorHAnsi" w:hAnsiTheme="majorHAnsi" w:cstheme="majorHAnsi"/>
        </w:rPr>
      </w:pPr>
      <w:r w:rsidRPr="008A764B">
        <w:rPr>
          <w:rStyle w:val="StyleUnderline"/>
          <w:rFonts w:asciiTheme="majorHAnsi" w:hAnsiTheme="majorHAnsi" w:cstheme="majorHAnsi"/>
        </w:rPr>
        <w:t xml:space="preserve">When it comes to mining space </w:t>
      </w:r>
      <w:r w:rsidRPr="008A764B">
        <w:rPr>
          <w:rStyle w:val="StyleUnderline"/>
          <w:rFonts w:asciiTheme="majorHAnsi" w:hAnsiTheme="majorHAnsi" w:cstheme="majorHAnsi"/>
          <w:highlight w:val="green"/>
        </w:rPr>
        <w:t xml:space="preserve">for water, </w:t>
      </w:r>
      <w:r w:rsidRPr="008A764B">
        <w:rPr>
          <w:rStyle w:val="Emphasis"/>
          <w:rFonts w:asciiTheme="majorHAnsi" w:hAnsiTheme="majorHAnsi" w:cstheme="majorHAnsi"/>
          <w:highlight w:val="green"/>
        </w:rPr>
        <w:t>the best target</w:t>
      </w:r>
      <w:r w:rsidRPr="008A764B">
        <w:rPr>
          <w:rStyle w:val="StyleUnderline"/>
          <w:rFonts w:asciiTheme="majorHAnsi" w:hAnsiTheme="majorHAnsi" w:cstheme="majorHAnsi"/>
          <w:highlight w:val="green"/>
        </w:rPr>
        <w:t xml:space="preserve"> may</w:t>
      </w:r>
      <w:r w:rsidRPr="008A764B">
        <w:rPr>
          <w:rStyle w:val="StyleUnderline"/>
          <w:rFonts w:asciiTheme="majorHAnsi" w:hAnsiTheme="majorHAnsi" w:cstheme="majorHAnsi"/>
        </w:rPr>
        <w:t xml:space="preserve"> not be the moon: Entrepreneurs' richest options are likely to </w:t>
      </w:r>
      <w:r w:rsidRPr="008A764B">
        <w:rPr>
          <w:rStyle w:val="StyleUnderline"/>
          <w:rFonts w:asciiTheme="majorHAnsi" w:hAnsiTheme="majorHAnsi" w:cstheme="majorHAnsi"/>
          <w:highlight w:val="green"/>
        </w:rPr>
        <w:t>be </w:t>
      </w:r>
      <w:r w:rsidRPr="008A764B">
        <w:rPr>
          <w:rStyle w:val="Emphasis"/>
          <w:rFonts w:asciiTheme="majorHAnsi" w:hAnsiTheme="majorHAnsi" w:cstheme="majorHAnsi"/>
          <w:highlight w:val="green"/>
        </w:rPr>
        <w:t>asteroids</w:t>
      </w:r>
      <w:r w:rsidRPr="008A764B">
        <w:rPr>
          <w:rStyle w:val="StyleUnderline"/>
          <w:rFonts w:asciiTheme="majorHAnsi" w:hAnsiTheme="majorHAnsi" w:cstheme="majorHAnsi"/>
        </w:rPr>
        <w:t> that are larger and closer to Earth</w:t>
      </w:r>
      <w:r w:rsidRPr="008A764B">
        <w:rPr>
          <w:rFonts w:asciiTheme="majorHAnsi" w:hAnsiTheme="majorHAnsi" w:cstheme="majorHAnsi"/>
        </w:rPr>
        <w:t>.</w:t>
      </w:r>
    </w:p>
    <w:p w:rsidR="00DA14AF" w:rsidRPr="008A764B" w:rsidRDefault="00DA14AF" w:rsidP="00DA14AF">
      <w:pPr>
        <w:rPr>
          <w:rFonts w:asciiTheme="majorHAnsi" w:hAnsiTheme="majorHAnsi" w:cstheme="majorHAnsi"/>
          <w:sz w:val="12"/>
        </w:rPr>
      </w:pPr>
      <w:r w:rsidRPr="008A764B">
        <w:rPr>
          <w:rFonts w:asciiTheme="majorHAnsi" w:hAnsiTheme="majorHAnsi" w:cstheme="majorHAnsi"/>
          <w:sz w:val="12"/>
        </w:rPr>
        <w:t xml:space="preserve">A recent study suggested that </w:t>
      </w:r>
      <w:r w:rsidRPr="008A764B">
        <w:rPr>
          <w:rStyle w:val="StyleUnderline"/>
          <w:rFonts w:asciiTheme="majorHAnsi" w:hAnsiTheme="majorHAnsi" w:cstheme="majorHAnsi"/>
        </w:rPr>
        <w:t xml:space="preserve">roughly </w:t>
      </w:r>
      <w:r w:rsidRPr="008A764B">
        <w:rPr>
          <w:rStyle w:val="StyleUnderline"/>
          <w:rFonts w:asciiTheme="majorHAnsi" w:hAnsiTheme="majorHAnsi" w:cstheme="majorHAnsi"/>
          <w:highlight w:val="green"/>
        </w:rPr>
        <w:t>1,000</w:t>
      </w:r>
      <w:r w:rsidRPr="008A764B">
        <w:rPr>
          <w:rStyle w:val="StyleUnderline"/>
          <w:rFonts w:asciiTheme="majorHAnsi" w:hAnsiTheme="majorHAnsi" w:cstheme="majorHAnsi"/>
        </w:rPr>
        <w:t xml:space="preserve"> water-rich, or </w:t>
      </w:r>
      <w:r w:rsidRPr="008A764B">
        <w:rPr>
          <w:rStyle w:val="StyleUnderline"/>
          <w:rFonts w:asciiTheme="majorHAnsi" w:hAnsiTheme="majorHAnsi" w:cstheme="majorHAnsi"/>
          <w:highlight w:val="green"/>
        </w:rPr>
        <w:t>hydrated, asteroids near our planet are easier to reach than the lunar surface</w:t>
      </w:r>
      <w:r w:rsidRPr="008A764B">
        <w:rPr>
          <w:rStyle w:val="StyleUnderline"/>
          <w:rFonts w:asciiTheme="majorHAnsi" w:hAnsiTheme="majorHAnsi" w:cstheme="majorHAnsi"/>
        </w:rPr>
        <w:t xml:space="preserve"> is. While most of these space rocks are only a few feet in size, more than 25 of them should be large enough to each provide significant water</w:t>
      </w:r>
      <w:r w:rsidRPr="008A764B">
        <w:rPr>
          <w:rFonts w:asciiTheme="majorHAnsi" w:hAnsiTheme="majorHAnsi" w:cstheme="majorHAnsi"/>
          <w:sz w:val="12"/>
        </w:rPr>
        <w:t xml:space="preserve">. Altogether, </w:t>
      </w:r>
      <w:r w:rsidRPr="008A764B">
        <w:rPr>
          <w:rStyle w:val="StyleUnderline"/>
          <w:rFonts w:asciiTheme="majorHAnsi" w:hAnsiTheme="majorHAnsi" w:cstheme="majorHAnsi"/>
        </w:rPr>
        <w:t xml:space="preserve">the water locked in these asteroids should be </w:t>
      </w:r>
      <w:r w:rsidRPr="008A764B">
        <w:rPr>
          <w:rStyle w:val="StyleUnderline"/>
          <w:rFonts w:asciiTheme="majorHAnsi" w:hAnsiTheme="majorHAnsi" w:cstheme="majorHAnsi"/>
          <w:highlight w:val="green"/>
        </w:rPr>
        <w:t>enough to fill</w:t>
      </w:r>
      <w:r w:rsidRPr="008A764B">
        <w:rPr>
          <w:rStyle w:val="StyleUnderline"/>
          <w:rFonts w:asciiTheme="majorHAnsi" w:hAnsiTheme="majorHAnsi" w:cstheme="majorHAnsi"/>
        </w:rPr>
        <w:t xml:space="preserve"> somewhere around </w:t>
      </w:r>
      <w:r w:rsidRPr="008A764B">
        <w:rPr>
          <w:rStyle w:val="StyleUnderline"/>
          <w:rFonts w:asciiTheme="majorHAnsi" w:hAnsiTheme="majorHAnsi" w:cstheme="majorHAnsi"/>
          <w:highlight w:val="green"/>
        </w:rPr>
        <w:t>320,000 Olympic</w:t>
      </w:r>
      <w:r w:rsidRPr="008A764B">
        <w:rPr>
          <w:rStyle w:val="StyleUnderline"/>
          <w:rFonts w:asciiTheme="majorHAnsi" w:hAnsiTheme="majorHAnsi" w:cstheme="majorHAnsi"/>
        </w:rPr>
        <w:t xml:space="preserve">s-size swimming </w:t>
      </w:r>
      <w:r w:rsidRPr="008A764B">
        <w:rPr>
          <w:rStyle w:val="StyleUnderline"/>
          <w:rFonts w:asciiTheme="majorHAnsi" w:hAnsiTheme="majorHAnsi" w:cstheme="majorHAnsi"/>
          <w:highlight w:val="green"/>
        </w:rPr>
        <w:t>pools</w:t>
      </w:r>
      <w:r w:rsidRPr="008A764B">
        <w:rPr>
          <w:rFonts w:asciiTheme="majorHAnsi" w:hAnsiTheme="majorHAnsi" w:cstheme="majorHAnsi"/>
          <w:sz w:val="12"/>
        </w:rPr>
        <w:t xml:space="preserve"> — significantly more than the amount of water locked up at the lunar poles, the new research suggested.</w:t>
      </w:r>
    </w:p>
    <w:p w:rsidR="00DA14AF" w:rsidRPr="008A764B" w:rsidRDefault="00DA14AF" w:rsidP="00DA14AF">
      <w:pPr>
        <w:rPr>
          <w:rFonts w:asciiTheme="majorHAnsi" w:hAnsiTheme="majorHAnsi" w:cstheme="majorHAnsi"/>
          <w:sz w:val="12"/>
        </w:rPr>
      </w:pPr>
      <w:r w:rsidRPr="008A764B">
        <w:rPr>
          <w:rStyle w:val="StyleUnderline"/>
          <w:rFonts w:asciiTheme="majorHAnsi" w:hAnsiTheme="majorHAnsi" w:cstheme="majorHAnsi"/>
        </w:rPr>
        <w:t>Because asteroids are small, they have less gravity than Earth or the moon do, which makes them easier destinations to land on and lift off from</w:t>
      </w:r>
      <w:r w:rsidRPr="008A764B">
        <w:rPr>
          <w:rFonts w:asciiTheme="majorHAnsi" w:hAnsiTheme="majorHAnsi" w:cstheme="majorHAnsi"/>
          <w:sz w:val="12"/>
        </w:rPr>
        <w:t xml:space="preserve">. If engineers can figure out how to mine water from these space rocks, they could produce a source of ready fuel in space that would allow spacecraft designers to build refuelable models for the next generation of satellites. </w:t>
      </w:r>
      <w:r w:rsidRPr="008A764B">
        <w:rPr>
          <w:rStyle w:val="StyleUnderline"/>
          <w:rFonts w:asciiTheme="majorHAnsi" w:hAnsiTheme="majorHAnsi" w:cstheme="majorHAnsi"/>
        </w:rPr>
        <w:t>Asteroid mining could also fuel human exploration, saving the expense of launching fuel from Earth</w:t>
      </w:r>
      <w:r w:rsidRPr="008A764B">
        <w:rPr>
          <w:rFonts w:asciiTheme="majorHAnsi" w:hAnsiTheme="majorHAnsi" w:cstheme="majorHAnsi"/>
          <w:sz w:val="12"/>
        </w:rPr>
        <w:t>. In both cases, would-be space-rock miners will need to figure out how to free the water trapped in hydrated minerals on these asteroids.</w:t>
      </w:r>
    </w:p>
    <w:p w:rsidR="00DA14AF" w:rsidRPr="008A764B" w:rsidRDefault="00DA14AF" w:rsidP="00DA14AF">
      <w:pPr>
        <w:rPr>
          <w:rFonts w:asciiTheme="majorHAnsi" w:hAnsiTheme="majorHAnsi" w:cstheme="majorHAnsi"/>
          <w:sz w:val="12"/>
        </w:rPr>
      </w:pPr>
      <w:r w:rsidRPr="008A764B">
        <w:rPr>
          <w:rFonts w:asciiTheme="majorHAnsi" w:hAnsiTheme="majorHAnsi" w:cstheme="majorHAnsi"/>
          <w:sz w:val="12"/>
        </w:rPr>
        <w:t>"</w:t>
      </w:r>
      <w:r w:rsidRPr="008A764B">
        <w:rPr>
          <w:rStyle w:val="StyleUnderline"/>
          <w:rFonts w:asciiTheme="majorHAnsi" w:hAnsiTheme="majorHAnsi" w:cstheme="majorHAnsi"/>
        </w:rPr>
        <w:t>Most of the hydrated material in the near-Earth population is contained in the largest few hydrated objects</w:t>
      </w:r>
      <w:r w:rsidRPr="008A764B">
        <w:rPr>
          <w:rFonts w:asciiTheme="majorHAnsi" w:hAnsiTheme="majorHAnsi" w:cstheme="majorHAnsi"/>
          <w:sz w:val="12"/>
        </w:rPr>
        <w:t xml:space="preserve">," Andrew Rivkin, an asteroid researcher at Johns Hopkins University Applied Physics Research Laboratory in Maryland, told Space.com. Rivkin is the lead author on the paper, which estimated that </w:t>
      </w:r>
      <w:r w:rsidRPr="008A764B">
        <w:rPr>
          <w:rStyle w:val="StyleUnderline"/>
          <w:rFonts w:asciiTheme="majorHAnsi" w:hAnsiTheme="majorHAnsi" w:cstheme="majorHAnsi"/>
        </w:rPr>
        <w:t>near Earth asteroids could contain more easily accessible water than the lunar poles</w:t>
      </w:r>
      <w:r w:rsidRPr="008A764B">
        <w:rPr>
          <w:rFonts w:asciiTheme="majorHAnsi" w:hAnsiTheme="majorHAnsi" w:cstheme="majorHAnsi"/>
          <w:sz w:val="12"/>
        </w:rPr>
        <w:t>.</w:t>
      </w:r>
    </w:p>
    <w:p w:rsidR="00DA14AF" w:rsidRPr="00DA14AF" w:rsidRDefault="00DA14AF" w:rsidP="00DA14AF">
      <w:pPr>
        <w:rPr>
          <w:rFonts w:asciiTheme="majorHAnsi" w:hAnsiTheme="majorHAnsi" w:cstheme="majorHAnsi"/>
          <w:sz w:val="12"/>
        </w:rPr>
      </w:pPr>
      <w:r w:rsidRPr="008A764B">
        <w:rPr>
          <w:rFonts w:asciiTheme="majorHAnsi" w:hAnsiTheme="majorHAnsi" w:cstheme="majorHAnsi"/>
          <w:sz w:val="12"/>
        </w:rPr>
        <w:t xml:space="preserve">According to the United Nations Office for Outer Space Affairs, </w:t>
      </w:r>
      <w:r w:rsidRPr="00DA14AF">
        <w:rPr>
          <w:rStyle w:val="Emphasis"/>
          <w:rFonts w:asciiTheme="majorHAnsi" w:hAnsiTheme="majorHAnsi" w:cstheme="majorHAnsi"/>
        </w:rPr>
        <w:t>more than 5,200 of the objects launched into space are still in orbit</w:t>
      </w:r>
      <w:r w:rsidRPr="00DA14AF">
        <w:rPr>
          <w:rStyle w:val="StyleUnderline"/>
          <w:rFonts w:asciiTheme="majorHAnsi" w:hAnsiTheme="majorHAnsi" w:cstheme="majorHAnsi"/>
        </w:rPr>
        <w:t xml:space="preserve"> today. While some continue to function, the bulk of them buzz uselessly over our heads every day. They carry fuel on board, and when they run out, </w:t>
      </w:r>
      <w:r w:rsidRPr="00DA14AF">
        <w:rPr>
          <w:rStyle w:val="Emphasis"/>
          <w:rFonts w:asciiTheme="majorHAnsi" w:hAnsiTheme="majorHAnsi" w:cstheme="majorHAnsi"/>
        </w:rPr>
        <w:t>they</w:t>
      </w:r>
      <w:r w:rsidRPr="00DA14AF">
        <w:rPr>
          <w:rFonts w:asciiTheme="majorHAnsi" w:hAnsiTheme="majorHAnsi" w:cstheme="majorHAnsi"/>
        </w:rPr>
        <w:t xml:space="preserve"> </w:t>
      </w:r>
      <w:r w:rsidRPr="00DA14AF">
        <w:rPr>
          <w:rFonts w:asciiTheme="majorHAnsi" w:hAnsiTheme="majorHAnsi" w:cstheme="majorHAnsi"/>
          <w:sz w:val="12"/>
          <w:szCs w:val="12"/>
        </w:rPr>
        <w:t xml:space="preserve">are either lowered into destructive orbits or left to </w:t>
      </w:r>
      <w:r w:rsidRPr="00DA14AF">
        <w:rPr>
          <w:rStyle w:val="Emphasis"/>
          <w:rFonts w:asciiTheme="majorHAnsi" w:hAnsiTheme="majorHAnsi" w:cstheme="majorHAnsi"/>
        </w:rPr>
        <w:t>become space junk</w:t>
      </w:r>
      <w:r w:rsidRPr="00DA14AF">
        <w:rPr>
          <w:rFonts w:asciiTheme="majorHAnsi" w:hAnsiTheme="majorHAnsi" w:cstheme="majorHAnsi"/>
          <w:sz w:val="12"/>
        </w:rPr>
        <w:t>, useless debris with the potential to cause enormous problems for working satellites. </w:t>
      </w:r>
      <w:r w:rsidRPr="00DA14AF">
        <w:rPr>
          <w:rStyle w:val="Emphasis"/>
          <w:rFonts w:asciiTheme="majorHAnsi" w:hAnsiTheme="majorHAnsi" w:cstheme="majorHAnsi"/>
        </w:rPr>
        <w:t>Refueling satellites in space could change that model, replacing it with long-lived, productive orbiters</w:t>
      </w:r>
      <w:r w:rsidRPr="00DA14AF">
        <w:rPr>
          <w:rFonts w:asciiTheme="majorHAnsi" w:hAnsiTheme="majorHAnsi" w:cstheme="majorHAnsi"/>
          <w:sz w:val="12"/>
        </w:rPr>
        <w:t>.</w:t>
      </w:r>
    </w:p>
    <w:p w:rsidR="00DA14AF" w:rsidRPr="008A764B" w:rsidRDefault="00DA14AF" w:rsidP="00DA14AF">
      <w:pPr>
        <w:rPr>
          <w:rFonts w:asciiTheme="majorHAnsi" w:hAnsiTheme="majorHAnsi" w:cstheme="majorHAnsi"/>
          <w:sz w:val="12"/>
        </w:rPr>
      </w:pPr>
      <w:r w:rsidRPr="00DA14AF">
        <w:rPr>
          <w:rFonts w:asciiTheme="majorHAnsi" w:hAnsiTheme="majorHAnsi" w:cstheme="majorHAnsi"/>
          <w:sz w:val="12"/>
        </w:rPr>
        <w:t>"</w:t>
      </w:r>
      <w:r w:rsidRPr="00DA14AF">
        <w:rPr>
          <w:rStyle w:val="StyleUnderline"/>
          <w:rFonts w:asciiTheme="majorHAnsi" w:hAnsiTheme="majorHAnsi" w:cstheme="majorHAnsi"/>
        </w:rPr>
        <w:t>It's easier to bring fuel from asteroids to geosynchronous orbit than from the surface of the Earth</w:t>
      </w:r>
      <w:r w:rsidRPr="008A764B">
        <w:rPr>
          <w:rFonts w:asciiTheme="majorHAnsi" w:hAnsiTheme="majorHAnsi" w:cstheme="majorHAnsi"/>
          <w:sz w:val="12"/>
        </w:rPr>
        <w:t xml:space="preserve">," Rivkin said. "If </w:t>
      </w:r>
      <w:r w:rsidRPr="008A764B">
        <w:rPr>
          <w:rStyle w:val="StyleUnderline"/>
          <w:rFonts w:asciiTheme="majorHAnsi" w:hAnsiTheme="majorHAnsi" w:cstheme="majorHAnsi"/>
        </w:rPr>
        <w:t>such a supply line</w:t>
      </w:r>
      <w:r w:rsidRPr="008A764B">
        <w:rPr>
          <w:rFonts w:asciiTheme="majorHAnsi" w:hAnsiTheme="majorHAnsi" w:cstheme="majorHAnsi"/>
          <w:sz w:val="12"/>
        </w:rPr>
        <w:t xml:space="preserve"> could be established, it </w:t>
      </w:r>
      <w:r w:rsidRPr="008A764B">
        <w:rPr>
          <w:rStyle w:val="StyleUnderline"/>
          <w:rFonts w:asciiTheme="majorHAnsi" w:hAnsiTheme="majorHAnsi" w:cstheme="majorHAnsi"/>
        </w:rPr>
        <w:t>could make asteroid mining very profitable</w:t>
      </w:r>
      <w:r w:rsidRPr="008A764B">
        <w:rPr>
          <w:rFonts w:asciiTheme="majorHAnsi" w:hAnsiTheme="majorHAnsi" w:cstheme="majorHAnsi"/>
          <w:sz w:val="12"/>
        </w:rPr>
        <w:t>."</w:t>
      </w:r>
    </w:p>
    <w:p w:rsidR="00DA14AF" w:rsidRPr="008A764B" w:rsidRDefault="00DA14AF" w:rsidP="00DA14AF">
      <w:pPr>
        <w:rPr>
          <w:rFonts w:asciiTheme="majorHAnsi" w:hAnsiTheme="majorHAnsi" w:cstheme="majorHAnsi"/>
          <w:sz w:val="12"/>
          <w:szCs w:val="12"/>
        </w:rPr>
      </w:pPr>
      <w:r w:rsidRPr="008A764B">
        <w:rPr>
          <w:rFonts w:asciiTheme="majorHAnsi" w:hAnsiTheme="majorHAnsi" w:cstheme="majorHAnsi"/>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rsidR="00DA14AF" w:rsidRPr="008A764B" w:rsidRDefault="00DA14AF" w:rsidP="00DA14AF">
      <w:pPr>
        <w:rPr>
          <w:rFonts w:asciiTheme="majorHAnsi" w:hAnsiTheme="majorHAnsi" w:cstheme="majorHAnsi"/>
          <w:sz w:val="12"/>
        </w:rPr>
      </w:pPr>
      <w:r w:rsidRPr="008A764B">
        <w:rPr>
          <w:rFonts w:asciiTheme="majorHAnsi" w:hAnsiTheme="majorHAnsi" w:cstheme="majorHAnsi"/>
          <w:sz w:val="12"/>
        </w:rPr>
        <w:t xml:space="preserve">Instead, </w:t>
      </w:r>
      <w:r w:rsidRPr="008A764B">
        <w:rPr>
          <w:rStyle w:val="StyleUnderline"/>
          <w:rFonts w:asciiTheme="majorHAnsi" w:hAnsiTheme="majorHAnsi" w:cstheme="majorHAnsi"/>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8A764B">
        <w:rPr>
          <w:rFonts w:asciiTheme="majorHAnsi" w:hAnsiTheme="majorHAnsi" w:cstheme="majorHAnsi"/>
          <w:sz w:val="12"/>
        </w:rPr>
        <w:t xml:space="preserve">, which means the authors felt confident assuming that </w:t>
      </w:r>
      <w:r w:rsidRPr="008A764B">
        <w:rPr>
          <w:rStyle w:val="Emphasis"/>
          <w:rFonts w:asciiTheme="majorHAnsi" w:hAnsiTheme="majorHAnsi" w:cstheme="majorHAnsi"/>
        </w:rPr>
        <w:t>all Ch asteroids carry</w:t>
      </w:r>
      <w:r w:rsidRPr="008A764B">
        <w:rPr>
          <w:rFonts w:asciiTheme="majorHAnsi" w:hAnsiTheme="majorHAnsi" w:cstheme="majorHAnsi"/>
          <w:sz w:val="12"/>
        </w:rPr>
        <w:t xml:space="preserve"> this rocky </w:t>
      </w:r>
      <w:r w:rsidRPr="008A764B">
        <w:rPr>
          <w:rStyle w:val="Emphasis"/>
          <w:rFonts w:asciiTheme="majorHAnsi" w:hAnsiTheme="majorHAnsi" w:cstheme="majorHAnsi"/>
        </w:rPr>
        <w:t>water</w:t>
      </w:r>
      <w:r w:rsidRPr="008A764B">
        <w:rPr>
          <w:rFonts w:asciiTheme="majorHAnsi" w:hAnsiTheme="majorHAnsi" w:cstheme="majorHAnsi"/>
          <w:sz w:val="12"/>
        </w:rPr>
        <w:t>. </w:t>
      </w:r>
    </w:p>
    <w:p w:rsidR="00DA14AF" w:rsidRPr="008A764B" w:rsidRDefault="00DA14AF" w:rsidP="00DA14AF">
      <w:pPr>
        <w:rPr>
          <w:rFonts w:asciiTheme="majorHAnsi" w:hAnsiTheme="majorHAnsi" w:cstheme="majorHAnsi"/>
          <w:sz w:val="12"/>
        </w:rPr>
      </w:pPr>
      <w:r w:rsidRPr="008A764B">
        <w:rPr>
          <w:rFonts w:asciiTheme="majorHAnsi" w:hAnsiTheme="majorHAnsi" w:cstheme="majorHAnsi"/>
          <w:sz w:val="12"/>
        </w:rPr>
        <w:t xml:space="preserve">Based on meteorite falls, a previous study estimated that </w:t>
      </w:r>
      <w:r w:rsidRPr="008A764B">
        <w:rPr>
          <w:rStyle w:val="StyleUnderline"/>
          <w:rFonts w:asciiTheme="majorHAnsi" w:hAnsiTheme="majorHAnsi" w:cstheme="majorHAnsi"/>
        </w:rPr>
        <w:t>Ch asteroids could make up nearly 10% of the near-Earth objects</w:t>
      </w:r>
      <w:r w:rsidRPr="008A764B">
        <w:rPr>
          <w:rFonts w:asciiTheme="majorHAnsi" w:hAnsiTheme="majorHAnsi" w:cstheme="majorHAnsi"/>
          <w:sz w:val="12"/>
        </w:rPr>
        <w:t> (NEOs). With this information, the researchers determined that there are between 26 and 80 such objects that are hydrated and larger than 0.62 miles (1 km) across.</w:t>
      </w:r>
    </w:p>
    <w:p w:rsidR="00DA14AF" w:rsidRPr="008A764B" w:rsidRDefault="00DA14AF" w:rsidP="00DA14AF">
      <w:pPr>
        <w:rPr>
          <w:rFonts w:asciiTheme="majorHAnsi" w:hAnsiTheme="majorHAnsi" w:cstheme="majorHAnsi"/>
          <w:sz w:val="12"/>
          <w:szCs w:val="12"/>
        </w:rPr>
      </w:pPr>
      <w:r w:rsidRPr="008A764B">
        <w:rPr>
          <w:rFonts w:asciiTheme="majorHAnsi" w:hAnsiTheme="majorHAnsi" w:cstheme="majorHAnsi"/>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rsidR="00DA14AF" w:rsidRPr="008A764B" w:rsidRDefault="00DA14AF" w:rsidP="00DA14AF">
      <w:pPr>
        <w:rPr>
          <w:rFonts w:asciiTheme="majorHAnsi" w:hAnsiTheme="majorHAnsi" w:cstheme="majorHAnsi"/>
          <w:sz w:val="12"/>
          <w:szCs w:val="12"/>
        </w:rPr>
      </w:pPr>
      <w:r w:rsidRPr="008A764B">
        <w:rPr>
          <w:rFonts w:asciiTheme="majorHAnsi" w:hAnsiTheme="majorHAnsi" w:cstheme="majorHAnsi"/>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rsidR="00DA14AF" w:rsidRPr="008A764B" w:rsidRDefault="00DA14AF" w:rsidP="00DA14AF">
      <w:pPr>
        <w:rPr>
          <w:rFonts w:asciiTheme="majorHAnsi" w:hAnsiTheme="majorHAnsi" w:cstheme="majorHAnsi"/>
          <w:sz w:val="12"/>
          <w:szCs w:val="12"/>
        </w:rPr>
      </w:pPr>
      <w:r w:rsidRPr="008A764B">
        <w:rPr>
          <w:rFonts w:asciiTheme="majorHAnsi" w:hAnsiTheme="majorHAnsi" w:cstheme="majorHAnsi"/>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rsidR="00DA14AF" w:rsidRPr="008A764B" w:rsidRDefault="00DA14AF" w:rsidP="00DA14AF">
      <w:pPr>
        <w:rPr>
          <w:rFonts w:asciiTheme="majorHAnsi" w:hAnsiTheme="majorHAnsi" w:cstheme="majorHAnsi"/>
          <w:sz w:val="12"/>
        </w:rPr>
      </w:pPr>
      <w:r w:rsidRPr="008A764B">
        <w:rPr>
          <w:rStyle w:val="StyleUnderline"/>
          <w:rFonts w:asciiTheme="majorHAnsi" w:hAnsiTheme="majorHAnsi" w:cstheme="majorHAnsi"/>
        </w:rPr>
        <w:t>In addition to estimating the number of large, water-rich asteroids might be available, the study also found that as many as 1,050 smaller objects, roughly 300 feet (100 meters) across, may also linger near Earth. Their small bulk will make them easier to mine</w:t>
      </w:r>
      <w:r w:rsidRPr="008A764B">
        <w:rPr>
          <w:rFonts w:asciiTheme="majorHAnsi" w:hAnsiTheme="majorHAnsi" w:cstheme="majorHAnsi"/>
          <w:sz w:val="12"/>
        </w:rPr>
        <w:t> because their low gravity will require less fuel to escape from, but they will produce less water overall, and Rivkin expects that the handful of larger space rocks will be the first targets.</w:t>
      </w:r>
    </w:p>
    <w:p w:rsidR="00DA14AF" w:rsidRPr="008A764B" w:rsidRDefault="00DA14AF" w:rsidP="00DA14AF">
      <w:pPr>
        <w:rPr>
          <w:rFonts w:asciiTheme="majorHAnsi" w:hAnsiTheme="majorHAnsi" w:cstheme="majorHAnsi"/>
          <w:sz w:val="12"/>
        </w:rPr>
      </w:pPr>
      <w:r w:rsidRPr="008A764B">
        <w:rPr>
          <w:rFonts w:asciiTheme="majorHAnsi" w:hAnsiTheme="majorHAnsi" w:cstheme="majorHAnsi"/>
          <w:sz w:val="12"/>
        </w:rPr>
        <w:t xml:space="preserve">"It seems likely that </w:t>
      </w:r>
      <w:r w:rsidRPr="008A764B">
        <w:rPr>
          <w:rStyle w:val="StyleUnderline"/>
          <w:rFonts w:asciiTheme="majorHAnsi" w:hAnsiTheme="majorHAnsi" w:cstheme="majorHAnsi"/>
        </w:rPr>
        <w:t xml:space="preserve">the plan for these </w:t>
      </w:r>
      <w:r w:rsidRPr="008A764B">
        <w:rPr>
          <w:rStyle w:val="StyleUnderline"/>
          <w:rFonts w:asciiTheme="majorHAnsi" w:hAnsiTheme="majorHAnsi" w:cstheme="majorHAnsi"/>
          <w:highlight w:val="green"/>
        </w:rPr>
        <w:t>companies will</w:t>
      </w:r>
      <w:r w:rsidRPr="008A764B">
        <w:rPr>
          <w:rStyle w:val="StyleUnderline"/>
          <w:rFonts w:asciiTheme="majorHAnsi" w:hAnsiTheme="majorHAnsi" w:cstheme="majorHAnsi"/>
        </w:rPr>
        <w:t xml:space="preserve"> be to </w:t>
      </w:r>
      <w:r w:rsidRPr="008A764B">
        <w:rPr>
          <w:rStyle w:val="StyleUnderline"/>
          <w:rFonts w:asciiTheme="majorHAnsi" w:hAnsiTheme="majorHAnsi" w:cstheme="majorHAnsi"/>
          <w:highlight w:val="green"/>
        </w:rPr>
        <w:t>find the largest accessible asteroid with mineable material</w:t>
      </w:r>
      <w:r w:rsidRPr="008A764B">
        <w:rPr>
          <w:rStyle w:val="StyleUnderline"/>
          <w:rFonts w:asciiTheme="majorHAnsi" w:hAnsiTheme="majorHAnsi" w:cstheme="majorHAnsi"/>
        </w:rPr>
        <w:t xml:space="preserve"> with the expectation </w:t>
      </w:r>
      <w:r w:rsidRPr="008A764B">
        <w:rPr>
          <w:rStyle w:val="StyleUnderline"/>
          <w:rFonts w:asciiTheme="majorHAnsi" w:hAnsiTheme="majorHAnsi" w:cstheme="majorHAnsi"/>
          <w:highlight w:val="green"/>
        </w:rPr>
        <w:t>that</w:t>
      </w:r>
      <w:r w:rsidRPr="008A764B">
        <w:rPr>
          <w:rStyle w:val="StyleUnderline"/>
          <w:rFonts w:asciiTheme="majorHAnsi" w:hAnsiTheme="majorHAnsi" w:cstheme="majorHAnsi"/>
        </w:rPr>
        <w:t xml:space="preserve"> it </w:t>
      </w:r>
      <w:r w:rsidRPr="008A764B">
        <w:rPr>
          <w:rStyle w:val="StyleUnderline"/>
          <w:rFonts w:asciiTheme="majorHAnsi" w:hAnsiTheme="majorHAnsi" w:cstheme="majorHAnsi"/>
          <w:highlight w:val="green"/>
        </w:rPr>
        <w:t>will be</w:t>
      </w:r>
      <w:r w:rsidRPr="008A764B">
        <w:rPr>
          <w:rStyle w:val="StyleUnderline"/>
          <w:rFonts w:asciiTheme="majorHAnsi" w:hAnsiTheme="majorHAnsi" w:cstheme="majorHAnsi"/>
        </w:rPr>
        <w:t xml:space="preserve"> more </w:t>
      </w:r>
      <w:r w:rsidRPr="008A764B">
        <w:rPr>
          <w:rStyle w:val="StyleUnderline"/>
          <w:rFonts w:asciiTheme="majorHAnsi" w:hAnsiTheme="majorHAnsi" w:cstheme="majorHAnsi"/>
          <w:highlight w:val="green"/>
        </w:rPr>
        <w:t>cost-effective</w:t>
      </w:r>
      <w:r w:rsidRPr="008A764B">
        <w:rPr>
          <w:rFonts w:asciiTheme="majorHAnsi" w:hAnsiTheme="majorHAnsi" w:cstheme="majorHAnsi"/>
          <w:sz w:val="12"/>
        </w:rPr>
        <w:t xml:space="preserve"> than chasing down a large number of smaller objects," Rivkin said. "How 'accessible' and 'mineable material' and 'cost-effective' are defined by each company is to be seen."</w:t>
      </w:r>
    </w:p>
    <w:p w:rsidR="00DA14AF" w:rsidRPr="008A764B" w:rsidRDefault="00DA14AF" w:rsidP="00DA14AF">
      <w:pPr>
        <w:rPr>
          <w:rFonts w:asciiTheme="majorHAnsi" w:hAnsiTheme="majorHAnsi" w:cstheme="majorHAnsi"/>
        </w:rPr>
      </w:pPr>
    </w:p>
    <w:p w:rsidR="00DA14AF" w:rsidRDefault="00DA14AF" w:rsidP="00CE25BC">
      <w:pPr>
        <w:rPr>
          <w:rFonts w:cstheme="majorHAnsi"/>
          <w:sz w:val="16"/>
        </w:rPr>
      </w:pPr>
    </w:p>
    <w:p w:rsidR="00DA14AF" w:rsidRPr="008A764B" w:rsidRDefault="00DA14AF" w:rsidP="00DA14AF">
      <w:pPr>
        <w:pStyle w:val="Heading3"/>
        <w:numPr>
          <w:ilvl w:val="0"/>
          <w:numId w:val="16"/>
        </w:numPr>
        <w:rPr>
          <w:rFonts w:asciiTheme="majorHAnsi" w:hAnsiTheme="majorHAnsi" w:cstheme="majorHAnsi"/>
        </w:rPr>
      </w:pPr>
      <w:r w:rsidRPr="008A764B">
        <w:rPr>
          <w:rFonts w:asciiTheme="majorHAnsi" w:hAnsiTheme="majorHAnsi" w:cstheme="majorHAnsi"/>
        </w:rPr>
        <w:t>Mining DA</w:t>
      </w:r>
    </w:p>
    <w:p w:rsidR="00DA14AF" w:rsidRPr="008A764B" w:rsidRDefault="00DA14AF" w:rsidP="00DA14AF">
      <w:pPr>
        <w:pStyle w:val="Heading4"/>
        <w:rPr>
          <w:rFonts w:asciiTheme="majorHAnsi" w:hAnsiTheme="majorHAnsi" w:cstheme="majorHAnsi"/>
          <w:bCs w:val="0"/>
        </w:rPr>
      </w:pPr>
      <w:r w:rsidRPr="008A764B">
        <w:rPr>
          <w:rFonts w:asciiTheme="majorHAnsi" w:hAnsiTheme="majorHAnsi" w:cstheme="majorHAnsi"/>
        </w:rPr>
        <w:t xml:space="preserve">Mining is happening </w:t>
      </w:r>
      <w:r w:rsidRPr="008A764B">
        <w:rPr>
          <w:rFonts w:asciiTheme="majorHAnsi" w:hAnsiTheme="majorHAnsi" w:cstheme="majorHAnsi"/>
          <w:u w:val="single"/>
        </w:rPr>
        <w:t>now</w:t>
      </w:r>
    </w:p>
    <w:p w:rsidR="00DA14AF" w:rsidRPr="008A764B" w:rsidRDefault="00DA14AF" w:rsidP="00DA14AF">
      <w:pPr>
        <w:rPr>
          <w:rFonts w:asciiTheme="majorHAnsi" w:hAnsiTheme="majorHAnsi" w:cstheme="majorHAnsi"/>
        </w:rPr>
      </w:pPr>
      <w:r w:rsidRPr="008A764B">
        <w:rPr>
          <w:rStyle w:val="Style13ptBold"/>
          <w:rFonts w:asciiTheme="majorHAnsi" w:hAnsiTheme="majorHAnsi" w:cstheme="majorHAnsi"/>
        </w:rPr>
        <w:t>Gilbert 4-26</w:t>
      </w:r>
      <w:r w:rsidRPr="008A764B">
        <w:rPr>
          <w:rFonts w:asciiTheme="majorHAnsi" w:hAnsiTheme="majorHAnsi" w:cstheme="majorHAnsi"/>
        </w:rPr>
        <w:t xml:space="preserve"> [Alex Gilbert is a complex systems researcher and a PhD student in space resources at the Colorado School of Mines. Milken Institute, “Mining in Space Is Coming”; </w:t>
      </w:r>
      <w:hyperlink r:id="rId9" w:history="1">
        <w:r w:rsidRPr="008A764B">
          <w:rPr>
            <w:rStyle w:val="Hyperlink"/>
            <w:rFonts w:asciiTheme="majorHAnsi" w:hAnsiTheme="majorHAnsi" w:cstheme="majorHAnsi"/>
          </w:rPr>
          <w:t>https://www.milkenreview.org/articles/mining-in-space-is-coming</w:t>
        </w:r>
      </w:hyperlink>
      <w:r w:rsidRPr="008A764B">
        <w:rPr>
          <w:rFonts w:asciiTheme="majorHAnsi" w:hAnsiTheme="majorHAnsi" w:cstheme="majorHAnsi"/>
        </w:rPr>
        <w:t>] kelvin / rct LH</w:t>
      </w:r>
    </w:p>
    <w:p w:rsidR="00DA14AF" w:rsidRPr="008A764B" w:rsidRDefault="00DA14AF" w:rsidP="00DA14AF">
      <w:pPr>
        <w:rPr>
          <w:rStyle w:val="Emphasis"/>
          <w:rFonts w:asciiTheme="majorHAnsi" w:hAnsiTheme="majorHAnsi" w:cstheme="majorHAnsi"/>
          <w:b w:val="0"/>
        </w:rPr>
      </w:pPr>
      <w:r w:rsidRPr="00DA14AF">
        <w:rPr>
          <w:rStyle w:val="Emphasis"/>
          <w:rFonts w:asciiTheme="majorHAnsi" w:hAnsiTheme="majorHAnsi" w:cstheme="majorHAnsi"/>
        </w:rPr>
        <w:t>Space exploration is back.</w:t>
      </w:r>
      <w:r w:rsidRPr="00DA14AF">
        <w:rPr>
          <w:rStyle w:val="StyleUnderline"/>
          <w:rFonts w:asciiTheme="majorHAnsi" w:hAnsiTheme="majorHAnsi" w:cstheme="majorHAnsi"/>
        </w:rPr>
        <w:t xml:space="preserve"> after decades of disappointment, a combination of better technology, falling costs and a rush of competitive energy from the private sector has put space travel </w:t>
      </w:r>
      <w:r w:rsidRPr="00DA14AF">
        <w:rPr>
          <w:rStyle w:val="StyleUnderline"/>
          <w:rFonts w:asciiTheme="majorHAnsi" w:hAnsiTheme="majorHAnsi" w:cstheme="majorHAnsi"/>
          <w:b/>
        </w:rPr>
        <w:t>front and center</w:t>
      </w:r>
      <w:r w:rsidRPr="00DA14AF">
        <w:rPr>
          <w:rStyle w:val="StyleUnderline"/>
          <w:rFonts w:asciiTheme="majorHAnsi" w:hAnsiTheme="majorHAnsi" w:cstheme="majorHAnsi"/>
        </w:rPr>
        <w:t>.</w:t>
      </w:r>
      <w:r w:rsidRPr="00DA14AF">
        <w:rPr>
          <w:rFonts w:asciiTheme="majorHAnsi" w:hAnsiTheme="majorHAnsi" w:cstheme="majorHAnsi"/>
          <w:sz w:val="16"/>
        </w:rPr>
        <w:t xml:space="preserve"> indeed, many analysts (even some with their feet on</w:t>
      </w:r>
      <w:r w:rsidRPr="008A764B">
        <w:rPr>
          <w:rFonts w:asciiTheme="majorHAnsi" w:hAnsiTheme="majorHAnsi" w:cstheme="majorHAnsi"/>
          <w:sz w:val="16"/>
        </w:rPr>
        <w:t xml:space="preserve"> the ground) believe </w:t>
      </w:r>
      <w:r w:rsidRPr="008A764B">
        <w:rPr>
          <w:rStyle w:val="Emphasis"/>
          <w:rFonts w:asciiTheme="majorHAnsi" w:hAnsiTheme="majorHAnsi" w:cstheme="majorHAnsi"/>
        </w:rPr>
        <w:t xml:space="preserve">that </w:t>
      </w:r>
      <w:r w:rsidRPr="008A764B">
        <w:rPr>
          <w:rStyle w:val="Emphasis"/>
          <w:rFonts w:asciiTheme="majorHAnsi" w:hAnsiTheme="majorHAnsi" w:cstheme="majorHAnsi"/>
          <w:highlight w:val="green"/>
        </w:rPr>
        <w:t>commercial developments in</w:t>
      </w:r>
      <w:r w:rsidRPr="008A764B">
        <w:rPr>
          <w:rStyle w:val="Emphasis"/>
          <w:rFonts w:asciiTheme="majorHAnsi" w:hAnsiTheme="majorHAnsi" w:cstheme="majorHAnsi"/>
        </w:rPr>
        <w:t xml:space="preserve"> the </w:t>
      </w:r>
      <w:r w:rsidRPr="008A764B">
        <w:rPr>
          <w:rStyle w:val="Emphasis"/>
          <w:rFonts w:asciiTheme="majorHAnsi" w:hAnsiTheme="majorHAnsi" w:cstheme="majorHAnsi"/>
          <w:highlight w:val="green"/>
        </w:rPr>
        <w:t>space</w:t>
      </w:r>
      <w:r w:rsidRPr="008A764B">
        <w:rPr>
          <w:rStyle w:val="Emphasis"/>
          <w:rFonts w:asciiTheme="majorHAnsi" w:hAnsiTheme="majorHAnsi" w:cstheme="majorHAnsi"/>
        </w:rPr>
        <w:t xml:space="preserve"> industry </w:t>
      </w:r>
      <w:r w:rsidRPr="008A764B">
        <w:rPr>
          <w:rStyle w:val="Emphasis"/>
          <w:rFonts w:asciiTheme="majorHAnsi" w:hAnsiTheme="majorHAnsi" w:cstheme="majorHAnsi"/>
          <w:highlight w:val="green"/>
        </w:rPr>
        <w:t>may be</w:t>
      </w:r>
      <w:r w:rsidRPr="008A764B">
        <w:rPr>
          <w:rStyle w:val="Emphasis"/>
          <w:rFonts w:asciiTheme="majorHAnsi" w:hAnsiTheme="majorHAnsi" w:cstheme="majorHAnsi"/>
        </w:rPr>
        <w:t xml:space="preserve"> on the cusp of </w:t>
      </w:r>
      <w:r w:rsidRPr="008A764B">
        <w:rPr>
          <w:rStyle w:val="Emphasis"/>
          <w:rFonts w:asciiTheme="majorHAnsi" w:hAnsiTheme="majorHAnsi" w:cstheme="majorHAnsi"/>
          <w:highlight w:val="green"/>
        </w:rPr>
        <w:t>starting the largest resource rush in history: mining on the Moon</w:t>
      </w:r>
      <w:r w:rsidRPr="008A764B">
        <w:rPr>
          <w:rStyle w:val="Emphasis"/>
          <w:rFonts w:asciiTheme="majorHAnsi" w:hAnsiTheme="majorHAnsi" w:cstheme="majorHAnsi"/>
        </w:rPr>
        <w:t xml:space="preserve">, Mars </w:t>
      </w:r>
      <w:r w:rsidRPr="008A764B">
        <w:rPr>
          <w:rStyle w:val="Emphasis"/>
          <w:rFonts w:asciiTheme="majorHAnsi" w:hAnsiTheme="majorHAnsi" w:cstheme="majorHAnsi"/>
          <w:highlight w:val="green"/>
        </w:rPr>
        <w:t>and asteroids.</w:t>
      </w:r>
    </w:p>
    <w:p w:rsidR="00DA14AF" w:rsidRPr="008A764B" w:rsidRDefault="00DA14AF" w:rsidP="00DA14AF">
      <w:pPr>
        <w:rPr>
          <w:rFonts w:asciiTheme="majorHAnsi" w:hAnsiTheme="majorHAnsi" w:cstheme="majorHAnsi"/>
          <w:sz w:val="16"/>
        </w:rPr>
      </w:pPr>
      <w:r w:rsidRPr="008A764B">
        <w:rPr>
          <w:rFonts w:asciiTheme="majorHAnsi" w:hAnsiTheme="majorHAnsi" w:cstheme="majorHAnsi"/>
          <w:sz w:val="16"/>
        </w:rPr>
        <w:t xml:space="preserve">While this may sound fantastical, </w:t>
      </w:r>
      <w:r w:rsidRPr="008A764B">
        <w:rPr>
          <w:rStyle w:val="Emphasis"/>
          <w:rFonts w:asciiTheme="majorHAnsi" w:hAnsiTheme="majorHAnsi" w:cstheme="majorHAnsi"/>
        </w:rPr>
        <w:t>some</w:t>
      </w:r>
      <w:r w:rsidRPr="008A764B">
        <w:rPr>
          <w:rStyle w:val="StyleUnderline"/>
          <w:rFonts w:asciiTheme="majorHAnsi" w:hAnsiTheme="majorHAnsi" w:cstheme="majorHAnsi"/>
        </w:rPr>
        <w:t xml:space="preserve"> baby </w:t>
      </w:r>
      <w:r w:rsidRPr="008A764B">
        <w:rPr>
          <w:rStyle w:val="Emphasis"/>
          <w:rFonts w:asciiTheme="majorHAnsi" w:hAnsiTheme="majorHAnsi" w:cstheme="majorHAnsi"/>
        </w:rPr>
        <w:t>steps</w:t>
      </w:r>
      <w:r w:rsidRPr="008A764B">
        <w:rPr>
          <w:rStyle w:val="StyleUnderline"/>
          <w:rFonts w:asciiTheme="majorHAnsi" w:hAnsiTheme="majorHAnsi" w:cstheme="majorHAnsi"/>
        </w:rPr>
        <w:t xml:space="preserve"> toward the goal </w:t>
      </w:r>
      <w:r w:rsidRPr="008A764B">
        <w:rPr>
          <w:rStyle w:val="Emphasis"/>
          <w:rFonts w:asciiTheme="majorHAnsi" w:hAnsiTheme="majorHAnsi" w:cstheme="majorHAnsi"/>
        </w:rPr>
        <w:t>have already been taken</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Last year, </w:t>
      </w:r>
      <w:r w:rsidRPr="008A764B">
        <w:rPr>
          <w:rStyle w:val="Emphasis"/>
          <w:rFonts w:asciiTheme="majorHAnsi" w:hAnsiTheme="majorHAnsi" w:cstheme="majorHAnsi"/>
          <w:highlight w:val="green"/>
        </w:rPr>
        <w:t xml:space="preserve">NASA awarded contracts to four companies </w:t>
      </w:r>
      <w:r w:rsidRPr="008A764B">
        <w:rPr>
          <w:rStyle w:val="StyleUnderline"/>
          <w:rFonts w:asciiTheme="majorHAnsi" w:hAnsiTheme="majorHAnsi" w:cstheme="majorHAnsi"/>
          <w:highlight w:val="green"/>
        </w:rPr>
        <w:t>to extract</w:t>
      </w:r>
      <w:r w:rsidRPr="008A764B">
        <w:rPr>
          <w:rStyle w:val="StyleUnderline"/>
          <w:rFonts w:asciiTheme="majorHAnsi" w:hAnsiTheme="majorHAnsi" w:cstheme="majorHAnsi"/>
        </w:rPr>
        <w:t xml:space="preserve"> small amounts of </w:t>
      </w:r>
      <w:r w:rsidRPr="008A764B">
        <w:rPr>
          <w:rStyle w:val="StyleUnderline"/>
          <w:rFonts w:asciiTheme="majorHAnsi" w:hAnsiTheme="majorHAnsi" w:cstheme="majorHAnsi"/>
          <w:highlight w:val="green"/>
        </w:rPr>
        <w:t>lunar regolith by 2024</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effectively </w:t>
      </w:r>
      <w:r w:rsidRPr="008A764B">
        <w:rPr>
          <w:rStyle w:val="Emphasis"/>
          <w:rFonts w:asciiTheme="majorHAnsi" w:hAnsiTheme="majorHAnsi" w:cstheme="majorHAnsi"/>
          <w:highlight w:val="green"/>
        </w:rPr>
        <w:t>beginning the era of commercial space mining</w:t>
      </w:r>
      <w:r w:rsidRPr="008A764B">
        <w:rPr>
          <w:rStyle w:val="Emphasis"/>
          <w:rFonts w:asciiTheme="majorHAnsi" w:hAnsiTheme="majorHAnsi" w:cstheme="majorHAnsi"/>
        </w:rPr>
        <w:t>.</w:t>
      </w:r>
      <w:r w:rsidRPr="008A764B">
        <w:rPr>
          <w:rFonts w:asciiTheme="majorHAnsi" w:hAnsiTheme="majorHAnsi" w:cstheme="majorHAnsi"/>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rsidR="00DA14AF" w:rsidRPr="008A764B" w:rsidRDefault="00DA14AF" w:rsidP="00DA14AF">
      <w:pPr>
        <w:rPr>
          <w:rStyle w:val="StyleUnderline"/>
          <w:rFonts w:asciiTheme="majorHAnsi" w:hAnsiTheme="majorHAnsi" w:cstheme="majorHAnsi"/>
        </w:rPr>
      </w:pPr>
      <w:r w:rsidRPr="008A764B">
        <w:rPr>
          <w:rFonts w:asciiTheme="majorHAnsi" w:hAnsiTheme="majorHAnsi" w:cstheme="majorHAnsi"/>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sidRPr="008A764B">
        <w:rPr>
          <w:rStyle w:val="Emphasis"/>
          <w:rFonts w:asciiTheme="majorHAnsi" w:hAnsiTheme="majorHAnsi" w:cstheme="majorHAnsi"/>
        </w:rPr>
        <w:t>However, as entrepreneurs look to harness the riches beyond the atmosphere, access to space resources remains tangled</w:t>
      </w:r>
      <w:r w:rsidRPr="008A764B">
        <w:rPr>
          <w:rStyle w:val="StyleUnderline"/>
          <w:rFonts w:asciiTheme="majorHAnsi" w:hAnsiTheme="majorHAnsi" w:cstheme="majorHAnsi"/>
        </w:rPr>
        <w:t xml:space="preserve"> in the realities of economics and governance.</w:t>
      </w:r>
    </w:p>
    <w:p w:rsidR="00DA14AF" w:rsidRPr="008A764B" w:rsidRDefault="00DA14AF" w:rsidP="00DA14AF">
      <w:pPr>
        <w:rPr>
          <w:rStyle w:val="StyleUnderline"/>
          <w:rFonts w:asciiTheme="majorHAnsi" w:hAnsiTheme="majorHAnsi" w:cstheme="majorHAnsi"/>
        </w:rPr>
      </w:pPr>
      <w:r w:rsidRPr="008A764B">
        <w:rPr>
          <w:rStyle w:val="StyleUnderline"/>
          <w:rFonts w:asciiTheme="majorHAnsi" w:hAnsiTheme="majorHAnsi" w:cstheme="majorHAnsi"/>
        </w:rPr>
        <w:t xml:space="preserve">Start with the fact that </w:t>
      </w:r>
      <w:r w:rsidRPr="008A764B">
        <w:rPr>
          <w:rStyle w:val="Emphasis"/>
          <w:rFonts w:asciiTheme="majorHAnsi" w:hAnsiTheme="majorHAnsi" w:cstheme="majorHAnsi"/>
        </w:rPr>
        <w:t>space belongs to no country</w:t>
      </w:r>
      <w:r w:rsidRPr="008A764B">
        <w:rPr>
          <w:rFonts w:asciiTheme="majorHAnsi" w:hAnsiTheme="majorHAnsi" w:cstheme="majorHAnsi"/>
          <w:sz w:val="16"/>
        </w:rPr>
        <w:t xml:space="preserve">, complicating traditional methods of resource allocation, property rights and trade. </w:t>
      </w:r>
      <w:r w:rsidRPr="008A764B">
        <w:rPr>
          <w:rStyle w:val="Emphasis"/>
          <w:rFonts w:asciiTheme="majorHAnsi" w:hAnsiTheme="majorHAnsi" w:cstheme="majorHAnsi"/>
        </w:rPr>
        <w:t>With limited demand</w:t>
      </w:r>
      <w:r w:rsidRPr="008A764B">
        <w:rPr>
          <w:rStyle w:val="StyleUnderline"/>
          <w:rFonts w:asciiTheme="majorHAnsi" w:hAnsiTheme="majorHAnsi" w:cstheme="majorHAnsi"/>
        </w:rPr>
        <w:t xml:space="preserve"> for materials in space itself and the need for huge amounts of energy to return materials to Earth, </w:t>
      </w:r>
      <w:r w:rsidRPr="008A764B">
        <w:rPr>
          <w:rStyle w:val="Emphasis"/>
          <w:rFonts w:asciiTheme="majorHAnsi" w:hAnsiTheme="majorHAnsi" w:cstheme="majorHAnsi"/>
        </w:rPr>
        <w:t>creating a viable industry will turn on major advances in technology, finance and business models.</w:t>
      </w:r>
    </w:p>
    <w:p w:rsidR="00DA14AF" w:rsidRPr="008A764B" w:rsidRDefault="00DA14AF" w:rsidP="00DA14AF">
      <w:pPr>
        <w:rPr>
          <w:rStyle w:val="StyleUnderline"/>
          <w:rFonts w:asciiTheme="majorHAnsi" w:hAnsiTheme="majorHAnsi" w:cstheme="majorHAnsi"/>
        </w:rPr>
      </w:pPr>
      <w:r w:rsidRPr="008A764B">
        <w:rPr>
          <w:rFonts w:asciiTheme="majorHAnsi" w:hAnsiTheme="majorHAnsi" w:cstheme="majorHAnsi"/>
          <w:sz w:val="14"/>
        </w:rPr>
        <w:t xml:space="preserve">That said, there’s no grass growing under potential pioneers’ feet. Potential economic, scientific and even security benefits underlie an emerging geopolitical competition to pursue space mining. </w:t>
      </w:r>
      <w:r w:rsidRPr="008A764B">
        <w:rPr>
          <w:rStyle w:val="Emphasis"/>
          <w:rFonts w:asciiTheme="majorHAnsi" w:hAnsiTheme="majorHAnsi" w:cstheme="majorHAnsi"/>
          <w:highlight w:val="green"/>
        </w:rPr>
        <w:t>The U</w:t>
      </w:r>
      <w:r w:rsidRPr="008A764B">
        <w:rPr>
          <w:rStyle w:val="Emphasis"/>
          <w:rFonts w:asciiTheme="majorHAnsi" w:hAnsiTheme="majorHAnsi" w:cstheme="majorHAnsi"/>
        </w:rPr>
        <w:t xml:space="preserve">nited </w:t>
      </w:r>
      <w:r w:rsidRPr="008A764B">
        <w:rPr>
          <w:rStyle w:val="Emphasis"/>
          <w:rFonts w:asciiTheme="majorHAnsi" w:hAnsiTheme="majorHAnsi" w:cstheme="majorHAnsi"/>
          <w:highlight w:val="green"/>
        </w:rPr>
        <w:t>S</w:t>
      </w:r>
      <w:r w:rsidRPr="008A764B">
        <w:rPr>
          <w:rStyle w:val="Emphasis"/>
          <w:rFonts w:asciiTheme="majorHAnsi" w:hAnsiTheme="majorHAnsi" w:cstheme="majorHAnsi"/>
        </w:rPr>
        <w:t xml:space="preserve">tates </w:t>
      </w:r>
      <w:r w:rsidRPr="008A764B">
        <w:rPr>
          <w:rStyle w:val="Emphasis"/>
          <w:rFonts w:asciiTheme="majorHAnsi" w:hAnsiTheme="majorHAnsi" w:cstheme="majorHAnsi"/>
          <w:highlight w:val="green"/>
        </w:rPr>
        <w:t>is rapidly emerging as a</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sz w:val="14"/>
          <w:szCs w:val="16"/>
        </w:rPr>
        <w:t>front-runner</w:t>
      </w:r>
      <w:r w:rsidRPr="008A764B">
        <w:rPr>
          <w:rFonts w:asciiTheme="majorHAnsi" w:hAnsiTheme="majorHAnsi" w:cstheme="majorHAnsi"/>
          <w:sz w:val="14"/>
        </w:rPr>
        <w:t>, in part due to its ambitious Artemis Program to lead a multinational consortium back to the Moon. But it is also a</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 xml:space="preserve">leader </w:t>
      </w:r>
      <w:r w:rsidRPr="008A764B">
        <w:rPr>
          <w:rStyle w:val="StyleUnderline"/>
          <w:rFonts w:asciiTheme="majorHAnsi" w:hAnsiTheme="majorHAnsi" w:cstheme="majorHAnsi"/>
        </w:rPr>
        <w:t xml:space="preserve">in creating a legal infrastructure for mineral exploitation. The United States has </w:t>
      </w:r>
      <w:r w:rsidRPr="008A764B">
        <w:rPr>
          <w:rStyle w:val="Emphasis"/>
          <w:rFonts w:asciiTheme="majorHAnsi" w:hAnsiTheme="majorHAnsi" w:cstheme="majorHAnsi"/>
        </w:rPr>
        <w:t xml:space="preserve">adopted the world’s first space resources law, </w:t>
      </w:r>
      <w:r w:rsidRPr="008A764B">
        <w:rPr>
          <w:rStyle w:val="Emphasis"/>
          <w:rFonts w:asciiTheme="majorHAnsi" w:hAnsiTheme="majorHAnsi" w:cstheme="majorHAnsi"/>
          <w:highlight w:val="green"/>
        </w:rPr>
        <w:t>recognizing</w:t>
      </w:r>
      <w:r w:rsidRPr="008A764B">
        <w:rPr>
          <w:rStyle w:val="Emphasis"/>
          <w:rFonts w:asciiTheme="majorHAnsi" w:hAnsiTheme="majorHAnsi" w:cstheme="majorHAnsi"/>
        </w:rPr>
        <w:t xml:space="preserve"> the property </w:t>
      </w:r>
      <w:r w:rsidRPr="008A764B">
        <w:rPr>
          <w:rStyle w:val="Emphasis"/>
          <w:rFonts w:asciiTheme="majorHAnsi" w:hAnsiTheme="majorHAnsi" w:cstheme="majorHAnsi"/>
          <w:highlight w:val="green"/>
        </w:rPr>
        <w:t>rights of private companies</w:t>
      </w:r>
      <w:r w:rsidRPr="008A764B">
        <w:rPr>
          <w:rStyle w:val="Emphasis"/>
          <w:rFonts w:asciiTheme="majorHAnsi" w:hAnsiTheme="majorHAnsi" w:cstheme="majorHAnsi"/>
        </w:rPr>
        <w:t xml:space="preserve"> and individuals</w:t>
      </w:r>
      <w:r w:rsidRPr="008A764B">
        <w:rPr>
          <w:rStyle w:val="StyleUnderline"/>
          <w:rFonts w:asciiTheme="majorHAnsi" w:hAnsiTheme="majorHAnsi" w:cstheme="majorHAnsi"/>
        </w:rPr>
        <w:t xml:space="preserve"> to materials gathered in space.</w:t>
      </w:r>
    </w:p>
    <w:p w:rsidR="00DA14AF" w:rsidRPr="008A764B" w:rsidRDefault="00DA14AF" w:rsidP="00DA14AF">
      <w:pPr>
        <w:rPr>
          <w:rStyle w:val="Emphasis"/>
          <w:rFonts w:asciiTheme="majorHAnsi" w:hAnsiTheme="majorHAnsi" w:cstheme="majorHAnsi"/>
        </w:rPr>
      </w:pPr>
      <w:r w:rsidRPr="008A764B">
        <w:rPr>
          <w:rFonts w:asciiTheme="majorHAnsi" w:hAnsiTheme="majorHAnsi" w:cstheme="majorHAnsi"/>
          <w:sz w:val="16"/>
        </w:rPr>
        <w:t>However</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highlight w:val="green"/>
        </w:rPr>
        <w:t>the U</w:t>
      </w:r>
      <w:r w:rsidRPr="008A764B">
        <w:rPr>
          <w:rStyle w:val="Emphasis"/>
          <w:rFonts w:asciiTheme="majorHAnsi" w:hAnsiTheme="majorHAnsi" w:cstheme="majorHAnsi"/>
        </w:rPr>
        <w:t xml:space="preserve">nited </w:t>
      </w:r>
      <w:r w:rsidRPr="008A764B">
        <w:rPr>
          <w:rStyle w:val="Emphasis"/>
          <w:rFonts w:asciiTheme="majorHAnsi" w:hAnsiTheme="majorHAnsi" w:cstheme="majorHAnsi"/>
          <w:highlight w:val="green"/>
        </w:rPr>
        <w:t>S</w:t>
      </w:r>
      <w:r w:rsidRPr="008A764B">
        <w:rPr>
          <w:rStyle w:val="Emphasis"/>
          <w:rFonts w:asciiTheme="majorHAnsi" w:hAnsiTheme="majorHAnsi" w:cstheme="majorHAnsi"/>
        </w:rPr>
        <w:t xml:space="preserve">tates </w:t>
      </w:r>
      <w:r w:rsidRPr="008A764B">
        <w:rPr>
          <w:rStyle w:val="Emphasis"/>
          <w:rFonts w:asciiTheme="majorHAnsi" w:hAnsiTheme="majorHAnsi" w:cstheme="majorHAnsi"/>
          <w:highlight w:val="green"/>
        </w:rPr>
        <w:t>is hardly alone. Luxembourg</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 xml:space="preserve">the </w:t>
      </w:r>
      <w:r w:rsidRPr="008A764B">
        <w:rPr>
          <w:rStyle w:val="Emphasis"/>
          <w:rFonts w:asciiTheme="majorHAnsi" w:hAnsiTheme="majorHAnsi" w:cstheme="majorHAnsi"/>
          <w:highlight w:val="green"/>
        </w:rPr>
        <w:t>U</w:t>
      </w:r>
      <w:r w:rsidRPr="008A764B">
        <w:rPr>
          <w:rStyle w:val="Emphasis"/>
          <w:rFonts w:asciiTheme="majorHAnsi" w:hAnsiTheme="majorHAnsi" w:cstheme="majorHAnsi"/>
        </w:rPr>
        <w:t xml:space="preserve">nited </w:t>
      </w:r>
      <w:r w:rsidRPr="008A764B">
        <w:rPr>
          <w:rStyle w:val="Emphasis"/>
          <w:rFonts w:asciiTheme="majorHAnsi" w:hAnsiTheme="majorHAnsi" w:cstheme="majorHAnsi"/>
          <w:highlight w:val="green"/>
        </w:rPr>
        <w:t>A</w:t>
      </w:r>
      <w:r w:rsidRPr="008A764B">
        <w:rPr>
          <w:rStyle w:val="Emphasis"/>
          <w:rFonts w:asciiTheme="majorHAnsi" w:hAnsiTheme="majorHAnsi" w:cstheme="majorHAnsi"/>
        </w:rPr>
        <w:t xml:space="preserve">rab </w:t>
      </w:r>
      <w:r w:rsidRPr="008A764B">
        <w:rPr>
          <w:rStyle w:val="Emphasis"/>
          <w:rFonts w:asciiTheme="majorHAnsi" w:hAnsiTheme="majorHAnsi" w:cstheme="majorHAnsi"/>
          <w:highlight w:val="green"/>
        </w:rPr>
        <w:t>E</w:t>
      </w:r>
      <w:r w:rsidRPr="008A764B">
        <w:rPr>
          <w:rStyle w:val="Emphasis"/>
          <w:rFonts w:asciiTheme="majorHAnsi" w:hAnsiTheme="majorHAnsi" w:cstheme="majorHAnsi"/>
        </w:rPr>
        <w:t>mirates</w:t>
      </w:r>
      <w:r w:rsidRPr="008A764B">
        <w:rPr>
          <w:rFonts w:asciiTheme="majorHAnsi" w:hAnsiTheme="majorHAnsi" w:cstheme="majorHAnsi"/>
          <w:sz w:val="16"/>
        </w:rPr>
        <w:t xml:space="preserve"> (you read those right) </w:t>
      </w:r>
      <w:r w:rsidRPr="008A764B">
        <w:rPr>
          <w:rStyle w:val="StyleUnderline"/>
          <w:rFonts w:asciiTheme="majorHAnsi" w:hAnsiTheme="majorHAnsi" w:cstheme="majorHAnsi"/>
        </w:rPr>
        <w:t>are racing to codify space-resources laws of their own, hoping to attract investment to their entrepot nations with business-friendly legal frameworks</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China</w:t>
      </w:r>
      <w:r w:rsidRPr="008A764B">
        <w:rPr>
          <w:rStyle w:val="StyleUnderline"/>
          <w:rFonts w:asciiTheme="majorHAnsi" w:hAnsiTheme="majorHAnsi" w:cstheme="majorHAnsi"/>
        </w:rPr>
        <w:t xml:space="preserve"> reportedly views space-resource development as a national priority, part of a strategy to challenge U.S. economic and security primacy</w:t>
      </w:r>
      <w:r w:rsidRPr="008A764B">
        <w:rPr>
          <w:rFonts w:asciiTheme="majorHAnsi" w:hAnsiTheme="majorHAnsi" w:cstheme="majorHAnsi"/>
          <w:sz w:val="16"/>
        </w:rPr>
        <w:t xml:space="preserve"> in space. Meanwhile, </w:t>
      </w:r>
      <w:r w:rsidRPr="008A764B">
        <w:rPr>
          <w:rStyle w:val="Emphasis"/>
          <w:rFonts w:asciiTheme="majorHAnsi" w:hAnsiTheme="majorHAnsi" w:cstheme="majorHAnsi"/>
          <w:highlight w:val="green"/>
        </w:rPr>
        <w:t>Russia, Japan, India and the European Space Agency all harbor space-mining ambitions</w:t>
      </w:r>
      <w:r w:rsidRPr="008A764B">
        <w:rPr>
          <w:rStyle w:val="StyleUnderline"/>
          <w:rFonts w:asciiTheme="majorHAnsi" w:hAnsiTheme="majorHAnsi" w:cstheme="majorHAnsi"/>
        </w:rPr>
        <w:t xml:space="preserve"> of their own.</w:t>
      </w:r>
      <w:r w:rsidRPr="008A764B">
        <w:rPr>
          <w:rFonts w:asciiTheme="majorHAnsi" w:hAnsiTheme="majorHAnsi" w:cstheme="majorHAnsi"/>
          <w:sz w:val="16"/>
        </w:rPr>
        <w:t xml:space="preserve"> Governing these emerging interests is an outdated treaty framework from the Cold War. Sooner rather than </w:t>
      </w:r>
      <w:r w:rsidRPr="00DA14AF">
        <w:rPr>
          <w:rFonts w:asciiTheme="majorHAnsi" w:hAnsiTheme="majorHAnsi" w:cstheme="majorHAnsi"/>
          <w:sz w:val="16"/>
        </w:rPr>
        <w:t xml:space="preserve">later, </w:t>
      </w:r>
      <w:r w:rsidRPr="00DA14AF">
        <w:rPr>
          <w:rStyle w:val="Emphasis"/>
          <w:rFonts w:asciiTheme="majorHAnsi" w:hAnsiTheme="majorHAnsi" w:cstheme="majorHAnsi"/>
        </w:rPr>
        <w:t>we’ll need new agreements to facilitate private investment and ensure international cooperation</w:t>
      </w:r>
      <w:r w:rsidRPr="008A764B">
        <w:rPr>
          <w:rStyle w:val="Emphasis"/>
          <w:rFonts w:asciiTheme="majorHAnsi" w:hAnsiTheme="majorHAnsi" w:cstheme="majorHAnsi"/>
        </w:rPr>
        <w:t>.</w:t>
      </w:r>
    </w:p>
    <w:p w:rsidR="00DA14AF" w:rsidRPr="008A764B" w:rsidRDefault="00DA14AF" w:rsidP="00DA14AF">
      <w:pPr>
        <w:rPr>
          <w:rFonts w:asciiTheme="majorHAnsi" w:hAnsiTheme="majorHAnsi" w:cstheme="majorHAnsi"/>
          <w:sz w:val="16"/>
          <w:szCs w:val="16"/>
        </w:rPr>
      </w:pPr>
      <w:r w:rsidRPr="008A764B">
        <w:rPr>
          <w:rFonts w:asciiTheme="majorHAnsi" w:hAnsiTheme="majorHAnsi" w:cstheme="majorHAnsi"/>
          <w:sz w:val="16"/>
          <w:szCs w:val="16"/>
        </w:rPr>
        <w:t>What’s Out There</w:t>
      </w:r>
    </w:p>
    <w:p w:rsidR="00DA14AF" w:rsidRPr="008A764B" w:rsidRDefault="00DA14AF" w:rsidP="00DA14AF">
      <w:pPr>
        <w:rPr>
          <w:rFonts w:asciiTheme="majorHAnsi" w:hAnsiTheme="majorHAnsi" w:cstheme="majorHAnsi"/>
          <w:sz w:val="16"/>
          <w:szCs w:val="16"/>
        </w:rPr>
      </w:pPr>
      <w:r w:rsidRPr="008A764B">
        <w:rPr>
          <w:rFonts w:asciiTheme="majorHAnsi" w:hAnsiTheme="majorHAnsi" w:cstheme="majorHAnsi"/>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rsidR="00DA14AF" w:rsidRPr="008A764B" w:rsidRDefault="00DA14AF" w:rsidP="00DA14AF">
      <w:pPr>
        <w:rPr>
          <w:rStyle w:val="Emphasis"/>
          <w:rFonts w:asciiTheme="majorHAnsi" w:hAnsiTheme="majorHAnsi" w:cstheme="majorHAnsi"/>
        </w:rPr>
      </w:pPr>
      <w:r w:rsidRPr="008A764B">
        <w:rPr>
          <w:rFonts w:asciiTheme="majorHAnsi" w:hAnsiTheme="majorHAnsi" w:cstheme="majorHAnsi"/>
          <w:sz w:val="14"/>
        </w:rPr>
        <w:t xml:space="preserve">In the past several decades, planetary science has confirmed what has long been suspected: </w:t>
      </w:r>
      <w:r w:rsidRPr="008A764B">
        <w:rPr>
          <w:rStyle w:val="Emphasis"/>
          <w:rFonts w:asciiTheme="majorHAnsi" w:hAnsiTheme="majorHAnsi" w:cstheme="majorHAnsi"/>
          <w:highlight w:val="green"/>
        </w:rPr>
        <w:t>celestial bodies are potential sources</w:t>
      </w:r>
      <w:r w:rsidRPr="008A764B">
        <w:rPr>
          <w:rStyle w:val="Emphasis"/>
          <w:rFonts w:asciiTheme="majorHAnsi" w:hAnsiTheme="majorHAnsi" w:cstheme="majorHAnsi"/>
        </w:rPr>
        <w:t xml:space="preserve"> for dozens of natural materials that, in the right time and place, are incredibly valuable</w:t>
      </w:r>
      <w:r w:rsidRPr="008A764B">
        <w:rPr>
          <w:rStyle w:val="StyleUnderline"/>
          <w:rFonts w:asciiTheme="majorHAnsi" w:hAnsiTheme="majorHAnsi" w:cstheme="majorHAnsi"/>
        </w:rPr>
        <w:t>.</w:t>
      </w:r>
      <w:r w:rsidRPr="008A764B">
        <w:rPr>
          <w:rFonts w:asciiTheme="majorHAnsi" w:hAnsiTheme="majorHAnsi" w:cstheme="majorHAnsi"/>
          <w:sz w:val="14"/>
        </w:rPr>
        <w:t xml:space="preserve"> Of these, water may be the most attractive in the near-term, because — with assistance from solar energy or nuclear fission — H2O can be split into hydrogen and oxygen to make rocket propellant, facilitating in-space refueling. So-called</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w:t>
      </w:r>
      <w:r w:rsidRPr="008A764B">
        <w:rPr>
          <w:rStyle w:val="Emphasis"/>
          <w:rFonts w:asciiTheme="majorHAnsi" w:hAnsiTheme="majorHAnsi" w:cstheme="majorHAnsi"/>
          <w:highlight w:val="green"/>
        </w:rPr>
        <w:t>rare earth” metals are also potential targets of asteroid miners</w:t>
      </w:r>
      <w:r w:rsidRPr="008A764B">
        <w:rPr>
          <w:rStyle w:val="StyleUnderline"/>
          <w:rFonts w:asciiTheme="majorHAnsi" w:hAnsiTheme="majorHAnsi" w:cstheme="majorHAnsi"/>
        </w:rPr>
        <w:t xml:space="preserve"> intending to service Earth markets. </w:t>
      </w:r>
      <w:r w:rsidRPr="008A764B">
        <w:rPr>
          <w:rStyle w:val="Emphasis"/>
          <w:rFonts w:asciiTheme="majorHAnsi" w:hAnsiTheme="majorHAnsi" w:cstheme="majorHAnsi"/>
        </w:rPr>
        <w:t>Consisting of 17 elements,</w:t>
      </w:r>
      <w:r w:rsidRPr="008A764B">
        <w:rPr>
          <w:rStyle w:val="StyleUnderline"/>
          <w:rFonts w:asciiTheme="majorHAnsi" w:hAnsiTheme="majorHAnsi" w:cstheme="majorHAnsi"/>
        </w:rPr>
        <w:t xml:space="preserve"> including lanthanum, neodymium, and yttrium, these critical materials (most of which are today mined in China at great environmental cost) are required for electronics</w:t>
      </w:r>
      <w:r w:rsidRPr="008A764B">
        <w:rPr>
          <w:rFonts w:asciiTheme="majorHAnsi" w:hAnsiTheme="majorHAnsi" w:cstheme="majorHAnsi"/>
          <w:sz w:val="14"/>
        </w:rPr>
        <w:t xml:space="preserve">. And </w:t>
      </w:r>
      <w:r w:rsidRPr="008A764B">
        <w:rPr>
          <w:rStyle w:val="StyleUnderline"/>
          <w:rFonts w:asciiTheme="majorHAnsi" w:hAnsiTheme="majorHAnsi" w:cstheme="majorHAnsi"/>
        </w:rPr>
        <w:t xml:space="preserve">they loom as bottlenecks in </w:t>
      </w:r>
      <w:r w:rsidRPr="008A764B">
        <w:rPr>
          <w:rStyle w:val="Emphasis"/>
          <w:rFonts w:asciiTheme="majorHAnsi" w:hAnsiTheme="majorHAnsi" w:cstheme="majorHAnsi"/>
        </w:rPr>
        <w:t>making the transition from fossil fuels to renewables backed up by battery storage.</w:t>
      </w:r>
    </w:p>
    <w:p w:rsidR="00DA14AF" w:rsidRPr="008A764B" w:rsidRDefault="00DA14AF" w:rsidP="00DA14AF">
      <w:pPr>
        <w:rPr>
          <w:rStyle w:val="StyleUnderline"/>
          <w:rFonts w:asciiTheme="majorHAnsi" w:hAnsiTheme="majorHAnsi" w:cstheme="majorHAnsi"/>
        </w:rPr>
      </w:pPr>
      <w:r w:rsidRPr="008A764B">
        <w:rPr>
          <w:rStyle w:val="Emphasis"/>
          <w:rFonts w:asciiTheme="majorHAnsi" w:hAnsiTheme="majorHAnsi" w:cstheme="majorHAnsi"/>
        </w:rPr>
        <w:t xml:space="preserve">The </w:t>
      </w:r>
      <w:r w:rsidRPr="008A764B">
        <w:rPr>
          <w:rStyle w:val="Emphasis"/>
          <w:rFonts w:asciiTheme="majorHAnsi" w:hAnsiTheme="majorHAnsi" w:cstheme="majorHAnsi"/>
          <w:highlight w:val="green"/>
        </w:rPr>
        <w:t>Moon is a prime space mining target</w:t>
      </w:r>
      <w:r w:rsidRPr="008A764B">
        <w:rPr>
          <w:rFonts w:asciiTheme="majorHAnsi" w:hAnsiTheme="majorHAnsi" w:cstheme="majorHAnsi"/>
          <w:sz w:val="16"/>
        </w:rPr>
        <w:t>. Boosted by NASA’s mining solicitation, it is likely the first location for commercial mining</w:t>
      </w:r>
      <w:r w:rsidRPr="008A764B">
        <w:rPr>
          <w:rStyle w:val="StyleUnderline"/>
          <w:rFonts w:asciiTheme="majorHAnsi" w:hAnsiTheme="majorHAnsi" w:cstheme="majorHAnsi"/>
        </w:rPr>
        <w:t xml:space="preserve">. The Moon has several advantages. It </w:t>
      </w:r>
      <w:r w:rsidRPr="008A764B">
        <w:rPr>
          <w:rStyle w:val="Emphasis"/>
          <w:rFonts w:asciiTheme="majorHAnsi" w:hAnsiTheme="majorHAnsi" w:cstheme="majorHAnsi"/>
        </w:rPr>
        <w:t xml:space="preserve">is </w:t>
      </w:r>
      <w:r w:rsidRPr="008A764B">
        <w:rPr>
          <w:rStyle w:val="Emphasis"/>
          <w:rFonts w:asciiTheme="majorHAnsi" w:hAnsiTheme="majorHAnsi" w:cstheme="majorHAnsi"/>
          <w:highlight w:val="green"/>
        </w:rPr>
        <w:t>relatively close,</w:t>
      </w:r>
      <w:r w:rsidRPr="008A764B">
        <w:rPr>
          <w:rStyle w:val="Emphasis"/>
          <w:rFonts w:asciiTheme="majorHAnsi" w:hAnsiTheme="majorHAnsi" w:cstheme="majorHAnsi"/>
        </w:rPr>
        <w:t xml:space="preserve"> requiring a journey of only several days by rocket and creating communication lags of only a couple seconds</w:t>
      </w:r>
      <w:r w:rsidRPr="008A764B">
        <w:rPr>
          <w:rStyle w:val="StyleUnderline"/>
          <w:rFonts w:asciiTheme="majorHAnsi" w:hAnsiTheme="majorHAnsi" w:cstheme="majorHAnsi"/>
        </w:rPr>
        <w:t xml:space="preserve"> — a delay small enough to allow remote operation of robots from Earth. Its low gravity implies that relatively </w:t>
      </w:r>
      <w:r w:rsidRPr="008A764B">
        <w:rPr>
          <w:rStyle w:val="Emphasis"/>
          <w:rFonts w:asciiTheme="majorHAnsi" w:hAnsiTheme="majorHAnsi" w:cstheme="majorHAnsi"/>
          <w:highlight w:val="green"/>
        </w:rPr>
        <w:t>little energy expenditure</w:t>
      </w:r>
      <w:r w:rsidRPr="008A764B">
        <w:rPr>
          <w:rStyle w:val="StyleUnderline"/>
          <w:rFonts w:asciiTheme="majorHAnsi" w:hAnsiTheme="majorHAnsi" w:cstheme="majorHAnsi"/>
        </w:rPr>
        <w:t xml:space="preserve"> will be needed to deliver mined resources to Earth orbit.</w:t>
      </w:r>
    </w:p>
    <w:p w:rsidR="00DA14AF" w:rsidRPr="008A764B" w:rsidRDefault="00DA14AF" w:rsidP="00DA14AF">
      <w:pPr>
        <w:rPr>
          <w:rStyle w:val="StyleUnderline"/>
          <w:rFonts w:asciiTheme="majorHAnsi" w:hAnsiTheme="majorHAnsi" w:cstheme="majorHAnsi"/>
        </w:rPr>
      </w:pPr>
      <w:r w:rsidRPr="008A764B">
        <w:rPr>
          <w:rFonts w:asciiTheme="majorHAnsi" w:hAnsiTheme="majorHAnsi" w:cstheme="majorHAnsi"/>
          <w:sz w:val="16"/>
        </w:rPr>
        <w:t xml:space="preserve">The Moon may look parched — and by comparison to Earth, it is. But recent probes have </w:t>
      </w:r>
      <w:r w:rsidRPr="008A764B">
        <w:rPr>
          <w:rStyle w:val="Emphasis"/>
          <w:rFonts w:asciiTheme="majorHAnsi" w:hAnsiTheme="majorHAnsi" w:cstheme="majorHAnsi"/>
          <w:highlight w:val="green"/>
        </w:rPr>
        <w:t>confirmed substantial amounts of water</w:t>
      </w:r>
      <w:r w:rsidRPr="008A764B">
        <w:rPr>
          <w:rStyle w:val="StyleUnderline"/>
          <w:rFonts w:asciiTheme="majorHAnsi" w:hAnsiTheme="majorHAnsi" w:cstheme="majorHAnsi"/>
        </w:rPr>
        <w:t xml:space="preserve"> ice lurking in permanently shadowed craters at the lunar poles. Further, it seems that </w:t>
      </w:r>
      <w:r w:rsidRPr="008A764B">
        <w:rPr>
          <w:rStyle w:val="Emphasis"/>
          <w:rFonts w:asciiTheme="majorHAnsi" w:hAnsiTheme="majorHAnsi" w:cstheme="majorHAnsi"/>
        </w:rPr>
        <w:t>solar winds have implanted significant deposits of helium-3</w:t>
      </w:r>
      <w:r w:rsidRPr="008A764B">
        <w:rPr>
          <w:rFonts w:asciiTheme="majorHAnsi" w:hAnsiTheme="majorHAnsi" w:cstheme="majorHAnsi"/>
          <w:sz w:val="16"/>
        </w:rPr>
        <w:t xml:space="preserve"> (a light stable isotope of helium) </w:t>
      </w:r>
      <w:r w:rsidRPr="008A764B">
        <w:rPr>
          <w:rStyle w:val="StyleUnderline"/>
          <w:rFonts w:asciiTheme="majorHAnsi" w:hAnsiTheme="majorHAnsi" w:cstheme="majorHAnsi"/>
        </w:rPr>
        <w:t xml:space="preserve">across the equatorial regions of the Moon. Helium-3 is </w:t>
      </w:r>
      <w:r w:rsidRPr="008A764B">
        <w:rPr>
          <w:rStyle w:val="Emphasis"/>
          <w:rFonts w:asciiTheme="majorHAnsi" w:hAnsiTheme="majorHAnsi" w:cstheme="majorHAnsi"/>
        </w:rPr>
        <w:t xml:space="preserve">a </w:t>
      </w:r>
      <w:r w:rsidRPr="008A764B">
        <w:rPr>
          <w:rStyle w:val="Emphasis"/>
          <w:rFonts w:asciiTheme="majorHAnsi" w:hAnsiTheme="majorHAnsi" w:cstheme="majorHAnsi"/>
          <w:highlight w:val="green"/>
        </w:rPr>
        <w:t>potential fuel source</w:t>
      </w:r>
      <w:r w:rsidRPr="008A764B">
        <w:rPr>
          <w:rStyle w:val="StyleUnderline"/>
          <w:rFonts w:asciiTheme="majorHAnsi" w:hAnsiTheme="majorHAnsi" w:cstheme="majorHAnsi"/>
        </w:rPr>
        <w:t xml:space="preserve"> for second and third-generation </w:t>
      </w:r>
      <w:r w:rsidRPr="008A764B">
        <w:rPr>
          <w:rStyle w:val="Emphasis"/>
          <w:rFonts w:asciiTheme="majorHAnsi" w:hAnsiTheme="majorHAnsi" w:cstheme="majorHAnsi"/>
        </w:rPr>
        <w:t>fusion reactors</w:t>
      </w:r>
      <w:r w:rsidRPr="008A764B">
        <w:rPr>
          <w:rFonts w:asciiTheme="majorHAnsi" w:hAnsiTheme="majorHAnsi" w:cstheme="majorHAnsi"/>
          <w:sz w:val="16"/>
        </w:rPr>
        <w:t xml:space="preserve"> that one hopes will be in service later in the century. </w:t>
      </w:r>
      <w:r w:rsidRPr="008A764B">
        <w:rPr>
          <w:rStyle w:val="StyleUnderline"/>
          <w:rFonts w:asciiTheme="majorHAnsi" w:hAnsiTheme="majorHAnsi" w:cstheme="majorHAnsi"/>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8A764B">
        <w:rPr>
          <w:rStyle w:val="Emphasis"/>
          <w:rFonts w:asciiTheme="majorHAnsi" w:hAnsiTheme="majorHAnsi" w:cstheme="majorHAnsi"/>
        </w:rPr>
        <w:t>the Moon could be the resource stepping-stone</w:t>
      </w:r>
      <w:r w:rsidRPr="008A764B">
        <w:rPr>
          <w:rStyle w:val="StyleUnderline"/>
          <w:rFonts w:asciiTheme="majorHAnsi" w:hAnsiTheme="majorHAnsi" w:cstheme="majorHAnsi"/>
        </w:rPr>
        <w:t xml:space="preserve"> for </w:t>
      </w:r>
      <w:r w:rsidRPr="008A764B">
        <w:rPr>
          <w:rStyle w:val="StyleUnderline"/>
          <w:rFonts w:asciiTheme="majorHAnsi" w:hAnsiTheme="majorHAnsi" w:cstheme="majorHAnsi"/>
          <w:highlight w:val="green"/>
        </w:rPr>
        <w:t>further solar system exploration</w:t>
      </w:r>
      <w:r w:rsidRPr="008A764B">
        <w:rPr>
          <w:rStyle w:val="StyleUnderline"/>
          <w:rFonts w:asciiTheme="majorHAnsi" w:hAnsiTheme="majorHAnsi" w:cstheme="majorHAnsi"/>
        </w:rPr>
        <w:t>.</w:t>
      </w:r>
    </w:p>
    <w:p w:rsidR="00DA14AF" w:rsidRPr="008A764B" w:rsidRDefault="00DA14AF" w:rsidP="00DA14AF">
      <w:pPr>
        <w:rPr>
          <w:rFonts w:asciiTheme="majorHAnsi" w:hAnsiTheme="majorHAnsi" w:cstheme="majorHAnsi"/>
          <w:sz w:val="16"/>
        </w:rPr>
      </w:pPr>
      <w:r w:rsidRPr="008A764B">
        <w:rPr>
          <w:rStyle w:val="Emphasis"/>
          <w:rFonts w:asciiTheme="majorHAnsi" w:hAnsiTheme="majorHAnsi" w:cstheme="majorHAnsi"/>
          <w:highlight w:val="green"/>
        </w:rPr>
        <w:t xml:space="preserve">Asteroids are </w:t>
      </w:r>
      <w:r w:rsidRPr="008A764B">
        <w:rPr>
          <w:rStyle w:val="Emphasis"/>
          <w:rFonts w:asciiTheme="majorHAnsi" w:hAnsiTheme="majorHAnsi" w:cstheme="majorHAnsi"/>
        </w:rPr>
        <w:t xml:space="preserve">another </w:t>
      </w:r>
      <w:r w:rsidRPr="008A764B">
        <w:rPr>
          <w:rStyle w:val="Emphasis"/>
          <w:rFonts w:asciiTheme="majorHAnsi" w:hAnsiTheme="majorHAnsi" w:cstheme="majorHAnsi"/>
          <w:highlight w:val="green"/>
        </w:rPr>
        <w:t>near-term mining target</w:t>
      </w:r>
      <w:r w:rsidRPr="008A764B">
        <w:rPr>
          <w:rStyle w:val="StyleUnderline"/>
          <w:rFonts w:asciiTheme="majorHAnsi" w:hAnsiTheme="majorHAnsi" w:cstheme="majorHAnsi"/>
        </w:rPr>
        <w:t>. There are all sorts of space rocks hurtling through the solar system, with varying amounts of water</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highlight w:val="green"/>
        </w:rPr>
        <w:t>rare earth metals</w:t>
      </w:r>
      <w:r w:rsidRPr="008A764B">
        <w:rPr>
          <w:rStyle w:val="StyleUnderline"/>
          <w:rFonts w:asciiTheme="majorHAnsi" w:hAnsiTheme="majorHAnsi" w:cstheme="majorHAnsi"/>
        </w:rPr>
        <w:t xml:space="preserve"> and other materials on board. </w:t>
      </w:r>
      <w:r w:rsidRPr="008A764B">
        <w:rPr>
          <w:rFonts w:asciiTheme="majorHAnsi" w:hAnsiTheme="majorHAnsi" w:cstheme="majorHAnsi"/>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rsidR="00DA14AF" w:rsidRPr="008A764B" w:rsidRDefault="00DA14AF" w:rsidP="00DA14AF">
      <w:pPr>
        <w:rPr>
          <w:rFonts w:asciiTheme="majorHAnsi" w:hAnsiTheme="majorHAnsi" w:cstheme="majorHAnsi"/>
          <w:sz w:val="16"/>
          <w:szCs w:val="16"/>
        </w:rPr>
      </w:pPr>
      <w:r w:rsidRPr="008A764B">
        <w:rPr>
          <w:rFonts w:asciiTheme="majorHAnsi" w:hAnsiTheme="majorHAnsi" w:cstheme="majorHAnsi"/>
          <w:sz w:val="16"/>
          <w:szCs w:val="16"/>
        </w:rPr>
        <w:t>Even the surface of celestial bodies pose a challenge to mining machinery since they consist of unconsolidated rocky materials called regolith instead of more familiar soil.</w:t>
      </w:r>
    </w:p>
    <w:p w:rsidR="00DA14AF" w:rsidRPr="008A764B" w:rsidRDefault="00DA14AF" w:rsidP="00DA14AF">
      <w:pPr>
        <w:rPr>
          <w:rStyle w:val="StyleUnderline"/>
          <w:rFonts w:asciiTheme="majorHAnsi" w:hAnsiTheme="majorHAnsi" w:cstheme="majorHAnsi"/>
        </w:rPr>
      </w:pPr>
      <w:r w:rsidRPr="008A764B">
        <w:rPr>
          <w:rFonts w:asciiTheme="majorHAnsi" w:hAnsiTheme="majorHAnsi" w:cstheme="majorHAnsi"/>
          <w:sz w:val="16"/>
        </w:rPr>
        <w:t xml:space="preserve">Wannabe </w:t>
      </w:r>
      <w:r w:rsidRPr="008A764B">
        <w:rPr>
          <w:rStyle w:val="StyleUnderline"/>
          <w:rFonts w:asciiTheme="majorHAnsi" w:hAnsiTheme="majorHAnsi" w:cstheme="majorHAnsi"/>
        </w:rPr>
        <w:t xml:space="preserve">asteroid miners will </w:t>
      </w:r>
      <w:r w:rsidRPr="00DA14AF">
        <w:rPr>
          <w:rStyle w:val="StyleUnderline"/>
          <w:rFonts w:asciiTheme="majorHAnsi" w:hAnsiTheme="majorHAnsi" w:cstheme="majorHAnsi"/>
        </w:rPr>
        <w:t xml:space="preserve">thus be looking at smaller </w:t>
      </w:r>
      <w:r w:rsidRPr="00DA14AF">
        <w:rPr>
          <w:rStyle w:val="Emphasis"/>
          <w:rFonts w:asciiTheme="majorHAnsi" w:hAnsiTheme="majorHAnsi" w:cstheme="majorHAnsi"/>
        </w:rPr>
        <w:t>near-Earth asteroids</w:t>
      </w:r>
      <w:r w:rsidRPr="008A764B">
        <w:rPr>
          <w:rStyle w:val="StyleUnderline"/>
          <w:rFonts w:asciiTheme="majorHAnsi" w:hAnsiTheme="majorHAnsi" w:cstheme="majorHAnsi"/>
        </w:rPr>
        <w:t xml:space="preserve">. While they are much further away than the Moon, </w:t>
      </w:r>
      <w:r w:rsidRPr="008A764B">
        <w:rPr>
          <w:rStyle w:val="Emphasis"/>
          <w:rFonts w:asciiTheme="majorHAnsi" w:hAnsiTheme="majorHAnsi" w:cstheme="majorHAnsi"/>
          <w:highlight w:val="green"/>
        </w:rPr>
        <w:t>many of them could be reached using less energy</w:t>
      </w:r>
      <w:r w:rsidRPr="008A764B">
        <w:rPr>
          <w:rStyle w:val="StyleUnderline"/>
          <w:rFonts w:asciiTheme="majorHAnsi" w:hAnsiTheme="majorHAnsi" w:cstheme="majorHAnsi"/>
        </w:rPr>
        <w:t xml:space="preserve"> — and some are even small enough to make it technically possible to tow them to Earth orbit for mining.</w:t>
      </w:r>
    </w:p>
    <w:p w:rsidR="00DA14AF" w:rsidRPr="008A764B" w:rsidRDefault="00DA14AF" w:rsidP="00DA14AF">
      <w:pPr>
        <w:rPr>
          <w:rFonts w:asciiTheme="majorHAnsi" w:hAnsiTheme="majorHAnsi" w:cstheme="majorHAnsi"/>
          <w:sz w:val="16"/>
          <w:szCs w:val="16"/>
        </w:rPr>
      </w:pPr>
      <w:r w:rsidRPr="008A764B">
        <w:rPr>
          <w:rFonts w:asciiTheme="majorHAnsi" w:hAnsiTheme="majorHAnsi" w:cstheme="majorHAnsi"/>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rsidR="00DA14AF" w:rsidRPr="008A764B" w:rsidRDefault="00DA14AF" w:rsidP="00DA14AF">
      <w:pPr>
        <w:rPr>
          <w:rFonts w:asciiTheme="majorHAnsi" w:hAnsiTheme="majorHAnsi" w:cstheme="majorHAnsi"/>
          <w:sz w:val="16"/>
          <w:szCs w:val="16"/>
        </w:rPr>
      </w:pPr>
      <w:r w:rsidRPr="008A764B">
        <w:rPr>
          <w:rFonts w:asciiTheme="majorHAnsi" w:hAnsiTheme="majorHAnsi" w:cstheme="majorHAnsi"/>
          <w:sz w:val="16"/>
          <w:szCs w:val="16"/>
        </w:rPr>
        <w:t>Technology Is the Difference</w:t>
      </w:r>
    </w:p>
    <w:p w:rsidR="00DA14AF" w:rsidRPr="008A764B" w:rsidRDefault="00DA14AF" w:rsidP="00DA14AF">
      <w:pPr>
        <w:rPr>
          <w:rFonts w:asciiTheme="majorHAnsi" w:hAnsiTheme="majorHAnsi" w:cstheme="majorHAnsi"/>
          <w:sz w:val="16"/>
          <w:szCs w:val="16"/>
        </w:rPr>
      </w:pPr>
      <w:r w:rsidRPr="008A764B">
        <w:rPr>
          <w:rFonts w:asciiTheme="majorHAnsi" w:hAnsiTheme="majorHAnsi" w:cstheme="majorHAnsi"/>
          <w:sz w:val="16"/>
          <w:szCs w:val="16"/>
        </w:rPr>
        <w:t xml:space="preserve">The prospects for </w:t>
      </w:r>
      <w:r w:rsidRPr="008A764B">
        <w:rPr>
          <w:rStyle w:val="Emphasis"/>
          <w:rFonts w:asciiTheme="majorHAnsi" w:hAnsiTheme="majorHAnsi" w:cstheme="majorHAnsi"/>
          <w:highlight w:val="green"/>
        </w:rPr>
        <w:t>space mining</w:t>
      </w:r>
      <w:r w:rsidRPr="008A764B">
        <w:rPr>
          <w:rFonts w:asciiTheme="majorHAnsi" w:hAnsiTheme="majorHAnsi" w:cstheme="majorHAnsi"/>
          <w:sz w:val="16"/>
          <w:szCs w:val="16"/>
        </w:rPr>
        <w:t xml:space="preserve"> are </w:t>
      </w:r>
      <w:r w:rsidRPr="008A764B">
        <w:rPr>
          <w:rStyle w:val="Emphasis"/>
          <w:rFonts w:asciiTheme="majorHAnsi" w:hAnsiTheme="majorHAnsi" w:cstheme="majorHAnsi"/>
          <w:highlight w:val="green"/>
        </w:rPr>
        <w:t>being driven by technological advances</w:t>
      </w:r>
      <w:r w:rsidRPr="008A764B">
        <w:rPr>
          <w:rFonts w:asciiTheme="majorHAnsi" w:hAnsiTheme="majorHAnsi" w:cstheme="majorHAnsi"/>
          <w:sz w:val="16"/>
          <w:szCs w:val="16"/>
        </w:rPr>
        <w:t xml:space="preserve"> across the space industry. </w:t>
      </w:r>
      <w:r w:rsidRPr="008A764B">
        <w:rPr>
          <w:rStyle w:val="StyleUnderline"/>
          <w:rFonts w:asciiTheme="majorHAnsi" w:hAnsiTheme="majorHAnsi" w:cstheme="majorHAnsi"/>
          <w:sz w:val="16"/>
          <w:szCs w:val="16"/>
        </w:rPr>
        <w:t>The rise of reusable rocket components and the now-widespread use of off-the-shelf parts are lowering both launch and operations costs</w:t>
      </w:r>
      <w:r w:rsidRPr="008A764B">
        <w:rPr>
          <w:rFonts w:asciiTheme="majorHAnsi" w:hAnsiTheme="majorHAnsi" w:cstheme="majorHAnsi"/>
          <w:sz w:val="16"/>
          <w:szCs w:val="16"/>
        </w:rPr>
        <w:t xml:space="preserve">. Once limited to government contract missions and the delivery of telecom satellites to orbit, </w:t>
      </w:r>
      <w:r w:rsidRPr="008A764B">
        <w:rPr>
          <w:rStyle w:val="StyleUnderline"/>
          <w:rFonts w:asciiTheme="majorHAnsi" w:hAnsiTheme="majorHAnsi" w:cstheme="majorHAnsi"/>
          <w:sz w:val="16"/>
          <w:szCs w:val="16"/>
        </w:rPr>
        <w:t xml:space="preserve">private firms are now emerging as leaders in developing “NewSpace” activities — a catch-all term for endeavors including orbital tourism, orbital manufacturing and mini-satellites providing specialized services. The space sector, with a market capitalization of $400 billion, could grow to as much as $1 trillion by 2040 </w:t>
      </w:r>
      <w:r w:rsidRPr="008A764B">
        <w:rPr>
          <w:rFonts w:asciiTheme="majorHAnsi" w:hAnsiTheme="majorHAnsi" w:cstheme="majorHAnsi"/>
          <w:sz w:val="16"/>
          <w:szCs w:val="16"/>
        </w:rPr>
        <w:t>as private investment soars.</w:t>
      </w:r>
      <w:r w:rsidRPr="008A764B">
        <w:rPr>
          <w:rFonts w:asciiTheme="majorHAnsi" w:hAnsiTheme="majorHAnsi" w:cstheme="majorHAnsi"/>
          <w:sz w:val="16"/>
          <w:szCs w:val="16"/>
        </w:rPr>
        <w:tab/>
      </w:r>
    </w:p>
    <w:p w:rsidR="00DA14AF" w:rsidRPr="008A764B" w:rsidRDefault="00DA14AF" w:rsidP="00DA14AF">
      <w:pPr>
        <w:rPr>
          <w:rFonts w:asciiTheme="majorHAnsi" w:hAnsiTheme="majorHAnsi" w:cstheme="majorHAnsi"/>
          <w:sz w:val="16"/>
          <w:szCs w:val="16"/>
        </w:rPr>
      </w:pPr>
      <w:r w:rsidRPr="008A764B">
        <w:rPr>
          <w:rFonts w:asciiTheme="majorHAnsi" w:hAnsiTheme="majorHAnsi" w:cstheme="majorHAnsi"/>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rsidR="00DA14AF" w:rsidRPr="008A764B" w:rsidRDefault="00DA14AF" w:rsidP="00DA14AF">
      <w:pPr>
        <w:rPr>
          <w:rFonts w:asciiTheme="majorHAnsi" w:hAnsiTheme="majorHAnsi" w:cstheme="majorHAnsi"/>
          <w:sz w:val="16"/>
        </w:rPr>
      </w:pPr>
      <w:r w:rsidRPr="008A764B">
        <w:rPr>
          <w:rFonts w:asciiTheme="majorHAnsi" w:hAnsiTheme="majorHAnsi" w:cstheme="majorHAnsi"/>
          <w:sz w:val="16"/>
        </w:rPr>
        <w:t xml:space="preserve">For the time being, scientific samples remain the goal of mining. </w:t>
      </w:r>
      <w:r w:rsidRPr="008A764B">
        <w:rPr>
          <w:rStyle w:val="StyleUnderline"/>
          <w:rFonts w:asciiTheme="majorHAnsi" w:hAnsiTheme="majorHAnsi" w:cstheme="majorHAnsi"/>
        </w:rPr>
        <w:t>Last October</w:t>
      </w:r>
      <w:r w:rsidRPr="008A764B">
        <w:rPr>
          <w:rStyle w:val="Emphasis"/>
          <w:rFonts w:asciiTheme="majorHAnsi" w:hAnsiTheme="majorHAnsi" w:cstheme="majorHAnsi"/>
        </w:rPr>
        <w:t>, NASA’s OSIRIS-REx mission</w:t>
      </w:r>
      <w:r w:rsidRPr="008A764B">
        <w:rPr>
          <w:rStyle w:val="StyleUnderline"/>
          <w:rFonts w:asciiTheme="majorHAnsi" w:hAnsiTheme="majorHAnsi" w:cstheme="majorHAnsi"/>
        </w:rPr>
        <w:t xml:space="preserve"> — due to return to Earth in </w:t>
      </w:r>
      <w:r w:rsidRPr="008A764B">
        <w:rPr>
          <w:rStyle w:val="Emphasis"/>
          <w:rFonts w:asciiTheme="majorHAnsi" w:hAnsiTheme="majorHAnsi" w:cstheme="majorHAnsi"/>
        </w:rPr>
        <w:t xml:space="preserve">2023 </w:t>
      </w:r>
      <w:r w:rsidRPr="008A764B">
        <w:rPr>
          <w:rStyle w:val="StyleUnderline"/>
          <w:rFonts w:asciiTheme="majorHAnsi" w:hAnsiTheme="majorHAnsi" w:cstheme="majorHAnsi"/>
        </w:rPr>
        <w:t xml:space="preserve">— collected a small amount of material from the asteroid Bennu. In December, </w:t>
      </w:r>
      <w:r w:rsidRPr="008A764B">
        <w:rPr>
          <w:rStyle w:val="Emphasis"/>
          <w:rFonts w:asciiTheme="majorHAnsi" w:hAnsiTheme="majorHAnsi" w:cstheme="majorHAnsi"/>
        </w:rPr>
        <w:t>Japan returned a sample</w:t>
      </w:r>
      <w:r w:rsidRPr="008A764B">
        <w:rPr>
          <w:rStyle w:val="StyleUnderline"/>
          <w:rFonts w:asciiTheme="majorHAnsi" w:hAnsiTheme="majorHAnsi" w:cstheme="majorHAnsi"/>
        </w:rPr>
        <w:t xml:space="preserve"> of the asteroid Ryugu with the Hayabusa2 spacecraft. And several weeks later, </w:t>
      </w:r>
      <w:r w:rsidRPr="008A764B">
        <w:rPr>
          <w:rStyle w:val="Emphasis"/>
          <w:rFonts w:asciiTheme="majorHAnsi" w:hAnsiTheme="majorHAnsi" w:cstheme="majorHAnsi"/>
        </w:rPr>
        <w:t>China’s Chang’e 5 mission returned the first lunar samples</w:t>
      </w:r>
      <w:r w:rsidRPr="008A764B">
        <w:rPr>
          <w:rStyle w:val="StyleUnderline"/>
          <w:rFonts w:asciiTheme="majorHAnsi" w:hAnsiTheme="majorHAnsi" w:cstheme="majorHAnsi"/>
        </w:rPr>
        <w:t xml:space="preserve"> since the 1970s.</w:t>
      </w:r>
    </w:p>
    <w:p w:rsidR="00DA14AF" w:rsidRPr="008A764B" w:rsidRDefault="00DA14AF" w:rsidP="00DA14AF">
      <w:pPr>
        <w:rPr>
          <w:rFonts w:asciiTheme="majorHAnsi" w:hAnsiTheme="majorHAnsi" w:cstheme="majorHAnsi"/>
          <w:sz w:val="16"/>
        </w:rPr>
      </w:pPr>
      <w:r w:rsidRPr="008A764B">
        <w:rPr>
          <w:rStyle w:val="Emphasis"/>
          <w:rFonts w:asciiTheme="majorHAnsi" w:hAnsiTheme="majorHAnsi" w:cstheme="majorHAnsi"/>
          <w:highlight w:val="green"/>
        </w:rPr>
        <w:t>Sample collection is accelerating</w:t>
      </w:r>
      <w:r w:rsidRPr="008A764B">
        <w:rPr>
          <w:rStyle w:val="Emphasis"/>
          <w:rFonts w:asciiTheme="majorHAnsi" w:hAnsiTheme="majorHAnsi" w:cstheme="majorHAnsi"/>
        </w:rPr>
        <w:t>, with recent missions targeting Mars</w:t>
      </w:r>
      <w:r w:rsidRPr="008A764B">
        <w:rPr>
          <w:rStyle w:val="StyleUnderline"/>
          <w:rFonts w:asciiTheme="majorHAnsi" w:hAnsiTheme="majorHAnsi" w:cstheme="majorHAnsi"/>
        </w:rPr>
        <w:t>.</w:t>
      </w:r>
      <w:r w:rsidRPr="008A764B">
        <w:rPr>
          <w:rFonts w:asciiTheme="majorHAnsi" w:hAnsiTheme="majorHAnsi" w:cstheme="majorHAnsi"/>
          <w:sz w:val="16"/>
        </w:rPr>
        <w:t xml:space="preserve">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spacecraft.It’s about as wide as the Eiffel Tower is tall and it could be where we obtain the elements needed to power bases on the moon, Mars or in orbit one day.</w:t>
      </w:r>
    </w:p>
    <w:p w:rsidR="00DA14AF" w:rsidRPr="008A764B" w:rsidRDefault="00DA14AF" w:rsidP="00DA14AF">
      <w:pPr>
        <w:rPr>
          <w:rFonts w:asciiTheme="majorHAnsi" w:hAnsiTheme="majorHAnsi" w:cstheme="majorHAnsi"/>
          <w:sz w:val="16"/>
        </w:rPr>
      </w:pPr>
    </w:p>
    <w:p w:rsidR="00DA14AF" w:rsidRPr="008A764B" w:rsidRDefault="00DA14AF" w:rsidP="00DA14AF">
      <w:pPr>
        <w:pStyle w:val="Heading4"/>
        <w:rPr>
          <w:rFonts w:asciiTheme="majorHAnsi" w:hAnsiTheme="majorHAnsi" w:cstheme="majorHAnsi"/>
        </w:rPr>
      </w:pPr>
      <w:r w:rsidRPr="008A764B">
        <w:rPr>
          <w:rFonts w:asciiTheme="majorHAnsi" w:hAnsiTheme="majorHAnsi" w:cstheme="majorHAnsi"/>
        </w:rPr>
        <w:t>Private entities are key to space mining – research, investment, and more</w:t>
      </w:r>
    </w:p>
    <w:p w:rsidR="00DA14AF" w:rsidRPr="008A764B" w:rsidRDefault="00DA14AF" w:rsidP="00DA14AF">
      <w:pPr>
        <w:rPr>
          <w:rFonts w:asciiTheme="majorHAnsi" w:hAnsiTheme="majorHAnsi" w:cstheme="majorHAnsi"/>
        </w:rPr>
      </w:pPr>
      <w:r w:rsidRPr="008A764B">
        <w:rPr>
          <w:rStyle w:val="Style13ptBold"/>
          <w:rFonts w:asciiTheme="majorHAnsi" w:hAnsiTheme="majorHAnsi" w:cstheme="majorHAnsi"/>
        </w:rPr>
        <w:t>Krishnan 20</w:t>
      </w:r>
      <w:r w:rsidRPr="008A764B">
        <w:rPr>
          <w:rFonts w:asciiTheme="majorHAnsi" w:hAnsiTheme="majorHAnsi" w:cstheme="majorHAnsi"/>
        </w:rPr>
        <w:t xml:space="preserve"> [C A Krishnan, 8-6-2020, "Space mining: Just around the corner?," Week, </w:t>
      </w:r>
      <w:hyperlink r:id="rId10" w:history="1">
        <w:r w:rsidRPr="008A764B">
          <w:rPr>
            <w:rStyle w:val="Hyperlink"/>
            <w:rFonts w:asciiTheme="majorHAnsi" w:hAnsiTheme="majorHAnsi" w:cstheme="majorHAnsi"/>
          </w:rPr>
          <w:t>https://www.theweek.in/news/sci-tech/2020/08/06/Space-mining-Just-around-the-corner.html</w:t>
        </w:r>
      </w:hyperlink>
      <w:r w:rsidRPr="008A764B">
        <w:rPr>
          <w:rFonts w:asciiTheme="majorHAnsi" w:hAnsiTheme="majorHAnsi" w:cstheme="majorHAnsi"/>
        </w:rPr>
        <w:t xml:space="preserve"> [accessed 12-6-21] lydia // rct LH</w:t>
      </w:r>
    </w:p>
    <w:p w:rsidR="00DA14AF" w:rsidRPr="008A764B" w:rsidRDefault="00DA14AF" w:rsidP="00DA14AF">
      <w:pPr>
        <w:rPr>
          <w:rFonts w:asciiTheme="majorHAnsi" w:hAnsiTheme="majorHAnsi" w:cstheme="majorHAnsi"/>
          <w:sz w:val="16"/>
          <w:szCs w:val="16"/>
        </w:rPr>
      </w:pPr>
      <w:r w:rsidRPr="008A764B">
        <w:rPr>
          <w:rFonts w:asciiTheme="majorHAnsi" w:hAnsiTheme="majorHAnsi" w:cstheme="majorHAnsi"/>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8A764B">
        <w:rPr>
          <w:rStyle w:val="Emphasis"/>
          <w:rFonts w:asciiTheme="majorHAnsi" w:hAnsiTheme="majorHAnsi" w:cstheme="majorHAnsi"/>
          <w:highlight w:val="green"/>
        </w:rPr>
        <w:t>Space is</w:t>
      </w:r>
      <w:r w:rsidRPr="008A764B">
        <w:rPr>
          <w:rStyle w:val="StyleUnderline"/>
          <w:rFonts w:asciiTheme="majorHAnsi" w:hAnsiTheme="majorHAnsi" w:cstheme="majorHAnsi"/>
        </w:rPr>
        <w:t xml:space="preserve"> increasingly being seen as </w:t>
      </w:r>
      <w:r w:rsidRPr="008A764B">
        <w:rPr>
          <w:rStyle w:val="Emphasis"/>
          <w:rFonts w:asciiTheme="majorHAnsi" w:hAnsiTheme="majorHAnsi" w:cstheme="majorHAnsi"/>
          <w:highlight w:val="green"/>
        </w:rPr>
        <w:t>a treasure trove of precious minerals</w:t>
      </w:r>
      <w:r w:rsidRPr="008A764B">
        <w:rPr>
          <w:rFonts w:asciiTheme="majorHAnsi" w:hAnsiTheme="majorHAnsi" w:cstheme="majorHAnsi"/>
          <w:sz w:val="16"/>
          <w:szCs w:val="16"/>
        </w:rPr>
        <w:t xml:space="preserve"> and also a place for future human habitation beyond the earth. </w:t>
      </w:r>
      <w:r w:rsidRPr="008A764B">
        <w:rPr>
          <w:rStyle w:val="StyleUnderline"/>
          <w:rFonts w:asciiTheme="majorHAnsi" w:hAnsiTheme="majorHAnsi" w:cstheme="majorHAnsi"/>
          <w:highlight w:val="green"/>
        </w:rPr>
        <w:t>Global private space industry investors believe</w:t>
      </w:r>
      <w:r w:rsidRPr="008A764B">
        <w:rPr>
          <w:rStyle w:val="StyleUnderline"/>
          <w:rFonts w:asciiTheme="majorHAnsi" w:hAnsiTheme="majorHAnsi" w:cstheme="majorHAnsi"/>
        </w:rPr>
        <w:t xml:space="preserve"> that </w:t>
      </w:r>
      <w:r w:rsidRPr="008A764B">
        <w:rPr>
          <w:rStyle w:val="StyleUnderline"/>
          <w:rFonts w:asciiTheme="majorHAnsi" w:hAnsiTheme="majorHAnsi" w:cstheme="majorHAnsi"/>
          <w:highlight w:val="green"/>
        </w:rPr>
        <w:t>space mining has</w:t>
      </w:r>
      <w:r w:rsidRPr="008A764B">
        <w:rPr>
          <w:rStyle w:val="StyleUnderline"/>
          <w:rFonts w:asciiTheme="majorHAnsi" w:hAnsiTheme="majorHAnsi" w:cstheme="majorHAnsi"/>
        </w:rPr>
        <w:t xml:space="preserve"> the </w:t>
      </w:r>
      <w:r w:rsidRPr="008A764B">
        <w:rPr>
          <w:rStyle w:val="StyleUnderline"/>
          <w:rFonts w:asciiTheme="majorHAnsi" w:hAnsiTheme="majorHAnsi" w:cstheme="majorHAnsi"/>
          <w:highlight w:val="green"/>
        </w:rPr>
        <w:t>potential to shape</w:t>
      </w:r>
      <w:r w:rsidRPr="008A764B">
        <w:rPr>
          <w:rStyle w:val="StyleUnderline"/>
          <w:rFonts w:asciiTheme="majorHAnsi" w:hAnsiTheme="majorHAnsi" w:cstheme="majorHAnsi"/>
        </w:rPr>
        <w:t xml:space="preserve"> and define </w:t>
      </w:r>
      <w:r w:rsidRPr="008A764B">
        <w:rPr>
          <w:rStyle w:val="StyleUnderline"/>
          <w:rFonts w:asciiTheme="majorHAnsi" w:hAnsiTheme="majorHAnsi" w:cstheme="majorHAnsi"/>
          <w:highlight w:val="green"/>
        </w:rPr>
        <w:t>the 21st Century</w:t>
      </w:r>
      <w:r w:rsidRPr="008A764B">
        <w:rPr>
          <w:rStyle w:val="StyleUnderline"/>
          <w:rFonts w:asciiTheme="majorHAnsi" w:hAnsiTheme="majorHAnsi" w:cstheme="majorHAnsi"/>
        </w:rPr>
        <w:t xml:space="preserve">. </w:t>
      </w:r>
      <w:r w:rsidRPr="008A764B">
        <w:rPr>
          <w:rFonts w:asciiTheme="majorHAnsi" w:hAnsiTheme="majorHAnsi" w:cstheme="majorHAnsi"/>
          <w:sz w:val="16"/>
          <w:szCs w:val="16"/>
        </w:rPr>
        <w:t>NASA estimates that the 'Asteroid belt’ holds minerals worth quintillion of dollars. American astrophysicist Neil Degrasse Tyson believes, “</w:t>
      </w:r>
      <w:r w:rsidRPr="008A764B">
        <w:rPr>
          <w:rStyle w:val="StyleUnderline"/>
          <w:rFonts w:asciiTheme="majorHAnsi" w:hAnsiTheme="majorHAnsi" w:cstheme="majorHAnsi"/>
          <w:highlight w:val="green"/>
        </w:rPr>
        <w:t>The first trillioners will be those who mine asteroids</w:t>
      </w:r>
      <w:r w:rsidRPr="008A764B">
        <w:rPr>
          <w:rFonts w:asciiTheme="majorHAnsi" w:hAnsiTheme="majorHAnsi" w:cstheme="majorHAnsi"/>
          <w:sz w:val="16"/>
          <w:szCs w:val="16"/>
        </w:rPr>
        <w:t xml:space="preserve">”. The “Main Asteroid Belt” is located between the orbits of Mars and Jupiter, about 450 to 650 million Kilometers from earth, with million asteroids in it. Over the decades, apart from Moon and Mars, governments and </w:t>
      </w:r>
      <w:r w:rsidRPr="008A764B">
        <w:rPr>
          <w:rStyle w:val="StyleUnderline"/>
          <w:rFonts w:asciiTheme="majorHAnsi" w:hAnsiTheme="majorHAnsi" w:cstheme="majorHAnsi"/>
          <w:highlight w:val="green"/>
        </w:rPr>
        <w:t>private agencies</w:t>
      </w:r>
      <w:r w:rsidRPr="008A764B">
        <w:rPr>
          <w:rStyle w:val="StyleUnderline"/>
          <w:rFonts w:asciiTheme="majorHAnsi" w:hAnsiTheme="majorHAnsi" w:cstheme="majorHAnsi"/>
        </w:rPr>
        <w:t xml:space="preserve"> have been </w:t>
      </w:r>
      <w:r w:rsidRPr="008A764B">
        <w:rPr>
          <w:rStyle w:val="StyleUnderline"/>
          <w:rFonts w:asciiTheme="majorHAnsi" w:hAnsiTheme="majorHAnsi" w:cstheme="majorHAnsi"/>
          <w:highlight w:val="green"/>
        </w:rPr>
        <w:t>carrying</w:t>
      </w:r>
      <w:r w:rsidRPr="008A764B">
        <w:rPr>
          <w:rStyle w:val="StyleUnderline"/>
          <w:rFonts w:asciiTheme="majorHAnsi" w:hAnsiTheme="majorHAnsi" w:cstheme="majorHAnsi"/>
        </w:rPr>
        <w:t xml:space="preserve"> out </w:t>
      </w:r>
      <w:r w:rsidRPr="008A764B">
        <w:rPr>
          <w:rStyle w:val="StyleUnderline"/>
          <w:rFonts w:asciiTheme="majorHAnsi" w:hAnsiTheme="majorHAnsi" w:cstheme="majorHAnsi"/>
          <w:highlight w:val="green"/>
        </w:rPr>
        <w:t>extensive research</w:t>
      </w:r>
      <w:r w:rsidRPr="008A764B">
        <w:rPr>
          <w:rStyle w:val="StyleUnderline"/>
          <w:rFonts w:asciiTheme="majorHAnsi" w:hAnsiTheme="majorHAnsi" w:cstheme="majorHAnsi"/>
        </w:rPr>
        <w:t xml:space="preserve"> and studying </w:t>
      </w:r>
      <w:r w:rsidRPr="008A764B">
        <w:rPr>
          <w:rStyle w:val="StyleUnderline"/>
          <w:rFonts w:asciiTheme="majorHAnsi" w:hAnsiTheme="majorHAnsi" w:cstheme="majorHAnsi"/>
          <w:highlight w:val="green"/>
        </w:rPr>
        <w:t>asteroids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for</w:t>
      </w:r>
      <w:r w:rsidRPr="008A764B">
        <w:rPr>
          <w:rStyle w:val="StyleUnderline"/>
          <w:rFonts w:asciiTheme="majorHAnsi" w:hAnsiTheme="majorHAnsi" w:cstheme="majorHAnsi"/>
        </w:rPr>
        <w:t xml:space="preserve"> their composition, possibility of </w:t>
      </w:r>
      <w:r w:rsidRPr="008A764B">
        <w:rPr>
          <w:rStyle w:val="StyleUnderline"/>
          <w:rFonts w:asciiTheme="majorHAnsi" w:hAnsiTheme="majorHAnsi" w:cstheme="majorHAnsi"/>
          <w:highlight w:val="green"/>
        </w:rPr>
        <w:t>mining them</w:t>
      </w:r>
      <w:r w:rsidRPr="008A764B">
        <w:rPr>
          <w:rStyle w:val="StyleUnderline"/>
          <w:rFonts w:asciiTheme="majorHAnsi" w:hAnsiTheme="majorHAnsi" w:cstheme="majorHAnsi"/>
        </w:rPr>
        <w:t xml:space="preserve"> and their mining value</w:t>
      </w:r>
      <w:r w:rsidRPr="008A764B">
        <w:rPr>
          <w:rFonts w:asciiTheme="majorHAnsi" w:hAnsiTheme="majorHAnsi" w:cstheme="majorHAnsi"/>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8A764B">
        <w:rPr>
          <w:rStyle w:val="StyleUnderline"/>
          <w:rFonts w:asciiTheme="majorHAnsi" w:hAnsiTheme="majorHAnsi" w:cstheme="majorHAnsi"/>
        </w:rPr>
        <w:t xml:space="preserve">global </w:t>
      </w:r>
      <w:r w:rsidRPr="008A764B">
        <w:rPr>
          <w:rStyle w:val="StyleUnderline"/>
          <w:rFonts w:asciiTheme="majorHAnsi" w:hAnsiTheme="majorHAnsi" w:cstheme="majorHAnsi"/>
          <w:highlight w:val="green"/>
        </w:rPr>
        <w:t>space industry investors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are focusing on</w:t>
      </w:r>
      <w:r w:rsidRPr="008A764B">
        <w:rPr>
          <w:rStyle w:val="StyleUnderline"/>
          <w:rFonts w:asciiTheme="majorHAnsi" w:hAnsiTheme="majorHAnsi" w:cstheme="majorHAnsi"/>
        </w:rPr>
        <w:t xml:space="preserve"> keeping </w:t>
      </w:r>
      <w:r w:rsidRPr="008A764B">
        <w:rPr>
          <w:rStyle w:val="StyleUnderline"/>
          <w:rFonts w:asciiTheme="majorHAnsi" w:hAnsiTheme="majorHAnsi" w:cstheme="majorHAnsi"/>
          <w:highlight w:val="green"/>
        </w:rPr>
        <w:t>mined space resources</w:t>
      </w:r>
      <w:r w:rsidRPr="008A764B">
        <w:rPr>
          <w:rStyle w:val="StyleUnderline"/>
          <w:rFonts w:asciiTheme="majorHAnsi" w:hAnsiTheme="majorHAnsi" w:cstheme="majorHAnsi"/>
        </w:rPr>
        <w:t xml:space="preserve"> in space itself for ‘in situ resource utilisation’</w:t>
      </w:r>
      <w:r w:rsidRPr="008A764B">
        <w:rPr>
          <w:rFonts w:asciiTheme="majorHAnsi" w:hAnsiTheme="majorHAnsi" w:cstheme="majorHAnsi"/>
          <w:sz w:val="16"/>
          <w:szCs w:val="16"/>
        </w:rPr>
        <w:t xml:space="preserve">. Availability of water on the Moon, Mars and asteroids offer very attractive prospects; apart from being </w:t>
      </w:r>
      <w:r w:rsidRPr="008A764B">
        <w:rPr>
          <w:rStyle w:val="Emphasis"/>
          <w:rFonts w:asciiTheme="majorHAnsi" w:hAnsiTheme="majorHAnsi" w:cstheme="majorHAnsi"/>
          <w:highlight w:val="green"/>
        </w:rPr>
        <w:t>crucial for supporting life</w:t>
      </w:r>
      <w:r w:rsidRPr="008A764B">
        <w:rPr>
          <w:rFonts w:asciiTheme="majorHAnsi" w:hAnsiTheme="majorHAnsi" w:cstheme="majorHAnsi"/>
          <w:sz w:val="16"/>
          <w:szCs w:val="16"/>
        </w:rPr>
        <w:t xml:space="preserve"> and growing food, it also opens the possibility of using its constituents, hydrogen and oxygen, for making rocket fuel. Today, the possibility of manufacturing tools and even building habitats on Moon or Mars with the help of 3D printers using </w:t>
      </w:r>
      <w:r w:rsidRPr="008A764B">
        <w:rPr>
          <w:rStyle w:val="Emphasis"/>
          <w:rFonts w:asciiTheme="majorHAnsi" w:hAnsiTheme="majorHAnsi" w:cstheme="majorHAnsi"/>
          <w:highlight w:val="green"/>
        </w:rPr>
        <w:t>iron, nickel, cobalt, gold, platinum, and iridium etc which are available on the Moon</w:t>
      </w:r>
      <w:r w:rsidRPr="008A764B">
        <w:rPr>
          <w:rFonts w:asciiTheme="majorHAnsi" w:hAnsiTheme="majorHAnsi" w:cstheme="majorHAnsi"/>
          <w:sz w:val="16"/>
          <w:szCs w:val="16"/>
        </w:rPr>
        <w:t xml:space="preserve">,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w:t>
      </w:r>
      <w:r w:rsidRPr="00243042">
        <w:rPr>
          <w:rFonts w:asciiTheme="majorHAnsi" w:hAnsiTheme="majorHAnsi" w:cstheme="majorHAnsi"/>
          <w:sz w:val="16"/>
          <w:szCs w:val="16"/>
        </w:rPr>
        <w:t xml:space="preserve">Similarly, </w:t>
      </w:r>
      <w:r w:rsidRPr="00243042">
        <w:rPr>
          <w:rStyle w:val="StyleUnderline"/>
          <w:rFonts w:asciiTheme="majorHAnsi" w:hAnsiTheme="majorHAnsi" w:cstheme="majorHAnsi"/>
        </w:rPr>
        <w:t>there is a new community of customers who are already looking for buying propellant in space. American space launch</w:t>
      </w:r>
      <w:r w:rsidRPr="008A764B">
        <w:rPr>
          <w:rStyle w:val="StyleUnderline"/>
          <w:rFonts w:asciiTheme="majorHAnsi" w:hAnsiTheme="majorHAnsi" w:cstheme="majorHAnsi"/>
        </w:rPr>
        <w:t xml:space="preserve"> provider, United Launch Alliance (ULA), a Lockheed Martin and Boeing joint venture that provides launch rockets, has made it known that, ULA is willing to pay about $ 3000 a Kg for propellant in low earth orbit</w:t>
      </w:r>
      <w:r w:rsidRPr="008A764B">
        <w:rPr>
          <w:rFonts w:asciiTheme="majorHAnsi" w:hAnsiTheme="majorHAnsi" w:cstheme="majorHAnsi"/>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8A764B">
        <w:rPr>
          <w:rStyle w:val="StyleUnderline"/>
          <w:rFonts w:asciiTheme="majorHAnsi" w:hAnsiTheme="majorHAnsi" w:cstheme="majorHAnsi"/>
          <w:highlight w:val="green"/>
        </w:rPr>
        <w:t>private players</w:t>
      </w:r>
      <w:r w:rsidRPr="008A764B">
        <w:rPr>
          <w:rStyle w:val="StyleUnderline"/>
          <w:rFonts w:asciiTheme="majorHAnsi" w:hAnsiTheme="majorHAnsi" w:cstheme="majorHAnsi"/>
        </w:rPr>
        <w:t xml:space="preserve"> has </w:t>
      </w:r>
      <w:r w:rsidRPr="008A764B">
        <w:rPr>
          <w:rStyle w:val="Emphasis"/>
          <w:rFonts w:asciiTheme="majorHAnsi" w:hAnsiTheme="majorHAnsi" w:cstheme="majorHAnsi"/>
          <w:highlight w:val="green"/>
        </w:rPr>
        <w:t>reduced the investment burden</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and greatly enhanced</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the</w:t>
      </w:r>
      <w:r w:rsidRPr="008A764B">
        <w:rPr>
          <w:rStyle w:val="StyleUnderline"/>
          <w:rFonts w:asciiTheme="majorHAnsi" w:hAnsiTheme="majorHAnsi" w:cstheme="majorHAnsi"/>
        </w:rPr>
        <w:t xml:space="preserve"> width and </w:t>
      </w:r>
      <w:r w:rsidRPr="008A764B">
        <w:rPr>
          <w:rStyle w:val="StyleUnderline"/>
          <w:rFonts w:asciiTheme="majorHAnsi" w:hAnsiTheme="majorHAnsi" w:cstheme="majorHAnsi"/>
          <w:highlight w:val="green"/>
        </w:rPr>
        <w:t>pace of innovation</w:t>
      </w:r>
      <w:r w:rsidRPr="008A764B">
        <w:rPr>
          <w:rStyle w:val="StyleUnderline"/>
          <w:rFonts w:asciiTheme="majorHAnsi" w:hAnsiTheme="majorHAnsi" w:cstheme="majorHAnsi"/>
        </w:rPr>
        <w:t>. It is believed that launch of the first asteroid mining vehicle as well as setting up of the first fuelling stations on the Moon and in low earth orbit could become a reality within a decade</w:t>
      </w:r>
      <w:r w:rsidRPr="008A764B">
        <w:rPr>
          <w:rFonts w:asciiTheme="majorHAnsi" w:hAnsiTheme="majorHAnsi" w:cstheme="majorHAnsi"/>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rsidR="00DA14AF" w:rsidRPr="008A764B" w:rsidRDefault="00DA14AF" w:rsidP="00DA14AF">
      <w:pPr>
        <w:rPr>
          <w:rStyle w:val="Style13ptBold"/>
          <w:rFonts w:asciiTheme="majorHAnsi" w:hAnsiTheme="majorHAnsi" w:cstheme="majorHAnsi"/>
          <w:b w:val="0"/>
          <w:sz w:val="16"/>
          <w:szCs w:val="16"/>
        </w:rPr>
      </w:pPr>
    </w:p>
    <w:p w:rsidR="00DA14AF" w:rsidRPr="008A764B" w:rsidRDefault="00DA14AF" w:rsidP="00DA14AF">
      <w:pPr>
        <w:pStyle w:val="Heading4"/>
        <w:rPr>
          <w:rFonts w:asciiTheme="majorHAnsi" w:hAnsiTheme="majorHAnsi" w:cstheme="majorHAnsi"/>
        </w:rPr>
      </w:pPr>
      <w:r w:rsidRPr="008A764B">
        <w:rPr>
          <w:rFonts w:asciiTheme="majorHAnsi" w:hAnsiTheme="majorHAnsi" w:cstheme="majorHAnsi"/>
        </w:rPr>
        <w:t xml:space="preserve">Commercial mining solves </w:t>
      </w:r>
      <w:r w:rsidRPr="008A764B">
        <w:rPr>
          <w:rFonts w:asciiTheme="majorHAnsi" w:hAnsiTheme="majorHAnsi" w:cstheme="majorHAnsi"/>
          <w:u w:val="single"/>
        </w:rPr>
        <w:t>extinction</w:t>
      </w:r>
      <w:r w:rsidRPr="008A764B">
        <w:rPr>
          <w:rFonts w:asciiTheme="majorHAnsi" w:hAnsiTheme="majorHAnsi" w:cstheme="majorHAnsi"/>
        </w:rPr>
        <w:t xml:space="preserve"> from </w:t>
      </w:r>
      <w:r w:rsidRPr="008A764B">
        <w:rPr>
          <w:rFonts w:asciiTheme="majorHAnsi" w:hAnsiTheme="majorHAnsi" w:cstheme="majorHAnsi"/>
          <w:u w:val="single"/>
        </w:rPr>
        <w:t>scarcity</w:t>
      </w:r>
      <w:r w:rsidRPr="008A764B">
        <w:rPr>
          <w:rFonts w:asciiTheme="majorHAnsi" w:hAnsiTheme="majorHAnsi" w:cstheme="majorHAnsi"/>
        </w:rPr>
        <w:t xml:space="preserve">, </w:t>
      </w:r>
      <w:r w:rsidRPr="008A764B">
        <w:rPr>
          <w:rFonts w:asciiTheme="majorHAnsi" w:hAnsiTheme="majorHAnsi" w:cstheme="majorHAnsi"/>
          <w:u w:val="single"/>
        </w:rPr>
        <w:t>climate</w:t>
      </w:r>
      <w:r w:rsidRPr="008A764B">
        <w:rPr>
          <w:rFonts w:asciiTheme="majorHAnsi" w:hAnsiTheme="majorHAnsi" w:cstheme="majorHAnsi"/>
        </w:rPr>
        <w:t xml:space="preserve">, </w:t>
      </w:r>
      <w:r w:rsidRPr="008A764B">
        <w:rPr>
          <w:rFonts w:asciiTheme="majorHAnsi" w:hAnsiTheme="majorHAnsi" w:cstheme="majorHAnsi"/>
          <w:u w:val="single"/>
        </w:rPr>
        <w:t>terror</w:t>
      </w:r>
      <w:r w:rsidRPr="008A764B">
        <w:rPr>
          <w:rFonts w:asciiTheme="majorHAnsi" w:hAnsiTheme="majorHAnsi" w:cstheme="majorHAnsi"/>
        </w:rPr>
        <w:t xml:space="preserve">, </w:t>
      </w:r>
      <w:r w:rsidRPr="008A764B">
        <w:rPr>
          <w:rFonts w:asciiTheme="majorHAnsi" w:hAnsiTheme="majorHAnsi" w:cstheme="majorHAnsi"/>
          <w:u w:val="single"/>
        </w:rPr>
        <w:t>war</w:t>
      </w:r>
      <w:r w:rsidRPr="008A764B">
        <w:rPr>
          <w:rFonts w:asciiTheme="majorHAnsi" w:hAnsiTheme="majorHAnsi" w:cstheme="majorHAnsi"/>
        </w:rPr>
        <w:t xml:space="preserve">, and </w:t>
      </w:r>
      <w:r w:rsidRPr="008A764B">
        <w:rPr>
          <w:rFonts w:asciiTheme="majorHAnsi" w:hAnsiTheme="majorHAnsi" w:cstheme="majorHAnsi"/>
          <w:u w:val="single"/>
        </w:rPr>
        <w:t>disease</w:t>
      </w:r>
      <w:r w:rsidRPr="008A764B">
        <w:rPr>
          <w:rFonts w:asciiTheme="majorHAnsi" w:hAnsiTheme="majorHAnsi" w:cstheme="majorHAnsi"/>
        </w:rPr>
        <w:t xml:space="preserve"> – solves the aff.</w:t>
      </w:r>
    </w:p>
    <w:p w:rsidR="00DA14AF" w:rsidRPr="008A764B" w:rsidRDefault="00DA14AF" w:rsidP="00DA14AF">
      <w:pPr>
        <w:rPr>
          <w:rFonts w:asciiTheme="majorHAnsi" w:hAnsiTheme="majorHAnsi" w:cstheme="majorHAnsi"/>
        </w:rPr>
      </w:pPr>
      <w:r w:rsidRPr="008A764B">
        <w:rPr>
          <w:rStyle w:val="Style13ptBold"/>
          <w:rFonts w:asciiTheme="majorHAnsi" w:hAnsiTheme="majorHAnsi" w:cstheme="majorHAnsi"/>
        </w:rPr>
        <w:t>Pelton 17</w:t>
      </w:r>
      <w:r w:rsidRPr="008A764B">
        <w:rPr>
          <w:rFonts w:asciiTheme="majorHAnsi" w:hAnsiTheme="majorHAnsi" w:cstheme="majorHAnsi"/>
        </w:rPr>
        <w:t>—(Director Emeritus of the Space and Advanced Communications Research Institute at George Washington University, PHD in IR from Georgetown). Pelton, Joseph N. 2017. The New Gold Rush: The Riches of Space Beckon! Springer. Accessed 8/30/19.</w:t>
      </w:r>
    </w:p>
    <w:p w:rsidR="00DA14AF" w:rsidRPr="008A764B" w:rsidRDefault="00DA14AF" w:rsidP="00DA14AF">
      <w:pPr>
        <w:rPr>
          <w:rFonts w:asciiTheme="majorHAnsi" w:hAnsiTheme="majorHAnsi" w:cstheme="majorHAnsi"/>
          <w:sz w:val="12"/>
        </w:rPr>
      </w:pPr>
      <w:r w:rsidRPr="008A764B">
        <w:rPr>
          <w:rStyle w:val="StyleUnderline"/>
          <w:rFonts w:asciiTheme="majorHAnsi" w:hAnsiTheme="majorHAnsi" w:cstheme="majorHAnsi"/>
        </w:rPr>
        <w:t xml:space="preserve">Are </w:t>
      </w:r>
      <w:r w:rsidRPr="008A764B">
        <w:rPr>
          <w:rFonts w:asciiTheme="majorHAnsi" w:hAnsiTheme="majorHAnsi" w:cstheme="majorHAnsi"/>
          <w:sz w:val="12"/>
        </w:rPr>
        <w:t>We</w:t>
      </w:r>
      <w:r w:rsidRPr="008A764B">
        <w:rPr>
          <w:rStyle w:val="StyleUnderline"/>
          <w:rFonts w:asciiTheme="majorHAnsi" w:hAnsiTheme="majorHAnsi" w:cstheme="majorHAnsi"/>
        </w:rPr>
        <w:t xml:space="preserve"> Humans Doomed to </w:t>
      </w:r>
      <w:r w:rsidRPr="008A764B">
        <w:rPr>
          <w:rStyle w:val="Emphasis"/>
          <w:rFonts w:asciiTheme="majorHAnsi" w:hAnsiTheme="majorHAnsi" w:cstheme="majorHAnsi"/>
        </w:rPr>
        <w:t>Extinction</w:t>
      </w:r>
      <w:r w:rsidRPr="008A764B">
        <w:rPr>
          <w:rStyle w:val="StyleUnderline"/>
          <w:rFonts w:asciiTheme="majorHAnsi" w:hAnsiTheme="majorHAnsi" w:cstheme="majorHAnsi"/>
        </w:rPr>
        <w:t xml:space="preserve">? What will we do when Earth’s resources are used up </w:t>
      </w:r>
      <w:r w:rsidRPr="008A764B">
        <w:rPr>
          <w:rFonts w:asciiTheme="majorHAnsi" w:hAnsiTheme="majorHAnsi" w:cstheme="majorHAnsi"/>
          <w:sz w:val="12"/>
        </w:rPr>
        <w:t>by humanity</w:t>
      </w:r>
      <w:r w:rsidRPr="008A764B">
        <w:rPr>
          <w:rStyle w:val="StyleUnderline"/>
          <w:rFonts w:asciiTheme="majorHAnsi" w:hAnsiTheme="majorHAnsi" w:cstheme="majorHAnsi"/>
        </w:rPr>
        <w:t>? The world is</w:t>
      </w:r>
      <w:r w:rsidRPr="008A764B">
        <w:rPr>
          <w:rFonts w:asciiTheme="majorHAnsi" w:hAnsiTheme="majorHAnsi" w:cstheme="majorHAnsi"/>
          <w:sz w:val="12"/>
        </w:rPr>
        <w:t xml:space="preserve"> now hugely </w:t>
      </w:r>
      <w:r w:rsidRPr="008A764B">
        <w:rPr>
          <w:rStyle w:val="Emphasis"/>
          <w:rFonts w:asciiTheme="majorHAnsi" w:hAnsiTheme="majorHAnsi" w:cstheme="majorHAnsi"/>
          <w:highlight w:val="green"/>
        </w:rPr>
        <w:t>over populated</w:t>
      </w:r>
      <w:r w:rsidRPr="008A764B">
        <w:rPr>
          <w:rStyle w:val="StyleUnderline"/>
          <w:rFonts w:asciiTheme="majorHAnsi" w:hAnsiTheme="majorHAnsi" w:cstheme="majorHAnsi"/>
        </w:rPr>
        <w:t>, with billions</w:t>
      </w:r>
      <w:r w:rsidRPr="008A764B">
        <w:rPr>
          <w:rFonts w:asciiTheme="majorHAnsi" w:hAnsiTheme="majorHAnsi" w:cstheme="majorHAnsi"/>
          <w:sz w:val="12"/>
        </w:rPr>
        <w:t xml:space="preserve"> and billions </w:t>
      </w:r>
      <w:r w:rsidRPr="008A764B">
        <w:rPr>
          <w:rStyle w:val="StyleUnderline"/>
          <w:rFonts w:asciiTheme="majorHAnsi" w:hAnsiTheme="majorHAnsi" w:cstheme="majorHAnsi"/>
        </w:rPr>
        <w:t>crammed into our over</w:t>
      </w:r>
      <w:r w:rsidRPr="008A764B">
        <w:rPr>
          <w:rStyle w:val="Emphasis"/>
          <w:rFonts w:asciiTheme="majorHAnsi" w:hAnsiTheme="majorHAnsi" w:cstheme="majorHAnsi"/>
        </w:rPr>
        <w:t>crowded</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cities</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8A764B">
        <w:rPr>
          <w:rStyle w:val="StyleUnderline"/>
          <w:rFonts w:asciiTheme="majorHAnsi" w:hAnsiTheme="majorHAnsi" w:cstheme="majorHAnsi"/>
        </w:rPr>
        <w:t>These</w:t>
      </w:r>
      <w:r w:rsidRPr="008A764B">
        <w:rPr>
          <w:rFonts w:asciiTheme="majorHAnsi" w:hAnsiTheme="majorHAnsi" w:cstheme="majorHAnsi"/>
          <w:sz w:val="12"/>
        </w:rPr>
        <w:t xml:space="preserve"> cities </w:t>
      </w:r>
      <w:r w:rsidRPr="008A764B">
        <w:rPr>
          <w:rStyle w:val="StyleUnderline"/>
          <w:rFonts w:asciiTheme="majorHAnsi" w:hAnsiTheme="majorHAnsi" w:cstheme="majorHAnsi"/>
          <w:highlight w:val="green"/>
        </w:rPr>
        <w:t>will be</w:t>
      </w:r>
      <w:r w:rsidRPr="008A764B">
        <w:rPr>
          <w:rFonts w:asciiTheme="majorHAnsi" w:hAnsiTheme="majorHAnsi" w:cstheme="majorHAnsi"/>
          <w:sz w:val="12"/>
        </w:rPr>
        <w:t xml:space="preserve"> ever </w:t>
      </w:r>
      <w:r w:rsidRPr="008A764B">
        <w:rPr>
          <w:rStyle w:val="StyleUnderline"/>
          <w:rFonts w:asciiTheme="majorHAnsi" w:hAnsiTheme="majorHAnsi" w:cstheme="majorHAnsi"/>
        </w:rPr>
        <w:t xml:space="preserve">more </w:t>
      </w:r>
      <w:r w:rsidRPr="008A764B">
        <w:rPr>
          <w:rStyle w:val="StyleUnderline"/>
          <w:rFonts w:asciiTheme="majorHAnsi" w:hAnsiTheme="majorHAnsi" w:cstheme="majorHAnsi"/>
          <w:highlight w:val="green"/>
        </w:rPr>
        <w:t xml:space="preserve">vulnerable to </w:t>
      </w:r>
      <w:r w:rsidRPr="008A764B">
        <w:rPr>
          <w:rStyle w:val="Emphasis"/>
          <w:rFonts w:asciiTheme="majorHAnsi" w:hAnsiTheme="majorHAnsi" w:cstheme="majorHAnsi"/>
          <w:highlight w:val="green"/>
        </w:rPr>
        <w:t>terror</w:t>
      </w:r>
      <w:r w:rsidRPr="008A764B">
        <w:rPr>
          <w:rStyle w:val="StyleUnderline"/>
          <w:rFonts w:asciiTheme="majorHAnsi" w:hAnsiTheme="majorHAnsi" w:cstheme="majorHAnsi"/>
        </w:rPr>
        <w:t>ist attack</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rPr>
        <w:t xml:space="preserve">natural </w:t>
      </w:r>
      <w:r w:rsidRPr="008A764B">
        <w:rPr>
          <w:rStyle w:val="Emphasis"/>
          <w:rFonts w:asciiTheme="majorHAnsi" w:hAnsiTheme="majorHAnsi" w:cstheme="majorHAnsi"/>
          <w:highlight w:val="green"/>
        </w:rPr>
        <w:t>disaster</w:t>
      </w:r>
      <w:r w:rsidRPr="008A764B">
        <w:rPr>
          <w:rStyle w:val="StyleUnderline"/>
          <w:rFonts w:asciiTheme="majorHAnsi" w:hAnsiTheme="majorHAnsi" w:cstheme="majorHAnsi"/>
          <w:highlight w:val="green"/>
        </w:rPr>
        <w:t>,</w:t>
      </w:r>
      <w:r w:rsidRPr="008A764B">
        <w:rPr>
          <w:rStyle w:val="StyleUnderline"/>
          <w:rFonts w:asciiTheme="majorHAnsi" w:hAnsiTheme="majorHAnsi" w:cstheme="majorHAnsi"/>
        </w:rPr>
        <w:t xml:space="preserve"> and other plights that come with overcrowding </w:t>
      </w:r>
      <w:r w:rsidRPr="008A764B">
        <w:rPr>
          <w:rFonts w:asciiTheme="majorHAnsi" w:hAnsiTheme="majorHAnsi" w:cstheme="majorHAnsi"/>
          <w:sz w:val="12"/>
        </w:rPr>
        <w:t>and a dearth of jobs that will be fueled by rapid automation and the rise of artifi cial intelligence across the global economy</w:t>
      </w:r>
      <w:r w:rsidRPr="008A764B">
        <w:rPr>
          <w:rStyle w:val="StyleUnderline"/>
          <w:rFonts w:asciiTheme="majorHAnsi" w:hAnsiTheme="majorHAnsi" w:cstheme="majorHAnsi"/>
        </w:rPr>
        <w:t>.</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We are </w:t>
      </w:r>
      <w:r w:rsidRPr="008A764B">
        <w:rPr>
          <w:rFonts w:asciiTheme="majorHAnsi" w:hAnsiTheme="majorHAnsi" w:cstheme="majorHAnsi"/>
          <w:sz w:val="12"/>
        </w:rPr>
        <w:t xml:space="preserve">already </w:t>
      </w:r>
      <w:r w:rsidRPr="008A764B">
        <w:rPr>
          <w:rStyle w:val="StyleUnderline"/>
          <w:rFonts w:asciiTheme="majorHAnsi" w:hAnsiTheme="majorHAnsi" w:cstheme="majorHAnsi"/>
        </w:rPr>
        <w:t xml:space="preserve">rapidly </w:t>
      </w:r>
      <w:r w:rsidRPr="008A764B">
        <w:rPr>
          <w:rStyle w:val="Emphasis"/>
          <w:rFonts w:asciiTheme="majorHAnsi" w:hAnsiTheme="majorHAnsi" w:cstheme="majorHAnsi"/>
          <w:highlight w:val="green"/>
        </w:rPr>
        <w:t>running out of water</w:t>
      </w:r>
      <w:r w:rsidRPr="008A764B">
        <w:rPr>
          <w:rStyle w:val="StyleUnderline"/>
          <w:rFonts w:asciiTheme="majorHAnsi" w:hAnsiTheme="majorHAnsi" w:cstheme="majorHAnsi"/>
          <w:highlight w:val="green"/>
        </w:rPr>
        <w:t xml:space="preserve"> and </w:t>
      </w:r>
      <w:r w:rsidRPr="008A764B">
        <w:rPr>
          <w:rStyle w:val="Emphasis"/>
          <w:rFonts w:asciiTheme="majorHAnsi" w:hAnsiTheme="majorHAnsi" w:cstheme="majorHAnsi"/>
        </w:rPr>
        <w:t>minerals</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Climate change</w:t>
      </w:r>
      <w:r w:rsidRPr="008A764B">
        <w:rPr>
          <w:rStyle w:val="StyleUnderline"/>
          <w:rFonts w:asciiTheme="majorHAnsi" w:hAnsiTheme="majorHAnsi" w:cstheme="majorHAnsi"/>
          <w:highlight w:val="green"/>
        </w:rPr>
        <w:t xml:space="preserve"> </w:t>
      </w:r>
      <w:r w:rsidRPr="008A764B">
        <w:rPr>
          <w:rStyle w:val="StyleUnderline"/>
          <w:rFonts w:asciiTheme="majorHAnsi" w:hAnsiTheme="majorHAnsi" w:cstheme="majorHAnsi"/>
        </w:rPr>
        <w:t xml:space="preserve">is threatening our very </w:t>
      </w:r>
      <w:r w:rsidRPr="008A764B">
        <w:rPr>
          <w:rStyle w:val="Emphasis"/>
          <w:rFonts w:asciiTheme="majorHAnsi" w:hAnsiTheme="majorHAnsi" w:cstheme="majorHAnsi"/>
        </w:rPr>
        <w:t>existence</w:t>
      </w:r>
      <w:r w:rsidRPr="008A764B">
        <w:rPr>
          <w:rStyle w:val="StyleUnderline"/>
          <w:rFonts w:asciiTheme="majorHAnsi" w:hAnsiTheme="majorHAnsi" w:cstheme="majorHAnsi"/>
          <w:highlight w:val="green"/>
        </w:rPr>
        <w:t>.</w:t>
      </w:r>
      <w:r w:rsidRPr="008A764B">
        <w:rPr>
          <w:rFonts w:asciiTheme="majorHAnsi" w:hAnsiTheme="majorHAnsi" w:cstheme="majorHAnsi"/>
          <w:sz w:val="12"/>
        </w:rPr>
        <w:t xml:space="preserve"> Political leaders and even the Pope have cautioned us against inaction. Perhaps the naysayers are right. </w:t>
      </w:r>
      <w:r w:rsidRPr="008A764B">
        <w:rPr>
          <w:rStyle w:val="Emphasis"/>
          <w:rFonts w:asciiTheme="majorHAnsi" w:hAnsiTheme="majorHAnsi" w:cstheme="majorHAnsi"/>
          <w:sz w:val="24"/>
          <w:highlight w:val="green"/>
        </w:rPr>
        <w:t xml:space="preserve">All humanity is at </w:t>
      </w:r>
      <w:r w:rsidRPr="008A764B">
        <w:rPr>
          <w:rStyle w:val="Emphasis"/>
          <w:rFonts w:asciiTheme="majorHAnsi" w:hAnsiTheme="majorHAnsi" w:cstheme="majorHAnsi"/>
          <w:sz w:val="24"/>
        </w:rPr>
        <w:t xml:space="preserve">tremendous </w:t>
      </w:r>
      <w:r w:rsidRPr="008A764B">
        <w:rPr>
          <w:rStyle w:val="Emphasis"/>
          <w:rFonts w:asciiTheme="majorHAnsi" w:hAnsiTheme="majorHAnsi" w:cstheme="majorHAnsi"/>
          <w:sz w:val="24"/>
          <w:highlight w:val="green"/>
        </w:rPr>
        <w:t>risk.</w:t>
      </w:r>
      <w:r w:rsidRPr="008A764B">
        <w:rPr>
          <w:rFonts w:asciiTheme="majorHAnsi" w:hAnsiTheme="majorHAnsi" w:cstheme="majorHAnsi"/>
          <w:sz w:val="12"/>
        </w:rPr>
        <w:t xml:space="preserve"> Is there no hope for the future? This book is about hope. We think that there is literally heavenly hope for humanity. But </w:t>
      </w:r>
      <w:r w:rsidRPr="008A764B">
        <w:rPr>
          <w:rStyle w:val="StyleUnderline"/>
          <w:rFonts w:asciiTheme="majorHAnsi" w:hAnsiTheme="majorHAnsi" w:cstheme="majorHAnsi"/>
        </w:rPr>
        <w:t>we</w:t>
      </w:r>
      <w:r w:rsidRPr="008A764B">
        <w:rPr>
          <w:rFonts w:asciiTheme="majorHAnsi" w:hAnsiTheme="majorHAnsi" w:cstheme="majorHAnsi"/>
          <w:sz w:val="12"/>
        </w:rPr>
        <w:t xml:space="preserve"> are not talking here about divine intervention. We are </w:t>
      </w:r>
      <w:r w:rsidRPr="008A764B">
        <w:rPr>
          <w:rStyle w:val="StyleUnderline"/>
          <w:rFonts w:asciiTheme="majorHAnsi" w:hAnsiTheme="majorHAnsi" w:cstheme="majorHAnsi"/>
        </w:rPr>
        <w:t>envision</w:t>
      </w:r>
      <w:r w:rsidRPr="008A764B">
        <w:rPr>
          <w:rFonts w:asciiTheme="majorHAnsi" w:hAnsiTheme="majorHAnsi" w:cstheme="majorHAnsi"/>
          <w:sz w:val="12"/>
        </w:rPr>
        <w:t xml:space="preserve">ing </w:t>
      </w:r>
      <w:r w:rsidRPr="008A764B">
        <w:rPr>
          <w:rStyle w:val="StyleUnderline"/>
          <w:rFonts w:asciiTheme="majorHAnsi" w:hAnsiTheme="majorHAnsi" w:cstheme="majorHAnsi"/>
        </w:rPr>
        <w:t>a new space economy that recognizes</w:t>
      </w:r>
      <w:r w:rsidRPr="008A764B">
        <w:rPr>
          <w:rFonts w:asciiTheme="majorHAnsi" w:hAnsiTheme="majorHAnsi" w:cstheme="majorHAnsi"/>
          <w:sz w:val="12"/>
        </w:rPr>
        <w:t xml:space="preserve"> that </w:t>
      </w:r>
      <w:r w:rsidRPr="008A764B">
        <w:rPr>
          <w:rStyle w:val="StyleUnderline"/>
          <w:rFonts w:asciiTheme="majorHAnsi" w:hAnsiTheme="majorHAnsi" w:cstheme="majorHAnsi"/>
        </w:rPr>
        <w:t xml:space="preserve">there is more water in the skies that all our oceans. </w:t>
      </w:r>
      <w:r w:rsidRPr="008A764B">
        <w:rPr>
          <w:rFonts w:asciiTheme="majorHAnsi" w:hAnsiTheme="majorHAnsi" w:cstheme="majorHAnsi"/>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8A764B">
        <w:rPr>
          <w:rStyle w:val="StyleUnderline"/>
          <w:rFonts w:asciiTheme="majorHAnsi" w:hAnsiTheme="majorHAnsi" w:cstheme="majorHAnsi"/>
        </w:rPr>
        <w:t xml:space="preserve">The new space frontier can literally open up a “gold rush in the skies.” </w:t>
      </w:r>
      <w:r w:rsidRPr="008A764B">
        <w:rPr>
          <w:rFonts w:asciiTheme="majorHAnsi" w:hAnsiTheme="majorHAnsi" w:cstheme="majorHAnsi"/>
          <w:sz w:val="12"/>
        </w:rPr>
        <w:t xml:space="preserve">In brief, we think </w:t>
      </w:r>
      <w:r w:rsidRPr="008A764B">
        <w:rPr>
          <w:rStyle w:val="StyleUnderline"/>
          <w:rFonts w:asciiTheme="majorHAnsi" w:hAnsiTheme="majorHAnsi" w:cstheme="majorHAnsi"/>
        </w:rPr>
        <w:t>there is new hope for humanity.</w:t>
      </w:r>
      <w:r w:rsidRPr="008A764B">
        <w:rPr>
          <w:rFonts w:asciiTheme="majorHAnsi" w:hAnsiTheme="majorHAnsi" w:cstheme="majorHAnsi"/>
          <w:sz w:val="12"/>
        </w:rPr>
        <w:t xml:space="preserve"> We see a new a pathway to the future via new ventures in space. For too long, space programs have been seen as a money pit. In the process, </w:t>
      </w:r>
      <w:r w:rsidRPr="008A764B">
        <w:rPr>
          <w:rStyle w:val="StyleUnderline"/>
          <w:rFonts w:asciiTheme="majorHAnsi" w:hAnsiTheme="majorHAnsi" w:cstheme="majorHAnsi"/>
        </w:rPr>
        <w:t>we have overlooked the great abundance available to us in the skies above.</w:t>
      </w:r>
      <w:r w:rsidRPr="008A764B">
        <w:rPr>
          <w:rFonts w:asciiTheme="majorHAnsi" w:hAnsiTheme="majorHAnsi" w:cstheme="majorHAnsi"/>
          <w:sz w:val="12"/>
        </w:rPr>
        <w:t xml:space="preserve"> It is important to recognize </w:t>
      </w:r>
      <w:r w:rsidRPr="008A764B">
        <w:rPr>
          <w:rStyle w:val="StyleUnderline"/>
          <w:rFonts w:asciiTheme="majorHAnsi" w:hAnsiTheme="majorHAnsi" w:cstheme="majorHAnsi"/>
        </w:rPr>
        <w:t>there is already the beginning of a new gold rush in space—a pathway to astral abundance.</w:t>
      </w:r>
      <w:r w:rsidRPr="008A764B">
        <w:rPr>
          <w:rFonts w:asciiTheme="majorHAnsi" w:hAnsiTheme="majorHAnsi" w:cstheme="majorHAnsi"/>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8A764B">
        <w:rPr>
          <w:rStyle w:val="StyleUnderline"/>
          <w:rFonts w:asciiTheme="majorHAnsi" w:hAnsiTheme="majorHAnsi" w:cstheme="majorHAnsi"/>
        </w:rPr>
        <w:t xml:space="preserve">new pathways to the stars could prove vital to </w:t>
      </w:r>
      <w:r w:rsidRPr="008A764B">
        <w:rPr>
          <w:rStyle w:val="Emphasis"/>
          <w:rFonts w:asciiTheme="majorHAnsi" w:hAnsiTheme="majorHAnsi" w:cstheme="majorHAnsi"/>
        </w:rPr>
        <w:t>human survival</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8A764B">
        <w:rPr>
          <w:rStyle w:val="StyleUnderline"/>
          <w:rFonts w:asciiTheme="majorHAnsi" w:hAnsiTheme="majorHAnsi" w:cstheme="majorHAnsi"/>
        </w:rPr>
        <w:t>entrepreneurial New Space initiatives are changing everything</w:t>
      </w:r>
      <w:r w:rsidRPr="008A764B">
        <w:rPr>
          <w:rFonts w:asciiTheme="majorHAnsi" w:hAnsiTheme="majorHAnsi" w:cstheme="majorHAnsi"/>
          <w:sz w:val="12"/>
        </w:rPr>
        <w:t xml:space="preserve"> [ 1 ]</w:t>
      </w:r>
      <w:r w:rsidRPr="008A764B">
        <w:rPr>
          <w:rStyle w:val="StyleUnderline"/>
          <w:rFonts w:asciiTheme="majorHAnsi" w:hAnsiTheme="majorHAnsi" w:cstheme="majorHAnsi"/>
        </w:rPr>
        <w:t>.</w:t>
      </w:r>
      <w:r w:rsidRPr="008A764B">
        <w:rPr>
          <w:rFonts w:asciiTheme="majorHAnsi" w:hAnsiTheme="majorHAnsi" w:cstheme="majorHAnsi"/>
          <w:sz w:val="12"/>
        </w:rPr>
        <w:t xml:space="preserve"> In fact, the very nature and dimensions of what outer space activities are today have changed forever. It is no longer your grandfather’s concept of outer space that was once dominated by the big national space agencies. The </w:t>
      </w:r>
      <w:r w:rsidRPr="008A764B">
        <w:rPr>
          <w:rStyle w:val="StyleUnderline"/>
          <w:rFonts w:asciiTheme="majorHAnsi" w:hAnsiTheme="majorHAnsi" w:cstheme="majorHAnsi"/>
        </w:rPr>
        <w:t>entrepreneurs are taking over.</w:t>
      </w:r>
      <w:r w:rsidRPr="008A764B">
        <w:rPr>
          <w:rFonts w:asciiTheme="majorHAnsi" w:hAnsiTheme="majorHAnsi" w:cstheme="majorHAnsi"/>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8A764B">
        <w:rPr>
          <w:rStyle w:val="StyleUnderline"/>
          <w:rFonts w:asciiTheme="majorHAnsi" w:hAnsiTheme="majorHAnsi" w:cstheme="majorHAnsi"/>
        </w:rPr>
        <w:t xml:space="preserve">developing </w:t>
      </w:r>
      <w:r w:rsidRPr="008A764B">
        <w:rPr>
          <w:rStyle w:val="Emphasis"/>
          <w:rFonts w:asciiTheme="majorHAnsi" w:hAnsiTheme="majorHAnsi" w:cstheme="majorHAnsi"/>
          <w:highlight w:val="green"/>
        </w:rPr>
        <w:t>new tech</w:t>
      </w:r>
      <w:r w:rsidRPr="008A764B">
        <w:rPr>
          <w:rFonts w:asciiTheme="majorHAnsi" w:hAnsiTheme="majorHAnsi" w:cstheme="majorHAnsi"/>
          <w:sz w:val="12"/>
        </w:rPr>
        <w:t>nologies</w:t>
      </w:r>
      <w:r w:rsidRPr="008A764B">
        <w:rPr>
          <w:rStyle w:val="StyleUnderline"/>
          <w:rFonts w:asciiTheme="majorHAnsi" w:hAnsiTheme="majorHAnsi" w:cstheme="majorHAnsi"/>
        </w:rPr>
        <w:t xml:space="preserve"> and establishing space enterprises that </w:t>
      </w:r>
      <w:r w:rsidRPr="008A764B">
        <w:rPr>
          <w:rStyle w:val="StyleUnderline"/>
          <w:rFonts w:asciiTheme="majorHAnsi" w:hAnsiTheme="majorHAnsi" w:cstheme="majorHAnsi"/>
          <w:highlight w:val="green"/>
        </w:rPr>
        <w:t>can bring the wealth</w:t>
      </w:r>
      <w:r w:rsidRPr="008A764B">
        <w:rPr>
          <w:rStyle w:val="StyleUnderline"/>
          <w:rFonts w:asciiTheme="majorHAnsi" w:hAnsiTheme="majorHAnsi" w:cstheme="majorHAnsi"/>
        </w:rPr>
        <w:t xml:space="preserve"> of outer space down </w:t>
      </w:r>
      <w:r w:rsidRPr="008A764B">
        <w:rPr>
          <w:rStyle w:val="StyleUnderline"/>
          <w:rFonts w:asciiTheme="majorHAnsi" w:hAnsiTheme="majorHAnsi" w:cstheme="majorHAnsi"/>
          <w:highlight w:val="green"/>
        </w:rPr>
        <w:t xml:space="preserve">to Earth. </w:t>
      </w:r>
      <w:r w:rsidRPr="008A764B">
        <w:rPr>
          <w:rStyle w:val="StyleUnderline"/>
          <w:rFonts w:asciiTheme="majorHAnsi" w:hAnsiTheme="majorHAnsi" w:cstheme="majorHAnsi"/>
        </w:rPr>
        <w:t xml:space="preserve">This is not a pipe dream, but will increasingly be </w:t>
      </w:r>
      <w:r w:rsidRPr="008A764B">
        <w:rPr>
          <w:rStyle w:val="StyleUnderline"/>
          <w:rFonts w:asciiTheme="majorHAnsi" w:hAnsiTheme="majorHAnsi" w:cstheme="majorHAnsi"/>
          <w:highlight w:val="green"/>
        </w:rPr>
        <w:t>the</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economic </w:t>
      </w:r>
      <w:r w:rsidRPr="008A764B">
        <w:rPr>
          <w:rStyle w:val="Emphasis"/>
          <w:rFonts w:asciiTheme="majorHAnsi" w:hAnsiTheme="majorHAnsi" w:cstheme="majorHAnsi"/>
          <w:highlight w:val="green"/>
        </w:rPr>
        <w:t>reality</w:t>
      </w:r>
      <w:r w:rsidRPr="008A764B">
        <w:rPr>
          <w:rStyle w:val="StyleUnderline"/>
          <w:rFonts w:asciiTheme="majorHAnsi" w:hAnsiTheme="majorHAnsi" w:cstheme="majorHAnsi"/>
          <w:highlight w:val="green"/>
        </w:rPr>
        <w:t xml:space="preserve"> of the 2020s.</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8A764B">
        <w:rPr>
          <w:rStyle w:val="Emphasis"/>
          <w:rFonts w:asciiTheme="majorHAnsi" w:hAnsiTheme="majorHAnsi" w:cstheme="majorHAnsi"/>
        </w:rPr>
        <w:t>Some</w:t>
      </w:r>
      <w:r w:rsidRPr="008A764B">
        <w:rPr>
          <w:rFonts w:asciiTheme="majorHAnsi" w:hAnsiTheme="majorHAnsi" w:cstheme="majorHAnsi"/>
          <w:sz w:val="12"/>
        </w:rPr>
        <w:t xml:space="preserve">, of course, </w:t>
      </w:r>
      <w:r w:rsidRPr="008A764B">
        <w:rPr>
          <w:rStyle w:val="StyleUnderline"/>
          <w:rFonts w:asciiTheme="majorHAnsi" w:hAnsiTheme="majorHAnsi" w:cstheme="majorHAnsi"/>
        </w:rPr>
        <w:t xml:space="preserve">will say this is </w:t>
      </w:r>
      <w:r w:rsidRPr="008A764B">
        <w:rPr>
          <w:rStyle w:val="Emphasis"/>
          <w:rFonts w:asciiTheme="majorHAnsi" w:hAnsiTheme="majorHAnsi" w:cstheme="majorHAnsi"/>
        </w:rPr>
        <w:t>sci-fi hogwash</w:t>
      </w:r>
      <w:r w:rsidRPr="008A764B">
        <w:rPr>
          <w:rFonts w:asciiTheme="majorHAnsi" w:hAnsiTheme="majorHAnsi" w:cstheme="majorHAnsi"/>
          <w:sz w:val="12"/>
        </w:rPr>
        <w:t>.</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It can’t be done. We say that </w:t>
      </w:r>
      <w:r w:rsidRPr="008A764B">
        <w:rPr>
          <w:rStyle w:val="StyleUnderline"/>
          <w:rFonts w:asciiTheme="majorHAnsi" w:hAnsiTheme="majorHAnsi" w:cstheme="majorHAnsi"/>
        </w:rPr>
        <w:t>this is what people</w:t>
      </w:r>
      <w:r w:rsidRPr="008A764B">
        <w:rPr>
          <w:rFonts w:asciiTheme="majorHAnsi" w:hAnsiTheme="majorHAnsi" w:cstheme="majorHAnsi"/>
          <w:sz w:val="12"/>
        </w:rPr>
        <w:t xml:space="preserve"> would have </w:t>
      </w:r>
      <w:r w:rsidRPr="008A764B">
        <w:rPr>
          <w:rStyle w:val="StyleUnderline"/>
          <w:rFonts w:asciiTheme="majorHAnsi" w:hAnsiTheme="majorHAnsi" w:cstheme="majorHAnsi"/>
        </w:rPr>
        <w:t>said</w:t>
      </w:r>
      <w:r w:rsidRPr="008A764B">
        <w:rPr>
          <w:rFonts w:asciiTheme="majorHAnsi" w:hAnsiTheme="majorHAnsi" w:cstheme="majorHAnsi"/>
          <w:sz w:val="12"/>
        </w:rPr>
        <w:t xml:space="preserve"> in 1900 </w:t>
      </w:r>
      <w:r w:rsidRPr="008A764B">
        <w:rPr>
          <w:rStyle w:val="StyleUnderline"/>
          <w:rFonts w:asciiTheme="majorHAnsi" w:hAnsiTheme="majorHAnsi" w:cstheme="majorHAnsi"/>
        </w:rPr>
        <w:t xml:space="preserve">about </w:t>
      </w:r>
      <w:r w:rsidRPr="008A764B">
        <w:rPr>
          <w:rFonts w:asciiTheme="majorHAnsi" w:hAnsiTheme="majorHAnsi" w:cstheme="majorHAnsi"/>
          <w:sz w:val="12"/>
        </w:rPr>
        <w:t>air</w:t>
      </w:r>
      <w:r w:rsidRPr="008A764B">
        <w:rPr>
          <w:rStyle w:val="Emphasis"/>
          <w:rFonts w:asciiTheme="majorHAnsi" w:hAnsiTheme="majorHAnsi" w:cstheme="majorHAnsi"/>
        </w:rPr>
        <w:t>planes</w:t>
      </w:r>
      <w:r w:rsidRPr="008A764B">
        <w:rPr>
          <w:rFonts w:asciiTheme="majorHAnsi" w:hAnsiTheme="majorHAnsi" w:cstheme="majorHAnsi"/>
          <w:sz w:val="12"/>
        </w:rPr>
        <w:t xml:space="preserve">, rocket ships, cell phones </w:t>
      </w:r>
      <w:r w:rsidRPr="008A764B">
        <w:rPr>
          <w:rStyle w:val="StyleUnderline"/>
          <w:rFonts w:asciiTheme="majorHAnsi" w:hAnsiTheme="majorHAnsi" w:cstheme="majorHAnsi"/>
        </w:rPr>
        <w:t>and nuclear devices.</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The skeptics </w:t>
      </w:r>
      <w:r w:rsidRPr="008A764B">
        <w:rPr>
          <w:rStyle w:val="Emphasis"/>
          <w:rFonts w:asciiTheme="majorHAnsi" w:hAnsiTheme="majorHAnsi" w:cstheme="majorHAnsi"/>
        </w:rPr>
        <w:t>laughed</w:t>
      </w:r>
      <w:r w:rsidRPr="008A764B">
        <w:rPr>
          <w:rStyle w:val="StyleUnderline"/>
          <w:rFonts w:asciiTheme="majorHAnsi" w:hAnsiTheme="majorHAnsi" w:cstheme="majorHAnsi"/>
        </w:rPr>
        <w:t xml:space="preserve"> at</w:t>
      </w:r>
      <w:r w:rsidRPr="008A764B">
        <w:rPr>
          <w:rFonts w:asciiTheme="majorHAnsi" w:hAnsiTheme="majorHAnsi" w:cstheme="majorHAnsi"/>
          <w:sz w:val="12"/>
        </w:rPr>
        <w:t xml:space="preserve"> </w:t>
      </w:r>
      <w:r w:rsidRPr="008A764B">
        <w:rPr>
          <w:rStyle w:val="Emphasis"/>
          <w:rFonts w:asciiTheme="majorHAnsi" w:hAnsiTheme="majorHAnsi" w:cstheme="majorHAnsi"/>
        </w:rPr>
        <w:t>Columbus</w:t>
      </w:r>
      <w:r w:rsidRPr="008A764B">
        <w:rPr>
          <w:rFonts w:asciiTheme="majorHAnsi" w:hAnsiTheme="majorHAnsi" w:cstheme="majorHAnsi"/>
          <w:sz w:val="12"/>
        </w:rPr>
        <w:t xml:space="preserve"> </w:t>
      </w:r>
      <w:r w:rsidRPr="008A764B">
        <w:rPr>
          <w:rStyle w:val="StyleUnderline"/>
          <w:rFonts w:asciiTheme="majorHAnsi" w:hAnsiTheme="majorHAnsi" w:cstheme="majorHAnsi"/>
        </w:rPr>
        <w:t>and his plan to sail across the oceans</w:t>
      </w:r>
      <w:r w:rsidRPr="008A764B">
        <w:rPr>
          <w:rFonts w:asciiTheme="majorHAnsi" w:hAnsiTheme="majorHAnsi" w:cstheme="majorHAnsi"/>
          <w:sz w:val="12"/>
        </w:rPr>
        <w:t xml:space="preserve"> to discover new worlds</w:t>
      </w:r>
      <w:r w:rsidRPr="008A764B">
        <w:rPr>
          <w:rStyle w:val="StyleUnderline"/>
          <w:rFonts w:asciiTheme="majorHAnsi" w:hAnsiTheme="majorHAnsi" w:cstheme="majorHAnsi"/>
        </w:rPr>
        <w:t>. When</w:t>
      </w:r>
      <w:r w:rsidRPr="008A764B">
        <w:rPr>
          <w:rFonts w:asciiTheme="majorHAnsi" w:hAnsiTheme="majorHAnsi" w:cstheme="majorHAnsi"/>
          <w:sz w:val="12"/>
        </w:rPr>
        <w:t xml:space="preserve"> Thomas Jefferson bought the Louisiana Purchase from France or </w:t>
      </w:r>
      <w:r w:rsidRPr="008A764B">
        <w:rPr>
          <w:rStyle w:val="StyleUnderline"/>
          <w:rFonts w:asciiTheme="majorHAnsi" w:hAnsiTheme="majorHAnsi" w:cstheme="majorHAnsi"/>
        </w:rPr>
        <w:t>Seward bought Alaska, there were plenty of naysayers</w:t>
      </w:r>
      <w:r w:rsidRPr="008A764B">
        <w:rPr>
          <w:rFonts w:asciiTheme="majorHAnsi" w:hAnsiTheme="majorHAnsi" w:cstheme="majorHAnsi"/>
          <w:sz w:val="12"/>
        </w:rPr>
        <w:t xml:space="preserve"> that said such investment in the unknown was an extravagant waste of money</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8A764B">
        <w:rPr>
          <w:rStyle w:val="StyleUnderline"/>
          <w:rFonts w:asciiTheme="majorHAnsi" w:hAnsiTheme="majorHAnsi" w:cstheme="majorHAnsi"/>
        </w:rPr>
        <w:t>Info</w:t>
      </w:r>
      <w:r w:rsidRPr="008A764B">
        <w:rPr>
          <w:rFonts w:asciiTheme="majorHAnsi" w:hAnsiTheme="majorHAnsi" w:cstheme="majorHAnsi"/>
          <w:sz w:val="12"/>
        </w:rPr>
        <w:t>rmation</w:t>
      </w:r>
      <w:r w:rsidRPr="008A764B">
        <w:rPr>
          <w:rStyle w:val="StyleUnderline"/>
          <w:rFonts w:asciiTheme="majorHAnsi" w:hAnsiTheme="majorHAnsi" w:cstheme="majorHAnsi"/>
        </w:rPr>
        <w:t xml:space="preserve"> technology, </w:t>
      </w:r>
      <w:r w:rsidRPr="008A764B">
        <w:rPr>
          <w:rStyle w:val="StyleUnderline"/>
          <w:rFonts w:asciiTheme="majorHAnsi" w:hAnsiTheme="majorHAnsi" w:cstheme="majorHAnsi"/>
          <w:highlight w:val="green"/>
        </w:rPr>
        <w:t xml:space="preserve">robotics, </w:t>
      </w:r>
      <w:r w:rsidRPr="008A764B">
        <w:rPr>
          <w:rStyle w:val="Emphasis"/>
          <w:rFonts w:asciiTheme="majorHAnsi" w:hAnsiTheme="majorHAnsi" w:cstheme="majorHAnsi"/>
          <w:highlight w:val="green"/>
        </w:rPr>
        <w:t>a</w:t>
      </w:r>
      <w:r w:rsidRPr="008A764B">
        <w:rPr>
          <w:rStyle w:val="StyleUnderline"/>
          <w:rFonts w:asciiTheme="majorHAnsi" w:hAnsiTheme="majorHAnsi" w:cstheme="majorHAnsi"/>
        </w:rPr>
        <w:t xml:space="preserve">rtificial </w:t>
      </w:r>
      <w:r w:rsidRPr="008A764B">
        <w:rPr>
          <w:rStyle w:val="Emphasis"/>
          <w:rFonts w:asciiTheme="majorHAnsi" w:hAnsiTheme="majorHAnsi" w:cstheme="majorHAnsi"/>
          <w:highlight w:val="green"/>
        </w:rPr>
        <w:t>i</w:t>
      </w:r>
      <w:r w:rsidRPr="008A764B">
        <w:rPr>
          <w:rStyle w:val="StyleUnderline"/>
          <w:rFonts w:asciiTheme="majorHAnsi" w:hAnsiTheme="majorHAnsi" w:cstheme="majorHAnsi"/>
        </w:rPr>
        <w:t xml:space="preserve">ntelligence </w:t>
      </w:r>
      <w:r w:rsidRPr="008A764B">
        <w:rPr>
          <w:rStyle w:val="StyleUnderline"/>
          <w:rFonts w:asciiTheme="majorHAnsi" w:hAnsiTheme="majorHAnsi" w:cstheme="majorHAnsi"/>
          <w:highlight w:val="green"/>
        </w:rPr>
        <w:t>and commercial space</w:t>
      </w:r>
      <w:r w:rsidRPr="008A764B">
        <w:rPr>
          <w:rStyle w:val="StyleUnderline"/>
          <w:rFonts w:asciiTheme="majorHAnsi" w:hAnsiTheme="majorHAnsi" w:cstheme="majorHAnsi"/>
        </w:rPr>
        <w:t xml:space="preserve"> </w:t>
      </w:r>
      <w:r w:rsidRPr="008A764B">
        <w:rPr>
          <w:rFonts w:asciiTheme="majorHAnsi" w:hAnsiTheme="majorHAnsi" w:cstheme="majorHAnsi"/>
          <w:sz w:val="12"/>
        </w:rPr>
        <w:t>travel systems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have</w:t>
      </w:r>
      <w:r w:rsidRPr="008A764B">
        <w:rPr>
          <w:rStyle w:val="StyleUnderline"/>
          <w:rFonts w:asciiTheme="majorHAnsi" w:hAnsiTheme="majorHAnsi" w:cstheme="majorHAnsi"/>
        </w:rPr>
        <w:t xml:space="preserve"> </w:t>
      </w:r>
      <w:r w:rsidRPr="008A764B">
        <w:rPr>
          <w:rFonts w:asciiTheme="majorHAnsi" w:hAnsiTheme="majorHAnsi" w:cstheme="majorHAnsi"/>
          <w:sz w:val="12"/>
        </w:rPr>
        <w:t>now</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set us on</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a </w:t>
      </w:r>
      <w:r w:rsidRPr="008A764B">
        <w:rPr>
          <w:rStyle w:val="StyleUnderline"/>
          <w:rFonts w:asciiTheme="majorHAnsi" w:hAnsiTheme="majorHAnsi" w:cstheme="majorHAnsi"/>
          <w:highlight w:val="green"/>
        </w:rPr>
        <w:t>course</w:t>
      </w:r>
      <w:r w:rsidRPr="008A764B">
        <w:rPr>
          <w:rStyle w:val="StyleUnderline"/>
          <w:rFonts w:asciiTheme="majorHAnsi" w:hAnsiTheme="majorHAnsi" w:cstheme="majorHAnsi"/>
        </w:rPr>
        <w:t xml:space="preserve"> to </w:t>
      </w:r>
      <w:r w:rsidRPr="008A764B">
        <w:rPr>
          <w:rFonts w:asciiTheme="majorHAnsi" w:hAnsiTheme="majorHAnsi" w:cstheme="majorHAnsi"/>
          <w:sz w:val="12"/>
        </w:rPr>
        <w:t>allow us humans to</w:t>
      </w:r>
      <w:r w:rsidRPr="008A764B">
        <w:rPr>
          <w:rStyle w:val="StyleUnderline"/>
          <w:rFonts w:asciiTheme="majorHAnsi" w:hAnsiTheme="majorHAnsi" w:cstheme="majorHAnsi"/>
        </w:rPr>
        <w:t xml:space="preserve"> harvest </w:t>
      </w:r>
      <w:r w:rsidRPr="008A764B">
        <w:rPr>
          <w:rFonts w:asciiTheme="majorHAnsi" w:hAnsiTheme="majorHAnsi" w:cstheme="majorHAnsi"/>
          <w:sz w:val="12"/>
        </w:rPr>
        <w:t>the amazing</w:t>
      </w:r>
      <w:r w:rsidRPr="008A764B">
        <w:rPr>
          <w:rStyle w:val="StyleUnderline"/>
          <w:rFonts w:asciiTheme="majorHAnsi" w:hAnsiTheme="majorHAnsi" w:cstheme="majorHAnsi"/>
        </w:rPr>
        <w:t xml:space="preserve"> riches in the skies—new natural resources, new energy, and</w:t>
      </w:r>
      <w:r w:rsidRPr="008A764B">
        <w:rPr>
          <w:rFonts w:asciiTheme="majorHAnsi" w:hAnsiTheme="majorHAnsi" w:cstheme="majorHAnsi"/>
          <w:sz w:val="12"/>
        </w:rPr>
        <w:t xml:space="preserve"> even totally </w:t>
      </w:r>
      <w:r w:rsidRPr="008A764B">
        <w:rPr>
          <w:rStyle w:val="StyleUnderline"/>
          <w:rFonts w:asciiTheme="majorHAnsi" w:hAnsiTheme="majorHAnsi" w:cstheme="majorHAnsi"/>
        </w:rPr>
        <w:t xml:space="preserve">new ways of looking at the </w:t>
      </w:r>
      <w:r w:rsidRPr="008A764B">
        <w:rPr>
          <w:rStyle w:val="Emphasis"/>
          <w:rFonts w:asciiTheme="majorHAnsi" w:hAnsiTheme="majorHAnsi" w:cstheme="majorHAnsi"/>
        </w:rPr>
        <w:t>purpose of human existence</w:t>
      </w:r>
      <w:r w:rsidRPr="008A764B">
        <w:rPr>
          <w:rStyle w:val="StyleUnderline"/>
          <w:rFonts w:asciiTheme="majorHAnsi" w:hAnsiTheme="majorHAnsi" w:cstheme="majorHAnsi"/>
          <w:highlight w:val="green"/>
        </w:rPr>
        <w:t>.</w:t>
      </w:r>
      <w:r w:rsidRPr="008A764B">
        <w:rPr>
          <w:rFonts w:asciiTheme="majorHAnsi" w:hAnsiTheme="majorHAnsi" w:cstheme="majorHAnsi"/>
          <w:sz w:val="12"/>
        </w:rPr>
        <w:t xml:space="preserve"> If we pursue this course steadfastly, it can be the beginning of a New Space renaissance. But </w:t>
      </w:r>
      <w:r w:rsidRPr="008A764B">
        <w:rPr>
          <w:rStyle w:val="StyleUnderline"/>
          <w:rFonts w:asciiTheme="majorHAnsi" w:hAnsiTheme="majorHAnsi" w:cstheme="majorHAnsi"/>
        </w:rPr>
        <w:t xml:space="preserve">if we don’t seek to realize our </w:t>
      </w:r>
      <w:r w:rsidRPr="008A764B">
        <w:rPr>
          <w:rStyle w:val="Emphasis"/>
          <w:rFonts w:asciiTheme="majorHAnsi" w:hAnsiTheme="majorHAnsi" w:cstheme="majorHAnsi"/>
        </w:rPr>
        <w:t>ultimate destiny</w:t>
      </w:r>
      <w:r w:rsidRPr="008A764B">
        <w:rPr>
          <w:rFonts w:asciiTheme="majorHAnsi" w:hAnsiTheme="majorHAnsi" w:cstheme="majorHAnsi"/>
          <w:sz w:val="12"/>
        </w:rPr>
        <w:t xml:space="preserve"> in space, </w:t>
      </w:r>
      <w:r w:rsidRPr="008A764B">
        <w:rPr>
          <w:rStyle w:val="StyleUnderline"/>
          <w:rFonts w:asciiTheme="majorHAnsi" w:hAnsiTheme="majorHAnsi" w:cstheme="majorHAnsi"/>
        </w:rPr>
        <w:t xml:space="preserve">Homo sapiens can end up in the </w:t>
      </w:r>
      <w:r w:rsidRPr="008A764B">
        <w:rPr>
          <w:rStyle w:val="Emphasis"/>
          <w:rFonts w:asciiTheme="majorHAnsi" w:hAnsiTheme="majorHAnsi" w:cstheme="majorHAnsi"/>
        </w:rPr>
        <w:t>dustbin of history</w:t>
      </w:r>
      <w:r w:rsidRPr="008A764B">
        <w:rPr>
          <w:rFonts w:asciiTheme="majorHAnsi" w:hAnsiTheme="majorHAnsi" w:cstheme="majorHAnsi"/>
          <w:sz w:val="12"/>
        </w:rPr>
        <w:t xml:space="preserve">—just </w:t>
      </w:r>
      <w:r w:rsidRPr="008A764B">
        <w:rPr>
          <w:rStyle w:val="StyleUnderline"/>
          <w:rFonts w:asciiTheme="majorHAnsi" w:hAnsiTheme="majorHAnsi" w:cstheme="majorHAnsi"/>
        </w:rPr>
        <w:t xml:space="preserve">like </w:t>
      </w:r>
      <w:r w:rsidRPr="008A764B">
        <w:rPr>
          <w:rFonts w:asciiTheme="majorHAnsi" w:hAnsiTheme="majorHAnsi" w:cstheme="majorHAnsi"/>
          <w:sz w:val="12"/>
        </w:rPr>
        <w:t>literally</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millions of already failed species</w:t>
      </w:r>
      <w:r w:rsidRPr="008A764B">
        <w:rPr>
          <w:rFonts w:asciiTheme="majorHAnsi" w:hAnsiTheme="majorHAnsi" w:cstheme="majorHAnsi"/>
          <w:sz w:val="12"/>
        </w:rPr>
        <w:t xml:space="preserve">. In each and every one of the five mass extinction events that have occurred over the last 1.5 billion years on Earth, some 50–80 % of all species have gone </w:t>
      </w:r>
      <w:r w:rsidRPr="008A764B">
        <w:rPr>
          <w:rStyle w:val="StyleUnderline"/>
          <w:rFonts w:asciiTheme="majorHAnsi" w:hAnsiTheme="majorHAnsi" w:cstheme="majorHAnsi"/>
        </w:rPr>
        <w:t xml:space="preserve">the way of the </w:t>
      </w:r>
      <w:r w:rsidRPr="008A764B">
        <w:rPr>
          <w:rStyle w:val="Emphasis"/>
          <w:rFonts w:asciiTheme="majorHAnsi" w:hAnsiTheme="majorHAnsi" w:cstheme="majorHAnsi"/>
        </w:rPr>
        <w:t>T. Rex</w:t>
      </w:r>
      <w:r w:rsidRPr="008A764B">
        <w:rPr>
          <w:rStyle w:val="StyleUnderline"/>
          <w:rFonts w:asciiTheme="majorHAnsi" w:hAnsiTheme="majorHAnsi" w:cstheme="majorHAnsi"/>
        </w:rPr>
        <w:t xml:space="preserve">, the </w:t>
      </w:r>
      <w:r w:rsidRPr="008A764B">
        <w:rPr>
          <w:rStyle w:val="Emphasis"/>
          <w:rFonts w:asciiTheme="majorHAnsi" w:hAnsiTheme="majorHAnsi" w:cstheme="majorHAnsi"/>
        </w:rPr>
        <w:t>woolly mammoth</w:t>
      </w:r>
      <w:r w:rsidRPr="008A764B">
        <w:rPr>
          <w:rStyle w:val="StyleUnderline"/>
          <w:rFonts w:asciiTheme="majorHAnsi" w:hAnsiTheme="majorHAnsi" w:cstheme="majorHAnsi"/>
        </w:rPr>
        <w:t xml:space="preserve">, and the </w:t>
      </w:r>
      <w:r w:rsidRPr="008A764B">
        <w:rPr>
          <w:rStyle w:val="Emphasis"/>
          <w:rFonts w:asciiTheme="majorHAnsi" w:hAnsiTheme="majorHAnsi" w:cstheme="majorHAnsi"/>
        </w:rPr>
        <w:t>Dodo bird</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along with extinct </w:t>
      </w:r>
      <w:r w:rsidRPr="008A764B">
        <w:rPr>
          <w:rStyle w:val="Emphasis"/>
          <w:rFonts w:asciiTheme="majorHAnsi" w:hAnsiTheme="majorHAnsi" w:cstheme="majorHAnsi"/>
        </w:rPr>
        <w:t>ferns</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grasses</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cacti</w:t>
      </w:r>
      <w:r w:rsidRPr="008A764B">
        <w:rPr>
          <w:rStyle w:val="StyleUnderline"/>
          <w:rFonts w:asciiTheme="majorHAnsi" w:hAnsiTheme="majorHAnsi" w:cstheme="majorHAnsi"/>
        </w:rPr>
        <w:t>.</w:t>
      </w:r>
      <w:r w:rsidRPr="008A764B">
        <w:rPr>
          <w:rFonts w:asciiTheme="majorHAnsi" w:hAnsiTheme="majorHAnsi" w:cstheme="majorHAnsi"/>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8A764B">
        <w:rPr>
          <w:rStyle w:val="StyleUnderline"/>
          <w:rFonts w:asciiTheme="majorHAnsi" w:hAnsiTheme="majorHAnsi" w:cstheme="majorHAnsi"/>
        </w:rPr>
        <w:t>space</w:t>
      </w:r>
      <w:r w:rsidRPr="008A764B">
        <w:rPr>
          <w:rFonts w:asciiTheme="majorHAnsi" w:hAnsiTheme="majorHAnsi" w:cstheme="majorHAnsi"/>
          <w:sz w:val="12"/>
        </w:rPr>
        <w:t xml:space="preserve"> as a new frontier that can be a great source of new </w:t>
      </w:r>
      <w:r w:rsidRPr="008A764B">
        <w:rPr>
          <w:rStyle w:val="StyleUnderline"/>
          <w:rFonts w:asciiTheme="majorHAnsi" w:hAnsiTheme="majorHAnsi" w:cstheme="majorHAnsi"/>
        </w:rPr>
        <w:t>materials, energy and</w:t>
      </w:r>
      <w:r w:rsidRPr="008A764B">
        <w:rPr>
          <w:rFonts w:asciiTheme="majorHAnsi" w:hAnsiTheme="majorHAnsi" w:cstheme="majorHAnsi"/>
          <w:sz w:val="12"/>
        </w:rPr>
        <w:t xml:space="preserve"> various forms of new </w:t>
      </w:r>
      <w:r w:rsidRPr="008A764B">
        <w:rPr>
          <w:rStyle w:val="StyleUnderline"/>
          <w:rFonts w:asciiTheme="majorHAnsi" w:hAnsiTheme="majorHAnsi" w:cstheme="majorHAnsi"/>
        </w:rPr>
        <w:t>wealth</w:t>
      </w:r>
      <w:r w:rsidRPr="008A764B">
        <w:rPr>
          <w:rFonts w:asciiTheme="majorHAnsi" w:hAnsiTheme="majorHAnsi" w:cstheme="majorHAnsi"/>
          <w:sz w:val="12"/>
        </w:rPr>
        <w:t xml:space="preserve"> that might even </w:t>
      </w:r>
      <w:r w:rsidRPr="008A764B">
        <w:rPr>
          <w:rStyle w:val="StyleUnderline"/>
          <w:rFonts w:asciiTheme="majorHAnsi" w:hAnsiTheme="majorHAnsi" w:cstheme="majorHAnsi"/>
        </w:rPr>
        <w:t>save us from excesses of the past.</w:t>
      </w:r>
      <w:r w:rsidRPr="008A764B">
        <w:rPr>
          <w:rFonts w:asciiTheme="majorHAnsi" w:hAnsiTheme="majorHAnsi" w:cstheme="majorHAnsi"/>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8A764B">
        <w:rPr>
          <w:rStyle w:val="Emphasis"/>
          <w:rFonts w:asciiTheme="majorHAnsi" w:hAnsiTheme="majorHAnsi" w:cstheme="majorHAnsi"/>
          <w:highlight w:val="green"/>
        </w:rPr>
        <w:t>bold leaders</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such as </w:t>
      </w:r>
      <w:r w:rsidRPr="008A764B">
        <w:rPr>
          <w:rStyle w:val="Emphasis"/>
          <w:rFonts w:asciiTheme="majorHAnsi" w:hAnsiTheme="majorHAnsi" w:cstheme="majorHAnsi"/>
        </w:rPr>
        <w:t>Paul Allen</w:t>
      </w:r>
      <w:r w:rsidRPr="008A764B">
        <w:rPr>
          <w:rFonts w:asciiTheme="majorHAnsi" w:hAnsiTheme="majorHAnsi" w:cstheme="majorHAnsi"/>
          <w:sz w:val="12"/>
        </w:rPr>
        <w:t xml:space="preserve"> and Sir </w:t>
      </w:r>
      <w:r w:rsidRPr="008A764B">
        <w:rPr>
          <w:rStyle w:val="Emphasis"/>
          <w:rFonts w:asciiTheme="majorHAnsi" w:hAnsiTheme="majorHAnsi" w:cstheme="majorHAnsi"/>
        </w:rPr>
        <w:t>Richard Branson</w:t>
      </w:r>
      <w:r w:rsidRPr="008A764B">
        <w:rPr>
          <w:rFonts w:asciiTheme="majorHAnsi" w:hAnsiTheme="majorHAnsi" w:cstheme="majorHAnsi"/>
          <w:sz w:val="12"/>
        </w:rPr>
        <w:t xml:space="preserve">, plus other space entrepreneurs including </w:t>
      </w:r>
      <w:r w:rsidRPr="008A764B">
        <w:rPr>
          <w:rStyle w:val="Emphasis"/>
          <w:rFonts w:asciiTheme="majorHAnsi" w:hAnsiTheme="majorHAnsi" w:cstheme="majorHAnsi"/>
        </w:rPr>
        <w:t>Jeff Bezos of Amazon</w:t>
      </w:r>
      <w:r w:rsidRPr="008A764B">
        <w:rPr>
          <w:rFonts w:asciiTheme="majorHAnsi" w:hAnsiTheme="majorHAnsi" w:cstheme="majorHAnsi"/>
          <w:sz w:val="12"/>
        </w:rPr>
        <w:t xml:space="preserve"> and </w:t>
      </w:r>
      <w:r w:rsidRPr="008A764B">
        <w:rPr>
          <w:rStyle w:val="Emphasis"/>
          <w:rFonts w:asciiTheme="majorHAnsi" w:hAnsiTheme="majorHAnsi" w:cstheme="majorHAnsi"/>
        </w:rPr>
        <w:t>Blue Origin</w:t>
      </w:r>
      <w:r w:rsidRPr="008A764B">
        <w:rPr>
          <w:rFonts w:asciiTheme="majorHAnsi" w:hAnsiTheme="majorHAnsi" w:cstheme="majorHAnsi"/>
          <w:sz w:val="12"/>
        </w:rPr>
        <w:t xml:space="preserve">, and </w:t>
      </w:r>
      <w:r w:rsidRPr="008A764B">
        <w:rPr>
          <w:rStyle w:val="Emphasis"/>
          <w:rFonts w:asciiTheme="majorHAnsi" w:hAnsiTheme="majorHAnsi" w:cstheme="majorHAnsi"/>
        </w:rPr>
        <w:t>Robert Bigelow</w:t>
      </w:r>
      <w:r w:rsidRPr="008A764B">
        <w:rPr>
          <w:rFonts w:asciiTheme="majorHAnsi" w:hAnsiTheme="majorHAnsi" w:cstheme="majorHAnsi"/>
          <w:sz w:val="12"/>
        </w:rPr>
        <w:t xml:space="preserve">, Chairman of Budget Suites and Bigelow Aerospace, </w:t>
      </w:r>
      <w:r w:rsidRPr="008A764B">
        <w:rPr>
          <w:rStyle w:val="StyleUnderline"/>
          <w:rFonts w:asciiTheme="majorHAnsi" w:hAnsiTheme="majorHAnsi" w:cstheme="majorHAnsi"/>
        </w:rPr>
        <w:t>not only dream of</w:t>
      </w:r>
      <w:r w:rsidRPr="008A764B">
        <w:rPr>
          <w:rFonts w:asciiTheme="majorHAnsi" w:hAnsiTheme="majorHAnsi" w:cstheme="majorHAnsi"/>
          <w:sz w:val="12"/>
        </w:rPr>
        <w:t xml:space="preserve"> their future in </w:t>
      </w:r>
      <w:r w:rsidRPr="008A764B">
        <w:rPr>
          <w:rStyle w:val="StyleUnderline"/>
          <w:rFonts w:asciiTheme="majorHAnsi" w:hAnsiTheme="majorHAnsi" w:cstheme="majorHAnsi"/>
        </w:rPr>
        <w:t xml:space="preserve">the space industry but also </w:t>
      </w:r>
      <w:r w:rsidRPr="008A764B">
        <w:rPr>
          <w:rStyle w:val="StyleUnderline"/>
          <w:rFonts w:asciiTheme="majorHAnsi" w:hAnsiTheme="majorHAnsi" w:cstheme="majorHAnsi"/>
          <w:highlight w:val="green"/>
        </w:rPr>
        <w:t xml:space="preserve">have </w:t>
      </w:r>
      <w:r w:rsidRPr="008A764B">
        <w:rPr>
          <w:rStyle w:val="Emphasis"/>
          <w:rFonts w:asciiTheme="majorHAnsi" w:hAnsiTheme="majorHAnsi" w:cstheme="majorHAnsi"/>
          <w:highlight w:val="green"/>
        </w:rPr>
        <w:t>billions</w:t>
      </w:r>
      <w:r w:rsidRPr="008A764B">
        <w:rPr>
          <w:rFonts w:asciiTheme="majorHAnsi" w:hAnsiTheme="majorHAnsi" w:cstheme="majorHAnsi"/>
          <w:sz w:val="12"/>
        </w:rPr>
        <w:t xml:space="preserve"> of dollars </w:t>
      </w:r>
      <w:r w:rsidRPr="008A764B">
        <w:rPr>
          <w:rStyle w:val="StyleUnderline"/>
          <w:rFonts w:asciiTheme="majorHAnsi" w:hAnsiTheme="majorHAnsi" w:cstheme="majorHAnsi"/>
        </w:rPr>
        <w:t>in assets</w:t>
      </w:r>
      <w:r w:rsidRPr="008A764B">
        <w:rPr>
          <w:rStyle w:val="StyleUnderline"/>
          <w:rFonts w:asciiTheme="majorHAnsi" w:hAnsiTheme="majorHAnsi" w:cstheme="majorHAnsi"/>
          <w:highlight w:val="green"/>
        </w:rPr>
        <w:t>.</w:t>
      </w:r>
      <w:r w:rsidRPr="008A764B">
        <w:rPr>
          <w:rFonts w:asciiTheme="majorHAnsi" w:hAnsiTheme="majorHAnsi" w:cstheme="majorHAnsi"/>
          <w:sz w:val="12"/>
        </w:rPr>
        <w:t xml:space="preserve"> These </w:t>
      </w:r>
      <w:r w:rsidRPr="008A764B">
        <w:rPr>
          <w:rStyle w:val="StyleUnderline"/>
          <w:rFonts w:asciiTheme="majorHAnsi" w:hAnsiTheme="majorHAnsi" w:cstheme="majorHAnsi"/>
        </w:rPr>
        <w:t>are the</w:t>
      </w:r>
      <w:r w:rsidRPr="008A764B">
        <w:rPr>
          <w:rFonts w:asciiTheme="majorHAnsi" w:hAnsiTheme="majorHAnsi" w:cstheme="majorHAnsi"/>
          <w:sz w:val="12"/>
        </w:rPr>
        <w:t xml:space="preserve"> </w:t>
      </w:r>
      <w:r w:rsidRPr="008A764B">
        <w:rPr>
          <w:rStyle w:val="Emphasis"/>
          <w:rFonts w:asciiTheme="majorHAnsi" w:hAnsiTheme="majorHAnsi" w:cstheme="majorHAnsi"/>
        </w:rPr>
        <w:t>bright stars of an entirely new industry</w:t>
      </w:r>
      <w:r w:rsidRPr="008A764B">
        <w:rPr>
          <w:rFonts w:asciiTheme="majorHAnsi" w:hAnsiTheme="majorHAnsi" w:cstheme="majorHAnsi"/>
          <w:sz w:val="12"/>
        </w:rPr>
        <w:t xml:space="preserve"> that are leading us into the age of New Space commerce</w:t>
      </w:r>
      <w:r w:rsidRPr="008A764B">
        <w:rPr>
          <w:rStyle w:val="StyleUnderline"/>
          <w:rFonts w:asciiTheme="majorHAnsi" w:hAnsiTheme="majorHAnsi" w:cstheme="majorHAnsi"/>
        </w:rPr>
        <w:t>.</w:t>
      </w:r>
      <w:r w:rsidRPr="008A764B">
        <w:rPr>
          <w:rFonts w:asciiTheme="majorHAnsi" w:hAnsiTheme="majorHAnsi" w:cstheme="majorHAnsi"/>
          <w:sz w:val="12"/>
        </w:rPr>
        <w:t xml:space="preserve"> These </w:t>
      </w:r>
      <w:r w:rsidRPr="008A764B">
        <w:rPr>
          <w:rStyle w:val="StyleUnderline"/>
          <w:rFonts w:asciiTheme="majorHAnsi" w:hAnsiTheme="majorHAnsi" w:cstheme="majorHAnsi"/>
        </w:rPr>
        <w:t>space billionaires</w:t>
      </w:r>
      <w:r w:rsidRPr="008A764B">
        <w:rPr>
          <w:rFonts w:asciiTheme="majorHAnsi" w:hAnsiTheme="majorHAnsi" w:cstheme="majorHAnsi"/>
          <w:sz w:val="12"/>
        </w:rPr>
        <w:t xml:space="preserve">, each in their own way, </w:t>
      </w:r>
      <w:r w:rsidRPr="008A764B">
        <w:rPr>
          <w:rStyle w:val="StyleUnderline"/>
          <w:rFonts w:asciiTheme="majorHAnsi" w:hAnsiTheme="majorHAnsi" w:cstheme="majorHAnsi"/>
        </w:rPr>
        <w:t xml:space="preserve">are proponents of </w:t>
      </w:r>
      <w:r w:rsidRPr="008A764B">
        <w:rPr>
          <w:rFonts w:asciiTheme="majorHAnsi" w:hAnsiTheme="majorHAnsi" w:cstheme="majorHAnsi"/>
          <w:sz w:val="12"/>
        </w:rPr>
        <w:t xml:space="preserve">a new age of </w:t>
      </w:r>
      <w:r w:rsidRPr="008A764B">
        <w:rPr>
          <w:rStyle w:val="StyleUnderline"/>
          <w:rFonts w:asciiTheme="majorHAnsi" w:hAnsiTheme="majorHAnsi" w:cstheme="majorHAnsi"/>
        </w:rPr>
        <w:t xml:space="preserve">astral abundance. </w:t>
      </w:r>
      <w:r w:rsidRPr="008A764B">
        <w:rPr>
          <w:rStyle w:val="StyleUnderline"/>
          <w:rFonts w:asciiTheme="majorHAnsi" w:hAnsiTheme="majorHAnsi" w:cstheme="majorHAnsi"/>
          <w:highlight w:val="green"/>
        </w:rPr>
        <w:t xml:space="preserve">Each </w:t>
      </w:r>
      <w:r w:rsidRPr="008A764B">
        <w:rPr>
          <w:rStyle w:val="StyleUnderline"/>
          <w:rFonts w:asciiTheme="majorHAnsi" w:hAnsiTheme="majorHAnsi" w:cstheme="majorHAnsi"/>
        </w:rPr>
        <w:t xml:space="preserve">of them </w:t>
      </w:r>
      <w:r w:rsidRPr="008A764B">
        <w:rPr>
          <w:rStyle w:val="StyleUnderline"/>
          <w:rFonts w:asciiTheme="majorHAnsi" w:hAnsiTheme="majorHAnsi" w:cstheme="majorHAnsi"/>
          <w:highlight w:val="green"/>
        </w:rPr>
        <w:t>is launching</w:t>
      </w:r>
      <w:r w:rsidRPr="008A764B">
        <w:rPr>
          <w:rStyle w:val="StyleUnderline"/>
          <w:rFonts w:asciiTheme="majorHAnsi" w:hAnsiTheme="majorHAnsi" w:cstheme="majorHAnsi"/>
        </w:rPr>
        <w:t xml:space="preserve"> new commercial </w:t>
      </w:r>
      <w:r w:rsidRPr="008A764B">
        <w:rPr>
          <w:rStyle w:val="StyleUnderline"/>
          <w:rFonts w:asciiTheme="majorHAnsi" w:hAnsiTheme="majorHAnsi" w:cstheme="majorHAnsi"/>
          <w:highlight w:val="green"/>
        </w:rPr>
        <w:t>space industries.</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They are literally transforming our vision of tomorrow. </w:t>
      </w:r>
      <w:r w:rsidRPr="008A764B">
        <w:rPr>
          <w:rStyle w:val="StyleUnderline"/>
          <w:rFonts w:asciiTheme="majorHAnsi" w:hAnsiTheme="majorHAnsi" w:cstheme="majorHAnsi"/>
        </w:rPr>
        <w:t>These</w:t>
      </w:r>
      <w:r w:rsidRPr="008A764B">
        <w:rPr>
          <w:rFonts w:asciiTheme="majorHAnsi" w:hAnsiTheme="majorHAnsi" w:cstheme="majorHAnsi"/>
          <w:sz w:val="12"/>
        </w:rPr>
        <w:t xml:space="preserve"> new types of entrepreneurial aerospace companies—the </w:t>
      </w:r>
      <w:r w:rsidRPr="008A764B">
        <w:rPr>
          <w:rStyle w:val="StyleUnderline"/>
          <w:rFonts w:asciiTheme="majorHAnsi" w:hAnsiTheme="majorHAnsi" w:cstheme="majorHAnsi"/>
        </w:rPr>
        <w:t>New Space enterprises</w:t>
      </w:r>
      <w:r w:rsidRPr="008A764B">
        <w:rPr>
          <w:rFonts w:asciiTheme="majorHAnsi" w:hAnsiTheme="majorHAnsi" w:cstheme="majorHAnsi"/>
          <w:sz w:val="12"/>
        </w:rPr>
        <w:t>—</w:t>
      </w:r>
      <w:r w:rsidRPr="008A764B">
        <w:rPr>
          <w:rStyle w:val="StyleUnderline"/>
          <w:rFonts w:asciiTheme="majorHAnsi" w:hAnsiTheme="majorHAnsi" w:cstheme="majorHAnsi"/>
        </w:rPr>
        <w:t>give</w:t>
      </w:r>
      <w:r w:rsidRPr="008A764B">
        <w:rPr>
          <w:rFonts w:asciiTheme="majorHAnsi" w:hAnsiTheme="majorHAnsi" w:cstheme="majorHAnsi"/>
          <w:sz w:val="12"/>
        </w:rPr>
        <w:t xml:space="preserve"> new hope and </w:t>
      </w:r>
      <w:r w:rsidRPr="008A764B">
        <w:rPr>
          <w:rStyle w:val="StyleUnderline"/>
          <w:rFonts w:asciiTheme="majorHAnsi" w:hAnsiTheme="majorHAnsi" w:cstheme="majorHAnsi"/>
        </w:rPr>
        <w:t>new promise of transforming our world</w:t>
      </w:r>
      <w:r w:rsidRPr="008A764B">
        <w:rPr>
          <w:rFonts w:asciiTheme="majorHAnsi" w:hAnsiTheme="majorHAnsi" w:cstheme="majorHAnsi"/>
          <w:sz w:val="12"/>
        </w:rPr>
        <w:t xml:space="preserve"> as we know it today</w:t>
      </w:r>
      <w:r w:rsidRPr="008A764B">
        <w:rPr>
          <w:rStyle w:val="StyleUnderline"/>
          <w:rFonts w:asciiTheme="majorHAnsi" w:hAnsiTheme="majorHAnsi" w:cstheme="majorHAnsi"/>
        </w:rPr>
        <w:t>.</w:t>
      </w:r>
      <w:r w:rsidRPr="008A764B">
        <w:rPr>
          <w:rFonts w:asciiTheme="majorHAnsi" w:hAnsiTheme="majorHAnsi" w:cstheme="majorHAnsi"/>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8A764B">
        <w:rPr>
          <w:rStyle w:val="StyleUnderline"/>
          <w:rFonts w:asciiTheme="majorHAnsi" w:hAnsiTheme="majorHAnsi" w:cstheme="majorHAnsi"/>
        </w:rPr>
        <w:t xml:space="preserve"> Near-Earth </w:t>
      </w:r>
      <w:r w:rsidRPr="008A764B">
        <w:rPr>
          <w:rStyle w:val="StyleUnderline"/>
          <w:rFonts w:asciiTheme="majorHAnsi" w:hAnsiTheme="majorHAnsi" w:cstheme="majorHAnsi"/>
          <w:highlight w:val="green"/>
        </w:rPr>
        <w:t>asteroids</w:t>
      </w:r>
      <w:r w:rsidRPr="008A764B">
        <w:rPr>
          <w:rStyle w:val="StyleUnderline"/>
          <w:rFonts w:asciiTheme="majorHAnsi" w:hAnsiTheme="majorHAnsi" w:cstheme="majorHAnsi"/>
        </w:rPr>
        <w:t xml:space="preserve"> </w:t>
      </w:r>
      <w:r w:rsidRPr="008A764B">
        <w:rPr>
          <w:rFonts w:asciiTheme="majorHAnsi" w:hAnsiTheme="majorHAnsi" w:cstheme="majorHAnsi"/>
          <w:sz w:val="12"/>
        </w:rPr>
        <w:t>largely</w:t>
      </w:r>
      <w:r w:rsidRPr="008A764B">
        <w:rPr>
          <w:rStyle w:val="StyleUnderline"/>
          <w:rFonts w:asciiTheme="majorHAnsi" w:hAnsiTheme="majorHAnsi" w:cstheme="majorHAnsi"/>
        </w:rPr>
        <w:t xml:space="preserve"> composed of platinum and </w:t>
      </w:r>
      <w:r w:rsidRPr="008A764B">
        <w:rPr>
          <w:rStyle w:val="Emphasis"/>
          <w:rFonts w:asciiTheme="majorHAnsi" w:hAnsiTheme="majorHAnsi" w:cstheme="majorHAnsi"/>
          <w:highlight w:val="green"/>
        </w:rPr>
        <w:t xml:space="preserve">rare </w:t>
      </w:r>
      <w:r w:rsidRPr="008A764B">
        <w:rPr>
          <w:rStyle w:val="Emphasis"/>
          <w:rFonts w:asciiTheme="majorHAnsi" w:hAnsiTheme="majorHAnsi" w:cstheme="majorHAnsi"/>
        </w:rPr>
        <w:t xml:space="preserve">earth </w:t>
      </w:r>
      <w:r w:rsidRPr="008A764B">
        <w:rPr>
          <w:rStyle w:val="Emphasis"/>
          <w:rFonts w:asciiTheme="majorHAnsi" w:hAnsiTheme="majorHAnsi" w:cstheme="majorHAnsi"/>
          <w:highlight w:val="green"/>
        </w:rPr>
        <w:t>metals</w:t>
      </w:r>
      <w:r w:rsidRPr="008A764B">
        <w:rPr>
          <w:rStyle w:val="StyleUnderline"/>
          <w:rFonts w:asciiTheme="majorHAnsi" w:hAnsiTheme="majorHAnsi" w:cstheme="majorHAnsi"/>
          <w:highlight w:val="green"/>
        </w:rPr>
        <w:t xml:space="preserve"> have</w:t>
      </w:r>
      <w:r w:rsidRPr="008A764B">
        <w:rPr>
          <w:rStyle w:val="StyleUnderline"/>
          <w:rFonts w:asciiTheme="majorHAnsi" w:hAnsiTheme="majorHAnsi" w:cstheme="majorHAnsi"/>
        </w:rPr>
        <w:t xml:space="preserve"> an incredible </w:t>
      </w:r>
      <w:r w:rsidRPr="008A764B">
        <w:rPr>
          <w:rStyle w:val="StyleUnderline"/>
          <w:rFonts w:asciiTheme="majorHAnsi" w:hAnsiTheme="majorHAnsi" w:cstheme="majorHAnsi"/>
          <w:highlight w:val="green"/>
        </w:rPr>
        <w:t>value. Helium-3</w:t>
      </w:r>
      <w:r w:rsidRPr="008A764B">
        <w:rPr>
          <w:rStyle w:val="StyleUnderline"/>
          <w:rFonts w:asciiTheme="majorHAnsi" w:hAnsiTheme="majorHAnsi" w:cstheme="majorHAnsi"/>
        </w:rPr>
        <w:t xml:space="preserve"> isotopes </w:t>
      </w:r>
      <w:r w:rsidRPr="008A764B">
        <w:rPr>
          <w:rFonts w:asciiTheme="majorHAnsi" w:hAnsiTheme="majorHAnsi" w:cstheme="majorHAnsi"/>
          <w:sz w:val="12"/>
        </w:rPr>
        <w:t>accessible in outer</w:t>
      </w:r>
      <w:r w:rsidRPr="008A764B">
        <w:rPr>
          <w:rStyle w:val="StyleUnderline"/>
          <w:rFonts w:asciiTheme="majorHAnsi" w:hAnsiTheme="majorHAnsi" w:cstheme="majorHAnsi"/>
        </w:rPr>
        <w:t xml:space="preserve"> space could </w:t>
      </w:r>
      <w:r w:rsidRPr="008A764B">
        <w:rPr>
          <w:rStyle w:val="StyleUnderline"/>
          <w:rFonts w:asciiTheme="majorHAnsi" w:hAnsiTheme="majorHAnsi" w:cstheme="majorHAnsi"/>
          <w:highlight w:val="green"/>
        </w:rPr>
        <w:t xml:space="preserve">provide </w:t>
      </w:r>
      <w:r w:rsidRPr="008A764B">
        <w:rPr>
          <w:rStyle w:val="Emphasis"/>
          <w:rFonts w:asciiTheme="majorHAnsi" w:hAnsiTheme="majorHAnsi" w:cstheme="majorHAnsi"/>
          <w:highlight w:val="green"/>
        </w:rPr>
        <w:t>clean</w:t>
      </w:r>
      <w:r w:rsidRPr="008A764B">
        <w:rPr>
          <w:rStyle w:val="Emphasis"/>
          <w:rFonts w:asciiTheme="majorHAnsi" w:hAnsiTheme="majorHAnsi" w:cstheme="majorHAnsi"/>
        </w:rPr>
        <w:t xml:space="preserve"> and abundant </w:t>
      </w:r>
      <w:r w:rsidRPr="008A764B">
        <w:rPr>
          <w:rStyle w:val="Emphasis"/>
          <w:rFonts w:asciiTheme="majorHAnsi" w:hAnsiTheme="majorHAnsi" w:cstheme="majorHAnsi"/>
          <w:highlight w:val="green"/>
        </w:rPr>
        <w:t>energy</w:t>
      </w:r>
      <w:r w:rsidRPr="008A764B">
        <w:rPr>
          <w:rStyle w:val="StyleUnderline"/>
          <w:rFonts w:asciiTheme="majorHAnsi" w:hAnsiTheme="majorHAnsi" w:cstheme="majorHAnsi"/>
          <w:highlight w:val="green"/>
        </w:rPr>
        <w:t>. There is</w:t>
      </w:r>
      <w:r w:rsidRPr="008A764B">
        <w:rPr>
          <w:rStyle w:val="StyleUnderline"/>
          <w:rFonts w:asciiTheme="majorHAnsi" w:hAnsiTheme="majorHAnsi" w:cstheme="majorHAnsi"/>
        </w:rPr>
        <w:t xml:space="preserve"> </w:t>
      </w:r>
      <w:r w:rsidRPr="008A764B">
        <w:rPr>
          <w:rFonts w:asciiTheme="majorHAnsi" w:hAnsiTheme="majorHAnsi" w:cstheme="majorHAnsi"/>
          <w:sz w:val="12"/>
        </w:rPr>
        <w:t>far</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more water in</w:t>
      </w:r>
      <w:r w:rsidRPr="008A764B">
        <w:rPr>
          <w:rStyle w:val="StyleUnderline"/>
          <w:rFonts w:asciiTheme="majorHAnsi" w:hAnsiTheme="majorHAnsi" w:cstheme="majorHAnsi"/>
        </w:rPr>
        <w:t xml:space="preserve"> </w:t>
      </w:r>
      <w:r w:rsidRPr="008A764B">
        <w:rPr>
          <w:rFonts w:asciiTheme="majorHAnsi" w:hAnsiTheme="majorHAnsi" w:cstheme="majorHAnsi"/>
          <w:sz w:val="12"/>
        </w:rPr>
        <w:t>outer</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space than</w:t>
      </w:r>
      <w:r w:rsidRPr="008A764B">
        <w:rPr>
          <w:rStyle w:val="StyleUnderline"/>
          <w:rFonts w:asciiTheme="majorHAnsi" w:hAnsiTheme="majorHAnsi" w:cstheme="majorHAnsi"/>
        </w:rPr>
        <w:t xml:space="preserve"> </w:t>
      </w:r>
      <w:r w:rsidRPr="008A764B">
        <w:rPr>
          <w:rFonts w:asciiTheme="majorHAnsi" w:hAnsiTheme="majorHAnsi" w:cstheme="majorHAnsi"/>
          <w:sz w:val="12"/>
        </w:rPr>
        <w:t>is</w:t>
      </w:r>
      <w:r w:rsidRPr="008A764B">
        <w:rPr>
          <w:rStyle w:val="StyleUnderline"/>
          <w:rFonts w:asciiTheme="majorHAnsi" w:hAnsiTheme="majorHAnsi" w:cstheme="majorHAnsi"/>
        </w:rPr>
        <w:t xml:space="preserve"> in our </w:t>
      </w:r>
      <w:r w:rsidRPr="008A764B">
        <w:rPr>
          <w:rStyle w:val="StyleUnderline"/>
          <w:rFonts w:asciiTheme="majorHAnsi" w:hAnsiTheme="majorHAnsi" w:cstheme="majorHAnsi"/>
          <w:highlight w:val="green"/>
        </w:rPr>
        <w:t>oceans.</w:t>
      </w:r>
      <w:r w:rsidRPr="008A764B">
        <w:rPr>
          <w:rStyle w:val="StyleUnderline"/>
          <w:rFonts w:asciiTheme="majorHAnsi" w:hAnsiTheme="majorHAnsi" w:cstheme="majorHAnsi"/>
        </w:rPr>
        <w:t xml:space="preserve"> </w:t>
      </w:r>
      <w:r w:rsidRPr="008A764B">
        <w:rPr>
          <w:rFonts w:asciiTheme="majorHAnsi" w:hAnsiTheme="majorHAnsi" w:cstheme="majorHAnsi"/>
          <w:sz w:val="12"/>
        </w:rPr>
        <w:t>In the pages that follow we will explain the potential for a cosmic shift in our global economy, our ecology, and our commercial and legal systems.</w:t>
      </w:r>
      <w:r w:rsidRPr="008A764B">
        <w:rPr>
          <w:rStyle w:val="StyleUnderline"/>
          <w:rFonts w:asciiTheme="majorHAnsi" w:hAnsiTheme="majorHAnsi" w:cstheme="majorHAnsi"/>
        </w:rPr>
        <w:t xml:space="preserve"> These can take place by the end of this century. </w:t>
      </w:r>
      <w:r w:rsidRPr="008A764B">
        <w:rPr>
          <w:rFonts w:asciiTheme="majorHAnsi" w:hAnsiTheme="majorHAnsi" w:cstheme="majorHAnsi"/>
          <w:sz w:val="12"/>
        </w:rPr>
        <w:t xml:space="preserve">And </w:t>
      </w:r>
      <w:r w:rsidRPr="008A764B">
        <w:rPr>
          <w:rStyle w:val="StyleUnderline"/>
          <w:rFonts w:asciiTheme="majorHAnsi" w:hAnsiTheme="majorHAnsi" w:cstheme="majorHAnsi"/>
        </w:rPr>
        <w:t>if these changes do not take place we will be in trouble.</w:t>
      </w:r>
      <w:r w:rsidRPr="008A764B">
        <w:rPr>
          <w:rFonts w:asciiTheme="majorHAnsi" w:hAnsiTheme="majorHAnsi" w:cstheme="majorHAnsi"/>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8A764B">
        <w:rPr>
          <w:rStyle w:val="StyleUnderline"/>
          <w:rFonts w:asciiTheme="majorHAnsi" w:hAnsiTheme="majorHAnsi" w:cstheme="majorHAnsi"/>
        </w:rPr>
        <w:t xml:space="preserve">the struggle between “haves” and “have nots” will grow increasingly </w:t>
      </w:r>
      <w:r w:rsidRPr="008A764B">
        <w:rPr>
          <w:rStyle w:val="Emphasis"/>
          <w:rFonts w:asciiTheme="majorHAnsi" w:hAnsiTheme="majorHAnsi" w:cstheme="majorHAnsi"/>
        </w:rPr>
        <w:t>ugly</w:t>
      </w:r>
      <w:r w:rsidRPr="008A764B">
        <w:rPr>
          <w:rStyle w:val="StyleUnderline"/>
          <w:rFonts w:asciiTheme="majorHAnsi" w:hAnsiTheme="majorHAnsi" w:cstheme="majorHAnsi"/>
        </w:rPr>
        <w:t xml:space="preserve">. A </w:t>
      </w:r>
      <w:r w:rsidRPr="008A764B">
        <w:rPr>
          <w:rStyle w:val="StyleUnderline"/>
          <w:rFonts w:asciiTheme="majorHAnsi" w:hAnsiTheme="majorHAnsi" w:cstheme="majorHAnsi"/>
          <w:highlight w:val="green"/>
        </w:rPr>
        <w:t>lack of</w:t>
      </w:r>
      <w:r w:rsidRPr="008A764B">
        <w:rPr>
          <w:rStyle w:val="StyleUnderline"/>
          <w:rFonts w:asciiTheme="majorHAnsi" w:hAnsiTheme="majorHAnsi" w:cstheme="majorHAnsi"/>
        </w:rPr>
        <w:t xml:space="preserve"> affordable and readily available </w:t>
      </w:r>
      <w:r w:rsidRPr="008A764B">
        <w:rPr>
          <w:rStyle w:val="Emphasis"/>
          <w:rFonts w:asciiTheme="majorHAnsi" w:hAnsiTheme="majorHAnsi" w:cstheme="majorHAnsi"/>
        </w:rPr>
        <w:t>water</w:t>
      </w:r>
      <w:r w:rsidRPr="008A764B">
        <w:rPr>
          <w:rStyle w:val="StyleUnderline"/>
          <w:rFonts w:asciiTheme="majorHAnsi" w:hAnsiTheme="majorHAnsi" w:cstheme="majorHAnsi"/>
        </w:rPr>
        <w:t xml:space="preserve">, natural </w:t>
      </w:r>
      <w:r w:rsidRPr="008A764B">
        <w:rPr>
          <w:rStyle w:val="Emphasis"/>
          <w:rFonts w:asciiTheme="majorHAnsi" w:hAnsiTheme="majorHAnsi" w:cstheme="majorHAnsi"/>
        </w:rPr>
        <w:t>resources</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food</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highlight w:val="green"/>
        </w:rPr>
        <w:t>health care</w:t>
      </w:r>
      <w:r w:rsidRPr="008A764B">
        <w:rPr>
          <w:rStyle w:val="StyleUnderline"/>
          <w:rFonts w:asciiTheme="majorHAnsi" w:hAnsiTheme="majorHAnsi" w:cstheme="majorHAnsi"/>
          <w:highlight w:val="green"/>
        </w:rPr>
        <w:t xml:space="preserve"> and</w:t>
      </w:r>
      <w:r w:rsidRPr="008A764B">
        <w:rPr>
          <w:rStyle w:val="StyleUnderline"/>
          <w:rFonts w:asciiTheme="majorHAnsi" w:hAnsiTheme="majorHAnsi" w:cstheme="majorHAnsi"/>
        </w:rPr>
        <w:t xml:space="preserve"> medical supplies, plus systematic threats to </w:t>
      </w:r>
      <w:r w:rsidRPr="008A764B">
        <w:rPr>
          <w:rStyle w:val="Emphasis"/>
          <w:rFonts w:asciiTheme="majorHAnsi" w:hAnsiTheme="majorHAnsi" w:cstheme="majorHAnsi"/>
        </w:rPr>
        <w:t>urban security</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highlight w:val="green"/>
        </w:rPr>
        <w:t>systemic war</w:t>
      </w:r>
      <w:r w:rsidRPr="008A764B">
        <w:rPr>
          <w:rStyle w:val="StyleUnderline"/>
          <w:rFonts w:asciiTheme="majorHAnsi" w:hAnsiTheme="majorHAnsi" w:cstheme="majorHAnsi"/>
        </w:rPr>
        <w:t>fare</w:t>
      </w:r>
      <w:r w:rsidRPr="008A764B">
        <w:rPr>
          <w:rStyle w:val="StyleUnderline"/>
          <w:rFonts w:asciiTheme="majorHAnsi" w:hAnsiTheme="majorHAnsi" w:cstheme="majorHAnsi"/>
          <w:highlight w:val="green"/>
        </w:rPr>
        <w:t xml:space="preserve"> are </w:t>
      </w:r>
      <w:r w:rsidRPr="008A764B">
        <w:rPr>
          <w:rStyle w:val="StyleUnderline"/>
          <w:rFonts w:asciiTheme="majorHAnsi" w:hAnsiTheme="majorHAnsi" w:cstheme="majorHAnsi"/>
        </w:rPr>
        <w:t xml:space="preserve">the </w:t>
      </w:r>
      <w:r w:rsidRPr="008A764B">
        <w:rPr>
          <w:rStyle w:val="StyleUnderline"/>
          <w:rFonts w:asciiTheme="majorHAnsi" w:hAnsiTheme="majorHAnsi" w:cstheme="majorHAnsi"/>
          <w:highlight w:val="green"/>
        </w:rPr>
        <w:t>alternatives</w:t>
      </w:r>
      <w:r w:rsidRPr="008A764B">
        <w:rPr>
          <w:rStyle w:val="StyleUnderline"/>
          <w:rFonts w:asciiTheme="majorHAnsi" w:hAnsiTheme="majorHAnsi" w:cstheme="majorHAnsi"/>
        </w:rPr>
        <w:t xml:space="preserve"> to astral abundance. </w:t>
      </w:r>
      <w:r w:rsidRPr="008A764B">
        <w:rPr>
          <w:rFonts w:asciiTheme="majorHAnsi" w:hAnsiTheme="majorHAnsi" w:cstheme="majorHAnsi"/>
          <w:sz w:val="12"/>
        </w:rPr>
        <w:t xml:space="preserve">The choices between astral abundance and a downward spiral in global standards of living are stark. </w:t>
      </w:r>
      <w:r w:rsidRPr="008A764B">
        <w:rPr>
          <w:rStyle w:val="StyleUnderline"/>
          <w:rFonts w:asciiTheme="majorHAnsi" w:hAnsiTheme="majorHAnsi" w:cstheme="majorHAnsi"/>
          <w:highlight w:val="green"/>
        </w:rPr>
        <w:t xml:space="preserve">Within the </w:t>
      </w:r>
      <w:r w:rsidRPr="008A764B">
        <w:rPr>
          <w:rStyle w:val="Emphasis"/>
          <w:rFonts w:asciiTheme="majorHAnsi" w:hAnsiTheme="majorHAnsi" w:cstheme="majorHAnsi"/>
          <w:highlight w:val="green"/>
        </w:rPr>
        <w:t>next few decades</w:t>
      </w:r>
      <w:r w:rsidRPr="008A764B">
        <w:rPr>
          <w:rStyle w:val="StyleUnderline"/>
          <w:rFonts w:asciiTheme="majorHAnsi" w:hAnsiTheme="majorHAnsi" w:cstheme="majorHAnsi"/>
        </w:rPr>
        <w:t xml:space="preserve"> these problems will be increasingly real</w:t>
      </w:r>
      <w:r w:rsidRPr="008A764B">
        <w:rPr>
          <w:rStyle w:val="StyleUnderline"/>
          <w:rFonts w:asciiTheme="majorHAnsi" w:hAnsiTheme="majorHAnsi" w:cstheme="majorHAnsi"/>
          <w:highlight w:val="green"/>
        </w:rPr>
        <w:t>.</w:t>
      </w:r>
      <w:r w:rsidRPr="008A764B">
        <w:rPr>
          <w:rFonts w:asciiTheme="majorHAnsi" w:hAnsiTheme="majorHAnsi" w:cstheme="majorHAnsi"/>
          <w:sz w:val="12"/>
        </w:rPr>
        <w:t xml:space="preserve"> By then </w:t>
      </w:r>
      <w:r w:rsidRPr="008A764B">
        <w:rPr>
          <w:rStyle w:val="StyleUnderline"/>
          <w:rFonts w:asciiTheme="majorHAnsi" w:hAnsiTheme="majorHAnsi" w:cstheme="majorHAnsi"/>
        </w:rPr>
        <w:t xml:space="preserve">the world may almost be </w:t>
      </w:r>
      <w:r w:rsidRPr="008A764B">
        <w:rPr>
          <w:rStyle w:val="Emphasis"/>
          <w:rFonts w:asciiTheme="majorHAnsi" w:hAnsiTheme="majorHAnsi" w:cstheme="majorHAnsi"/>
        </w:rPr>
        <w:t>begging</w:t>
      </w:r>
      <w:r w:rsidRPr="008A764B">
        <w:rPr>
          <w:rStyle w:val="StyleUnderline"/>
          <w:rFonts w:asciiTheme="majorHAnsi" w:hAnsiTheme="majorHAnsi" w:cstheme="majorHAnsi"/>
        </w:rPr>
        <w:t xml:space="preserve"> for new, out of- the-box thinking. </w:t>
      </w:r>
      <w:r w:rsidRPr="008A764B">
        <w:rPr>
          <w:rFonts w:asciiTheme="majorHAnsi" w:hAnsiTheme="majorHAnsi" w:cstheme="majorHAnsi"/>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rsidR="00DA14AF" w:rsidRPr="008A764B" w:rsidRDefault="00DA14AF" w:rsidP="00DA14AF">
      <w:pPr>
        <w:rPr>
          <w:rFonts w:asciiTheme="majorHAnsi" w:hAnsiTheme="majorHAnsi" w:cstheme="majorHAnsi"/>
          <w:sz w:val="16"/>
        </w:rPr>
      </w:pPr>
    </w:p>
    <w:p w:rsidR="00CE25BC" w:rsidRDefault="00CE25BC" w:rsidP="00CE25BC"/>
    <w:p w:rsidR="00CE25BC" w:rsidRDefault="00CE25BC" w:rsidP="00CE25BC">
      <w:pPr>
        <w:pStyle w:val="Heading3"/>
        <w:rPr>
          <w:sz w:val="52"/>
          <w:szCs w:val="52"/>
        </w:rPr>
      </w:pPr>
      <w:r>
        <w:rPr>
          <w:sz w:val="52"/>
          <w:szCs w:val="52"/>
        </w:rPr>
        <w:t>Case</w:t>
      </w:r>
    </w:p>
    <w:p w:rsidR="003F01F1" w:rsidRDefault="003F01F1" w:rsidP="003F01F1"/>
    <w:p w:rsidR="003F01F1" w:rsidRDefault="003F01F1" w:rsidP="003F01F1">
      <w:r>
        <w:t xml:space="preserve">Aff doesn’t solve – its literally whole res and theres no alternative – aff doesn’t do anything except say space bad – </w:t>
      </w:r>
    </w:p>
    <w:p w:rsidR="003F01F1" w:rsidRPr="003F01F1" w:rsidRDefault="003F01F1" w:rsidP="003F01F1">
      <w:r>
        <w:t>We don’t link – we say extracting resources like water and metal good but our disads aren’t abt colonization</w:t>
      </w:r>
    </w:p>
    <w:p w:rsidR="00AA36E8" w:rsidRDefault="003F01F1" w:rsidP="00AA36E8">
      <w:r>
        <w:t xml:space="preserve">Things like resource depletion are a much more pressing issue as </w:t>
      </w:r>
      <w:r w:rsidR="00DA14AF">
        <w:t>we need them rn – water is running out and we come first in tf bc moral uncertainty – and what theyre saying hasn’t happened yet and will take decades+</w:t>
      </w:r>
    </w:p>
    <w:p w:rsidR="003F01F1" w:rsidRDefault="003F01F1" w:rsidP="00AA36E8"/>
    <w:p w:rsidR="00AA36E8" w:rsidRPr="00AA36E8" w:rsidRDefault="00AA36E8" w:rsidP="00AA36E8">
      <w:pPr>
        <w:pStyle w:val="Heading4"/>
      </w:pPr>
      <w:r>
        <w:t>A/T Lockett 21 evidence</w:t>
      </w:r>
    </w:p>
    <w:p w:rsidR="00F47FAE" w:rsidRPr="00F47FAE" w:rsidRDefault="00F47FAE" w:rsidP="00F47FAE">
      <w:pPr>
        <w:shd w:val="clear" w:color="auto" w:fill="FFFFFF"/>
        <w:spacing w:before="240" w:after="0" w:line="240" w:lineRule="auto"/>
        <w:rPr>
          <w:rFonts w:ascii="Times New Roman" w:eastAsia="Times New Roman" w:hAnsi="Times New Roman" w:cs="Times New Roman"/>
          <w:sz w:val="24"/>
          <w:lang w:eastAsia="zh-CN"/>
        </w:rPr>
      </w:pPr>
      <w:r>
        <w:rPr>
          <w:rFonts w:eastAsia="Times New Roman" w:cs="Times New Roman"/>
          <w:b/>
          <w:bCs/>
          <w:color w:val="2A2A2A"/>
          <w:sz w:val="28"/>
          <w:szCs w:val="28"/>
          <w:lang w:eastAsia="zh-CN"/>
        </w:rPr>
        <w:t>T</w:t>
      </w:r>
      <w:r w:rsidRPr="00F47FAE">
        <w:rPr>
          <w:rFonts w:eastAsia="Times New Roman" w:cs="Times New Roman"/>
          <w:b/>
          <w:bCs/>
          <w:color w:val="2A2A2A"/>
          <w:sz w:val="28"/>
          <w:szCs w:val="28"/>
          <w:lang w:eastAsia="zh-CN"/>
        </w:rPr>
        <w:t>he private sector doesn't have the incentive to innovate without generous public support---the government won</w:t>
      </w:r>
      <w:r w:rsidR="00AA36E8">
        <w:rPr>
          <w:rFonts w:eastAsia="Times New Roman" w:cs="Times New Roman"/>
          <w:b/>
          <w:bCs/>
          <w:color w:val="2A2A2A"/>
          <w:sz w:val="28"/>
          <w:szCs w:val="28"/>
          <w:lang w:eastAsia="zh-CN"/>
        </w:rPr>
        <w:t>’</w:t>
      </w:r>
      <w:r w:rsidRPr="00F47FAE">
        <w:rPr>
          <w:rFonts w:eastAsia="Times New Roman" w:cs="Times New Roman"/>
          <w:b/>
          <w:bCs/>
          <w:color w:val="2A2A2A"/>
          <w:sz w:val="28"/>
          <w:szCs w:val="28"/>
          <w:lang w:eastAsia="zh-CN"/>
        </w:rPr>
        <w:t>t fund private entities if they are trying to take over space</w:t>
      </w:r>
    </w:p>
    <w:p w:rsidR="00F47FAE" w:rsidRPr="00F47FAE" w:rsidRDefault="00F47FAE" w:rsidP="00F47FAE">
      <w:pPr>
        <w:shd w:val="clear" w:color="auto" w:fill="FFFFFF"/>
        <w:spacing w:after="0" w:line="240" w:lineRule="auto"/>
        <w:rPr>
          <w:rFonts w:ascii="Times New Roman" w:eastAsia="Times New Roman" w:hAnsi="Times New Roman" w:cs="Times New Roman"/>
          <w:sz w:val="24"/>
          <w:lang w:eastAsia="zh-CN"/>
        </w:rPr>
      </w:pPr>
      <w:r w:rsidRPr="00F47FAE">
        <w:rPr>
          <w:rFonts w:eastAsia="Times New Roman" w:cs="Times New Roman"/>
          <w:b/>
          <w:bCs/>
          <w:color w:val="2A2A2A"/>
          <w:szCs w:val="22"/>
          <w:u w:val="single"/>
          <w:lang w:eastAsia="zh-CN"/>
        </w:rPr>
        <w:t xml:space="preserve">Aronoff 18 </w:t>
      </w:r>
      <w:r w:rsidRPr="00F47FAE">
        <w:rPr>
          <w:rFonts w:eastAsia="Times New Roman" w:cs="Times New Roman"/>
          <w:b/>
          <w:bCs/>
          <w:color w:val="2A2A2A"/>
          <w:sz w:val="16"/>
          <w:szCs w:val="16"/>
          <w:u w:val="single"/>
          <w:lang w:eastAsia="zh-CN"/>
        </w:rPr>
        <w:t>Aronoff, Kate. [staff writer at The New Republic, and a former fellow at the Type Media Center. Her work has appeared in The Intercept, The New York Times, The Nation, Dissent, Rolling Stone, and The Guardian, among other outlets]</w:t>
      </w:r>
      <w:r w:rsidRPr="00F47FAE">
        <w:rPr>
          <w:rFonts w:eastAsia="Times New Roman" w:cs="Times New Roman"/>
          <w:b/>
          <w:bCs/>
          <w:color w:val="2A2A2A"/>
          <w:sz w:val="10"/>
          <w:szCs w:val="10"/>
          <w:u w:val="single"/>
          <w:lang w:eastAsia="zh-CN"/>
        </w:rPr>
        <w:t xml:space="preserve"> </w:t>
      </w:r>
      <w:r w:rsidRPr="00F47FAE">
        <w:rPr>
          <w:rFonts w:eastAsia="Times New Roman" w:cs="Times New Roman"/>
          <w:b/>
          <w:bCs/>
          <w:color w:val="2A2A2A"/>
          <w:sz w:val="16"/>
          <w:szCs w:val="16"/>
          <w:u w:val="single"/>
          <w:lang w:eastAsia="zh-CN"/>
        </w:rPr>
        <w:t>“The Case For Nationalizing Elon Musk.” In These Times. February 08, 2018. Web. December 11, 2021. https://inthesetimes.com/article/elon-musk-spacex-tesla-falcon-heavy-launch</w:t>
      </w:r>
    </w:p>
    <w:p w:rsidR="00F47FAE" w:rsidRPr="00F47FAE" w:rsidRDefault="00F47FAE" w:rsidP="00F47FAE">
      <w:pPr>
        <w:spacing w:after="0" w:line="240" w:lineRule="auto"/>
        <w:rPr>
          <w:rFonts w:ascii="Times New Roman" w:eastAsia="Times New Roman" w:hAnsi="Times New Roman" w:cs="Times New Roman"/>
          <w:sz w:val="24"/>
          <w:lang w:eastAsia="zh-CN"/>
        </w:rPr>
      </w:pPr>
      <w:r w:rsidRPr="00F47FAE">
        <w:rPr>
          <w:rFonts w:eastAsia="Times New Roman" w:cs="Times New Roman"/>
          <w:b/>
          <w:bCs/>
          <w:color w:val="2A2A2A"/>
          <w:sz w:val="16"/>
          <w:szCs w:val="16"/>
          <w:u w:val="single"/>
          <w:lang w:eastAsia="zh-CN"/>
        </w:rPr>
        <w:t xml:space="preserve">On Tuesday, Elon Musk launched some stuff into space. The SpaceX Falcon Heavy rocket was shot into the Solar System, tailed by a Tesla Roadster blasting David Bowie songs, reportedly the fastest car ever to be released into orbit. Each Falcon launch is only expected to cost around $90 million?—?a bargain in the world of extraterrestrial exploration. </w:t>
      </w:r>
      <w:r w:rsidRPr="00F47FAE">
        <w:rPr>
          <w:rFonts w:eastAsia="Times New Roman" w:cs="Times New Roman"/>
          <w:b/>
          <w:bCs/>
          <w:i/>
          <w:iCs/>
          <w:color w:val="2A2A2A"/>
          <w:szCs w:val="22"/>
          <w:u w:val="single"/>
          <w:lang w:eastAsia="zh-CN"/>
        </w:rPr>
        <w:t>Scientific American[s] gawked, “</w:t>
      </w:r>
      <w:r w:rsidRPr="00F47FAE">
        <w:rPr>
          <w:rFonts w:eastAsia="Times New Roman" w:cs="Times New Roman"/>
          <w:b/>
          <w:bCs/>
          <w:i/>
          <w:iCs/>
          <w:color w:val="2A2A2A"/>
          <w:szCs w:val="22"/>
          <w:u w:val="single"/>
          <w:shd w:val="clear" w:color="auto" w:fill="FFFF00"/>
          <w:lang w:eastAsia="zh-CN"/>
        </w:rPr>
        <w:t>Elon Musk</w:t>
      </w:r>
      <w:r w:rsidRPr="00F47FAE">
        <w:rPr>
          <w:rFonts w:eastAsia="Times New Roman" w:cs="Times New Roman"/>
          <w:b/>
          <w:bCs/>
          <w:i/>
          <w:iCs/>
          <w:color w:val="2A2A2A"/>
          <w:szCs w:val="22"/>
          <w:u w:val="single"/>
          <w:lang w:eastAsia="zh-CN"/>
        </w:rPr>
        <w:t xml:space="preserve"> Does It Again,” praising the “bold technological innovations and newfound operational efficiencies that allow </w:t>
      </w:r>
      <w:r w:rsidRPr="00F47FAE">
        <w:rPr>
          <w:rFonts w:eastAsia="Times New Roman" w:cs="Times New Roman"/>
          <w:b/>
          <w:bCs/>
          <w:i/>
          <w:iCs/>
          <w:color w:val="2A2A2A"/>
          <w:szCs w:val="22"/>
          <w:u w:val="single"/>
          <w:shd w:val="clear" w:color="auto" w:fill="FFFF00"/>
          <w:lang w:eastAsia="zh-CN"/>
        </w:rPr>
        <w:t>SpaceX</w:t>
      </w:r>
      <w:r w:rsidRPr="00F47FAE">
        <w:rPr>
          <w:rFonts w:eastAsia="Times New Roman" w:cs="Times New Roman"/>
          <w:b/>
          <w:bCs/>
          <w:i/>
          <w:iCs/>
          <w:color w:val="2A2A2A"/>
          <w:szCs w:val="22"/>
          <w:u w:val="single"/>
          <w:lang w:eastAsia="zh-CN"/>
        </w:rPr>
        <w:t xml:space="preserve"> to not only build its </w:t>
      </w:r>
      <w:r w:rsidRPr="00F47FAE">
        <w:rPr>
          <w:rFonts w:eastAsia="Times New Roman" w:cs="Times New Roman"/>
          <w:b/>
          <w:bCs/>
          <w:i/>
          <w:iCs/>
          <w:color w:val="2A2A2A"/>
          <w:szCs w:val="22"/>
          <w:u w:val="single"/>
          <w:shd w:val="clear" w:color="auto" w:fill="FFFF00"/>
          <w:lang w:eastAsia="zh-CN"/>
        </w:rPr>
        <w:t>rockets</w:t>
      </w:r>
      <w:r w:rsidRPr="00F47FAE">
        <w:rPr>
          <w:rFonts w:eastAsia="Times New Roman" w:cs="Times New Roman"/>
          <w:b/>
          <w:bCs/>
          <w:i/>
          <w:iCs/>
          <w:color w:val="2A2A2A"/>
          <w:szCs w:val="22"/>
          <w:u w:val="single"/>
          <w:lang w:eastAsia="zh-CN"/>
        </w:rPr>
        <w:t xml:space="preserve"> for less money, but also reuse them.” That view?—?shared by several other outlets?—?fits comfortably with the Tony Stark-like image Musk has crafted for himself over the years</w:t>
      </w:r>
      <w:r w:rsidRPr="00F47FAE">
        <w:rPr>
          <w:rFonts w:eastAsia="Times New Roman" w:cs="Times New Roman"/>
          <w:b/>
          <w:bCs/>
          <w:color w:val="2A2A2A"/>
          <w:sz w:val="16"/>
          <w:szCs w:val="16"/>
          <w:u w:val="single"/>
          <w:lang w:eastAsia="zh-CN"/>
        </w:rPr>
        <w:t xml:space="preserve">: a quirky and slightly off-kilter playboy genius inventor capable of conquering everything from outer space to the climate crisis with the sheer force of his imagination. </w:t>
      </w:r>
      <w:r w:rsidRPr="00F47FAE">
        <w:rPr>
          <w:rFonts w:eastAsia="Times New Roman" w:cs="Times New Roman"/>
          <w:b/>
          <w:bCs/>
          <w:i/>
          <w:iCs/>
          <w:color w:val="2A2A2A"/>
          <w:szCs w:val="22"/>
          <w:u w:val="single"/>
          <w:lang w:eastAsia="zh-CN"/>
        </w:rPr>
        <w:t>One of Musk’s long-term goals is to create a selfsustaining colony on Mars, and make humanity an interplanetary species. He hopes to shoot two very wealthy people around the moon at some point this year. Musk has invested an awful lot of public money into making those dreams a reality.</w:t>
      </w:r>
      <w:r w:rsidRPr="00F47FAE">
        <w:rPr>
          <w:rFonts w:eastAsia="Times New Roman" w:cs="Times New Roman"/>
          <w:b/>
          <w:bCs/>
          <w:i/>
          <w:iCs/>
          <w:color w:val="2A2A2A"/>
          <w:szCs w:val="22"/>
          <w:u w:val="single"/>
          <w:shd w:val="clear" w:color="auto" w:fill="FFFF00"/>
          <w:lang w:eastAsia="zh-CN"/>
        </w:rPr>
        <w:t xml:space="preserve"> </w:t>
      </w:r>
      <w:r w:rsidRPr="00F47FAE">
        <w:rPr>
          <w:rFonts w:eastAsia="Times New Roman" w:cs="Times New Roman"/>
          <w:b/>
          <w:bCs/>
          <w:i/>
          <w:iCs/>
          <w:color w:val="2A2A2A"/>
          <w:szCs w:val="22"/>
          <w:u w:val="single"/>
          <w:lang w:eastAsia="zh-CN"/>
        </w:rPr>
        <w:t xml:space="preserve">But why should </w:t>
      </w:r>
      <w:r w:rsidRPr="00F47FAE">
        <w:rPr>
          <w:rFonts w:eastAsia="Times New Roman" w:cs="Times New Roman"/>
          <w:b/>
          <w:bCs/>
          <w:i/>
          <w:iCs/>
          <w:color w:val="2A2A2A"/>
          <w:szCs w:val="22"/>
          <w:u w:val="single"/>
          <w:shd w:val="clear" w:color="auto" w:fill="FFFF00"/>
          <w:lang w:eastAsia="zh-CN"/>
        </w:rPr>
        <w:t>Americans keep footing the bill for projects where only Musk and his wealthy friends can reap the rewards</w:t>
      </w:r>
      <w:r w:rsidRPr="00F47FAE">
        <w:rPr>
          <w:rFonts w:eastAsia="Times New Roman" w:cs="Times New Roman"/>
          <w:b/>
          <w:bCs/>
          <w:i/>
          <w:iCs/>
          <w:color w:val="2A2A2A"/>
          <w:szCs w:val="22"/>
          <w:u w:val="single"/>
          <w:lang w:eastAsia="zh-CN"/>
        </w:rPr>
        <w:t>?</w:t>
      </w:r>
      <w:r w:rsidRPr="00F47FAE">
        <w:rPr>
          <w:rFonts w:eastAsia="Times New Roman" w:cs="Times New Roman"/>
          <w:b/>
          <w:bCs/>
          <w:color w:val="2A2A2A"/>
          <w:sz w:val="16"/>
          <w:szCs w:val="16"/>
          <w:u w:val="single"/>
          <w:lang w:eastAsia="zh-CN"/>
        </w:rPr>
        <w:t xml:space="preserve"> Enter: the case for nationalizing Elon Musk, and making the U.S. government a major stakeholder in his companies. The common logic now holds that the private sector?—?and prodigies like Musk, in particular?—?are better at coming up with world-changing ideas than the public sector, which is allegedly bloated and allergic to new, outside-the-box thinking. Corporations’ hunt for profits and lack of bureaucratic constraints, it’s said, compel cutting-edge research and development in a way that the government is simply incapable of. With any hope, more of these billionaires’ breakthroughs than not will be in the public interest. The reality, as economist Mariana Mazzucato argues in her 2013 book The Entrepreneurial State: Debunking Public vs. Private Sector Myths, is very different. </w:t>
      </w:r>
      <w:r w:rsidRPr="00F47FAE">
        <w:rPr>
          <w:rFonts w:eastAsia="Times New Roman" w:cs="Times New Roman"/>
          <w:b/>
          <w:bCs/>
          <w:i/>
          <w:iCs/>
          <w:color w:val="2A2A2A"/>
          <w:szCs w:val="22"/>
          <w:u w:val="single"/>
          <w:lang w:eastAsia="zh-CN"/>
        </w:rPr>
        <w:t>Many of the companies that are today considered to be headed by brilliant savants?—?people like Steve Jobs and, yes, Elon Musk?—?owe much of their success to decades of public sector innovation, through repackaging technologies developed over the course of several decades into new product</w:t>
      </w:r>
      <w:r w:rsidRPr="00F47FAE">
        <w:rPr>
          <w:rFonts w:eastAsia="Times New Roman" w:cs="Times New Roman"/>
          <w:b/>
          <w:bCs/>
          <w:i/>
          <w:iCs/>
          <w:color w:val="2A2A2A"/>
          <w:szCs w:val="22"/>
          <w:u w:val="single"/>
          <w:shd w:val="clear" w:color="auto" w:fill="FFFF00"/>
          <w:lang w:eastAsia="zh-CN"/>
        </w:rPr>
        <w:t>s</w:t>
      </w:r>
      <w:r w:rsidRPr="00F47FAE">
        <w:rPr>
          <w:rFonts w:eastAsia="Times New Roman" w:cs="Times New Roman"/>
          <w:b/>
          <w:bCs/>
          <w:i/>
          <w:iCs/>
          <w:color w:val="2A2A2A"/>
          <w:szCs w:val="22"/>
          <w:u w:val="single"/>
          <w:lang w:eastAsia="zh-CN"/>
        </w:rPr>
        <w:t>. Take the iPhone, essentially a collection of Defense Department research and National Science Foundation-grant projects packed into one shiny machine.</w:t>
      </w:r>
      <w:r w:rsidRPr="00F47FAE">
        <w:rPr>
          <w:rFonts w:eastAsia="Times New Roman" w:cs="Times New Roman"/>
          <w:b/>
          <w:bCs/>
          <w:color w:val="2A2A2A"/>
          <w:sz w:val="16"/>
          <w:szCs w:val="16"/>
          <w:u w:val="single"/>
          <w:lang w:eastAsia="zh-CN"/>
        </w:rPr>
        <w:t xml:space="preserve"> “The prospect of the State owning a stake in a private corporation may be anathema to many parts of the capitalist world,” Mazzucato writes, “but given that governments are already investing in the private sector, they may as well earn a return on those investments.” As she notes, </w:t>
      </w:r>
      <w:r w:rsidRPr="00F47FAE">
        <w:rPr>
          <w:rFonts w:eastAsia="Times New Roman" w:cs="Times New Roman"/>
          <w:b/>
          <w:bCs/>
          <w:i/>
          <w:iCs/>
          <w:color w:val="2A2A2A"/>
          <w:szCs w:val="22"/>
          <w:u w:val="single"/>
          <w:shd w:val="clear" w:color="auto" w:fill="FFFF00"/>
          <w:lang w:eastAsia="zh-CN"/>
        </w:rPr>
        <w:t>Musk</w:t>
      </w:r>
      <w:r w:rsidRPr="00F47FAE">
        <w:rPr>
          <w:rFonts w:eastAsia="Times New Roman" w:cs="Times New Roman"/>
          <w:b/>
          <w:bCs/>
          <w:i/>
          <w:iCs/>
          <w:color w:val="2A2A2A"/>
          <w:szCs w:val="22"/>
          <w:u w:val="single"/>
          <w:lang w:eastAsia="zh-CN"/>
        </w:rPr>
        <w:t>’s</w:t>
      </w:r>
      <w:r w:rsidRPr="00F47FAE">
        <w:rPr>
          <w:rFonts w:eastAsia="Times New Roman" w:cs="Times New Roman"/>
          <w:b/>
          <w:bCs/>
          <w:color w:val="2A2A2A"/>
          <w:sz w:val="16"/>
          <w:szCs w:val="16"/>
          <w:u w:val="single"/>
          <w:lang w:eastAsia="zh-CN"/>
        </w:rPr>
        <w:t xml:space="preserve"> future-oriented empire?—?</w:t>
      </w:r>
      <w:r w:rsidRPr="00F47FAE">
        <w:rPr>
          <w:rFonts w:eastAsia="Times New Roman" w:cs="Times New Roman"/>
          <w:b/>
          <w:bCs/>
          <w:i/>
          <w:iCs/>
          <w:color w:val="2A2A2A"/>
          <w:szCs w:val="22"/>
          <w:u w:val="single"/>
          <w:lang w:eastAsia="zh-CN"/>
        </w:rPr>
        <w:t>Tesla Motors, SolarCity and SpaceX?—?</w:t>
      </w:r>
      <w:r w:rsidRPr="00F47FAE">
        <w:rPr>
          <w:rFonts w:eastAsia="Times New Roman" w:cs="Times New Roman"/>
          <w:b/>
          <w:bCs/>
          <w:i/>
          <w:iCs/>
          <w:color w:val="2A2A2A"/>
          <w:szCs w:val="22"/>
          <w:u w:val="single"/>
          <w:shd w:val="clear" w:color="auto" w:fill="FFFF00"/>
          <w:lang w:eastAsia="zh-CN"/>
        </w:rPr>
        <w:t xml:space="preserve">has benefitted from around $5 billion in local, state and federal </w:t>
      </w:r>
      <w:r w:rsidRPr="00F47FAE">
        <w:rPr>
          <w:rFonts w:eastAsia="Times New Roman" w:cs="Times New Roman"/>
          <w:b/>
          <w:bCs/>
          <w:i/>
          <w:iCs/>
          <w:color w:val="2A2A2A"/>
          <w:szCs w:val="22"/>
          <w:u w:val="single"/>
          <w:lang w:eastAsia="zh-CN"/>
        </w:rPr>
        <w:t xml:space="preserve">government </w:t>
      </w:r>
      <w:r w:rsidRPr="00F47FAE">
        <w:rPr>
          <w:rFonts w:eastAsia="Times New Roman" w:cs="Times New Roman"/>
          <w:b/>
          <w:bCs/>
          <w:i/>
          <w:iCs/>
          <w:color w:val="2A2A2A"/>
          <w:szCs w:val="22"/>
          <w:u w:val="single"/>
          <w:shd w:val="clear" w:color="auto" w:fill="FFFF00"/>
          <w:lang w:eastAsia="zh-CN"/>
        </w:rPr>
        <w:t>support</w:t>
      </w:r>
      <w:r w:rsidRPr="00F47FAE">
        <w:rPr>
          <w:rFonts w:eastAsia="Times New Roman" w:cs="Times New Roman"/>
          <w:b/>
          <w:bCs/>
          <w:i/>
          <w:iCs/>
          <w:color w:val="2A2A2A"/>
          <w:szCs w:val="22"/>
          <w:u w:val="single"/>
          <w:lang w:eastAsia="zh-CN"/>
        </w:rPr>
        <w:t>, not to mention many years of foundational public research into programs like rocket technology. SpaceX itself exists largely for the sake of competing for government contracts,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F47FAE">
        <w:rPr>
          <w:rFonts w:eastAsia="Times New Roman" w:cs="Times New Roman"/>
          <w:b/>
          <w:bCs/>
          <w:i/>
          <w:iCs/>
          <w:color w:val="2A2A2A"/>
          <w:szCs w:val="22"/>
          <w:u w:val="single"/>
          <w:shd w:val="clear" w:color="auto" w:fill="FFFF00"/>
          <w:lang w:eastAsia="zh-CN"/>
        </w:rPr>
        <w:t>Taxpayers footed the bill</w:t>
      </w:r>
      <w:r w:rsidRPr="00F47FAE">
        <w:rPr>
          <w:rFonts w:eastAsia="Times New Roman" w:cs="Times New Roman"/>
          <w:b/>
          <w:bCs/>
          <w:i/>
          <w:iCs/>
          <w:color w:val="2A2A2A"/>
          <w:szCs w:val="22"/>
          <w:u w:val="single"/>
          <w:lang w:eastAsia="zh-CN"/>
        </w:rPr>
        <w:t xml:space="preserve"> for Solyndra’s losses?—?</w:t>
      </w:r>
      <w:r w:rsidRPr="00F47FAE">
        <w:rPr>
          <w:rFonts w:eastAsia="Times New Roman" w:cs="Times New Roman"/>
          <w:b/>
          <w:bCs/>
          <w:i/>
          <w:iCs/>
          <w:color w:val="2A2A2A"/>
          <w:szCs w:val="22"/>
          <w:u w:val="single"/>
          <w:shd w:val="clear" w:color="auto" w:fill="FFFF00"/>
          <w:lang w:eastAsia="zh-CN"/>
        </w:rPr>
        <w:t>yet got hardly any of Tesla’s profits</w:t>
      </w:r>
      <w:r w:rsidRPr="00F47FAE">
        <w:rPr>
          <w:rFonts w:eastAsia="Times New Roman" w:cs="Times New Roman"/>
          <w:b/>
          <w:bCs/>
          <w:i/>
          <w:iCs/>
          <w:color w:val="2A2A2A"/>
          <w:szCs w:val="22"/>
          <w:u w:val="single"/>
          <w:lang w:eastAsia="zh-CN"/>
        </w:rPr>
        <w:t>,”</w:t>
      </w:r>
      <w:r w:rsidRPr="00F47FAE">
        <w:rPr>
          <w:rFonts w:eastAsia="Times New Roman" w:cs="Times New Roman"/>
          <w:b/>
          <w:bCs/>
          <w:color w:val="2A2A2A"/>
          <w:sz w:val="16"/>
          <w:szCs w:val="16"/>
          <w:u w:val="single"/>
          <w:lang w:eastAsia="zh-CN"/>
        </w:rPr>
        <w:t xml:space="preserve"> Mazzucato notes. As Mazzucato finds, the private sector hasn’t done much to earn its reputation as a risk-taker. Corporations and venture capitalists often adopt conservative thinking and fall into “path dependency,” and are generally reluctant to invest in important early-stage research that won’t necessarily turn a profit in the short-run. This kind of research is inherently risky, and the vast majority of this kind of protean R&amp;D (research and development) fails. For every internet?— ?birthed in the Defense Department?—?there are a well over a dozen Solyndras, but it’s virtually impossible to have one without the other. The problem runs deeper still. Whereas in the past public sector research has been able to attract top-tier talent, the myth that the private sector can do what the State can’t has created a negative feedback loop whereby bright young scientists and engineers flock toward a private sector that goes on to further its reputation for being the place where the real innovation is happening. The alternative Mazzucato suggests is to socialize risk and reward alike, </w:t>
      </w:r>
      <w:r w:rsidRPr="00F47FAE">
        <w:rPr>
          <w:rFonts w:eastAsia="Times New Roman" w:cs="Times New Roman"/>
          <w:b/>
          <w:bCs/>
          <w:i/>
          <w:iCs/>
          <w:color w:val="2A2A2A"/>
          <w:szCs w:val="22"/>
          <w:u w:val="single"/>
          <w:shd w:val="clear" w:color="auto" w:fill="FFFF00"/>
          <w:lang w:eastAsia="zh-CN"/>
        </w:rPr>
        <w:t>rather than simply allowing companies that enjoy the benefits of public innovation to funnel their profits into</w:t>
      </w:r>
      <w:r w:rsidRPr="00F47FAE">
        <w:rPr>
          <w:rFonts w:eastAsia="Times New Roman" w:cs="Times New Roman"/>
          <w:b/>
          <w:bCs/>
          <w:i/>
          <w:iCs/>
          <w:color w:val="2A2A2A"/>
          <w:szCs w:val="22"/>
          <w:u w:val="single"/>
          <w:lang w:eastAsia="zh-CN"/>
        </w:rPr>
        <w:t xml:space="preserve"> things like stock buybacks and </w:t>
      </w:r>
      <w:r w:rsidRPr="00F47FAE">
        <w:rPr>
          <w:rFonts w:eastAsia="Times New Roman" w:cs="Times New Roman"/>
          <w:b/>
          <w:bCs/>
          <w:i/>
          <w:iCs/>
          <w:color w:val="2A2A2A"/>
          <w:szCs w:val="22"/>
          <w:u w:val="single"/>
          <w:shd w:val="clear" w:color="auto" w:fill="FFFF00"/>
          <w:lang w:eastAsia="zh-CN"/>
        </w:rPr>
        <w:t>tax havens</w:t>
      </w:r>
      <w:r w:rsidRPr="00F47FAE">
        <w:rPr>
          <w:rFonts w:eastAsia="Times New Roman" w:cs="Times New Roman"/>
          <w:b/>
          <w:bCs/>
          <w:i/>
          <w:iCs/>
          <w:color w:val="2A2A2A"/>
          <w:szCs w:val="22"/>
          <w:u w:val="single"/>
          <w:lang w:eastAsia="zh-CN"/>
        </w:rPr>
        <w:t xml:space="preserve">?—?or, for that matter, flamethrowers. </w:t>
      </w:r>
      <w:r w:rsidRPr="00F47FAE">
        <w:rPr>
          <w:rFonts w:eastAsia="Times New Roman" w:cs="Times New Roman"/>
          <w:b/>
          <w:bCs/>
          <w:i/>
          <w:iCs/>
          <w:color w:val="2A2A2A"/>
          <w:szCs w:val="22"/>
          <w:u w:val="single"/>
          <w:shd w:val="clear" w:color="auto" w:fill="FFFF00"/>
          <w:lang w:eastAsia="zh-CN"/>
        </w:rPr>
        <w:t>When companies like SpaceX make it big, they’d be obligated to return some portion of their gains to the public infrastructure</w:t>
      </w:r>
      <w:r w:rsidRPr="00F47FAE">
        <w:rPr>
          <w:rFonts w:eastAsia="Times New Roman" w:cs="Times New Roman"/>
          <w:b/>
          <w:bCs/>
          <w:i/>
          <w:iCs/>
          <w:color w:val="2A2A2A"/>
          <w:szCs w:val="22"/>
          <w:u w:val="single"/>
          <w:lang w:eastAsia="zh-CN"/>
        </w:rPr>
        <w:t xml:space="preserve"> that helped them succeed, </w:t>
      </w:r>
      <w:r w:rsidRPr="00F47FAE">
        <w:rPr>
          <w:rFonts w:eastAsia="Times New Roman" w:cs="Times New Roman"/>
          <w:b/>
          <w:bCs/>
          <w:i/>
          <w:iCs/>
          <w:color w:val="2A2A2A"/>
          <w:szCs w:val="22"/>
          <w:u w:val="single"/>
          <w:shd w:val="clear" w:color="auto" w:fill="FFFF00"/>
          <w:lang w:eastAsia="zh-CN"/>
        </w:rPr>
        <w:t>expanding the government’s capacity to facilitate more innovative development</w:t>
      </w:r>
      <w:r w:rsidRPr="00F47FAE">
        <w:rPr>
          <w:rFonts w:eastAsia="Times New Roman" w:cs="Times New Roman"/>
          <w:b/>
          <w:bCs/>
          <w:i/>
          <w:iCs/>
          <w:color w:val="2A2A2A"/>
          <w:szCs w:val="22"/>
          <w:u w:val="single"/>
          <w:lang w:eastAsia="zh-CN"/>
        </w:rPr>
        <w:t>. All this is not to say that there isn’t a critical role to play for people like Jobs and Musk in bringing new technology to the market.</w:t>
      </w:r>
      <w:r w:rsidRPr="00F47FAE">
        <w:rPr>
          <w:rFonts w:eastAsia="Times New Roman" w:cs="Times New Roman"/>
          <w:b/>
          <w:bCs/>
          <w:color w:val="2A2A2A"/>
          <w:sz w:val="16"/>
          <w:szCs w:val="16"/>
          <w:u w:val="single"/>
          <w:lang w:eastAsia="zh-CN"/>
        </w:rPr>
        <w:t xml:space="preserve"> In all likelihood, Tesla’s Powerwall and SolarCity panels will play a key role in our transition off of fossil fuels. But lionizing Musk as the sole creator of the Powerwall and this week’s space launch stands to perpetuate a dangerous series of myths about who’s responsible for such cutting-edge development. Through smart supply-and-demand-side policy, states can play a crucial role in shaping and creating markets for the technologies we’ll need to navigate the 21st century. This can happen not just through R&amp;D but also through developments like fuel efficiency standards, which encourage carmakers to prioritize vehicles that run off of renewable energy. Given the mounting reality of climate change and the necessity to rapidly switch over to a clean energy economy, there’s also a bigger question about how actively the state should be encouraging certain kinds of research and manufacturing. </w:t>
      </w:r>
      <w:r w:rsidRPr="00F47FAE">
        <w:rPr>
          <w:rFonts w:eastAsia="Times New Roman" w:cs="Times New Roman"/>
          <w:b/>
          <w:bCs/>
          <w:i/>
          <w:iCs/>
          <w:color w:val="2A2A2A"/>
          <w:szCs w:val="22"/>
          <w:u w:val="single"/>
          <w:shd w:val="clear" w:color="auto" w:fill="FFFF00"/>
          <w:lang w:eastAsia="zh-CN"/>
        </w:rPr>
        <w:t>During World War II,</w:t>
      </w:r>
      <w:r w:rsidRPr="00F47FAE">
        <w:rPr>
          <w:rFonts w:eastAsia="Times New Roman" w:cs="Times New Roman"/>
          <w:b/>
          <w:bCs/>
          <w:i/>
          <w:iCs/>
          <w:color w:val="2A2A2A"/>
          <w:szCs w:val="22"/>
          <w:u w:val="single"/>
          <w:lang w:eastAsia="zh-CN"/>
        </w:rPr>
        <w:t xml:space="preserve"> the United States essentially had a planned economy: By 1945, </w:t>
      </w:r>
      <w:r w:rsidRPr="00F47FAE">
        <w:rPr>
          <w:rFonts w:eastAsia="Times New Roman" w:cs="Times New Roman"/>
          <w:b/>
          <w:bCs/>
          <w:i/>
          <w:iCs/>
          <w:color w:val="2A2A2A"/>
          <w:szCs w:val="22"/>
          <w:u w:val="single"/>
          <w:shd w:val="clear" w:color="auto" w:fill="FFFF00"/>
          <w:lang w:eastAsia="zh-CN"/>
        </w:rPr>
        <w:t>around a quarter of manufacturing in the country was under state control</w:t>
      </w:r>
      <w:r w:rsidRPr="00F47FAE">
        <w:rPr>
          <w:rFonts w:eastAsia="Times New Roman" w:cs="Times New Roman"/>
          <w:b/>
          <w:bCs/>
          <w:i/>
          <w:iCs/>
          <w:color w:val="2A2A2A"/>
          <w:szCs w:val="22"/>
          <w:u w:val="single"/>
          <w:lang w:eastAsia="zh-CN"/>
        </w:rPr>
        <w:t>. The reason for that was simple?—?</w:t>
      </w:r>
      <w:r w:rsidRPr="00F47FAE">
        <w:rPr>
          <w:rFonts w:eastAsia="Times New Roman" w:cs="Times New Roman"/>
          <w:b/>
          <w:bCs/>
          <w:i/>
          <w:iCs/>
          <w:color w:val="2A2A2A"/>
          <w:szCs w:val="22"/>
          <w:u w:val="single"/>
          <w:shd w:val="clear" w:color="auto" w:fill="FFFF00"/>
          <w:lang w:eastAsia="zh-CN"/>
        </w:rPr>
        <w:t>the U.S. government saw an existential threat, and directed some of its biggest corporations to pitch in to stop it</w:t>
      </w:r>
      <w:r w:rsidRPr="00F47FAE">
        <w:rPr>
          <w:rFonts w:eastAsia="Times New Roman" w:cs="Times New Roman"/>
          <w:b/>
          <w:bCs/>
          <w:i/>
          <w:iCs/>
          <w:color w:val="2A2A2A"/>
          <w:szCs w:val="22"/>
          <w:u w:val="single"/>
          <w:lang w:eastAsia="zh-CN"/>
        </w:rPr>
        <w:t xml:space="preserve"> or else risk getting taken over by the state.</w:t>
      </w:r>
      <w:r w:rsidRPr="00F47FAE">
        <w:rPr>
          <w:rFonts w:eastAsia="Times New Roman" w:cs="Times New Roman"/>
          <w:b/>
          <w:bCs/>
          <w:color w:val="2A2A2A"/>
          <w:sz w:val="16"/>
          <w:szCs w:val="16"/>
          <w:u w:val="single"/>
          <w:lang w:eastAsia="zh-CN"/>
        </w:rPr>
        <w:t xml:space="preserve"> There’s some Cold War nostalgia to hoisting shiny objects into orbit?—?a telegenic show of America’s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rich?—?for the right price?—?can escape to new worlds while the rest of us make do on a planet of dystopian slums, swamps and deserts. </w:t>
      </w:r>
      <w:r w:rsidRPr="00F47FAE">
        <w:rPr>
          <w:rFonts w:eastAsia="Times New Roman" w:cs="Times New Roman"/>
          <w:b/>
          <w:bCs/>
          <w:i/>
          <w:iCs/>
          <w:color w:val="2A2A2A"/>
          <w:szCs w:val="22"/>
          <w:u w:val="single"/>
          <w:lang w:eastAsia="zh-CN"/>
        </w:rPr>
        <w:t xml:space="preserve">Today, </w:t>
      </w:r>
      <w:r w:rsidRPr="00F47FAE">
        <w:rPr>
          <w:rFonts w:eastAsia="Times New Roman" w:cs="Times New Roman"/>
          <w:b/>
          <w:bCs/>
          <w:i/>
          <w:iCs/>
          <w:color w:val="2A2A2A"/>
          <w:szCs w:val="22"/>
          <w:u w:val="single"/>
          <w:shd w:val="clear" w:color="auto" w:fill="FFFF00"/>
          <w:lang w:eastAsia="zh-CN"/>
        </w:rPr>
        <w:t>the risk posed by climate change is greater</w:t>
      </w:r>
      <w:r w:rsidRPr="00F47FAE">
        <w:rPr>
          <w:rFonts w:eastAsia="Times New Roman" w:cs="Times New Roman"/>
          <w:b/>
          <w:bCs/>
          <w:i/>
          <w:iCs/>
          <w:color w:val="2A2A2A"/>
          <w:szCs w:val="22"/>
          <w:u w:val="single"/>
          <w:lang w:eastAsia="zh-CN"/>
        </w:rPr>
        <w:t xml:space="preserve"> still than that posed by fascism on the eve of World War II, </w:t>
      </w:r>
      <w:r w:rsidRPr="00F47FAE">
        <w:rPr>
          <w:rFonts w:eastAsia="Times New Roman" w:cs="Times New Roman"/>
          <w:b/>
          <w:bCs/>
          <w:i/>
          <w:iCs/>
          <w:color w:val="2A2A2A"/>
          <w:szCs w:val="22"/>
          <w:u w:val="single"/>
          <w:shd w:val="clear" w:color="auto" w:fill="FFFF00"/>
          <w:lang w:eastAsia="zh-CN"/>
        </w:rPr>
        <w:t>threatening to bring about a planet that’s uninhabitable for humans</w:t>
      </w:r>
      <w:r w:rsidRPr="00F47FAE">
        <w:rPr>
          <w:rFonts w:eastAsia="Times New Roman" w:cs="Times New Roman"/>
          <w:b/>
          <w:bCs/>
          <w:i/>
          <w:iCs/>
          <w:color w:val="2A2A2A"/>
          <w:szCs w:val="22"/>
          <w:u w:val="single"/>
          <w:lang w:eastAsia="zh-CN"/>
        </w:rPr>
        <w:t>,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p>
    <w:p w:rsidR="00CE25BC" w:rsidRDefault="00CE25BC" w:rsidP="00CE25BC"/>
    <w:p w:rsidR="00CE25BC" w:rsidRPr="008A764B" w:rsidRDefault="00CE25BC" w:rsidP="00CE25BC">
      <w:pPr>
        <w:pStyle w:val="Heading3"/>
        <w:rPr>
          <w:rFonts w:asciiTheme="majorHAnsi" w:hAnsiTheme="majorHAnsi" w:cstheme="majorHAnsi"/>
        </w:rPr>
      </w:pPr>
      <w:r w:rsidRPr="008A764B">
        <w:rPr>
          <w:rFonts w:asciiTheme="majorHAnsi" w:hAnsiTheme="majorHAnsi" w:cstheme="majorHAnsi"/>
        </w:rPr>
        <w:t xml:space="preserve">Cap Good </w:t>
      </w:r>
    </w:p>
    <w:p w:rsidR="00CE25BC" w:rsidRPr="008A764B" w:rsidRDefault="00CE25BC" w:rsidP="00CE25BC">
      <w:pPr>
        <w:spacing w:after="0" w:line="240" w:lineRule="auto"/>
        <w:rPr>
          <w:rFonts w:asciiTheme="majorHAnsi" w:hAnsiTheme="majorHAnsi" w:cstheme="majorHAnsi"/>
          <w:b/>
          <w:sz w:val="28"/>
          <w:szCs w:val="28"/>
        </w:rPr>
      </w:pPr>
      <w:r w:rsidRPr="008A764B">
        <w:rPr>
          <w:rFonts w:asciiTheme="majorHAnsi" w:hAnsiTheme="majorHAnsi" w:cstheme="majorHAnsi"/>
          <w:b/>
          <w:sz w:val="28"/>
          <w:szCs w:val="28"/>
        </w:rPr>
        <w:t xml:space="preserve">Capitalism is </w:t>
      </w:r>
      <w:r w:rsidRPr="00CE25BC">
        <w:rPr>
          <w:rStyle w:val="Emphasis"/>
          <w:sz w:val="28"/>
          <w:szCs w:val="28"/>
        </w:rPr>
        <w:t>inevitable</w:t>
      </w:r>
      <w:r w:rsidRPr="008A764B">
        <w:rPr>
          <w:rFonts w:asciiTheme="majorHAnsi" w:hAnsiTheme="majorHAnsi" w:cstheme="majorHAnsi"/>
          <w:b/>
          <w:sz w:val="28"/>
          <w:szCs w:val="28"/>
        </w:rPr>
        <w:t>. Economic theory means it’s bound to stay – empirics prove</w:t>
      </w:r>
    </w:p>
    <w:p w:rsidR="00CE25BC" w:rsidRPr="008A764B" w:rsidRDefault="00CE25BC" w:rsidP="00CE25BC">
      <w:pPr>
        <w:spacing w:after="0" w:line="240" w:lineRule="auto"/>
        <w:rPr>
          <w:rFonts w:asciiTheme="majorHAnsi" w:hAnsiTheme="majorHAnsi" w:cstheme="majorHAnsi"/>
          <w:sz w:val="16"/>
        </w:rPr>
      </w:pPr>
      <w:r w:rsidRPr="008A764B">
        <w:rPr>
          <w:rStyle w:val="StyleUnderline"/>
          <w:rFonts w:asciiTheme="majorHAnsi" w:hAnsiTheme="majorHAnsi" w:cstheme="majorHAnsi"/>
          <w:sz w:val="28"/>
          <w:szCs w:val="28"/>
        </w:rPr>
        <w:t>Scheper 5</w:t>
      </w:r>
      <w:r w:rsidRPr="008A764B">
        <w:rPr>
          <w:rFonts w:asciiTheme="majorHAnsi" w:hAnsiTheme="majorHAnsi" w:cstheme="majorHAnsi"/>
          <w:sz w:val="16"/>
        </w:rPr>
        <w:t xml:space="preserve"> Patrick Q. Scheper “Capitalism: An Inevitable Conclusion” Rebirth of Reason February 8</w:t>
      </w:r>
      <w:r w:rsidRPr="008A764B">
        <w:rPr>
          <w:rFonts w:asciiTheme="majorHAnsi" w:hAnsiTheme="majorHAnsi" w:cstheme="majorHAnsi"/>
          <w:sz w:val="16"/>
          <w:vertAlign w:val="superscript"/>
        </w:rPr>
        <w:t>th</w:t>
      </w:r>
      <w:r w:rsidRPr="008A764B">
        <w:rPr>
          <w:rFonts w:asciiTheme="majorHAnsi" w:hAnsiTheme="majorHAnsi" w:cstheme="majorHAnsi"/>
          <w:sz w:val="16"/>
        </w:rPr>
        <w:t xml:space="preserve"> 2005 </w:t>
      </w:r>
      <w:hyperlink r:id="rId11" w:history="1">
        <w:r w:rsidRPr="008A764B">
          <w:rPr>
            <w:rStyle w:val="Hyperlink"/>
            <w:rFonts w:asciiTheme="majorHAnsi" w:hAnsiTheme="majorHAnsi" w:cstheme="majorHAnsi"/>
            <w:sz w:val="16"/>
          </w:rPr>
          <w:t>http://rebirthofreason.com/Articles/Scheper/Capitalism_An_Inevitable_Conclusion.shtml</w:t>
        </w:r>
      </w:hyperlink>
      <w:r w:rsidRPr="008A764B">
        <w:rPr>
          <w:rFonts w:asciiTheme="majorHAnsi" w:hAnsiTheme="majorHAnsi" w:cstheme="majorHAnsi"/>
          <w:sz w:val="16"/>
        </w:rPr>
        <w:t xml:space="preserve"> JW 3/15</w:t>
      </w:r>
    </w:p>
    <w:p w:rsidR="00CE25BC" w:rsidRPr="008A764B" w:rsidRDefault="00CE25BC" w:rsidP="00CE25BC">
      <w:pPr>
        <w:spacing w:after="0" w:line="240" w:lineRule="auto"/>
        <w:rPr>
          <w:rFonts w:asciiTheme="majorHAnsi" w:hAnsiTheme="majorHAnsi" w:cstheme="majorHAnsi"/>
          <w:sz w:val="16"/>
        </w:rPr>
      </w:pPr>
      <w:r w:rsidRPr="008A764B">
        <w:rPr>
          <w:rFonts w:asciiTheme="majorHAnsi" w:hAnsiTheme="majorHAnsi" w:cstheme="majorHAnsi"/>
          <w:sz w:val="16"/>
        </w:rPr>
        <w:t>The next question that needs to be asked is "</w:t>
      </w:r>
      <w:r w:rsidRPr="008A764B">
        <w:rPr>
          <w:rStyle w:val="StyleUnderline"/>
          <w:rFonts w:asciiTheme="majorHAnsi" w:hAnsiTheme="majorHAnsi" w:cstheme="majorHAnsi"/>
        </w:rPr>
        <w:t>What is capitalism? Is it an art or a science?"</w:t>
      </w:r>
      <w:r w:rsidRPr="008A764B">
        <w:rPr>
          <w:rFonts w:asciiTheme="majorHAnsi" w:hAnsiTheme="majorHAnsi" w:cstheme="majorHAnsi"/>
          <w:sz w:val="16"/>
        </w:rPr>
        <w:t xml:space="preserve"> The question is better asked, "Is economics an art or a science", as </w:t>
      </w:r>
      <w:r w:rsidRPr="008A764B">
        <w:rPr>
          <w:rStyle w:val="StyleUnderline"/>
          <w:rFonts w:asciiTheme="majorHAnsi" w:hAnsiTheme="majorHAnsi" w:cstheme="majorHAnsi"/>
          <w:highlight w:val="yellow"/>
        </w:rPr>
        <w:t>cap</w:t>
      </w:r>
      <w:r w:rsidRPr="008A764B">
        <w:rPr>
          <w:rStyle w:val="StyleUnderline"/>
          <w:rFonts w:asciiTheme="majorHAnsi" w:hAnsiTheme="majorHAnsi" w:cstheme="majorHAnsi"/>
        </w:rPr>
        <w:t xml:space="preserve">italism </w:t>
      </w:r>
      <w:r w:rsidRPr="008A764B">
        <w:rPr>
          <w:rStyle w:val="StyleUnderline"/>
          <w:rFonts w:asciiTheme="majorHAnsi" w:hAnsiTheme="majorHAnsi" w:cstheme="majorHAnsi"/>
          <w:highlight w:val="yellow"/>
        </w:rPr>
        <w:t>is an economic theory</w:t>
      </w:r>
      <w:r w:rsidRPr="008A764B">
        <w:rPr>
          <w:rFonts w:asciiTheme="majorHAnsi" w:hAnsiTheme="majorHAnsi" w:cstheme="majorHAnsi"/>
          <w:sz w:val="16"/>
        </w:rPr>
        <w:t xml:space="preserve">. However, as we will see, </w:t>
      </w:r>
      <w:r w:rsidRPr="008A764B">
        <w:rPr>
          <w:rStyle w:val="StyleUnderline"/>
          <w:rFonts w:asciiTheme="majorHAnsi" w:hAnsiTheme="majorHAnsi" w:cstheme="majorHAnsi"/>
        </w:rPr>
        <w:t>it is</w:t>
      </w:r>
      <w:r w:rsidRPr="008A764B">
        <w:rPr>
          <w:rFonts w:asciiTheme="majorHAnsi" w:hAnsiTheme="majorHAnsi" w:cstheme="majorHAnsi"/>
          <w:sz w:val="16"/>
        </w:rPr>
        <w:t xml:space="preserve"> really </w:t>
      </w:r>
      <w:r w:rsidRPr="008A764B">
        <w:rPr>
          <w:rStyle w:val="StyleUnderline"/>
          <w:rFonts w:asciiTheme="majorHAnsi" w:hAnsiTheme="majorHAnsi" w:cstheme="majorHAnsi"/>
        </w:rPr>
        <w:t>the only correct economic theory that can prevail. Economics is the study of how people relate to each other when it comes to trade and production.</w:t>
      </w:r>
      <w:r w:rsidRPr="008A764B">
        <w:rPr>
          <w:rFonts w:asciiTheme="majorHAnsi" w:hAnsiTheme="majorHAnsi" w:cstheme="majorHAnsi"/>
          <w:sz w:val="16"/>
        </w:rPr>
        <w:t xml:space="preserve"> As this is the case, </w:t>
      </w:r>
      <w:r w:rsidRPr="008A764B">
        <w:rPr>
          <w:rStyle w:val="StyleUnderline"/>
          <w:rFonts w:asciiTheme="majorHAnsi" w:hAnsiTheme="majorHAnsi" w:cstheme="majorHAnsi"/>
          <w:highlight w:val="yellow"/>
        </w:rPr>
        <w:t>economics is</w:t>
      </w:r>
      <w:r w:rsidRPr="008A764B">
        <w:rPr>
          <w:rFonts w:asciiTheme="majorHAnsi" w:hAnsiTheme="majorHAnsi" w:cstheme="majorHAnsi"/>
          <w:sz w:val="16"/>
        </w:rPr>
        <w:t xml:space="preserve"> really </w:t>
      </w:r>
      <w:r w:rsidRPr="008A764B">
        <w:rPr>
          <w:rStyle w:val="StyleUnderline"/>
          <w:rFonts w:asciiTheme="majorHAnsi" w:hAnsiTheme="majorHAnsi" w:cstheme="majorHAnsi"/>
        </w:rPr>
        <w:t xml:space="preserve">part of </w:t>
      </w:r>
      <w:r w:rsidRPr="008A764B">
        <w:rPr>
          <w:rStyle w:val="StyleUnderline"/>
          <w:rFonts w:asciiTheme="majorHAnsi" w:hAnsiTheme="majorHAnsi" w:cstheme="majorHAnsi"/>
          <w:highlight w:val="yellow"/>
        </w:rPr>
        <w:t>political science</w:t>
      </w:r>
      <w:r w:rsidRPr="008A764B">
        <w:rPr>
          <w:rFonts w:asciiTheme="majorHAnsi" w:hAnsiTheme="majorHAnsi" w:cstheme="majorHAnsi"/>
          <w:sz w:val="16"/>
        </w:rPr>
        <w:t xml:space="preserve">, or </w:t>
      </w:r>
      <w:r w:rsidRPr="008A764B">
        <w:rPr>
          <w:rStyle w:val="StyleUnderline"/>
          <w:rFonts w:asciiTheme="majorHAnsi" w:hAnsiTheme="majorHAnsi" w:cstheme="majorHAnsi"/>
          <w:highlight w:val="yellow"/>
        </w:rPr>
        <w:t>the study of how people relate</w:t>
      </w:r>
      <w:r w:rsidRPr="008A764B">
        <w:rPr>
          <w:rStyle w:val="StyleUnderline"/>
          <w:rFonts w:asciiTheme="majorHAnsi" w:hAnsiTheme="majorHAnsi" w:cstheme="majorHAnsi"/>
        </w:rPr>
        <w:t xml:space="preserve"> to each other in an organized society. </w:t>
      </w:r>
      <w:r w:rsidRPr="008A764B">
        <w:rPr>
          <w:rStyle w:val="StyleUnderline"/>
          <w:rFonts w:asciiTheme="majorHAnsi" w:hAnsiTheme="majorHAnsi" w:cstheme="majorHAnsi"/>
          <w:highlight w:val="yellow"/>
        </w:rPr>
        <w:t>Poli</w:t>
      </w:r>
      <w:r w:rsidRPr="008A764B">
        <w:rPr>
          <w:rStyle w:val="StyleUnderline"/>
          <w:rFonts w:asciiTheme="majorHAnsi" w:hAnsiTheme="majorHAnsi" w:cstheme="majorHAnsi"/>
        </w:rPr>
        <w:t xml:space="preserve">tical </w:t>
      </w:r>
      <w:r w:rsidRPr="008A764B">
        <w:rPr>
          <w:rStyle w:val="StyleUnderline"/>
          <w:rFonts w:asciiTheme="majorHAnsi" w:hAnsiTheme="majorHAnsi" w:cstheme="majorHAnsi"/>
          <w:highlight w:val="yellow"/>
        </w:rPr>
        <w:t>sci</w:t>
      </w:r>
      <w:r w:rsidRPr="008A764B">
        <w:rPr>
          <w:rStyle w:val="StyleUnderline"/>
          <w:rFonts w:asciiTheme="majorHAnsi" w:hAnsiTheme="majorHAnsi" w:cstheme="majorHAnsi"/>
        </w:rPr>
        <w:t>ence</w:t>
      </w:r>
      <w:r w:rsidRPr="008A764B">
        <w:rPr>
          <w:rFonts w:asciiTheme="majorHAnsi" w:hAnsiTheme="majorHAnsi" w:cstheme="majorHAnsi"/>
          <w:sz w:val="16"/>
        </w:rPr>
        <w:t xml:space="preserve"> is a science (as the name implies) and </w:t>
      </w:r>
      <w:r w:rsidRPr="008A764B">
        <w:rPr>
          <w:rStyle w:val="StyleUnderline"/>
          <w:rFonts w:asciiTheme="majorHAnsi" w:hAnsiTheme="majorHAnsi" w:cstheme="majorHAnsi"/>
          <w:highlight w:val="yellow"/>
        </w:rPr>
        <w:t>is</w:t>
      </w:r>
      <w:r w:rsidRPr="008A764B">
        <w:rPr>
          <w:rStyle w:val="StyleUnderline"/>
          <w:rFonts w:asciiTheme="majorHAnsi" w:hAnsiTheme="majorHAnsi" w:cstheme="majorHAnsi"/>
        </w:rPr>
        <w:t xml:space="preserve"> part of</w:t>
      </w:r>
      <w:r w:rsidRPr="008A764B">
        <w:rPr>
          <w:rFonts w:asciiTheme="majorHAnsi" w:hAnsiTheme="majorHAnsi" w:cstheme="majorHAnsi"/>
          <w:sz w:val="16"/>
        </w:rPr>
        <w:t xml:space="preserve"> the broader science, philosophy. </w:t>
      </w:r>
      <w:r w:rsidRPr="008A764B">
        <w:rPr>
          <w:rStyle w:val="StyleUnderline"/>
          <w:rFonts w:asciiTheme="majorHAnsi" w:hAnsiTheme="majorHAnsi" w:cstheme="majorHAnsi"/>
          <w:highlight w:val="yellow"/>
        </w:rPr>
        <w:t>Philosophy</w:t>
      </w:r>
      <w:r w:rsidRPr="008A764B">
        <w:rPr>
          <w:rFonts w:asciiTheme="majorHAnsi" w:hAnsiTheme="majorHAnsi" w:cstheme="majorHAnsi"/>
          <w:sz w:val="16"/>
        </w:rPr>
        <w:t xml:space="preserve"> is </w:t>
      </w:r>
      <w:r w:rsidRPr="008A764B">
        <w:rPr>
          <w:rStyle w:val="StyleUnderline"/>
          <w:rFonts w:asciiTheme="majorHAnsi" w:hAnsiTheme="majorHAnsi" w:cstheme="majorHAnsi"/>
        </w:rPr>
        <w:t xml:space="preserve">a </w:t>
      </w:r>
      <w:r w:rsidRPr="008A764B">
        <w:rPr>
          <w:rStyle w:val="StyleUnderline"/>
          <w:rFonts w:asciiTheme="majorHAnsi" w:hAnsiTheme="majorHAnsi" w:cstheme="majorHAnsi"/>
          <w:highlight w:val="yellow"/>
        </w:rPr>
        <w:t>science</w:t>
      </w:r>
      <w:r w:rsidRPr="008A764B">
        <w:rPr>
          <w:rFonts w:asciiTheme="majorHAnsi" w:hAnsiTheme="majorHAnsi" w:cstheme="majorHAnsi"/>
          <w:sz w:val="16"/>
        </w:rPr>
        <w:t xml:space="preserve"> in that it is </w:t>
      </w:r>
      <w:r w:rsidRPr="008A764B">
        <w:rPr>
          <w:rStyle w:val="StyleUnderline"/>
          <w:rFonts w:asciiTheme="majorHAnsi" w:hAnsiTheme="majorHAnsi" w:cstheme="majorHAnsi"/>
          <w:highlight w:val="yellow"/>
        </w:rPr>
        <w:t>grounded in</w:t>
      </w:r>
      <w:r w:rsidRPr="008A764B">
        <w:rPr>
          <w:rStyle w:val="StyleUnderline"/>
          <w:rFonts w:asciiTheme="majorHAnsi" w:hAnsiTheme="majorHAnsi" w:cstheme="majorHAnsi"/>
        </w:rPr>
        <w:t xml:space="preserve"> certain </w:t>
      </w:r>
      <w:r w:rsidRPr="008A764B">
        <w:rPr>
          <w:rStyle w:val="StyleUnderline"/>
          <w:rFonts w:asciiTheme="majorHAnsi" w:hAnsiTheme="majorHAnsi" w:cstheme="majorHAnsi"/>
          <w:highlight w:val="yellow"/>
        </w:rPr>
        <w:t>absolutes</w:t>
      </w:r>
      <w:r w:rsidRPr="008A764B">
        <w:rPr>
          <w:rFonts w:asciiTheme="majorHAnsi" w:hAnsiTheme="majorHAnsi" w:cstheme="majorHAnsi"/>
          <w:sz w:val="16"/>
        </w:rPr>
        <w:t xml:space="preserve"> (which, ironically, some of the most well-regarded philosophers have ignored.) This essay is not intended to defend these absolutes, as there are plenty of other works which adequately do so. This essay accepts the fact that there are absolutes. Existence, the primacy of existence, the primacy of the individual over society, and identity are the most notable. From these absolutes, </w:t>
      </w:r>
      <w:r w:rsidRPr="008A764B">
        <w:rPr>
          <w:rStyle w:val="StyleUnderline"/>
          <w:rFonts w:asciiTheme="majorHAnsi" w:hAnsiTheme="majorHAnsi" w:cstheme="majorHAnsi"/>
          <w:highlight w:val="yellow"/>
        </w:rPr>
        <w:t xml:space="preserve">natural laws can be </w:t>
      </w:r>
      <w:r w:rsidRPr="008A764B">
        <w:rPr>
          <w:rStyle w:val="StyleUnderline"/>
          <w:rFonts w:asciiTheme="majorHAnsi" w:hAnsiTheme="majorHAnsi" w:cstheme="majorHAnsi"/>
        </w:rPr>
        <w:t xml:space="preserve">found and </w:t>
      </w:r>
      <w:r w:rsidRPr="008A764B">
        <w:rPr>
          <w:rStyle w:val="StyleUnderline"/>
          <w:rFonts w:asciiTheme="majorHAnsi" w:hAnsiTheme="majorHAnsi" w:cstheme="majorHAnsi"/>
          <w:highlight w:val="yellow"/>
        </w:rPr>
        <w:t>universally validated</w:t>
      </w:r>
      <w:r w:rsidRPr="008A764B">
        <w:rPr>
          <w:rStyle w:val="StyleUnderline"/>
          <w:rFonts w:asciiTheme="majorHAnsi" w:hAnsiTheme="majorHAnsi" w:cstheme="majorHAnsi"/>
        </w:rPr>
        <w:t>.</w:t>
      </w:r>
      <w:r w:rsidRPr="008A764B">
        <w:rPr>
          <w:rFonts w:asciiTheme="majorHAnsi" w:hAnsiTheme="majorHAnsi" w:cstheme="majorHAnsi"/>
          <w:sz w:val="16"/>
        </w:rPr>
        <w:t xml:space="preserve"> The most important of these, for the purposes of this essay, are the "natural rights": life, liberty, and the pursuit of happiness. From these come other laws and rights, like the right to free speech and property rights. </w:t>
      </w:r>
      <w:r w:rsidRPr="008A764B">
        <w:rPr>
          <w:rStyle w:val="StyleUnderline"/>
          <w:rFonts w:asciiTheme="majorHAnsi" w:hAnsiTheme="majorHAnsi" w:cstheme="majorHAnsi"/>
        </w:rPr>
        <w:t>If philosophy is a science based in absolutes</w:t>
      </w:r>
      <w:r w:rsidRPr="008A764B">
        <w:rPr>
          <w:rFonts w:asciiTheme="majorHAnsi" w:hAnsiTheme="majorHAnsi" w:cstheme="majorHAnsi"/>
          <w:sz w:val="16"/>
        </w:rPr>
        <w:t xml:space="preserve">, than </w:t>
      </w:r>
      <w:r w:rsidRPr="008A764B">
        <w:rPr>
          <w:rStyle w:val="StyleUnderline"/>
          <w:rFonts w:asciiTheme="majorHAnsi" w:hAnsiTheme="majorHAnsi" w:cstheme="majorHAnsi"/>
        </w:rPr>
        <w:t>its resulting branches must also be sciences and grounded by the absolutes and laws derived from them.</w:t>
      </w:r>
      <w:r w:rsidRPr="008A764B">
        <w:rPr>
          <w:rFonts w:asciiTheme="majorHAnsi" w:hAnsiTheme="majorHAnsi" w:cstheme="majorHAnsi"/>
          <w:sz w:val="16"/>
        </w:rPr>
        <w:t xml:space="preserve"> Therefore, </w:t>
      </w:r>
      <w:r w:rsidRPr="008A764B">
        <w:rPr>
          <w:rStyle w:val="StyleUnderline"/>
          <w:rFonts w:asciiTheme="majorHAnsi" w:hAnsiTheme="majorHAnsi" w:cstheme="majorHAnsi"/>
        </w:rPr>
        <w:t xml:space="preserve">economics is a science and all </w:t>
      </w:r>
      <w:r w:rsidRPr="008A764B">
        <w:rPr>
          <w:rStyle w:val="StyleUnderline"/>
          <w:rFonts w:asciiTheme="majorHAnsi" w:hAnsiTheme="majorHAnsi" w:cstheme="majorHAnsi"/>
          <w:highlight w:val="yellow"/>
        </w:rPr>
        <w:t>economic systems must be consistent with natural laws. The only</w:t>
      </w:r>
      <w:r w:rsidRPr="008A764B">
        <w:rPr>
          <w:rStyle w:val="StyleUnderline"/>
          <w:rFonts w:asciiTheme="majorHAnsi" w:hAnsiTheme="majorHAnsi" w:cstheme="majorHAnsi"/>
        </w:rPr>
        <w:t xml:space="preserve"> truly </w:t>
      </w:r>
      <w:r w:rsidRPr="008A764B">
        <w:rPr>
          <w:rStyle w:val="StyleUnderline"/>
          <w:rFonts w:asciiTheme="majorHAnsi" w:hAnsiTheme="majorHAnsi" w:cstheme="majorHAnsi"/>
          <w:highlight w:val="yellow"/>
        </w:rPr>
        <w:t>consistent</w:t>
      </w:r>
      <w:r w:rsidRPr="008A764B">
        <w:rPr>
          <w:rStyle w:val="StyleUnderline"/>
          <w:rFonts w:asciiTheme="majorHAnsi" w:hAnsiTheme="majorHAnsi" w:cstheme="majorHAnsi"/>
        </w:rPr>
        <w:t xml:space="preserve"> economic </w:t>
      </w:r>
      <w:r w:rsidRPr="008A764B">
        <w:rPr>
          <w:rStyle w:val="StyleUnderline"/>
          <w:rFonts w:asciiTheme="majorHAnsi" w:hAnsiTheme="majorHAnsi" w:cstheme="majorHAnsi"/>
          <w:highlight w:val="yellow"/>
        </w:rPr>
        <w:t>system is</w:t>
      </w:r>
      <w:r w:rsidRPr="008A764B">
        <w:rPr>
          <w:rStyle w:val="StyleUnderline"/>
          <w:rFonts w:asciiTheme="majorHAnsi" w:hAnsiTheme="majorHAnsi" w:cstheme="majorHAnsi"/>
        </w:rPr>
        <w:t xml:space="preserve"> a </w:t>
      </w:r>
      <w:r w:rsidRPr="008A764B">
        <w:rPr>
          <w:rStyle w:val="StyleUnderline"/>
          <w:rFonts w:asciiTheme="majorHAnsi" w:hAnsiTheme="majorHAnsi" w:cstheme="majorHAnsi"/>
          <w:highlight w:val="yellow"/>
        </w:rPr>
        <w:t>capitalist</w:t>
      </w:r>
      <w:r w:rsidRPr="008A764B">
        <w:rPr>
          <w:rStyle w:val="StyleUnderline"/>
          <w:rFonts w:asciiTheme="majorHAnsi" w:hAnsiTheme="majorHAnsi" w:cstheme="majorHAnsi"/>
        </w:rPr>
        <w:t xml:space="preserve"> one </w:t>
      </w:r>
      <w:r w:rsidRPr="008A764B">
        <w:rPr>
          <w:rStyle w:val="StyleUnderline"/>
          <w:rFonts w:asciiTheme="majorHAnsi" w:hAnsiTheme="majorHAnsi" w:cstheme="majorHAnsi"/>
          <w:highlight w:val="yellow"/>
        </w:rPr>
        <w:t>as</w:t>
      </w:r>
      <w:r w:rsidRPr="008A764B">
        <w:rPr>
          <w:rStyle w:val="StyleUnderline"/>
          <w:rFonts w:asciiTheme="majorHAnsi" w:hAnsiTheme="majorHAnsi" w:cstheme="majorHAnsi"/>
        </w:rPr>
        <w:t xml:space="preserve"> it is </w:t>
      </w:r>
      <w:r w:rsidRPr="008A764B">
        <w:rPr>
          <w:rStyle w:val="StyleUnderline"/>
          <w:rFonts w:asciiTheme="majorHAnsi" w:hAnsiTheme="majorHAnsi" w:cstheme="majorHAnsi"/>
          <w:highlight w:val="yellow"/>
        </w:rPr>
        <w:t xml:space="preserve">in its most basic </w:t>
      </w:r>
      <w:r w:rsidRPr="008A764B">
        <w:rPr>
          <w:rStyle w:val="StyleUnderline"/>
          <w:rFonts w:asciiTheme="majorHAnsi" w:hAnsiTheme="majorHAnsi" w:cstheme="majorHAnsi"/>
        </w:rPr>
        <w:t xml:space="preserve">of </w:t>
      </w:r>
      <w:r w:rsidRPr="008A764B">
        <w:rPr>
          <w:rStyle w:val="StyleUnderline"/>
          <w:rFonts w:asciiTheme="majorHAnsi" w:hAnsiTheme="majorHAnsi" w:cstheme="majorHAnsi"/>
          <w:highlight w:val="yellow"/>
        </w:rPr>
        <w:t>definition</w:t>
      </w:r>
      <w:r w:rsidRPr="008A764B">
        <w:rPr>
          <w:rFonts w:asciiTheme="majorHAnsi" w:hAnsiTheme="majorHAnsi" w:cstheme="majorHAnsi"/>
          <w:sz w:val="16"/>
        </w:rPr>
        <w:t xml:space="preserve">s </w:t>
      </w:r>
      <w:r w:rsidRPr="008A764B">
        <w:rPr>
          <w:rStyle w:val="StyleUnderline"/>
          <w:rFonts w:asciiTheme="majorHAnsi" w:hAnsiTheme="majorHAnsi" w:cstheme="majorHAnsi"/>
          <w:highlight w:val="yellow"/>
        </w:rPr>
        <w:t>a system where</w:t>
      </w:r>
      <w:r w:rsidRPr="008A764B">
        <w:rPr>
          <w:rFonts w:asciiTheme="majorHAnsi" w:hAnsiTheme="majorHAnsi" w:cstheme="majorHAnsi"/>
          <w:sz w:val="16"/>
        </w:rPr>
        <w:t xml:space="preserve">by </w:t>
      </w:r>
      <w:r w:rsidRPr="008A764B">
        <w:rPr>
          <w:rStyle w:val="StyleUnderline"/>
          <w:rFonts w:asciiTheme="majorHAnsi" w:hAnsiTheme="majorHAnsi" w:cstheme="majorHAnsi"/>
          <w:highlight w:val="yellow"/>
        </w:rPr>
        <w:t>everyone is allowed to act according to natural law</w:t>
      </w:r>
      <w:r w:rsidRPr="008A764B">
        <w:rPr>
          <w:rFonts w:asciiTheme="majorHAnsi" w:hAnsiTheme="majorHAnsi" w:cstheme="majorHAnsi"/>
          <w:sz w:val="16"/>
        </w:rPr>
        <w:t xml:space="preserve"> and pursue his own interests so long as his actions do not prohibit another’s ability to do so. Economics is a science, and capitalism is a valid and universally true scientific process. In fact it is the only true scientific process that can be used in the field of economics.Correct Science Always Prevails </w:t>
      </w:r>
      <w:r w:rsidRPr="008A764B">
        <w:rPr>
          <w:rStyle w:val="StyleUnderline"/>
          <w:rFonts w:asciiTheme="majorHAnsi" w:hAnsiTheme="majorHAnsi" w:cstheme="majorHAnsi"/>
          <w:highlight w:val="yellow"/>
        </w:rPr>
        <w:t>Because cap</w:t>
      </w:r>
      <w:r w:rsidRPr="008A764B">
        <w:rPr>
          <w:rFonts w:asciiTheme="majorHAnsi" w:hAnsiTheme="majorHAnsi" w:cstheme="majorHAnsi"/>
          <w:sz w:val="16"/>
        </w:rPr>
        <w:t xml:space="preserve">italism </w:t>
      </w:r>
      <w:r w:rsidRPr="008A764B">
        <w:rPr>
          <w:rStyle w:val="StyleUnderline"/>
          <w:rFonts w:asciiTheme="majorHAnsi" w:hAnsiTheme="majorHAnsi" w:cstheme="majorHAnsi"/>
          <w:highlight w:val="yellow"/>
        </w:rPr>
        <w:t>is scientifically correct, it will</w:t>
      </w:r>
      <w:r w:rsidRPr="008A764B">
        <w:rPr>
          <w:rStyle w:val="StyleUnderline"/>
          <w:rFonts w:asciiTheme="majorHAnsi" w:hAnsiTheme="majorHAnsi" w:cstheme="majorHAnsi"/>
        </w:rPr>
        <w:t xml:space="preserve"> always </w:t>
      </w:r>
      <w:r w:rsidRPr="008A764B">
        <w:rPr>
          <w:rStyle w:val="StyleUnderline"/>
          <w:rFonts w:asciiTheme="majorHAnsi" w:hAnsiTheme="majorHAnsi" w:cstheme="majorHAnsi"/>
          <w:highlight w:val="yellow"/>
        </w:rPr>
        <w:t>prevail</w:t>
      </w:r>
      <w:r w:rsidRPr="008A764B">
        <w:rPr>
          <w:rFonts w:asciiTheme="majorHAnsi" w:hAnsiTheme="majorHAnsi" w:cstheme="majorHAnsi"/>
          <w:sz w:val="16"/>
        </w:rPr>
        <w:t xml:space="preserve">. Any </w:t>
      </w:r>
      <w:r w:rsidRPr="008A764B">
        <w:rPr>
          <w:rStyle w:val="StyleUnderline"/>
          <w:rFonts w:asciiTheme="majorHAnsi" w:hAnsiTheme="majorHAnsi" w:cstheme="majorHAnsi"/>
          <w:highlight w:val="yellow"/>
        </w:rPr>
        <w:t>attempts to build a</w:t>
      </w:r>
      <w:r w:rsidRPr="008A764B">
        <w:rPr>
          <w:rFonts w:asciiTheme="majorHAnsi" w:hAnsiTheme="majorHAnsi" w:cstheme="majorHAnsi"/>
          <w:sz w:val="16"/>
        </w:rPr>
        <w:t xml:space="preserve">n economic </w:t>
      </w:r>
      <w:r w:rsidRPr="008A764B">
        <w:rPr>
          <w:rStyle w:val="StyleUnderline"/>
          <w:rFonts w:asciiTheme="majorHAnsi" w:hAnsiTheme="majorHAnsi" w:cstheme="majorHAnsi"/>
          <w:highlight w:val="yellow"/>
        </w:rPr>
        <w:t>system</w:t>
      </w:r>
      <w:r w:rsidRPr="008A764B">
        <w:rPr>
          <w:rFonts w:asciiTheme="majorHAnsi" w:hAnsiTheme="majorHAnsi" w:cstheme="majorHAnsi"/>
          <w:sz w:val="16"/>
        </w:rPr>
        <w:t xml:space="preserve"> or process </w:t>
      </w:r>
      <w:r w:rsidRPr="008A764B">
        <w:rPr>
          <w:rStyle w:val="StyleUnderline"/>
          <w:rFonts w:asciiTheme="majorHAnsi" w:hAnsiTheme="majorHAnsi" w:cstheme="majorHAnsi"/>
          <w:highlight w:val="yellow"/>
        </w:rPr>
        <w:t>that ignores</w:t>
      </w:r>
      <w:r w:rsidRPr="008A764B">
        <w:rPr>
          <w:rStyle w:val="StyleUnderline"/>
          <w:rFonts w:asciiTheme="majorHAnsi" w:hAnsiTheme="majorHAnsi" w:cstheme="majorHAnsi"/>
        </w:rPr>
        <w:t xml:space="preserve"> the </w:t>
      </w:r>
      <w:r w:rsidRPr="008A764B">
        <w:rPr>
          <w:rStyle w:val="StyleUnderline"/>
          <w:rFonts w:asciiTheme="majorHAnsi" w:hAnsiTheme="majorHAnsi" w:cstheme="majorHAnsi"/>
          <w:highlight w:val="yellow"/>
        </w:rPr>
        <w:t>basic law</w:t>
      </w:r>
      <w:r w:rsidRPr="008A764B">
        <w:rPr>
          <w:rStyle w:val="StyleUnderline"/>
          <w:rFonts w:asciiTheme="majorHAnsi" w:hAnsiTheme="majorHAnsi" w:cstheme="majorHAnsi"/>
        </w:rPr>
        <w:t>s derived from the absolutes of philosophy</w:t>
      </w:r>
      <w:r w:rsidRPr="008A764B">
        <w:rPr>
          <w:rFonts w:asciiTheme="majorHAnsi" w:hAnsiTheme="majorHAnsi" w:cstheme="majorHAnsi"/>
          <w:sz w:val="16"/>
        </w:rPr>
        <w:t xml:space="preserve"> and ignores natural rights and laws, </w:t>
      </w:r>
      <w:r w:rsidRPr="008A764B">
        <w:rPr>
          <w:rStyle w:val="StyleUnderline"/>
          <w:rFonts w:asciiTheme="majorHAnsi" w:hAnsiTheme="majorHAnsi" w:cstheme="majorHAnsi"/>
          <w:highlight w:val="yellow"/>
        </w:rPr>
        <w:t>will</w:t>
      </w:r>
      <w:r w:rsidRPr="008A764B">
        <w:rPr>
          <w:rStyle w:val="StyleUnderline"/>
          <w:rFonts w:asciiTheme="majorHAnsi" w:hAnsiTheme="majorHAnsi" w:cstheme="majorHAnsi"/>
        </w:rPr>
        <w:t xml:space="preserve"> inevitably come to </w:t>
      </w:r>
      <w:r w:rsidRPr="008A764B">
        <w:rPr>
          <w:rStyle w:val="StyleUnderline"/>
          <w:rFonts w:asciiTheme="majorHAnsi" w:hAnsiTheme="majorHAnsi" w:cstheme="majorHAnsi"/>
          <w:highlight w:val="yellow"/>
        </w:rPr>
        <w:t>destroy itself</w:t>
      </w:r>
      <w:r w:rsidRPr="008A764B">
        <w:rPr>
          <w:rStyle w:val="StyleUnderline"/>
          <w:rFonts w:asciiTheme="majorHAnsi" w:hAnsiTheme="majorHAnsi" w:cstheme="majorHAnsi"/>
        </w:rPr>
        <w:t>, just as the [person]</w:t>
      </w:r>
      <w:r w:rsidRPr="008A764B">
        <w:rPr>
          <w:rFonts w:asciiTheme="majorHAnsi" w:hAnsiTheme="majorHAnsi" w:cstheme="majorHAnsi"/>
          <w:sz w:val="16"/>
        </w:rPr>
        <w:t xml:space="preserve"> man </w:t>
      </w:r>
      <w:r w:rsidRPr="008A764B">
        <w:rPr>
          <w:rStyle w:val="StyleUnderline"/>
          <w:rFonts w:asciiTheme="majorHAnsi" w:hAnsiTheme="majorHAnsi" w:cstheme="majorHAnsi"/>
        </w:rPr>
        <w:t>who jumped off the cliff and ignored gravity met [their]</w:t>
      </w:r>
      <w:r w:rsidRPr="008A764B">
        <w:rPr>
          <w:rFonts w:asciiTheme="majorHAnsi" w:hAnsiTheme="majorHAnsi" w:cstheme="majorHAnsi"/>
          <w:sz w:val="16"/>
        </w:rPr>
        <w:t xml:space="preserve"> his </w:t>
      </w:r>
      <w:r w:rsidRPr="008A764B">
        <w:rPr>
          <w:rStyle w:val="StyleUnderline"/>
          <w:rFonts w:asciiTheme="majorHAnsi" w:hAnsiTheme="majorHAnsi" w:cstheme="majorHAnsi"/>
        </w:rPr>
        <w:t>demise</w:t>
      </w:r>
      <w:r w:rsidRPr="008A764B">
        <w:rPr>
          <w:rFonts w:asciiTheme="majorHAnsi" w:hAnsiTheme="majorHAnsi" w:cstheme="majorHAnsi"/>
          <w:sz w:val="16"/>
        </w:rPr>
        <w:t xml:space="preserve">. Economics is a process, in that it studies the means by which people interact and exchange and create resources. Capitalism is a specific process that defines how an economy should work via individual freedoms. Capitalism, as it adheres to the basic absolutes of philosophy, is scientifically correct. Other economic systems have been proposed and put into place throughout history, either voluntarily or through coercion. These systems have failed, are failing, or will fail if they are inconsistent with reality and its absolutes. </w:t>
      </w:r>
      <w:r w:rsidRPr="008A764B">
        <w:rPr>
          <w:rStyle w:val="StyleUnderline"/>
          <w:rFonts w:asciiTheme="majorHAnsi" w:hAnsiTheme="majorHAnsi" w:cstheme="majorHAnsi"/>
          <w:highlight w:val="yellow"/>
        </w:rPr>
        <w:t>Socialism and communism ignore the primacy of the individual and</w:t>
      </w:r>
      <w:r w:rsidRPr="008A764B">
        <w:rPr>
          <w:rStyle w:val="StyleUnderline"/>
          <w:rFonts w:asciiTheme="majorHAnsi" w:hAnsiTheme="majorHAnsi" w:cstheme="majorHAnsi"/>
        </w:rPr>
        <w:t xml:space="preserve"> as a result disregard </w:t>
      </w:r>
      <w:r w:rsidRPr="008A764B">
        <w:rPr>
          <w:rStyle w:val="StyleUnderline"/>
          <w:rFonts w:asciiTheme="majorHAnsi" w:hAnsiTheme="majorHAnsi" w:cstheme="majorHAnsi"/>
          <w:highlight w:val="yellow"/>
        </w:rPr>
        <w:t>property rights</w:t>
      </w:r>
      <w:r w:rsidRPr="008A764B">
        <w:rPr>
          <w:rStyle w:val="StyleUnderline"/>
          <w:rFonts w:asciiTheme="majorHAnsi" w:hAnsiTheme="majorHAnsi" w:cstheme="majorHAnsi"/>
        </w:rPr>
        <w:t xml:space="preserve"> and a person’s right to his life and its products. </w:t>
      </w:r>
      <w:r w:rsidRPr="008A764B">
        <w:rPr>
          <w:rStyle w:val="StyleUnderline"/>
          <w:rFonts w:asciiTheme="majorHAnsi" w:hAnsiTheme="majorHAnsi" w:cstheme="majorHAnsi"/>
          <w:highlight w:val="yellow"/>
        </w:rPr>
        <w:t>As</w:t>
      </w:r>
      <w:r w:rsidRPr="008A764B">
        <w:rPr>
          <w:rStyle w:val="StyleUnderline"/>
          <w:rFonts w:asciiTheme="majorHAnsi" w:hAnsiTheme="majorHAnsi" w:cstheme="majorHAnsi"/>
        </w:rPr>
        <w:t xml:space="preserve"> we have seen </w:t>
      </w:r>
      <w:r w:rsidRPr="008A764B">
        <w:rPr>
          <w:rStyle w:val="StyleUnderline"/>
          <w:rFonts w:asciiTheme="majorHAnsi" w:hAnsiTheme="majorHAnsi" w:cstheme="majorHAnsi"/>
          <w:highlight w:val="yellow"/>
        </w:rPr>
        <w:t>in the Soviet Union</w:t>
      </w:r>
      <w:r w:rsidRPr="008A764B">
        <w:rPr>
          <w:rFonts w:asciiTheme="majorHAnsi" w:hAnsiTheme="majorHAnsi" w:cstheme="majorHAnsi"/>
          <w:sz w:val="16"/>
        </w:rPr>
        <w:t xml:space="preserve"> and other communist countries, </w:t>
      </w:r>
      <w:r w:rsidRPr="008A764B">
        <w:rPr>
          <w:rStyle w:val="StyleUnderline"/>
          <w:rFonts w:asciiTheme="majorHAnsi" w:hAnsiTheme="majorHAnsi" w:cstheme="majorHAnsi"/>
        </w:rPr>
        <w:t xml:space="preserve">these economic </w:t>
      </w:r>
      <w:r w:rsidRPr="008A764B">
        <w:rPr>
          <w:rStyle w:val="StyleUnderline"/>
          <w:rFonts w:asciiTheme="majorHAnsi" w:hAnsiTheme="majorHAnsi" w:cstheme="majorHAnsi"/>
          <w:highlight w:val="yellow"/>
        </w:rPr>
        <w:t>systems</w:t>
      </w:r>
      <w:r w:rsidRPr="008A764B">
        <w:rPr>
          <w:rStyle w:val="StyleUnderline"/>
          <w:rFonts w:asciiTheme="majorHAnsi" w:hAnsiTheme="majorHAnsi" w:cstheme="majorHAnsi"/>
        </w:rPr>
        <w:t xml:space="preserve"> will </w:t>
      </w:r>
      <w:r w:rsidRPr="008A764B">
        <w:rPr>
          <w:rStyle w:val="StyleUnderline"/>
          <w:rFonts w:asciiTheme="majorHAnsi" w:hAnsiTheme="majorHAnsi" w:cstheme="majorHAnsi"/>
          <w:highlight w:val="yellow"/>
        </w:rPr>
        <w:t>destroy themselves</w:t>
      </w:r>
      <w:r w:rsidRPr="008A764B">
        <w:rPr>
          <w:rFonts w:asciiTheme="majorHAnsi" w:hAnsiTheme="majorHAnsi" w:cstheme="majorHAnsi"/>
          <w:sz w:val="16"/>
        </w:rPr>
        <w:t xml:space="preserve">. A society where the factors and outputs of productive efforts are completely or partially controlled by the states cannot exist in perpetuity, as natural laws will eventually come to topple the system. </w:t>
      </w:r>
      <w:r w:rsidRPr="008A764B">
        <w:rPr>
          <w:rStyle w:val="StyleUnderline"/>
          <w:rFonts w:asciiTheme="majorHAnsi" w:hAnsiTheme="majorHAnsi" w:cstheme="majorHAnsi"/>
          <w:highlight w:val="yellow"/>
        </w:rPr>
        <w:t>The basic human nature to protect</w:t>
      </w:r>
      <w:r w:rsidRPr="008A764B">
        <w:rPr>
          <w:rStyle w:val="StyleUnderline"/>
          <w:rFonts w:asciiTheme="majorHAnsi" w:hAnsiTheme="majorHAnsi" w:cstheme="majorHAnsi"/>
        </w:rPr>
        <w:t xml:space="preserve"> one’s </w:t>
      </w:r>
      <w:r w:rsidRPr="008A764B">
        <w:rPr>
          <w:rStyle w:val="StyleUnderline"/>
          <w:rFonts w:asciiTheme="majorHAnsi" w:hAnsiTheme="majorHAnsi" w:cstheme="majorHAnsi"/>
          <w:highlight w:val="yellow"/>
        </w:rPr>
        <w:t>property</w:t>
      </w:r>
      <w:r w:rsidRPr="008A764B">
        <w:rPr>
          <w:rStyle w:val="StyleUnderline"/>
          <w:rFonts w:asciiTheme="majorHAnsi" w:hAnsiTheme="majorHAnsi" w:cstheme="majorHAnsi"/>
        </w:rPr>
        <w:t xml:space="preserve"> from being forcibly taken against one’s will and an individual’s primacy over society will always</w:t>
      </w:r>
      <w:r w:rsidRPr="008A764B">
        <w:rPr>
          <w:rFonts w:asciiTheme="majorHAnsi" w:hAnsiTheme="majorHAnsi" w:cstheme="majorHAnsi"/>
          <w:sz w:val="16"/>
        </w:rPr>
        <w:t xml:space="preserve"> (though sometimes very gradually) </w:t>
      </w:r>
      <w:r w:rsidRPr="008A764B">
        <w:rPr>
          <w:rStyle w:val="StyleUnderline"/>
          <w:rFonts w:asciiTheme="majorHAnsi" w:hAnsiTheme="majorHAnsi" w:cstheme="majorHAnsi"/>
        </w:rPr>
        <w:t>overcome even the most ruthless coercive efforts</w:t>
      </w:r>
      <w:r w:rsidRPr="008A764B">
        <w:rPr>
          <w:rFonts w:asciiTheme="majorHAnsi" w:hAnsiTheme="majorHAnsi" w:cstheme="majorHAnsi"/>
          <w:sz w:val="16"/>
        </w:rPr>
        <w:t xml:space="preserve">. </w:t>
      </w:r>
      <w:r w:rsidRPr="008A764B">
        <w:rPr>
          <w:rStyle w:val="StyleUnderline"/>
          <w:rFonts w:asciiTheme="majorHAnsi" w:hAnsiTheme="majorHAnsi" w:cstheme="majorHAnsi"/>
        </w:rPr>
        <w:t>Just as natural rights prevailed over communism</w:t>
      </w:r>
      <w:r w:rsidRPr="008A764B">
        <w:rPr>
          <w:rFonts w:asciiTheme="majorHAnsi" w:hAnsiTheme="majorHAnsi" w:cstheme="majorHAnsi"/>
          <w:sz w:val="16"/>
        </w:rPr>
        <w:t xml:space="preserve"> and are beginning to open up former communist economies to free market processes, so too will </w:t>
      </w:r>
      <w:r w:rsidRPr="008A764B">
        <w:rPr>
          <w:rStyle w:val="StyleUnderline"/>
          <w:rFonts w:asciiTheme="majorHAnsi" w:hAnsiTheme="majorHAnsi" w:cstheme="majorHAnsi"/>
        </w:rPr>
        <w:t xml:space="preserve">natural law </w:t>
      </w:r>
      <w:r w:rsidRPr="008A764B">
        <w:rPr>
          <w:rStyle w:val="StyleUnderline"/>
          <w:rFonts w:asciiTheme="majorHAnsi" w:hAnsiTheme="majorHAnsi" w:cstheme="majorHAnsi"/>
          <w:highlight w:val="yellow"/>
        </w:rPr>
        <w:t>prevail[s] over</w:t>
      </w:r>
      <w:r w:rsidRPr="008A764B">
        <w:rPr>
          <w:rStyle w:val="StyleUnderline"/>
          <w:rFonts w:asciiTheme="majorHAnsi" w:hAnsiTheme="majorHAnsi" w:cstheme="majorHAnsi"/>
        </w:rPr>
        <w:t xml:space="preserve"> "active governments" and </w:t>
      </w:r>
      <w:r w:rsidRPr="008A764B">
        <w:rPr>
          <w:rStyle w:val="StyleUnderline"/>
          <w:rFonts w:asciiTheme="majorHAnsi" w:hAnsiTheme="majorHAnsi" w:cstheme="majorHAnsi"/>
          <w:highlight w:val="yellow"/>
        </w:rPr>
        <w:t>economic regulations</w:t>
      </w:r>
      <w:r w:rsidRPr="008A764B">
        <w:rPr>
          <w:rStyle w:val="StyleUnderline"/>
          <w:rFonts w:asciiTheme="majorHAnsi" w:hAnsiTheme="majorHAnsi" w:cstheme="majorHAnsi"/>
        </w:rPr>
        <w:t xml:space="preserve"> set up in quasi-free market countries like the United States.</w:t>
      </w:r>
      <w:r w:rsidRPr="008A764B">
        <w:rPr>
          <w:rFonts w:asciiTheme="majorHAnsi" w:hAnsiTheme="majorHAnsi" w:cstheme="majorHAnsi"/>
          <w:sz w:val="16"/>
        </w:rPr>
        <w:t xml:space="preserve"> Government regulations, agencies, and laws that inhibit the free market will never work in the long run. Examples can be seen in the fact that private industries always correct government errors (i.e. FedEx, private schooling) and even those seemingly uncorrectable errors will simply be outdone by more efficient market forces. 401(k) plans are eliminating dependency on social security for many and private charities always seem to pop up to correct poor planning and misuse of funds by the welfare state. FedEx was set up and marketed on its ability to outdo the inefficient United States Postal Service. The internet, information technology, and Silicon Valley have rendered many government regulations useless if not downright impossible to enforce. When a proponent of the free market gets discouraged by government regulations and coercive authority, he need only to look around to see that capitalism always prevails, even in the face of extreme regulations and anti-competitive laws. Communism, socialism, regulations, and all other free market hindrances are akin to the man who jumps off the cliff. Capitalism is the gravity that will cause his fall.</w:t>
      </w:r>
    </w:p>
    <w:p w:rsidR="00CE25BC" w:rsidRPr="008A764B" w:rsidRDefault="00CE25BC" w:rsidP="00CE25BC">
      <w:pPr>
        <w:rPr>
          <w:rFonts w:asciiTheme="majorHAnsi" w:hAnsiTheme="majorHAnsi" w:cstheme="majorHAnsi"/>
        </w:rPr>
      </w:pPr>
    </w:p>
    <w:p w:rsidR="00CE25BC" w:rsidRPr="008A764B" w:rsidRDefault="00CE25BC" w:rsidP="00CE25BC">
      <w:pPr>
        <w:pStyle w:val="Heading4"/>
        <w:spacing w:before="0" w:line="240" w:lineRule="auto"/>
        <w:rPr>
          <w:rFonts w:asciiTheme="majorHAnsi" w:eastAsia="Times New Roman" w:hAnsiTheme="majorHAnsi" w:cstheme="majorHAnsi"/>
          <w:sz w:val="28"/>
          <w:szCs w:val="28"/>
        </w:rPr>
      </w:pPr>
      <w:r w:rsidRPr="008A764B">
        <w:rPr>
          <w:rFonts w:asciiTheme="majorHAnsi" w:eastAsia="Times New Roman" w:hAnsiTheme="majorHAnsi" w:cstheme="majorHAnsi"/>
          <w:sz w:val="28"/>
          <w:szCs w:val="28"/>
        </w:rPr>
        <w:t>Free markets solve poverty</w:t>
      </w:r>
      <w:r w:rsidR="00F47FAE">
        <w:rPr>
          <w:rFonts w:asciiTheme="majorHAnsi" w:eastAsia="Times New Roman" w:hAnsiTheme="majorHAnsi" w:cstheme="majorHAnsi"/>
          <w:sz w:val="28"/>
          <w:szCs w:val="28"/>
        </w:rPr>
        <w:t xml:space="preserve"> and oppression</w:t>
      </w:r>
      <w:r w:rsidRPr="008A764B">
        <w:rPr>
          <w:rFonts w:asciiTheme="majorHAnsi" w:eastAsia="Times New Roman" w:hAnsiTheme="majorHAnsi" w:cstheme="majorHAnsi"/>
          <w:sz w:val="28"/>
          <w:szCs w:val="28"/>
        </w:rPr>
        <w:t xml:space="preserve"> – global trends go neg</w:t>
      </w:r>
    </w:p>
    <w:p w:rsidR="00CE25BC" w:rsidRPr="008A764B" w:rsidRDefault="00CE25BC" w:rsidP="00CE25BC">
      <w:pPr>
        <w:spacing w:after="0" w:line="240" w:lineRule="auto"/>
        <w:rPr>
          <w:rFonts w:asciiTheme="majorHAnsi" w:hAnsiTheme="majorHAnsi" w:cstheme="majorHAnsi"/>
          <w:b/>
          <w:sz w:val="28"/>
        </w:rPr>
      </w:pPr>
      <w:r w:rsidRPr="008A764B">
        <w:rPr>
          <w:rStyle w:val="Style13ptBold"/>
          <w:rFonts w:asciiTheme="majorHAnsi" w:hAnsiTheme="majorHAnsi" w:cstheme="majorHAnsi"/>
          <w:bCs/>
          <w:sz w:val="28"/>
          <w:szCs w:val="28"/>
        </w:rPr>
        <w:t>MacKenzie ‘14:</w:t>
      </w:r>
      <w:r w:rsidRPr="008A764B">
        <w:rPr>
          <w:rStyle w:val="Style13ptBold"/>
          <w:rFonts w:asciiTheme="majorHAnsi" w:hAnsiTheme="majorHAnsi" w:cstheme="majorHAnsi"/>
          <w:sz w:val="28"/>
        </w:rPr>
        <w:t xml:space="preserve"> </w:t>
      </w:r>
      <w:r w:rsidRPr="008A764B">
        <w:rPr>
          <w:rFonts w:asciiTheme="majorHAnsi" w:hAnsiTheme="majorHAnsi" w:cstheme="majorHAnsi"/>
          <w:sz w:val="16"/>
          <w:szCs w:val="16"/>
        </w:rPr>
        <w:t>(The Data Is Clear: Free Markets Reduce Poverty. June 16, 2014. D.W. MacKenzie, Assistant Professor of Economics At Carroll College)</w:t>
      </w:r>
    </w:p>
    <w:p w:rsidR="00CE25BC" w:rsidRPr="008A764B" w:rsidRDefault="00CE25BC" w:rsidP="00CE25BC">
      <w:pPr>
        <w:spacing w:after="0" w:line="240" w:lineRule="auto"/>
        <w:rPr>
          <w:rFonts w:asciiTheme="majorHAnsi" w:hAnsiTheme="majorHAnsi" w:cstheme="majorHAnsi"/>
          <w:sz w:val="16"/>
          <w:szCs w:val="16"/>
        </w:rPr>
      </w:pPr>
      <w:r w:rsidRPr="008A764B">
        <w:rPr>
          <w:rFonts w:asciiTheme="majorHAnsi" w:hAnsiTheme="majorHAnsi" w:cstheme="majorHAnsi"/>
          <w:sz w:val="16"/>
          <w:szCs w:val="16"/>
        </w:rPr>
        <w:t xml:space="preserve">I have no doubt that Pope Francis has seen many poor people with his own eyes. But, </w:t>
      </w:r>
      <w:r w:rsidRPr="008A764B">
        <w:rPr>
          <w:rFonts w:asciiTheme="majorHAnsi" w:hAnsiTheme="majorHAnsi" w:cstheme="majorHAnsi"/>
          <w:u w:val="single"/>
        </w:rPr>
        <w:t>our comprehension of the root causes of poverty requires both data on economic conditions and theoretical knowledge of economic systems</w:t>
      </w:r>
      <w:r w:rsidRPr="008A764B">
        <w:rPr>
          <w:rFonts w:asciiTheme="majorHAnsi" w:hAnsiTheme="majorHAnsi" w:cstheme="majorHAnsi"/>
          <w:sz w:val="16"/>
          <w:szCs w:val="16"/>
        </w:rPr>
        <w:t xml:space="preserve">. What does rational analysis of evidence tell us about global poverty? It is an obvious fact that </w:t>
      </w:r>
      <w:r w:rsidRPr="008A764B">
        <w:rPr>
          <w:rFonts w:asciiTheme="majorHAnsi" w:hAnsiTheme="majorHAnsi" w:cstheme="majorHAnsi"/>
          <w:highlight w:val="yellow"/>
          <w:u w:val="single"/>
        </w:rPr>
        <w:t>severe poverty has disappeared in</w:t>
      </w:r>
      <w:r w:rsidRPr="008A764B">
        <w:rPr>
          <w:rFonts w:asciiTheme="majorHAnsi" w:hAnsiTheme="majorHAnsi" w:cstheme="majorHAnsi"/>
          <w:u w:val="single"/>
        </w:rPr>
        <w:t xml:space="preserve"> the </w:t>
      </w:r>
      <w:r w:rsidRPr="008A764B">
        <w:rPr>
          <w:rFonts w:asciiTheme="majorHAnsi" w:hAnsiTheme="majorHAnsi" w:cstheme="majorHAnsi"/>
          <w:highlight w:val="yellow"/>
          <w:u w:val="single"/>
        </w:rPr>
        <w:t>most industrialized countries</w:t>
      </w:r>
      <w:r w:rsidRPr="008A764B">
        <w:rPr>
          <w:rFonts w:asciiTheme="majorHAnsi" w:hAnsiTheme="majorHAnsi" w:cstheme="majorHAnsi"/>
          <w:u w:val="single"/>
        </w:rPr>
        <w:t xml:space="preserve">. Nations like the US, UK, Switzerland, and Japan industrialized </w:t>
      </w:r>
      <w:r w:rsidRPr="008A764B">
        <w:rPr>
          <w:rFonts w:asciiTheme="majorHAnsi" w:hAnsiTheme="majorHAnsi" w:cstheme="majorHAnsi"/>
          <w:highlight w:val="yellow"/>
          <w:u w:val="single"/>
        </w:rPr>
        <w:t>within</w:t>
      </w:r>
      <w:r w:rsidRPr="008A764B">
        <w:rPr>
          <w:rFonts w:asciiTheme="majorHAnsi" w:hAnsiTheme="majorHAnsi" w:cstheme="majorHAnsi"/>
          <w:u w:val="single"/>
        </w:rPr>
        <w:t xml:space="preserve"> what were predominantly laissez-faire </w:t>
      </w:r>
      <w:r w:rsidRPr="008A764B">
        <w:rPr>
          <w:rFonts w:asciiTheme="majorHAnsi" w:hAnsiTheme="majorHAnsi" w:cstheme="majorHAnsi"/>
          <w:highlight w:val="yellow"/>
          <w:u w:val="single"/>
        </w:rPr>
        <w:t>free-market conditions</w:t>
      </w:r>
      <w:r w:rsidRPr="008A764B">
        <w:rPr>
          <w:rFonts w:asciiTheme="majorHAnsi" w:hAnsiTheme="majorHAnsi" w:cstheme="majorHAnsi"/>
          <w:u w:val="single"/>
        </w:rPr>
        <w:t>. Even the so-called social democracies</w:t>
      </w:r>
      <w:r w:rsidRPr="008A764B">
        <w:rPr>
          <w:rFonts w:asciiTheme="majorHAnsi" w:hAnsiTheme="majorHAnsi" w:cstheme="majorHAnsi"/>
          <w:sz w:val="16"/>
          <w:szCs w:val="16"/>
        </w:rPr>
        <w:t xml:space="preserve">, like Sweden and Germany, </w:t>
      </w:r>
      <w:r w:rsidRPr="008A764B">
        <w:rPr>
          <w:rFonts w:asciiTheme="majorHAnsi" w:hAnsiTheme="majorHAnsi" w:cstheme="majorHAnsi"/>
          <w:u w:val="single"/>
        </w:rPr>
        <w:t>developed in free-market conditions</w:t>
      </w:r>
      <w:r w:rsidRPr="008A764B">
        <w:rPr>
          <w:rFonts w:asciiTheme="majorHAnsi" w:hAnsiTheme="majorHAnsi" w:cstheme="majorHAnsi"/>
          <w:sz w:val="16"/>
          <w:szCs w:val="16"/>
        </w:rPr>
        <w:t xml:space="preserve">, and adopted extensive state welfare and regulatory programs only after achieving high levels of economic development and industrialization. </w:t>
      </w:r>
      <w:r w:rsidRPr="008A764B">
        <w:rPr>
          <w:rFonts w:asciiTheme="majorHAnsi" w:hAnsiTheme="majorHAnsi" w:cstheme="majorHAnsi"/>
          <w:u w:val="single"/>
        </w:rPr>
        <w:t>World Bank data shows that there is inequality, but this inequality is between the free-market nations and the crony-capitalist and socialistic nations.</w:t>
      </w:r>
      <w:r w:rsidRPr="008A764B">
        <w:rPr>
          <w:rFonts w:asciiTheme="majorHAnsi" w:hAnsiTheme="majorHAnsi" w:cstheme="majorHAnsi"/>
          <w:sz w:val="16"/>
          <w:szCs w:val="16"/>
        </w:rPr>
        <w:t xml:space="preserve">[1] </w:t>
      </w:r>
      <w:r w:rsidRPr="008A764B">
        <w:rPr>
          <w:rFonts w:asciiTheme="majorHAnsi" w:hAnsiTheme="majorHAnsi" w:cstheme="majorHAnsi"/>
          <w:u w:val="single"/>
        </w:rPr>
        <w:t xml:space="preserve">The idea that domestic laissez-faire causes poverty is unfounded. </w:t>
      </w:r>
      <w:r w:rsidRPr="008A764B">
        <w:rPr>
          <w:rFonts w:asciiTheme="majorHAnsi" w:hAnsiTheme="majorHAnsi" w:cstheme="majorHAnsi"/>
          <w:sz w:val="16"/>
          <w:szCs w:val="16"/>
        </w:rPr>
        <w:t xml:space="preserve">It is a historical fact that India, China, and Kenya never tried capitalism, so this system was never given a chance to work. </w:t>
      </w:r>
      <w:r w:rsidRPr="008A764B">
        <w:rPr>
          <w:rFonts w:asciiTheme="majorHAnsi" w:hAnsiTheme="majorHAnsi" w:cstheme="majorHAnsi"/>
          <w:u w:val="single"/>
        </w:rPr>
        <w:t xml:space="preserve">Furthermore, </w:t>
      </w:r>
      <w:r w:rsidRPr="008A764B">
        <w:rPr>
          <w:rFonts w:asciiTheme="majorHAnsi" w:hAnsiTheme="majorHAnsi" w:cstheme="majorHAnsi"/>
          <w:highlight w:val="yellow"/>
          <w:u w:val="single"/>
        </w:rPr>
        <w:t>China and India have realized</w:t>
      </w:r>
      <w:r w:rsidRPr="008A764B">
        <w:rPr>
          <w:rFonts w:asciiTheme="majorHAnsi" w:hAnsiTheme="majorHAnsi" w:cstheme="majorHAnsi"/>
          <w:u w:val="single"/>
        </w:rPr>
        <w:t xml:space="preserve"> some </w:t>
      </w:r>
      <w:r w:rsidRPr="008A764B">
        <w:rPr>
          <w:rFonts w:asciiTheme="majorHAnsi" w:hAnsiTheme="majorHAnsi" w:cstheme="majorHAnsi"/>
          <w:highlight w:val="yellow"/>
          <w:u w:val="single"/>
        </w:rPr>
        <w:t>progress in abating poverty since they moved in the direction of capitalism.</w:t>
      </w:r>
      <w:r w:rsidRPr="008A764B">
        <w:rPr>
          <w:rFonts w:asciiTheme="majorHAnsi" w:hAnsiTheme="majorHAnsi" w:cstheme="majorHAnsi"/>
          <w:sz w:val="16"/>
          <w:szCs w:val="16"/>
        </w:rPr>
        <w:t xml:space="preserve"> Of course, China and India adopted regulated crony capitalism, but this is still better than their old socialist systems. One could argue that global capitalism allows a few people in some nations to exploit the masses of other nations. Marxists have attempted to make this case since Lenin. Lenin revised Marx because even in his day it had become obvious that Marx’s prediction that capitalists would exploit domestic workers was refuted by evidence. We now know that Lenin’s attempt to blame poverty on global markets is wrong. As previously mentioned, economic conditions in China and India improved after switching from socialism to crony capitalism. China and India have also expanded trade in global markets. </w:t>
      </w:r>
      <w:r w:rsidRPr="008A764B">
        <w:rPr>
          <w:rFonts w:asciiTheme="majorHAnsi" w:hAnsiTheme="majorHAnsi" w:cstheme="majorHAnsi"/>
          <w:u w:val="single"/>
        </w:rPr>
        <w:t>There have been significant improvements in living conditions around the world over the past thirty years. The largest improvements in the poorest nations took place during the wave of globalization</w:t>
      </w:r>
      <w:r w:rsidRPr="008A764B">
        <w:rPr>
          <w:rFonts w:asciiTheme="majorHAnsi" w:hAnsiTheme="majorHAnsi" w:cstheme="majorHAnsi"/>
          <w:sz w:val="16"/>
          <w:szCs w:val="16"/>
        </w:rPr>
        <w:t xml:space="preserve"> that took place twenty years ago, after the fall of the USSR. The collapse of the Soviet Union opened the door to unprecedented globalization of industry. What does real data tell us about poverty during this period? Per Capita GDP rose dramatically: </w:t>
      </w:r>
      <w:r w:rsidRPr="008A764B">
        <w:rPr>
          <w:rFonts w:asciiTheme="majorHAnsi" w:hAnsiTheme="majorHAnsi" w:cstheme="majorHAnsi"/>
          <w:highlight w:val="yellow"/>
          <w:u w:val="single"/>
        </w:rPr>
        <w:t>Thirty years ago half</w:t>
      </w:r>
      <w:r w:rsidRPr="008A764B">
        <w:rPr>
          <w:rFonts w:asciiTheme="majorHAnsi" w:hAnsiTheme="majorHAnsi" w:cstheme="majorHAnsi"/>
          <w:u w:val="single"/>
        </w:rPr>
        <w:t xml:space="preserve"> (50 percent) </w:t>
      </w:r>
      <w:r w:rsidRPr="008A764B">
        <w:rPr>
          <w:rFonts w:asciiTheme="majorHAnsi" w:hAnsiTheme="majorHAnsi" w:cstheme="majorHAnsi"/>
          <w:highlight w:val="yellow"/>
          <w:u w:val="single"/>
        </w:rPr>
        <w:t xml:space="preserve">the people in </w:t>
      </w:r>
      <w:r w:rsidRPr="008A764B">
        <w:rPr>
          <w:rFonts w:asciiTheme="majorHAnsi" w:hAnsiTheme="majorHAnsi" w:cstheme="majorHAnsi"/>
          <w:u w:val="single"/>
        </w:rPr>
        <w:t xml:space="preserve">the </w:t>
      </w:r>
      <w:r w:rsidRPr="008A764B">
        <w:rPr>
          <w:rFonts w:asciiTheme="majorHAnsi" w:hAnsiTheme="majorHAnsi" w:cstheme="majorHAnsi"/>
          <w:highlight w:val="yellow"/>
          <w:u w:val="single"/>
        </w:rPr>
        <w:t xml:space="preserve">poorer nations </w:t>
      </w:r>
      <w:r w:rsidRPr="008A764B">
        <w:rPr>
          <w:rFonts w:asciiTheme="majorHAnsi" w:hAnsiTheme="majorHAnsi" w:cstheme="majorHAnsi"/>
          <w:u w:val="single"/>
        </w:rPr>
        <w:t xml:space="preserve">of the world </w:t>
      </w:r>
      <w:r w:rsidRPr="008A764B">
        <w:rPr>
          <w:rFonts w:asciiTheme="majorHAnsi" w:hAnsiTheme="majorHAnsi" w:cstheme="majorHAnsi"/>
          <w:highlight w:val="yellow"/>
          <w:u w:val="single"/>
        </w:rPr>
        <w:t xml:space="preserve">lived </w:t>
      </w:r>
      <w:hyperlink r:id="rId12" w:history="1">
        <w:r w:rsidRPr="008A764B">
          <w:rPr>
            <w:rStyle w:val="Hyperlink"/>
            <w:rFonts w:asciiTheme="majorHAnsi" w:eastAsiaTheme="majorEastAsia" w:hAnsiTheme="majorHAnsi" w:cstheme="majorHAnsi"/>
            <w:highlight w:val="yellow"/>
            <w:u w:val="single"/>
          </w:rPr>
          <w:t>in extreme poverty</w:t>
        </w:r>
      </w:hyperlink>
      <w:r w:rsidRPr="008A764B">
        <w:rPr>
          <w:rFonts w:asciiTheme="majorHAnsi" w:hAnsiTheme="majorHAnsi" w:cstheme="majorHAnsi"/>
          <w:highlight w:val="yellow"/>
          <w:u w:val="single"/>
        </w:rPr>
        <w:t>. In 2012, 21 percent</w:t>
      </w:r>
      <w:r w:rsidRPr="008A764B">
        <w:rPr>
          <w:rFonts w:asciiTheme="majorHAnsi" w:hAnsiTheme="majorHAnsi" w:cstheme="majorHAnsi"/>
          <w:u w:val="single"/>
        </w:rPr>
        <w:t xml:space="preserve"> of people in the poorer nations of the world </w:t>
      </w:r>
      <w:r w:rsidRPr="008A764B">
        <w:rPr>
          <w:rFonts w:asciiTheme="majorHAnsi" w:hAnsiTheme="majorHAnsi" w:cstheme="majorHAnsi"/>
          <w:highlight w:val="yellow"/>
          <w:u w:val="single"/>
        </w:rPr>
        <w:t>live in extreme poverty.</w:t>
      </w:r>
      <w:r w:rsidRPr="008A764B">
        <w:rPr>
          <w:rFonts w:asciiTheme="majorHAnsi" w:hAnsiTheme="majorHAnsi" w:cstheme="majorHAnsi"/>
          <w:u w:val="single"/>
        </w:rPr>
        <w:t xml:space="preserve"> Development of global markets has greatly lessened poverty around the world. </w:t>
      </w:r>
      <w:r w:rsidRPr="008A764B">
        <w:rPr>
          <w:rFonts w:asciiTheme="majorHAnsi" w:hAnsiTheme="majorHAnsi" w:cstheme="majorHAnsi"/>
          <w:sz w:val="16"/>
          <w:szCs w:val="16"/>
        </w:rPr>
        <w:t xml:space="preserve">This is a very important fact. Movement from being in the lowest global income bracket, to lower middle income to middle income means moving from average life expectancy in the low forties to life expectancy of fifty or sixty, respectively. Cardinal Maradiaga is wrong: this economy does not kill; it has extended the lives of the poorest people in the world. A superficial examination of the world today reveals that there is poverty, that this poverty has real consequences for living-standards and life-expectancies, and that we do have global markets and capitalism in most of the world. Careful analysis shows that </w:t>
      </w:r>
      <w:r w:rsidRPr="008A764B">
        <w:rPr>
          <w:rFonts w:asciiTheme="majorHAnsi" w:hAnsiTheme="majorHAnsi" w:cstheme="majorHAnsi"/>
          <w:u w:val="single"/>
        </w:rPr>
        <w:t xml:space="preserve">capitalism has truly lessened the severity of poverty over time, and that the main problem with capitalism in most nations is that it has too many elements of government regulation and cronyism. </w:t>
      </w:r>
      <w:r w:rsidRPr="008A764B">
        <w:rPr>
          <w:rFonts w:asciiTheme="majorHAnsi" w:hAnsiTheme="majorHAnsi" w:cstheme="majorHAnsi"/>
          <w:sz w:val="16"/>
          <w:szCs w:val="16"/>
        </w:rPr>
        <w:t xml:space="preserve">Pope Francis and Cardinal Maradiaga have good intentions, but their anti-capitalistic beliefs are unfounded. Their campaign against global capitalism endangers the poorest people of the world. </w:t>
      </w:r>
    </w:p>
    <w:p w:rsidR="00CE25BC" w:rsidRPr="008A764B" w:rsidRDefault="00CE25BC" w:rsidP="00CE25BC">
      <w:pPr>
        <w:rPr>
          <w:rFonts w:asciiTheme="majorHAnsi" w:hAnsiTheme="majorHAnsi" w:cstheme="majorHAnsi"/>
        </w:rPr>
      </w:pPr>
    </w:p>
    <w:p w:rsidR="00CE25BC" w:rsidRPr="008A764B" w:rsidRDefault="00CE25BC" w:rsidP="00CE25BC">
      <w:pPr>
        <w:rPr>
          <w:rFonts w:asciiTheme="majorHAnsi" w:hAnsiTheme="majorHAnsi" w:cstheme="majorHAnsi"/>
          <w:sz w:val="16"/>
        </w:rPr>
      </w:pPr>
    </w:p>
    <w:p w:rsidR="00CE25BC" w:rsidRPr="008A764B" w:rsidRDefault="00CE25BC" w:rsidP="00CE25BC">
      <w:pPr>
        <w:pStyle w:val="Heading4"/>
        <w:rPr>
          <w:rFonts w:asciiTheme="majorHAnsi" w:hAnsiTheme="majorHAnsi" w:cstheme="majorHAnsi"/>
        </w:rPr>
      </w:pPr>
      <w:r w:rsidRPr="008A764B">
        <w:rPr>
          <w:rFonts w:asciiTheme="majorHAnsi" w:hAnsiTheme="majorHAnsi" w:cstheme="majorHAnsi"/>
        </w:rPr>
        <w:t xml:space="preserve">Capitalism solves domestic and global poverty – </w:t>
      </w:r>
      <w:r w:rsidRPr="008A764B">
        <w:rPr>
          <w:rFonts w:asciiTheme="majorHAnsi" w:hAnsiTheme="majorHAnsi" w:cstheme="majorHAnsi"/>
          <w:i/>
        </w:rPr>
        <w:t>you need wealth before you can redistribute it</w:t>
      </w:r>
      <w:r w:rsidR="00F47FAE">
        <w:rPr>
          <w:rFonts w:asciiTheme="majorHAnsi" w:hAnsiTheme="majorHAnsi" w:cstheme="majorHAnsi"/>
        </w:rPr>
        <w:t xml:space="preserve"> – solves the aff.</w:t>
      </w:r>
    </w:p>
    <w:p w:rsidR="00CE25BC" w:rsidRPr="008A764B" w:rsidRDefault="00CE25BC" w:rsidP="00CE25BC">
      <w:pPr>
        <w:rPr>
          <w:rFonts w:asciiTheme="majorHAnsi" w:hAnsiTheme="majorHAnsi" w:cstheme="majorHAnsi"/>
        </w:rPr>
      </w:pPr>
      <w:r w:rsidRPr="008A764B">
        <w:rPr>
          <w:rStyle w:val="Style13ptBold"/>
          <w:rFonts w:asciiTheme="majorHAnsi" w:hAnsiTheme="majorHAnsi" w:cstheme="majorHAnsi"/>
        </w:rPr>
        <w:t>Pethokoukis ’18</w:t>
      </w:r>
      <w:r w:rsidRPr="008A764B">
        <w:rPr>
          <w:rFonts w:asciiTheme="majorHAnsi" w:hAnsiTheme="majorHAnsi" w:cstheme="majorHAnsi"/>
        </w:rPr>
        <w:t xml:space="preserve"> (James; a columnist and policy analyst, is the Dewitt Wallace Fellow at the American Enterprise Institute; October 18th; “Ending poverty by ‘ending capitalism’ is absolute nonsense. Just so, so wrong”; </w:t>
      </w:r>
      <w:hyperlink r:id="rId13" w:history="1">
        <w:r w:rsidRPr="008A764B">
          <w:rPr>
            <w:rStyle w:val="Hyperlink"/>
            <w:rFonts w:asciiTheme="majorHAnsi" w:hAnsiTheme="majorHAnsi" w:cstheme="majorHAnsi"/>
          </w:rPr>
          <w:t>http://www.aei.org/publication/ending-poverty-by-ending-capitalism-is-absolute-nonsense-just-so-so-wrong/</w:t>
        </w:r>
      </w:hyperlink>
      <w:r w:rsidRPr="008A764B">
        <w:rPr>
          <w:rFonts w:asciiTheme="majorHAnsi" w:hAnsiTheme="majorHAnsi" w:cstheme="majorHAnsi"/>
        </w:rPr>
        <w:t>; accessed 1/12/19; MSCOTT)</w:t>
      </w:r>
    </w:p>
    <w:p w:rsidR="00CE25BC" w:rsidRPr="008A764B" w:rsidRDefault="00CE25BC" w:rsidP="00CE25BC">
      <w:pPr>
        <w:rPr>
          <w:rFonts w:asciiTheme="majorHAnsi" w:hAnsiTheme="majorHAnsi" w:cstheme="majorHAnsi"/>
        </w:rPr>
      </w:pPr>
      <w:r w:rsidRPr="008A764B">
        <w:rPr>
          <w:rFonts w:asciiTheme="majorHAnsi" w:hAnsiTheme="majorHAnsi" w:cstheme="majorHAnsi"/>
        </w:rPr>
        <w:t>It’s hardly to Teen Vogue’s credit that its dreadful story “</w:t>
      </w:r>
      <w:hyperlink r:id="rId14" w:tgtFrame="_blank" w:history="1">
        <w:r w:rsidRPr="008A764B">
          <w:rPr>
            <w:rStyle w:val="Hyperlink"/>
            <w:rFonts w:asciiTheme="majorHAnsi" w:hAnsiTheme="majorHAnsi" w:cstheme="majorHAnsi"/>
          </w:rPr>
          <w:t>What ‘Capitalism’ Is and How It Affects People</w:t>
        </w:r>
      </w:hyperlink>
      <w:r w:rsidRPr="008A764B">
        <w:rPr>
          <w:rFonts w:asciiTheme="majorHAnsi" w:hAnsiTheme="majorHAnsi" w:cstheme="majorHAnsi"/>
        </w:rPr>
        <w:t>” isn’t nearly as wrongheaded and offensive as the viral </w:t>
      </w:r>
      <w:hyperlink r:id="rId15" w:tgtFrame="_blank" w:history="1">
        <w:r w:rsidRPr="008A764B">
          <w:rPr>
            <w:rStyle w:val="Hyperlink"/>
            <w:rFonts w:asciiTheme="majorHAnsi" w:hAnsiTheme="majorHAnsi" w:cstheme="majorHAnsi"/>
          </w:rPr>
          <w:t>tweet</w:t>
        </w:r>
      </w:hyperlink>
      <w:r w:rsidRPr="008A764B">
        <w:rPr>
          <w:rFonts w:asciiTheme="majorHAnsi" w:hAnsiTheme="majorHAnsi" w:cstheme="majorHAnsi"/>
        </w:rPr>
        <w:t> promoting it: “</w:t>
      </w:r>
      <w:r w:rsidRPr="008A764B">
        <w:rPr>
          <w:rStyle w:val="Emphasis"/>
          <w:rFonts w:asciiTheme="majorHAnsi" w:hAnsiTheme="majorHAnsi" w:cstheme="majorHAnsi"/>
        </w:rPr>
        <w:t>Can’t</w:t>
      </w:r>
      <w:hyperlink r:id="rId16" w:tgtFrame="_blank" w:history="1">
        <w:r w:rsidRPr="008A764B">
          <w:rPr>
            <w:rStyle w:val="Emphasis"/>
            <w:rFonts w:asciiTheme="majorHAnsi" w:hAnsiTheme="majorHAnsi" w:cstheme="majorHAnsi"/>
          </w:rPr>
          <w:t> #endpoverty</w:t>
        </w:r>
      </w:hyperlink>
      <w:r w:rsidRPr="008A764B">
        <w:rPr>
          <w:rStyle w:val="Emphasis"/>
          <w:rFonts w:asciiTheme="majorHAnsi" w:hAnsiTheme="majorHAnsi" w:cstheme="majorHAnsi"/>
        </w:rPr>
        <w:t>without ending capitalism</w:t>
      </w:r>
      <w:r w:rsidRPr="008A764B">
        <w:rPr>
          <w:rFonts w:asciiTheme="majorHAnsi" w:hAnsiTheme="majorHAnsi" w:cstheme="majorHAnsi"/>
        </w:rPr>
        <w:t xml:space="preserve">!” </w:t>
      </w:r>
      <w:r w:rsidRPr="008A764B">
        <w:rPr>
          <w:rStyle w:val="StyleUnderline"/>
          <w:rFonts w:asciiTheme="majorHAnsi" w:hAnsiTheme="majorHAnsi" w:cstheme="majorHAnsi"/>
        </w:rPr>
        <w:t>But let’s start with the grotesque, clickbaity tweet. End poverty where, exactly?</w:t>
      </w:r>
      <w:r w:rsidRPr="008A764B">
        <w:rPr>
          <w:rFonts w:asciiTheme="majorHAnsi" w:hAnsiTheme="majorHAnsi" w:cstheme="majorHAnsi"/>
        </w:rPr>
        <w:t xml:space="preserve"> Is Teen Vogue referring to the United States, which it identifies as an example of a “modern capitalist” country along with Britain and Germany?</w:t>
      </w:r>
    </w:p>
    <w:p w:rsidR="00CE25BC" w:rsidRPr="008A764B" w:rsidRDefault="00CE25BC" w:rsidP="00CE25BC">
      <w:pPr>
        <w:rPr>
          <w:rFonts w:asciiTheme="majorHAnsi" w:hAnsiTheme="majorHAnsi" w:cstheme="majorHAnsi"/>
        </w:rPr>
      </w:pPr>
      <w:r w:rsidRPr="008A764B">
        <w:rPr>
          <w:rStyle w:val="StyleUnderline"/>
          <w:rFonts w:asciiTheme="majorHAnsi" w:hAnsiTheme="majorHAnsi" w:cstheme="majorHAnsi"/>
        </w:rPr>
        <w:t xml:space="preserve">First of all, the </w:t>
      </w:r>
      <w:r w:rsidRPr="008A764B">
        <w:rPr>
          <w:rStyle w:val="Emphasis"/>
          <w:rFonts w:asciiTheme="majorHAnsi" w:hAnsiTheme="majorHAnsi" w:cstheme="majorHAnsi"/>
          <w:highlight w:val="green"/>
        </w:rPr>
        <w:t>median income</w:t>
      </w:r>
      <w:r w:rsidRPr="008A764B">
        <w:rPr>
          <w:rFonts w:asciiTheme="majorHAnsi" w:hAnsiTheme="majorHAnsi" w:cstheme="majorHAnsi"/>
          <w:highlight w:val="green"/>
        </w:rPr>
        <w:t xml:space="preserve"> </w:t>
      </w:r>
      <w:r w:rsidRPr="008A764B">
        <w:rPr>
          <w:rStyle w:val="StyleUnderline"/>
          <w:rFonts w:asciiTheme="majorHAnsi" w:hAnsiTheme="majorHAnsi" w:cstheme="majorHAnsi"/>
          <w:highlight w:val="green"/>
        </w:rPr>
        <w:t xml:space="preserve">of the </w:t>
      </w:r>
      <w:r w:rsidRPr="008A764B">
        <w:rPr>
          <w:rStyle w:val="Emphasis"/>
          <w:rFonts w:asciiTheme="majorHAnsi" w:hAnsiTheme="majorHAnsi" w:cstheme="majorHAnsi"/>
          <w:highlight w:val="green"/>
        </w:rPr>
        <w:t>bottom</w:t>
      </w:r>
      <w:r w:rsidRPr="008A764B">
        <w:rPr>
          <w:rStyle w:val="Emphasis"/>
          <w:rFonts w:asciiTheme="majorHAnsi" w:hAnsiTheme="majorHAnsi" w:cstheme="majorHAnsi"/>
        </w:rPr>
        <w:t xml:space="preserve"> 20 percent</w:t>
      </w:r>
      <w:r w:rsidRPr="008A764B">
        <w:rPr>
          <w:rFonts w:asciiTheme="majorHAnsi" w:hAnsiTheme="majorHAnsi" w:cstheme="majorHAnsi"/>
        </w:rPr>
        <w:t xml:space="preserve"> of households </w:t>
      </w:r>
      <w:r w:rsidRPr="008A764B">
        <w:rPr>
          <w:rStyle w:val="StyleUnderline"/>
          <w:rFonts w:asciiTheme="majorHAnsi" w:hAnsiTheme="majorHAnsi" w:cstheme="majorHAnsi"/>
          <w:highlight w:val="green"/>
        </w:rPr>
        <w:t xml:space="preserve">is </w:t>
      </w:r>
      <w:r w:rsidRPr="008A764B">
        <w:rPr>
          <w:rStyle w:val="Emphasis"/>
          <w:rFonts w:asciiTheme="majorHAnsi" w:hAnsiTheme="majorHAnsi" w:cstheme="majorHAnsi"/>
          <w:highlight w:val="green"/>
        </w:rPr>
        <w:t>up</w:t>
      </w:r>
      <w:r w:rsidRPr="008A764B">
        <w:rPr>
          <w:rStyle w:val="Emphasis"/>
          <w:rFonts w:asciiTheme="majorHAnsi" w:hAnsiTheme="majorHAnsi" w:cstheme="majorHAnsi"/>
        </w:rPr>
        <w:t xml:space="preserve"> more than </w:t>
      </w:r>
      <w:r w:rsidRPr="008A764B">
        <w:rPr>
          <w:rStyle w:val="Emphasis"/>
          <w:rFonts w:asciiTheme="majorHAnsi" w:hAnsiTheme="majorHAnsi" w:cstheme="majorHAnsi"/>
          <w:highlight w:val="green"/>
        </w:rPr>
        <w:t>70 percent</w:t>
      </w:r>
      <w:r w:rsidRPr="008A764B">
        <w:rPr>
          <w:rFonts w:asciiTheme="majorHAnsi" w:hAnsiTheme="majorHAnsi" w:cstheme="majorHAnsi"/>
        </w:rPr>
        <w:t xml:space="preserve"> </w:t>
      </w:r>
      <w:r w:rsidRPr="008A764B">
        <w:rPr>
          <w:rStyle w:val="StyleUnderline"/>
          <w:rFonts w:asciiTheme="majorHAnsi" w:hAnsiTheme="majorHAnsi" w:cstheme="majorHAnsi"/>
        </w:rPr>
        <w:t>since 1979 in real terms</w:t>
      </w:r>
      <w:r w:rsidRPr="008A764B">
        <w:rPr>
          <w:rFonts w:asciiTheme="majorHAnsi" w:hAnsiTheme="majorHAnsi" w:cstheme="majorHAnsi"/>
        </w:rPr>
        <w:t>, according to the </w:t>
      </w:r>
      <w:hyperlink r:id="rId17" w:tgtFrame="_blank" w:history="1">
        <w:r w:rsidRPr="008A764B">
          <w:rPr>
            <w:rStyle w:val="Hyperlink"/>
            <w:rFonts w:asciiTheme="majorHAnsi" w:hAnsiTheme="majorHAnsi" w:cstheme="majorHAnsi"/>
          </w:rPr>
          <w:t>CBO</w:t>
        </w:r>
      </w:hyperlink>
      <w:r w:rsidRPr="008A764B">
        <w:rPr>
          <w:rFonts w:asciiTheme="majorHAnsi" w:hAnsiTheme="majorHAnsi" w:cstheme="majorHAnsi"/>
        </w:rPr>
        <w:t xml:space="preserve">. </w:t>
      </w:r>
      <w:r w:rsidRPr="008A764B">
        <w:rPr>
          <w:rStyle w:val="StyleUnderline"/>
          <w:rFonts w:asciiTheme="majorHAnsi" w:hAnsiTheme="majorHAnsi" w:cstheme="majorHAnsi"/>
        </w:rPr>
        <w:t xml:space="preserve">More to the point, </w:t>
      </w:r>
      <w:r w:rsidRPr="008A764B">
        <w:rPr>
          <w:rStyle w:val="Emphasis"/>
          <w:rFonts w:asciiTheme="majorHAnsi" w:hAnsiTheme="majorHAnsi" w:cstheme="majorHAnsi"/>
          <w:highlight w:val="green"/>
        </w:rPr>
        <w:t>poverty in America has declined</w:t>
      </w:r>
      <w:r w:rsidRPr="008A764B">
        <w:rPr>
          <w:rStyle w:val="Emphasis"/>
          <w:rFonts w:asciiTheme="majorHAnsi" w:hAnsiTheme="majorHAnsi" w:cstheme="majorHAnsi"/>
        </w:rPr>
        <w:t xml:space="preserve"> considerably</w:t>
      </w:r>
      <w:r w:rsidRPr="008A764B">
        <w:rPr>
          <w:rStyle w:val="StyleUnderline"/>
          <w:rFonts w:asciiTheme="majorHAnsi" w:hAnsiTheme="majorHAnsi" w:cstheme="majorHAnsi"/>
        </w:rPr>
        <w:t xml:space="preserve"> since LBJ declared a War on Poverty in 1964</w:t>
      </w:r>
      <w:r w:rsidRPr="008A764B">
        <w:rPr>
          <w:rFonts w:asciiTheme="majorHAnsi" w:hAnsiTheme="majorHAnsi" w:cstheme="majorHAnsi"/>
        </w:rPr>
        <w:t xml:space="preserve">. Like other advanced capitalist economies, </w:t>
      </w:r>
      <w:r w:rsidRPr="008A764B">
        <w:rPr>
          <w:rStyle w:val="StyleUnderline"/>
          <w:rFonts w:asciiTheme="majorHAnsi" w:hAnsiTheme="majorHAnsi" w:cstheme="majorHAnsi"/>
        </w:rPr>
        <w:t>the United States redistributes some of its massive, market-generated wealth to improve living standards at the bottom</w:t>
      </w:r>
      <w:r w:rsidRPr="008A764B">
        <w:rPr>
          <w:rFonts w:asciiTheme="majorHAnsi" w:hAnsiTheme="majorHAnsi" w:cstheme="majorHAnsi"/>
        </w:rPr>
        <w:t>. According to the Census Bureau’s </w:t>
      </w:r>
      <w:hyperlink r:id="rId18" w:tgtFrame="_blank" w:history="1">
        <w:r w:rsidRPr="008A764B">
          <w:rPr>
            <w:rStyle w:val="Hyperlink"/>
            <w:rFonts w:asciiTheme="majorHAnsi" w:hAnsiTheme="majorHAnsi" w:cstheme="majorHAnsi"/>
          </w:rPr>
          <w:t>Supplemental Poverty Measure</w:t>
        </w:r>
      </w:hyperlink>
      <w:r w:rsidRPr="008A764B">
        <w:rPr>
          <w:rFonts w:asciiTheme="majorHAnsi" w:hAnsiTheme="majorHAnsi" w:cstheme="majorHAnsi"/>
        </w:rPr>
        <w:t xml:space="preserve"> — which unlike the official poverty measure takes into account key safety net programs such as the Earned Income Tax Credit and the Supplemental Nutrition Assistance Program — </w:t>
      </w:r>
      <w:r w:rsidRPr="008A764B">
        <w:rPr>
          <w:rStyle w:val="StyleUnderline"/>
          <w:rFonts w:asciiTheme="majorHAnsi" w:hAnsiTheme="majorHAnsi" w:cstheme="majorHAnsi"/>
        </w:rPr>
        <w:t xml:space="preserve">the poverty rate </w:t>
      </w:r>
      <w:r w:rsidRPr="008A764B">
        <w:rPr>
          <w:rStyle w:val="Emphasis"/>
          <w:rFonts w:asciiTheme="majorHAnsi" w:hAnsiTheme="majorHAnsi" w:cstheme="majorHAnsi"/>
        </w:rPr>
        <w:t xml:space="preserve">fell </w:t>
      </w:r>
      <w:r w:rsidRPr="008A764B">
        <w:rPr>
          <w:rStyle w:val="Emphasis"/>
          <w:rFonts w:asciiTheme="majorHAnsi" w:hAnsiTheme="majorHAnsi" w:cstheme="majorHAnsi"/>
          <w:highlight w:val="green"/>
        </w:rPr>
        <w:t>to</w:t>
      </w:r>
      <w:r w:rsidRPr="008A764B">
        <w:rPr>
          <w:rStyle w:val="Emphasis"/>
          <w:rFonts w:asciiTheme="majorHAnsi" w:hAnsiTheme="majorHAnsi" w:cstheme="majorHAnsi"/>
        </w:rPr>
        <w:t xml:space="preserve"> 13.9 percent</w:t>
      </w:r>
      <w:r w:rsidRPr="008A764B">
        <w:rPr>
          <w:rStyle w:val="StyleUnderline"/>
          <w:rFonts w:asciiTheme="majorHAnsi" w:hAnsiTheme="majorHAnsi" w:cstheme="majorHAnsi"/>
        </w:rPr>
        <w:t xml:space="preserve"> in 2017 from 26 percent in 1967</w:t>
      </w:r>
      <w:r w:rsidRPr="008A764B">
        <w:rPr>
          <w:rFonts w:asciiTheme="majorHAnsi" w:hAnsiTheme="majorHAnsi" w:cstheme="majorHAnsi"/>
        </w:rPr>
        <w:t xml:space="preserve">. There’s even better news when one looks at “consumption-based” poverty measures, which calculates what a family consumes instead of how much income it earns. </w:t>
      </w:r>
      <w:r w:rsidRPr="008A764B">
        <w:rPr>
          <w:rStyle w:val="StyleUnderline"/>
          <w:rFonts w:asciiTheme="majorHAnsi" w:hAnsiTheme="majorHAnsi" w:cstheme="majorHAnsi"/>
        </w:rPr>
        <w:t>The work of visiting AEI scholar Bruce Meyer (along with his colleague James Sullivan) finds consumption-based poverty </w:t>
      </w:r>
      <w:hyperlink r:id="rId19" w:tgtFrame="_blank" w:history="1">
        <w:r w:rsidRPr="008A764B">
          <w:rPr>
            <w:rStyle w:val="StyleUnderline"/>
            <w:rFonts w:asciiTheme="majorHAnsi" w:hAnsiTheme="majorHAnsi" w:cstheme="majorHAnsi"/>
          </w:rPr>
          <w:t xml:space="preserve">is </w:t>
        </w:r>
        <w:r w:rsidRPr="008A764B">
          <w:rPr>
            <w:rStyle w:val="Emphasis"/>
            <w:rFonts w:asciiTheme="majorHAnsi" w:hAnsiTheme="majorHAnsi" w:cstheme="majorHAnsi"/>
          </w:rPr>
          <w:t xml:space="preserve">more like </w:t>
        </w:r>
        <w:r w:rsidRPr="008A764B">
          <w:rPr>
            <w:rStyle w:val="Emphasis"/>
            <w:rFonts w:asciiTheme="majorHAnsi" w:hAnsiTheme="majorHAnsi" w:cstheme="majorHAnsi"/>
            <w:highlight w:val="green"/>
          </w:rPr>
          <w:t>3 percent</w:t>
        </w:r>
      </w:hyperlink>
      <w:r w:rsidRPr="008A764B">
        <w:rPr>
          <w:rFonts w:asciiTheme="majorHAnsi" w:hAnsiTheme="majorHAnsi" w:cstheme="majorHAnsi"/>
        </w:rPr>
        <w:t>. Here is a relevant bit from a recent </w:t>
      </w:r>
      <w:hyperlink r:id="rId20" w:tgtFrame="_blank" w:history="1">
        <w:r w:rsidRPr="008A764B">
          <w:rPr>
            <w:rStyle w:val="Hyperlink"/>
            <w:rFonts w:asciiTheme="majorHAnsi" w:hAnsiTheme="majorHAnsi" w:cstheme="majorHAnsi"/>
          </w:rPr>
          <w:t>podcast chat</w:t>
        </w:r>
      </w:hyperlink>
      <w:r w:rsidRPr="008A764B">
        <w:rPr>
          <w:rFonts w:asciiTheme="majorHAnsi" w:hAnsiTheme="majorHAnsi" w:cstheme="majorHAnsi"/>
        </w:rPr>
        <w:t> we had:</w:t>
      </w:r>
    </w:p>
    <w:p w:rsidR="00CE25BC" w:rsidRPr="008A764B" w:rsidRDefault="00CE25BC" w:rsidP="00CE25BC">
      <w:pPr>
        <w:rPr>
          <w:rFonts w:asciiTheme="majorHAnsi" w:hAnsiTheme="majorHAnsi" w:cstheme="majorHAnsi"/>
        </w:rPr>
      </w:pPr>
      <w:r w:rsidRPr="008A764B">
        <w:rPr>
          <w:rFonts w:asciiTheme="majorHAnsi" w:hAnsiTheme="majorHAnsi" w:cstheme="majorHAnsi"/>
        </w:rPr>
        <w:t>Pethokoukis: Correct me if I have the numbers wrong, but if you look at just the official poverty rate measure you hear about in the news, since 1980 it seems kind of flat. But if you look at consumption, poverty has gone down fairly considerably. Is that right?</w:t>
      </w:r>
    </w:p>
    <w:p w:rsidR="00CE25BC" w:rsidRPr="008A764B" w:rsidRDefault="00CE25BC" w:rsidP="00CE25BC">
      <w:pPr>
        <w:rPr>
          <w:rFonts w:asciiTheme="majorHAnsi" w:hAnsiTheme="majorHAnsi" w:cstheme="majorHAnsi"/>
        </w:rPr>
      </w:pPr>
      <w:r w:rsidRPr="008A764B">
        <w:rPr>
          <w:rFonts w:asciiTheme="majorHAnsi" w:hAnsiTheme="majorHAnsi" w:cstheme="majorHAnsi"/>
        </w:rPr>
        <w:t>Meyer: Yes, so one of the statistics that I like least and I think is most misleading is the poverty rate. The official poverty rate says that we are at the same level of poverty now as we were in the 70s, which just does not fit.</w:t>
      </w:r>
    </w:p>
    <w:p w:rsidR="00CE25BC" w:rsidRPr="008A764B" w:rsidRDefault="00CE25BC" w:rsidP="00CE25BC">
      <w:pPr>
        <w:rPr>
          <w:rFonts w:asciiTheme="majorHAnsi" w:hAnsiTheme="majorHAnsi" w:cstheme="majorHAnsi"/>
        </w:rPr>
      </w:pPr>
      <w:r w:rsidRPr="008A764B">
        <w:rPr>
          <w:rFonts w:asciiTheme="majorHAnsi" w:hAnsiTheme="majorHAnsi" w:cstheme="majorHAnsi"/>
        </w:rPr>
        <w:t>Pethokoukis: So the Great Society failed, we spent all this money and poverty is no better.</w:t>
      </w:r>
    </w:p>
    <w:p w:rsidR="00CE25BC" w:rsidRPr="00243042" w:rsidRDefault="00CE25BC" w:rsidP="00CE25BC">
      <w:pPr>
        <w:rPr>
          <w:rFonts w:asciiTheme="majorHAnsi" w:hAnsiTheme="majorHAnsi" w:cstheme="majorHAnsi"/>
        </w:rPr>
      </w:pPr>
      <w:r w:rsidRPr="008A764B">
        <w:rPr>
          <w:rFonts w:asciiTheme="majorHAnsi" w:hAnsiTheme="majorHAnsi" w:cstheme="majorHAnsi"/>
        </w:rPr>
        <w:t xml:space="preserve">Meyer: </w:t>
      </w:r>
      <w:r w:rsidRPr="008A764B">
        <w:rPr>
          <w:rStyle w:val="StyleUnderline"/>
          <w:rFonts w:asciiTheme="majorHAnsi" w:hAnsiTheme="majorHAnsi" w:cstheme="majorHAnsi"/>
        </w:rPr>
        <w:t>That’s essentially what the official statistics say, but you shouldn’t believe them for two main reasons. First, the official statistics don’t count much of what we’ve done to reduce poverty</w:t>
      </w:r>
      <w:r w:rsidRPr="008A764B">
        <w:rPr>
          <w:rFonts w:asciiTheme="majorHAnsi" w:hAnsiTheme="majorHAnsi" w:cstheme="majorHAnsi"/>
        </w:rPr>
        <w:t xml:space="preserve">; so the </w:t>
      </w:r>
      <w:r w:rsidRPr="00243042">
        <w:rPr>
          <w:rStyle w:val="StyleUnderline"/>
          <w:rFonts w:asciiTheme="majorHAnsi" w:hAnsiTheme="majorHAnsi" w:cstheme="majorHAnsi"/>
        </w:rPr>
        <w:t xml:space="preserve">official statistics look at pre-tax money income which </w:t>
      </w:r>
      <w:r w:rsidRPr="00243042">
        <w:rPr>
          <w:rStyle w:val="Emphasis"/>
          <w:rFonts w:asciiTheme="majorHAnsi" w:hAnsiTheme="majorHAnsi" w:cstheme="majorHAnsi"/>
        </w:rPr>
        <w:t>omits the earned income tax credit, which omits food stamps, it omits housing benefits, it omits Medicaid</w:t>
      </w:r>
      <w:r w:rsidRPr="00243042">
        <w:rPr>
          <w:rFonts w:asciiTheme="majorHAnsi" w:hAnsiTheme="majorHAnsi" w:cstheme="majorHAnsi"/>
        </w:rPr>
        <w:t xml:space="preserve">. </w:t>
      </w:r>
      <w:r w:rsidRPr="00243042">
        <w:rPr>
          <w:rStyle w:val="StyleUnderline"/>
          <w:rFonts w:asciiTheme="majorHAnsi" w:hAnsiTheme="majorHAnsi" w:cstheme="majorHAnsi"/>
        </w:rPr>
        <w:t>So, it gives you a very distorted picture of how those at the bottom are doing</w:t>
      </w:r>
      <w:r w:rsidRPr="00243042">
        <w:rPr>
          <w:rFonts w:asciiTheme="majorHAnsi" w:hAnsiTheme="majorHAnsi" w:cstheme="majorHAnsi"/>
        </w:rPr>
        <w:t>.</w:t>
      </w:r>
    </w:p>
    <w:p w:rsidR="00CE25BC" w:rsidRPr="008A764B" w:rsidRDefault="00CE25BC" w:rsidP="00CE25BC">
      <w:pPr>
        <w:rPr>
          <w:rFonts w:asciiTheme="majorHAnsi" w:hAnsiTheme="majorHAnsi" w:cstheme="majorHAnsi"/>
        </w:rPr>
      </w:pPr>
      <w:r w:rsidRPr="00243042">
        <w:rPr>
          <w:rStyle w:val="StyleUnderline"/>
          <w:rFonts w:asciiTheme="majorHAnsi" w:hAnsiTheme="majorHAnsi" w:cstheme="majorHAnsi"/>
        </w:rPr>
        <w:t xml:space="preserve">The second big reason that the official poverty statistic completely misleads the people taking them at face value is that the </w:t>
      </w:r>
      <w:r w:rsidRPr="00243042">
        <w:rPr>
          <w:rStyle w:val="Emphasis"/>
          <w:rFonts w:asciiTheme="majorHAnsi" w:hAnsiTheme="majorHAnsi" w:cstheme="majorHAnsi"/>
        </w:rPr>
        <w:t>thresholds above which you have to be to not be poor go up too fast over time</w:t>
      </w:r>
      <w:r w:rsidRPr="00243042">
        <w:rPr>
          <w:rStyle w:val="StyleUnderline"/>
          <w:rFonts w:asciiTheme="majorHAnsi" w:hAnsiTheme="majorHAnsi" w:cstheme="majorHAnsi"/>
        </w:rPr>
        <w:t xml:space="preserve"> because they are indexed to inflation in a way that</w:t>
      </w:r>
      <w:r w:rsidRPr="00243042">
        <w:rPr>
          <w:rFonts w:asciiTheme="majorHAnsi" w:hAnsiTheme="majorHAnsi" w:cstheme="majorHAnsi"/>
        </w:rPr>
        <w:t xml:space="preserve"> </w:t>
      </w:r>
      <w:r w:rsidRPr="00243042">
        <w:rPr>
          <w:rStyle w:val="Emphasis"/>
          <w:rFonts w:asciiTheme="majorHAnsi" w:hAnsiTheme="majorHAnsi" w:cstheme="majorHAnsi"/>
        </w:rPr>
        <w:t>overstates the effects of inflation</w:t>
      </w:r>
      <w:r w:rsidRPr="00243042">
        <w:rPr>
          <w:rFonts w:asciiTheme="majorHAnsi" w:hAnsiTheme="majorHAnsi" w:cstheme="majorHAnsi"/>
        </w:rPr>
        <w:t>.</w:t>
      </w:r>
    </w:p>
    <w:p w:rsidR="00CE25BC" w:rsidRPr="008A764B" w:rsidRDefault="00CE25BC" w:rsidP="00CE25BC">
      <w:pPr>
        <w:rPr>
          <w:rFonts w:asciiTheme="majorHAnsi" w:hAnsiTheme="majorHAnsi" w:cstheme="majorHAnsi"/>
        </w:rPr>
      </w:pPr>
      <w:r w:rsidRPr="008A764B">
        <w:rPr>
          <w:rFonts w:asciiTheme="majorHAnsi" w:hAnsiTheme="majorHAnsi" w:cstheme="majorHAnsi"/>
        </w:rPr>
        <w:t xml:space="preserve">And you can see that again if you look at material circumstances in more objective ways of those at the bottom. </w:t>
      </w:r>
      <w:r w:rsidRPr="008A764B">
        <w:rPr>
          <w:rStyle w:val="StyleUnderline"/>
          <w:rFonts w:asciiTheme="majorHAnsi" w:hAnsiTheme="majorHAnsi" w:cstheme="majorHAnsi"/>
        </w:rPr>
        <w:t xml:space="preserve">If you look at the </w:t>
      </w:r>
      <w:r w:rsidRPr="008A764B">
        <w:rPr>
          <w:rStyle w:val="Emphasis"/>
          <w:rFonts w:asciiTheme="majorHAnsi" w:hAnsiTheme="majorHAnsi" w:cstheme="majorHAnsi"/>
        </w:rPr>
        <w:t>housing conditions</w:t>
      </w:r>
      <w:r w:rsidRPr="008A764B">
        <w:rPr>
          <w:rStyle w:val="StyleUnderline"/>
          <w:rFonts w:asciiTheme="majorHAnsi" w:hAnsiTheme="majorHAnsi" w:cstheme="majorHAnsi"/>
        </w:rPr>
        <w:t xml:space="preserve"> of the bottom 20% of the income distribution, they look like the housing conditions of the middle class 30 years ago</w:t>
      </w:r>
      <w:r w:rsidRPr="008A764B">
        <w:rPr>
          <w:rFonts w:asciiTheme="majorHAnsi" w:hAnsiTheme="majorHAnsi" w:cstheme="majorHAnsi"/>
        </w:rPr>
        <w:t xml:space="preserve">. So, </w:t>
      </w:r>
      <w:r w:rsidRPr="008A764B">
        <w:rPr>
          <w:rStyle w:val="StyleUnderline"/>
          <w:rFonts w:asciiTheme="majorHAnsi" w:hAnsiTheme="majorHAnsi" w:cstheme="majorHAnsi"/>
        </w:rPr>
        <w:t>the rates of air conditioning, central air conditioning, of washers and dryers in the apartment, have gone way up</w:t>
      </w:r>
      <w:r w:rsidRPr="008A764B">
        <w:rPr>
          <w:rFonts w:asciiTheme="majorHAnsi" w:hAnsiTheme="majorHAnsi" w:cstheme="majorHAnsi"/>
        </w:rPr>
        <w:t>. The incidents of peeling paint, of water leaks in the ceiling or in the pipes, and the like have gone way down.</w:t>
      </w:r>
    </w:p>
    <w:p w:rsidR="00CE25BC" w:rsidRPr="008A764B" w:rsidRDefault="00CE25BC" w:rsidP="00CE25BC">
      <w:pPr>
        <w:rPr>
          <w:rFonts w:asciiTheme="majorHAnsi" w:hAnsiTheme="majorHAnsi" w:cstheme="majorHAnsi"/>
        </w:rPr>
      </w:pPr>
      <w:r w:rsidRPr="008A764B">
        <w:rPr>
          <w:rFonts w:asciiTheme="majorHAnsi" w:hAnsiTheme="majorHAnsi" w:cstheme="majorHAnsi"/>
        </w:rPr>
        <w:t>Pethokoukis: When I think about the house I grew up in, it was about half the size of my current house, it had no air conditioning, and I remember the leaks in the ceilings. I certainly am sure that my parents considered us a solidly middle-class household. But I guarantee if I drove by that house with my kids, they would say, “We didn’t know you were so poor.”</w:t>
      </w:r>
    </w:p>
    <w:p w:rsidR="00CE25BC" w:rsidRPr="008A764B" w:rsidRDefault="00CE25BC" w:rsidP="00CE25BC">
      <w:pPr>
        <w:rPr>
          <w:rFonts w:asciiTheme="majorHAnsi" w:hAnsiTheme="majorHAnsi" w:cstheme="majorHAnsi"/>
        </w:rPr>
      </w:pPr>
      <w:r w:rsidRPr="008A764B">
        <w:rPr>
          <w:rFonts w:asciiTheme="majorHAnsi" w:hAnsiTheme="majorHAnsi" w:cstheme="majorHAnsi"/>
        </w:rPr>
        <w:t>Meyer: I think that’s exactly right. I think that’s what a lot of us can see in how our lives have changed, but the official statistics don’t really reflect that, in significant part because of the overstatement of inflation and because of the omission of in-kind transfers and other government benefits.</w:t>
      </w:r>
    </w:p>
    <w:p w:rsidR="00CE25BC" w:rsidRPr="008A764B" w:rsidRDefault="00CE25BC" w:rsidP="00CE25BC">
      <w:pPr>
        <w:rPr>
          <w:rFonts w:asciiTheme="majorHAnsi" w:hAnsiTheme="majorHAnsi" w:cstheme="majorHAnsi"/>
        </w:rPr>
      </w:pPr>
      <w:r w:rsidRPr="008A764B">
        <w:rPr>
          <w:rFonts w:asciiTheme="majorHAnsi" w:hAnsiTheme="majorHAnsi" w:cstheme="majorHAnsi"/>
        </w:rPr>
        <w:t xml:space="preserve">And if Teen Vogue doesn’t understand what’s happening in the US, maybe it’s really too much to ask that it understand global trends, like </w:t>
      </w:r>
      <w:r w:rsidRPr="008A764B">
        <w:rPr>
          <w:rStyle w:val="Emphasis"/>
          <w:rFonts w:asciiTheme="majorHAnsi" w:hAnsiTheme="majorHAnsi" w:cstheme="majorHAnsi"/>
        </w:rPr>
        <w:t xml:space="preserve">the </w:t>
      </w:r>
      <w:r w:rsidRPr="008A764B">
        <w:rPr>
          <w:rStyle w:val="Emphasis"/>
          <w:rFonts w:asciiTheme="majorHAnsi" w:hAnsiTheme="majorHAnsi" w:cstheme="majorHAnsi"/>
          <w:highlight w:val="green"/>
        </w:rPr>
        <w:t>historic</w:t>
      </w:r>
      <w:r w:rsidRPr="008A764B">
        <w:rPr>
          <w:rStyle w:val="Emphasis"/>
          <w:rFonts w:asciiTheme="majorHAnsi" w:hAnsiTheme="majorHAnsi" w:cstheme="majorHAnsi"/>
        </w:rPr>
        <w:t xml:space="preserve"> massive </w:t>
      </w:r>
      <w:r w:rsidRPr="008A764B">
        <w:rPr>
          <w:rStyle w:val="Emphasis"/>
          <w:rFonts w:asciiTheme="majorHAnsi" w:hAnsiTheme="majorHAnsi" w:cstheme="majorHAnsi"/>
          <w:highlight w:val="green"/>
        </w:rPr>
        <w:t>reduction in global poverty</w:t>
      </w:r>
      <w:r w:rsidRPr="008A764B">
        <w:rPr>
          <w:rFonts w:asciiTheme="majorHAnsi" w:hAnsiTheme="majorHAnsi" w:cstheme="majorHAnsi"/>
        </w:rPr>
        <w:t xml:space="preserve"> </w:t>
      </w:r>
      <w:r w:rsidRPr="008A764B">
        <w:rPr>
          <w:rStyle w:val="StyleUnderline"/>
          <w:rFonts w:asciiTheme="majorHAnsi" w:hAnsiTheme="majorHAnsi" w:cstheme="majorHAnsi"/>
        </w:rPr>
        <w:t>over recent decades. (</w:t>
      </w:r>
      <w:hyperlink r:id="rId21" w:tgtFrame="_blank" w:history="1">
        <w:r w:rsidRPr="008A764B">
          <w:rPr>
            <w:rStyle w:val="StyleUnderline"/>
            <w:rFonts w:asciiTheme="majorHAnsi" w:hAnsiTheme="majorHAnsi" w:cstheme="majorHAnsi"/>
          </w:rPr>
          <w:t>Most Americans have no idea</w:t>
        </w:r>
      </w:hyperlink>
      <w:r w:rsidRPr="008A764B">
        <w:rPr>
          <w:rFonts w:asciiTheme="majorHAnsi" w:hAnsiTheme="majorHAnsi" w:cstheme="majorHAnsi"/>
        </w:rPr>
        <w:t xml:space="preserve">.) </w:t>
      </w:r>
      <w:r w:rsidRPr="008A764B">
        <w:rPr>
          <w:rStyle w:val="StyleUnderline"/>
          <w:rFonts w:asciiTheme="majorHAnsi" w:hAnsiTheme="majorHAnsi" w:cstheme="majorHAnsi"/>
        </w:rPr>
        <w:t xml:space="preserve">Over the past 30 years, the share of our fellow humans living in extreme poverty has </w:t>
      </w:r>
      <w:r w:rsidRPr="008A764B">
        <w:rPr>
          <w:rStyle w:val="Emphasis"/>
          <w:rFonts w:asciiTheme="majorHAnsi" w:hAnsiTheme="majorHAnsi" w:cstheme="majorHAnsi"/>
          <w:highlight w:val="green"/>
        </w:rPr>
        <w:t>decreased to 21 percent from 52</w:t>
      </w:r>
      <w:r w:rsidRPr="008A764B">
        <w:rPr>
          <w:rStyle w:val="Emphasis"/>
          <w:rFonts w:asciiTheme="majorHAnsi" w:hAnsiTheme="majorHAnsi" w:cstheme="majorHAnsi"/>
        </w:rPr>
        <w:t xml:space="preserve"> percent. </w:t>
      </w:r>
      <w:r w:rsidRPr="008A764B">
        <w:rPr>
          <w:rStyle w:val="Emphasis"/>
          <w:rFonts w:asciiTheme="majorHAnsi" w:hAnsiTheme="majorHAnsi" w:cstheme="majorHAnsi"/>
          <w:highlight w:val="green"/>
        </w:rPr>
        <w:t>That’s a billion fewer people in extreme poverty</w:t>
      </w:r>
      <w:r w:rsidRPr="008A764B">
        <w:rPr>
          <w:rFonts w:asciiTheme="majorHAnsi" w:hAnsiTheme="majorHAnsi" w:cstheme="majorHAnsi"/>
        </w:rPr>
        <w:t>, largely in China and India. The Economist magazine — a publication quite willing to address flaws in the world’s capitalist economies — has put it this way:</w:t>
      </w:r>
    </w:p>
    <w:p w:rsidR="00CE25BC" w:rsidRPr="008A764B" w:rsidRDefault="00CE25BC" w:rsidP="00CE25BC">
      <w:pPr>
        <w:rPr>
          <w:rFonts w:asciiTheme="majorHAnsi" w:hAnsiTheme="majorHAnsi" w:cstheme="majorHAnsi"/>
        </w:rPr>
      </w:pPr>
      <w:r w:rsidRPr="008A764B">
        <w:rPr>
          <w:rStyle w:val="StyleUnderline"/>
          <w:rFonts w:asciiTheme="majorHAnsi" w:hAnsiTheme="majorHAnsi" w:cstheme="majorHAnsi"/>
        </w:rPr>
        <w:t xml:space="preserve">The </w:t>
      </w:r>
      <w:r w:rsidRPr="008A764B">
        <w:rPr>
          <w:rStyle w:val="Emphasis"/>
          <w:rFonts w:asciiTheme="majorHAnsi" w:hAnsiTheme="majorHAnsi" w:cstheme="majorHAnsi"/>
        </w:rPr>
        <w:t>world’s achievement in the field of poverty reduction</w:t>
      </w:r>
      <w:r w:rsidRPr="008A764B">
        <w:rPr>
          <w:rStyle w:val="StyleUnderline"/>
          <w:rFonts w:asciiTheme="majorHAnsi" w:hAnsiTheme="majorHAnsi" w:cstheme="majorHAnsi"/>
        </w:rPr>
        <w:t xml:space="preserve"> is, by almost any measure, </w:t>
      </w:r>
      <w:r w:rsidRPr="008A764B">
        <w:rPr>
          <w:rStyle w:val="Emphasis"/>
          <w:rFonts w:asciiTheme="majorHAnsi" w:hAnsiTheme="majorHAnsi" w:cstheme="majorHAnsi"/>
        </w:rPr>
        <w:t>impressive</w:t>
      </w:r>
      <w:r w:rsidRPr="008A764B">
        <w:rPr>
          <w:rFonts w:asciiTheme="majorHAnsi" w:hAnsiTheme="majorHAnsi" w:cstheme="majorHAnsi"/>
        </w:rPr>
        <w:t xml:space="preserve">. . . . </w:t>
      </w:r>
      <w:r w:rsidRPr="008A764B">
        <w:rPr>
          <w:rStyle w:val="StyleUnderline"/>
          <w:rFonts w:asciiTheme="majorHAnsi" w:hAnsiTheme="majorHAnsi" w:cstheme="majorHAnsi"/>
        </w:rPr>
        <w:t xml:space="preserve">Most of the </w:t>
      </w:r>
      <w:r w:rsidRPr="008A764B">
        <w:rPr>
          <w:rStyle w:val="Emphasis"/>
          <w:rFonts w:asciiTheme="majorHAnsi" w:hAnsiTheme="majorHAnsi" w:cstheme="majorHAnsi"/>
          <w:highlight w:val="green"/>
        </w:rPr>
        <w:t>credit</w:t>
      </w:r>
      <w:r w:rsidRPr="008A764B">
        <w:rPr>
          <w:rStyle w:val="StyleUnderline"/>
          <w:rFonts w:asciiTheme="majorHAnsi" w:hAnsiTheme="majorHAnsi" w:cstheme="majorHAnsi"/>
        </w:rPr>
        <w:t>, however,</w:t>
      </w:r>
      <w:r w:rsidRPr="008A764B">
        <w:rPr>
          <w:rFonts w:asciiTheme="majorHAnsi" w:hAnsiTheme="majorHAnsi" w:cstheme="majorHAnsi"/>
        </w:rPr>
        <w:t xml:space="preserve"> </w:t>
      </w:r>
      <w:r w:rsidRPr="008A764B">
        <w:rPr>
          <w:rStyle w:val="Emphasis"/>
          <w:rFonts w:asciiTheme="majorHAnsi" w:hAnsiTheme="majorHAnsi" w:cstheme="majorHAnsi"/>
          <w:highlight w:val="green"/>
        </w:rPr>
        <w:t>must go to capitalism and free trade</w:t>
      </w:r>
      <w:r w:rsidRPr="008A764B">
        <w:rPr>
          <w:rFonts w:asciiTheme="majorHAnsi" w:hAnsiTheme="majorHAnsi" w:cstheme="majorHAnsi"/>
          <w:highlight w:val="green"/>
        </w:rPr>
        <w:t>, </w:t>
      </w:r>
      <w:r w:rsidRPr="008A764B">
        <w:rPr>
          <w:rStyle w:val="StyleUnderline"/>
          <w:rFonts w:asciiTheme="majorHAnsi" w:hAnsiTheme="majorHAnsi" w:cstheme="majorHAnsi"/>
          <w:highlight w:val="green"/>
        </w:rPr>
        <w:t xml:space="preserve">for they </w:t>
      </w:r>
      <w:r w:rsidRPr="008A764B">
        <w:rPr>
          <w:rStyle w:val="Emphasis"/>
          <w:rFonts w:asciiTheme="majorHAnsi" w:hAnsiTheme="majorHAnsi" w:cstheme="majorHAnsi"/>
          <w:highlight w:val="green"/>
        </w:rPr>
        <w:t>enable economies to grow</w:t>
      </w:r>
      <w:r w:rsidRPr="008A764B">
        <w:rPr>
          <w:rFonts w:asciiTheme="majorHAnsi" w:hAnsiTheme="majorHAnsi" w:cstheme="majorHAnsi"/>
        </w:rPr>
        <w:t xml:space="preserve"> — </w:t>
      </w:r>
      <w:r w:rsidRPr="008A764B">
        <w:rPr>
          <w:rStyle w:val="StyleUnderline"/>
          <w:rFonts w:asciiTheme="majorHAnsi" w:hAnsiTheme="majorHAnsi" w:cstheme="majorHAnsi"/>
        </w:rPr>
        <w:t xml:space="preserve">and it was growth, principally, that has eased destitution. The world now </w:t>
      </w:r>
      <w:r w:rsidRPr="008A764B">
        <w:rPr>
          <w:rStyle w:val="Emphasis"/>
          <w:rFonts w:asciiTheme="majorHAnsi" w:hAnsiTheme="majorHAnsi" w:cstheme="majorHAnsi"/>
        </w:rPr>
        <w:t>knows how to reduce poverty</w:t>
      </w:r>
      <w:r w:rsidRPr="008A764B">
        <w:rPr>
          <w:rFonts w:asciiTheme="majorHAnsi" w:hAnsiTheme="majorHAnsi" w:cstheme="majorHAnsi"/>
        </w:rPr>
        <w:t>. </w:t>
      </w:r>
      <w:r w:rsidRPr="008A764B">
        <w:rPr>
          <w:rStyle w:val="StyleUnderline"/>
          <w:rFonts w:asciiTheme="majorHAnsi" w:hAnsiTheme="majorHAnsi" w:cstheme="majorHAnsi"/>
        </w:rPr>
        <w:t>A lot of targeted policies — basic social safety nets and cash-transfer schemes help</w:t>
      </w:r>
      <w:r w:rsidRPr="008A764B">
        <w:rPr>
          <w:rFonts w:asciiTheme="majorHAnsi" w:hAnsiTheme="majorHAnsi" w:cstheme="majorHAnsi"/>
        </w:rPr>
        <w:t>. So does binning policies like fuel subsidies to Indonesia’s middle class and China’s hukou household-registration system that boost inequality. </w:t>
      </w:r>
    </w:p>
    <w:p w:rsidR="00CE25BC" w:rsidRPr="008A764B" w:rsidRDefault="00CE25BC" w:rsidP="00CE25BC">
      <w:pPr>
        <w:rPr>
          <w:rFonts w:asciiTheme="majorHAnsi" w:hAnsiTheme="majorHAnsi" w:cstheme="majorHAnsi"/>
        </w:rPr>
      </w:pPr>
      <w:r w:rsidRPr="008A764B">
        <w:rPr>
          <w:rFonts w:asciiTheme="majorHAnsi" w:hAnsiTheme="majorHAnsi" w:cstheme="majorHAnsi"/>
        </w:rPr>
        <w:t xml:space="preserve">But </w:t>
      </w:r>
      <w:r w:rsidRPr="008A764B">
        <w:rPr>
          <w:rStyle w:val="StyleUnderline"/>
          <w:rFonts w:asciiTheme="majorHAnsi" w:hAnsiTheme="majorHAnsi" w:cstheme="majorHAnsi"/>
        </w:rPr>
        <w:t xml:space="preserve">the </w:t>
      </w:r>
      <w:r w:rsidRPr="008A764B">
        <w:rPr>
          <w:rStyle w:val="Emphasis"/>
          <w:rFonts w:asciiTheme="majorHAnsi" w:hAnsiTheme="majorHAnsi" w:cstheme="majorHAnsi"/>
        </w:rPr>
        <w:t xml:space="preserve">biggest poverty-reduction measure of all </w:t>
      </w:r>
      <w:r w:rsidRPr="00243042">
        <w:rPr>
          <w:rStyle w:val="Emphasis"/>
          <w:rFonts w:asciiTheme="majorHAnsi" w:hAnsiTheme="majorHAnsi" w:cstheme="majorHAnsi"/>
        </w:rPr>
        <w:t>is liberalizing markets</w:t>
      </w:r>
      <w:r w:rsidRPr="00243042">
        <w:rPr>
          <w:rFonts w:asciiTheme="majorHAnsi" w:hAnsiTheme="majorHAnsi" w:cstheme="majorHAnsi"/>
        </w:rPr>
        <w:t xml:space="preserve"> t</w:t>
      </w:r>
      <w:r w:rsidRPr="00243042">
        <w:rPr>
          <w:rStyle w:val="StyleUnderline"/>
          <w:rFonts w:asciiTheme="majorHAnsi" w:hAnsiTheme="majorHAnsi" w:cstheme="majorHAnsi"/>
        </w:rPr>
        <w:t xml:space="preserve">o let poor people get richer. That means </w:t>
      </w:r>
      <w:r w:rsidRPr="00243042">
        <w:rPr>
          <w:rStyle w:val="Emphasis"/>
          <w:rFonts w:asciiTheme="majorHAnsi" w:hAnsiTheme="majorHAnsi" w:cstheme="majorHAnsi"/>
        </w:rPr>
        <w:t>freeing trade</w:t>
      </w:r>
      <w:r w:rsidRPr="00243042">
        <w:rPr>
          <w:rFonts w:asciiTheme="majorHAnsi" w:hAnsiTheme="majorHAnsi" w:cstheme="majorHAnsi"/>
        </w:rPr>
        <w:t xml:space="preserve"> </w:t>
      </w:r>
      <w:r w:rsidRPr="00243042">
        <w:rPr>
          <w:rStyle w:val="StyleUnderline"/>
          <w:rFonts w:asciiTheme="majorHAnsi" w:hAnsiTheme="majorHAnsi" w:cstheme="majorHAnsi"/>
        </w:rPr>
        <w:t>between countries</w:t>
      </w:r>
      <w:r w:rsidRPr="00243042">
        <w:rPr>
          <w:rFonts w:asciiTheme="majorHAnsi" w:hAnsiTheme="majorHAnsi" w:cstheme="majorHAnsi"/>
        </w:rPr>
        <w:t xml:space="preserve"> (</w:t>
      </w:r>
      <w:r w:rsidRPr="008A764B">
        <w:rPr>
          <w:rFonts w:asciiTheme="majorHAnsi" w:hAnsiTheme="majorHAnsi" w:cstheme="majorHAnsi"/>
        </w:rPr>
        <w:t xml:space="preserve">Africa is still cruelly punished by tariffs) </w:t>
      </w:r>
      <w:r w:rsidRPr="008A764B">
        <w:rPr>
          <w:rStyle w:val="StyleUnderline"/>
          <w:rFonts w:asciiTheme="majorHAnsi" w:hAnsiTheme="majorHAnsi" w:cstheme="majorHAnsi"/>
        </w:rPr>
        <w:t>and within them</w:t>
      </w:r>
      <w:r w:rsidRPr="008A764B">
        <w:rPr>
          <w:rFonts w:asciiTheme="majorHAnsi" w:hAnsiTheme="majorHAnsi" w:cstheme="majorHAnsi"/>
        </w:rPr>
        <w:t xml:space="preserve"> (China’s real great leap forward occurred because it allowed private business to grow). </w:t>
      </w:r>
      <w:r w:rsidRPr="008A764B">
        <w:rPr>
          <w:rStyle w:val="StyleUnderline"/>
          <w:rFonts w:asciiTheme="majorHAnsi" w:hAnsiTheme="majorHAnsi" w:cstheme="majorHAnsi"/>
        </w:rPr>
        <w:t>Both India and Africa are crowded with monopolies and restrictive practices</w:t>
      </w:r>
      <w:r w:rsidRPr="008A764B">
        <w:rPr>
          <w:rFonts w:asciiTheme="majorHAnsi" w:hAnsiTheme="majorHAnsi" w:cstheme="majorHAnsi"/>
        </w:rPr>
        <w:t xml:space="preserve">. Many Westerners have reacted to recession by seeking to constrain markets and roll globalization back in their own countries, and they want to export these ideas to the </w:t>
      </w:r>
      <w:r w:rsidRPr="008A764B">
        <w:rPr>
          <w:rStyle w:val="StyleUnderline"/>
          <w:rFonts w:asciiTheme="majorHAnsi" w:hAnsiTheme="majorHAnsi" w:cstheme="majorHAnsi"/>
        </w:rPr>
        <w:t>developing world</w:t>
      </w:r>
      <w:r w:rsidRPr="008A764B">
        <w:rPr>
          <w:rFonts w:asciiTheme="majorHAnsi" w:hAnsiTheme="majorHAnsi" w:cstheme="majorHAnsi"/>
        </w:rPr>
        <w:t xml:space="preserve">, too. It does not need such advice. It </w:t>
      </w:r>
      <w:r w:rsidRPr="008A764B">
        <w:rPr>
          <w:rStyle w:val="StyleUnderline"/>
          <w:rFonts w:asciiTheme="majorHAnsi" w:hAnsiTheme="majorHAnsi" w:cstheme="majorHAnsi"/>
        </w:rPr>
        <w:t xml:space="preserve">is doing quite nicely, largely thanks to the </w:t>
      </w:r>
      <w:r w:rsidRPr="008A764B">
        <w:rPr>
          <w:rStyle w:val="Emphasis"/>
          <w:rFonts w:asciiTheme="majorHAnsi" w:hAnsiTheme="majorHAnsi" w:cstheme="majorHAnsi"/>
        </w:rPr>
        <w:t>same economic principles</w:t>
      </w:r>
      <w:r w:rsidRPr="008A764B">
        <w:rPr>
          <w:rFonts w:asciiTheme="majorHAnsi" w:hAnsiTheme="majorHAnsi" w:cstheme="majorHAnsi"/>
        </w:rPr>
        <w:t xml:space="preserve"> </w:t>
      </w:r>
      <w:r w:rsidRPr="008A764B">
        <w:rPr>
          <w:rStyle w:val="StyleUnderline"/>
          <w:rFonts w:asciiTheme="majorHAnsi" w:hAnsiTheme="majorHAnsi" w:cstheme="majorHAnsi"/>
        </w:rPr>
        <w:t xml:space="preserve">that helped the developed world grow rich and could </w:t>
      </w:r>
      <w:r w:rsidRPr="008A764B">
        <w:rPr>
          <w:rStyle w:val="Emphasis"/>
          <w:rFonts w:asciiTheme="majorHAnsi" w:hAnsiTheme="majorHAnsi" w:cstheme="majorHAnsi"/>
          <w:highlight w:val="green"/>
        </w:rPr>
        <w:t>pull the poorest</w:t>
      </w:r>
      <w:r w:rsidRPr="008A764B">
        <w:rPr>
          <w:rStyle w:val="Emphasis"/>
          <w:rFonts w:asciiTheme="majorHAnsi" w:hAnsiTheme="majorHAnsi" w:cstheme="majorHAnsi"/>
        </w:rPr>
        <w:t xml:space="preserve"> of the poor </w:t>
      </w:r>
      <w:r w:rsidRPr="008A764B">
        <w:rPr>
          <w:rStyle w:val="Emphasis"/>
          <w:rFonts w:asciiTheme="majorHAnsi" w:hAnsiTheme="majorHAnsi" w:cstheme="majorHAnsi"/>
          <w:highlight w:val="green"/>
        </w:rPr>
        <w:t>out of destitution</w:t>
      </w:r>
      <w:r w:rsidRPr="008A764B">
        <w:rPr>
          <w:rFonts w:asciiTheme="majorHAnsi" w:hAnsiTheme="majorHAnsi" w:cstheme="majorHAnsi"/>
        </w:rPr>
        <w:t>.</w:t>
      </w:r>
    </w:p>
    <w:p w:rsidR="00CE25BC" w:rsidRPr="008A764B" w:rsidRDefault="00CE25BC" w:rsidP="00AA36E8">
      <w:pPr>
        <w:rPr>
          <w:rFonts w:asciiTheme="majorHAnsi" w:hAnsiTheme="majorHAnsi" w:cstheme="majorHAnsi"/>
        </w:rPr>
      </w:pPr>
      <w:r w:rsidRPr="008A764B">
        <w:rPr>
          <w:rFonts w:asciiTheme="majorHAnsi" w:hAnsiTheme="majorHAnsi" w:cstheme="majorHAnsi"/>
        </w:rPr>
        <w:t xml:space="preserve">You’ll find none of the above in the Teen Vogue piece, which means they’ve missed the story. Totally. </w:t>
      </w:r>
      <w:r w:rsidRPr="008A764B">
        <w:rPr>
          <w:rStyle w:val="StyleUnderline"/>
          <w:rFonts w:asciiTheme="majorHAnsi" w:hAnsiTheme="majorHAnsi" w:cstheme="majorHAnsi"/>
        </w:rPr>
        <w:t xml:space="preserve">Modern advanced economies — whether America, Sweden, the UK, or Germany — combine market-driven economies with social safety nets of one flavor or another. </w:t>
      </w:r>
      <w:r w:rsidRPr="008A764B">
        <w:rPr>
          <w:rStyle w:val="StyleUnderline"/>
          <w:rFonts w:asciiTheme="majorHAnsi" w:hAnsiTheme="majorHAnsi" w:cstheme="majorHAnsi"/>
          <w:highlight w:val="green"/>
        </w:rPr>
        <w:t xml:space="preserve">The result is </w:t>
      </w:r>
      <w:r w:rsidRPr="008A764B">
        <w:rPr>
          <w:rStyle w:val="Emphasis"/>
          <w:rFonts w:asciiTheme="majorHAnsi" w:hAnsiTheme="majorHAnsi" w:cstheme="majorHAnsi"/>
          <w:highlight w:val="green"/>
        </w:rPr>
        <w:t>high living standards</w:t>
      </w:r>
      <w:r w:rsidRPr="008A764B">
        <w:rPr>
          <w:rFonts w:asciiTheme="majorHAnsi" w:hAnsiTheme="majorHAnsi" w:cstheme="majorHAnsi"/>
          <w:highlight w:val="green"/>
        </w:rPr>
        <w:t xml:space="preserve"> </w:t>
      </w:r>
      <w:r w:rsidRPr="008A764B">
        <w:rPr>
          <w:rStyle w:val="StyleUnderline"/>
          <w:rFonts w:asciiTheme="majorHAnsi" w:hAnsiTheme="majorHAnsi" w:cstheme="majorHAnsi"/>
          <w:highlight w:val="green"/>
        </w:rPr>
        <w:t xml:space="preserve">and a </w:t>
      </w:r>
      <w:r w:rsidRPr="008A764B">
        <w:rPr>
          <w:rStyle w:val="Emphasis"/>
          <w:rFonts w:asciiTheme="majorHAnsi" w:hAnsiTheme="majorHAnsi" w:cstheme="majorHAnsi"/>
          <w:highlight w:val="green"/>
        </w:rPr>
        <w:t>low poverty level</w:t>
      </w:r>
      <w:r w:rsidRPr="008A764B">
        <w:rPr>
          <w:rFonts w:asciiTheme="majorHAnsi" w:hAnsiTheme="majorHAnsi" w:cstheme="majorHAnsi"/>
        </w:rPr>
        <w:t xml:space="preserve">. </w:t>
      </w:r>
      <w:r w:rsidRPr="008A764B">
        <w:rPr>
          <w:rStyle w:val="StyleUnderline"/>
          <w:rFonts w:asciiTheme="majorHAnsi" w:hAnsiTheme="majorHAnsi" w:cstheme="majorHAnsi"/>
        </w:rPr>
        <w:t xml:space="preserve">But </w:t>
      </w:r>
      <w:r w:rsidRPr="008A764B">
        <w:rPr>
          <w:rStyle w:val="Emphasis"/>
          <w:rFonts w:asciiTheme="majorHAnsi" w:hAnsiTheme="majorHAnsi" w:cstheme="majorHAnsi"/>
          <w:highlight w:val="green"/>
        </w:rPr>
        <w:t>you can’t redistribute wealth without creating it</w:t>
      </w:r>
      <w:r w:rsidRPr="008A764B">
        <w:rPr>
          <w:rStyle w:val="StyleUnderline"/>
          <w:rFonts w:asciiTheme="majorHAnsi" w:hAnsiTheme="majorHAnsi" w:cstheme="majorHAnsi"/>
        </w:rPr>
        <w:t xml:space="preserve">. And that is what </w:t>
      </w:r>
      <w:r w:rsidRPr="008A764B">
        <w:rPr>
          <w:rStyle w:val="Emphasis"/>
          <w:rFonts w:asciiTheme="majorHAnsi" w:hAnsiTheme="majorHAnsi" w:cstheme="majorHAnsi"/>
        </w:rPr>
        <w:t>innovation-driven capitalism has done really well</w:t>
      </w:r>
      <w:r w:rsidRPr="008A764B">
        <w:rPr>
          <w:rFonts w:asciiTheme="majorHAnsi" w:hAnsiTheme="majorHAnsi" w:cstheme="majorHAnsi"/>
        </w:rPr>
        <w:t xml:space="preserve"> </w:t>
      </w:r>
      <w:r w:rsidRPr="008A764B">
        <w:rPr>
          <w:rStyle w:val="StyleUnderline"/>
          <w:rFonts w:asciiTheme="majorHAnsi" w:hAnsiTheme="majorHAnsi" w:cstheme="majorHAnsi"/>
        </w:rPr>
        <w:t>for the past two centuries.</w:t>
      </w:r>
      <w:r w:rsidRPr="008A764B">
        <w:rPr>
          <w:rFonts w:asciiTheme="majorHAnsi" w:hAnsiTheme="majorHAnsi" w:cstheme="majorHAnsi"/>
        </w:rPr>
        <w:t xml:space="preserve"> I would urge Teen Vogue editors and reporters to read “</w:t>
      </w:r>
      <w:hyperlink r:id="rId22" w:tgtFrame="_blank" w:history="1">
        <w:r w:rsidRPr="008A764B">
          <w:rPr>
            <w:rStyle w:val="Hyperlink"/>
            <w:rFonts w:asciiTheme="majorHAnsi" w:hAnsiTheme="majorHAnsi" w:cstheme="majorHAnsi"/>
          </w:rPr>
          <w:t>Factfulness: Ten Reasons We’re Wrong About the World–and Why Things Are Better Than You Think</w:t>
        </w:r>
      </w:hyperlink>
      <w:r w:rsidRPr="008A764B">
        <w:rPr>
          <w:rFonts w:asciiTheme="majorHAnsi" w:hAnsiTheme="majorHAnsi" w:cstheme="majorHAnsi"/>
        </w:rPr>
        <w:t>” by the late Hans Rosling, a fantastic book which examines all the ways in which very smart people are getting so many important things so very wrong — including poverty. Hard to believe this story has been up since April without any apparent modification.</w:t>
      </w:r>
    </w:p>
    <w:p w:rsidR="00CE25BC" w:rsidRDefault="00CE25BC" w:rsidP="00CE25BC"/>
    <w:p w:rsidR="003F01F1" w:rsidRDefault="003F01F1" w:rsidP="003F01F1">
      <w:pPr>
        <w:pStyle w:val="Heading3"/>
        <w:rPr>
          <w:lang w:eastAsia="zh-CN"/>
        </w:rPr>
      </w:pPr>
      <w:r>
        <w:rPr>
          <w:lang w:eastAsia="zh-CN"/>
        </w:rPr>
        <w:t xml:space="preserve">AT </w:t>
      </w:r>
      <w:r>
        <w:rPr>
          <w:lang w:eastAsia="zh-CN"/>
        </w:rPr>
        <w:t>Treaty Violation</w:t>
      </w:r>
      <w:r>
        <w:rPr>
          <w:lang w:eastAsia="zh-CN"/>
        </w:rPr>
        <w:t>:</w:t>
      </w:r>
    </w:p>
    <w:p w:rsidR="003F01F1" w:rsidRDefault="003F01F1" w:rsidP="003F01F1">
      <w:pPr>
        <w:pStyle w:val="Heading4"/>
        <w:rPr>
          <w:lang w:eastAsia="zh-CN"/>
        </w:rPr>
      </w:pPr>
      <w:r>
        <w:rPr>
          <w:lang w:eastAsia="zh-CN"/>
        </w:rPr>
        <w:t xml:space="preserve">1] </w:t>
      </w:r>
      <w:r>
        <w:rPr>
          <w:lang w:eastAsia="zh-CN"/>
        </w:rPr>
        <w:t>The Clark 21 card – in the cite and in the card it tells us how this is an allegation – ie Chinas claims with no evidence – that’s the entire link about violating treaties and we can’t even fact check it – not credible</w:t>
      </w:r>
    </w:p>
    <w:p w:rsidR="003F01F1" w:rsidRDefault="003F01F1" w:rsidP="003F01F1">
      <w:pPr>
        <w:pStyle w:val="Heading4"/>
        <w:rPr>
          <w:lang w:eastAsia="zh-CN"/>
        </w:rPr>
      </w:pPr>
      <w:r>
        <w:rPr>
          <w:lang w:eastAsia="zh-CN"/>
        </w:rPr>
        <w:t>2</w:t>
      </w:r>
      <w:r>
        <w:rPr>
          <w:lang w:eastAsia="zh-CN"/>
        </w:rPr>
        <w:t xml:space="preserve">] </w:t>
      </w:r>
      <w:r>
        <w:rPr>
          <w:lang w:eastAsia="zh-CN"/>
        </w:rPr>
        <w:t>Even if these allegations were true, 2 CLOSE violations aren’t real violations – unhighlighted text tells us the violations were only close</w:t>
      </w:r>
    </w:p>
    <w:p w:rsidR="003F01F1" w:rsidRDefault="003F01F1" w:rsidP="003F01F1">
      <w:pPr>
        <w:pStyle w:val="Heading4"/>
        <w:rPr>
          <w:lang w:eastAsia="zh-CN"/>
        </w:rPr>
      </w:pPr>
      <w:r>
        <w:rPr>
          <w:lang w:eastAsia="zh-CN"/>
        </w:rPr>
        <w:t>3</w:t>
      </w:r>
      <w:r>
        <w:rPr>
          <w:lang w:eastAsia="zh-CN"/>
        </w:rPr>
        <w:t xml:space="preserve">] </w:t>
      </w:r>
      <w:r>
        <w:rPr>
          <w:lang w:eastAsia="zh-CN"/>
        </w:rPr>
        <w:t>2 small violations won’t trigger the impact – too marginal</w:t>
      </w:r>
    </w:p>
    <w:p w:rsidR="003F01F1" w:rsidRPr="003F01F1" w:rsidRDefault="00243042" w:rsidP="003F01F1">
      <w:pPr>
        <w:pStyle w:val="Heading4"/>
        <w:rPr>
          <w:lang w:eastAsia="zh-CN"/>
        </w:rPr>
      </w:pPr>
      <w:r>
        <w:rPr>
          <w:lang w:eastAsia="zh-CN"/>
        </w:rPr>
        <w:t>4</w:t>
      </w:r>
      <w:r w:rsidR="003F01F1">
        <w:rPr>
          <w:lang w:eastAsia="zh-CN"/>
        </w:rPr>
        <w:t xml:space="preserve">] </w:t>
      </w:r>
      <w:r w:rsidR="003F01F1">
        <w:rPr>
          <w:lang w:eastAsia="zh-CN"/>
        </w:rPr>
        <w:t>The Wilson 21 evidence’s tag isn’t even related to the card – no where does it say nuclear threats if violation occurs – it talks about the treaty addressing concerns with war but nothing abt the tag.</w:t>
      </w:r>
    </w:p>
    <w:p w:rsidR="003F01F1" w:rsidRPr="003F01F1" w:rsidRDefault="003F01F1" w:rsidP="003F01F1">
      <w:pPr>
        <w:rPr>
          <w:lang w:eastAsia="zh-CN"/>
        </w:rPr>
      </w:pPr>
    </w:p>
    <w:p w:rsidR="003F01F1" w:rsidRDefault="003F01F1" w:rsidP="00CE25BC"/>
    <w:p w:rsidR="00AA36E8" w:rsidRDefault="00AA36E8" w:rsidP="00AA36E8">
      <w:pPr>
        <w:pStyle w:val="Heading3"/>
        <w:rPr>
          <w:lang w:eastAsia="zh-CN"/>
        </w:rPr>
      </w:pPr>
      <w:r>
        <w:rPr>
          <w:lang w:eastAsia="zh-CN"/>
        </w:rPr>
        <w:t>AT Company Towns:</w:t>
      </w:r>
    </w:p>
    <w:p w:rsidR="00AA36E8" w:rsidRDefault="00AA36E8" w:rsidP="00AA36E8">
      <w:pPr>
        <w:pStyle w:val="Heading4"/>
        <w:rPr>
          <w:lang w:eastAsia="zh-CN"/>
        </w:rPr>
      </w:pPr>
      <w:r>
        <w:rPr>
          <w:lang w:eastAsia="zh-CN"/>
        </w:rPr>
        <w:t xml:space="preserve">1] Cross apply the </w:t>
      </w:r>
      <w:r w:rsidRPr="00F47FAE">
        <w:rPr>
          <w:lang w:eastAsia="zh-CN"/>
        </w:rPr>
        <w:t>Aronoff 18</w:t>
      </w:r>
      <w:r>
        <w:rPr>
          <w:lang w:eastAsia="zh-CN"/>
        </w:rPr>
        <w:t xml:space="preserve"> evidence which tells us how </w:t>
      </w:r>
    </w:p>
    <w:p w:rsidR="00AA36E8" w:rsidRDefault="00AA36E8" w:rsidP="00AA36E8">
      <w:pPr>
        <w:pStyle w:val="Heading4"/>
      </w:pPr>
      <w:r>
        <w:t>w</w:t>
      </w:r>
      <w:r w:rsidRPr="00AA36E8">
        <w:t>hen companies like SpaceX make it big, they’d be obligated to return some portion of their gains to the public infrastructure that helped them succeed</w:t>
      </w:r>
      <w:r w:rsidR="00243042">
        <w:t xml:space="preserve">- </w:t>
      </w:r>
      <w:r>
        <w:t xml:space="preserve">ie disproves company towns </w:t>
      </w:r>
    </w:p>
    <w:p w:rsidR="00AA36E8" w:rsidRDefault="00AA36E8" w:rsidP="00AA36E8">
      <w:pPr>
        <w:pStyle w:val="Heading4"/>
        <w:rPr>
          <w:lang w:eastAsia="zh-CN"/>
        </w:rPr>
      </w:pPr>
      <w:r>
        <w:rPr>
          <w:lang w:eastAsia="zh-CN"/>
        </w:rPr>
        <w:t>2] The</w:t>
      </w:r>
      <w:r>
        <w:rPr>
          <w:lang w:eastAsia="zh-CN"/>
        </w:rPr>
        <w:t xml:space="preserve"> </w:t>
      </w:r>
      <w:r>
        <w:rPr>
          <w:lang w:eastAsia="zh-CN"/>
        </w:rPr>
        <w:t xml:space="preserve">Mellon 19 evidence is literally cites a song from 1947 – no relevance + the article is from a random magazine and the people writing it know nothing abt space </w:t>
      </w:r>
    </w:p>
    <w:p w:rsidR="00AA36E8" w:rsidRDefault="00AA36E8" w:rsidP="00AA36E8">
      <w:pPr>
        <w:pStyle w:val="Heading4"/>
        <w:rPr>
          <w:lang w:eastAsia="zh-CN"/>
        </w:rPr>
      </w:pPr>
      <w:r>
        <w:rPr>
          <w:lang w:eastAsia="zh-CN"/>
        </w:rPr>
        <w:t>3]</w:t>
      </w:r>
      <w:r>
        <w:rPr>
          <w:lang w:eastAsia="zh-CN"/>
        </w:rPr>
        <w:t xml:space="preserve"> </w:t>
      </w:r>
      <w:r>
        <w:rPr>
          <w:lang w:eastAsia="zh-CN"/>
        </w:rPr>
        <w:t xml:space="preserve">the only evidence linking anything to space is Mellon 19 – it says that there is a “possibility” company towns will develop </w:t>
      </w:r>
      <w:r w:rsidR="003F01F1">
        <w:rPr>
          <w:lang w:eastAsia="zh-CN"/>
        </w:rPr>
        <w:t>–</w:t>
      </w:r>
      <w:r>
        <w:rPr>
          <w:lang w:eastAsia="zh-CN"/>
        </w:rPr>
        <w:t xml:space="preserve"> </w:t>
      </w:r>
      <w:r w:rsidR="003F01F1">
        <w:rPr>
          <w:lang w:eastAsia="zh-CN"/>
        </w:rPr>
        <w:t>little to no chance</w:t>
      </w:r>
    </w:p>
    <w:p w:rsidR="003F01F1" w:rsidRDefault="003F01F1" w:rsidP="003F01F1">
      <w:pPr>
        <w:pStyle w:val="Heading4"/>
        <w:rPr>
          <w:lang w:eastAsia="zh-CN"/>
        </w:rPr>
      </w:pPr>
      <w:r>
        <w:rPr>
          <w:lang w:eastAsia="zh-CN"/>
        </w:rPr>
        <w:t>4</w:t>
      </w:r>
      <w:r>
        <w:rPr>
          <w:lang w:eastAsia="zh-CN"/>
        </w:rPr>
        <w:t xml:space="preserve">] </w:t>
      </w:r>
      <w:r>
        <w:rPr>
          <w:lang w:eastAsia="zh-CN"/>
        </w:rPr>
        <w:t>people have the option to easily not work in space – solves for the contention</w:t>
      </w:r>
    </w:p>
    <w:p w:rsidR="003F01F1" w:rsidRDefault="003F01F1" w:rsidP="003F01F1">
      <w:pPr>
        <w:pStyle w:val="Heading4"/>
        <w:rPr>
          <w:lang w:eastAsia="zh-CN"/>
        </w:rPr>
      </w:pPr>
      <w:r>
        <w:rPr>
          <w:lang w:eastAsia="zh-CN"/>
        </w:rPr>
        <w:t>5] extend all the carded evidence we read abt how cap actually solves for poverty and oppression which solves for this bc u need wealth before redistribution</w:t>
      </w:r>
    </w:p>
    <w:p w:rsidR="009C0120" w:rsidRDefault="009C0120" w:rsidP="009C0120">
      <w:pPr>
        <w:pStyle w:val="Heading4"/>
        <w:rPr>
          <w:lang w:eastAsia="zh-CN"/>
        </w:rPr>
      </w:pPr>
      <w:r>
        <w:rPr>
          <w:lang w:eastAsia="zh-CN"/>
        </w:rPr>
        <w:t>6</w:t>
      </w:r>
      <w:r>
        <w:rPr>
          <w:lang w:eastAsia="zh-CN"/>
        </w:rPr>
        <w:t xml:space="preserve">] </w:t>
      </w:r>
      <w:r>
        <w:rPr>
          <w:lang w:eastAsia="zh-CN"/>
        </w:rPr>
        <w:t>they say In cross that if theres money ppl can leave company towns – our ev tells you how cap solves poverty meaning ppl will have money and can leave – we solve</w:t>
      </w:r>
    </w:p>
    <w:p w:rsidR="003F01F1" w:rsidRPr="003F01F1" w:rsidRDefault="003F01F1" w:rsidP="003F01F1">
      <w:pPr>
        <w:rPr>
          <w:lang w:eastAsia="zh-CN"/>
        </w:rPr>
      </w:pPr>
    </w:p>
    <w:p w:rsidR="003F01F1" w:rsidRPr="003F01F1" w:rsidRDefault="003F01F1" w:rsidP="003F01F1">
      <w:pPr>
        <w:rPr>
          <w:lang w:eastAsia="zh-CN"/>
        </w:rPr>
      </w:pPr>
    </w:p>
    <w:p w:rsidR="00AA36E8" w:rsidRPr="00AA36E8" w:rsidRDefault="00AA36E8" w:rsidP="00AA36E8"/>
    <w:p w:rsidR="00AA36E8" w:rsidRDefault="00AA36E8" w:rsidP="00CE25BC"/>
    <w:p w:rsidR="00AA36E8" w:rsidRPr="00CE25BC" w:rsidRDefault="00AA36E8" w:rsidP="00CE25BC"/>
    <w:sectPr w:rsidR="00AA36E8" w:rsidRPr="00CE25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553B7B"/>
    <w:multiLevelType w:val="hybridMultilevel"/>
    <w:tmpl w:val="977E3BE0"/>
    <w:lvl w:ilvl="0" w:tplc="1C0AF9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2C6A64"/>
    <w:multiLevelType w:val="hybridMultilevel"/>
    <w:tmpl w:val="914A3640"/>
    <w:lvl w:ilvl="0" w:tplc="B95A23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3833EE"/>
    <w:multiLevelType w:val="hybridMultilevel"/>
    <w:tmpl w:val="51047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CE5C38"/>
    <w:multiLevelType w:val="hybridMultilevel"/>
    <w:tmpl w:val="A9187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D720CF"/>
    <w:multiLevelType w:val="hybridMultilevel"/>
    <w:tmpl w:val="A734F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9A2ACB"/>
    <w:multiLevelType w:val="hybridMultilevel"/>
    <w:tmpl w:val="51047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3"/>
  </w:num>
  <w:num w:numId="15">
    <w:abstractNumId w:val="16"/>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2"/>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25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042"/>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1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120"/>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6E8"/>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5B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4A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1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FAE"/>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848EB574-2E58-1649-8006-5DEC869CE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CE25B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E25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25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w:basedOn w:val="Normal"/>
    <w:next w:val="Normal"/>
    <w:link w:val="Heading3Char"/>
    <w:uiPriority w:val="9"/>
    <w:unhideWhenUsed/>
    <w:qFormat/>
    <w:rsid w:val="00CE25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h1"/>
    <w:basedOn w:val="Normal"/>
    <w:next w:val="Normal"/>
    <w:link w:val="Heading4Char"/>
    <w:uiPriority w:val="9"/>
    <w:unhideWhenUsed/>
    <w:qFormat/>
    <w:rsid w:val="00CE25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25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25BC"/>
  </w:style>
  <w:style w:type="character" w:customStyle="1" w:styleId="Heading1Char">
    <w:name w:val="Heading 1 Char"/>
    <w:aliases w:val="Pocket Char"/>
    <w:basedOn w:val="DefaultParagraphFont"/>
    <w:link w:val="Heading1"/>
    <w:uiPriority w:val="9"/>
    <w:rsid w:val="00CE25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25BC"/>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1,Tags v 2 Char,3: Cite Char,Char1 Char,Underlines Char,Heading 3 Char3 Char,Tag Char Char Char"/>
    <w:basedOn w:val="DefaultParagraphFont"/>
    <w:link w:val="Heading3"/>
    <w:uiPriority w:val="9"/>
    <w:rsid w:val="00CE25B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CE25B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CE25B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Bo"/>
    <w:basedOn w:val="DefaultParagraphFont"/>
    <w:uiPriority w:val="1"/>
    <w:qFormat/>
    <w:rsid w:val="00CE25B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CE25B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E25B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E25BC"/>
    <w:rPr>
      <w:color w:val="auto"/>
      <w:u w:val="none"/>
    </w:rPr>
  </w:style>
  <w:style w:type="paragraph" w:styleId="DocumentMap">
    <w:name w:val="Document Map"/>
    <w:basedOn w:val="Normal"/>
    <w:link w:val="DocumentMapChar"/>
    <w:uiPriority w:val="99"/>
    <w:semiHidden/>
    <w:unhideWhenUsed/>
    <w:rsid w:val="00CE25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25BC"/>
    <w:rPr>
      <w:rFonts w:ascii="Lucida Grande" w:hAnsi="Lucida Grande" w:cs="Lucida Grande"/>
    </w:rPr>
  </w:style>
  <w:style w:type="paragraph" w:customStyle="1" w:styleId="textbold">
    <w:name w:val="text bold"/>
    <w:basedOn w:val="Normal"/>
    <w:link w:val="Emphasis"/>
    <w:uiPriority w:val="20"/>
    <w:qFormat/>
    <w:rsid w:val="00CE25BC"/>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No Spacing3,Card"/>
    <w:basedOn w:val="Heading1"/>
    <w:link w:val="Hyperlink"/>
    <w:autoRedefine/>
    <w:uiPriority w:val="99"/>
    <w:qFormat/>
    <w:rsid w:val="00CE25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E25BC"/>
    <w:pPr>
      <w:spacing w:before="100" w:beforeAutospacing="1" w:after="100" w:afterAutospacing="1" w:line="240" w:lineRule="auto"/>
    </w:pPr>
    <w:rPr>
      <w:rFonts w:eastAsia="Times New Roman"/>
      <w:sz w:val="24"/>
    </w:rPr>
  </w:style>
  <w:style w:type="character" w:styleId="IntenseEmphasis">
    <w:name w:val="Intense Emphasis"/>
    <w:basedOn w:val="DefaultParagraphFont"/>
    <w:uiPriority w:val="1"/>
    <w:qFormat/>
    <w:rsid w:val="00CE25BC"/>
    <w:rPr>
      <w:sz w:val="22"/>
      <w:u w:val="single"/>
    </w:rPr>
  </w:style>
  <w:style w:type="paragraph" w:customStyle="1" w:styleId="Emphasis1">
    <w:name w:val="Emphasis1"/>
    <w:basedOn w:val="Normal"/>
    <w:autoRedefine/>
    <w:uiPriority w:val="7"/>
    <w:qFormat/>
    <w:rsid w:val="00CE25B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basedOn w:val="Normal"/>
    <w:uiPriority w:val="34"/>
    <w:qFormat/>
    <w:rsid w:val="00AA36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0000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ei.org/publication/ending-poverty-by-ending-capitalism-is-absolute-nonsense-just-so-so-wrong/" TargetMode="External"/><Relationship Id="rId18" Type="http://schemas.openxmlformats.org/officeDocument/2006/relationships/hyperlink" Target="https://www.census.gov/library/publications/2018/demo/p60-265.html" TargetMode="External"/><Relationship Id="rId3" Type="http://schemas.openxmlformats.org/officeDocument/2006/relationships/customXml" Target="../customXml/item3.xml"/><Relationship Id="rId21" Type="http://schemas.openxmlformats.org/officeDocument/2006/relationships/hyperlink" Target="http://www.aei.org/publication/extreme-poverty-declining-americans-have-no-idea/" TargetMode="External"/><Relationship Id="rId7" Type="http://schemas.openxmlformats.org/officeDocument/2006/relationships/settings" Target="settings.xml"/><Relationship Id="rId12" Type="http://schemas.openxmlformats.org/officeDocument/2006/relationships/hyperlink" Target="http://data.worldbank.org/news/extreme-poverty-rates-continue-to-fall" TargetMode="External"/><Relationship Id="rId17" Type="http://schemas.openxmlformats.org/officeDocument/2006/relationships/hyperlink" Target="https://www.cbo.gov/publication/53597" TargetMode="External"/><Relationship Id="rId2" Type="http://schemas.openxmlformats.org/officeDocument/2006/relationships/customXml" Target="../customXml/item2.xml"/><Relationship Id="rId16" Type="http://schemas.openxmlformats.org/officeDocument/2006/relationships/hyperlink" Target="https://twitter.com/hashtag/endpoverty?src=hash" TargetMode="External"/><Relationship Id="rId20" Type="http://schemas.openxmlformats.org/officeDocument/2006/relationships/hyperlink" Target="http://www.aei.org/publication/inequality-and-poverty-in-the-us-a-long-read-qa-with-bruce-mey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birthofreason.com/Articles/Scheper/Capitalism_An_Inevitable_Conclusion.s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witter.com/TeenVogue/status/1052641654367313921" TargetMode="External"/><Relationship Id="rId23" Type="http://schemas.openxmlformats.org/officeDocument/2006/relationships/fontTable" Target="fontTable.xml"/><Relationship Id="rId10" Type="http://schemas.openxmlformats.org/officeDocument/2006/relationships/hyperlink" Target="https://www.theweek.in/news/sci-tech/2020/08/06/Space-mining-Just-around-the-corner.html" TargetMode="External"/><Relationship Id="rId19" Type="http://schemas.openxmlformats.org/officeDocument/2006/relationships/hyperlink" Target="http://www.aei.org/publication/annual-report-on-us-consumption-poverty-2016/" TargetMode="External"/><Relationship Id="rId4" Type="http://schemas.openxmlformats.org/officeDocument/2006/relationships/customXml" Target="../customXml/item4.xml"/><Relationship Id="rId9" Type="http://schemas.openxmlformats.org/officeDocument/2006/relationships/hyperlink" Target="https://www.milkenreview.org/articles/mining-in-space-is-coming" TargetMode="External"/><Relationship Id="rId14" Type="http://schemas.openxmlformats.org/officeDocument/2006/relationships/hyperlink" Target="https://www.teenvogue.com/story/what-capitalism-is?mbid=social_twitter" TargetMode="External"/><Relationship Id="rId22" Type="http://schemas.openxmlformats.org/officeDocument/2006/relationships/hyperlink" Target="https://www.amazon.com/dp/B0756J1LLV/ref=dp-kindle-redirect?_encoding=UTF8&amp;btkr=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803F6F4-502C-134E-88BE-93EB7D154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1</Pages>
  <Words>12412</Words>
  <Characters>70753</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83000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2022-01-15T15:11:00Z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