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AD1" w:rsidRPr="00CC217E" w:rsidRDefault="00EA4AD1" w:rsidP="00EA4AD1">
      <w:pPr>
        <w:pStyle w:val="Heading2"/>
      </w:pPr>
      <w:r w:rsidRPr="00CC217E">
        <w:t>1</w:t>
      </w:r>
    </w:p>
    <w:p w:rsidR="00EA4AD1" w:rsidRPr="00CC217E" w:rsidRDefault="00EA4AD1" w:rsidP="00EA4AD1">
      <w:pPr>
        <w:pStyle w:val="Heading4"/>
        <w:rPr>
          <w:rFonts w:cs="Calibri"/>
          <w:bCs w:val="0"/>
        </w:rPr>
      </w:pPr>
      <w:r w:rsidRPr="00CC217E">
        <w:t xml:space="preserve">The standard is maximizing expected well-being – to clarify, </w:t>
      </w:r>
      <w:r w:rsidRPr="00CC217E">
        <w:rPr>
          <w:u w:val="single"/>
        </w:rPr>
        <w:t>saving lives.</w:t>
      </w:r>
      <w:r w:rsidRPr="00CC217E">
        <w:rPr>
          <w:rFonts w:cs="Calibri"/>
          <w:u w:val="single"/>
        </w:rPr>
        <w:t xml:space="preserve"> Calc indicts don’t link</w:t>
      </w:r>
      <w:r w:rsidRPr="00CC217E">
        <w:rPr>
          <w:rFonts w:cs="Calibri"/>
        </w:rPr>
        <w:t xml:space="preserve">—my framework </w:t>
      </w:r>
      <w:r w:rsidRPr="00CC217E">
        <w:rPr>
          <w:rFonts w:cs="Calibri"/>
          <w:u w:val="single"/>
        </w:rPr>
        <w:t>evaluates offense</w:t>
      </w:r>
      <w:r w:rsidRPr="00CC217E">
        <w:rPr>
          <w:rFonts w:cs="Calibri"/>
        </w:rPr>
        <w:t>—</w:t>
      </w:r>
      <w:r w:rsidR="009A67D6" w:rsidRPr="00CC217E">
        <w:t xml:space="preserve"> </w:t>
      </w:r>
      <w:r w:rsidR="009A67D6" w:rsidRPr="00CC217E">
        <w:rPr>
          <w:rFonts w:cs="Calibri"/>
        </w:rPr>
        <w:t>appropriation by private entities is just because it saves lives</w:t>
      </w:r>
      <w:r w:rsidRPr="00CC217E">
        <w:rPr>
          <w:rFonts w:cs="Calibri"/>
        </w:rPr>
        <w:t>.</w:t>
      </w:r>
    </w:p>
    <w:p w:rsidR="00EA4AD1" w:rsidRPr="00CC217E" w:rsidRDefault="00EA4AD1" w:rsidP="00EA4AD1">
      <w:pPr>
        <w:pStyle w:val="Heading4"/>
        <w:rPr>
          <w:rFonts w:cs="Calibri"/>
          <w:bCs w:val="0"/>
        </w:rPr>
      </w:pPr>
      <w:r w:rsidRPr="00CC217E">
        <w:t xml:space="preserve">1] </w:t>
      </w:r>
      <w:r w:rsidRPr="00CC217E">
        <w:rPr>
          <w:rFonts w:cs="Calibri"/>
        </w:rPr>
        <w:t>Death outweighs— A] Agents can’t act if they fear for their bodily security—my framework constrains every NC and K and B] It’s the worst form of evil:</w:t>
      </w:r>
    </w:p>
    <w:p w:rsidR="00EA4AD1" w:rsidRPr="00CC217E" w:rsidRDefault="00EA4AD1" w:rsidP="00EA4AD1">
      <w:pPr>
        <w:rPr>
          <w:color w:val="000000" w:themeColor="text1"/>
        </w:rPr>
      </w:pPr>
      <w:r w:rsidRPr="00CC217E">
        <w:rPr>
          <w:rStyle w:val="Style13ptBold"/>
          <w:color w:val="000000" w:themeColor="text1"/>
        </w:rPr>
        <w:t>Paterson 3</w:t>
      </w:r>
      <w:r w:rsidRPr="00CC217E">
        <w:rPr>
          <w:color w:val="000000" w:themeColor="text1"/>
        </w:rPr>
        <w:t xml:space="preserve"> – Department of Philosophy, Providence College, Rhode Island (Craig, “A Life Not Worth Living?”, Studies in Christian Ethics.</w:t>
      </w:r>
    </w:p>
    <w:p w:rsidR="00EA4AD1" w:rsidRPr="00CC217E" w:rsidRDefault="00EA4AD1" w:rsidP="00EA4AD1">
      <w:pPr>
        <w:rPr>
          <w:b/>
          <w:iCs/>
          <w:sz w:val="26"/>
          <w:u w:val="single"/>
        </w:rPr>
      </w:pPr>
      <w:r w:rsidRPr="00CC217E">
        <w:t>Contrary to those accounts, I would argue that it is</w:t>
      </w:r>
      <w:r w:rsidRPr="00CC217E">
        <w:rPr>
          <w:rStyle w:val="Emphasis"/>
          <w:color w:val="000000" w:themeColor="text1"/>
        </w:rPr>
        <w:t xml:space="preserve"> </w:t>
      </w:r>
      <w:r w:rsidRPr="00CC217E">
        <w:rPr>
          <w:rStyle w:val="Emphasis"/>
          <w:color w:val="000000" w:themeColor="text1"/>
          <w:highlight w:val="green"/>
        </w:rPr>
        <w:t>death</w:t>
      </w:r>
      <w:r w:rsidRPr="00CC217E">
        <w:rPr>
          <w:rStyle w:val="Emphasis"/>
          <w:color w:val="000000" w:themeColor="text1"/>
        </w:rPr>
        <w:t xml:space="preserve"> </w:t>
      </w:r>
      <w:r w:rsidRPr="00CC217E">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CC217E">
        <w:rPr>
          <w:rStyle w:val="Emphasis"/>
          <w:color w:val="000000" w:themeColor="text1"/>
        </w:rPr>
        <w:t xml:space="preserve">ontologically destroys the current existent subject </w:t>
      </w:r>
      <w:r w:rsidRPr="00CC217E">
        <w:t>— it is the ultimate in metaphysical lightening strikes.80 The evil of death is truly an ontological evil borne by the person who already exists,</w:t>
      </w:r>
      <w:r w:rsidRPr="00CC217E">
        <w:rPr>
          <w:rStyle w:val="Emphasis"/>
          <w:color w:val="000000" w:themeColor="text1"/>
        </w:rPr>
        <w:t xml:space="preserve"> independently of calculations about better or worse </w:t>
      </w:r>
      <w:r w:rsidRPr="00CC217E">
        <w:t>possible lives</w:t>
      </w:r>
      <w:r w:rsidRPr="00CC217E">
        <w:rPr>
          <w:rStyle w:val="Emphasis"/>
          <w:color w:val="000000" w:themeColor="text1"/>
        </w:rPr>
        <w:t xml:space="preserve">. Such an evil </w:t>
      </w:r>
      <w:r w:rsidRPr="00CC217E">
        <w:rPr>
          <w:rStyle w:val="Emphasis"/>
          <w:color w:val="000000" w:themeColor="text1"/>
          <w:highlight w:val="green"/>
        </w:rPr>
        <w:t xml:space="preserve">need not be </w:t>
      </w:r>
      <w:r w:rsidRPr="00CC217E">
        <w:rPr>
          <w:rStyle w:val="Emphasis"/>
          <w:color w:val="000000" w:themeColor="text1"/>
        </w:rPr>
        <w:t xml:space="preserve">consciously </w:t>
      </w:r>
      <w:r w:rsidRPr="00CC217E">
        <w:rPr>
          <w:rStyle w:val="Emphasis"/>
          <w:color w:val="000000" w:themeColor="text1"/>
          <w:highlight w:val="green"/>
        </w:rPr>
        <w:t>experienced</w:t>
      </w:r>
      <w:r w:rsidRPr="00CC217E">
        <w:rPr>
          <w:rStyle w:val="Emphasis"/>
          <w:color w:val="000000" w:themeColor="text1"/>
        </w:rPr>
        <w:t xml:space="preserve"> </w:t>
      </w:r>
      <w:r w:rsidRPr="00CC217E">
        <w:t>in order to be an evil for the kind of being a human person is. Death is an evil because of the change in kind it brings about, a change that is destructive of the type of entity that we essentially are.</w:t>
      </w:r>
      <w:r w:rsidRPr="00CC217E">
        <w:rPr>
          <w:rStyle w:val="Emphasis"/>
          <w:color w:val="000000" w:themeColor="text1"/>
        </w:rPr>
        <w:t xml:space="preserve"> </w:t>
      </w:r>
      <w:r w:rsidRPr="00CC217E">
        <w:rPr>
          <w:rStyle w:val="Emphasis"/>
          <w:color w:val="000000" w:themeColor="text1"/>
          <w:highlight w:val="green"/>
        </w:rPr>
        <w:t>Anything</w:t>
      </w:r>
      <w:r w:rsidRPr="00CC217E">
        <w:t>, whether caused naturally or caused by human intervention (intentional or unintentional)</w:t>
      </w:r>
      <w:r w:rsidRPr="00CC217E">
        <w:rPr>
          <w:rStyle w:val="Emphasis"/>
          <w:color w:val="000000" w:themeColor="text1"/>
        </w:rPr>
        <w:t xml:space="preserve"> </w:t>
      </w:r>
      <w:r w:rsidRPr="00CC217E">
        <w:rPr>
          <w:rStyle w:val="Emphasis"/>
          <w:color w:val="000000" w:themeColor="text1"/>
          <w:highlight w:val="green"/>
        </w:rPr>
        <w:t xml:space="preserve">that </w:t>
      </w:r>
      <w:r w:rsidRPr="00CC217E">
        <w:rPr>
          <w:rStyle w:val="Emphasis"/>
          <w:color w:val="000000" w:themeColor="text1"/>
        </w:rPr>
        <w:t xml:space="preserve">drastically </w:t>
      </w:r>
      <w:r w:rsidRPr="00CC217E">
        <w:rPr>
          <w:rStyle w:val="Emphasis"/>
          <w:color w:val="000000" w:themeColor="text1"/>
          <w:highlight w:val="green"/>
        </w:rPr>
        <w:t xml:space="preserve">interferes in </w:t>
      </w:r>
      <w:r w:rsidRPr="00CC217E">
        <w:rPr>
          <w:rStyle w:val="Emphasis"/>
          <w:color w:val="000000" w:themeColor="text1"/>
        </w:rPr>
        <w:t xml:space="preserve">the process of </w:t>
      </w:r>
      <w:r w:rsidRPr="00CC217E">
        <w:rPr>
          <w:rStyle w:val="Emphasis"/>
          <w:color w:val="000000" w:themeColor="text1"/>
          <w:highlight w:val="green"/>
        </w:rPr>
        <w:t>maintaining the person</w:t>
      </w:r>
      <w:r w:rsidRPr="00CC217E">
        <w:rPr>
          <w:rStyle w:val="Emphasis"/>
          <w:color w:val="000000" w:themeColor="text1"/>
        </w:rPr>
        <w:t xml:space="preserve"> in existence </w:t>
      </w:r>
      <w:r w:rsidRPr="00CC217E">
        <w:rPr>
          <w:rStyle w:val="Emphasis"/>
          <w:color w:val="000000" w:themeColor="text1"/>
          <w:highlight w:val="green"/>
        </w:rPr>
        <w:t xml:space="preserve">is </w:t>
      </w:r>
      <w:r w:rsidRPr="00CC217E">
        <w:rPr>
          <w:rStyle w:val="Emphasis"/>
          <w:color w:val="000000" w:themeColor="text1"/>
        </w:rPr>
        <w:t xml:space="preserve">an objective </w:t>
      </w:r>
      <w:r w:rsidRPr="00CC217E">
        <w:rPr>
          <w:rStyle w:val="Emphasis"/>
          <w:color w:val="000000" w:themeColor="text1"/>
          <w:highlight w:val="green"/>
        </w:rPr>
        <w:t xml:space="preserve">evil </w:t>
      </w:r>
      <w:r w:rsidRPr="00CC217E">
        <w:t>for the person. What is crucially at stake here, and is dialectically supportive of the self-evidency of the basic good of human life, is that death is a radical interference with the current life process of the kind of being that we are. In consequence,</w:t>
      </w:r>
      <w:r w:rsidRPr="00CC217E">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CC217E">
        <w:t>81  In conclusion, concerning willed human actions, it is justifiable to state that</w:t>
      </w:r>
      <w:r w:rsidRPr="00CC217E">
        <w:rPr>
          <w:rStyle w:val="Emphasis"/>
          <w:color w:val="000000" w:themeColor="text1"/>
        </w:rPr>
        <w:t xml:space="preserve"> any intentional rejection of human life itself cannot therefore be warranted since it is an </w:t>
      </w:r>
      <w:r w:rsidRPr="00CC217E">
        <w:rPr>
          <w:rStyle w:val="Emphasis"/>
          <w:color w:val="000000" w:themeColor="text1"/>
          <w:highlight w:val="green"/>
        </w:rPr>
        <w:t xml:space="preserve">expression of </w:t>
      </w:r>
      <w:r w:rsidRPr="00CC217E">
        <w:rPr>
          <w:rStyle w:val="Emphasis"/>
          <w:color w:val="000000" w:themeColor="text1"/>
        </w:rPr>
        <w:t xml:space="preserve">an </w:t>
      </w:r>
      <w:r w:rsidRPr="00CC217E">
        <w:rPr>
          <w:rStyle w:val="Emphasis"/>
          <w:color w:val="000000" w:themeColor="text1"/>
          <w:highlight w:val="green"/>
        </w:rPr>
        <w:t>ultimate disvalue</w:t>
      </w:r>
      <w:r w:rsidRPr="00CC217E">
        <w:rPr>
          <w:rStyle w:val="Emphasis"/>
          <w:color w:val="000000" w:themeColor="text1"/>
        </w:rPr>
        <w:t xml:space="preserve"> </w:t>
      </w:r>
      <w:r w:rsidRPr="00CC217E">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rsidR="00EA4AD1" w:rsidRPr="00CC217E" w:rsidRDefault="00BC740F" w:rsidP="00EA4AD1">
      <w:pPr>
        <w:pStyle w:val="Heading4"/>
        <w:rPr>
          <w:rFonts w:cs="Calibri"/>
          <w:bCs w:val="0"/>
          <w:color w:val="000000" w:themeColor="text1"/>
        </w:rPr>
      </w:pPr>
      <w:r w:rsidRPr="00CC217E">
        <w:rPr>
          <w:rFonts w:cs="Calibri"/>
          <w:color w:val="000000" w:themeColor="text1"/>
        </w:rPr>
        <w:t>2</w:t>
      </w:r>
      <w:r w:rsidR="00EA4AD1" w:rsidRPr="00CC217E">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EA4AD1" w:rsidRPr="00CC217E" w:rsidRDefault="00EA4AD1" w:rsidP="00EA4AD1">
      <w:pPr>
        <w:pStyle w:val="Heading4"/>
        <w:rPr>
          <w:rFonts w:cs="Calibri"/>
          <w:bCs w:val="0"/>
        </w:rPr>
      </w:pPr>
      <w:r w:rsidRPr="00CC217E">
        <w:t xml:space="preserve">Outweighs- A] </w:t>
      </w:r>
      <w:r w:rsidRPr="00CC217E">
        <w:rPr>
          <w:u w:val="single"/>
        </w:rPr>
        <w:t>Parsimony</w:t>
      </w:r>
      <w:r w:rsidRPr="00CC217E">
        <w:t xml:space="preserve">- metaphysics relies on long chains of questionable claims that make conclusions less likely. B] </w:t>
      </w:r>
      <w:r w:rsidRPr="00CC217E">
        <w:rPr>
          <w:u w:val="single"/>
        </w:rPr>
        <w:t>Hijacks</w:t>
      </w:r>
      <w:r w:rsidRPr="00CC217E">
        <w:t xml:space="preserve">- intuitions are inevitable since even every framework must take some unjustified assumption as a starting point. </w:t>
      </w:r>
    </w:p>
    <w:p w:rsidR="00EA4AD1" w:rsidRPr="00CC217E" w:rsidRDefault="00EA4AD1" w:rsidP="00EA4AD1">
      <w:pPr>
        <w:rPr>
          <w:b/>
          <w:bCs/>
        </w:rPr>
      </w:pPr>
    </w:p>
    <w:p w:rsidR="00BC740F" w:rsidRPr="00CC217E" w:rsidRDefault="00BC740F" w:rsidP="00BC740F">
      <w:pPr>
        <w:pStyle w:val="Heading4"/>
        <w:rPr>
          <w:rFonts w:cs="Calibri"/>
        </w:rPr>
      </w:pPr>
      <w:r w:rsidRPr="00CC217E">
        <w:rPr>
          <w:rFonts w:cs="Calibri"/>
        </w:rPr>
        <w:t>3] Pleasure and pain are the starting point for moral reasoning—they’re our most baseline desires and the only things that explain the intrinsic value of objects or actions</w:t>
      </w:r>
    </w:p>
    <w:p w:rsidR="00BC740F" w:rsidRPr="00CC217E" w:rsidRDefault="00BC740F" w:rsidP="00BC740F">
      <w:r w:rsidRPr="00CC217E">
        <w:rPr>
          <w:rStyle w:val="Style13ptBold"/>
        </w:rPr>
        <w:t>Moen 16</w:t>
      </w:r>
      <w:r w:rsidRPr="00CC217E">
        <w:rPr>
          <w:shd w:val="clear" w:color="auto" w:fill="FFFFFF"/>
        </w:rPr>
        <w:t>, Ole M</w:t>
      </w:r>
      <w:r w:rsidRPr="00CC217E">
        <w:t xml:space="preserve">artin (PhD, Research Fellow in Philosophy at University of Oslo). "An Argument for Hedonism." Journal of Value Inquiry 50.2 (2016): 267. </w:t>
      </w:r>
    </w:p>
    <w:p w:rsidR="00BC740F" w:rsidRPr="00CC217E" w:rsidRDefault="00BC740F" w:rsidP="00BC740F">
      <w:pPr>
        <w:rPr>
          <w:sz w:val="12"/>
        </w:rPr>
      </w:pPr>
      <w:r w:rsidRPr="00CC217E">
        <w:rPr>
          <w:sz w:val="12"/>
        </w:rPr>
        <w:t xml:space="preserve">Let us start by observing, empirically, that </w:t>
      </w:r>
      <w:r w:rsidRPr="00CC217E">
        <w:rPr>
          <w:rStyle w:val="TitleChar"/>
          <w:b/>
        </w:rPr>
        <w:t>a widely shared judgment about intrinsic value</w:t>
      </w:r>
      <w:r w:rsidRPr="00CC217E">
        <w:rPr>
          <w:sz w:val="12"/>
        </w:rPr>
        <w:t xml:space="preserve"> and disvalue </w:t>
      </w:r>
      <w:r w:rsidRPr="00CC217E">
        <w:rPr>
          <w:rStyle w:val="TitleChar"/>
          <w:b/>
        </w:rPr>
        <w:t xml:space="preserve">is that </w:t>
      </w:r>
      <w:r w:rsidRPr="00CC217E">
        <w:rPr>
          <w:rStyle w:val="TitleChar"/>
          <w:b/>
          <w:highlight w:val="green"/>
        </w:rPr>
        <w:t xml:space="preserve">pleasure is intrinsically valuable and pain is </w:t>
      </w:r>
      <w:r w:rsidRPr="00CC217E">
        <w:rPr>
          <w:rStyle w:val="TitleChar"/>
          <w:b/>
        </w:rPr>
        <w:t xml:space="preserve">intrinsically </w:t>
      </w:r>
      <w:r w:rsidRPr="00CC217E">
        <w:rPr>
          <w:rStyle w:val="TitleChar"/>
          <w:b/>
          <w:highlight w:val="green"/>
        </w:rPr>
        <w:t>disvaluable</w:t>
      </w:r>
      <w:r w:rsidRPr="00CC217E">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C217E">
        <w:rPr>
          <w:rStyle w:val="TitleChar"/>
          <w:b/>
          <w:highlight w:val="green"/>
        </w:rPr>
        <w:t xml:space="preserve">there is something </w:t>
      </w:r>
      <w:r w:rsidRPr="00CC217E">
        <w:rPr>
          <w:rStyle w:val="TitleChar"/>
          <w:b/>
        </w:rPr>
        <w:t xml:space="preserve">undeniably </w:t>
      </w:r>
      <w:r w:rsidRPr="00CC217E">
        <w:rPr>
          <w:rStyle w:val="TitleChar"/>
          <w:b/>
          <w:highlight w:val="green"/>
        </w:rPr>
        <w:t xml:space="preserve">good about </w:t>
      </w:r>
      <w:r w:rsidRPr="00CC217E">
        <w:rPr>
          <w:rStyle w:val="TitleChar"/>
          <w:b/>
        </w:rPr>
        <w:t xml:space="preserve">the way </w:t>
      </w:r>
      <w:r w:rsidRPr="00CC217E">
        <w:rPr>
          <w:rStyle w:val="TitleChar"/>
          <w:b/>
          <w:highlight w:val="green"/>
        </w:rPr>
        <w:t xml:space="preserve">pleasure </w:t>
      </w:r>
      <w:r w:rsidRPr="00CC217E">
        <w:rPr>
          <w:rStyle w:val="TitleChar"/>
          <w:b/>
        </w:rPr>
        <w:t xml:space="preserve">feels </w:t>
      </w:r>
      <w:r w:rsidRPr="00CC217E">
        <w:rPr>
          <w:rStyle w:val="TitleChar"/>
          <w:b/>
          <w:highlight w:val="green"/>
        </w:rPr>
        <w:t xml:space="preserve">and something </w:t>
      </w:r>
      <w:r w:rsidRPr="00CC217E">
        <w:rPr>
          <w:rStyle w:val="TitleChar"/>
          <w:b/>
        </w:rPr>
        <w:t xml:space="preserve">undeniably </w:t>
      </w:r>
      <w:r w:rsidRPr="00CC217E">
        <w:rPr>
          <w:rStyle w:val="TitleChar"/>
          <w:b/>
          <w:highlight w:val="green"/>
        </w:rPr>
        <w:t xml:space="preserve">bad about </w:t>
      </w:r>
      <w:r w:rsidRPr="00CC217E">
        <w:rPr>
          <w:rStyle w:val="TitleChar"/>
          <w:b/>
        </w:rPr>
        <w:t>the way</w:t>
      </w:r>
      <w:r w:rsidRPr="00CC217E">
        <w:rPr>
          <w:rStyle w:val="TitleChar"/>
          <w:b/>
          <w:highlight w:val="green"/>
        </w:rPr>
        <w:t xml:space="preserve"> pain </w:t>
      </w:r>
      <w:r w:rsidRPr="00CC217E">
        <w:rPr>
          <w:rStyle w:val="TitleChar"/>
          <w:b/>
        </w:rPr>
        <w:t>feels</w:t>
      </w:r>
      <w:r w:rsidRPr="00CC217E">
        <w:rPr>
          <w:sz w:val="12"/>
        </w:rPr>
        <w:t xml:space="preserve">, and neither the goodness of pleasure nor the badness of pain seems to be exhausted by the further effects that these experiences might have. “Pleasure” and “pain” </w:t>
      </w:r>
      <w:r w:rsidRPr="00CC217E">
        <w:rPr>
          <w:rStyle w:val="TitleChar"/>
          <w:b/>
        </w:rPr>
        <w:t>are</w:t>
      </w:r>
      <w:r w:rsidRPr="00CC217E">
        <w:rPr>
          <w:sz w:val="12"/>
        </w:rPr>
        <w:t xml:space="preserve"> here </w:t>
      </w:r>
      <w:r w:rsidRPr="00CC217E">
        <w:rPr>
          <w:rStyle w:val="TitleChar"/>
          <w:b/>
        </w:rPr>
        <w:t>understood inclusively</w:t>
      </w:r>
      <w:r w:rsidRPr="00CC217E">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CC217E">
        <w:rPr>
          <w:rStyle w:val="TitleChar"/>
          <w:b/>
        </w:rPr>
        <w:t>, I might ask: “What for</w:t>
      </w:r>
      <w:r w:rsidRPr="00CC217E">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CC217E">
        <w:rPr>
          <w:rStyle w:val="TitleChar"/>
          <w:b/>
        </w:rPr>
        <w:t>The reason is that the pleasure is not good for anything further; it is simply that for which going to the convenience store and buying the soda is good</w:t>
      </w:r>
      <w:r w:rsidRPr="00CC217E">
        <w:rPr>
          <w:sz w:val="12"/>
        </w:rPr>
        <w:t>. 3 As Aristotle observes: “</w:t>
      </w:r>
      <w:r w:rsidRPr="00CC217E">
        <w:rPr>
          <w:rStyle w:val="TitleChar"/>
          <w:b/>
          <w:highlight w:val="green"/>
        </w:rPr>
        <w:t>We never ask</w:t>
      </w:r>
      <w:r w:rsidRPr="00CC217E">
        <w:rPr>
          <w:sz w:val="12"/>
        </w:rPr>
        <w:t xml:space="preserve"> [a man] </w:t>
      </w:r>
      <w:r w:rsidRPr="00CC217E">
        <w:rPr>
          <w:rStyle w:val="TitleChar"/>
          <w:b/>
          <w:highlight w:val="green"/>
        </w:rPr>
        <w:t>what</w:t>
      </w:r>
      <w:r w:rsidRPr="00CC217E">
        <w:rPr>
          <w:sz w:val="12"/>
        </w:rPr>
        <w:t xml:space="preserve"> his </w:t>
      </w:r>
      <w:r w:rsidRPr="00CC217E">
        <w:rPr>
          <w:rStyle w:val="TitleChar"/>
          <w:b/>
          <w:highlight w:val="green"/>
        </w:rPr>
        <w:t>end is in being pleased, because we assume that pleasure is choice worthy in itself</w:t>
      </w:r>
      <w:r w:rsidRPr="00CC217E">
        <w:rPr>
          <w:sz w:val="12"/>
        </w:rPr>
        <w:t xml:space="preserve">.”4 Presumably, a similar story can be told in the case of pains, for if someone says “This is painful!” we never respond by asking: “And why is that a problem?” We take for granted that </w:t>
      </w:r>
      <w:r w:rsidRPr="00CC217E">
        <w:rPr>
          <w:rStyle w:val="TitleChar"/>
          <w:b/>
          <w:highlight w:val="green"/>
        </w:rPr>
        <w:t>if something is painful, we have a sufficient explanation of why it is bad</w:t>
      </w:r>
      <w:r w:rsidRPr="00CC217E">
        <w:rPr>
          <w:sz w:val="12"/>
        </w:rPr>
        <w:t xml:space="preserve">. If we are onto something in our everyday reasoning about values, it seems that </w:t>
      </w:r>
      <w:r w:rsidRPr="00CC217E">
        <w:rPr>
          <w:rStyle w:val="TitleChar"/>
          <w:b/>
          <w:highlight w:val="green"/>
        </w:rPr>
        <w:t xml:space="preserve">pleasure and pain are both places where we reach the end </w:t>
      </w:r>
      <w:r w:rsidRPr="00CC217E">
        <w:rPr>
          <w:rStyle w:val="TitleChar"/>
          <w:b/>
        </w:rPr>
        <w:t xml:space="preserve">of the line </w:t>
      </w:r>
      <w:r w:rsidRPr="00CC217E">
        <w:rPr>
          <w:rStyle w:val="TitleChar"/>
          <w:b/>
          <w:highlight w:val="green"/>
        </w:rPr>
        <w:t>in matters of value</w:t>
      </w:r>
      <w:r w:rsidRPr="00CC217E">
        <w:rPr>
          <w:sz w:val="12"/>
        </w:rPr>
        <w:t xml:space="preserve">. Although </w:t>
      </w:r>
      <w:r w:rsidRPr="00CC217E">
        <w:rPr>
          <w:rStyle w:val="TitleChar"/>
          <w:b/>
        </w:rPr>
        <w:t>pleasure and pain thus seem to be good candidates for intrinsic value and disvalue</w:t>
      </w:r>
      <w:r w:rsidRPr="00CC217E">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rsidR="00BC740F" w:rsidRPr="00CC217E" w:rsidRDefault="00BC740F" w:rsidP="00BC740F">
      <w:pPr>
        <w:pStyle w:val="Heading4"/>
        <w:rPr>
          <w:rFonts w:cs="Calibri"/>
        </w:rPr>
      </w:pPr>
      <w:r w:rsidRPr="00CC217E">
        <w:rPr>
          <w:rFonts w:cs="Calibri"/>
        </w:rPr>
        <w:t>4] Extinction outweighs</w:t>
      </w:r>
    </w:p>
    <w:p w:rsidR="00BC740F" w:rsidRPr="00CC217E" w:rsidRDefault="00BC740F" w:rsidP="00BC740F">
      <w:r w:rsidRPr="00CC217E">
        <w:rPr>
          <w:rStyle w:val="Heading4Char"/>
          <w:rFonts w:cs="Calibri"/>
        </w:rPr>
        <w:t>MacAskill 14</w:t>
      </w:r>
      <w:r w:rsidRPr="00CC217E">
        <w:t xml:space="preserve"> </w:t>
      </w:r>
      <w:r w:rsidRPr="00CC217E">
        <w:rPr>
          <w:sz w:val="16"/>
          <w:szCs w:val="16"/>
        </w:rPr>
        <w:t>[William, Oxford Philosopher and youngest tenured philosopher in the world, Normative Uncertainty, 2014]</w:t>
      </w:r>
    </w:p>
    <w:p w:rsidR="00BC740F" w:rsidRPr="00CC217E" w:rsidRDefault="00BC740F" w:rsidP="00BC740F">
      <w:pPr>
        <w:rPr>
          <w:sz w:val="14"/>
          <w:szCs w:val="26"/>
        </w:rPr>
      </w:pPr>
      <w:r w:rsidRPr="00CC217E">
        <w:rPr>
          <w:rStyle w:val="StyleUnderline"/>
          <w:szCs w:val="26"/>
        </w:rPr>
        <w:t xml:space="preserve">The human race might go extinct </w:t>
      </w:r>
      <w:r w:rsidRPr="00CC217E">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CC217E">
        <w:rPr>
          <w:rStyle w:val="StyleUnderline"/>
          <w:szCs w:val="26"/>
        </w:rPr>
        <w:t xml:space="preserve">different moral views give opposing answers to question of whether this would be a </w:t>
      </w:r>
      <w:r w:rsidRPr="00CC217E">
        <w:rPr>
          <w:sz w:val="14"/>
          <w:szCs w:val="26"/>
        </w:rPr>
        <w:t>good</w:t>
      </w:r>
      <w:r w:rsidRPr="00CC217E">
        <w:rPr>
          <w:rStyle w:val="StyleUnderline"/>
          <w:szCs w:val="26"/>
        </w:rPr>
        <w:t xml:space="preserve"> </w:t>
      </w:r>
      <w:r w:rsidRPr="00CC217E">
        <w:rPr>
          <w:sz w:val="14"/>
          <w:szCs w:val="26"/>
        </w:rPr>
        <w:t xml:space="preserve">or a </w:t>
      </w:r>
      <w:r w:rsidRPr="00CC217E">
        <w:rPr>
          <w:rStyle w:val="StyleUnderline"/>
          <w:szCs w:val="26"/>
        </w:rPr>
        <w:t>bad thing</w:t>
      </w:r>
      <w:r w:rsidRPr="00CC217E">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CC217E">
        <w:rPr>
          <w:rStyle w:val="StyleUnderline"/>
          <w:szCs w:val="26"/>
        </w:rPr>
        <w:t xml:space="preserve">However, even if we believe in a moral view </w:t>
      </w:r>
      <w:r w:rsidRPr="00CC217E">
        <w:rPr>
          <w:sz w:val="14"/>
          <w:szCs w:val="26"/>
        </w:rPr>
        <w:t xml:space="preserve">according to </w:t>
      </w:r>
      <w:r w:rsidRPr="00CC217E">
        <w:rPr>
          <w:rStyle w:val="StyleUnderline"/>
          <w:szCs w:val="26"/>
        </w:rPr>
        <w:t xml:space="preserve">which human extinction would be a good thing, </w:t>
      </w:r>
      <w:r w:rsidRPr="00CC217E">
        <w:rPr>
          <w:rStyle w:val="StyleUnderline"/>
          <w:szCs w:val="26"/>
          <w:highlight w:val="green"/>
        </w:rPr>
        <w:t xml:space="preserve">we </w:t>
      </w:r>
      <w:r w:rsidRPr="00CC217E">
        <w:rPr>
          <w:rStyle w:val="StyleUnderline"/>
          <w:szCs w:val="26"/>
        </w:rPr>
        <w:t xml:space="preserve">still </w:t>
      </w:r>
      <w:r w:rsidRPr="00CC217E">
        <w:rPr>
          <w:rStyle w:val="StyleUnderline"/>
          <w:szCs w:val="26"/>
          <w:highlight w:val="green"/>
        </w:rPr>
        <w:t>have strong reason to prevent near-term</w:t>
      </w:r>
      <w:r w:rsidRPr="00CC217E">
        <w:rPr>
          <w:rStyle w:val="StyleUnderline"/>
          <w:szCs w:val="26"/>
        </w:rPr>
        <w:t xml:space="preserve"> </w:t>
      </w:r>
      <w:r w:rsidRPr="00CC217E">
        <w:rPr>
          <w:sz w:val="14"/>
          <w:szCs w:val="26"/>
        </w:rPr>
        <w:t>human</w:t>
      </w:r>
      <w:r w:rsidRPr="00CC217E">
        <w:rPr>
          <w:rStyle w:val="StyleUnderline"/>
          <w:szCs w:val="26"/>
        </w:rPr>
        <w:t xml:space="preserve"> </w:t>
      </w:r>
      <w:r w:rsidRPr="00CC217E">
        <w:rPr>
          <w:rStyle w:val="StyleUnderline"/>
          <w:szCs w:val="26"/>
          <w:highlight w:val="green"/>
        </w:rPr>
        <w:t>extinction</w:t>
      </w:r>
      <w:r w:rsidRPr="00CC217E">
        <w:rPr>
          <w:sz w:val="14"/>
          <w:szCs w:val="26"/>
        </w:rPr>
        <w:t xml:space="preserve">. To see this, we must note three points. </w:t>
      </w:r>
      <w:r w:rsidRPr="00CC217E">
        <w:rPr>
          <w:rStyle w:val="StyleUnderline"/>
          <w:szCs w:val="26"/>
        </w:rPr>
        <w:t>First</w:t>
      </w:r>
      <w:r w:rsidRPr="00CC217E">
        <w:rPr>
          <w:sz w:val="14"/>
          <w:szCs w:val="26"/>
        </w:rPr>
        <w:t xml:space="preserve">, we should note that the </w:t>
      </w:r>
      <w:r w:rsidRPr="00CC217E">
        <w:rPr>
          <w:rStyle w:val="StyleUnderline"/>
          <w:szCs w:val="26"/>
        </w:rPr>
        <w:t>extinction</w:t>
      </w:r>
      <w:r w:rsidRPr="00CC217E">
        <w:rPr>
          <w:sz w:val="14"/>
          <w:szCs w:val="26"/>
        </w:rPr>
        <w:t xml:space="preserve"> of the human race </w:t>
      </w:r>
      <w:r w:rsidRPr="00CC217E">
        <w:rPr>
          <w:rStyle w:val="StyleUnderline"/>
          <w:szCs w:val="26"/>
        </w:rPr>
        <w:t xml:space="preserve">is </w:t>
      </w:r>
      <w:r w:rsidRPr="00CC217E">
        <w:rPr>
          <w:sz w:val="14"/>
          <w:szCs w:val="26"/>
        </w:rPr>
        <w:t xml:space="preserve">an </w:t>
      </w:r>
      <w:r w:rsidRPr="00CC217E">
        <w:rPr>
          <w:rStyle w:val="StyleUnderline"/>
          <w:szCs w:val="26"/>
          <w:highlight w:val="green"/>
        </w:rPr>
        <w:t>extremely high stakes</w:t>
      </w:r>
      <w:r w:rsidRPr="00CC217E">
        <w:rPr>
          <w:sz w:val="14"/>
          <w:szCs w:val="26"/>
        </w:rPr>
        <w:t xml:space="preserve"> moral issue. Humanity could be around for a very long time: if humans survive as long as the median mammal species, we will last another two million years. On this estimate, </w:t>
      </w:r>
      <w:r w:rsidRPr="00CC217E">
        <w:rPr>
          <w:rStyle w:val="StyleUnderline"/>
          <w:szCs w:val="26"/>
        </w:rPr>
        <w:t xml:space="preserve">the number of humans in existence </w:t>
      </w:r>
      <w:r w:rsidRPr="00CC217E">
        <w:rPr>
          <w:sz w:val="14"/>
          <w:szCs w:val="26"/>
        </w:rPr>
        <w:t>in the</w:t>
      </w:r>
      <w:r w:rsidRPr="00CC217E">
        <w:rPr>
          <w:rStyle w:val="StyleUnderline"/>
          <w:szCs w:val="26"/>
        </w:rPr>
        <w:t xml:space="preserve"> </w:t>
      </w:r>
      <w:r w:rsidRPr="00CC217E">
        <w:rPr>
          <w:sz w:val="14"/>
          <w:szCs w:val="26"/>
        </w:rPr>
        <w:t xml:space="preserve">The future, </w:t>
      </w:r>
      <w:r w:rsidRPr="00CC217E">
        <w:rPr>
          <w:rStyle w:val="StyleUnderline"/>
          <w:szCs w:val="26"/>
        </w:rPr>
        <w:t>given that we don’t go extinct</w:t>
      </w:r>
      <w:r w:rsidRPr="00CC217E">
        <w:rPr>
          <w:sz w:val="14"/>
          <w:szCs w:val="26"/>
        </w:rPr>
        <w:t xml:space="preserve"> any time soon, </w:t>
      </w:r>
      <w:r w:rsidRPr="00CC217E">
        <w:rPr>
          <w:rStyle w:val="StyleUnderline"/>
          <w:szCs w:val="26"/>
        </w:rPr>
        <w:t>would be 2×10^14</w:t>
      </w:r>
      <w:r w:rsidRPr="00CC217E">
        <w:rPr>
          <w:sz w:val="14"/>
          <w:szCs w:val="26"/>
        </w:rPr>
        <w:t xml:space="preserve">. </w:t>
      </w:r>
      <w:r w:rsidRPr="00CC217E">
        <w:rPr>
          <w:rStyle w:val="StyleUnderline"/>
          <w:szCs w:val="26"/>
        </w:rPr>
        <w:t xml:space="preserve">So if it is good to bring new people into existence, then it’s very good to prevent </w:t>
      </w:r>
      <w:r w:rsidRPr="00CC217E">
        <w:rPr>
          <w:sz w:val="14"/>
          <w:szCs w:val="26"/>
        </w:rPr>
        <w:t>human</w:t>
      </w:r>
      <w:r w:rsidRPr="00CC217E">
        <w:rPr>
          <w:rStyle w:val="StyleUnderline"/>
          <w:szCs w:val="26"/>
        </w:rPr>
        <w:t xml:space="preserve"> extinction. Second</w:t>
      </w:r>
      <w:r w:rsidRPr="00CC217E">
        <w:rPr>
          <w:sz w:val="14"/>
          <w:szCs w:val="26"/>
        </w:rPr>
        <w:t xml:space="preserve">, human </w:t>
      </w:r>
      <w:r w:rsidRPr="00CC217E">
        <w:rPr>
          <w:rStyle w:val="StyleUnderline"/>
          <w:szCs w:val="26"/>
          <w:highlight w:val="green"/>
        </w:rPr>
        <w:t>extinction is</w:t>
      </w:r>
      <w:r w:rsidRPr="00CC217E">
        <w:rPr>
          <w:rStyle w:val="StyleUnderline"/>
          <w:szCs w:val="26"/>
        </w:rPr>
        <w:t xml:space="preserve"> </w:t>
      </w:r>
      <w:r w:rsidRPr="00CC217E">
        <w:rPr>
          <w:sz w:val="14"/>
          <w:szCs w:val="26"/>
        </w:rPr>
        <w:t xml:space="preserve">by its nature an </w:t>
      </w:r>
      <w:r w:rsidRPr="00CC217E">
        <w:rPr>
          <w:rStyle w:val="StyleUnderline"/>
          <w:szCs w:val="26"/>
          <w:highlight w:val="green"/>
        </w:rPr>
        <w:t>irreversible</w:t>
      </w:r>
      <w:r w:rsidRPr="00CC217E">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CC217E">
        <w:rPr>
          <w:rStyle w:val="StyleUnderline"/>
          <w:szCs w:val="26"/>
        </w:rPr>
        <w:t xml:space="preserve">Third, we should </w:t>
      </w:r>
      <w:r w:rsidRPr="00CC217E">
        <w:rPr>
          <w:rStyle w:val="StyleUnderline"/>
          <w:szCs w:val="26"/>
          <w:highlight w:val="green"/>
        </w:rPr>
        <w:t>expect</w:t>
      </w:r>
      <w:r w:rsidRPr="00CC217E">
        <w:rPr>
          <w:sz w:val="14"/>
          <w:szCs w:val="26"/>
        </w:rPr>
        <w:t xml:space="preserve"> ourselves </w:t>
      </w:r>
      <w:r w:rsidRPr="00CC217E">
        <w:rPr>
          <w:rStyle w:val="StyleUnderline"/>
          <w:szCs w:val="26"/>
          <w:highlight w:val="green"/>
        </w:rPr>
        <w:t>to progress, morally</w:t>
      </w:r>
      <w:r w:rsidRPr="00CC217E">
        <w:rPr>
          <w:sz w:val="14"/>
          <w:szCs w:val="26"/>
        </w:rPr>
        <w:t xml:space="preserve">, over the next few centuries, </w:t>
      </w:r>
      <w:r w:rsidRPr="00CC217E">
        <w:rPr>
          <w:rStyle w:val="StyleUnderline"/>
          <w:szCs w:val="26"/>
          <w:highlight w:val="green"/>
        </w:rPr>
        <w:t xml:space="preserve">as </w:t>
      </w:r>
      <w:r w:rsidRPr="00CC217E">
        <w:rPr>
          <w:rStyle w:val="StyleUnderline"/>
          <w:szCs w:val="26"/>
        </w:rPr>
        <w:t>we have</w:t>
      </w:r>
      <w:r w:rsidRPr="00CC217E">
        <w:rPr>
          <w:sz w:val="14"/>
          <w:szCs w:val="26"/>
        </w:rPr>
        <w:t xml:space="preserve"> progressed </w:t>
      </w:r>
      <w:r w:rsidRPr="00CC217E">
        <w:rPr>
          <w:rStyle w:val="StyleUnderline"/>
          <w:szCs w:val="26"/>
          <w:highlight w:val="green"/>
        </w:rPr>
        <w:t>in the past</w:t>
      </w:r>
      <w:r w:rsidRPr="00CC217E">
        <w:rPr>
          <w:rStyle w:val="StyleUnderline"/>
          <w:szCs w:val="26"/>
        </w:rPr>
        <w:t>.</w:t>
      </w:r>
      <w:r w:rsidRPr="00CC217E">
        <w:rPr>
          <w:sz w:val="14"/>
          <w:szCs w:val="26"/>
        </w:rPr>
        <w:t xml:space="preserve"> So we should expect that </w:t>
      </w:r>
      <w:r w:rsidRPr="00CC217E">
        <w:rPr>
          <w:rStyle w:val="StyleUnderline"/>
          <w:szCs w:val="26"/>
          <w:highlight w:val="green"/>
        </w:rPr>
        <w:t xml:space="preserve">in </w:t>
      </w:r>
      <w:r w:rsidRPr="00CC217E">
        <w:rPr>
          <w:rStyle w:val="StyleUnderline"/>
          <w:szCs w:val="26"/>
        </w:rPr>
        <w:t xml:space="preserve">a few centuries’ </w:t>
      </w:r>
      <w:r w:rsidRPr="00CC217E">
        <w:rPr>
          <w:rStyle w:val="StyleUnderline"/>
          <w:szCs w:val="26"/>
          <w:highlight w:val="green"/>
        </w:rPr>
        <w:t>time we will have better evidence about how to evaluate</w:t>
      </w:r>
      <w:r w:rsidRPr="00CC217E">
        <w:rPr>
          <w:sz w:val="14"/>
          <w:szCs w:val="26"/>
        </w:rPr>
        <w:t xml:space="preserve"> human </w:t>
      </w:r>
      <w:r w:rsidRPr="00CC217E">
        <w:rPr>
          <w:rStyle w:val="StyleUnderline"/>
          <w:szCs w:val="26"/>
          <w:highlight w:val="green"/>
        </w:rPr>
        <w:t>extinction</w:t>
      </w:r>
      <w:r w:rsidRPr="00CC217E">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C217E">
        <w:rPr>
          <w:rStyle w:val="StyleUnderline"/>
          <w:szCs w:val="26"/>
        </w:rPr>
        <w:t>Suppose that we have</w:t>
      </w:r>
      <w:r w:rsidRPr="00CC217E">
        <w:rPr>
          <w:sz w:val="14"/>
          <w:szCs w:val="26"/>
        </w:rPr>
        <w:t xml:space="preserve"> 0.8 credence that it is a bad thing to produce new people, and </w:t>
      </w:r>
      <w:r w:rsidRPr="00CC217E">
        <w:rPr>
          <w:rStyle w:val="StyleUnderline"/>
          <w:szCs w:val="26"/>
        </w:rPr>
        <w:t>0.2</w:t>
      </w:r>
      <w:r w:rsidRPr="00CC217E">
        <w:rPr>
          <w:sz w:val="14"/>
          <w:szCs w:val="26"/>
        </w:rPr>
        <w:t xml:space="preserve"> </w:t>
      </w:r>
      <w:r w:rsidRPr="00CC217E">
        <w:rPr>
          <w:rStyle w:val="StyleUnderline"/>
          <w:szCs w:val="26"/>
        </w:rPr>
        <w:t>certain that it’s a good thing to produce new people</w:t>
      </w:r>
      <w:r w:rsidRPr="00CC217E">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C217E">
        <w:rPr>
          <w:rStyle w:val="StyleUnderline"/>
          <w:szCs w:val="26"/>
        </w:rPr>
        <w:t xml:space="preserve"> </w:t>
      </w:r>
      <w:r w:rsidRPr="00CC217E">
        <w:rPr>
          <w:rStyle w:val="StyleUnderline"/>
          <w:szCs w:val="26"/>
          <w:highlight w:val="green"/>
        </w:rPr>
        <w:t>if we</w:t>
      </w:r>
      <w:r w:rsidRPr="00CC217E">
        <w:rPr>
          <w:rStyle w:val="StyleUnderline"/>
          <w:szCs w:val="26"/>
        </w:rPr>
        <w:t xml:space="preserve"> </w:t>
      </w:r>
      <w:r w:rsidRPr="00CC217E">
        <w:rPr>
          <w:sz w:val="14"/>
          <w:szCs w:val="26"/>
        </w:rPr>
        <w:t>let the human race continue and</w:t>
      </w:r>
      <w:r w:rsidRPr="00CC217E">
        <w:rPr>
          <w:rStyle w:val="StyleUnderline"/>
          <w:szCs w:val="26"/>
        </w:rPr>
        <w:t xml:space="preserve"> </w:t>
      </w:r>
      <w:r w:rsidRPr="00CC217E">
        <w:rPr>
          <w:rStyle w:val="StyleUnderline"/>
          <w:szCs w:val="26"/>
          <w:highlight w:val="green"/>
        </w:rPr>
        <w:t>did research</w:t>
      </w:r>
      <w:r w:rsidRPr="00CC217E">
        <w:rPr>
          <w:rStyle w:val="StyleUnderline"/>
          <w:szCs w:val="26"/>
        </w:rPr>
        <w:t xml:space="preserve"> for 300 years, </w:t>
      </w:r>
      <w:r w:rsidRPr="00CC217E">
        <w:rPr>
          <w:rStyle w:val="StyleUnderline"/>
          <w:szCs w:val="26"/>
          <w:highlight w:val="green"/>
        </w:rPr>
        <w:t xml:space="preserve">we would know for certain whether or not </w:t>
      </w:r>
      <w:r w:rsidRPr="00CC217E">
        <w:rPr>
          <w:rStyle w:val="StyleUnderline"/>
          <w:szCs w:val="26"/>
        </w:rPr>
        <w:t xml:space="preserve">additional </w:t>
      </w:r>
      <w:r w:rsidRPr="00CC217E">
        <w:rPr>
          <w:rStyle w:val="StyleUnderline"/>
          <w:szCs w:val="26"/>
          <w:highlight w:val="green"/>
        </w:rPr>
        <w:t>people</w:t>
      </w:r>
      <w:r w:rsidRPr="00CC217E">
        <w:rPr>
          <w:rStyle w:val="StyleUnderline"/>
          <w:szCs w:val="26"/>
        </w:rPr>
        <w:t xml:space="preserve"> are of </w:t>
      </w:r>
      <w:r w:rsidRPr="00CC217E">
        <w:rPr>
          <w:rStyle w:val="StyleUnderline"/>
          <w:szCs w:val="26"/>
          <w:highlight w:val="green"/>
        </w:rPr>
        <w:t>positive</w:t>
      </w:r>
      <w:r w:rsidRPr="00CC217E">
        <w:rPr>
          <w:sz w:val="14"/>
          <w:szCs w:val="26"/>
        </w:rPr>
        <w:t xml:space="preserve"> or negative </w:t>
      </w:r>
      <w:r w:rsidRPr="00CC217E">
        <w:rPr>
          <w:rStyle w:val="StyleUnderline"/>
          <w:szCs w:val="26"/>
        </w:rPr>
        <w:t>value</w:t>
      </w:r>
      <w:r w:rsidRPr="00CC217E">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C217E">
        <w:rPr>
          <w:rStyle w:val="StyleUnderline"/>
          <w:szCs w:val="26"/>
        </w:rPr>
        <w:t>there’s</w:t>
      </w:r>
      <w:r w:rsidRPr="00CC217E">
        <w:rPr>
          <w:sz w:val="14"/>
          <w:szCs w:val="26"/>
        </w:rPr>
        <w:t xml:space="preserve"> also </w:t>
      </w:r>
      <w:r w:rsidRPr="00CC217E">
        <w:rPr>
          <w:rStyle w:val="StyleUnderline"/>
          <w:szCs w:val="26"/>
        </w:rPr>
        <w:t>a 20% chance of a gain of 2×(10^14),</w:t>
      </w:r>
      <w:r w:rsidRPr="00CC217E">
        <w:rPr>
          <w:sz w:val="14"/>
          <w:szCs w:val="26"/>
        </w:rPr>
        <w:t xml:space="preserve"> </w:t>
      </w:r>
      <w:r w:rsidRPr="00CC217E">
        <w:rPr>
          <w:rStyle w:val="StyleUnderline"/>
          <w:szCs w:val="26"/>
        </w:rPr>
        <w:t>the expected value of which is 4×(10^13).</w:t>
      </w:r>
      <w:r w:rsidRPr="00CC217E">
        <w:rPr>
          <w:sz w:val="14"/>
          <w:szCs w:val="26"/>
        </w:rPr>
        <w:t xml:space="preserve"> That is, </w:t>
      </w:r>
      <w:r w:rsidRPr="00CC217E">
        <w:rPr>
          <w:rStyle w:val="StyleUnderline"/>
          <w:szCs w:val="26"/>
        </w:rPr>
        <w:t xml:space="preserve">in expected value terms, </w:t>
      </w:r>
      <w:r w:rsidRPr="00CC217E">
        <w:rPr>
          <w:rStyle w:val="StyleUnderline"/>
          <w:szCs w:val="26"/>
          <w:highlight w:val="green"/>
        </w:rPr>
        <w:t>the cost of waiting</w:t>
      </w:r>
      <w:r w:rsidRPr="00CC217E">
        <w:rPr>
          <w:rStyle w:val="StyleUnderline"/>
          <w:szCs w:val="26"/>
        </w:rPr>
        <w:t xml:space="preserve"> </w:t>
      </w:r>
      <w:r w:rsidRPr="00CC217E">
        <w:rPr>
          <w:sz w:val="14"/>
          <w:szCs w:val="26"/>
        </w:rPr>
        <w:t>for a few hundred years</w:t>
      </w:r>
      <w:r w:rsidRPr="00CC217E">
        <w:rPr>
          <w:rStyle w:val="StyleUnderline"/>
          <w:szCs w:val="26"/>
        </w:rPr>
        <w:t xml:space="preserve"> </w:t>
      </w:r>
      <w:r w:rsidRPr="00CC217E">
        <w:rPr>
          <w:rStyle w:val="StyleUnderline"/>
          <w:szCs w:val="26"/>
          <w:highlight w:val="green"/>
        </w:rPr>
        <w:t xml:space="preserve">is </w:t>
      </w:r>
      <w:r w:rsidRPr="00CC217E">
        <w:rPr>
          <w:rStyle w:val="StyleUnderline"/>
          <w:szCs w:val="26"/>
        </w:rPr>
        <w:t xml:space="preserve">vanishingly </w:t>
      </w:r>
      <w:r w:rsidRPr="00CC217E">
        <w:rPr>
          <w:rStyle w:val="StyleUnderline"/>
          <w:szCs w:val="26"/>
          <w:highlight w:val="green"/>
        </w:rPr>
        <w:t>small compared with</w:t>
      </w:r>
      <w:r w:rsidRPr="00CC217E">
        <w:rPr>
          <w:rStyle w:val="StyleUnderline"/>
          <w:szCs w:val="26"/>
        </w:rPr>
        <w:t xml:space="preserve"> </w:t>
      </w:r>
      <w:r w:rsidRPr="00CC217E">
        <w:rPr>
          <w:sz w:val="14"/>
          <w:szCs w:val="26"/>
        </w:rPr>
        <w:t>the benefit of</w:t>
      </w:r>
      <w:r w:rsidRPr="00CC217E">
        <w:rPr>
          <w:rStyle w:val="StyleUnderline"/>
          <w:szCs w:val="26"/>
        </w:rPr>
        <w:t xml:space="preserve"> </w:t>
      </w:r>
      <w:r w:rsidRPr="00CC217E">
        <w:rPr>
          <w:rStyle w:val="StyleUnderline"/>
          <w:szCs w:val="26"/>
          <w:highlight w:val="green"/>
        </w:rPr>
        <w:t xml:space="preserve">keeping </w:t>
      </w:r>
      <w:r w:rsidRPr="00CC217E">
        <w:rPr>
          <w:rStyle w:val="StyleUnderline"/>
          <w:szCs w:val="26"/>
        </w:rPr>
        <w:t xml:space="preserve">one’s </w:t>
      </w:r>
      <w:r w:rsidRPr="00CC217E">
        <w:rPr>
          <w:rStyle w:val="StyleUnderline"/>
          <w:szCs w:val="26"/>
          <w:highlight w:val="green"/>
        </w:rPr>
        <w:t>options open</w:t>
      </w:r>
      <w:r w:rsidRPr="00CC217E">
        <w:rPr>
          <w:rStyle w:val="StyleUnderline"/>
          <w:szCs w:val="26"/>
        </w:rPr>
        <w:t xml:space="preserve"> </w:t>
      </w:r>
      <w:r w:rsidRPr="00CC217E">
        <w:rPr>
          <w:sz w:val="14"/>
          <w:szCs w:val="26"/>
        </w:rPr>
        <w:t>while one gains new information.</w:t>
      </w:r>
    </w:p>
    <w:p w:rsidR="00BC740F" w:rsidRPr="00CC217E" w:rsidRDefault="00BC740F" w:rsidP="00BC740F">
      <w:pPr>
        <w:pStyle w:val="Heading4"/>
        <w:rPr>
          <w:bCs w:val="0"/>
        </w:rPr>
      </w:pPr>
      <w:r w:rsidRPr="00CC217E">
        <w:t xml:space="preserve">Impact calc – </w:t>
      </w:r>
    </w:p>
    <w:p w:rsidR="00BC740F" w:rsidRPr="00CC217E" w:rsidRDefault="00BC740F" w:rsidP="009A67D6">
      <w:pPr>
        <w:pStyle w:val="Heading4"/>
        <w:rPr>
          <w:bCs w:val="0"/>
        </w:rPr>
      </w:pPr>
      <w:r w:rsidRPr="00CC217E">
        <w:t xml:space="preserve">1] Extinction </w:t>
      </w:r>
      <w:r w:rsidRPr="00CC217E">
        <w:rPr>
          <w:u w:val="single"/>
        </w:rPr>
        <w:t>outweighs</w:t>
      </w:r>
      <w:r w:rsidRPr="00CC217E">
        <w:t xml:space="preserve">: A] </w:t>
      </w:r>
      <w:r w:rsidRPr="00CC217E">
        <w:rPr>
          <w:u w:val="single"/>
        </w:rPr>
        <w:t>Reversibility</w:t>
      </w:r>
      <w:r w:rsidRPr="00CC217E">
        <w:t xml:space="preserve">- it forecloses the aff because we can’t improve society if we are all dead B] </w:t>
      </w:r>
      <w:r w:rsidRPr="00CC217E">
        <w:rPr>
          <w:u w:val="single"/>
        </w:rPr>
        <w:t>Structural violence</w:t>
      </w:r>
      <w:r w:rsidRPr="00CC217E">
        <w:t xml:space="preserve">- death causes suffering because people can’t get access to resources and basic necessities C] </w:t>
      </w:r>
      <w:r w:rsidRPr="00CC217E">
        <w:rPr>
          <w:u w:val="single"/>
        </w:rPr>
        <w:t>Objectivity</w:t>
      </w:r>
      <w:r w:rsidRPr="00CC217E">
        <w:t xml:space="preserve">- body count is the most objective way to calculate impacts because comparing suffering is unethical D] </w:t>
      </w:r>
      <w:r w:rsidRPr="00CC217E">
        <w:rPr>
          <w:u w:val="single"/>
        </w:rPr>
        <w:t>Uncertainty</w:t>
      </w:r>
      <w:r w:rsidRPr="00CC217E">
        <w:t>- if we’re unsure about which interpretation of the world is true, we should preserve the world to keep debating about it</w:t>
      </w:r>
    </w:p>
    <w:p w:rsidR="00EA4AD1" w:rsidRPr="00CC217E" w:rsidRDefault="00EA4AD1" w:rsidP="009A67D6">
      <w:pPr>
        <w:pStyle w:val="Heading3"/>
        <w:jc w:val="left"/>
      </w:pPr>
    </w:p>
    <w:p w:rsidR="009A67D6" w:rsidRPr="00CC217E" w:rsidRDefault="009A67D6" w:rsidP="009A67D6">
      <w:pPr>
        <w:pStyle w:val="Heading3"/>
        <w:rPr>
          <w:rFonts w:asciiTheme="majorHAnsi" w:hAnsiTheme="majorHAnsi" w:cstheme="majorHAnsi"/>
        </w:rPr>
      </w:pPr>
      <w:r w:rsidRPr="00CC217E">
        <w:rPr>
          <w:rFonts w:asciiTheme="majorHAnsi" w:hAnsiTheme="majorHAnsi" w:cstheme="majorHAnsi"/>
        </w:rPr>
        <w:t xml:space="preserve">2- </w:t>
      </w:r>
      <w:r w:rsidRPr="00CC217E">
        <w:rPr>
          <w:rFonts w:asciiTheme="majorHAnsi" w:hAnsiTheme="majorHAnsi" w:cstheme="majorHAnsi"/>
        </w:rPr>
        <w:t>Mining DA</w:t>
      </w:r>
    </w:p>
    <w:p w:rsidR="009A67D6" w:rsidRPr="00CC217E" w:rsidRDefault="009A67D6" w:rsidP="009A67D6">
      <w:pPr>
        <w:pStyle w:val="Heading4"/>
        <w:rPr>
          <w:rFonts w:asciiTheme="majorHAnsi" w:hAnsiTheme="majorHAnsi" w:cstheme="majorHAnsi"/>
          <w:bCs w:val="0"/>
        </w:rPr>
      </w:pPr>
      <w:r w:rsidRPr="00CC217E">
        <w:rPr>
          <w:rFonts w:asciiTheme="majorHAnsi" w:hAnsiTheme="majorHAnsi" w:cstheme="majorHAnsi"/>
        </w:rPr>
        <w:t xml:space="preserve">Mining is happening </w:t>
      </w:r>
      <w:r w:rsidRPr="00CC217E">
        <w:rPr>
          <w:rFonts w:asciiTheme="majorHAnsi" w:hAnsiTheme="majorHAnsi" w:cstheme="majorHAnsi"/>
          <w:u w:val="single"/>
        </w:rPr>
        <w:t>now</w:t>
      </w:r>
    </w:p>
    <w:p w:rsidR="009A67D6" w:rsidRPr="00CC217E" w:rsidRDefault="009A67D6" w:rsidP="009A67D6">
      <w:pPr>
        <w:rPr>
          <w:rFonts w:asciiTheme="majorHAnsi" w:hAnsiTheme="majorHAnsi" w:cstheme="majorHAnsi"/>
        </w:rPr>
      </w:pPr>
      <w:r w:rsidRPr="00CC217E">
        <w:rPr>
          <w:rStyle w:val="Style13ptBold"/>
          <w:rFonts w:asciiTheme="majorHAnsi" w:hAnsiTheme="majorHAnsi" w:cstheme="majorHAnsi"/>
        </w:rPr>
        <w:t>Gilbert 4-26</w:t>
      </w:r>
      <w:r w:rsidRPr="00CC217E">
        <w:rPr>
          <w:rFonts w:asciiTheme="majorHAnsi" w:hAnsiTheme="majorHAnsi" w:cstheme="majorHAnsi"/>
        </w:rPr>
        <w:t xml:space="preserve"> [Alex Gilbert is a complex systems researcher and a PhD student in space resources at the Colorado School of Mines. Milken Institute, “Mining in Space Is Coming”; </w:t>
      </w:r>
      <w:hyperlink r:id="rId9" w:history="1">
        <w:r w:rsidRPr="00CC217E">
          <w:rPr>
            <w:rStyle w:val="Hyperlink"/>
            <w:rFonts w:asciiTheme="majorHAnsi" w:hAnsiTheme="majorHAnsi" w:cstheme="majorHAnsi"/>
          </w:rPr>
          <w:t>https://www.milkenreview.org/articles/mining-in-space-is-coming</w:t>
        </w:r>
      </w:hyperlink>
      <w:r w:rsidRPr="00CC217E">
        <w:rPr>
          <w:rFonts w:asciiTheme="majorHAnsi" w:hAnsiTheme="majorHAnsi" w:cstheme="majorHAnsi"/>
        </w:rPr>
        <w:t>] kelvin / rct LH</w:t>
      </w:r>
    </w:p>
    <w:p w:rsidR="009A67D6" w:rsidRPr="00CC217E" w:rsidRDefault="009A67D6" w:rsidP="009A67D6">
      <w:pPr>
        <w:rPr>
          <w:rStyle w:val="Emphasis"/>
          <w:rFonts w:asciiTheme="majorHAnsi" w:hAnsiTheme="majorHAnsi" w:cstheme="majorHAnsi"/>
          <w:b w:val="0"/>
        </w:rPr>
      </w:pPr>
      <w:r w:rsidRPr="00CC217E">
        <w:rPr>
          <w:rStyle w:val="Emphasis"/>
          <w:rFonts w:asciiTheme="majorHAnsi" w:hAnsiTheme="majorHAnsi" w:cstheme="majorHAnsi"/>
          <w:highlight w:val="green"/>
        </w:rPr>
        <w:t>Space exploration is back</w:t>
      </w:r>
      <w:r w:rsidRPr="00CC217E">
        <w:rPr>
          <w:rStyle w:val="Emphasis"/>
          <w:rFonts w:asciiTheme="majorHAnsi" w:hAnsiTheme="majorHAnsi" w:cstheme="majorHAnsi"/>
        </w:rPr>
        <w:t>.</w:t>
      </w:r>
      <w:r w:rsidRPr="00CC217E">
        <w:rPr>
          <w:rStyle w:val="StyleUnderline"/>
          <w:rFonts w:asciiTheme="majorHAnsi" w:hAnsiTheme="majorHAnsi" w:cstheme="majorHAnsi"/>
        </w:rPr>
        <w:t xml:space="preserve"> after decades of disappointment, a combination of better technology, falling costs and a rush of competitive energy from the private sector has put space travel </w:t>
      </w:r>
      <w:r w:rsidRPr="00CC217E">
        <w:rPr>
          <w:rStyle w:val="StyleUnderline"/>
          <w:rFonts w:asciiTheme="majorHAnsi" w:hAnsiTheme="majorHAnsi" w:cstheme="majorHAnsi"/>
          <w:b/>
          <w:highlight w:val="green"/>
        </w:rPr>
        <w:t>front and center</w:t>
      </w:r>
      <w:r w:rsidRPr="00CC217E">
        <w:rPr>
          <w:rStyle w:val="StyleUnderline"/>
          <w:rFonts w:asciiTheme="majorHAnsi" w:hAnsiTheme="majorHAnsi" w:cstheme="majorHAnsi"/>
        </w:rPr>
        <w:t>.</w:t>
      </w:r>
      <w:r w:rsidRPr="00CC217E">
        <w:rPr>
          <w:rFonts w:asciiTheme="majorHAnsi" w:hAnsiTheme="majorHAnsi" w:cstheme="majorHAnsi"/>
          <w:sz w:val="16"/>
        </w:rPr>
        <w:t xml:space="preserve"> indeed, many analysts (even some with their feet on the ground) believe </w:t>
      </w:r>
      <w:r w:rsidRPr="00CC217E">
        <w:rPr>
          <w:rStyle w:val="Emphasis"/>
          <w:rFonts w:asciiTheme="majorHAnsi" w:hAnsiTheme="majorHAnsi" w:cstheme="majorHAnsi"/>
        </w:rPr>
        <w:t xml:space="preserve">that </w:t>
      </w:r>
      <w:r w:rsidRPr="00CC217E">
        <w:rPr>
          <w:rStyle w:val="Emphasis"/>
          <w:rFonts w:asciiTheme="majorHAnsi" w:hAnsiTheme="majorHAnsi" w:cstheme="majorHAnsi"/>
          <w:highlight w:val="green"/>
        </w:rPr>
        <w:t>commercial developments in</w:t>
      </w:r>
      <w:r w:rsidRPr="00CC217E">
        <w:rPr>
          <w:rStyle w:val="Emphasis"/>
          <w:rFonts w:asciiTheme="majorHAnsi" w:hAnsiTheme="majorHAnsi" w:cstheme="majorHAnsi"/>
        </w:rPr>
        <w:t xml:space="preserve"> the </w:t>
      </w:r>
      <w:r w:rsidRPr="00CC217E">
        <w:rPr>
          <w:rStyle w:val="Emphasis"/>
          <w:rFonts w:asciiTheme="majorHAnsi" w:hAnsiTheme="majorHAnsi" w:cstheme="majorHAnsi"/>
          <w:highlight w:val="green"/>
        </w:rPr>
        <w:t>space</w:t>
      </w:r>
      <w:r w:rsidRPr="00CC217E">
        <w:rPr>
          <w:rStyle w:val="Emphasis"/>
          <w:rFonts w:asciiTheme="majorHAnsi" w:hAnsiTheme="majorHAnsi" w:cstheme="majorHAnsi"/>
        </w:rPr>
        <w:t xml:space="preserve"> industry </w:t>
      </w:r>
      <w:r w:rsidRPr="00CC217E">
        <w:rPr>
          <w:rStyle w:val="Emphasis"/>
          <w:rFonts w:asciiTheme="majorHAnsi" w:hAnsiTheme="majorHAnsi" w:cstheme="majorHAnsi"/>
          <w:highlight w:val="green"/>
        </w:rPr>
        <w:t>may be</w:t>
      </w:r>
      <w:r w:rsidRPr="00CC217E">
        <w:rPr>
          <w:rStyle w:val="Emphasis"/>
          <w:rFonts w:asciiTheme="majorHAnsi" w:hAnsiTheme="majorHAnsi" w:cstheme="majorHAnsi"/>
        </w:rPr>
        <w:t xml:space="preserve"> on the cusp of </w:t>
      </w:r>
      <w:r w:rsidRPr="00CC217E">
        <w:rPr>
          <w:rStyle w:val="Emphasis"/>
          <w:rFonts w:asciiTheme="majorHAnsi" w:hAnsiTheme="majorHAnsi" w:cstheme="majorHAnsi"/>
          <w:highlight w:val="green"/>
        </w:rPr>
        <w:t>starting the largest resource rush in history: mining on the Moon</w:t>
      </w:r>
      <w:r w:rsidRPr="00CC217E">
        <w:rPr>
          <w:rStyle w:val="Emphasis"/>
          <w:rFonts w:asciiTheme="majorHAnsi" w:hAnsiTheme="majorHAnsi" w:cstheme="majorHAnsi"/>
        </w:rPr>
        <w:t xml:space="preserve">, Mars </w:t>
      </w:r>
      <w:r w:rsidRPr="00CC217E">
        <w:rPr>
          <w:rStyle w:val="Emphasis"/>
          <w:rFonts w:asciiTheme="majorHAnsi" w:hAnsiTheme="majorHAnsi" w:cstheme="majorHAnsi"/>
          <w:highlight w:val="green"/>
        </w:rPr>
        <w:t>and asteroids.</w:t>
      </w:r>
    </w:p>
    <w:p w:rsidR="009A67D6" w:rsidRPr="00CC217E" w:rsidRDefault="009A67D6" w:rsidP="009A67D6">
      <w:pPr>
        <w:rPr>
          <w:rFonts w:asciiTheme="majorHAnsi" w:hAnsiTheme="majorHAnsi" w:cstheme="majorHAnsi"/>
          <w:sz w:val="16"/>
        </w:rPr>
      </w:pPr>
      <w:r w:rsidRPr="00CC217E">
        <w:rPr>
          <w:rFonts w:asciiTheme="majorHAnsi" w:hAnsiTheme="majorHAnsi" w:cstheme="majorHAnsi"/>
          <w:sz w:val="16"/>
        </w:rPr>
        <w:t xml:space="preserve">While this may sound fantastical, </w:t>
      </w:r>
      <w:r w:rsidRPr="00CC217E">
        <w:rPr>
          <w:rStyle w:val="Emphasis"/>
          <w:rFonts w:asciiTheme="majorHAnsi" w:hAnsiTheme="majorHAnsi" w:cstheme="majorHAnsi"/>
        </w:rPr>
        <w:t>some</w:t>
      </w:r>
      <w:r w:rsidRPr="00CC217E">
        <w:rPr>
          <w:rStyle w:val="StyleUnderline"/>
          <w:rFonts w:asciiTheme="majorHAnsi" w:hAnsiTheme="majorHAnsi" w:cstheme="majorHAnsi"/>
        </w:rPr>
        <w:t xml:space="preserve"> baby </w:t>
      </w:r>
      <w:r w:rsidRPr="00CC217E">
        <w:rPr>
          <w:rStyle w:val="Emphasis"/>
          <w:rFonts w:asciiTheme="majorHAnsi" w:hAnsiTheme="majorHAnsi" w:cstheme="majorHAnsi"/>
        </w:rPr>
        <w:t>steps</w:t>
      </w:r>
      <w:r w:rsidRPr="00CC217E">
        <w:rPr>
          <w:rStyle w:val="StyleUnderline"/>
          <w:rFonts w:asciiTheme="majorHAnsi" w:hAnsiTheme="majorHAnsi" w:cstheme="majorHAnsi"/>
        </w:rPr>
        <w:t xml:space="preserve"> toward the goal </w:t>
      </w:r>
      <w:r w:rsidRPr="00CC217E">
        <w:rPr>
          <w:rStyle w:val="Emphasis"/>
          <w:rFonts w:asciiTheme="majorHAnsi" w:hAnsiTheme="majorHAnsi" w:cstheme="majorHAnsi"/>
        </w:rPr>
        <w:t>have already been taken</w:t>
      </w:r>
      <w:r w:rsidRPr="00CC217E">
        <w:rPr>
          <w:rFonts w:asciiTheme="majorHAnsi" w:hAnsiTheme="majorHAnsi" w:cstheme="majorHAnsi"/>
          <w:sz w:val="16"/>
        </w:rPr>
        <w:t xml:space="preserve">. </w:t>
      </w:r>
      <w:r w:rsidRPr="00CC217E">
        <w:rPr>
          <w:rStyle w:val="StyleUnderline"/>
          <w:rFonts w:asciiTheme="majorHAnsi" w:hAnsiTheme="majorHAnsi" w:cstheme="majorHAnsi"/>
        </w:rPr>
        <w:t xml:space="preserve">Last year, </w:t>
      </w:r>
      <w:r w:rsidRPr="00CC217E">
        <w:rPr>
          <w:rStyle w:val="Emphasis"/>
          <w:rFonts w:asciiTheme="majorHAnsi" w:hAnsiTheme="majorHAnsi" w:cstheme="majorHAnsi"/>
          <w:highlight w:val="green"/>
        </w:rPr>
        <w:t xml:space="preserve">NASA awarded contracts to four companies </w:t>
      </w:r>
      <w:r w:rsidRPr="00CC217E">
        <w:rPr>
          <w:rStyle w:val="StyleUnderline"/>
          <w:rFonts w:asciiTheme="majorHAnsi" w:hAnsiTheme="majorHAnsi" w:cstheme="majorHAnsi"/>
          <w:highlight w:val="green"/>
        </w:rPr>
        <w:t>to extract</w:t>
      </w:r>
      <w:r w:rsidRPr="00CC217E">
        <w:rPr>
          <w:rStyle w:val="StyleUnderline"/>
          <w:rFonts w:asciiTheme="majorHAnsi" w:hAnsiTheme="majorHAnsi" w:cstheme="majorHAnsi"/>
        </w:rPr>
        <w:t xml:space="preserve"> small amounts of </w:t>
      </w:r>
      <w:r w:rsidRPr="00CC217E">
        <w:rPr>
          <w:rStyle w:val="StyleUnderline"/>
          <w:rFonts w:asciiTheme="majorHAnsi" w:hAnsiTheme="majorHAnsi" w:cstheme="majorHAnsi"/>
          <w:highlight w:val="green"/>
        </w:rPr>
        <w:t>lunar regolith by 2024</w:t>
      </w:r>
      <w:r w:rsidRPr="00CC217E">
        <w:rPr>
          <w:rStyle w:val="StyleUnderline"/>
          <w:rFonts w:asciiTheme="majorHAnsi" w:hAnsiTheme="majorHAnsi" w:cstheme="majorHAnsi"/>
        </w:rPr>
        <w:t xml:space="preserve">, </w:t>
      </w:r>
      <w:r w:rsidRPr="00CC217E">
        <w:rPr>
          <w:rStyle w:val="Emphasis"/>
          <w:rFonts w:asciiTheme="majorHAnsi" w:hAnsiTheme="majorHAnsi" w:cstheme="majorHAnsi"/>
        </w:rPr>
        <w:t xml:space="preserve">effectively </w:t>
      </w:r>
      <w:r w:rsidRPr="00CC217E">
        <w:rPr>
          <w:rStyle w:val="Emphasis"/>
          <w:rFonts w:asciiTheme="majorHAnsi" w:hAnsiTheme="majorHAnsi" w:cstheme="majorHAnsi"/>
          <w:highlight w:val="green"/>
        </w:rPr>
        <w:t>beginning the era of commercial space mining</w:t>
      </w:r>
      <w:r w:rsidRPr="00CC217E">
        <w:rPr>
          <w:rStyle w:val="Emphasis"/>
          <w:rFonts w:asciiTheme="majorHAnsi" w:hAnsiTheme="majorHAnsi" w:cstheme="majorHAnsi"/>
        </w:rPr>
        <w:t>.</w:t>
      </w:r>
      <w:r w:rsidRPr="00CC217E">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rsidR="009A67D6" w:rsidRPr="00CC217E" w:rsidRDefault="009A67D6" w:rsidP="009A67D6">
      <w:pPr>
        <w:rPr>
          <w:rStyle w:val="StyleUnderline"/>
          <w:rFonts w:asciiTheme="majorHAnsi" w:hAnsiTheme="majorHAnsi" w:cstheme="majorHAnsi"/>
        </w:rPr>
      </w:pPr>
      <w:r w:rsidRPr="00CC217E">
        <w:rPr>
          <w:rFonts w:asciiTheme="majorHAnsi" w:hAnsiTheme="majorHAnsi" w:cstheme="majorHAns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CC217E">
        <w:rPr>
          <w:rStyle w:val="Emphasis"/>
          <w:rFonts w:asciiTheme="majorHAnsi" w:hAnsiTheme="majorHAnsi" w:cstheme="majorHAnsi"/>
        </w:rPr>
        <w:t>However, as entrepreneurs look to harness the riches beyond the atmosphere, access to space resources remains tangled</w:t>
      </w:r>
      <w:r w:rsidRPr="00CC217E">
        <w:rPr>
          <w:rStyle w:val="StyleUnderline"/>
          <w:rFonts w:asciiTheme="majorHAnsi" w:hAnsiTheme="majorHAnsi" w:cstheme="majorHAnsi"/>
        </w:rPr>
        <w:t xml:space="preserve"> in the realities of economics and governance.</w:t>
      </w:r>
    </w:p>
    <w:p w:rsidR="009A67D6" w:rsidRPr="00CC217E" w:rsidRDefault="009A67D6" w:rsidP="009A67D6">
      <w:pPr>
        <w:rPr>
          <w:rStyle w:val="StyleUnderline"/>
          <w:rFonts w:asciiTheme="majorHAnsi" w:hAnsiTheme="majorHAnsi" w:cstheme="majorHAnsi"/>
        </w:rPr>
      </w:pPr>
      <w:r w:rsidRPr="00CC217E">
        <w:rPr>
          <w:rStyle w:val="StyleUnderline"/>
          <w:rFonts w:asciiTheme="majorHAnsi" w:hAnsiTheme="majorHAnsi" w:cstheme="majorHAnsi"/>
        </w:rPr>
        <w:t xml:space="preserve">Start with the fact that </w:t>
      </w:r>
      <w:r w:rsidRPr="00CC217E">
        <w:rPr>
          <w:rStyle w:val="Emphasis"/>
          <w:rFonts w:asciiTheme="majorHAnsi" w:hAnsiTheme="majorHAnsi" w:cstheme="majorHAnsi"/>
        </w:rPr>
        <w:t>space belongs to no country</w:t>
      </w:r>
      <w:r w:rsidRPr="00CC217E">
        <w:rPr>
          <w:rFonts w:asciiTheme="majorHAnsi" w:hAnsiTheme="majorHAnsi" w:cstheme="majorHAnsi"/>
          <w:sz w:val="16"/>
        </w:rPr>
        <w:t xml:space="preserve">, complicating traditional methods of resource allocation, property rights and trade. </w:t>
      </w:r>
      <w:r w:rsidRPr="00CC217E">
        <w:rPr>
          <w:rStyle w:val="Emphasis"/>
          <w:rFonts w:asciiTheme="majorHAnsi" w:hAnsiTheme="majorHAnsi" w:cstheme="majorHAnsi"/>
        </w:rPr>
        <w:t>With limited demand</w:t>
      </w:r>
      <w:r w:rsidRPr="00CC217E">
        <w:rPr>
          <w:rStyle w:val="StyleUnderline"/>
          <w:rFonts w:asciiTheme="majorHAnsi" w:hAnsiTheme="majorHAnsi" w:cstheme="majorHAnsi"/>
        </w:rPr>
        <w:t xml:space="preserve"> for materials in space itself and the need for huge amounts of energy to return materials to Earth, </w:t>
      </w:r>
      <w:r w:rsidRPr="00CC217E">
        <w:rPr>
          <w:rStyle w:val="Emphasis"/>
          <w:rFonts w:asciiTheme="majorHAnsi" w:hAnsiTheme="majorHAnsi" w:cstheme="majorHAnsi"/>
        </w:rPr>
        <w:t>creating a viable industry will turn on major advances in technology, finance and business models.</w:t>
      </w:r>
    </w:p>
    <w:p w:rsidR="009A67D6" w:rsidRPr="00CC217E" w:rsidRDefault="009A67D6" w:rsidP="009A67D6">
      <w:pPr>
        <w:rPr>
          <w:rStyle w:val="StyleUnderline"/>
          <w:rFonts w:asciiTheme="majorHAnsi" w:hAnsiTheme="majorHAnsi" w:cstheme="majorHAnsi"/>
        </w:rPr>
      </w:pPr>
      <w:r w:rsidRPr="00CC217E">
        <w:rPr>
          <w:rFonts w:asciiTheme="majorHAnsi" w:hAnsiTheme="majorHAnsi" w:cstheme="majorHAnsi"/>
          <w:sz w:val="14"/>
        </w:rPr>
        <w:t xml:space="preserve">That said, there’s no grass growing under potential pioneers’ feet. Potential economic, scientific and even security benefits underlie an emerging geopolitical competition to pursue space mining. </w:t>
      </w:r>
      <w:r w:rsidRPr="00CC217E">
        <w:rPr>
          <w:rStyle w:val="Emphasis"/>
          <w:rFonts w:asciiTheme="majorHAnsi" w:hAnsiTheme="majorHAnsi" w:cstheme="majorHAnsi"/>
          <w:highlight w:val="green"/>
        </w:rPr>
        <w:t>The U</w:t>
      </w:r>
      <w:r w:rsidRPr="00CC217E">
        <w:rPr>
          <w:rStyle w:val="Emphasis"/>
          <w:rFonts w:asciiTheme="majorHAnsi" w:hAnsiTheme="majorHAnsi" w:cstheme="majorHAnsi"/>
        </w:rPr>
        <w:t xml:space="preserve">nited </w:t>
      </w:r>
      <w:r w:rsidRPr="00CC217E">
        <w:rPr>
          <w:rStyle w:val="Emphasis"/>
          <w:rFonts w:asciiTheme="majorHAnsi" w:hAnsiTheme="majorHAnsi" w:cstheme="majorHAnsi"/>
          <w:highlight w:val="green"/>
        </w:rPr>
        <w:t>S</w:t>
      </w:r>
      <w:r w:rsidRPr="00CC217E">
        <w:rPr>
          <w:rStyle w:val="Emphasis"/>
          <w:rFonts w:asciiTheme="majorHAnsi" w:hAnsiTheme="majorHAnsi" w:cstheme="majorHAnsi"/>
        </w:rPr>
        <w:t xml:space="preserve">tates </w:t>
      </w:r>
      <w:r w:rsidRPr="00CC217E">
        <w:rPr>
          <w:rStyle w:val="Emphasis"/>
          <w:rFonts w:asciiTheme="majorHAnsi" w:hAnsiTheme="majorHAnsi" w:cstheme="majorHAnsi"/>
          <w:highlight w:val="green"/>
        </w:rPr>
        <w:t>is rapidly emerging as a</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sz w:val="14"/>
          <w:szCs w:val="16"/>
        </w:rPr>
        <w:t>front-runner</w:t>
      </w:r>
      <w:r w:rsidRPr="00CC217E">
        <w:rPr>
          <w:rFonts w:asciiTheme="majorHAnsi" w:hAnsiTheme="majorHAnsi" w:cstheme="majorHAnsi"/>
          <w:sz w:val="14"/>
        </w:rPr>
        <w:t>, in part due to its ambitious Artemis Program to lead a multinational consortium back to the Moon. But it is also a</w:t>
      </w:r>
      <w:r w:rsidRPr="00CC217E">
        <w:rPr>
          <w:rStyle w:val="StyleUnderline"/>
          <w:rFonts w:asciiTheme="majorHAnsi" w:hAnsiTheme="majorHAnsi" w:cstheme="majorHAnsi"/>
        </w:rPr>
        <w:t xml:space="preserve"> </w:t>
      </w:r>
      <w:r w:rsidRPr="00CC217E">
        <w:rPr>
          <w:rStyle w:val="Emphasis"/>
          <w:rFonts w:asciiTheme="majorHAnsi" w:hAnsiTheme="majorHAnsi" w:cstheme="majorHAnsi"/>
          <w:highlight w:val="green"/>
        </w:rPr>
        <w:t xml:space="preserve">leader </w:t>
      </w:r>
      <w:r w:rsidRPr="00CC217E">
        <w:rPr>
          <w:rStyle w:val="StyleUnderline"/>
          <w:rFonts w:asciiTheme="majorHAnsi" w:hAnsiTheme="majorHAnsi" w:cstheme="majorHAnsi"/>
        </w:rPr>
        <w:t xml:space="preserve">in creating a legal infrastructure for mineral exploitation. The United States has </w:t>
      </w:r>
      <w:r w:rsidRPr="00CC217E">
        <w:rPr>
          <w:rStyle w:val="Emphasis"/>
          <w:rFonts w:asciiTheme="majorHAnsi" w:hAnsiTheme="majorHAnsi" w:cstheme="majorHAnsi"/>
        </w:rPr>
        <w:t xml:space="preserve">adopted the world’s first space resources law, </w:t>
      </w:r>
      <w:r w:rsidRPr="00CC217E">
        <w:rPr>
          <w:rStyle w:val="Emphasis"/>
          <w:rFonts w:asciiTheme="majorHAnsi" w:hAnsiTheme="majorHAnsi" w:cstheme="majorHAnsi"/>
          <w:highlight w:val="green"/>
        </w:rPr>
        <w:t>recognizing</w:t>
      </w:r>
      <w:r w:rsidRPr="00CC217E">
        <w:rPr>
          <w:rStyle w:val="Emphasis"/>
          <w:rFonts w:asciiTheme="majorHAnsi" w:hAnsiTheme="majorHAnsi" w:cstheme="majorHAnsi"/>
        </w:rPr>
        <w:t xml:space="preserve"> the property </w:t>
      </w:r>
      <w:r w:rsidRPr="00CC217E">
        <w:rPr>
          <w:rStyle w:val="Emphasis"/>
          <w:rFonts w:asciiTheme="majorHAnsi" w:hAnsiTheme="majorHAnsi" w:cstheme="majorHAnsi"/>
          <w:highlight w:val="green"/>
        </w:rPr>
        <w:t>rights of private companies</w:t>
      </w:r>
      <w:r w:rsidRPr="00CC217E">
        <w:rPr>
          <w:rStyle w:val="Emphasis"/>
          <w:rFonts w:asciiTheme="majorHAnsi" w:hAnsiTheme="majorHAnsi" w:cstheme="majorHAnsi"/>
        </w:rPr>
        <w:t xml:space="preserve"> and individuals</w:t>
      </w:r>
      <w:r w:rsidRPr="00CC217E">
        <w:rPr>
          <w:rStyle w:val="StyleUnderline"/>
          <w:rFonts w:asciiTheme="majorHAnsi" w:hAnsiTheme="majorHAnsi" w:cstheme="majorHAnsi"/>
        </w:rPr>
        <w:t xml:space="preserve"> to materials gathered in space.</w:t>
      </w:r>
    </w:p>
    <w:p w:rsidR="009A67D6" w:rsidRPr="00CC217E" w:rsidRDefault="009A67D6" w:rsidP="009A67D6">
      <w:pPr>
        <w:rPr>
          <w:rStyle w:val="Emphasis"/>
          <w:rFonts w:asciiTheme="majorHAnsi" w:hAnsiTheme="majorHAnsi" w:cstheme="majorHAnsi"/>
        </w:rPr>
      </w:pPr>
      <w:r w:rsidRPr="00CC217E">
        <w:rPr>
          <w:rFonts w:asciiTheme="majorHAnsi" w:hAnsiTheme="majorHAnsi" w:cstheme="majorHAnsi"/>
          <w:sz w:val="16"/>
        </w:rPr>
        <w:t>However</w:t>
      </w:r>
      <w:r w:rsidRPr="00CC217E">
        <w:rPr>
          <w:rStyle w:val="StyleUnderline"/>
          <w:rFonts w:asciiTheme="majorHAnsi" w:hAnsiTheme="majorHAnsi" w:cstheme="majorHAnsi"/>
          <w:highlight w:val="green"/>
        </w:rPr>
        <w:t xml:space="preserve">, </w:t>
      </w:r>
      <w:r w:rsidRPr="00CC217E">
        <w:rPr>
          <w:rStyle w:val="Emphasis"/>
          <w:rFonts w:asciiTheme="majorHAnsi" w:hAnsiTheme="majorHAnsi" w:cstheme="majorHAnsi"/>
          <w:highlight w:val="green"/>
        </w:rPr>
        <w:t>the U</w:t>
      </w:r>
      <w:r w:rsidRPr="00CC217E">
        <w:rPr>
          <w:rStyle w:val="Emphasis"/>
          <w:rFonts w:asciiTheme="majorHAnsi" w:hAnsiTheme="majorHAnsi" w:cstheme="majorHAnsi"/>
        </w:rPr>
        <w:t xml:space="preserve">nited </w:t>
      </w:r>
      <w:r w:rsidRPr="00CC217E">
        <w:rPr>
          <w:rStyle w:val="Emphasis"/>
          <w:rFonts w:asciiTheme="majorHAnsi" w:hAnsiTheme="majorHAnsi" w:cstheme="majorHAnsi"/>
          <w:highlight w:val="green"/>
        </w:rPr>
        <w:t>S</w:t>
      </w:r>
      <w:r w:rsidRPr="00CC217E">
        <w:rPr>
          <w:rStyle w:val="Emphasis"/>
          <w:rFonts w:asciiTheme="majorHAnsi" w:hAnsiTheme="majorHAnsi" w:cstheme="majorHAnsi"/>
        </w:rPr>
        <w:t xml:space="preserve">tates </w:t>
      </w:r>
      <w:r w:rsidRPr="00CC217E">
        <w:rPr>
          <w:rStyle w:val="Emphasis"/>
          <w:rFonts w:asciiTheme="majorHAnsi" w:hAnsiTheme="majorHAnsi" w:cstheme="majorHAnsi"/>
          <w:highlight w:val="green"/>
        </w:rPr>
        <w:t>is hardly alone. Luxembourg</w:t>
      </w:r>
      <w:r w:rsidRPr="00CC217E">
        <w:rPr>
          <w:rStyle w:val="StyleUnderline"/>
          <w:rFonts w:asciiTheme="majorHAnsi" w:hAnsiTheme="majorHAnsi" w:cstheme="majorHAnsi"/>
        </w:rPr>
        <w:t xml:space="preserve"> and </w:t>
      </w:r>
      <w:r w:rsidRPr="00CC217E">
        <w:rPr>
          <w:rStyle w:val="Emphasis"/>
          <w:rFonts w:asciiTheme="majorHAnsi" w:hAnsiTheme="majorHAnsi" w:cstheme="majorHAnsi"/>
        </w:rPr>
        <w:t xml:space="preserve">the </w:t>
      </w:r>
      <w:r w:rsidRPr="00CC217E">
        <w:rPr>
          <w:rStyle w:val="Emphasis"/>
          <w:rFonts w:asciiTheme="majorHAnsi" w:hAnsiTheme="majorHAnsi" w:cstheme="majorHAnsi"/>
          <w:highlight w:val="green"/>
        </w:rPr>
        <w:t>U</w:t>
      </w:r>
      <w:r w:rsidRPr="00CC217E">
        <w:rPr>
          <w:rStyle w:val="Emphasis"/>
          <w:rFonts w:asciiTheme="majorHAnsi" w:hAnsiTheme="majorHAnsi" w:cstheme="majorHAnsi"/>
        </w:rPr>
        <w:t xml:space="preserve">nited </w:t>
      </w:r>
      <w:r w:rsidRPr="00CC217E">
        <w:rPr>
          <w:rStyle w:val="Emphasis"/>
          <w:rFonts w:asciiTheme="majorHAnsi" w:hAnsiTheme="majorHAnsi" w:cstheme="majorHAnsi"/>
          <w:highlight w:val="green"/>
        </w:rPr>
        <w:t>A</w:t>
      </w:r>
      <w:r w:rsidRPr="00CC217E">
        <w:rPr>
          <w:rStyle w:val="Emphasis"/>
          <w:rFonts w:asciiTheme="majorHAnsi" w:hAnsiTheme="majorHAnsi" w:cstheme="majorHAnsi"/>
        </w:rPr>
        <w:t xml:space="preserve">rab </w:t>
      </w:r>
      <w:r w:rsidRPr="00CC217E">
        <w:rPr>
          <w:rStyle w:val="Emphasis"/>
          <w:rFonts w:asciiTheme="majorHAnsi" w:hAnsiTheme="majorHAnsi" w:cstheme="majorHAnsi"/>
          <w:highlight w:val="green"/>
        </w:rPr>
        <w:t>E</w:t>
      </w:r>
      <w:r w:rsidRPr="00CC217E">
        <w:rPr>
          <w:rStyle w:val="Emphasis"/>
          <w:rFonts w:asciiTheme="majorHAnsi" w:hAnsiTheme="majorHAnsi" w:cstheme="majorHAnsi"/>
        </w:rPr>
        <w:t>mirates</w:t>
      </w:r>
      <w:r w:rsidRPr="00CC217E">
        <w:rPr>
          <w:rFonts w:asciiTheme="majorHAnsi" w:hAnsiTheme="majorHAnsi" w:cstheme="majorHAnsi"/>
          <w:sz w:val="16"/>
        </w:rPr>
        <w:t xml:space="preserve"> (you read those right) </w:t>
      </w:r>
      <w:r w:rsidRPr="00CC217E">
        <w:rPr>
          <w:rStyle w:val="StyleUnderline"/>
          <w:rFonts w:asciiTheme="majorHAnsi" w:hAnsiTheme="majorHAnsi" w:cstheme="majorHAnsi"/>
        </w:rPr>
        <w:t>are racing to codify space-resources laws of their own, hoping to attract investment to their entrepot nations with business-friendly legal frameworks</w:t>
      </w:r>
      <w:r w:rsidRPr="00CC217E">
        <w:rPr>
          <w:rStyle w:val="Emphasis"/>
          <w:rFonts w:asciiTheme="majorHAnsi" w:hAnsiTheme="majorHAnsi" w:cstheme="majorHAnsi"/>
        </w:rPr>
        <w:t xml:space="preserve">. </w:t>
      </w:r>
      <w:r w:rsidRPr="00CC217E">
        <w:rPr>
          <w:rStyle w:val="Emphasis"/>
          <w:rFonts w:asciiTheme="majorHAnsi" w:hAnsiTheme="majorHAnsi" w:cstheme="majorHAnsi"/>
          <w:highlight w:val="green"/>
        </w:rPr>
        <w:t>China</w:t>
      </w:r>
      <w:r w:rsidRPr="00CC217E">
        <w:rPr>
          <w:rStyle w:val="StyleUnderline"/>
          <w:rFonts w:asciiTheme="majorHAnsi" w:hAnsiTheme="majorHAnsi" w:cstheme="majorHAnsi"/>
        </w:rPr>
        <w:t xml:space="preserve"> reportedly views space-resource development as a national priority, part of a strategy to challenge U.S. economic and security primacy</w:t>
      </w:r>
      <w:r w:rsidRPr="00CC217E">
        <w:rPr>
          <w:rFonts w:asciiTheme="majorHAnsi" w:hAnsiTheme="majorHAnsi" w:cstheme="majorHAnsi"/>
          <w:sz w:val="16"/>
        </w:rPr>
        <w:t xml:space="preserve"> in space. Meanwhile, </w:t>
      </w:r>
      <w:r w:rsidRPr="00CC217E">
        <w:rPr>
          <w:rStyle w:val="Emphasis"/>
          <w:rFonts w:asciiTheme="majorHAnsi" w:hAnsiTheme="majorHAnsi" w:cstheme="majorHAnsi"/>
          <w:highlight w:val="green"/>
        </w:rPr>
        <w:t>Russia, Japan, India and the European Space Agency all harbor space-mining ambitions</w:t>
      </w:r>
      <w:r w:rsidRPr="00CC217E">
        <w:rPr>
          <w:rStyle w:val="StyleUnderline"/>
          <w:rFonts w:asciiTheme="majorHAnsi" w:hAnsiTheme="majorHAnsi" w:cstheme="majorHAnsi"/>
        </w:rPr>
        <w:t xml:space="preserve"> of their own.</w:t>
      </w:r>
      <w:r w:rsidRPr="00CC217E">
        <w:rPr>
          <w:rFonts w:asciiTheme="majorHAnsi" w:hAnsiTheme="majorHAnsi" w:cstheme="majorHAnsi"/>
          <w:sz w:val="16"/>
        </w:rPr>
        <w:t xml:space="preserve"> Governing these emerging interests is an outdated treaty framework from the Cold War. Sooner rather than later, </w:t>
      </w:r>
      <w:r w:rsidRPr="00CC217E">
        <w:rPr>
          <w:rStyle w:val="Emphasis"/>
          <w:rFonts w:asciiTheme="majorHAnsi" w:hAnsiTheme="majorHAnsi" w:cstheme="majorHAnsi"/>
          <w:highlight w:val="green"/>
        </w:rPr>
        <w:t>we’ll need new agreements to facilitate private investment</w:t>
      </w:r>
      <w:r w:rsidRPr="00CC217E">
        <w:rPr>
          <w:rStyle w:val="Emphasis"/>
          <w:rFonts w:asciiTheme="majorHAnsi" w:hAnsiTheme="majorHAnsi" w:cstheme="majorHAnsi"/>
        </w:rPr>
        <w:t xml:space="preserve"> and ensure international cooperation.</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What’s Out There</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rsidR="009A67D6" w:rsidRPr="00CC217E" w:rsidRDefault="009A67D6" w:rsidP="009A67D6">
      <w:pPr>
        <w:rPr>
          <w:rStyle w:val="Emphasis"/>
          <w:rFonts w:asciiTheme="majorHAnsi" w:hAnsiTheme="majorHAnsi" w:cstheme="majorHAnsi"/>
        </w:rPr>
      </w:pPr>
      <w:r w:rsidRPr="00CC217E">
        <w:rPr>
          <w:rFonts w:asciiTheme="majorHAnsi" w:hAnsiTheme="majorHAnsi" w:cstheme="majorHAnsi"/>
          <w:sz w:val="14"/>
        </w:rPr>
        <w:t xml:space="preserve">In the past several decades, planetary science has confirmed what has long been suspected: </w:t>
      </w:r>
      <w:r w:rsidRPr="00CC217E">
        <w:rPr>
          <w:rStyle w:val="Emphasis"/>
          <w:rFonts w:asciiTheme="majorHAnsi" w:hAnsiTheme="majorHAnsi" w:cstheme="majorHAnsi"/>
          <w:highlight w:val="green"/>
        </w:rPr>
        <w:t>celestial bodies are potential sources</w:t>
      </w:r>
      <w:r w:rsidRPr="00CC217E">
        <w:rPr>
          <w:rStyle w:val="Emphasis"/>
          <w:rFonts w:asciiTheme="majorHAnsi" w:hAnsiTheme="majorHAnsi" w:cstheme="majorHAnsi"/>
        </w:rPr>
        <w:t xml:space="preserve"> for dozens of natural materials that, in the right time and place, are incredibly valuable</w:t>
      </w:r>
      <w:r w:rsidRPr="00CC217E">
        <w:rPr>
          <w:rStyle w:val="StyleUnderline"/>
          <w:rFonts w:asciiTheme="majorHAnsi" w:hAnsiTheme="majorHAnsi" w:cstheme="majorHAnsi"/>
        </w:rPr>
        <w:t>.</w:t>
      </w:r>
      <w:r w:rsidRPr="00CC217E">
        <w:rPr>
          <w:rFonts w:asciiTheme="majorHAnsi" w:hAnsiTheme="majorHAnsi" w:cstheme="majorHAns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CC217E">
        <w:rPr>
          <w:rStyle w:val="StyleUnderline"/>
          <w:rFonts w:asciiTheme="majorHAnsi" w:hAnsiTheme="majorHAnsi" w:cstheme="majorHAnsi"/>
        </w:rPr>
        <w:t xml:space="preserve"> </w:t>
      </w:r>
      <w:r w:rsidRPr="00CC217E">
        <w:rPr>
          <w:rStyle w:val="Emphasis"/>
          <w:rFonts w:asciiTheme="majorHAnsi" w:hAnsiTheme="majorHAnsi" w:cstheme="majorHAnsi"/>
        </w:rPr>
        <w:t>“</w:t>
      </w:r>
      <w:r w:rsidRPr="00CC217E">
        <w:rPr>
          <w:rStyle w:val="Emphasis"/>
          <w:rFonts w:asciiTheme="majorHAnsi" w:hAnsiTheme="majorHAnsi" w:cstheme="majorHAnsi"/>
          <w:highlight w:val="green"/>
        </w:rPr>
        <w:t>rare earth” metals are also potential targets of asteroid miners</w:t>
      </w:r>
      <w:r w:rsidRPr="00CC217E">
        <w:rPr>
          <w:rStyle w:val="StyleUnderline"/>
          <w:rFonts w:asciiTheme="majorHAnsi" w:hAnsiTheme="majorHAnsi" w:cstheme="majorHAnsi"/>
        </w:rPr>
        <w:t xml:space="preserve"> intending to service Earth markets. </w:t>
      </w:r>
      <w:r w:rsidRPr="00CC217E">
        <w:rPr>
          <w:rStyle w:val="Emphasis"/>
          <w:rFonts w:asciiTheme="majorHAnsi" w:hAnsiTheme="majorHAnsi" w:cstheme="majorHAnsi"/>
        </w:rPr>
        <w:t>Consisting of 17 elements,</w:t>
      </w:r>
      <w:r w:rsidRPr="00CC217E">
        <w:rPr>
          <w:rStyle w:val="StyleUnderline"/>
          <w:rFonts w:asciiTheme="majorHAnsi" w:hAnsiTheme="majorHAnsi" w:cstheme="majorHAnsi"/>
        </w:rPr>
        <w:t xml:space="preserve"> including lanthanum, neodymium, and yttrium, these critical materials (most of which are today mined in China at great environmental cost) are required for electronics</w:t>
      </w:r>
      <w:r w:rsidRPr="00CC217E">
        <w:rPr>
          <w:rFonts w:asciiTheme="majorHAnsi" w:hAnsiTheme="majorHAnsi" w:cstheme="majorHAnsi"/>
          <w:sz w:val="14"/>
        </w:rPr>
        <w:t xml:space="preserve">. And </w:t>
      </w:r>
      <w:r w:rsidRPr="00CC217E">
        <w:rPr>
          <w:rStyle w:val="StyleUnderline"/>
          <w:rFonts w:asciiTheme="majorHAnsi" w:hAnsiTheme="majorHAnsi" w:cstheme="majorHAnsi"/>
        </w:rPr>
        <w:t xml:space="preserve">they loom as bottlenecks in </w:t>
      </w:r>
      <w:r w:rsidRPr="00CC217E">
        <w:rPr>
          <w:rStyle w:val="Emphasis"/>
          <w:rFonts w:asciiTheme="majorHAnsi" w:hAnsiTheme="majorHAnsi" w:cstheme="majorHAnsi"/>
        </w:rPr>
        <w:t>making the transition from fossil fuels to renewables backed up by battery storage.</w:t>
      </w:r>
    </w:p>
    <w:p w:rsidR="009A67D6" w:rsidRPr="00CC217E" w:rsidRDefault="009A67D6" w:rsidP="009A67D6">
      <w:pPr>
        <w:rPr>
          <w:rStyle w:val="StyleUnderline"/>
          <w:rFonts w:asciiTheme="majorHAnsi" w:hAnsiTheme="majorHAnsi" w:cstheme="majorHAnsi"/>
        </w:rPr>
      </w:pPr>
      <w:r w:rsidRPr="00CC217E">
        <w:rPr>
          <w:rStyle w:val="Emphasis"/>
          <w:rFonts w:asciiTheme="majorHAnsi" w:hAnsiTheme="majorHAnsi" w:cstheme="majorHAnsi"/>
        </w:rPr>
        <w:t xml:space="preserve">The </w:t>
      </w:r>
      <w:r w:rsidRPr="00CC217E">
        <w:rPr>
          <w:rStyle w:val="Emphasis"/>
          <w:rFonts w:asciiTheme="majorHAnsi" w:hAnsiTheme="majorHAnsi" w:cstheme="majorHAnsi"/>
          <w:highlight w:val="green"/>
        </w:rPr>
        <w:t>Moon is a prime space mining target</w:t>
      </w:r>
      <w:r w:rsidRPr="00CC217E">
        <w:rPr>
          <w:rFonts w:asciiTheme="majorHAnsi" w:hAnsiTheme="majorHAnsi" w:cstheme="majorHAnsi"/>
          <w:sz w:val="16"/>
        </w:rPr>
        <w:t>. Boosted by NASA’s mining solicitation, it is likely the first location for commercial mining</w:t>
      </w:r>
      <w:r w:rsidRPr="00CC217E">
        <w:rPr>
          <w:rStyle w:val="StyleUnderline"/>
          <w:rFonts w:asciiTheme="majorHAnsi" w:hAnsiTheme="majorHAnsi" w:cstheme="majorHAnsi"/>
        </w:rPr>
        <w:t xml:space="preserve">. The Moon has several advantages. It </w:t>
      </w:r>
      <w:r w:rsidRPr="00CC217E">
        <w:rPr>
          <w:rStyle w:val="Emphasis"/>
          <w:rFonts w:asciiTheme="majorHAnsi" w:hAnsiTheme="majorHAnsi" w:cstheme="majorHAnsi"/>
        </w:rPr>
        <w:t xml:space="preserve">is </w:t>
      </w:r>
      <w:r w:rsidRPr="00CC217E">
        <w:rPr>
          <w:rStyle w:val="Emphasis"/>
          <w:rFonts w:asciiTheme="majorHAnsi" w:hAnsiTheme="majorHAnsi" w:cstheme="majorHAnsi"/>
          <w:highlight w:val="green"/>
        </w:rPr>
        <w:t>relatively close,</w:t>
      </w:r>
      <w:r w:rsidRPr="00CC217E">
        <w:rPr>
          <w:rStyle w:val="Emphasis"/>
          <w:rFonts w:asciiTheme="majorHAnsi" w:hAnsiTheme="majorHAnsi" w:cstheme="majorHAnsi"/>
        </w:rPr>
        <w:t xml:space="preserve"> requiring a journey of only several days by rocket and creating communication lags of only a couple seconds</w:t>
      </w:r>
      <w:r w:rsidRPr="00CC217E">
        <w:rPr>
          <w:rStyle w:val="StyleUnderline"/>
          <w:rFonts w:asciiTheme="majorHAnsi" w:hAnsiTheme="majorHAnsi" w:cstheme="majorHAnsi"/>
        </w:rPr>
        <w:t xml:space="preserve"> — a delay small enough to allow remote operation of robots from Earth. Its low gravity implies that relatively </w:t>
      </w:r>
      <w:r w:rsidRPr="00CC217E">
        <w:rPr>
          <w:rStyle w:val="Emphasis"/>
          <w:rFonts w:asciiTheme="majorHAnsi" w:hAnsiTheme="majorHAnsi" w:cstheme="majorHAnsi"/>
          <w:highlight w:val="green"/>
        </w:rPr>
        <w:t>little energy expenditure</w:t>
      </w:r>
      <w:r w:rsidRPr="00CC217E">
        <w:rPr>
          <w:rStyle w:val="StyleUnderline"/>
          <w:rFonts w:asciiTheme="majorHAnsi" w:hAnsiTheme="majorHAnsi" w:cstheme="majorHAnsi"/>
        </w:rPr>
        <w:t xml:space="preserve"> will be needed to deliver mined resources to Earth orbit.</w:t>
      </w:r>
    </w:p>
    <w:p w:rsidR="009A67D6" w:rsidRPr="00CC217E" w:rsidRDefault="009A67D6" w:rsidP="009A67D6">
      <w:pPr>
        <w:rPr>
          <w:rStyle w:val="StyleUnderline"/>
          <w:rFonts w:asciiTheme="majorHAnsi" w:hAnsiTheme="majorHAnsi" w:cstheme="majorHAnsi"/>
        </w:rPr>
      </w:pPr>
      <w:r w:rsidRPr="00CC217E">
        <w:rPr>
          <w:rFonts w:asciiTheme="majorHAnsi" w:hAnsiTheme="majorHAnsi" w:cstheme="majorHAnsi"/>
          <w:sz w:val="16"/>
        </w:rPr>
        <w:t xml:space="preserve">The Moon may look parched — and by comparison to Earth, it is. But recent probes have </w:t>
      </w:r>
      <w:r w:rsidRPr="00CC217E">
        <w:rPr>
          <w:rStyle w:val="Emphasis"/>
          <w:rFonts w:asciiTheme="majorHAnsi" w:hAnsiTheme="majorHAnsi" w:cstheme="majorHAnsi"/>
          <w:highlight w:val="green"/>
        </w:rPr>
        <w:t>confirmed substantial amounts of water</w:t>
      </w:r>
      <w:r w:rsidRPr="00CC217E">
        <w:rPr>
          <w:rStyle w:val="StyleUnderline"/>
          <w:rFonts w:asciiTheme="majorHAnsi" w:hAnsiTheme="majorHAnsi" w:cstheme="majorHAnsi"/>
        </w:rPr>
        <w:t xml:space="preserve"> ice lurking in permanently shadowed craters at the lunar poles. Further, it seems that </w:t>
      </w:r>
      <w:r w:rsidRPr="00CC217E">
        <w:rPr>
          <w:rStyle w:val="Emphasis"/>
          <w:rFonts w:asciiTheme="majorHAnsi" w:hAnsiTheme="majorHAnsi" w:cstheme="majorHAnsi"/>
        </w:rPr>
        <w:t>solar winds have implanted significant deposits of helium-3</w:t>
      </w:r>
      <w:r w:rsidRPr="00CC217E">
        <w:rPr>
          <w:rFonts w:asciiTheme="majorHAnsi" w:hAnsiTheme="majorHAnsi" w:cstheme="majorHAnsi"/>
          <w:sz w:val="16"/>
        </w:rPr>
        <w:t xml:space="preserve"> (a light stable isotope of helium) </w:t>
      </w:r>
      <w:r w:rsidRPr="00CC217E">
        <w:rPr>
          <w:rStyle w:val="StyleUnderline"/>
          <w:rFonts w:asciiTheme="majorHAnsi" w:hAnsiTheme="majorHAnsi" w:cstheme="majorHAnsi"/>
        </w:rPr>
        <w:t xml:space="preserve">across the equatorial regions of the Moon. Helium-3 is </w:t>
      </w:r>
      <w:r w:rsidRPr="00CC217E">
        <w:rPr>
          <w:rStyle w:val="Emphasis"/>
          <w:rFonts w:asciiTheme="majorHAnsi" w:hAnsiTheme="majorHAnsi" w:cstheme="majorHAnsi"/>
        </w:rPr>
        <w:t xml:space="preserve">a </w:t>
      </w:r>
      <w:r w:rsidRPr="00CC217E">
        <w:rPr>
          <w:rStyle w:val="Emphasis"/>
          <w:rFonts w:asciiTheme="majorHAnsi" w:hAnsiTheme="majorHAnsi" w:cstheme="majorHAnsi"/>
          <w:highlight w:val="green"/>
        </w:rPr>
        <w:t>potential fuel source</w:t>
      </w:r>
      <w:r w:rsidRPr="00CC217E">
        <w:rPr>
          <w:rStyle w:val="StyleUnderline"/>
          <w:rFonts w:asciiTheme="majorHAnsi" w:hAnsiTheme="majorHAnsi" w:cstheme="majorHAnsi"/>
        </w:rPr>
        <w:t xml:space="preserve"> for second and third-generation </w:t>
      </w:r>
      <w:r w:rsidRPr="00CC217E">
        <w:rPr>
          <w:rStyle w:val="Emphasis"/>
          <w:rFonts w:asciiTheme="majorHAnsi" w:hAnsiTheme="majorHAnsi" w:cstheme="majorHAnsi"/>
        </w:rPr>
        <w:t>fusion reactors</w:t>
      </w:r>
      <w:r w:rsidRPr="00CC217E">
        <w:rPr>
          <w:rFonts w:asciiTheme="majorHAnsi" w:hAnsiTheme="majorHAnsi" w:cstheme="majorHAnsi"/>
          <w:sz w:val="16"/>
        </w:rPr>
        <w:t xml:space="preserve"> that one hopes will be in service later in the century. </w:t>
      </w:r>
      <w:r w:rsidRPr="00CC217E">
        <w:rPr>
          <w:rStyle w:val="StyleUnderline"/>
          <w:rFonts w:asciiTheme="majorHAnsi" w:hAnsiTheme="majorHAnsi" w:cstheme="majorHAns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CC217E">
        <w:rPr>
          <w:rStyle w:val="Emphasis"/>
          <w:rFonts w:asciiTheme="majorHAnsi" w:hAnsiTheme="majorHAnsi" w:cstheme="majorHAnsi"/>
        </w:rPr>
        <w:t>the Moon could be the resource stepping-stone</w:t>
      </w:r>
      <w:r w:rsidRPr="00CC217E">
        <w:rPr>
          <w:rStyle w:val="StyleUnderline"/>
          <w:rFonts w:asciiTheme="majorHAnsi" w:hAnsiTheme="majorHAnsi" w:cstheme="majorHAnsi"/>
        </w:rPr>
        <w:t xml:space="preserve"> for </w:t>
      </w:r>
      <w:r w:rsidRPr="00CC217E">
        <w:rPr>
          <w:rStyle w:val="StyleUnderline"/>
          <w:rFonts w:asciiTheme="majorHAnsi" w:hAnsiTheme="majorHAnsi" w:cstheme="majorHAnsi"/>
          <w:highlight w:val="green"/>
        </w:rPr>
        <w:t>further solar system exploration</w:t>
      </w:r>
      <w:r w:rsidRPr="00CC217E">
        <w:rPr>
          <w:rStyle w:val="StyleUnderline"/>
          <w:rFonts w:asciiTheme="majorHAnsi" w:hAnsiTheme="majorHAnsi" w:cstheme="majorHAnsi"/>
        </w:rPr>
        <w:t>.</w:t>
      </w:r>
    </w:p>
    <w:p w:rsidR="009A67D6" w:rsidRPr="00CC217E" w:rsidRDefault="009A67D6" w:rsidP="009A67D6">
      <w:pPr>
        <w:rPr>
          <w:rFonts w:asciiTheme="majorHAnsi" w:hAnsiTheme="majorHAnsi" w:cstheme="majorHAnsi"/>
          <w:sz w:val="16"/>
        </w:rPr>
      </w:pPr>
      <w:r w:rsidRPr="00CC217E">
        <w:rPr>
          <w:rStyle w:val="Emphasis"/>
          <w:rFonts w:asciiTheme="majorHAnsi" w:hAnsiTheme="majorHAnsi" w:cstheme="majorHAnsi"/>
          <w:highlight w:val="green"/>
        </w:rPr>
        <w:t xml:space="preserve">Asteroids are </w:t>
      </w:r>
      <w:r w:rsidRPr="00CC217E">
        <w:rPr>
          <w:rStyle w:val="Emphasis"/>
          <w:rFonts w:asciiTheme="majorHAnsi" w:hAnsiTheme="majorHAnsi" w:cstheme="majorHAnsi"/>
        </w:rPr>
        <w:t xml:space="preserve">another </w:t>
      </w:r>
      <w:r w:rsidRPr="00CC217E">
        <w:rPr>
          <w:rStyle w:val="Emphasis"/>
          <w:rFonts w:asciiTheme="majorHAnsi" w:hAnsiTheme="majorHAnsi" w:cstheme="majorHAnsi"/>
          <w:highlight w:val="green"/>
        </w:rPr>
        <w:t>near-term mining target</w:t>
      </w:r>
      <w:r w:rsidRPr="00CC217E">
        <w:rPr>
          <w:rStyle w:val="StyleUnderline"/>
          <w:rFonts w:asciiTheme="majorHAnsi" w:hAnsiTheme="majorHAnsi" w:cstheme="majorHAnsi"/>
        </w:rPr>
        <w:t>. There are all sorts of space rocks hurtling through the solar system, with varying amounts of water</w:t>
      </w:r>
      <w:r w:rsidRPr="00CC217E">
        <w:rPr>
          <w:rStyle w:val="StyleUnderline"/>
          <w:rFonts w:asciiTheme="majorHAnsi" w:hAnsiTheme="majorHAnsi" w:cstheme="majorHAnsi"/>
          <w:highlight w:val="green"/>
        </w:rPr>
        <w:t xml:space="preserve">, </w:t>
      </w:r>
      <w:r w:rsidRPr="00CC217E">
        <w:rPr>
          <w:rStyle w:val="Emphasis"/>
          <w:rFonts w:asciiTheme="majorHAnsi" w:hAnsiTheme="majorHAnsi" w:cstheme="majorHAnsi"/>
          <w:highlight w:val="green"/>
        </w:rPr>
        <w:t>rare earth metals</w:t>
      </w:r>
      <w:r w:rsidRPr="00CC217E">
        <w:rPr>
          <w:rStyle w:val="StyleUnderline"/>
          <w:rFonts w:asciiTheme="majorHAnsi" w:hAnsiTheme="majorHAnsi" w:cstheme="majorHAnsi"/>
        </w:rPr>
        <w:t xml:space="preserve"> and other materials on board. </w:t>
      </w:r>
      <w:r w:rsidRPr="00CC217E">
        <w:rPr>
          <w:rFonts w:asciiTheme="majorHAnsi" w:hAnsiTheme="majorHAnsi" w:cstheme="majorHAns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Even the surface of celestial bodies pose a challenge to mining machinery since they consist of unconsolidated rocky materials called regolith instead of more familiar soil.</w:t>
      </w:r>
    </w:p>
    <w:p w:rsidR="009A67D6" w:rsidRPr="00CC217E" w:rsidRDefault="009A67D6" w:rsidP="009A67D6">
      <w:pPr>
        <w:rPr>
          <w:rStyle w:val="StyleUnderline"/>
          <w:rFonts w:asciiTheme="majorHAnsi" w:hAnsiTheme="majorHAnsi" w:cstheme="majorHAnsi"/>
        </w:rPr>
      </w:pPr>
      <w:r w:rsidRPr="00CC217E">
        <w:rPr>
          <w:rFonts w:asciiTheme="majorHAnsi" w:hAnsiTheme="majorHAnsi" w:cstheme="majorHAnsi"/>
          <w:sz w:val="16"/>
        </w:rPr>
        <w:t xml:space="preserve">Wannabe </w:t>
      </w:r>
      <w:r w:rsidRPr="00CC217E">
        <w:rPr>
          <w:rStyle w:val="StyleUnderline"/>
          <w:rFonts w:asciiTheme="majorHAnsi" w:hAnsiTheme="majorHAnsi" w:cstheme="majorHAnsi"/>
        </w:rPr>
        <w:t xml:space="preserve">asteroid miners will thus be </w:t>
      </w:r>
      <w:r w:rsidRPr="00CC217E">
        <w:rPr>
          <w:rStyle w:val="StyleUnderline"/>
          <w:rFonts w:asciiTheme="majorHAnsi" w:hAnsiTheme="majorHAnsi" w:cstheme="majorHAnsi"/>
          <w:highlight w:val="green"/>
        </w:rPr>
        <w:t xml:space="preserve">looking at smaller </w:t>
      </w:r>
      <w:r w:rsidRPr="00CC217E">
        <w:rPr>
          <w:rStyle w:val="Emphasis"/>
          <w:rFonts w:asciiTheme="majorHAnsi" w:hAnsiTheme="majorHAnsi" w:cstheme="majorHAnsi"/>
          <w:highlight w:val="green"/>
        </w:rPr>
        <w:t>near-Earth asteroids</w:t>
      </w:r>
      <w:r w:rsidRPr="00CC217E">
        <w:rPr>
          <w:rStyle w:val="StyleUnderline"/>
          <w:rFonts w:asciiTheme="majorHAnsi" w:hAnsiTheme="majorHAnsi" w:cstheme="majorHAnsi"/>
        </w:rPr>
        <w:t xml:space="preserve">. While they are much further away than the Moon, </w:t>
      </w:r>
      <w:r w:rsidRPr="00CC217E">
        <w:rPr>
          <w:rStyle w:val="Emphasis"/>
          <w:rFonts w:asciiTheme="majorHAnsi" w:hAnsiTheme="majorHAnsi" w:cstheme="majorHAnsi"/>
          <w:highlight w:val="green"/>
        </w:rPr>
        <w:t>many of them could be reached using less energy</w:t>
      </w:r>
      <w:r w:rsidRPr="00CC217E">
        <w:rPr>
          <w:rStyle w:val="StyleUnderline"/>
          <w:rFonts w:asciiTheme="majorHAnsi" w:hAnsiTheme="majorHAnsi" w:cstheme="majorHAnsi"/>
        </w:rPr>
        <w:t xml:space="preserve"> — and some are even small enough to make it technically possible to tow them to Earth orbit for mining.</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Technology Is the Difference</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 xml:space="preserve">The prospects for </w:t>
      </w:r>
      <w:r w:rsidRPr="00CC217E">
        <w:rPr>
          <w:rStyle w:val="Emphasis"/>
          <w:rFonts w:asciiTheme="majorHAnsi" w:hAnsiTheme="majorHAnsi" w:cstheme="majorHAnsi"/>
          <w:highlight w:val="green"/>
        </w:rPr>
        <w:t>space mining</w:t>
      </w:r>
      <w:r w:rsidRPr="00CC217E">
        <w:rPr>
          <w:rFonts w:asciiTheme="majorHAnsi" w:hAnsiTheme="majorHAnsi" w:cstheme="majorHAnsi"/>
          <w:sz w:val="16"/>
          <w:szCs w:val="16"/>
        </w:rPr>
        <w:t xml:space="preserve"> are </w:t>
      </w:r>
      <w:r w:rsidRPr="00CC217E">
        <w:rPr>
          <w:rStyle w:val="Emphasis"/>
          <w:rFonts w:asciiTheme="majorHAnsi" w:hAnsiTheme="majorHAnsi" w:cstheme="majorHAnsi"/>
          <w:highlight w:val="green"/>
        </w:rPr>
        <w:t>being driven by technological advances</w:t>
      </w:r>
      <w:r w:rsidRPr="00CC217E">
        <w:rPr>
          <w:rFonts w:asciiTheme="majorHAnsi" w:hAnsiTheme="majorHAnsi" w:cstheme="majorHAnsi"/>
          <w:sz w:val="16"/>
          <w:szCs w:val="16"/>
        </w:rPr>
        <w:t xml:space="preserve"> across the space industry. </w:t>
      </w:r>
      <w:r w:rsidRPr="00CC217E">
        <w:rPr>
          <w:rStyle w:val="StyleUnderline"/>
          <w:rFonts w:asciiTheme="majorHAnsi" w:hAnsiTheme="majorHAnsi" w:cstheme="majorHAnsi"/>
          <w:sz w:val="16"/>
          <w:szCs w:val="16"/>
        </w:rPr>
        <w:t>The rise of reusable rocket components and the now-widespread use of off-the-shelf parts are lowering both launch and operations costs</w:t>
      </w:r>
      <w:r w:rsidRPr="00CC217E">
        <w:rPr>
          <w:rFonts w:asciiTheme="majorHAnsi" w:hAnsiTheme="majorHAnsi" w:cstheme="majorHAnsi"/>
          <w:sz w:val="16"/>
          <w:szCs w:val="16"/>
        </w:rPr>
        <w:t xml:space="preserve">. Once limited to government contract missions and the delivery of telecom satellites to orbit, </w:t>
      </w:r>
      <w:r w:rsidRPr="00CC217E">
        <w:rPr>
          <w:rStyle w:val="StyleUnderline"/>
          <w:rFonts w:asciiTheme="majorHAnsi" w:hAnsiTheme="majorHAnsi" w:cstheme="majorHAnsi"/>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sidRPr="00CC217E">
        <w:rPr>
          <w:rFonts w:asciiTheme="majorHAnsi" w:hAnsiTheme="majorHAnsi" w:cstheme="majorHAnsi"/>
          <w:sz w:val="16"/>
          <w:szCs w:val="16"/>
        </w:rPr>
        <w:t>as private investment soars.</w:t>
      </w:r>
      <w:r w:rsidRPr="00CC217E">
        <w:rPr>
          <w:rFonts w:asciiTheme="majorHAnsi" w:hAnsiTheme="majorHAnsi" w:cstheme="majorHAnsi"/>
          <w:sz w:val="16"/>
          <w:szCs w:val="16"/>
        </w:rPr>
        <w:tab/>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rsidR="009A67D6" w:rsidRPr="00CC217E" w:rsidRDefault="009A67D6" w:rsidP="009A67D6">
      <w:pPr>
        <w:rPr>
          <w:rFonts w:asciiTheme="majorHAnsi" w:hAnsiTheme="majorHAnsi" w:cstheme="majorHAnsi"/>
          <w:sz w:val="16"/>
        </w:rPr>
      </w:pPr>
      <w:r w:rsidRPr="00CC217E">
        <w:rPr>
          <w:rFonts w:asciiTheme="majorHAnsi" w:hAnsiTheme="majorHAnsi" w:cstheme="majorHAnsi"/>
          <w:sz w:val="16"/>
        </w:rPr>
        <w:t xml:space="preserve">For the time being, scientific samples remain the goal of mining. </w:t>
      </w:r>
      <w:r w:rsidRPr="00CC217E">
        <w:rPr>
          <w:rStyle w:val="StyleUnderline"/>
          <w:rFonts w:asciiTheme="majorHAnsi" w:hAnsiTheme="majorHAnsi" w:cstheme="majorHAnsi"/>
        </w:rPr>
        <w:t>Last October</w:t>
      </w:r>
      <w:r w:rsidRPr="00CC217E">
        <w:rPr>
          <w:rStyle w:val="Emphasis"/>
          <w:rFonts w:asciiTheme="majorHAnsi" w:hAnsiTheme="majorHAnsi" w:cstheme="majorHAnsi"/>
        </w:rPr>
        <w:t>, NASA’s OSIRIS-REx mission</w:t>
      </w:r>
      <w:r w:rsidRPr="00CC217E">
        <w:rPr>
          <w:rStyle w:val="StyleUnderline"/>
          <w:rFonts w:asciiTheme="majorHAnsi" w:hAnsiTheme="majorHAnsi" w:cstheme="majorHAnsi"/>
        </w:rPr>
        <w:t xml:space="preserve"> — due to return to Earth in </w:t>
      </w:r>
      <w:r w:rsidRPr="00CC217E">
        <w:rPr>
          <w:rStyle w:val="Emphasis"/>
          <w:rFonts w:asciiTheme="majorHAnsi" w:hAnsiTheme="majorHAnsi" w:cstheme="majorHAnsi"/>
        </w:rPr>
        <w:t xml:space="preserve">2023 </w:t>
      </w:r>
      <w:r w:rsidRPr="00CC217E">
        <w:rPr>
          <w:rStyle w:val="StyleUnderline"/>
          <w:rFonts w:asciiTheme="majorHAnsi" w:hAnsiTheme="majorHAnsi" w:cstheme="majorHAnsi"/>
        </w:rPr>
        <w:t xml:space="preserve">— collected a small amount of material from the asteroid Bennu. In December, </w:t>
      </w:r>
      <w:r w:rsidRPr="00CC217E">
        <w:rPr>
          <w:rStyle w:val="Emphasis"/>
          <w:rFonts w:asciiTheme="majorHAnsi" w:hAnsiTheme="majorHAnsi" w:cstheme="majorHAnsi"/>
        </w:rPr>
        <w:t>Japan returned a sample</w:t>
      </w:r>
      <w:r w:rsidRPr="00CC217E">
        <w:rPr>
          <w:rStyle w:val="StyleUnderline"/>
          <w:rFonts w:asciiTheme="majorHAnsi" w:hAnsiTheme="majorHAnsi" w:cstheme="majorHAnsi"/>
        </w:rPr>
        <w:t xml:space="preserve"> of the asteroid Ryugu with the Hayabusa2 spacecraft. And several weeks later, </w:t>
      </w:r>
      <w:r w:rsidRPr="00CC217E">
        <w:rPr>
          <w:rStyle w:val="Emphasis"/>
          <w:rFonts w:asciiTheme="majorHAnsi" w:hAnsiTheme="majorHAnsi" w:cstheme="majorHAnsi"/>
        </w:rPr>
        <w:t>China’s Chang’e 5 mission returned the first lunar samples</w:t>
      </w:r>
      <w:r w:rsidRPr="00CC217E">
        <w:rPr>
          <w:rStyle w:val="StyleUnderline"/>
          <w:rFonts w:asciiTheme="majorHAnsi" w:hAnsiTheme="majorHAnsi" w:cstheme="majorHAnsi"/>
        </w:rPr>
        <w:t xml:space="preserve"> since the 1970s.</w:t>
      </w:r>
    </w:p>
    <w:p w:rsidR="009A67D6" w:rsidRPr="00CC217E" w:rsidRDefault="009A67D6" w:rsidP="009A67D6">
      <w:pPr>
        <w:rPr>
          <w:rFonts w:asciiTheme="majorHAnsi" w:hAnsiTheme="majorHAnsi" w:cstheme="majorHAnsi"/>
          <w:sz w:val="16"/>
        </w:rPr>
      </w:pPr>
      <w:r w:rsidRPr="00CC217E">
        <w:rPr>
          <w:rStyle w:val="Emphasis"/>
          <w:rFonts w:asciiTheme="majorHAnsi" w:hAnsiTheme="majorHAnsi" w:cstheme="majorHAnsi"/>
          <w:highlight w:val="green"/>
        </w:rPr>
        <w:t>Sample collection is accelerating</w:t>
      </w:r>
      <w:r w:rsidRPr="00CC217E">
        <w:rPr>
          <w:rStyle w:val="Emphasis"/>
          <w:rFonts w:asciiTheme="majorHAnsi" w:hAnsiTheme="majorHAnsi" w:cstheme="majorHAnsi"/>
        </w:rPr>
        <w:t>, with recent missions targeting Mars</w:t>
      </w:r>
      <w:r w:rsidRPr="00CC217E">
        <w:rPr>
          <w:rStyle w:val="StyleUnderline"/>
          <w:rFonts w:asciiTheme="majorHAnsi" w:hAnsiTheme="majorHAnsi" w:cstheme="majorHAnsi"/>
        </w:rPr>
        <w:t>.</w:t>
      </w:r>
      <w:r w:rsidRPr="00CC217E">
        <w:rPr>
          <w:rFonts w:asciiTheme="majorHAnsi" w:hAnsiTheme="majorHAnsi" w:cstheme="majorHAnsi"/>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rsidR="009A67D6" w:rsidRPr="00CC217E" w:rsidRDefault="009A67D6" w:rsidP="009A67D6">
      <w:pPr>
        <w:rPr>
          <w:rFonts w:asciiTheme="majorHAnsi" w:hAnsiTheme="majorHAnsi" w:cstheme="majorHAnsi"/>
          <w:sz w:val="16"/>
        </w:rPr>
      </w:pPr>
    </w:p>
    <w:p w:rsidR="009A67D6" w:rsidRPr="00CC217E" w:rsidRDefault="009A67D6" w:rsidP="009A67D6">
      <w:pPr>
        <w:pStyle w:val="Heading4"/>
        <w:rPr>
          <w:rFonts w:asciiTheme="majorHAnsi" w:hAnsiTheme="majorHAnsi" w:cstheme="majorHAnsi"/>
        </w:rPr>
      </w:pPr>
      <w:r w:rsidRPr="00CC217E">
        <w:rPr>
          <w:rFonts w:asciiTheme="majorHAnsi" w:hAnsiTheme="majorHAnsi" w:cstheme="majorHAnsi"/>
        </w:rPr>
        <w:t>Private entities are key to space mining – research, investment, and more</w:t>
      </w:r>
    </w:p>
    <w:p w:rsidR="009A67D6" w:rsidRPr="00CC217E" w:rsidRDefault="009A67D6" w:rsidP="009A67D6">
      <w:pPr>
        <w:rPr>
          <w:rFonts w:asciiTheme="majorHAnsi" w:hAnsiTheme="majorHAnsi" w:cstheme="majorHAnsi"/>
        </w:rPr>
      </w:pPr>
      <w:r w:rsidRPr="00CC217E">
        <w:rPr>
          <w:rStyle w:val="Style13ptBold"/>
          <w:rFonts w:asciiTheme="majorHAnsi" w:hAnsiTheme="majorHAnsi" w:cstheme="majorHAnsi"/>
        </w:rPr>
        <w:t>Krishnan 20</w:t>
      </w:r>
      <w:r w:rsidRPr="00CC217E">
        <w:rPr>
          <w:rFonts w:asciiTheme="majorHAnsi" w:hAnsiTheme="majorHAnsi" w:cstheme="majorHAnsi"/>
        </w:rPr>
        <w:t xml:space="preserve"> [C A Krishnan, 8-6-2020, "Space mining: Just around the corner?," Week, </w:t>
      </w:r>
      <w:hyperlink r:id="rId10" w:history="1">
        <w:r w:rsidRPr="00CC217E">
          <w:rPr>
            <w:rStyle w:val="Hyperlink"/>
            <w:rFonts w:asciiTheme="majorHAnsi" w:hAnsiTheme="majorHAnsi" w:cstheme="majorHAnsi"/>
          </w:rPr>
          <w:t>https://www.theweek.in/news/sci-tech/2020/08/06/Space-mining-Just-around-the-corner.html</w:t>
        </w:r>
      </w:hyperlink>
      <w:r w:rsidRPr="00CC217E">
        <w:rPr>
          <w:rFonts w:asciiTheme="majorHAnsi" w:hAnsiTheme="majorHAnsi" w:cstheme="majorHAnsi"/>
        </w:rPr>
        <w:t xml:space="preserve"> [accessed 12-6-21] lydia // rct LH</w:t>
      </w:r>
    </w:p>
    <w:p w:rsidR="009A67D6" w:rsidRPr="00CC217E" w:rsidRDefault="009A67D6" w:rsidP="009A67D6">
      <w:pPr>
        <w:rPr>
          <w:rFonts w:asciiTheme="majorHAnsi" w:hAnsiTheme="majorHAnsi" w:cstheme="majorHAnsi"/>
          <w:sz w:val="16"/>
          <w:szCs w:val="16"/>
        </w:rPr>
      </w:pPr>
      <w:r w:rsidRPr="00CC217E">
        <w:rPr>
          <w:rFonts w:asciiTheme="majorHAnsi" w:hAnsiTheme="majorHAnsi" w:cstheme="majorHAnsi"/>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CC217E">
        <w:rPr>
          <w:rStyle w:val="Emphasis"/>
          <w:rFonts w:asciiTheme="majorHAnsi" w:hAnsiTheme="majorHAnsi" w:cstheme="majorHAnsi"/>
          <w:highlight w:val="green"/>
        </w:rPr>
        <w:t>Space is</w:t>
      </w:r>
      <w:r w:rsidRPr="00CC217E">
        <w:rPr>
          <w:rStyle w:val="StyleUnderline"/>
          <w:rFonts w:asciiTheme="majorHAnsi" w:hAnsiTheme="majorHAnsi" w:cstheme="majorHAnsi"/>
        </w:rPr>
        <w:t xml:space="preserve"> increasingly being seen as </w:t>
      </w:r>
      <w:r w:rsidRPr="00CC217E">
        <w:rPr>
          <w:rStyle w:val="Emphasis"/>
          <w:rFonts w:asciiTheme="majorHAnsi" w:hAnsiTheme="majorHAnsi" w:cstheme="majorHAnsi"/>
          <w:highlight w:val="green"/>
        </w:rPr>
        <w:t>a treasure trove of precious minerals</w:t>
      </w:r>
      <w:r w:rsidRPr="00CC217E">
        <w:rPr>
          <w:rFonts w:asciiTheme="majorHAnsi" w:hAnsiTheme="majorHAnsi" w:cstheme="majorHAnsi"/>
          <w:sz w:val="16"/>
          <w:szCs w:val="16"/>
        </w:rPr>
        <w:t xml:space="preserve"> and also a place for future human habitation beyond the earth. </w:t>
      </w:r>
      <w:r w:rsidRPr="00CC217E">
        <w:rPr>
          <w:rStyle w:val="StyleUnderline"/>
          <w:rFonts w:asciiTheme="majorHAnsi" w:hAnsiTheme="majorHAnsi" w:cstheme="majorHAnsi"/>
          <w:highlight w:val="green"/>
        </w:rPr>
        <w:t>Global private space industry investors believe</w:t>
      </w:r>
      <w:r w:rsidRPr="00CC217E">
        <w:rPr>
          <w:rStyle w:val="StyleUnderline"/>
          <w:rFonts w:asciiTheme="majorHAnsi" w:hAnsiTheme="majorHAnsi" w:cstheme="majorHAnsi"/>
        </w:rPr>
        <w:t xml:space="preserve"> that </w:t>
      </w:r>
      <w:r w:rsidRPr="00CC217E">
        <w:rPr>
          <w:rStyle w:val="StyleUnderline"/>
          <w:rFonts w:asciiTheme="majorHAnsi" w:hAnsiTheme="majorHAnsi" w:cstheme="majorHAnsi"/>
          <w:highlight w:val="green"/>
        </w:rPr>
        <w:t>space mining has</w:t>
      </w:r>
      <w:r w:rsidRPr="00CC217E">
        <w:rPr>
          <w:rStyle w:val="StyleUnderline"/>
          <w:rFonts w:asciiTheme="majorHAnsi" w:hAnsiTheme="majorHAnsi" w:cstheme="majorHAnsi"/>
        </w:rPr>
        <w:t xml:space="preserve"> the </w:t>
      </w:r>
      <w:r w:rsidRPr="00CC217E">
        <w:rPr>
          <w:rStyle w:val="StyleUnderline"/>
          <w:rFonts w:asciiTheme="majorHAnsi" w:hAnsiTheme="majorHAnsi" w:cstheme="majorHAnsi"/>
          <w:highlight w:val="green"/>
        </w:rPr>
        <w:t>potential to shape</w:t>
      </w:r>
      <w:r w:rsidRPr="00CC217E">
        <w:rPr>
          <w:rStyle w:val="StyleUnderline"/>
          <w:rFonts w:asciiTheme="majorHAnsi" w:hAnsiTheme="majorHAnsi" w:cstheme="majorHAnsi"/>
        </w:rPr>
        <w:t xml:space="preserve"> and define </w:t>
      </w:r>
      <w:r w:rsidRPr="00CC217E">
        <w:rPr>
          <w:rStyle w:val="StyleUnderline"/>
          <w:rFonts w:asciiTheme="majorHAnsi" w:hAnsiTheme="majorHAnsi" w:cstheme="majorHAnsi"/>
          <w:highlight w:val="green"/>
        </w:rPr>
        <w:t>the 21st Century</w:t>
      </w:r>
      <w:r w:rsidRPr="00CC217E">
        <w:rPr>
          <w:rStyle w:val="StyleUnderline"/>
          <w:rFonts w:asciiTheme="majorHAnsi" w:hAnsiTheme="majorHAnsi" w:cstheme="majorHAnsi"/>
        </w:rPr>
        <w:t xml:space="preserve">. </w:t>
      </w:r>
      <w:r w:rsidRPr="00CC217E">
        <w:rPr>
          <w:rFonts w:asciiTheme="majorHAnsi" w:hAnsiTheme="majorHAnsi" w:cstheme="majorHAnsi"/>
          <w:sz w:val="16"/>
          <w:szCs w:val="16"/>
        </w:rPr>
        <w:t>NASA estimates that the 'Asteroid belt’ holds minerals worth quintillion of dollars. American astrophysicist Neil Degrasse Tyson believes, “</w:t>
      </w:r>
      <w:r w:rsidRPr="00CC217E">
        <w:rPr>
          <w:rStyle w:val="StyleUnderline"/>
          <w:rFonts w:asciiTheme="majorHAnsi" w:hAnsiTheme="majorHAnsi" w:cstheme="majorHAnsi"/>
          <w:highlight w:val="green"/>
        </w:rPr>
        <w:t>The first trillioners will be those who mine asteroids</w:t>
      </w:r>
      <w:r w:rsidRPr="00CC217E">
        <w:rPr>
          <w:rFonts w:asciiTheme="majorHAnsi" w:hAnsiTheme="majorHAnsi" w:cstheme="majorHAnsi"/>
          <w:sz w:val="16"/>
          <w:szCs w:val="16"/>
        </w:rPr>
        <w:t xml:space="preserve">”. The “Main Asteroid Belt” is located between the orbits of Mars and Jupiter, about 450 to 650 million Kilometers from earth, with million asteroids in it. Over the decades, apart from Moon and Mars, governments and </w:t>
      </w:r>
      <w:r w:rsidRPr="00CC217E">
        <w:rPr>
          <w:rStyle w:val="StyleUnderline"/>
          <w:rFonts w:asciiTheme="majorHAnsi" w:hAnsiTheme="majorHAnsi" w:cstheme="majorHAnsi"/>
          <w:highlight w:val="green"/>
        </w:rPr>
        <w:t>private agencies</w:t>
      </w:r>
      <w:r w:rsidRPr="00CC217E">
        <w:rPr>
          <w:rStyle w:val="StyleUnderline"/>
          <w:rFonts w:asciiTheme="majorHAnsi" w:hAnsiTheme="majorHAnsi" w:cstheme="majorHAnsi"/>
        </w:rPr>
        <w:t xml:space="preserve"> have been </w:t>
      </w:r>
      <w:r w:rsidRPr="00CC217E">
        <w:rPr>
          <w:rStyle w:val="StyleUnderline"/>
          <w:rFonts w:asciiTheme="majorHAnsi" w:hAnsiTheme="majorHAnsi" w:cstheme="majorHAnsi"/>
          <w:highlight w:val="green"/>
        </w:rPr>
        <w:t>carrying</w:t>
      </w:r>
      <w:r w:rsidRPr="00CC217E">
        <w:rPr>
          <w:rStyle w:val="StyleUnderline"/>
          <w:rFonts w:asciiTheme="majorHAnsi" w:hAnsiTheme="majorHAnsi" w:cstheme="majorHAnsi"/>
        </w:rPr>
        <w:t xml:space="preserve"> out </w:t>
      </w:r>
      <w:r w:rsidRPr="00CC217E">
        <w:rPr>
          <w:rStyle w:val="StyleUnderline"/>
          <w:rFonts w:asciiTheme="majorHAnsi" w:hAnsiTheme="majorHAnsi" w:cstheme="majorHAnsi"/>
          <w:highlight w:val="green"/>
        </w:rPr>
        <w:t>extensive research</w:t>
      </w:r>
      <w:r w:rsidRPr="00CC217E">
        <w:rPr>
          <w:rStyle w:val="StyleUnderline"/>
          <w:rFonts w:asciiTheme="majorHAnsi" w:hAnsiTheme="majorHAnsi" w:cstheme="majorHAnsi"/>
        </w:rPr>
        <w:t xml:space="preserve"> and studying </w:t>
      </w:r>
      <w:r w:rsidRPr="00CC217E">
        <w:rPr>
          <w:rStyle w:val="StyleUnderline"/>
          <w:rFonts w:asciiTheme="majorHAnsi" w:hAnsiTheme="majorHAnsi" w:cstheme="majorHAnsi"/>
          <w:highlight w:val="green"/>
        </w:rPr>
        <w:t>asteroids</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for</w:t>
      </w:r>
      <w:r w:rsidRPr="00CC217E">
        <w:rPr>
          <w:rStyle w:val="StyleUnderline"/>
          <w:rFonts w:asciiTheme="majorHAnsi" w:hAnsiTheme="majorHAnsi" w:cstheme="majorHAnsi"/>
        </w:rPr>
        <w:t xml:space="preserve"> their composition, possibility of </w:t>
      </w:r>
      <w:r w:rsidRPr="00CC217E">
        <w:rPr>
          <w:rStyle w:val="StyleUnderline"/>
          <w:rFonts w:asciiTheme="majorHAnsi" w:hAnsiTheme="majorHAnsi" w:cstheme="majorHAnsi"/>
          <w:highlight w:val="green"/>
        </w:rPr>
        <w:t>mining them</w:t>
      </w:r>
      <w:r w:rsidRPr="00CC217E">
        <w:rPr>
          <w:rStyle w:val="StyleUnderline"/>
          <w:rFonts w:asciiTheme="majorHAnsi" w:hAnsiTheme="majorHAnsi" w:cstheme="majorHAnsi"/>
        </w:rPr>
        <w:t xml:space="preserve"> and their mining value</w:t>
      </w:r>
      <w:r w:rsidRPr="00CC217E">
        <w:rPr>
          <w:rFonts w:asciiTheme="majorHAnsi" w:hAnsiTheme="majorHAnsi" w:cstheme="majorHAnsi"/>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CC217E">
        <w:rPr>
          <w:rStyle w:val="StyleUnderline"/>
          <w:rFonts w:asciiTheme="majorHAnsi" w:hAnsiTheme="majorHAnsi" w:cstheme="majorHAnsi"/>
        </w:rPr>
        <w:t xml:space="preserve">global </w:t>
      </w:r>
      <w:r w:rsidRPr="00CC217E">
        <w:rPr>
          <w:rStyle w:val="StyleUnderline"/>
          <w:rFonts w:asciiTheme="majorHAnsi" w:hAnsiTheme="majorHAnsi" w:cstheme="majorHAnsi"/>
          <w:highlight w:val="green"/>
        </w:rPr>
        <w:t>space industry investors</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are focusing on</w:t>
      </w:r>
      <w:r w:rsidRPr="00CC217E">
        <w:rPr>
          <w:rStyle w:val="StyleUnderline"/>
          <w:rFonts w:asciiTheme="majorHAnsi" w:hAnsiTheme="majorHAnsi" w:cstheme="majorHAnsi"/>
        </w:rPr>
        <w:t xml:space="preserve"> keeping </w:t>
      </w:r>
      <w:r w:rsidRPr="00CC217E">
        <w:rPr>
          <w:rStyle w:val="StyleUnderline"/>
          <w:rFonts w:asciiTheme="majorHAnsi" w:hAnsiTheme="majorHAnsi" w:cstheme="majorHAnsi"/>
          <w:highlight w:val="green"/>
        </w:rPr>
        <w:t>mined space resources</w:t>
      </w:r>
      <w:r w:rsidRPr="00CC217E">
        <w:rPr>
          <w:rStyle w:val="StyleUnderline"/>
          <w:rFonts w:asciiTheme="majorHAnsi" w:hAnsiTheme="majorHAnsi" w:cstheme="majorHAnsi"/>
        </w:rPr>
        <w:t xml:space="preserve"> in space itself for ‘in situ resource utilisation’</w:t>
      </w:r>
      <w:r w:rsidRPr="00CC217E">
        <w:rPr>
          <w:rFonts w:asciiTheme="majorHAnsi" w:hAnsiTheme="majorHAnsi" w:cstheme="majorHAnsi"/>
          <w:sz w:val="16"/>
          <w:szCs w:val="16"/>
        </w:rPr>
        <w:t xml:space="preserve">. Availability of water on the Moon, Mars and asteroids offer very attractive prospects; apart from being </w:t>
      </w:r>
      <w:r w:rsidRPr="00CC217E">
        <w:rPr>
          <w:rStyle w:val="Emphasis"/>
          <w:rFonts w:asciiTheme="majorHAnsi" w:hAnsiTheme="majorHAnsi" w:cstheme="majorHAnsi"/>
          <w:highlight w:val="green"/>
        </w:rPr>
        <w:t>crucial for supporting life</w:t>
      </w:r>
      <w:r w:rsidRPr="00CC217E">
        <w:rPr>
          <w:rFonts w:asciiTheme="majorHAnsi" w:hAnsiTheme="majorHAnsi" w:cstheme="majorHAnsi"/>
          <w:sz w:val="16"/>
          <w:szCs w:val="16"/>
        </w:rPr>
        <w:t xml:space="preserve"> and growing food, it also opens the possibility of using its constituents, hydrogen and oxygen, for making rocket fuel. Today, the possibility of manufacturing tools and even building habitats on Moon or Mars with the help of 3D printers using </w:t>
      </w:r>
      <w:r w:rsidRPr="00CC217E">
        <w:rPr>
          <w:rStyle w:val="Emphasis"/>
          <w:rFonts w:asciiTheme="majorHAnsi" w:hAnsiTheme="majorHAnsi" w:cstheme="majorHAnsi"/>
          <w:highlight w:val="green"/>
        </w:rPr>
        <w:t>iron, nickel, cobalt, gold, platinum, and iridium etc which are available on the Moon</w:t>
      </w:r>
      <w:r w:rsidRPr="00CC217E">
        <w:rPr>
          <w:rFonts w:asciiTheme="majorHAnsi" w:hAnsiTheme="majorHAnsi" w:cstheme="majorHAnsi"/>
          <w:sz w:val="16"/>
          <w:szCs w:val="16"/>
        </w:rPr>
        <w:t xml:space="preserve">,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CC217E">
        <w:rPr>
          <w:rStyle w:val="StyleUnderline"/>
          <w:rFonts w:asciiTheme="majorHAnsi" w:hAnsiTheme="majorHAnsi" w:cstheme="majorHAnsi"/>
          <w:highlight w:val="green"/>
        </w:rPr>
        <w:t>there is a</w:t>
      </w:r>
      <w:r w:rsidRPr="00CC217E">
        <w:rPr>
          <w:rStyle w:val="StyleUnderline"/>
          <w:rFonts w:asciiTheme="majorHAnsi" w:hAnsiTheme="majorHAnsi" w:cstheme="majorHAnsi"/>
        </w:rPr>
        <w:t xml:space="preserve"> new </w:t>
      </w:r>
      <w:r w:rsidRPr="00CC217E">
        <w:rPr>
          <w:rStyle w:val="StyleUnderline"/>
          <w:rFonts w:asciiTheme="majorHAnsi" w:hAnsiTheme="majorHAnsi" w:cstheme="majorHAnsi"/>
          <w:highlight w:val="green"/>
        </w:rPr>
        <w:t>community of customers</w:t>
      </w:r>
      <w:r w:rsidRPr="00CC217E">
        <w:rPr>
          <w:rStyle w:val="StyleUnderline"/>
          <w:rFonts w:asciiTheme="majorHAnsi" w:hAnsiTheme="majorHAnsi" w:cstheme="majorHAnsi"/>
        </w:rPr>
        <w:t xml:space="preserve"> who are already </w:t>
      </w:r>
      <w:r w:rsidRPr="00CC217E">
        <w:rPr>
          <w:rStyle w:val="StyleUnderline"/>
          <w:rFonts w:asciiTheme="majorHAnsi" w:hAnsiTheme="majorHAnsi" w:cstheme="majorHAnsi"/>
          <w:highlight w:val="green"/>
        </w:rPr>
        <w:t>looking for buying propellant in space</w:t>
      </w:r>
      <w:r w:rsidRPr="00CC217E">
        <w:rPr>
          <w:rStyle w:val="StyleUnderline"/>
          <w:rFonts w:asciiTheme="majorHAnsi" w:hAnsiTheme="majorHAnsi" w:cstheme="majorHAnsi"/>
        </w:rPr>
        <w:t>. American space launch provider, United Launch Alliance (ULA), a Lockheed Martin and Boeing joint venture that provides launch rockets, has made it known that, ULA is willing to pay about $ 3000 a Kg for propellant in low earth orbit</w:t>
      </w:r>
      <w:r w:rsidRPr="00CC217E">
        <w:rPr>
          <w:rFonts w:asciiTheme="majorHAnsi" w:hAnsiTheme="majorHAnsi" w:cstheme="majorHAnsi"/>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CC217E">
        <w:rPr>
          <w:rStyle w:val="StyleUnderline"/>
          <w:rFonts w:asciiTheme="majorHAnsi" w:hAnsiTheme="majorHAnsi" w:cstheme="majorHAnsi"/>
          <w:highlight w:val="green"/>
        </w:rPr>
        <w:t>private players</w:t>
      </w:r>
      <w:r w:rsidRPr="00CC217E">
        <w:rPr>
          <w:rStyle w:val="StyleUnderline"/>
          <w:rFonts w:asciiTheme="majorHAnsi" w:hAnsiTheme="majorHAnsi" w:cstheme="majorHAnsi"/>
        </w:rPr>
        <w:t xml:space="preserve"> has </w:t>
      </w:r>
      <w:r w:rsidRPr="00CC217E">
        <w:rPr>
          <w:rStyle w:val="Emphasis"/>
          <w:rFonts w:asciiTheme="majorHAnsi" w:hAnsiTheme="majorHAnsi" w:cstheme="majorHAnsi"/>
          <w:highlight w:val="green"/>
        </w:rPr>
        <w:t>reduced the investment burden</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and greatly enhanced</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the</w:t>
      </w:r>
      <w:r w:rsidRPr="00CC217E">
        <w:rPr>
          <w:rStyle w:val="StyleUnderline"/>
          <w:rFonts w:asciiTheme="majorHAnsi" w:hAnsiTheme="majorHAnsi" w:cstheme="majorHAnsi"/>
        </w:rPr>
        <w:t xml:space="preserve"> width and </w:t>
      </w:r>
      <w:r w:rsidRPr="00CC217E">
        <w:rPr>
          <w:rStyle w:val="StyleUnderline"/>
          <w:rFonts w:asciiTheme="majorHAnsi" w:hAnsiTheme="majorHAnsi" w:cstheme="majorHAnsi"/>
          <w:highlight w:val="green"/>
        </w:rPr>
        <w:t>pace of innovation</w:t>
      </w:r>
      <w:r w:rsidRPr="00CC217E">
        <w:rPr>
          <w:rStyle w:val="StyleUnderline"/>
          <w:rFonts w:asciiTheme="majorHAnsi" w:hAnsiTheme="majorHAnsi" w:cstheme="majorHAnsi"/>
        </w:rPr>
        <w:t>. It is believed that launch of the first asteroid mining vehicle as well as setting up of the first fuelling stations on the Moon and in low earth orbit could become a reality within a decade</w:t>
      </w:r>
      <w:r w:rsidRPr="00CC217E">
        <w:rPr>
          <w:rFonts w:asciiTheme="majorHAnsi" w:hAnsiTheme="majorHAnsi" w:cstheme="majorHAnsi"/>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rsidR="009A67D6" w:rsidRPr="00CC217E" w:rsidRDefault="009A67D6" w:rsidP="009A67D6">
      <w:pPr>
        <w:rPr>
          <w:rStyle w:val="Style13ptBold"/>
          <w:rFonts w:asciiTheme="majorHAnsi" w:hAnsiTheme="majorHAnsi" w:cstheme="majorHAnsi"/>
          <w:b w:val="0"/>
          <w:sz w:val="16"/>
          <w:szCs w:val="16"/>
        </w:rPr>
      </w:pPr>
    </w:p>
    <w:p w:rsidR="009A67D6" w:rsidRPr="00CC217E" w:rsidRDefault="009A67D6" w:rsidP="009A67D6">
      <w:pPr>
        <w:pStyle w:val="Heading4"/>
        <w:rPr>
          <w:rFonts w:asciiTheme="majorHAnsi" w:hAnsiTheme="majorHAnsi" w:cstheme="majorHAnsi"/>
        </w:rPr>
      </w:pPr>
      <w:r w:rsidRPr="00CC217E">
        <w:rPr>
          <w:rFonts w:asciiTheme="majorHAnsi" w:hAnsiTheme="majorHAnsi" w:cstheme="majorHAnsi"/>
        </w:rPr>
        <w:t xml:space="preserve">Commercial mining solves </w:t>
      </w:r>
      <w:r w:rsidRPr="00CC217E">
        <w:rPr>
          <w:rFonts w:asciiTheme="majorHAnsi" w:hAnsiTheme="majorHAnsi" w:cstheme="majorHAnsi"/>
          <w:u w:val="single"/>
        </w:rPr>
        <w:t>extinction</w:t>
      </w:r>
      <w:r w:rsidRPr="00CC217E">
        <w:rPr>
          <w:rFonts w:asciiTheme="majorHAnsi" w:hAnsiTheme="majorHAnsi" w:cstheme="majorHAnsi"/>
        </w:rPr>
        <w:t xml:space="preserve"> from </w:t>
      </w:r>
      <w:r w:rsidRPr="00CC217E">
        <w:rPr>
          <w:rFonts w:asciiTheme="majorHAnsi" w:hAnsiTheme="majorHAnsi" w:cstheme="majorHAnsi"/>
          <w:u w:val="single"/>
        </w:rPr>
        <w:t>scarcity</w:t>
      </w:r>
      <w:r w:rsidRPr="00CC217E">
        <w:rPr>
          <w:rFonts w:asciiTheme="majorHAnsi" w:hAnsiTheme="majorHAnsi" w:cstheme="majorHAnsi"/>
        </w:rPr>
        <w:t xml:space="preserve">, </w:t>
      </w:r>
      <w:r w:rsidRPr="00CC217E">
        <w:rPr>
          <w:rFonts w:asciiTheme="majorHAnsi" w:hAnsiTheme="majorHAnsi" w:cstheme="majorHAnsi"/>
          <w:u w:val="single"/>
        </w:rPr>
        <w:t>climate</w:t>
      </w:r>
      <w:r w:rsidRPr="00CC217E">
        <w:rPr>
          <w:rFonts w:asciiTheme="majorHAnsi" w:hAnsiTheme="majorHAnsi" w:cstheme="majorHAnsi"/>
        </w:rPr>
        <w:t xml:space="preserve">, </w:t>
      </w:r>
      <w:r w:rsidRPr="00CC217E">
        <w:rPr>
          <w:rFonts w:asciiTheme="majorHAnsi" w:hAnsiTheme="majorHAnsi" w:cstheme="majorHAnsi"/>
          <w:u w:val="single"/>
        </w:rPr>
        <w:t>terror</w:t>
      </w:r>
      <w:r w:rsidRPr="00CC217E">
        <w:rPr>
          <w:rFonts w:asciiTheme="majorHAnsi" w:hAnsiTheme="majorHAnsi" w:cstheme="majorHAnsi"/>
        </w:rPr>
        <w:t xml:space="preserve">, </w:t>
      </w:r>
      <w:r w:rsidRPr="00CC217E">
        <w:rPr>
          <w:rFonts w:asciiTheme="majorHAnsi" w:hAnsiTheme="majorHAnsi" w:cstheme="majorHAnsi"/>
          <w:u w:val="single"/>
        </w:rPr>
        <w:t>war</w:t>
      </w:r>
      <w:r w:rsidRPr="00CC217E">
        <w:rPr>
          <w:rFonts w:asciiTheme="majorHAnsi" w:hAnsiTheme="majorHAnsi" w:cstheme="majorHAnsi"/>
        </w:rPr>
        <w:t xml:space="preserve">, and </w:t>
      </w:r>
      <w:r w:rsidRPr="00CC217E">
        <w:rPr>
          <w:rFonts w:asciiTheme="majorHAnsi" w:hAnsiTheme="majorHAnsi" w:cstheme="majorHAnsi"/>
          <w:u w:val="single"/>
        </w:rPr>
        <w:t>disease</w:t>
      </w:r>
      <w:r w:rsidRPr="00CC217E">
        <w:rPr>
          <w:rFonts w:asciiTheme="majorHAnsi" w:hAnsiTheme="majorHAnsi" w:cstheme="majorHAnsi"/>
        </w:rPr>
        <w:t xml:space="preserve"> – solves the aff.</w:t>
      </w:r>
    </w:p>
    <w:p w:rsidR="009A67D6" w:rsidRPr="00CC217E" w:rsidRDefault="009A67D6" w:rsidP="009A67D6">
      <w:pPr>
        <w:rPr>
          <w:rFonts w:asciiTheme="majorHAnsi" w:hAnsiTheme="majorHAnsi" w:cstheme="majorHAnsi"/>
        </w:rPr>
      </w:pPr>
      <w:r w:rsidRPr="00CC217E">
        <w:rPr>
          <w:rStyle w:val="Style13ptBold"/>
          <w:rFonts w:asciiTheme="majorHAnsi" w:hAnsiTheme="majorHAnsi" w:cstheme="majorHAnsi"/>
        </w:rPr>
        <w:t>Pelton 17</w:t>
      </w:r>
      <w:r w:rsidRPr="00CC217E">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rsidR="009A67D6" w:rsidRPr="00CC217E" w:rsidRDefault="009A67D6" w:rsidP="009A67D6">
      <w:pPr>
        <w:rPr>
          <w:rFonts w:asciiTheme="majorHAnsi" w:hAnsiTheme="majorHAnsi" w:cstheme="majorHAnsi"/>
          <w:sz w:val="12"/>
        </w:rPr>
      </w:pPr>
      <w:r w:rsidRPr="00CC217E">
        <w:rPr>
          <w:rStyle w:val="StyleUnderline"/>
          <w:rFonts w:asciiTheme="majorHAnsi" w:hAnsiTheme="majorHAnsi" w:cstheme="majorHAnsi"/>
        </w:rPr>
        <w:t xml:space="preserve">Are </w:t>
      </w:r>
      <w:r w:rsidRPr="00CC217E">
        <w:rPr>
          <w:rFonts w:asciiTheme="majorHAnsi" w:hAnsiTheme="majorHAnsi" w:cstheme="majorHAnsi"/>
          <w:sz w:val="12"/>
        </w:rPr>
        <w:t>We</w:t>
      </w:r>
      <w:r w:rsidRPr="00CC217E">
        <w:rPr>
          <w:rStyle w:val="StyleUnderline"/>
          <w:rFonts w:asciiTheme="majorHAnsi" w:hAnsiTheme="majorHAnsi" w:cstheme="majorHAnsi"/>
        </w:rPr>
        <w:t xml:space="preserve"> Humans Doomed to </w:t>
      </w:r>
      <w:r w:rsidRPr="00CC217E">
        <w:rPr>
          <w:rStyle w:val="Emphasis"/>
          <w:rFonts w:asciiTheme="majorHAnsi" w:hAnsiTheme="majorHAnsi" w:cstheme="majorHAnsi"/>
        </w:rPr>
        <w:t>Extinction</w:t>
      </w:r>
      <w:r w:rsidRPr="00CC217E">
        <w:rPr>
          <w:rStyle w:val="StyleUnderline"/>
          <w:rFonts w:asciiTheme="majorHAnsi" w:hAnsiTheme="majorHAnsi" w:cstheme="majorHAnsi"/>
        </w:rPr>
        <w:t xml:space="preserve">? What will we do when Earth’s resources are used up </w:t>
      </w:r>
      <w:r w:rsidRPr="00CC217E">
        <w:rPr>
          <w:rFonts w:asciiTheme="majorHAnsi" w:hAnsiTheme="majorHAnsi" w:cstheme="majorHAnsi"/>
          <w:sz w:val="12"/>
        </w:rPr>
        <w:t>by humanity</w:t>
      </w:r>
      <w:r w:rsidRPr="00CC217E">
        <w:rPr>
          <w:rStyle w:val="StyleUnderline"/>
          <w:rFonts w:asciiTheme="majorHAnsi" w:hAnsiTheme="majorHAnsi" w:cstheme="majorHAnsi"/>
        </w:rPr>
        <w:t>? The world is</w:t>
      </w:r>
      <w:r w:rsidRPr="00CC217E">
        <w:rPr>
          <w:rFonts w:asciiTheme="majorHAnsi" w:hAnsiTheme="majorHAnsi" w:cstheme="majorHAnsi"/>
          <w:sz w:val="12"/>
        </w:rPr>
        <w:t xml:space="preserve"> now hugely </w:t>
      </w:r>
      <w:r w:rsidRPr="00CC217E">
        <w:rPr>
          <w:rStyle w:val="Emphasis"/>
          <w:rFonts w:asciiTheme="majorHAnsi" w:hAnsiTheme="majorHAnsi" w:cstheme="majorHAnsi"/>
          <w:highlight w:val="green"/>
        </w:rPr>
        <w:t>over populated</w:t>
      </w:r>
      <w:r w:rsidRPr="00CC217E">
        <w:rPr>
          <w:rStyle w:val="StyleUnderline"/>
          <w:rFonts w:asciiTheme="majorHAnsi" w:hAnsiTheme="majorHAnsi" w:cstheme="majorHAnsi"/>
        </w:rPr>
        <w:t>, with billions</w:t>
      </w:r>
      <w:r w:rsidRPr="00CC217E">
        <w:rPr>
          <w:rFonts w:asciiTheme="majorHAnsi" w:hAnsiTheme="majorHAnsi" w:cstheme="majorHAnsi"/>
          <w:sz w:val="12"/>
        </w:rPr>
        <w:t xml:space="preserve"> and billions </w:t>
      </w:r>
      <w:r w:rsidRPr="00CC217E">
        <w:rPr>
          <w:rStyle w:val="StyleUnderline"/>
          <w:rFonts w:asciiTheme="majorHAnsi" w:hAnsiTheme="majorHAnsi" w:cstheme="majorHAnsi"/>
        </w:rPr>
        <w:t>crammed into our over</w:t>
      </w:r>
      <w:r w:rsidRPr="00CC217E">
        <w:rPr>
          <w:rStyle w:val="Emphasis"/>
          <w:rFonts w:asciiTheme="majorHAnsi" w:hAnsiTheme="majorHAnsi" w:cstheme="majorHAnsi"/>
        </w:rPr>
        <w:t>crowded</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cities</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CC217E">
        <w:rPr>
          <w:rStyle w:val="StyleUnderline"/>
          <w:rFonts w:asciiTheme="majorHAnsi" w:hAnsiTheme="majorHAnsi" w:cstheme="majorHAnsi"/>
        </w:rPr>
        <w:t>These</w:t>
      </w:r>
      <w:r w:rsidRPr="00CC217E">
        <w:rPr>
          <w:rFonts w:asciiTheme="majorHAnsi" w:hAnsiTheme="majorHAnsi" w:cstheme="majorHAnsi"/>
          <w:sz w:val="12"/>
        </w:rPr>
        <w:t xml:space="preserve"> cities </w:t>
      </w:r>
      <w:r w:rsidRPr="00CC217E">
        <w:rPr>
          <w:rStyle w:val="StyleUnderline"/>
          <w:rFonts w:asciiTheme="majorHAnsi" w:hAnsiTheme="majorHAnsi" w:cstheme="majorHAnsi"/>
          <w:highlight w:val="green"/>
        </w:rPr>
        <w:t>will be</w:t>
      </w:r>
      <w:r w:rsidRPr="00CC217E">
        <w:rPr>
          <w:rFonts w:asciiTheme="majorHAnsi" w:hAnsiTheme="majorHAnsi" w:cstheme="majorHAnsi"/>
          <w:sz w:val="12"/>
        </w:rPr>
        <w:t xml:space="preserve"> ever </w:t>
      </w:r>
      <w:r w:rsidRPr="00CC217E">
        <w:rPr>
          <w:rStyle w:val="StyleUnderline"/>
          <w:rFonts w:asciiTheme="majorHAnsi" w:hAnsiTheme="majorHAnsi" w:cstheme="majorHAnsi"/>
        </w:rPr>
        <w:t xml:space="preserve">more </w:t>
      </w:r>
      <w:r w:rsidRPr="00CC217E">
        <w:rPr>
          <w:rStyle w:val="StyleUnderline"/>
          <w:rFonts w:asciiTheme="majorHAnsi" w:hAnsiTheme="majorHAnsi" w:cstheme="majorHAnsi"/>
          <w:highlight w:val="green"/>
        </w:rPr>
        <w:t xml:space="preserve">vulnerable to </w:t>
      </w:r>
      <w:r w:rsidRPr="00CC217E">
        <w:rPr>
          <w:rStyle w:val="Emphasis"/>
          <w:rFonts w:asciiTheme="majorHAnsi" w:hAnsiTheme="majorHAnsi" w:cstheme="majorHAnsi"/>
          <w:highlight w:val="green"/>
        </w:rPr>
        <w:t>terror</w:t>
      </w:r>
      <w:r w:rsidRPr="00CC217E">
        <w:rPr>
          <w:rStyle w:val="StyleUnderline"/>
          <w:rFonts w:asciiTheme="majorHAnsi" w:hAnsiTheme="majorHAnsi" w:cstheme="majorHAnsi"/>
        </w:rPr>
        <w:t>ist attack</w:t>
      </w:r>
      <w:r w:rsidRPr="00CC217E">
        <w:rPr>
          <w:rStyle w:val="StyleUnderline"/>
          <w:rFonts w:asciiTheme="majorHAnsi" w:hAnsiTheme="majorHAnsi" w:cstheme="majorHAnsi"/>
          <w:highlight w:val="green"/>
        </w:rPr>
        <w:t xml:space="preserve">, </w:t>
      </w:r>
      <w:r w:rsidRPr="00CC217E">
        <w:rPr>
          <w:rStyle w:val="Emphasis"/>
          <w:rFonts w:asciiTheme="majorHAnsi" w:hAnsiTheme="majorHAnsi" w:cstheme="majorHAnsi"/>
        </w:rPr>
        <w:t xml:space="preserve">natural </w:t>
      </w:r>
      <w:r w:rsidRPr="00CC217E">
        <w:rPr>
          <w:rStyle w:val="Emphasis"/>
          <w:rFonts w:asciiTheme="majorHAnsi" w:hAnsiTheme="majorHAnsi" w:cstheme="majorHAnsi"/>
          <w:highlight w:val="green"/>
        </w:rPr>
        <w:t>disaster</w:t>
      </w:r>
      <w:r w:rsidRPr="00CC217E">
        <w:rPr>
          <w:rStyle w:val="StyleUnderline"/>
          <w:rFonts w:asciiTheme="majorHAnsi" w:hAnsiTheme="majorHAnsi" w:cstheme="majorHAnsi"/>
          <w:highlight w:val="green"/>
        </w:rPr>
        <w:t>,</w:t>
      </w:r>
      <w:r w:rsidRPr="00CC217E">
        <w:rPr>
          <w:rStyle w:val="StyleUnderline"/>
          <w:rFonts w:asciiTheme="majorHAnsi" w:hAnsiTheme="majorHAnsi" w:cstheme="majorHAnsi"/>
        </w:rPr>
        <w:t xml:space="preserve"> and other plights that come with overcrowding </w:t>
      </w:r>
      <w:r w:rsidRPr="00CC217E">
        <w:rPr>
          <w:rFonts w:asciiTheme="majorHAnsi" w:hAnsiTheme="majorHAnsi" w:cstheme="majorHAnsi"/>
          <w:sz w:val="12"/>
        </w:rPr>
        <w:t>and a dearth of jobs that will be fueled by rapid automation and the rise of artifi cial intelligence across the global economy</w:t>
      </w:r>
      <w:r w:rsidRPr="00CC217E">
        <w:rPr>
          <w:rStyle w:val="StyleUnderline"/>
          <w:rFonts w:asciiTheme="majorHAnsi" w:hAnsiTheme="majorHAnsi" w:cstheme="majorHAnsi"/>
        </w:rPr>
        <w:t>.</w:t>
      </w:r>
      <w:r w:rsidRPr="00CC217E">
        <w:rPr>
          <w:rFonts w:asciiTheme="majorHAnsi" w:hAnsiTheme="majorHAnsi" w:cstheme="majorHAnsi"/>
          <w:sz w:val="12"/>
        </w:rPr>
        <w:t xml:space="preserve"> </w:t>
      </w:r>
      <w:r w:rsidRPr="00CC217E">
        <w:rPr>
          <w:rStyle w:val="StyleUnderline"/>
          <w:rFonts w:asciiTheme="majorHAnsi" w:hAnsiTheme="majorHAnsi" w:cstheme="majorHAnsi"/>
        </w:rPr>
        <w:t xml:space="preserve">We are </w:t>
      </w:r>
      <w:r w:rsidRPr="00CC217E">
        <w:rPr>
          <w:rFonts w:asciiTheme="majorHAnsi" w:hAnsiTheme="majorHAnsi" w:cstheme="majorHAnsi"/>
          <w:sz w:val="12"/>
        </w:rPr>
        <w:t xml:space="preserve">already </w:t>
      </w:r>
      <w:r w:rsidRPr="00CC217E">
        <w:rPr>
          <w:rStyle w:val="StyleUnderline"/>
          <w:rFonts w:asciiTheme="majorHAnsi" w:hAnsiTheme="majorHAnsi" w:cstheme="majorHAnsi"/>
        </w:rPr>
        <w:t xml:space="preserve">rapidly </w:t>
      </w:r>
      <w:r w:rsidRPr="00CC217E">
        <w:rPr>
          <w:rStyle w:val="Emphasis"/>
          <w:rFonts w:asciiTheme="majorHAnsi" w:hAnsiTheme="majorHAnsi" w:cstheme="majorHAnsi"/>
          <w:highlight w:val="green"/>
        </w:rPr>
        <w:t>running out of water</w:t>
      </w:r>
      <w:r w:rsidRPr="00CC217E">
        <w:rPr>
          <w:rStyle w:val="StyleUnderline"/>
          <w:rFonts w:asciiTheme="majorHAnsi" w:hAnsiTheme="majorHAnsi" w:cstheme="majorHAnsi"/>
          <w:highlight w:val="green"/>
        </w:rPr>
        <w:t xml:space="preserve"> and </w:t>
      </w:r>
      <w:r w:rsidRPr="00CC217E">
        <w:rPr>
          <w:rStyle w:val="Emphasis"/>
          <w:rFonts w:asciiTheme="majorHAnsi" w:hAnsiTheme="majorHAnsi" w:cstheme="majorHAnsi"/>
        </w:rPr>
        <w:t>minerals</w:t>
      </w:r>
      <w:r w:rsidRPr="00CC217E">
        <w:rPr>
          <w:rStyle w:val="StyleUnderline"/>
          <w:rFonts w:asciiTheme="majorHAnsi" w:hAnsiTheme="majorHAnsi" w:cstheme="majorHAnsi"/>
        </w:rPr>
        <w:t xml:space="preserve">. </w:t>
      </w:r>
      <w:r w:rsidRPr="00CC217E">
        <w:rPr>
          <w:rStyle w:val="Emphasis"/>
          <w:rFonts w:asciiTheme="majorHAnsi" w:hAnsiTheme="majorHAnsi" w:cstheme="majorHAnsi"/>
          <w:highlight w:val="green"/>
        </w:rPr>
        <w:t>Climate change</w:t>
      </w:r>
      <w:r w:rsidRPr="00CC217E">
        <w:rPr>
          <w:rStyle w:val="StyleUnderline"/>
          <w:rFonts w:asciiTheme="majorHAnsi" w:hAnsiTheme="majorHAnsi" w:cstheme="majorHAnsi"/>
          <w:highlight w:val="green"/>
        </w:rPr>
        <w:t xml:space="preserve"> </w:t>
      </w:r>
      <w:r w:rsidRPr="00CC217E">
        <w:rPr>
          <w:rStyle w:val="StyleUnderline"/>
          <w:rFonts w:asciiTheme="majorHAnsi" w:hAnsiTheme="majorHAnsi" w:cstheme="majorHAnsi"/>
        </w:rPr>
        <w:t xml:space="preserve">is threatening our very </w:t>
      </w:r>
      <w:r w:rsidRPr="00CC217E">
        <w:rPr>
          <w:rStyle w:val="Emphasis"/>
          <w:rFonts w:asciiTheme="majorHAnsi" w:hAnsiTheme="majorHAnsi" w:cstheme="majorHAnsi"/>
        </w:rPr>
        <w:t>existence</w:t>
      </w:r>
      <w:r w:rsidRPr="00CC217E">
        <w:rPr>
          <w:rStyle w:val="StyleUnderline"/>
          <w:rFonts w:asciiTheme="majorHAnsi" w:hAnsiTheme="majorHAnsi" w:cstheme="majorHAnsi"/>
          <w:highlight w:val="green"/>
        </w:rPr>
        <w:t>.</w:t>
      </w:r>
      <w:r w:rsidRPr="00CC217E">
        <w:rPr>
          <w:rFonts w:asciiTheme="majorHAnsi" w:hAnsiTheme="majorHAnsi" w:cstheme="majorHAnsi"/>
          <w:sz w:val="12"/>
        </w:rPr>
        <w:t xml:space="preserve"> Political leaders and even the Pope have cautioned us against inaction. Perhaps the naysayers are right. </w:t>
      </w:r>
      <w:r w:rsidRPr="00CC217E">
        <w:rPr>
          <w:rStyle w:val="Emphasis"/>
          <w:rFonts w:asciiTheme="majorHAnsi" w:hAnsiTheme="majorHAnsi" w:cstheme="majorHAnsi"/>
          <w:sz w:val="24"/>
          <w:highlight w:val="green"/>
        </w:rPr>
        <w:t xml:space="preserve">All humanity is at </w:t>
      </w:r>
      <w:r w:rsidRPr="00CC217E">
        <w:rPr>
          <w:rStyle w:val="Emphasis"/>
          <w:rFonts w:asciiTheme="majorHAnsi" w:hAnsiTheme="majorHAnsi" w:cstheme="majorHAnsi"/>
          <w:sz w:val="24"/>
        </w:rPr>
        <w:t xml:space="preserve">tremendous </w:t>
      </w:r>
      <w:r w:rsidRPr="00CC217E">
        <w:rPr>
          <w:rStyle w:val="Emphasis"/>
          <w:rFonts w:asciiTheme="majorHAnsi" w:hAnsiTheme="majorHAnsi" w:cstheme="majorHAnsi"/>
          <w:sz w:val="24"/>
          <w:highlight w:val="green"/>
        </w:rPr>
        <w:t>risk.</w:t>
      </w:r>
      <w:r w:rsidRPr="00CC217E">
        <w:rPr>
          <w:rFonts w:asciiTheme="majorHAnsi" w:hAnsiTheme="majorHAnsi" w:cstheme="majorHAnsi"/>
          <w:sz w:val="12"/>
        </w:rPr>
        <w:t xml:space="preserve"> Is there no hope for the future? This book is about hope. We think that there is literally heavenly hope for humanity. But </w:t>
      </w:r>
      <w:r w:rsidRPr="00CC217E">
        <w:rPr>
          <w:rStyle w:val="StyleUnderline"/>
          <w:rFonts w:asciiTheme="majorHAnsi" w:hAnsiTheme="majorHAnsi" w:cstheme="majorHAnsi"/>
        </w:rPr>
        <w:t>we</w:t>
      </w:r>
      <w:r w:rsidRPr="00CC217E">
        <w:rPr>
          <w:rFonts w:asciiTheme="majorHAnsi" w:hAnsiTheme="majorHAnsi" w:cstheme="majorHAnsi"/>
          <w:sz w:val="12"/>
        </w:rPr>
        <w:t xml:space="preserve"> are not talking here about divine intervention. We are </w:t>
      </w:r>
      <w:r w:rsidRPr="00CC217E">
        <w:rPr>
          <w:rStyle w:val="StyleUnderline"/>
          <w:rFonts w:asciiTheme="majorHAnsi" w:hAnsiTheme="majorHAnsi" w:cstheme="majorHAnsi"/>
        </w:rPr>
        <w:t>envision</w:t>
      </w:r>
      <w:r w:rsidRPr="00CC217E">
        <w:rPr>
          <w:rFonts w:asciiTheme="majorHAnsi" w:hAnsiTheme="majorHAnsi" w:cstheme="majorHAnsi"/>
          <w:sz w:val="12"/>
        </w:rPr>
        <w:t xml:space="preserve">ing </w:t>
      </w:r>
      <w:r w:rsidRPr="00CC217E">
        <w:rPr>
          <w:rStyle w:val="StyleUnderline"/>
          <w:rFonts w:asciiTheme="majorHAnsi" w:hAnsiTheme="majorHAnsi" w:cstheme="majorHAnsi"/>
        </w:rPr>
        <w:t>a new space economy that recognizes</w:t>
      </w:r>
      <w:r w:rsidRPr="00CC217E">
        <w:rPr>
          <w:rFonts w:asciiTheme="majorHAnsi" w:hAnsiTheme="majorHAnsi" w:cstheme="majorHAnsi"/>
          <w:sz w:val="12"/>
        </w:rPr>
        <w:t xml:space="preserve"> that </w:t>
      </w:r>
      <w:r w:rsidRPr="00CC217E">
        <w:rPr>
          <w:rStyle w:val="StyleUnderline"/>
          <w:rFonts w:asciiTheme="majorHAnsi" w:hAnsiTheme="majorHAnsi" w:cstheme="majorHAnsi"/>
        </w:rPr>
        <w:t xml:space="preserve">there is more water in the skies that all our oceans. </w:t>
      </w:r>
      <w:r w:rsidRPr="00CC217E">
        <w:rPr>
          <w:rFonts w:asciiTheme="majorHAnsi" w:hAnsiTheme="majorHAnsi" w:cstheme="maj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CC217E">
        <w:rPr>
          <w:rStyle w:val="StyleUnderline"/>
          <w:rFonts w:asciiTheme="majorHAnsi" w:hAnsiTheme="majorHAnsi" w:cstheme="majorHAnsi"/>
        </w:rPr>
        <w:t xml:space="preserve">The new space frontier can literally open up a “gold rush in the skies.” </w:t>
      </w:r>
      <w:r w:rsidRPr="00CC217E">
        <w:rPr>
          <w:rFonts w:asciiTheme="majorHAnsi" w:hAnsiTheme="majorHAnsi" w:cstheme="majorHAnsi"/>
          <w:sz w:val="12"/>
        </w:rPr>
        <w:t xml:space="preserve">In brief, we think </w:t>
      </w:r>
      <w:r w:rsidRPr="00CC217E">
        <w:rPr>
          <w:rStyle w:val="StyleUnderline"/>
          <w:rFonts w:asciiTheme="majorHAnsi" w:hAnsiTheme="majorHAnsi" w:cstheme="majorHAnsi"/>
        </w:rPr>
        <w:t>there is new hope for humanity.</w:t>
      </w:r>
      <w:r w:rsidRPr="00CC217E">
        <w:rPr>
          <w:rFonts w:asciiTheme="majorHAnsi" w:hAnsiTheme="majorHAnsi" w:cstheme="majorHAnsi"/>
          <w:sz w:val="12"/>
        </w:rPr>
        <w:t xml:space="preserve"> We see a new a pathway to the future via new ventures in space. For too long, space programs have been seen as a money pit. In the process, </w:t>
      </w:r>
      <w:r w:rsidRPr="00CC217E">
        <w:rPr>
          <w:rStyle w:val="StyleUnderline"/>
          <w:rFonts w:asciiTheme="majorHAnsi" w:hAnsiTheme="majorHAnsi" w:cstheme="majorHAnsi"/>
        </w:rPr>
        <w:t>we have overlooked the great abundance available to us in the skies above.</w:t>
      </w:r>
      <w:r w:rsidRPr="00CC217E">
        <w:rPr>
          <w:rFonts w:asciiTheme="majorHAnsi" w:hAnsiTheme="majorHAnsi" w:cstheme="majorHAnsi"/>
          <w:sz w:val="12"/>
        </w:rPr>
        <w:t xml:space="preserve"> It is important to recognize </w:t>
      </w:r>
      <w:r w:rsidRPr="00CC217E">
        <w:rPr>
          <w:rStyle w:val="StyleUnderline"/>
          <w:rFonts w:asciiTheme="majorHAnsi" w:hAnsiTheme="majorHAnsi" w:cstheme="majorHAnsi"/>
        </w:rPr>
        <w:t>there is already the beginning of a new gold rush in space—a pathway to astral abundance.</w:t>
      </w:r>
      <w:r w:rsidRPr="00CC217E">
        <w:rPr>
          <w:rFonts w:asciiTheme="majorHAnsi" w:hAnsiTheme="majorHAnsi" w:cstheme="maj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C217E">
        <w:rPr>
          <w:rStyle w:val="StyleUnderline"/>
          <w:rFonts w:asciiTheme="majorHAnsi" w:hAnsiTheme="majorHAnsi" w:cstheme="majorHAnsi"/>
        </w:rPr>
        <w:t xml:space="preserve">new pathways to the stars could prove vital to </w:t>
      </w:r>
      <w:r w:rsidRPr="00CC217E">
        <w:rPr>
          <w:rStyle w:val="Emphasis"/>
          <w:rFonts w:asciiTheme="majorHAnsi" w:hAnsiTheme="majorHAnsi" w:cstheme="majorHAnsi"/>
        </w:rPr>
        <w:t>human survival</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CC217E">
        <w:rPr>
          <w:rStyle w:val="StyleUnderline"/>
          <w:rFonts w:asciiTheme="majorHAnsi" w:hAnsiTheme="majorHAnsi" w:cstheme="majorHAnsi"/>
        </w:rPr>
        <w:t>entrepreneurial New Space initiatives are changing everything</w:t>
      </w:r>
      <w:r w:rsidRPr="00CC217E">
        <w:rPr>
          <w:rFonts w:asciiTheme="majorHAnsi" w:hAnsiTheme="majorHAnsi" w:cstheme="majorHAnsi"/>
          <w:sz w:val="12"/>
        </w:rPr>
        <w:t xml:space="preserve"> [ 1 ]</w:t>
      </w:r>
      <w:r w:rsidRPr="00CC217E">
        <w:rPr>
          <w:rStyle w:val="StyleUnderline"/>
          <w:rFonts w:asciiTheme="majorHAnsi" w:hAnsiTheme="majorHAnsi" w:cstheme="majorHAnsi"/>
        </w:rPr>
        <w:t>.</w:t>
      </w:r>
      <w:r w:rsidRPr="00CC217E">
        <w:rPr>
          <w:rFonts w:asciiTheme="majorHAnsi" w:hAnsiTheme="majorHAnsi" w:cstheme="maj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CC217E">
        <w:rPr>
          <w:rStyle w:val="StyleUnderline"/>
          <w:rFonts w:asciiTheme="majorHAnsi" w:hAnsiTheme="majorHAnsi" w:cstheme="majorHAnsi"/>
        </w:rPr>
        <w:t>entrepreneurs are taking over.</w:t>
      </w:r>
      <w:r w:rsidRPr="00CC217E">
        <w:rPr>
          <w:rFonts w:asciiTheme="majorHAnsi" w:hAnsiTheme="majorHAnsi" w:cstheme="maj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CC217E">
        <w:rPr>
          <w:rStyle w:val="StyleUnderline"/>
          <w:rFonts w:asciiTheme="majorHAnsi" w:hAnsiTheme="majorHAnsi" w:cstheme="majorHAnsi"/>
        </w:rPr>
        <w:t xml:space="preserve">developing </w:t>
      </w:r>
      <w:r w:rsidRPr="00CC217E">
        <w:rPr>
          <w:rStyle w:val="Emphasis"/>
          <w:rFonts w:asciiTheme="majorHAnsi" w:hAnsiTheme="majorHAnsi" w:cstheme="majorHAnsi"/>
          <w:highlight w:val="green"/>
        </w:rPr>
        <w:t>new tech</w:t>
      </w:r>
      <w:r w:rsidRPr="00CC217E">
        <w:rPr>
          <w:rFonts w:asciiTheme="majorHAnsi" w:hAnsiTheme="majorHAnsi" w:cstheme="majorHAnsi"/>
          <w:sz w:val="12"/>
        </w:rPr>
        <w:t>nologies</w:t>
      </w:r>
      <w:r w:rsidRPr="00CC217E">
        <w:rPr>
          <w:rStyle w:val="StyleUnderline"/>
          <w:rFonts w:asciiTheme="majorHAnsi" w:hAnsiTheme="majorHAnsi" w:cstheme="majorHAnsi"/>
        </w:rPr>
        <w:t xml:space="preserve"> and establishing space enterprises that </w:t>
      </w:r>
      <w:r w:rsidRPr="00CC217E">
        <w:rPr>
          <w:rStyle w:val="StyleUnderline"/>
          <w:rFonts w:asciiTheme="majorHAnsi" w:hAnsiTheme="majorHAnsi" w:cstheme="majorHAnsi"/>
          <w:highlight w:val="green"/>
        </w:rPr>
        <w:t>can bring the wealth</w:t>
      </w:r>
      <w:r w:rsidRPr="00CC217E">
        <w:rPr>
          <w:rStyle w:val="StyleUnderline"/>
          <w:rFonts w:asciiTheme="majorHAnsi" w:hAnsiTheme="majorHAnsi" w:cstheme="majorHAnsi"/>
        </w:rPr>
        <w:t xml:space="preserve"> of outer space down </w:t>
      </w:r>
      <w:r w:rsidRPr="00CC217E">
        <w:rPr>
          <w:rStyle w:val="StyleUnderline"/>
          <w:rFonts w:asciiTheme="majorHAnsi" w:hAnsiTheme="majorHAnsi" w:cstheme="majorHAnsi"/>
          <w:highlight w:val="green"/>
        </w:rPr>
        <w:t xml:space="preserve">to Earth. </w:t>
      </w:r>
      <w:r w:rsidRPr="00CC217E">
        <w:rPr>
          <w:rStyle w:val="StyleUnderline"/>
          <w:rFonts w:asciiTheme="majorHAnsi" w:hAnsiTheme="majorHAnsi" w:cstheme="majorHAnsi"/>
        </w:rPr>
        <w:t xml:space="preserve">This is not a pipe dream, but will increasingly be </w:t>
      </w:r>
      <w:r w:rsidRPr="00CC217E">
        <w:rPr>
          <w:rStyle w:val="StyleUnderline"/>
          <w:rFonts w:asciiTheme="majorHAnsi" w:hAnsiTheme="majorHAnsi" w:cstheme="majorHAnsi"/>
          <w:highlight w:val="green"/>
        </w:rPr>
        <w:t>the</w:t>
      </w:r>
      <w:r w:rsidRPr="00CC217E">
        <w:rPr>
          <w:rStyle w:val="StyleUnderline"/>
          <w:rFonts w:asciiTheme="majorHAnsi" w:hAnsiTheme="majorHAnsi" w:cstheme="majorHAnsi"/>
        </w:rPr>
        <w:t xml:space="preserve"> </w:t>
      </w:r>
      <w:r w:rsidRPr="00CC217E">
        <w:rPr>
          <w:rStyle w:val="Emphasis"/>
          <w:rFonts w:asciiTheme="majorHAnsi" w:hAnsiTheme="majorHAnsi" w:cstheme="majorHAnsi"/>
        </w:rPr>
        <w:t xml:space="preserve">economic </w:t>
      </w:r>
      <w:r w:rsidRPr="00CC217E">
        <w:rPr>
          <w:rStyle w:val="Emphasis"/>
          <w:rFonts w:asciiTheme="majorHAnsi" w:hAnsiTheme="majorHAnsi" w:cstheme="majorHAnsi"/>
          <w:highlight w:val="green"/>
        </w:rPr>
        <w:t>reality</w:t>
      </w:r>
      <w:r w:rsidRPr="00CC217E">
        <w:rPr>
          <w:rStyle w:val="StyleUnderline"/>
          <w:rFonts w:asciiTheme="majorHAnsi" w:hAnsiTheme="majorHAnsi" w:cstheme="majorHAnsi"/>
          <w:highlight w:val="green"/>
        </w:rPr>
        <w:t xml:space="preserve"> of the 2020s.</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CC217E">
        <w:rPr>
          <w:rStyle w:val="Emphasis"/>
          <w:rFonts w:asciiTheme="majorHAnsi" w:hAnsiTheme="majorHAnsi" w:cstheme="majorHAnsi"/>
        </w:rPr>
        <w:t>Some</w:t>
      </w:r>
      <w:r w:rsidRPr="00CC217E">
        <w:rPr>
          <w:rFonts w:asciiTheme="majorHAnsi" w:hAnsiTheme="majorHAnsi" w:cstheme="majorHAnsi"/>
          <w:sz w:val="12"/>
        </w:rPr>
        <w:t xml:space="preserve">, of course, </w:t>
      </w:r>
      <w:r w:rsidRPr="00CC217E">
        <w:rPr>
          <w:rStyle w:val="StyleUnderline"/>
          <w:rFonts w:asciiTheme="majorHAnsi" w:hAnsiTheme="majorHAnsi" w:cstheme="majorHAnsi"/>
        </w:rPr>
        <w:t xml:space="preserve">will say this is </w:t>
      </w:r>
      <w:r w:rsidRPr="00CC217E">
        <w:rPr>
          <w:rStyle w:val="Emphasis"/>
          <w:rFonts w:asciiTheme="majorHAnsi" w:hAnsiTheme="majorHAnsi" w:cstheme="majorHAnsi"/>
        </w:rPr>
        <w:t>sci-fi hogwash</w:t>
      </w:r>
      <w:r w:rsidRPr="00CC217E">
        <w:rPr>
          <w:rFonts w:asciiTheme="majorHAnsi" w:hAnsiTheme="majorHAnsi" w:cstheme="majorHAnsi"/>
          <w:sz w:val="12"/>
        </w:rPr>
        <w:t>.</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It can’t be done. We say that </w:t>
      </w:r>
      <w:r w:rsidRPr="00CC217E">
        <w:rPr>
          <w:rStyle w:val="StyleUnderline"/>
          <w:rFonts w:asciiTheme="majorHAnsi" w:hAnsiTheme="majorHAnsi" w:cstheme="majorHAnsi"/>
        </w:rPr>
        <w:t>this is what people</w:t>
      </w:r>
      <w:r w:rsidRPr="00CC217E">
        <w:rPr>
          <w:rFonts w:asciiTheme="majorHAnsi" w:hAnsiTheme="majorHAnsi" w:cstheme="majorHAnsi"/>
          <w:sz w:val="12"/>
        </w:rPr>
        <w:t xml:space="preserve"> would have </w:t>
      </w:r>
      <w:r w:rsidRPr="00CC217E">
        <w:rPr>
          <w:rStyle w:val="StyleUnderline"/>
          <w:rFonts w:asciiTheme="majorHAnsi" w:hAnsiTheme="majorHAnsi" w:cstheme="majorHAnsi"/>
        </w:rPr>
        <w:t>said</w:t>
      </w:r>
      <w:r w:rsidRPr="00CC217E">
        <w:rPr>
          <w:rFonts w:asciiTheme="majorHAnsi" w:hAnsiTheme="majorHAnsi" w:cstheme="majorHAnsi"/>
          <w:sz w:val="12"/>
        </w:rPr>
        <w:t xml:space="preserve"> in 1900 </w:t>
      </w:r>
      <w:r w:rsidRPr="00CC217E">
        <w:rPr>
          <w:rStyle w:val="StyleUnderline"/>
          <w:rFonts w:asciiTheme="majorHAnsi" w:hAnsiTheme="majorHAnsi" w:cstheme="majorHAnsi"/>
        </w:rPr>
        <w:t xml:space="preserve">about </w:t>
      </w:r>
      <w:r w:rsidRPr="00CC217E">
        <w:rPr>
          <w:rFonts w:asciiTheme="majorHAnsi" w:hAnsiTheme="majorHAnsi" w:cstheme="majorHAnsi"/>
          <w:sz w:val="12"/>
        </w:rPr>
        <w:t>air</w:t>
      </w:r>
      <w:r w:rsidRPr="00CC217E">
        <w:rPr>
          <w:rStyle w:val="Emphasis"/>
          <w:rFonts w:asciiTheme="majorHAnsi" w:hAnsiTheme="majorHAnsi" w:cstheme="majorHAnsi"/>
        </w:rPr>
        <w:t>planes</w:t>
      </w:r>
      <w:r w:rsidRPr="00CC217E">
        <w:rPr>
          <w:rFonts w:asciiTheme="majorHAnsi" w:hAnsiTheme="majorHAnsi" w:cstheme="majorHAnsi"/>
          <w:sz w:val="12"/>
        </w:rPr>
        <w:t xml:space="preserve">, rocket ships, cell phones </w:t>
      </w:r>
      <w:r w:rsidRPr="00CC217E">
        <w:rPr>
          <w:rStyle w:val="StyleUnderline"/>
          <w:rFonts w:asciiTheme="majorHAnsi" w:hAnsiTheme="majorHAnsi" w:cstheme="majorHAnsi"/>
        </w:rPr>
        <w:t>and nuclear devices.</w:t>
      </w:r>
      <w:r w:rsidRPr="00CC217E">
        <w:rPr>
          <w:rFonts w:asciiTheme="majorHAnsi" w:hAnsiTheme="majorHAnsi" w:cstheme="majorHAnsi"/>
          <w:sz w:val="12"/>
        </w:rPr>
        <w:t xml:space="preserve"> </w:t>
      </w:r>
      <w:r w:rsidRPr="00CC217E">
        <w:rPr>
          <w:rStyle w:val="StyleUnderline"/>
          <w:rFonts w:asciiTheme="majorHAnsi" w:hAnsiTheme="majorHAnsi" w:cstheme="majorHAnsi"/>
        </w:rPr>
        <w:t xml:space="preserve">The skeptics </w:t>
      </w:r>
      <w:r w:rsidRPr="00CC217E">
        <w:rPr>
          <w:rStyle w:val="Emphasis"/>
          <w:rFonts w:asciiTheme="majorHAnsi" w:hAnsiTheme="majorHAnsi" w:cstheme="majorHAnsi"/>
        </w:rPr>
        <w:t>laughed</w:t>
      </w:r>
      <w:r w:rsidRPr="00CC217E">
        <w:rPr>
          <w:rStyle w:val="StyleUnderline"/>
          <w:rFonts w:asciiTheme="majorHAnsi" w:hAnsiTheme="majorHAnsi" w:cstheme="majorHAnsi"/>
        </w:rPr>
        <w:t xml:space="preserve"> at</w:t>
      </w:r>
      <w:r w:rsidRPr="00CC217E">
        <w:rPr>
          <w:rFonts w:asciiTheme="majorHAnsi" w:hAnsiTheme="majorHAnsi" w:cstheme="majorHAnsi"/>
          <w:sz w:val="12"/>
        </w:rPr>
        <w:t xml:space="preserve"> </w:t>
      </w:r>
      <w:r w:rsidRPr="00CC217E">
        <w:rPr>
          <w:rStyle w:val="Emphasis"/>
          <w:rFonts w:asciiTheme="majorHAnsi" w:hAnsiTheme="majorHAnsi" w:cstheme="majorHAnsi"/>
        </w:rPr>
        <w:t>Columbus</w:t>
      </w:r>
      <w:r w:rsidRPr="00CC217E">
        <w:rPr>
          <w:rFonts w:asciiTheme="majorHAnsi" w:hAnsiTheme="majorHAnsi" w:cstheme="majorHAnsi"/>
          <w:sz w:val="12"/>
        </w:rPr>
        <w:t xml:space="preserve"> </w:t>
      </w:r>
      <w:r w:rsidRPr="00CC217E">
        <w:rPr>
          <w:rStyle w:val="StyleUnderline"/>
          <w:rFonts w:asciiTheme="majorHAnsi" w:hAnsiTheme="majorHAnsi" w:cstheme="majorHAnsi"/>
        </w:rPr>
        <w:t>and his plan to sail across the oceans</w:t>
      </w:r>
      <w:r w:rsidRPr="00CC217E">
        <w:rPr>
          <w:rFonts w:asciiTheme="majorHAnsi" w:hAnsiTheme="majorHAnsi" w:cstheme="majorHAnsi"/>
          <w:sz w:val="12"/>
        </w:rPr>
        <w:t xml:space="preserve"> to discover new worlds</w:t>
      </w:r>
      <w:r w:rsidRPr="00CC217E">
        <w:rPr>
          <w:rStyle w:val="StyleUnderline"/>
          <w:rFonts w:asciiTheme="majorHAnsi" w:hAnsiTheme="majorHAnsi" w:cstheme="majorHAnsi"/>
        </w:rPr>
        <w:t>. When</w:t>
      </w:r>
      <w:r w:rsidRPr="00CC217E">
        <w:rPr>
          <w:rFonts w:asciiTheme="majorHAnsi" w:hAnsiTheme="majorHAnsi" w:cstheme="majorHAnsi"/>
          <w:sz w:val="12"/>
        </w:rPr>
        <w:t xml:space="preserve"> Thomas Jefferson bought the Louisiana Purchase from France or </w:t>
      </w:r>
      <w:r w:rsidRPr="00CC217E">
        <w:rPr>
          <w:rStyle w:val="StyleUnderline"/>
          <w:rFonts w:asciiTheme="majorHAnsi" w:hAnsiTheme="majorHAnsi" w:cstheme="majorHAnsi"/>
        </w:rPr>
        <w:t>Seward bought Alaska, there were plenty of naysayers</w:t>
      </w:r>
      <w:r w:rsidRPr="00CC217E">
        <w:rPr>
          <w:rFonts w:asciiTheme="majorHAnsi" w:hAnsiTheme="majorHAnsi" w:cstheme="majorHAnsi"/>
          <w:sz w:val="12"/>
        </w:rPr>
        <w:t xml:space="preserve"> that said such investment in the unknown was an extravagant waste of money</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CC217E">
        <w:rPr>
          <w:rStyle w:val="StyleUnderline"/>
          <w:rFonts w:asciiTheme="majorHAnsi" w:hAnsiTheme="majorHAnsi" w:cstheme="majorHAnsi"/>
        </w:rPr>
        <w:t>Info</w:t>
      </w:r>
      <w:r w:rsidRPr="00CC217E">
        <w:rPr>
          <w:rFonts w:asciiTheme="majorHAnsi" w:hAnsiTheme="majorHAnsi" w:cstheme="majorHAnsi"/>
          <w:sz w:val="12"/>
        </w:rPr>
        <w:t>rmation</w:t>
      </w:r>
      <w:r w:rsidRPr="00CC217E">
        <w:rPr>
          <w:rStyle w:val="StyleUnderline"/>
          <w:rFonts w:asciiTheme="majorHAnsi" w:hAnsiTheme="majorHAnsi" w:cstheme="majorHAnsi"/>
        </w:rPr>
        <w:t xml:space="preserve"> technology, </w:t>
      </w:r>
      <w:r w:rsidRPr="00CC217E">
        <w:rPr>
          <w:rStyle w:val="StyleUnderline"/>
          <w:rFonts w:asciiTheme="majorHAnsi" w:hAnsiTheme="majorHAnsi" w:cstheme="majorHAnsi"/>
          <w:highlight w:val="green"/>
        </w:rPr>
        <w:t xml:space="preserve">robotics, </w:t>
      </w:r>
      <w:r w:rsidRPr="00CC217E">
        <w:rPr>
          <w:rStyle w:val="Emphasis"/>
          <w:rFonts w:asciiTheme="majorHAnsi" w:hAnsiTheme="majorHAnsi" w:cstheme="majorHAnsi"/>
          <w:highlight w:val="green"/>
        </w:rPr>
        <w:t>a</w:t>
      </w:r>
      <w:r w:rsidRPr="00CC217E">
        <w:rPr>
          <w:rStyle w:val="StyleUnderline"/>
          <w:rFonts w:asciiTheme="majorHAnsi" w:hAnsiTheme="majorHAnsi" w:cstheme="majorHAnsi"/>
        </w:rPr>
        <w:t xml:space="preserve">rtificial </w:t>
      </w:r>
      <w:r w:rsidRPr="00CC217E">
        <w:rPr>
          <w:rStyle w:val="Emphasis"/>
          <w:rFonts w:asciiTheme="majorHAnsi" w:hAnsiTheme="majorHAnsi" w:cstheme="majorHAnsi"/>
          <w:highlight w:val="green"/>
        </w:rPr>
        <w:t>i</w:t>
      </w:r>
      <w:r w:rsidRPr="00CC217E">
        <w:rPr>
          <w:rStyle w:val="StyleUnderline"/>
          <w:rFonts w:asciiTheme="majorHAnsi" w:hAnsiTheme="majorHAnsi" w:cstheme="majorHAnsi"/>
        </w:rPr>
        <w:t xml:space="preserve">ntelligence </w:t>
      </w:r>
      <w:r w:rsidRPr="00CC217E">
        <w:rPr>
          <w:rStyle w:val="StyleUnderline"/>
          <w:rFonts w:asciiTheme="majorHAnsi" w:hAnsiTheme="majorHAnsi" w:cstheme="majorHAnsi"/>
          <w:highlight w:val="green"/>
        </w:rPr>
        <w:t>and commercial space</w:t>
      </w:r>
      <w:r w:rsidRPr="00CC217E">
        <w:rPr>
          <w:rStyle w:val="StyleUnderline"/>
          <w:rFonts w:asciiTheme="majorHAnsi" w:hAnsiTheme="majorHAnsi" w:cstheme="majorHAnsi"/>
        </w:rPr>
        <w:t xml:space="preserve"> </w:t>
      </w:r>
      <w:r w:rsidRPr="00CC217E">
        <w:rPr>
          <w:rFonts w:asciiTheme="majorHAnsi" w:hAnsiTheme="majorHAnsi" w:cstheme="majorHAnsi"/>
          <w:sz w:val="12"/>
        </w:rPr>
        <w:t>travel systems</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have</w:t>
      </w:r>
      <w:r w:rsidRPr="00CC217E">
        <w:rPr>
          <w:rStyle w:val="StyleUnderline"/>
          <w:rFonts w:asciiTheme="majorHAnsi" w:hAnsiTheme="majorHAnsi" w:cstheme="majorHAnsi"/>
        </w:rPr>
        <w:t xml:space="preserve"> </w:t>
      </w:r>
      <w:r w:rsidRPr="00CC217E">
        <w:rPr>
          <w:rFonts w:asciiTheme="majorHAnsi" w:hAnsiTheme="majorHAnsi" w:cstheme="majorHAnsi"/>
          <w:sz w:val="12"/>
        </w:rPr>
        <w:t>now</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set us on</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a </w:t>
      </w:r>
      <w:r w:rsidRPr="00CC217E">
        <w:rPr>
          <w:rStyle w:val="StyleUnderline"/>
          <w:rFonts w:asciiTheme="majorHAnsi" w:hAnsiTheme="majorHAnsi" w:cstheme="majorHAnsi"/>
          <w:highlight w:val="green"/>
        </w:rPr>
        <w:t>course</w:t>
      </w:r>
      <w:r w:rsidRPr="00CC217E">
        <w:rPr>
          <w:rStyle w:val="StyleUnderline"/>
          <w:rFonts w:asciiTheme="majorHAnsi" w:hAnsiTheme="majorHAnsi" w:cstheme="majorHAnsi"/>
        </w:rPr>
        <w:t xml:space="preserve"> to </w:t>
      </w:r>
      <w:r w:rsidRPr="00CC217E">
        <w:rPr>
          <w:rFonts w:asciiTheme="majorHAnsi" w:hAnsiTheme="majorHAnsi" w:cstheme="majorHAnsi"/>
          <w:sz w:val="12"/>
        </w:rPr>
        <w:t>allow us humans to</w:t>
      </w:r>
      <w:r w:rsidRPr="00CC217E">
        <w:rPr>
          <w:rStyle w:val="StyleUnderline"/>
          <w:rFonts w:asciiTheme="majorHAnsi" w:hAnsiTheme="majorHAnsi" w:cstheme="majorHAnsi"/>
        </w:rPr>
        <w:t xml:space="preserve"> harvest </w:t>
      </w:r>
      <w:r w:rsidRPr="00CC217E">
        <w:rPr>
          <w:rFonts w:asciiTheme="majorHAnsi" w:hAnsiTheme="majorHAnsi" w:cstheme="majorHAnsi"/>
          <w:sz w:val="12"/>
        </w:rPr>
        <w:t>the amazing</w:t>
      </w:r>
      <w:r w:rsidRPr="00CC217E">
        <w:rPr>
          <w:rStyle w:val="StyleUnderline"/>
          <w:rFonts w:asciiTheme="majorHAnsi" w:hAnsiTheme="majorHAnsi" w:cstheme="majorHAnsi"/>
        </w:rPr>
        <w:t xml:space="preserve"> riches in the skies—new natural resources, new energy, and</w:t>
      </w:r>
      <w:r w:rsidRPr="00CC217E">
        <w:rPr>
          <w:rFonts w:asciiTheme="majorHAnsi" w:hAnsiTheme="majorHAnsi" w:cstheme="majorHAnsi"/>
          <w:sz w:val="12"/>
        </w:rPr>
        <w:t xml:space="preserve"> even totally </w:t>
      </w:r>
      <w:r w:rsidRPr="00CC217E">
        <w:rPr>
          <w:rStyle w:val="StyleUnderline"/>
          <w:rFonts w:asciiTheme="majorHAnsi" w:hAnsiTheme="majorHAnsi" w:cstheme="majorHAnsi"/>
        </w:rPr>
        <w:t xml:space="preserve">new ways of looking at the </w:t>
      </w:r>
      <w:r w:rsidRPr="00CC217E">
        <w:rPr>
          <w:rStyle w:val="Emphasis"/>
          <w:rFonts w:asciiTheme="majorHAnsi" w:hAnsiTheme="majorHAnsi" w:cstheme="majorHAnsi"/>
        </w:rPr>
        <w:t>purpose of human existence</w:t>
      </w:r>
      <w:r w:rsidRPr="00CC217E">
        <w:rPr>
          <w:rStyle w:val="StyleUnderline"/>
          <w:rFonts w:asciiTheme="majorHAnsi" w:hAnsiTheme="majorHAnsi" w:cstheme="majorHAnsi"/>
          <w:highlight w:val="green"/>
        </w:rPr>
        <w:t>.</w:t>
      </w:r>
      <w:r w:rsidRPr="00CC217E">
        <w:rPr>
          <w:rFonts w:asciiTheme="majorHAnsi" w:hAnsiTheme="majorHAnsi" w:cstheme="majorHAnsi"/>
          <w:sz w:val="12"/>
        </w:rPr>
        <w:t xml:space="preserve"> If we pursue this course steadfastly, it can be the beginning of a New Space renaissance. But </w:t>
      </w:r>
      <w:r w:rsidRPr="00CC217E">
        <w:rPr>
          <w:rStyle w:val="StyleUnderline"/>
          <w:rFonts w:asciiTheme="majorHAnsi" w:hAnsiTheme="majorHAnsi" w:cstheme="majorHAnsi"/>
        </w:rPr>
        <w:t xml:space="preserve">if we don’t seek to realize our </w:t>
      </w:r>
      <w:r w:rsidRPr="00CC217E">
        <w:rPr>
          <w:rStyle w:val="Emphasis"/>
          <w:rFonts w:asciiTheme="majorHAnsi" w:hAnsiTheme="majorHAnsi" w:cstheme="majorHAnsi"/>
        </w:rPr>
        <w:t>ultimate destiny</w:t>
      </w:r>
      <w:r w:rsidRPr="00CC217E">
        <w:rPr>
          <w:rFonts w:asciiTheme="majorHAnsi" w:hAnsiTheme="majorHAnsi" w:cstheme="majorHAnsi"/>
          <w:sz w:val="12"/>
        </w:rPr>
        <w:t xml:space="preserve"> in space, </w:t>
      </w:r>
      <w:r w:rsidRPr="00CC217E">
        <w:rPr>
          <w:rStyle w:val="StyleUnderline"/>
          <w:rFonts w:asciiTheme="majorHAnsi" w:hAnsiTheme="majorHAnsi" w:cstheme="majorHAnsi"/>
        </w:rPr>
        <w:t xml:space="preserve">Homo sapiens can end up in the </w:t>
      </w:r>
      <w:r w:rsidRPr="00CC217E">
        <w:rPr>
          <w:rStyle w:val="Emphasis"/>
          <w:rFonts w:asciiTheme="majorHAnsi" w:hAnsiTheme="majorHAnsi" w:cstheme="majorHAnsi"/>
        </w:rPr>
        <w:t>dustbin of history</w:t>
      </w:r>
      <w:r w:rsidRPr="00CC217E">
        <w:rPr>
          <w:rFonts w:asciiTheme="majorHAnsi" w:hAnsiTheme="majorHAnsi" w:cstheme="majorHAnsi"/>
          <w:sz w:val="12"/>
        </w:rPr>
        <w:t xml:space="preserve">—just </w:t>
      </w:r>
      <w:r w:rsidRPr="00CC217E">
        <w:rPr>
          <w:rStyle w:val="StyleUnderline"/>
          <w:rFonts w:asciiTheme="majorHAnsi" w:hAnsiTheme="majorHAnsi" w:cstheme="majorHAnsi"/>
        </w:rPr>
        <w:t xml:space="preserve">like </w:t>
      </w:r>
      <w:r w:rsidRPr="00CC217E">
        <w:rPr>
          <w:rFonts w:asciiTheme="majorHAnsi" w:hAnsiTheme="majorHAnsi" w:cstheme="majorHAnsi"/>
          <w:sz w:val="12"/>
        </w:rPr>
        <w:t>literally</w:t>
      </w:r>
      <w:r w:rsidRPr="00CC217E">
        <w:rPr>
          <w:rStyle w:val="StyleUnderline"/>
          <w:rFonts w:asciiTheme="majorHAnsi" w:hAnsiTheme="majorHAnsi" w:cstheme="majorHAnsi"/>
        </w:rPr>
        <w:t xml:space="preserve"> </w:t>
      </w:r>
      <w:r w:rsidRPr="00CC217E">
        <w:rPr>
          <w:rStyle w:val="Emphasis"/>
          <w:rFonts w:asciiTheme="majorHAnsi" w:hAnsiTheme="majorHAnsi" w:cstheme="majorHAnsi"/>
        </w:rPr>
        <w:t>millions of already failed species</w:t>
      </w:r>
      <w:r w:rsidRPr="00CC217E">
        <w:rPr>
          <w:rFonts w:asciiTheme="majorHAnsi" w:hAnsiTheme="majorHAnsi" w:cstheme="majorHAnsi"/>
          <w:sz w:val="12"/>
        </w:rPr>
        <w:t xml:space="preserve">. In each and every one of the five mass extinction events that have occurred over the last 1.5 billion years on Earth, some 50–80 % of all species have gone </w:t>
      </w:r>
      <w:r w:rsidRPr="00CC217E">
        <w:rPr>
          <w:rStyle w:val="StyleUnderline"/>
          <w:rFonts w:asciiTheme="majorHAnsi" w:hAnsiTheme="majorHAnsi" w:cstheme="majorHAnsi"/>
        </w:rPr>
        <w:t xml:space="preserve">the way of the </w:t>
      </w:r>
      <w:r w:rsidRPr="00CC217E">
        <w:rPr>
          <w:rStyle w:val="Emphasis"/>
          <w:rFonts w:asciiTheme="majorHAnsi" w:hAnsiTheme="majorHAnsi" w:cstheme="majorHAnsi"/>
        </w:rPr>
        <w:t>T. Rex</w:t>
      </w:r>
      <w:r w:rsidRPr="00CC217E">
        <w:rPr>
          <w:rStyle w:val="StyleUnderline"/>
          <w:rFonts w:asciiTheme="majorHAnsi" w:hAnsiTheme="majorHAnsi" w:cstheme="majorHAnsi"/>
        </w:rPr>
        <w:t xml:space="preserve">, the </w:t>
      </w:r>
      <w:r w:rsidRPr="00CC217E">
        <w:rPr>
          <w:rStyle w:val="Emphasis"/>
          <w:rFonts w:asciiTheme="majorHAnsi" w:hAnsiTheme="majorHAnsi" w:cstheme="majorHAnsi"/>
        </w:rPr>
        <w:t>woolly mammoth</w:t>
      </w:r>
      <w:r w:rsidRPr="00CC217E">
        <w:rPr>
          <w:rStyle w:val="StyleUnderline"/>
          <w:rFonts w:asciiTheme="majorHAnsi" w:hAnsiTheme="majorHAnsi" w:cstheme="majorHAnsi"/>
        </w:rPr>
        <w:t xml:space="preserve">, and the </w:t>
      </w:r>
      <w:r w:rsidRPr="00CC217E">
        <w:rPr>
          <w:rStyle w:val="Emphasis"/>
          <w:rFonts w:asciiTheme="majorHAnsi" w:hAnsiTheme="majorHAnsi" w:cstheme="majorHAnsi"/>
        </w:rPr>
        <w:t>Dodo bird</w:t>
      </w:r>
      <w:r w:rsidRPr="00CC217E">
        <w:rPr>
          <w:rFonts w:asciiTheme="majorHAnsi" w:hAnsiTheme="majorHAnsi" w:cstheme="majorHAnsi"/>
          <w:sz w:val="12"/>
        </w:rPr>
        <w:t xml:space="preserve"> </w:t>
      </w:r>
      <w:r w:rsidRPr="00CC217E">
        <w:rPr>
          <w:rStyle w:val="StyleUnderline"/>
          <w:rFonts w:asciiTheme="majorHAnsi" w:hAnsiTheme="majorHAnsi" w:cstheme="majorHAnsi"/>
        </w:rPr>
        <w:t xml:space="preserve">along with extinct </w:t>
      </w:r>
      <w:r w:rsidRPr="00CC217E">
        <w:rPr>
          <w:rStyle w:val="Emphasis"/>
          <w:rFonts w:asciiTheme="majorHAnsi" w:hAnsiTheme="majorHAnsi" w:cstheme="majorHAnsi"/>
        </w:rPr>
        <w:t>ferns</w:t>
      </w:r>
      <w:r w:rsidRPr="00CC217E">
        <w:rPr>
          <w:rStyle w:val="StyleUnderline"/>
          <w:rFonts w:asciiTheme="majorHAnsi" w:hAnsiTheme="majorHAnsi" w:cstheme="majorHAnsi"/>
        </w:rPr>
        <w:t xml:space="preserve">, </w:t>
      </w:r>
      <w:r w:rsidRPr="00CC217E">
        <w:rPr>
          <w:rStyle w:val="Emphasis"/>
          <w:rFonts w:asciiTheme="majorHAnsi" w:hAnsiTheme="majorHAnsi" w:cstheme="majorHAnsi"/>
        </w:rPr>
        <w:t>grasses</w:t>
      </w:r>
      <w:r w:rsidRPr="00CC217E">
        <w:rPr>
          <w:rStyle w:val="StyleUnderline"/>
          <w:rFonts w:asciiTheme="majorHAnsi" w:hAnsiTheme="majorHAnsi" w:cstheme="majorHAnsi"/>
        </w:rPr>
        <w:t xml:space="preserve"> and </w:t>
      </w:r>
      <w:r w:rsidRPr="00CC217E">
        <w:rPr>
          <w:rStyle w:val="Emphasis"/>
          <w:rFonts w:asciiTheme="majorHAnsi" w:hAnsiTheme="majorHAnsi" w:cstheme="majorHAnsi"/>
        </w:rPr>
        <w:t>cacti</w:t>
      </w:r>
      <w:r w:rsidRPr="00CC217E">
        <w:rPr>
          <w:rStyle w:val="StyleUnderline"/>
          <w:rFonts w:asciiTheme="majorHAnsi" w:hAnsiTheme="majorHAnsi" w:cstheme="majorHAnsi"/>
        </w:rPr>
        <w:t>.</w:t>
      </w:r>
      <w:r w:rsidRPr="00CC217E">
        <w:rPr>
          <w:rFonts w:asciiTheme="majorHAnsi" w:hAnsiTheme="majorHAnsi" w:cstheme="majorHAnsi"/>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CC217E">
        <w:rPr>
          <w:rStyle w:val="StyleUnderline"/>
          <w:rFonts w:asciiTheme="majorHAnsi" w:hAnsiTheme="majorHAnsi" w:cstheme="majorHAnsi"/>
        </w:rPr>
        <w:t>space</w:t>
      </w:r>
      <w:r w:rsidRPr="00CC217E">
        <w:rPr>
          <w:rFonts w:asciiTheme="majorHAnsi" w:hAnsiTheme="majorHAnsi" w:cstheme="majorHAnsi"/>
          <w:sz w:val="12"/>
        </w:rPr>
        <w:t xml:space="preserve"> as a new frontier that can be a great source of new </w:t>
      </w:r>
      <w:r w:rsidRPr="00CC217E">
        <w:rPr>
          <w:rStyle w:val="StyleUnderline"/>
          <w:rFonts w:asciiTheme="majorHAnsi" w:hAnsiTheme="majorHAnsi" w:cstheme="majorHAnsi"/>
        </w:rPr>
        <w:t>materials, energy and</w:t>
      </w:r>
      <w:r w:rsidRPr="00CC217E">
        <w:rPr>
          <w:rFonts w:asciiTheme="majorHAnsi" w:hAnsiTheme="majorHAnsi" w:cstheme="majorHAnsi"/>
          <w:sz w:val="12"/>
        </w:rPr>
        <w:t xml:space="preserve"> various forms of new </w:t>
      </w:r>
      <w:r w:rsidRPr="00CC217E">
        <w:rPr>
          <w:rStyle w:val="StyleUnderline"/>
          <w:rFonts w:asciiTheme="majorHAnsi" w:hAnsiTheme="majorHAnsi" w:cstheme="majorHAnsi"/>
        </w:rPr>
        <w:t>wealth</w:t>
      </w:r>
      <w:r w:rsidRPr="00CC217E">
        <w:rPr>
          <w:rFonts w:asciiTheme="majorHAnsi" w:hAnsiTheme="majorHAnsi" w:cstheme="majorHAnsi"/>
          <w:sz w:val="12"/>
        </w:rPr>
        <w:t xml:space="preserve"> that might even </w:t>
      </w:r>
      <w:r w:rsidRPr="00CC217E">
        <w:rPr>
          <w:rStyle w:val="StyleUnderline"/>
          <w:rFonts w:asciiTheme="majorHAnsi" w:hAnsiTheme="majorHAnsi" w:cstheme="majorHAnsi"/>
        </w:rPr>
        <w:t>save us from excesses of the past.</w:t>
      </w:r>
      <w:r w:rsidRPr="00CC217E">
        <w:rPr>
          <w:rFonts w:asciiTheme="majorHAnsi" w:hAnsiTheme="majorHAnsi" w:cstheme="maj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CC217E">
        <w:rPr>
          <w:rStyle w:val="Emphasis"/>
          <w:rFonts w:asciiTheme="majorHAnsi" w:hAnsiTheme="majorHAnsi" w:cstheme="majorHAnsi"/>
          <w:highlight w:val="green"/>
        </w:rPr>
        <w:t>bold leaders</w:t>
      </w:r>
      <w:r w:rsidRPr="00CC217E">
        <w:rPr>
          <w:rFonts w:asciiTheme="majorHAnsi" w:hAnsiTheme="majorHAnsi" w:cstheme="majorHAnsi"/>
          <w:sz w:val="12"/>
        </w:rPr>
        <w:t xml:space="preserve">, </w:t>
      </w:r>
      <w:r w:rsidRPr="00CC217E">
        <w:rPr>
          <w:rStyle w:val="StyleUnderline"/>
          <w:rFonts w:asciiTheme="majorHAnsi" w:hAnsiTheme="majorHAnsi" w:cstheme="majorHAnsi"/>
        </w:rPr>
        <w:t xml:space="preserve">such as </w:t>
      </w:r>
      <w:r w:rsidRPr="00CC217E">
        <w:rPr>
          <w:rStyle w:val="Emphasis"/>
          <w:rFonts w:asciiTheme="majorHAnsi" w:hAnsiTheme="majorHAnsi" w:cstheme="majorHAnsi"/>
        </w:rPr>
        <w:t>Paul Allen</w:t>
      </w:r>
      <w:r w:rsidRPr="00CC217E">
        <w:rPr>
          <w:rFonts w:asciiTheme="majorHAnsi" w:hAnsiTheme="majorHAnsi" w:cstheme="majorHAnsi"/>
          <w:sz w:val="12"/>
        </w:rPr>
        <w:t xml:space="preserve"> and Sir </w:t>
      </w:r>
      <w:r w:rsidRPr="00CC217E">
        <w:rPr>
          <w:rStyle w:val="Emphasis"/>
          <w:rFonts w:asciiTheme="majorHAnsi" w:hAnsiTheme="majorHAnsi" w:cstheme="majorHAnsi"/>
        </w:rPr>
        <w:t>Richard Branson</w:t>
      </w:r>
      <w:r w:rsidRPr="00CC217E">
        <w:rPr>
          <w:rFonts w:asciiTheme="majorHAnsi" w:hAnsiTheme="majorHAnsi" w:cstheme="majorHAnsi"/>
          <w:sz w:val="12"/>
        </w:rPr>
        <w:t xml:space="preserve">, plus other space entrepreneurs including </w:t>
      </w:r>
      <w:r w:rsidRPr="00CC217E">
        <w:rPr>
          <w:rStyle w:val="Emphasis"/>
          <w:rFonts w:asciiTheme="majorHAnsi" w:hAnsiTheme="majorHAnsi" w:cstheme="majorHAnsi"/>
        </w:rPr>
        <w:t>Jeff Bezos of Amazon</w:t>
      </w:r>
      <w:r w:rsidRPr="00CC217E">
        <w:rPr>
          <w:rFonts w:asciiTheme="majorHAnsi" w:hAnsiTheme="majorHAnsi" w:cstheme="majorHAnsi"/>
          <w:sz w:val="12"/>
        </w:rPr>
        <w:t xml:space="preserve"> and </w:t>
      </w:r>
      <w:r w:rsidRPr="00CC217E">
        <w:rPr>
          <w:rStyle w:val="Emphasis"/>
          <w:rFonts w:asciiTheme="majorHAnsi" w:hAnsiTheme="majorHAnsi" w:cstheme="majorHAnsi"/>
        </w:rPr>
        <w:t>Blue Origin</w:t>
      </w:r>
      <w:r w:rsidRPr="00CC217E">
        <w:rPr>
          <w:rFonts w:asciiTheme="majorHAnsi" w:hAnsiTheme="majorHAnsi" w:cstheme="majorHAnsi"/>
          <w:sz w:val="12"/>
        </w:rPr>
        <w:t xml:space="preserve">, and </w:t>
      </w:r>
      <w:r w:rsidRPr="00CC217E">
        <w:rPr>
          <w:rStyle w:val="Emphasis"/>
          <w:rFonts w:asciiTheme="majorHAnsi" w:hAnsiTheme="majorHAnsi" w:cstheme="majorHAnsi"/>
        </w:rPr>
        <w:t>Robert Bigelow</w:t>
      </w:r>
      <w:r w:rsidRPr="00CC217E">
        <w:rPr>
          <w:rFonts w:asciiTheme="majorHAnsi" w:hAnsiTheme="majorHAnsi" w:cstheme="majorHAnsi"/>
          <w:sz w:val="12"/>
        </w:rPr>
        <w:t xml:space="preserve">, Chairman of Budget Suites and Bigelow Aerospace, </w:t>
      </w:r>
      <w:r w:rsidRPr="00CC217E">
        <w:rPr>
          <w:rStyle w:val="StyleUnderline"/>
          <w:rFonts w:asciiTheme="majorHAnsi" w:hAnsiTheme="majorHAnsi" w:cstheme="majorHAnsi"/>
        </w:rPr>
        <w:t>not only dream of</w:t>
      </w:r>
      <w:r w:rsidRPr="00CC217E">
        <w:rPr>
          <w:rFonts w:asciiTheme="majorHAnsi" w:hAnsiTheme="majorHAnsi" w:cstheme="majorHAnsi"/>
          <w:sz w:val="12"/>
        </w:rPr>
        <w:t xml:space="preserve"> their future in </w:t>
      </w:r>
      <w:r w:rsidRPr="00CC217E">
        <w:rPr>
          <w:rStyle w:val="StyleUnderline"/>
          <w:rFonts w:asciiTheme="majorHAnsi" w:hAnsiTheme="majorHAnsi" w:cstheme="majorHAnsi"/>
        </w:rPr>
        <w:t xml:space="preserve">the space industry but also </w:t>
      </w:r>
      <w:r w:rsidRPr="00CC217E">
        <w:rPr>
          <w:rStyle w:val="StyleUnderline"/>
          <w:rFonts w:asciiTheme="majorHAnsi" w:hAnsiTheme="majorHAnsi" w:cstheme="majorHAnsi"/>
          <w:highlight w:val="green"/>
        </w:rPr>
        <w:t xml:space="preserve">have </w:t>
      </w:r>
      <w:r w:rsidRPr="00CC217E">
        <w:rPr>
          <w:rStyle w:val="Emphasis"/>
          <w:rFonts w:asciiTheme="majorHAnsi" w:hAnsiTheme="majorHAnsi" w:cstheme="majorHAnsi"/>
          <w:highlight w:val="green"/>
        </w:rPr>
        <w:t>billions</w:t>
      </w:r>
      <w:r w:rsidRPr="00CC217E">
        <w:rPr>
          <w:rFonts w:asciiTheme="majorHAnsi" w:hAnsiTheme="majorHAnsi" w:cstheme="majorHAnsi"/>
          <w:sz w:val="12"/>
        </w:rPr>
        <w:t xml:space="preserve"> of dollars </w:t>
      </w:r>
      <w:r w:rsidRPr="00CC217E">
        <w:rPr>
          <w:rStyle w:val="StyleUnderline"/>
          <w:rFonts w:asciiTheme="majorHAnsi" w:hAnsiTheme="majorHAnsi" w:cstheme="majorHAnsi"/>
        </w:rPr>
        <w:t>in assets</w:t>
      </w:r>
      <w:r w:rsidRPr="00CC217E">
        <w:rPr>
          <w:rStyle w:val="StyleUnderline"/>
          <w:rFonts w:asciiTheme="majorHAnsi" w:hAnsiTheme="majorHAnsi" w:cstheme="majorHAnsi"/>
          <w:highlight w:val="green"/>
        </w:rPr>
        <w:t>.</w:t>
      </w:r>
      <w:r w:rsidRPr="00CC217E">
        <w:rPr>
          <w:rFonts w:asciiTheme="majorHAnsi" w:hAnsiTheme="majorHAnsi" w:cstheme="majorHAnsi"/>
          <w:sz w:val="12"/>
        </w:rPr>
        <w:t xml:space="preserve"> These </w:t>
      </w:r>
      <w:r w:rsidRPr="00CC217E">
        <w:rPr>
          <w:rStyle w:val="StyleUnderline"/>
          <w:rFonts w:asciiTheme="majorHAnsi" w:hAnsiTheme="majorHAnsi" w:cstheme="majorHAnsi"/>
        </w:rPr>
        <w:t>are the</w:t>
      </w:r>
      <w:r w:rsidRPr="00CC217E">
        <w:rPr>
          <w:rFonts w:asciiTheme="majorHAnsi" w:hAnsiTheme="majorHAnsi" w:cstheme="majorHAnsi"/>
          <w:sz w:val="12"/>
        </w:rPr>
        <w:t xml:space="preserve"> </w:t>
      </w:r>
      <w:r w:rsidRPr="00CC217E">
        <w:rPr>
          <w:rStyle w:val="Emphasis"/>
          <w:rFonts w:asciiTheme="majorHAnsi" w:hAnsiTheme="majorHAnsi" w:cstheme="majorHAnsi"/>
        </w:rPr>
        <w:t>bright stars of an entirely new industry</w:t>
      </w:r>
      <w:r w:rsidRPr="00CC217E">
        <w:rPr>
          <w:rFonts w:asciiTheme="majorHAnsi" w:hAnsiTheme="majorHAnsi" w:cstheme="majorHAnsi"/>
          <w:sz w:val="12"/>
        </w:rPr>
        <w:t xml:space="preserve"> that are leading us into the age of New Space commerce</w:t>
      </w:r>
      <w:r w:rsidRPr="00CC217E">
        <w:rPr>
          <w:rStyle w:val="StyleUnderline"/>
          <w:rFonts w:asciiTheme="majorHAnsi" w:hAnsiTheme="majorHAnsi" w:cstheme="majorHAnsi"/>
        </w:rPr>
        <w:t>.</w:t>
      </w:r>
      <w:r w:rsidRPr="00CC217E">
        <w:rPr>
          <w:rFonts w:asciiTheme="majorHAnsi" w:hAnsiTheme="majorHAnsi" w:cstheme="majorHAnsi"/>
          <w:sz w:val="12"/>
        </w:rPr>
        <w:t xml:space="preserve"> These </w:t>
      </w:r>
      <w:r w:rsidRPr="00CC217E">
        <w:rPr>
          <w:rStyle w:val="StyleUnderline"/>
          <w:rFonts w:asciiTheme="majorHAnsi" w:hAnsiTheme="majorHAnsi" w:cstheme="majorHAnsi"/>
        </w:rPr>
        <w:t>space billionaires</w:t>
      </w:r>
      <w:r w:rsidRPr="00CC217E">
        <w:rPr>
          <w:rFonts w:asciiTheme="majorHAnsi" w:hAnsiTheme="majorHAnsi" w:cstheme="majorHAnsi"/>
          <w:sz w:val="12"/>
        </w:rPr>
        <w:t xml:space="preserve">, each in their own way, </w:t>
      </w:r>
      <w:r w:rsidRPr="00CC217E">
        <w:rPr>
          <w:rStyle w:val="StyleUnderline"/>
          <w:rFonts w:asciiTheme="majorHAnsi" w:hAnsiTheme="majorHAnsi" w:cstheme="majorHAnsi"/>
        </w:rPr>
        <w:t xml:space="preserve">are proponents of </w:t>
      </w:r>
      <w:r w:rsidRPr="00CC217E">
        <w:rPr>
          <w:rFonts w:asciiTheme="majorHAnsi" w:hAnsiTheme="majorHAnsi" w:cstheme="majorHAnsi"/>
          <w:sz w:val="12"/>
        </w:rPr>
        <w:t xml:space="preserve">a new age of </w:t>
      </w:r>
      <w:r w:rsidRPr="00CC217E">
        <w:rPr>
          <w:rStyle w:val="StyleUnderline"/>
          <w:rFonts w:asciiTheme="majorHAnsi" w:hAnsiTheme="majorHAnsi" w:cstheme="majorHAnsi"/>
        </w:rPr>
        <w:t xml:space="preserve">astral abundance. </w:t>
      </w:r>
      <w:r w:rsidRPr="00CC217E">
        <w:rPr>
          <w:rStyle w:val="StyleUnderline"/>
          <w:rFonts w:asciiTheme="majorHAnsi" w:hAnsiTheme="majorHAnsi" w:cstheme="majorHAnsi"/>
          <w:highlight w:val="green"/>
        </w:rPr>
        <w:t xml:space="preserve">Each </w:t>
      </w:r>
      <w:r w:rsidRPr="00CC217E">
        <w:rPr>
          <w:rStyle w:val="StyleUnderline"/>
          <w:rFonts w:asciiTheme="majorHAnsi" w:hAnsiTheme="majorHAnsi" w:cstheme="majorHAnsi"/>
        </w:rPr>
        <w:t xml:space="preserve">of them </w:t>
      </w:r>
      <w:r w:rsidRPr="00CC217E">
        <w:rPr>
          <w:rStyle w:val="StyleUnderline"/>
          <w:rFonts w:asciiTheme="majorHAnsi" w:hAnsiTheme="majorHAnsi" w:cstheme="majorHAnsi"/>
          <w:highlight w:val="green"/>
        </w:rPr>
        <w:t>is launching</w:t>
      </w:r>
      <w:r w:rsidRPr="00CC217E">
        <w:rPr>
          <w:rStyle w:val="StyleUnderline"/>
          <w:rFonts w:asciiTheme="majorHAnsi" w:hAnsiTheme="majorHAnsi" w:cstheme="majorHAnsi"/>
        </w:rPr>
        <w:t xml:space="preserve"> new commercial </w:t>
      </w:r>
      <w:r w:rsidRPr="00CC217E">
        <w:rPr>
          <w:rStyle w:val="StyleUnderline"/>
          <w:rFonts w:asciiTheme="majorHAnsi" w:hAnsiTheme="majorHAnsi" w:cstheme="majorHAnsi"/>
          <w:highlight w:val="green"/>
        </w:rPr>
        <w:t>space industries.</w:t>
      </w:r>
      <w:r w:rsidRPr="00CC217E">
        <w:rPr>
          <w:rStyle w:val="StyleUnderline"/>
          <w:rFonts w:asciiTheme="majorHAnsi" w:hAnsiTheme="majorHAnsi" w:cstheme="majorHAnsi"/>
        </w:rPr>
        <w:t xml:space="preserve"> </w:t>
      </w:r>
      <w:r w:rsidRPr="00CC217E">
        <w:rPr>
          <w:rFonts w:asciiTheme="majorHAnsi" w:hAnsiTheme="majorHAnsi" w:cstheme="majorHAnsi"/>
          <w:sz w:val="12"/>
        </w:rPr>
        <w:t xml:space="preserve">They are literally transforming our vision of tomorrow. </w:t>
      </w:r>
      <w:r w:rsidRPr="00CC217E">
        <w:rPr>
          <w:rStyle w:val="StyleUnderline"/>
          <w:rFonts w:asciiTheme="majorHAnsi" w:hAnsiTheme="majorHAnsi" w:cstheme="majorHAnsi"/>
        </w:rPr>
        <w:t>These</w:t>
      </w:r>
      <w:r w:rsidRPr="00CC217E">
        <w:rPr>
          <w:rFonts w:asciiTheme="majorHAnsi" w:hAnsiTheme="majorHAnsi" w:cstheme="majorHAnsi"/>
          <w:sz w:val="12"/>
        </w:rPr>
        <w:t xml:space="preserve"> new types of entrepreneurial aerospace companies—the </w:t>
      </w:r>
      <w:r w:rsidRPr="00CC217E">
        <w:rPr>
          <w:rStyle w:val="StyleUnderline"/>
          <w:rFonts w:asciiTheme="majorHAnsi" w:hAnsiTheme="majorHAnsi" w:cstheme="majorHAnsi"/>
        </w:rPr>
        <w:t>New Space enterprises</w:t>
      </w:r>
      <w:r w:rsidRPr="00CC217E">
        <w:rPr>
          <w:rFonts w:asciiTheme="majorHAnsi" w:hAnsiTheme="majorHAnsi" w:cstheme="majorHAnsi"/>
          <w:sz w:val="12"/>
        </w:rPr>
        <w:t>—</w:t>
      </w:r>
      <w:r w:rsidRPr="00CC217E">
        <w:rPr>
          <w:rStyle w:val="StyleUnderline"/>
          <w:rFonts w:asciiTheme="majorHAnsi" w:hAnsiTheme="majorHAnsi" w:cstheme="majorHAnsi"/>
        </w:rPr>
        <w:t>give</w:t>
      </w:r>
      <w:r w:rsidRPr="00CC217E">
        <w:rPr>
          <w:rFonts w:asciiTheme="majorHAnsi" w:hAnsiTheme="majorHAnsi" w:cstheme="majorHAnsi"/>
          <w:sz w:val="12"/>
        </w:rPr>
        <w:t xml:space="preserve"> new hope and </w:t>
      </w:r>
      <w:r w:rsidRPr="00CC217E">
        <w:rPr>
          <w:rStyle w:val="StyleUnderline"/>
          <w:rFonts w:asciiTheme="majorHAnsi" w:hAnsiTheme="majorHAnsi" w:cstheme="majorHAnsi"/>
        </w:rPr>
        <w:t>new promise of transforming our world</w:t>
      </w:r>
      <w:r w:rsidRPr="00CC217E">
        <w:rPr>
          <w:rFonts w:asciiTheme="majorHAnsi" w:hAnsiTheme="majorHAnsi" w:cstheme="majorHAnsi"/>
          <w:sz w:val="12"/>
        </w:rPr>
        <w:t xml:space="preserve"> as we know it today</w:t>
      </w:r>
      <w:r w:rsidRPr="00CC217E">
        <w:rPr>
          <w:rStyle w:val="StyleUnderline"/>
          <w:rFonts w:asciiTheme="majorHAnsi" w:hAnsiTheme="majorHAnsi" w:cstheme="majorHAnsi"/>
        </w:rPr>
        <w:t>.</w:t>
      </w:r>
      <w:r w:rsidRPr="00CC217E">
        <w:rPr>
          <w:rFonts w:asciiTheme="majorHAnsi" w:hAnsiTheme="majorHAnsi" w:cstheme="majorHAnsi"/>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CC217E">
        <w:rPr>
          <w:rStyle w:val="StyleUnderline"/>
          <w:rFonts w:asciiTheme="majorHAnsi" w:hAnsiTheme="majorHAnsi" w:cstheme="majorHAnsi"/>
        </w:rPr>
        <w:t xml:space="preserve"> Near-Earth </w:t>
      </w:r>
      <w:r w:rsidRPr="00CC217E">
        <w:rPr>
          <w:rStyle w:val="StyleUnderline"/>
          <w:rFonts w:asciiTheme="majorHAnsi" w:hAnsiTheme="majorHAnsi" w:cstheme="majorHAnsi"/>
          <w:highlight w:val="green"/>
        </w:rPr>
        <w:t>asteroids</w:t>
      </w:r>
      <w:r w:rsidRPr="00CC217E">
        <w:rPr>
          <w:rStyle w:val="StyleUnderline"/>
          <w:rFonts w:asciiTheme="majorHAnsi" w:hAnsiTheme="majorHAnsi" w:cstheme="majorHAnsi"/>
        </w:rPr>
        <w:t xml:space="preserve"> </w:t>
      </w:r>
      <w:r w:rsidRPr="00CC217E">
        <w:rPr>
          <w:rFonts w:asciiTheme="majorHAnsi" w:hAnsiTheme="majorHAnsi" w:cstheme="majorHAnsi"/>
          <w:sz w:val="12"/>
        </w:rPr>
        <w:t>largely</w:t>
      </w:r>
      <w:r w:rsidRPr="00CC217E">
        <w:rPr>
          <w:rStyle w:val="StyleUnderline"/>
          <w:rFonts w:asciiTheme="majorHAnsi" w:hAnsiTheme="majorHAnsi" w:cstheme="majorHAnsi"/>
        </w:rPr>
        <w:t xml:space="preserve"> composed of platinum and </w:t>
      </w:r>
      <w:r w:rsidRPr="00CC217E">
        <w:rPr>
          <w:rStyle w:val="Emphasis"/>
          <w:rFonts w:asciiTheme="majorHAnsi" w:hAnsiTheme="majorHAnsi" w:cstheme="majorHAnsi"/>
          <w:highlight w:val="green"/>
        </w:rPr>
        <w:t xml:space="preserve">rare </w:t>
      </w:r>
      <w:r w:rsidRPr="00CC217E">
        <w:rPr>
          <w:rStyle w:val="Emphasis"/>
          <w:rFonts w:asciiTheme="majorHAnsi" w:hAnsiTheme="majorHAnsi" w:cstheme="majorHAnsi"/>
        </w:rPr>
        <w:t xml:space="preserve">earth </w:t>
      </w:r>
      <w:r w:rsidRPr="00CC217E">
        <w:rPr>
          <w:rStyle w:val="Emphasis"/>
          <w:rFonts w:asciiTheme="majorHAnsi" w:hAnsiTheme="majorHAnsi" w:cstheme="majorHAnsi"/>
          <w:highlight w:val="green"/>
        </w:rPr>
        <w:t>metals</w:t>
      </w:r>
      <w:r w:rsidRPr="00CC217E">
        <w:rPr>
          <w:rStyle w:val="StyleUnderline"/>
          <w:rFonts w:asciiTheme="majorHAnsi" w:hAnsiTheme="majorHAnsi" w:cstheme="majorHAnsi"/>
          <w:highlight w:val="green"/>
        </w:rPr>
        <w:t xml:space="preserve"> have</w:t>
      </w:r>
      <w:r w:rsidRPr="00CC217E">
        <w:rPr>
          <w:rStyle w:val="StyleUnderline"/>
          <w:rFonts w:asciiTheme="majorHAnsi" w:hAnsiTheme="majorHAnsi" w:cstheme="majorHAnsi"/>
        </w:rPr>
        <w:t xml:space="preserve"> an incredible </w:t>
      </w:r>
      <w:r w:rsidRPr="00CC217E">
        <w:rPr>
          <w:rStyle w:val="StyleUnderline"/>
          <w:rFonts w:asciiTheme="majorHAnsi" w:hAnsiTheme="majorHAnsi" w:cstheme="majorHAnsi"/>
          <w:highlight w:val="green"/>
        </w:rPr>
        <w:t>value. Helium-3</w:t>
      </w:r>
      <w:r w:rsidRPr="00CC217E">
        <w:rPr>
          <w:rStyle w:val="StyleUnderline"/>
          <w:rFonts w:asciiTheme="majorHAnsi" w:hAnsiTheme="majorHAnsi" w:cstheme="majorHAnsi"/>
        </w:rPr>
        <w:t xml:space="preserve"> isotopes </w:t>
      </w:r>
      <w:r w:rsidRPr="00CC217E">
        <w:rPr>
          <w:rFonts w:asciiTheme="majorHAnsi" w:hAnsiTheme="majorHAnsi" w:cstheme="majorHAnsi"/>
          <w:sz w:val="12"/>
        </w:rPr>
        <w:t>accessible in outer</w:t>
      </w:r>
      <w:r w:rsidRPr="00CC217E">
        <w:rPr>
          <w:rStyle w:val="StyleUnderline"/>
          <w:rFonts w:asciiTheme="majorHAnsi" w:hAnsiTheme="majorHAnsi" w:cstheme="majorHAnsi"/>
        </w:rPr>
        <w:t xml:space="preserve"> space could </w:t>
      </w:r>
      <w:r w:rsidRPr="00CC217E">
        <w:rPr>
          <w:rStyle w:val="StyleUnderline"/>
          <w:rFonts w:asciiTheme="majorHAnsi" w:hAnsiTheme="majorHAnsi" w:cstheme="majorHAnsi"/>
          <w:highlight w:val="green"/>
        </w:rPr>
        <w:t xml:space="preserve">provide </w:t>
      </w:r>
      <w:r w:rsidRPr="00CC217E">
        <w:rPr>
          <w:rStyle w:val="Emphasis"/>
          <w:rFonts w:asciiTheme="majorHAnsi" w:hAnsiTheme="majorHAnsi" w:cstheme="majorHAnsi"/>
          <w:highlight w:val="green"/>
        </w:rPr>
        <w:t>clean</w:t>
      </w:r>
      <w:r w:rsidRPr="00CC217E">
        <w:rPr>
          <w:rStyle w:val="Emphasis"/>
          <w:rFonts w:asciiTheme="majorHAnsi" w:hAnsiTheme="majorHAnsi" w:cstheme="majorHAnsi"/>
        </w:rPr>
        <w:t xml:space="preserve"> and abundant </w:t>
      </w:r>
      <w:r w:rsidRPr="00CC217E">
        <w:rPr>
          <w:rStyle w:val="Emphasis"/>
          <w:rFonts w:asciiTheme="majorHAnsi" w:hAnsiTheme="majorHAnsi" w:cstheme="majorHAnsi"/>
          <w:highlight w:val="green"/>
        </w:rPr>
        <w:t>energy</w:t>
      </w:r>
      <w:r w:rsidRPr="00CC217E">
        <w:rPr>
          <w:rStyle w:val="StyleUnderline"/>
          <w:rFonts w:asciiTheme="majorHAnsi" w:hAnsiTheme="majorHAnsi" w:cstheme="majorHAnsi"/>
          <w:highlight w:val="green"/>
        </w:rPr>
        <w:t>. There is</w:t>
      </w:r>
      <w:r w:rsidRPr="00CC217E">
        <w:rPr>
          <w:rStyle w:val="StyleUnderline"/>
          <w:rFonts w:asciiTheme="majorHAnsi" w:hAnsiTheme="majorHAnsi" w:cstheme="majorHAnsi"/>
        </w:rPr>
        <w:t xml:space="preserve"> </w:t>
      </w:r>
      <w:r w:rsidRPr="00CC217E">
        <w:rPr>
          <w:rFonts w:asciiTheme="majorHAnsi" w:hAnsiTheme="majorHAnsi" w:cstheme="majorHAnsi"/>
          <w:sz w:val="12"/>
        </w:rPr>
        <w:t>far</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more water in</w:t>
      </w:r>
      <w:r w:rsidRPr="00CC217E">
        <w:rPr>
          <w:rStyle w:val="StyleUnderline"/>
          <w:rFonts w:asciiTheme="majorHAnsi" w:hAnsiTheme="majorHAnsi" w:cstheme="majorHAnsi"/>
        </w:rPr>
        <w:t xml:space="preserve"> </w:t>
      </w:r>
      <w:r w:rsidRPr="00CC217E">
        <w:rPr>
          <w:rFonts w:asciiTheme="majorHAnsi" w:hAnsiTheme="majorHAnsi" w:cstheme="majorHAnsi"/>
          <w:sz w:val="12"/>
        </w:rPr>
        <w:t>outer</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green"/>
        </w:rPr>
        <w:t>space than</w:t>
      </w:r>
      <w:r w:rsidRPr="00CC217E">
        <w:rPr>
          <w:rStyle w:val="StyleUnderline"/>
          <w:rFonts w:asciiTheme="majorHAnsi" w:hAnsiTheme="majorHAnsi" w:cstheme="majorHAnsi"/>
        </w:rPr>
        <w:t xml:space="preserve"> </w:t>
      </w:r>
      <w:r w:rsidRPr="00CC217E">
        <w:rPr>
          <w:rFonts w:asciiTheme="majorHAnsi" w:hAnsiTheme="majorHAnsi" w:cstheme="majorHAnsi"/>
          <w:sz w:val="12"/>
        </w:rPr>
        <w:t>is</w:t>
      </w:r>
      <w:r w:rsidRPr="00CC217E">
        <w:rPr>
          <w:rStyle w:val="StyleUnderline"/>
          <w:rFonts w:asciiTheme="majorHAnsi" w:hAnsiTheme="majorHAnsi" w:cstheme="majorHAnsi"/>
        </w:rPr>
        <w:t xml:space="preserve"> in our </w:t>
      </w:r>
      <w:r w:rsidRPr="00CC217E">
        <w:rPr>
          <w:rStyle w:val="StyleUnderline"/>
          <w:rFonts w:asciiTheme="majorHAnsi" w:hAnsiTheme="majorHAnsi" w:cstheme="majorHAnsi"/>
          <w:highlight w:val="green"/>
        </w:rPr>
        <w:t>oceans.</w:t>
      </w:r>
      <w:r w:rsidRPr="00CC217E">
        <w:rPr>
          <w:rStyle w:val="StyleUnderline"/>
          <w:rFonts w:asciiTheme="majorHAnsi" w:hAnsiTheme="majorHAnsi" w:cstheme="majorHAnsi"/>
        </w:rPr>
        <w:t xml:space="preserve"> </w:t>
      </w:r>
      <w:r w:rsidRPr="00CC217E">
        <w:rPr>
          <w:rFonts w:asciiTheme="majorHAnsi" w:hAnsiTheme="majorHAnsi" w:cstheme="majorHAnsi"/>
          <w:sz w:val="12"/>
        </w:rPr>
        <w:t>In the pages that follow we will explain the potential for a cosmic shift in our global economy, our ecology, and our commercial and legal systems.</w:t>
      </w:r>
      <w:r w:rsidRPr="00CC217E">
        <w:rPr>
          <w:rStyle w:val="StyleUnderline"/>
          <w:rFonts w:asciiTheme="majorHAnsi" w:hAnsiTheme="majorHAnsi" w:cstheme="majorHAnsi"/>
        </w:rPr>
        <w:t xml:space="preserve"> These can take place by the end of this century. </w:t>
      </w:r>
      <w:r w:rsidRPr="00CC217E">
        <w:rPr>
          <w:rFonts w:asciiTheme="majorHAnsi" w:hAnsiTheme="majorHAnsi" w:cstheme="majorHAnsi"/>
          <w:sz w:val="12"/>
        </w:rPr>
        <w:t xml:space="preserve">And </w:t>
      </w:r>
      <w:r w:rsidRPr="00CC217E">
        <w:rPr>
          <w:rStyle w:val="StyleUnderline"/>
          <w:rFonts w:asciiTheme="majorHAnsi" w:hAnsiTheme="majorHAnsi" w:cstheme="majorHAnsi"/>
        </w:rPr>
        <w:t>if these changes do not take place we will be in trouble.</w:t>
      </w:r>
      <w:r w:rsidRPr="00CC217E">
        <w:rPr>
          <w:rFonts w:asciiTheme="majorHAnsi" w:hAnsiTheme="majorHAnsi" w:cstheme="majorHAnsi"/>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CC217E">
        <w:rPr>
          <w:rStyle w:val="StyleUnderline"/>
          <w:rFonts w:asciiTheme="majorHAnsi" w:hAnsiTheme="majorHAnsi" w:cstheme="majorHAnsi"/>
        </w:rPr>
        <w:t xml:space="preserve">the struggle between “haves” and “have nots” will grow increasingly </w:t>
      </w:r>
      <w:r w:rsidRPr="00CC217E">
        <w:rPr>
          <w:rStyle w:val="Emphasis"/>
          <w:rFonts w:asciiTheme="majorHAnsi" w:hAnsiTheme="majorHAnsi" w:cstheme="majorHAnsi"/>
        </w:rPr>
        <w:t>ugly</w:t>
      </w:r>
      <w:r w:rsidRPr="00CC217E">
        <w:rPr>
          <w:rStyle w:val="StyleUnderline"/>
          <w:rFonts w:asciiTheme="majorHAnsi" w:hAnsiTheme="majorHAnsi" w:cstheme="majorHAnsi"/>
        </w:rPr>
        <w:t xml:space="preserve">. A </w:t>
      </w:r>
      <w:r w:rsidRPr="00CC217E">
        <w:rPr>
          <w:rStyle w:val="StyleUnderline"/>
          <w:rFonts w:asciiTheme="majorHAnsi" w:hAnsiTheme="majorHAnsi" w:cstheme="majorHAnsi"/>
          <w:highlight w:val="green"/>
        </w:rPr>
        <w:t>lack of</w:t>
      </w:r>
      <w:r w:rsidRPr="00CC217E">
        <w:rPr>
          <w:rStyle w:val="StyleUnderline"/>
          <w:rFonts w:asciiTheme="majorHAnsi" w:hAnsiTheme="majorHAnsi" w:cstheme="majorHAnsi"/>
        </w:rPr>
        <w:t xml:space="preserve"> affordable and readily available </w:t>
      </w:r>
      <w:r w:rsidRPr="00CC217E">
        <w:rPr>
          <w:rStyle w:val="Emphasis"/>
          <w:rFonts w:asciiTheme="majorHAnsi" w:hAnsiTheme="majorHAnsi" w:cstheme="majorHAnsi"/>
        </w:rPr>
        <w:t>water</w:t>
      </w:r>
      <w:r w:rsidRPr="00CC217E">
        <w:rPr>
          <w:rStyle w:val="StyleUnderline"/>
          <w:rFonts w:asciiTheme="majorHAnsi" w:hAnsiTheme="majorHAnsi" w:cstheme="majorHAnsi"/>
        </w:rPr>
        <w:t xml:space="preserve">, natural </w:t>
      </w:r>
      <w:r w:rsidRPr="00CC217E">
        <w:rPr>
          <w:rStyle w:val="Emphasis"/>
          <w:rFonts w:asciiTheme="majorHAnsi" w:hAnsiTheme="majorHAnsi" w:cstheme="majorHAnsi"/>
        </w:rPr>
        <w:t>resources</w:t>
      </w:r>
      <w:r w:rsidRPr="00CC217E">
        <w:rPr>
          <w:rStyle w:val="StyleUnderline"/>
          <w:rFonts w:asciiTheme="majorHAnsi" w:hAnsiTheme="majorHAnsi" w:cstheme="majorHAnsi"/>
        </w:rPr>
        <w:t xml:space="preserve">, </w:t>
      </w:r>
      <w:r w:rsidRPr="00CC217E">
        <w:rPr>
          <w:rStyle w:val="Emphasis"/>
          <w:rFonts w:asciiTheme="majorHAnsi" w:hAnsiTheme="majorHAnsi" w:cstheme="majorHAnsi"/>
          <w:highlight w:val="green"/>
        </w:rPr>
        <w:t>food</w:t>
      </w:r>
      <w:r w:rsidRPr="00CC217E">
        <w:rPr>
          <w:rStyle w:val="StyleUnderline"/>
          <w:rFonts w:asciiTheme="majorHAnsi" w:hAnsiTheme="majorHAnsi" w:cstheme="majorHAnsi"/>
          <w:highlight w:val="green"/>
        </w:rPr>
        <w:t xml:space="preserve">, </w:t>
      </w:r>
      <w:r w:rsidRPr="00CC217E">
        <w:rPr>
          <w:rStyle w:val="Emphasis"/>
          <w:rFonts w:asciiTheme="majorHAnsi" w:hAnsiTheme="majorHAnsi" w:cstheme="majorHAnsi"/>
          <w:highlight w:val="green"/>
        </w:rPr>
        <w:t>health care</w:t>
      </w:r>
      <w:r w:rsidRPr="00CC217E">
        <w:rPr>
          <w:rStyle w:val="StyleUnderline"/>
          <w:rFonts w:asciiTheme="majorHAnsi" w:hAnsiTheme="majorHAnsi" w:cstheme="majorHAnsi"/>
          <w:highlight w:val="green"/>
        </w:rPr>
        <w:t xml:space="preserve"> and</w:t>
      </w:r>
      <w:r w:rsidRPr="00CC217E">
        <w:rPr>
          <w:rStyle w:val="StyleUnderline"/>
          <w:rFonts w:asciiTheme="majorHAnsi" w:hAnsiTheme="majorHAnsi" w:cstheme="majorHAnsi"/>
        </w:rPr>
        <w:t xml:space="preserve"> medical supplies, plus systematic threats to </w:t>
      </w:r>
      <w:r w:rsidRPr="00CC217E">
        <w:rPr>
          <w:rStyle w:val="Emphasis"/>
          <w:rFonts w:asciiTheme="majorHAnsi" w:hAnsiTheme="majorHAnsi" w:cstheme="majorHAnsi"/>
        </w:rPr>
        <w:t>urban security</w:t>
      </w:r>
      <w:r w:rsidRPr="00CC217E">
        <w:rPr>
          <w:rStyle w:val="StyleUnderline"/>
          <w:rFonts w:asciiTheme="majorHAnsi" w:hAnsiTheme="majorHAnsi" w:cstheme="majorHAnsi"/>
        </w:rPr>
        <w:t xml:space="preserve"> and </w:t>
      </w:r>
      <w:r w:rsidRPr="00CC217E">
        <w:rPr>
          <w:rStyle w:val="Emphasis"/>
          <w:rFonts w:asciiTheme="majorHAnsi" w:hAnsiTheme="majorHAnsi" w:cstheme="majorHAnsi"/>
          <w:highlight w:val="green"/>
        </w:rPr>
        <w:t>systemic war</w:t>
      </w:r>
      <w:r w:rsidRPr="00CC217E">
        <w:rPr>
          <w:rStyle w:val="StyleUnderline"/>
          <w:rFonts w:asciiTheme="majorHAnsi" w:hAnsiTheme="majorHAnsi" w:cstheme="majorHAnsi"/>
        </w:rPr>
        <w:t>fare</w:t>
      </w:r>
      <w:r w:rsidRPr="00CC217E">
        <w:rPr>
          <w:rStyle w:val="StyleUnderline"/>
          <w:rFonts w:asciiTheme="majorHAnsi" w:hAnsiTheme="majorHAnsi" w:cstheme="majorHAnsi"/>
          <w:highlight w:val="green"/>
        </w:rPr>
        <w:t xml:space="preserve"> are </w:t>
      </w:r>
      <w:r w:rsidRPr="00CC217E">
        <w:rPr>
          <w:rStyle w:val="StyleUnderline"/>
          <w:rFonts w:asciiTheme="majorHAnsi" w:hAnsiTheme="majorHAnsi" w:cstheme="majorHAnsi"/>
        </w:rPr>
        <w:t xml:space="preserve">the </w:t>
      </w:r>
      <w:r w:rsidRPr="00CC217E">
        <w:rPr>
          <w:rStyle w:val="StyleUnderline"/>
          <w:rFonts w:asciiTheme="majorHAnsi" w:hAnsiTheme="majorHAnsi" w:cstheme="majorHAnsi"/>
          <w:highlight w:val="green"/>
        </w:rPr>
        <w:t>alternatives</w:t>
      </w:r>
      <w:r w:rsidRPr="00CC217E">
        <w:rPr>
          <w:rStyle w:val="StyleUnderline"/>
          <w:rFonts w:asciiTheme="majorHAnsi" w:hAnsiTheme="majorHAnsi" w:cstheme="majorHAnsi"/>
        </w:rPr>
        <w:t xml:space="preserve"> to astral abundance. </w:t>
      </w:r>
      <w:r w:rsidRPr="00CC217E">
        <w:rPr>
          <w:rFonts w:asciiTheme="majorHAnsi" w:hAnsiTheme="majorHAnsi" w:cstheme="majorHAnsi"/>
          <w:sz w:val="12"/>
        </w:rPr>
        <w:t xml:space="preserve">The choices between astral abundance and a downward spiral in global standards of living are stark. </w:t>
      </w:r>
      <w:r w:rsidRPr="00CC217E">
        <w:rPr>
          <w:rStyle w:val="StyleUnderline"/>
          <w:rFonts w:asciiTheme="majorHAnsi" w:hAnsiTheme="majorHAnsi" w:cstheme="majorHAnsi"/>
          <w:highlight w:val="green"/>
        </w:rPr>
        <w:t xml:space="preserve">Within the </w:t>
      </w:r>
      <w:r w:rsidRPr="00CC217E">
        <w:rPr>
          <w:rStyle w:val="Emphasis"/>
          <w:rFonts w:asciiTheme="majorHAnsi" w:hAnsiTheme="majorHAnsi" w:cstheme="majorHAnsi"/>
          <w:highlight w:val="green"/>
        </w:rPr>
        <w:t>next few decades</w:t>
      </w:r>
      <w:r w:rsidRPr="00CC217E">
        <w:rPr>
          <w:rStyle w:val="StyleUnderline"/>
          <w:rFonts w:asciiTheme="majorHAnsi" w:hAnsiTheme="majorHAnsi" w:cstheme="majorHAnsi"/>
        </w:rPr>
        <w:t xml:space="preserve"> these problems will be increasingly real</w:t>
      </w:r>
      <w:r w:rsidRPr="00CC217E">
        <w:rPr>
          <w:rStyle w:val="StyleUnderline"/>
          <w:rFonts w:asciiTheme="majorHAnsi" w:hAnsiTheme="majorHAnsi" w:cstheme="majorHAnsi"/>
          <w:highlight w:val="green"/>
        </w:rPr>
        <w:t>.</w:t>
      </w:r>
      <w:r w:rsidRPr="00CC217E">
        <w:rPr>
          <w:rFonts w:asciiTheme="majorHAnsi" w:hAnsiTheme="majorHAnsi" w:cstheme="majorHAnsi"/>
          <w:sz w:val="12"/>
        </w:rPr>
        <w:t xml:space="preserve"> By then </w:t>
      </w:r>
      <w:r w:rsidRPr="00CC217E">
        <w:rPr>
          <w:rStyle w:val="StyleUnderline"/>
          <w:rFonts w:asciiTheme="majorHAnsi" w:hAnsiTheme="majorHAnsi" w:cstheme="majorHAnsi"/>
        </w:rPr>
        <w:t xml:space="preserve">the world may almost be </w:t>
      </w:r>
      <w:r w:rsidRPr="00CC217E">
        <w:rPr>
          <w:rStyle w:val="Emphasis"/>
          <w:rFonts w:asciiTheme="majorHAnsi" w:hAnsiTheme="majorHAnsi" w:cstheme="majorHAnsi"/>
        </w:rPr>
        <w:t>begging</w:t>
      </w:r>
      <w:r w:rsidRPr="00CC217E">
        <w:rPr>
          <w:rStyle w:val="StyleUnderline"/>
          <w:rFonts w:asciiTheme="majorHAnsi" w:hAnsiTheme="majorHAnsi" w:cstheme="majorHAnsi"/>
        </w:rPr>
        <w:t xml:space="preserve"> for new, out of- the-box thinking. </w:t>
      </w:r>
      <w:r w:rsidRPr="00CC217E">
        <w:rPr>
          <w:rFonts w:asciiTheme="majorHAnsi" w:hAnsiTheme="majorHAnsi" w:cstheme="maj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9A67D6" w:rsidRPr="00CC217E" w:rsidRDefault="009A67D6" w:rsidP="009A67D6">
      <w:pPr>
        <w:rPr>
          <w:rFonts w:asciiTheme="majorHAnsi" w:hAnsiTheme="majorHAnsi" w:cstheme="majorHAnsi"/>
          <w:sz w:val="12"/>
        </w:rPr>
      </w:pPr>
    </w:p>
    <w:p w:rsidR="009A67D6" w:rsidRPr="00CC217E" w:rsidRDefault="009A67D6" w:rsidP="009A67D6">
      <w:pPr>
        <w:rPr>
          <w:rFonts w:asciiTheme="majorHAnsi" w:hAnsiTheme="majorHAnsi" w:cstheme="majorHAnsi"/>
          <w:sz w:val="12"/>
        </w:rPr>
      </w:pPr>
    </w:p>
    <w:p w:rsidR="009A67D6" w:rsidRPr="00CC217E" w:rsidRDefault="009A67D6" w:rsidP="009A67D6">
      <w:pPr>
        <w:pStyle w:val="Heading3"/>
      </w:pPr>
      <w:r w:rsidRPr="00CC217E">
        <w:t>Case</w:t>
      </w:r>
    </w:p>
    <w:p w:rsidR="00D33D47" w:rsidRPr="00CC217E" w:rsidRDefault="00D33D47" w:rsidP="00D33D47"/>
    <w:p w:rsidR="00CC217E" w:rsidRPr="00CC217E" w:rsidRDefault="00D33D47" w:rsidP="00D33D47">
      <w:pPr>
        <w:rPr>
          <w:b/>
        </w:rPr>
      </w:pPr>
      <w:r w:rsidRPr="00CC217E">
        <w:rPr>
          <w:b/>
        </w:rPr>
        <w:t xml:space="preserve">Framing - </w:t>
      </w:r>
      <w:r w:rsidRPr="00CC217E">
        <w:rPr>
          <w:b/>
        </w:rPr>
        <w:t xml:space="preserve">things like queer pess require metaphysical claims like ontology and psychoanalysis - util is the most simple bc its intuitive </w:t>
      </w:r>
    </w:p>
    <w:p w:rsidR="00D33D47" w:rsidRPr="00CC217E" w:rsidRDefault="00D33D47" w:rsidP="00D33D47">
      <w:pPr>
        <w:rPr>
          <w:b/>
        </w:rPr>
      </w:pPr>
      <w:r w:rsidRPr="00CC217E">
        <w:rPr>
          <w:b/>
        </w:rPr>
        <w:t>things like moral uncertainty tell us how long we’ve been fighting about ethics with no conclusion – one debate round can’t do that so prioritizing life comes first</w:t>
      </w:r>
    </w:p>
    <w:p w:rsidR="00D33D47" w:rsidRPr="00CC217E" w:rsidRDefault="00D33D47" w:rsidP="00D33D47">
      <w:pPr>
        <w:rPr>
          <w:b/>
        </w:rPr>
      </w:pPr>
    </w:p>
    <w:p w:rsidR="00D33D47" w:rsidRPr="00CC217E" w:rsidRDefault="00D33D47" w:rsidP="00D33D47">
      <w:pPr>
        <w:rPr>
          <w:b/>
        </w:rPr>
      </w:pPr>
      <w:r w:rsidRPr="00CC217E">
        <w:rPr>
          <w:b/>
        </w:rPr>
        <w:t xml:space="preserve">CROTB: vote for the better debater, anything else is self serving and arbitrary – </w:t>
      </w:r>
    </w:p>
    <w:p w:rsidR="00D33D47" w:rsidRPr="00CC217E" w:rsidRDefault="00D33D47" w:rsidP="00D33D47">
      <w:pPr>
        <w:rPr>
          <w:b/>
        </w:rPr>
      </w:pPr>
      <w:r w:rsidRPr="00CC217E">
        <w:rPr>
          <w:b/>
        </w:rPr>
        <w:t xml:space="preserve">a. their rob is just a framing arguemnt which means if I beat them on util then just vote for me bc their framing is wrong b. testing - don't accept their theory to be true absent contestation - if i beat them u shouldn’t vote for them even if their reps are good, their resistance strategy needs to be justified or else you're voting for something that’s potentially harmful to queer people </w:t>
      </w:r>
    </w:p>
    <w:p w:rsidR="00D33D47" w:rsidRPr="00CC217E" w:rsidRDefault="00D33D47" w:rsidP="00D33D47">
      <w:pPr>
        <w:rPr>
          <w:b/>
        </w:rPr>
      </w:pPr>
      <w:r w:rsidRPr="00CC217E">
        <w:rPr>
          <w:b/>
        </w:rPr>
        <w:t>c. no form over content distinction - you're form is created by your content which means if i win that the content of your arguements is bad, then you</w:t>
      </w:r>
      <w:r w:rsidR="003A48DD" w:rsidRPr="00CC217E">
        <w:rPr>
          <w:b/>
        </w:rPr>
        <w:t>’</w:t>
      </w:r>
      <w:r w:rsidRPr="00CC217E">
        <w:rPr>
          <w:b/>
        </w:rPr>
        <w:t>r</w:t>
      </w:r>
      <w:r w:rsidR="003A48DD" w:rsidRPr="00CC217E">
        <w:rPr>
          <w:b/>
        </w:rPr>
        <w:t>e</w:t>
      </w:r>
      <w:r w:rsidRPr="00CC217E">
        <w:rPr>
          <w:b/>
        </w:rPr>
        <w:t xml:space="preserve"> form has no value</w:t>
      </w:r>
    </w:p>
    <w:p w:rsidR="00D33D47" w:rsidRPr="00CC217E" w:rsidRDefault="00D33D47" w:rsidP="00D33D47">
      <w:pPr>
        <w:rPr>
          <w:b/>
        </w:rPr>
      </w:pPr>
    </w:p>
    <w:p w:rsidR="00D33D47" w:rsidRDefault="003A48DD" w:rsidP="00D33D47">
      <w:pPr>
        <w:rPr>
          <w:b/>
        </w:rPr>
      </w:pPr>
      <w:r w:rsidRPr="00CC217E">
        <w:rPr>
          <w:b/>
        </w:rPr>
        <w:t xml:space="preserve">No solvency -- </w:t>
      </w:r>
      <w:r w:rsidR="00D33D47" w:rsidRPr="00CC217E">
        <w:rPr>
          <w:b/>
        </w:rPr>
        <w:t>Aff doesn’t resolve futurism -- ie people will just continue to be futuristic on earth – removing one small sector won’t do anything</w:t>
      </w:r>
    </w:p>
    <w:p w:rsidR="00CC217E" w:rsidRPr="00CC217E" w:rsidRDefault="00CC217E" w:rsidP="00D33D47">
      <w:pPr>
        <w:rPr>
          <w:b/>
        </w:rPr>
      </w:pPr>
      <w:r>
        <w:rPr>
          <w:b/>
        </w:rPr>
        <w:t>Voting for a whole res aff with literally no alt just means space appropriation bad – the aff solves nothing</w:t>
      </w:r>
    </w:p>
    <w:p w:rsidR="00D33D47" w:rsidRPr="00CC217E" w:rsidRDefault="00D33D47" w:rsidP="00D33D47">
      <w:pPr>
        <w:rPr>
          <w:b/>
        </w:rPr>
      </w:pPr>
      <w:r w:rsidRPr="00CC217E">
        <w:rPr>
          <w:b/>
        </w:rPr>
        <w:t>T</w:t>
      </w:r>
      <w:r w:rsidRPr="00CC217E">
        <w:rPr>
          <w:b/>
        </w:rPr>
        <w:t>he aff doesn</w:t>
      </w:r>
      <w:r w:rsidRPr="00CC217E">
        <w:rPr>
          <w:b/>
        </w:rPr>
        <w:t>’</w:t>
      </w:r>
      <w:r w:rsidRPr="00CC217E">
        <w:rPr>
          <w:b/>
        </w:rPr>
        <w:t xml:space="preserve">t do </w:t>
      </w:r>
      <w:r w:rsidRPr="00CC217E">
        <w:rPr>
          <w:b/>
        </w:rPr>
        <w:t>anything</w:t>
      </w:r>
      <w:r w:rsidRPr="00CC217E">
        <w:rPr>
          <w:b/>
        </w:rPr>
        <w:t xml:space="preserve"> </w:t>
      </w:r>
      <w:r w:rsidRPr="00CC217E">
        <w:rPr>
          <w:b/>
        </w:rPr>
        <w:t xml:space="preserve">--- </w:t>
      </w:r>
      <w:r w:rsidRPr="00CC217E">
        <w:rPr>
          <w:b/>
        </w:rPr>
        <w:t xml:space="preserve">after </w:t>
      </w:r>
      <w:r w:rsidRPr="00CC217E">
        <w:rPr>
          <w:b/>
        </w:rPr>
        <w:t>yo</w:t>
      </w:r>
      <w:r w:rsidRPr="00CC217E">
        <w:rPr>
          <w:b/>
        </w:rPr>
        <w:t xml:space="preserve">u vote aff everything will remain the same </w:t>
      </w:r>
      <w:r w:rsidRPr="00CC217E">
        <w:rPr>
          <w:b/>
        </w:rPr>
        <w:t>- its</w:t>
      </w:r>
      <w:r w:rsidRPr="00CC217E">
        <w:rPr>
          <w:b/>
        </w:rPr>
        <w:t xml:space="preserve"> cruelly optimistic bc ppl will just go back to reading like policy affs etc which is </w:t>
      </w:r>
      <w:r w:rsidRPr="00CC217E">
        <w:rPr>
          <w:b/>
        </w:rPr>
        <w:t>proven by my opponent’s wiki</w:t>
      </w:r>
    </w:p>
    <w:p w:rsidR="00D33D47" w:rsidRDefault="00CC217E" w:rsidP="00D33D47">
      <w:pPr>
        <w:rPr>
          <w:b/>
        </w:rPr>
      </w:pPr>
      <w:r w:rsidRPr="00CC217E">
        <w:rPr>
          <w:b/>
        </w:rPr>
        <w:t>the aff uses the logic of “vote for me bc I create a better futur for queer ppl “ There’s no distinguishing what makes a queer future diff from a capitalistic future Insofar as it uses futuristic ideals Their logic would still apply Ie certain people aren’t beneficial to queer future so we should exclude them</w:t>
      </w:r>
    </w:p>
    <w:p w:rsidR="00CC217E" w:rsidRPr="00CC217E" w:rsidRDefault="00CC217E" w:rsidP="00D33D47">
      <w:pPr>
        <w:rPr>
          <w:b/>
        </w:rPr>
      </w:pPr>
      <w:r>
        <w:rPr>
          <w:b/>
        </w:rPr>
        <w:t>-------------------------</w:t>
      </w:r>
    </w:p>
    <w:p w:rsidR="003A48DD" w:rsidRPr="00CC217E" w:rsidRDefault="003A48DD" w:rsidP="003A48DD">
      <w:pPr>
        <w:rPr>
          <w:b/>
        </w:rPr>
      </w:pPr>
      <w:r w:rsidRPr="00CC217E">
        <w:rPr>
          <w:b/>
        </w:rPr>
        <w:t>Doing the AFF isn’t good for queer people – saving everyone including them from things like climate change is absolutely necessary b</w:t>
      </w:r>
      <w:r w:rsidR="00CC217E" w:rsidRPr="00CC217E">
        <w:rPr>
          <w:b/>
        </w:rPr>
        <w:t xml:space="preserve">ecause - </w:t>
      </w:r>
    </w:p>
    <w:p w:rsidR="003A48DD" w:rsidRPr="00CC217E" w:rsidRDefault="003A48DD" w:rsidP="003A48DD">
      <w:pPr>
        <w:rPr>
          <w:b/>
        </w:rPr>
      </w:pPr>
      <w:r w:rsidRPr="00CC217E">
        <w:rPr>
          <w:b/>
        </w:rPr>
        <w:t xml:space="preserve">Material actions are a prerequeisite to larger movements like the aff - ie you can’t do the aff if you’re starving or thirsting for water </w:t>
      </w:r>
      <w:r w:rsidR="00CC217E" w:rsidRPr="00CC217E">
        <w:rPr>
          <w:b/>
        </w:rPr>
        <w:t>w</w:t>
      </w:r>
      <w:r w:rsidRPr="00CC217E">
        <w:rPr>
          <w:b/>
        </w:rPr>
        <w:t>hich proves that minimizing suffering precedes the aff</w:t>
      </w:r>
    </w:p>
    <w:p w:rsidR="003A48DD" w:rsidRPr="00CC217E" w:rsidRDefault="003A48DD" w:rsidP="003A48DD">
      <w:pPr>
        <w:rPr>
          <w:b/>
        </w:rPr>
      </w:pPr>
      <w:r w:rsidRPr="00CC217E">
        <w:rPr>
          <w:b/>
        </w:rPr>
        <w:t>Futurism is good for queer people - anything else discredits all that queer ppl have done in our society It’s like calling everything that queer politicians who fight for queer rights and well being have done completely useless</w:t>
      </w:r>
    </w:p>
    <w:p w:rsidR="00CC217E" w:rsidRPr="00CC217E" w:rsidRDefault="00CC217E" w:rsidP="00CC217E">
      <w:pPr>
        <w:rPr>
          <w:b/>
        </w:rPr>
      </w:pPr>
      <w:r w:rsidRPr="00CC217E">
        <w:rPr>
          <w:b/>
        </w:rPr>
        <w:t>The neg is</w:t>
      </w:r>
      <w:r w:rsidRPr="00CC217E">
        <w:rPr>
          <w:b/>
        </w:rPr>
        <w:t xml:space="preserve"> good for queer people – if queer people aren’t alive then they can’t form resistance strategies if they’re all dead – means doing the aff means nothing – you should vote neg to prioritize their lives</w:t>
      </w:r>
    </w:p>
    <w:p w:rsidR="003A48DD" w:rsidRPr="00CC217E" w:rsidRDefault="003A48DD" w:rsidP="00D33D47">
      <w:pPr>
        <w:rPr>
          <w:b/>
        </w:rPr>
      </w:pPr>
    </w:p>
    <w:p w:rsidR="00D33D47" w:rsidRPr="00CC217E" w:rsidRDefault="00D33D47" w:rsidP="00D33D47">
      <w:pPr>
        <w:spacing w:after="0" w:line="240" w:lineRule="auto"/>
        <w:rPr>
          <w:rFonts w:asciiTheme="majorHAnsi" w:hAnsiTheme="majorHAnsi" w:cstheme="majorHAnsi"/>
          <w:b/>
          <w:sz w:val="28"/>
          <w:szCs w:val="28"/>
        </w:rPr>
      </w:pPr>
      <w:r w:rsidRPr="00CC217E">
        <w:rPr>
          <w:rFonts w:asciiTheme="majorHAnsi" w:hAnsiTheme="majorHAnsi" w:cstheme="majorHAnsi"/>
          <w:b/>
          <w:sz w:val="28"/>
          <w:szCs w:val="28"/>
        </w:rPr>
        <w:t>Capitalism is inevitable. Economic theory means it’s bound to stay – empirics prove</w:t>
      </w:r>
    </w:p>
    <w:p w:rsidR="00D33D47" w:rsidRPr="00CC217E" w:rsidRDefault="00D33D47" w:rsidP="00D33D47">
      <w:pPr>
        <w:spacing w:after="0" w:line="240" w:lineRule="auto"/>
        <w:rPr>
          <w:rFonts w:asciiTheme="majorHAnsi" w:hAnsiTheme="majorHAnsi" w:cstheme="majorHAnsi"/>
          <w:sz w:val="16"/>
        </w:rPr>
      </w:pPr>
      <w:r w:rsidRPr="00CC217E">
        <w:rPr>
          <w:rStyle w:val="StyleUnderline"/>
          <w:rFonts w:asciiTheme="majorHAnsi" w:hAnsiTheme="majorHAnsi" w:cstheme="majorHAnsi"/>
          <w:sz w:val="28"/>
          <w:szCs w:val="28"/>
        </w:rPr>
        <w:t>Scheper 5</w:t>
      </w:r>
      <w:r w:rsidRPr="00CC217E">
        <w:rPr>
          <w:rFonts w:asciiTheme="majorHAnsi" w:hAnsiTheme="majorHAnsi" w:cstheme="majorHAnsi"/>
          <w:sz w:val="16"/>
        </w:rPr>
        <w:t xml:space="preserve"> Patrick Q. Scheper “Capitalism: An Inevitable Conclusion” Rebirth of Reason February 8</w:t>
      </w:r>
      <w:r w:rsidRPr="00CC217E">
        <w:rPr>
          <w:rFonts w:asciiTheme="majorHAnsi" w:hAnsiTheme="majorHAnsi" w:cstheme="majorHAnsi"/>
          <w:sz w:val="16"/>
          <w:vertAlign w:val="superscript"/>
        </w:rPr>
        <w:t>th</w:t>
      </w:r>
      <w:r w:rsidRPr="00CC217E">
        <w:rPr>
          <w:rFonts w:asciiTheme="majorHAnsi" w:hAnsiTheme="majorHAnsi" w:cstheme="majorHAnsi"/>
          <w:sz w:val="16"/>
        </w:rPr>
        <w:t xml:space="preserve"> 2005 </w:t>
      </w:r>
      <w:hyperlink r:id="rId11" w:history="1">
        <w:r w:rsidRPr="00CC217E">
          <w:rPr>
            <w:rStyle w:val="Hyperlink"/>
            <w:rFonts w:asciiTheme="majorHAnsi" w:hAnsiTheme="majorHAnsi" w:cstheme="majorHAnsi"/>
            <w:sz w:val="16"/>
          </w:rPr>
          <w:t>http://rebirthofreason.com/Articles/Scheper/Capitalism_An_Inevitable_Conclusion.shtml</w:t>
        </w:r>
      </w:hyperlink>
      <w:r w:rsidRPr="00CC217E">
        <w:rPr>
          <w:rFonts w:asciiTheme="majorHAnsi" w:hAnsiTheme="majorHAnsi" w:cstheme="majorHAnsi"/>
          <w:sz w:val="16"/>
        </w:rPr>
        <w:t xml:space="preserve"> JW 3/15</w:t>
      </w:r>
    </w:p>
    <w:p w:rsidR="00D33D47" w:rsidRPr="00CC217E" w:rsidRDefault="00D33D47" w:rsidP="00D33D47">
      <w:pPr>
        <w:spacing w:after="0" w:line="240" w:lineRule="auto"/>
        <w:rPr>
          <w:rFonts w:asciiTheme="majorHAnsi" w:hAnsiTheme="majorHAnsi" w:cstheme="majorHAnsi"/>
          <w:sz w:val="16"/>
        </w:rPr>
      </w:pPr>
      <w:r w:rsidRPr="00CC217E">
        <w:rPr>
          <w:rFonts w:asciiTheme="majorHAnsi" w:hAnsiTheme="majorHAnsi" w:cstheme="majorHAnsi"/>
          <w:sz w:val="16"/>
        </w:rPr>
        <w:t>The next question that needs to be asked is "</w:t>
      </w:r>
      <w:r w:rsidRPr="00CC217E">
        <w:rPr>
          <w:rStyle w:val="StyleUnderline"/>
          <w:rFonts w:asciiTheme="majorHAnsi" w:hAnsiTheme="majorHAnsi" w:cstheme="majorHAnsi"/>
        </w:rPr>
        <w:t>What is capitalism? Is it an art or a science?"</w:t>
      </w:r>
      <w:r w:rsidRPr="00CC217E">
        <w:rPr>
          <w:rFonts w:asciiTheme="majorHAnsi" w:hAnsiTheme="majorHAnsi" w:cstheme="majorHAnsi"/>
          <w:sz w:val="16"/>
        </w:rPr>
        <w:t xml:space="preserve"> The question is better asked, "Is economics an art or a science", as </w:t>
      </w:r>
      <w:r w:rsidRPr="00CC217E">
        <w:rPr>
          <w:rStyle w:val="StyleUnderline"/>
          <w:rFonts w:asciiTheme="majorHAnsi" w:hAnsiTheme="majorHAnsi" w:cstheme="majorHAnsi"/>
          <w:highlight w:val="yellow"/>
        </w:rPr>
        <w:t>cap</w:t>
      </w:r>
      <w:r w:rsidRPr="00CC217E">
        <w:rPr>
          <w:rStyle w:val="StyleUnderline"/>
          <w:rFonts w:asciiTheme="majorHAnsi" w:hAnsiTheme="majorHAnsi" w:cstheme="majorHAnsi"/>
        </w:rPr>
        <w:t xml:space="preserve">italism </w:t>
      </w:r>
      <w:r w:rsidRPr="00CC217E">
        <w:rPr>
          <w:rStyle w:val="StyleUnderline"/>
          <w:rFonts w:asciiTheme="majorHAnsi" w:hAnsiTheme="majorHAnsi" w:cstheme="majorHAnsi"/>
          <w:highlight w:val="yellow"/>
        </w:rPr>
        <w:t>is an economic theory</w:t>
      </w:r>
      <w:r w:rsidRPr="00CC217E">
        <w:rPr>
          <w:rFonts w:asciiTheme="majorHAnsi" w:hAnsiTheme="majorHAnsi" w:cstheme="majorHAnsi"/>
          <w:sz w:val="16"/>
        </w:rPr>
        <w:t xml:space="preserve">. However, as we will see, </w:t>
      </w:r>
      <w:r w:rsidRPr="00CC217E">
        <w:rPr>
          <w:rStyle w:val="StyleUnderline"/>
          <w:rFonts w:asciiTheme="majorHAnsi" w:hAnsiTheme="majorHAnsi" w:cstheme="majorHAnsi"/>
        </w:rPr>
        <w:t>it is</w:t>
      </w:r>
      <w:r w:rsidRPr="00CC217E">
        <w:rPr>
          <w:rFonts w:asciiTheme="majorHAnsi" w:hAnsiTheme="majorHAnsi" w:cstheme="majorHAnsi"/>
          <w:sz w:val="16"/>
        </w:rPr>
        <w:t xml:space="preserve"> really </w:t>
      </w:r>
      <w:r w:rsidRPr="00CC217E">
        <w:rPr>
          <w:rStyle w:val="StyleUnderline"/>
          <w:rFonts w:asciiTheme="majorHAnsi" w:hAnsiTheme="majorHAnsi" w:cstheme="majorHAnsi"/>
        </w:rPr>
        <w:t>the only correct economic theory that can prevail. Economics is the study of how people relate to each other when it comes to trade and production.</w:t>
      </w:r>
      <w:r w:rsidRPr="00CC217E">
        <w:rPr>
          <w:rFonts w:asciiTheme="majorHAnsi" w:hAnsiTheme="majorHAnsi" w:cstheme="majorHAnsi"/>
          <w:sz w:val="16"/>
        </w:rPr>
        <w:t xml:space="preserve"> As this is the case, </w:t>
      </w:r>
      <w:r w:rsidRPr="00CC217E">
        <w:rPr>
          <w:rStyle w:val="StyleUnderline"/>
          <w:rFonts w:asciiTheme="majorHAnsi" w:hAnsiTheme="majorHAnsi" w:cstheme="majorHAnsi"/>
          <w:highlight w:val="yellow"/>
        </w:rPr>
        <w:t>economics is</w:t>
      </w:r>
      <w:r w:rsidRPr="00CC217E">
        <w:rPr>
          <w:rFonts w:asciiTheme="majorHAnsi" w:hAnsiTheme="majorHAnsi" w:cstheme="majorHAnsi"/>
          <w:sz w:val="16"/>
        </w:rPr>
        <w:t xml:space="preserve"> really </w:t>
      </w:r>
      <w:r w:rsidRPr="00CC217E">
        <w:rPr>
          <w:rStyle w:val="StyleUnderline"/>
          <w:rFonts w:asciiTheme="majorHAnsi" w:hAnsiTheme="majorHAnsi" w:cstheme="majorHAnsi"/>
        </w:rPr>
        <w:t xml:space="preserve">part of </w:t>
      </w:r>
      <w:r w:rsidRPr="00CC217E">
        <w:rPr>
          <w:rStyle w:val="StyleUnderline"/>
          <w:rFonts w:asciiTheme="majorHAnsi" w:hAnsiTheme="majorHAnsi" w:cstheme="majorHAnsi"/>
          <w:highlight w:val="yellow"/>
        </w:rPr>
        <w:t>political science</w:t>
      </w:r>
      <w:r w:rsidRPr="00CC217E">
        <w:rPr>
          <w:rFonts w:asciiTheme="majorHAnsi" w:hAnsiTheme="majorHAnsi" w:cstheme="majorHAnsi"/>
          <w:sz w:val="16"/>
        </w:rPr>
        <w:t xml:space="preserve">, or </w:t>
      </w:r>
      <w:r w:rsidRPr="00CC217E">
        <w:rPr>
          <w:rStyle w:val="StyleUnderline"/>
          <w:rFonts w:asciiTheme="majorHAnsi" w:hAnsiTheme="majorHAnsi" w:cstheme="majorHAnsi"/>
          <w:highlight w:val="yellow"/>
        </w:rPr>
        <w:t>the study of how people relate</w:t>
      </w:r>
      <w:r w:rsidRPr="00CC217E">
        <w:rPr>
          <w:rStyle w:val="StyleUnderline"/>
          <w:rFonts w:asciiTheme="majorHAnsi" w:hAnsiTheme="majorHAnsi" w:cstheme="majorHAnsi"/>
        </w:rPr>
        <w:t xml:space="preserve"> to each other in an organized society. </w:t>
      </w:r>
      <w:r w:rsidRPr="00CC217E">
        <w:rPr>
          <w:rStyle w:val="StyleUnderline"/>
          <w:rFonts w:asciiTheme="majorHAnsi" w:hAnsiTheme="majorHAnsi" w:cstheme="majorHAnsi"/>
          <w:highlight w:val="yellow"/>
        </w:rPr>
        <w:t>Poli</w:t>
      </w:r>
      <w:r w:rsidRPr="00CC217E">
        <w:rPr>
          <w:rStyle w:val="StyleUnderline"/>
          <w:rFonts w:asciiTheme="majorHAnsi" w:hAnsiTheme="majorHAnsi" w:cstheme="majorHAnsi"/>
        </w:rPr>
        <w:t xml:space="preserve">tical </w:t>
      </w:r>
      <w:r w:rsidRPr="00CC217E">
        <w:rPr>
          <w:rStyle w:val="StyleUnderline"/>
          <w:rFonts w:asciiTheme="majorHAnsi" w:hAnsiTheme="majorHAnsi" w:cstheme="majorHAnsi"/>
          <w:highlight w:val="yellow"/>
        </w:rPr>
        <w:t>sci</w:t>
      </w:r>
      <w:r w:rsidRPr="00CC217E">
        <w:rPr>
          <w:rStyle w:val="StyleUnderline"/>
          <w:rFonts w:asciiTheme="majorHAnsi" w:hAnsiTheme="majorHAnsi" w:cstheme="majorHAnsi"/>
        </w:rPr>
        <w:t>ence</w:t>
      </w:r>
      <w:r w:rsidRPr="00CC217E">
        <w:rPr>
          <w:rFonts w:asciiTheme="majorHAnsi" w:hAnsiTheme="majorHAnsi" w:cstheme="majorHAnsi"/>
          <w:sz w:val="16"/>
        </w:rPr>
        <w:t xml:space="preserve"> is a science (as the name implies) and </w:t>
      </w:r>
      <w:r w:rsidRPr="00CC217E">
        <w:rPr>
          <w:rStyle w:val="StyleUnderline"/>
          <w:rFonts w:asciiTheme="majorHAnsi" w:hAnsiTheme="majorHAnsi" w:cstheme="majorHAnsi"/>
          <w:highlight w:val="yellow"/>
        </w:rPr>
        <w:t>is</w:t>
      </w:r>
      <w:r w:rsidRPr="00CC217E">
        <w:rPr>
          <w:rStyle w:val="StyleUnderline"/>
          <w:rFonts w:asciiTheme="majorHAnsi" w:hAnsiTheme="majorHAnsi" w:cstheme="majorHAnsi"/>
        </w:rPr>
        <w:t xml:space="preserve"> part of</w:t>
      </w:r>
      <w:r w:rsidRPr="00CC217E">
        <w:rPr>
          <w:rFonts w:asciiTheme="majorHAnsi" w:hAnsiTheme="majorHAnsi" w:cstheme="majorHAnsi"/>
          <w:sz w:val="16"/>
        </w:rPr>
        <w:t xml:space="preserve"> the broader science, philosophy. </w:t>
      </w:r>
      <w:r w:rsidRPr="00CC217E">
        <w:rPr>
          <w:rStyle w:val="StyleUnderline"/>
          <w:rFonts w:asciiTheme="majorHAnsi" w:hAnsiTheme="majorHAnsi" w:cstheme="majorHAnsi"/>
          <w:highlight w:val="yellow"/>
        </w:rPr>
        <w:t>Philosophy</w:t>
      </w:r>
      <w:r w:rsidRPr="00CC217E">
        <w:rPr>
          <w:rFonts w:asciiTheme="majorHAnsi" w:hAnsiTheme="majorHAnsi" w:cstheme="majorHAnsi"/>
          <w:sz w:val="16"/>
        </w:rPr>
        <w:t xml:space="preserve"> is </w:t>
      </w:r>
      <w:r w:rsidRPr="00CC217E">
        <w:rPr>
          <w:rStyle w:val="StyleUnderline"/>
          <w:rFonts w:asciiTheme="majorHAnsi" w:hAnsiTheme="majorHAnsi" w:cstheme="majorHAnsi"/>
        </w:rPr>
        <w:t xml:space="preserve">a </w:t>
      </w:r>
      <w:r w:rsidRPr="00CC217E">
        <w:rPr>
          <w:rStyle w:val="StyleUnderline"/>
          <w:rFonts w:asciiTheme="majorHAnsi" w:hAnsiTheme="majorHAnsi" w:cstheme="majorHAnsi"/>
          <w:highlight w:val="yellow"/>
        </w:rPr>
        <w:t>science</w:t>
      </w:r>
      <w:r w:rsidRPr="00CC217E">
        <w:rPr>
          <w:rFonts w:asciiTheme="majorHAnsi" w:hAnsiTheme="majorHAnsi" w:cstheme="majorHAnsi"/>
          <w:sz w:val="16"/>
        </w:rPr>
        <w:t xml:space="preserve"> in that it is </w:t>
      </w:r>
      <w:r w:rsidRPr="00CC217E">
        <w:rPr>
          <w:rStyle w:val="StyleUnderline"/>
          <w:rFonts w:asciiTheme="majorHAnsi" w:hAnsiTheme="majorHAnsi" w:cstheme="majorHAnsi"/>
          <w:highlight w:val="yellow"/>
        </w:rPr>
        <w:t>grounded in</w:t>
      </w:r>
      <w:r w:rsidRPr="00CC217E">
        <w:rPr>
          <w:rStyle w:val="StyleUnderline"/>
          <w:rFonts w:asciiTheme="majorHAnsi" w:hAnsiTheme="majorHAnsi" w:cstheme="majorHAnsi"/>
        </w:rPr>
        <w:t xml:space="preserve"> certain </w:t>
      </w:r>
      <w:r w:rsidRPr="00CC217E">
        <w:rPr>
          <w:rStyle w:val="StyleUnderline"/>
          <w:rFonts w:asciiTheme="majorHAnsi" w:hAnsiTheme="majorHAnsi" w:cstheme="majorHAnsi"/>
          <w:highlight w:val="yellow"/>
        </w:rPr>
        <w:t>absolutes</w:t>
      </w:r>
      <w:r w:rsidRPr="00CC217E">
        <w:rPr>
          <w:rFonts w:asciiTheme="majorHAnsi" w:hAnsiTheme="majorHAnsi" w:cstheme="majorHAnsi"/>
          <w:sz w:val="16"/>
        </w:rPr>
        <w:t xml:space="preserve"> (which, ironically, some of the most well-regarded philosophers have ignored.) This essay is not intended to defend these absolutes, as there are plenty of other works which adequately do so. This essay accepts the fact that there are absolutes. Existence, the primacy of existence, the primacy of the individual over society, and identity are the most notable. From these absolutes, </w:t>
      </w:r>
      <w:r w:rsidRPr="00CC217E">
        <w:rPr>
          <w:rStyle w:val="StyleUnderline"/>
          <w:rFonts w:asciiTheme="majorHAnsi" w:hAnsiTheme="majorHAnsi" w:cstheme="majorHAnsi"/>
          <w:highlight w:val="yellow"/>
        </w:rPr>
        <w:t xml:space="preserve">natural laws can be </w:t>
      </w:r>
      <w:r w:rsidRPr="00CC217E">
        <w:rPr>
          <w:rStyle w:val="StyleUnderline"/>
          <w:rFonts w:asciiTheme="majorHAnsi" w:hAnsiTheme="majorHAnsi" w:cstheme="majorHAnsi"/>
        </w:rPr>
        <w:t xml:space="preserve">found and </w:t>
      </w:r>
      <w:r w:rsidRPr="00CC217E">
        <w:rPr>
          <w:rStyle w:val="StyleUnderline"/>
          <w:rFonts w:asciiTheme="majorHAnsi" w:hAnsiTheme="majorHAnsi" w:cstheme="majorHAnsi"/>
          <w:highlight w:val="yellow"/>
        </w:rPr>
        <w:t>universally validated</w:t>
      </w:r>
      <w:r w:rsidRPr="00CC217E">
        <w:rPr>
          <w:rStyle w:val="StyleUnderline"/>
          <w:rFonts w:asciiTheme="majorHAnsi" w:hAnsiTheme="majorHAnsi" w:cstheme="majorHAnsi"/>
        </w:rPr>
        <w:t>.</w:t>
      </w:r>
      <w:r w:rsidRPr="00CC217E">
        <w:rPr>
          <w:rFonts w:asciiTheme="majorHAnsi" w:hAnsiTheme="majorHAnsi" w:cstheme="majorHAnsi"/>
          <w:sz w:val="16"/>
        </w:rPr>
        <w:t xml:space="preserve"> The most important of these, for the purposes of this essay, are the "natural rights": life, liberty, and the pursuit of happiness. From these come other laws and rights, like the right to free speech and property rights. </w:t>
      </w:r>
      <w:r w:rsidRPr="00CC217E">
        <w:rPr>
          <w:rStyle w:val="StyleUnderline"/>
          <w:rFonts w:asciiTheme="majorHAnsi" w:hAnsiTheme="majorHAnsi" w:cstheme="majorHAnsi"/>
        </w:rPr>
        <w:t>If philosophy is a science based in absolutes</w:t>
      </w:r>
      <w:r w:rsidRPr="00CC217E">
        <w:rPr>
          <w:rFonts w:asciiTheme="majorHAnsi" w:hAnsiTheme="majorHAnsi" w:cstheme="majorHAnsi"/>
          <w:sz w:val="16"/>
        </w:rPr>
        <w:t xml:space="preserve">, than </w:t>
      </w:r>
      <w:r w:rsidRPr="00CC217E">
        <w:rPr>
          <w:rStyle w:val="StyleUnderline"/>
          <w:rFonts w:asciiTheme="majorHAnsi" w:hAnsiTheme="majorHAnsi" w:cstheme="majorHAnsi"/>
        </w:rPr>
        <w:t>its resulting branches must also be sciences and grounded by the absolutes and laws derived from them.</w:t>
      </w:r>
      <w:r w:rsidRPr="00CC217E">
        <w:rPr>
          <w:rFonts w:asciiTheme="majorHAnsi" w:hAnsiTheme="majorHAnsi" w:cstheme="majorHAnsi"/>
          <w:sz w:val="16"/>
        </w:rPr>
        <w:t xml:space="preserve"> Therefore, </w:t>
      </w:r>
      <w:r w:rsidRPr="00CC217E">
        <w:rPr>
          <w:rStyle w:val="StyleUnderline"/>
          <w:rFonts w:asciiTheme="majorHAnsi" w:hAnsiTheme="majorHAnsi" w:cstheme="majorHAnsi"/>
        </w:rPr>
        <w:t xml:space="preserve">economics is a science and all </w:t>
      </w:r>
      <w:r w:rsidRPr="00CC217E">
        <w:rPr>
          <w:rStyle w:val="StyleUnderline"/>
          <w:rFonts w:asciiTheme="majorHAnsi" w:hAnsiTheme="majorHAnsi" w:cstheme="majorHAnsi"/>
          <w:highlight w:val="yellow"/>
        </w:rPr>
        <w:t>economic systems must be consistent with natural laws. The only</w:t>
      </w:r>
      <w:r w:rsidRPr="00CC217E">
        <w:rPr>
          <w:rStyle w:val="StyleUnderline"/>
          <w:rFonts w:asciiTheme="majorHAnsi" w:hAnsiTheme="majorHAnsi" w:cstheme="majorHAnsi"/>
        </w:rPr>
        <w:t xml:space="preserve"> truly </w:t>
      </w:r>
      <w:r w:rsidRPr="00CC217E">
        <w:rPr>
          <w:rStyle w:val="StyleUnderline"/>
          <w:rFonts w:asciiTheme="majorHAnsi" w:hAnsiTheme="majorHAnsi" w:cstheme="majorHAnsi"/>
          <w:highlight w:val="yellow"/>
        </w:rPr>
        <w:t>consistent</w:t>
      </w:r>
      <w:r w:rsidRPr="00CC217E">
        <w:rPr>
          <w:rStyle w:val="StyleUnderline"/>
          <w:rFonts w:asciiTheme="majorHAnsi" w:hAnsiTheme="majorHAnsi" w:cstheme="majorHAnsi"/>
        </w:rPr>
        <w:t xml:space="preserve"> economic </w:t>
      </w:r>
      <w:r w:rsidRPr="00CC217E">
        <w:rPr>
          <w:rStyle w:val="StyleUnderline"/>
          <w:rFonts w:asciiTheme="majorHAnsi" w:hAnsiTheme="majorHAnsi" w:cstheme="majorHAnsi"/>
          <w:highlight w:val="yellow"/>
        </w:rPr>
        <w:t>system is</w:t>
      </w:r>
      <w:r w:rsidRPr="00CC217E">
        <w:rPr>
          <w:rStyle w:val="StyleUnderline"/>
          <w:rFonts w:asciiTheme="majorHAnsi" w:hAnsiTheme="majorHAnsi" w:cstheme="majorHAnsi"/>
        </w:rPr>
        <w:t xml:space="preserve"> a </w:t>
      </w:r>
      <w:r w:rsidRPr="00CC217E">
        <w:rPr>
          <w:rStyle w:val="StyleUnderline"/>
          <w:rFonts w:asciiTheme="majorHAnsi" w:hAnsiTheme="majorHAnsi" w:cstheme="majorHAnsi"/>
          <w:highlight w:val="yellow"/>
        </w:rPr>
        <w:t>capitalist</w:t>
      </w:r>
      <w:r w:rsidRPr="00CC217E">
        <w:rPr>
          <w:rStyle w:val="StyleUnderline"/>
          <w:rFonts w:asciiTheme="majorHAnsi" w:hAnsiTheme="majorHAnsi" w:cstheme="majorHAnsi"/>
        </w:rPr>
        <w:t xml:space="preserve"> one </w:t>
      </w:r>
      <w:r w:rsidRPr="00CC217E">
        <w:rPr>
          <w:rStyle w:val="StyleUnderline"/>
          <w:rFonts w:asciiTheme="majorHAnsi" w:hAnsiTheme="majorHAnsi" w:cstheme="majorHAnsi"/>
          <w:highlight w:val="yellow"/>
        </w:rPr>
        <w:t>as</w:t>
      </w:r>
      <w:r w:rsidRPr="00CC217E">
        <w:rPr>
          <w:rStyle w:val="StyleUnderline"/>
          <w:rFonts w:asciiTheme="majorHAnsi" w:hAnsiTheme="majorHAnsi" w:cstheme="majorHAnsi"/>
        </w:rPr>
        <w:t xml:space="preserve"> it is </w:t>
      </w:r>
      <w:r w:rsidRPr="00CC217E">
        <w:rPr>
          <w:rStyle w:val="StyleUnderline"/>
          <w:rFonts w:asciiTheme="majorHAnsi" w:hAnsiTheme="majorHAnsi" w:cstheme="majorHAnsi"/>
          <w:highlight w:val="yellow"/>
        </w:rPr>
        <w:t xml:space="preserve">in its most basic </w:t>
      </w:r>
      <w:r w:rsidRPr="00CC217E">
        <w:rPr>
          <w:rStyle w:val="StyleUnderline"/>
          <w:rFonts w:asciiTheme="majorHAnsi" w:hAnsiTheme="majorHAnsi" w:cstheme="majorHAnsi"/>
        </w:rPr>
        <w:t xml:space="preserve">of </w:t>
      </w:r>
      <w:r w:rsidRPr="00CC217E">
        <w:rPr>
          <w:rStyle w:val="StyleUnderline"/>
          <w:rFonts w:asciiTheme="majorHAnsi" w:hAnsiTheme="majorHAnsi" w:cstheme="majorHAnsi"/>
          <w:highlight w:val="yellow"/>
        </w:rPr>
        <w:t>definition</w:t>
      </w:r>
      <w:r w:rsidRPr="00CC217E">
        <w:rPr>
          <w:rFonts w:asciiTheme="majorHAnsi" w:hAnsiTheme="majorHAnsi" w:cstheme="majorHAnsi"/>
          <w:sz w:val="16"/>
        </w:rPr>
        <w:t xml:space="preserve">s </w:t>
      </w:r>
      <w:r w:rsidRPr="00CC217E">
        <w:rPr>
          <w:rStyle w:val="StyleUnderline"/>
          <w:rFonts w:asciiTheme="majorHAnsi" w:hAnsiTheme="majorHAnsi" w:cstheme="majorHAnsi"/>
          <w:highlight w:val="yellow"/>
        </w:rPr>
        <w:t>a system where</w:t>
      </w:r>
      <w:r w:rsidRPr="00CC217E">
        <w:rPr>
          <w:rFonts w:asciiTheme="majorHAnsi" w:hAnsiTheme="majorHAnsi" w:cstheme="majorHAnsi"/>
          <w:sz w:val="16"/>
        </w:rPr>
        <w:t xml:space="preserve">by </w:t>
      </w:r>
      <w:r w:rsidRPr="00CC217E">
        <w:rPr>
          <w:rStyle w:val="StyleUnderline"/>
          <w:rFonts w:asciiTheme="majorHAnsi" w:hAnsiTheme="majorHAnsi" w:cstheme="majorHAnsi"/>
          <w:highlight w:val="yellow"/>
        </w:rPr>
        <w:t>everyone is allowed to act according to natural law</w:t>
      </w:r>
      <w:r w:rsidRPr="00CC217E">
        <w:rPr>
          <w:rFonts w:asciiTheme="majorHAnsi" w:hAnsiTheme="majorHAnsi" w:cstheme="majorHAnsi"/>
          <w:sz w:val="16"/>
        </w:rPr>
        <w:t xml:space="preserve"> and pursue his own interests so long as his actions do not prohibit another’s ability to do so. Economics is a science, and capitalism is a valid and universally true scientific process. In fact it is the only true scientific process that can be used in the field of economics.Correct Science Always Prevails </w:t>
      </w:r>
      <w:r w:rsidRPr="00CC217E">
        <w:rPr>
          <w:rStyle w:val="StyleUnderline"/>
          <w:rFonts w:asciiTheme="majorHAnsi" w:hAnsiTheme="majorHAnsi" w:cstheme="majorHAnsi"/>
          <w:highlight w:val="yellow"/>
        </w:rPr>
        <w:t>Because cap</w:t>
      </w:r>
      <w:r w:rsidRPr="00CC217E">
        <w:rPr>
          <w:rFonts w:asciiTheme="majorHAnsi" w:hAnsiTheme="majorHAnsi" w:cstheme="majorHAnsi"/>
          <w:sz w:val="16"/>
        </w:rPr>
        <w:t xml:space="preserve">italism </w:t>
      </w:r>
      <w:r w:rsidRPr="00CC217E">
        <w:rPr>
          <w:rStyle w:val="StyleUnderline"/>
          <w:rFonts w:asciiTheme="majorHAnsi" w:hAnsiTheme="majorHAnsi" w:cstheme="majorHAnsi"/>
          <w:highlight w:val="yellow"/>
        </w:rPr>
        <w:t>is scientifically correct, it will</w:t>
      </w:r>
      <w:r w:rsidRPr="00CC217E">
        <w:rPr>
          <w:rStyle w:val="StyleUnderline"/>
          <w:rFonts w:asciiTheme="majorHAnsi" w:hAnsiTheme="majorHAnsi" w:cstheme="majorHAnsi"/>
        </w:rPr>
        <w:t xml:space="preserve"> always </w:t>
      </w:r>
      <w:r w:rsidRPr="00CC217E">
        <w:rPr>
          <w:rStyle w:val="StyleUnderline"/>
          <w:rFonts w:asciiTheme="majorHAnsi" w:hAnsiTheme="majorHAnsi" w:cstheme="majorHAnsi"/>
          <w:highlight w:val="yellow"/>
        </w:rPr>
        <w:t>prevail</w:t>
      </w:r>
      <w:r w:rsidRPr="00CC217E">
        <w:rPr>
          <w:rFonts w:asciiTheme="majorHAnsi" w:hAnsiTheme="majorHAnsi" w:cstheme="majorHAnsi"/>
          <w:sz w:val="16"/>
        </w:rPr>
        <w:t xml:space="preserve">. Any </w:t>
      </w:r>
      <w:r w:rsidRPr="00CC217E">
        <w:rPr>
          <w:rStyle w:val="StyleUnderline"/>
          <w:rFonts w:asciiTheme="majorHAnsi" w:hAnsiTheme="majorHAnsi" w:cstheme="majorHAnsi"/>
          <w:highlight w:val="yellow"/>
        </w:rPr>
        <w:t>attempts to build a</w:t>
      </w:r>
      <w:r w:rsidRPr="00CC217E">
        <w:rPr>
          <w:rFonts w:asciiTheme="majorHAnsi" w:hAnsiTheme="majorHAnsi" w:cstheme="majorHAnsi"/>
          <w:sz w:val="16"/>
        </w:rPr>
        <w:t xml:space="preserve">n economic </w:t>
      </w:r>
      <w:r w:rsidRPr="00CC217E">
        <w:rPr>
          <w:rStyle w:val="StyleUnderline"/>
          <w:rFonts w:asciiTheme="majorHAnsi" w:hAnsiTheme="majorHAnsi" w:cstheme="majorHAnsi"/>
          <w:highlight w:val="yellow"/>
        </w:rPr>
        <w:t>system</w:t>
      </w:r>
      <w:r w:rsidRPr="00CC217E">
        <w:rPr>
          <w:rFonts w:asciiTheme="majorHAnsi" w:hAnsiTheme="majorHAnsi" w:cstheme="majorHAnsi"/>
          <w:sz w:val="16"/>
        </w:rPr>
        <w:t xml:space="preserve"> or process </w:t>
      </w:r>
      <w:r w:rsidRPr="00CC217E">
        <w:rPr>
          <w:rStyle w:val="StyleUnderline"/>
          <w:rFonts w:asciiTheme="majorHAnsi" w:hAnsiTheme="majorHAnsi" w:cstheme="majorHAnsi"/>
          <w:highlight w:val="yellow"/>
        </w:rPr>
        <w:t>that ignores</w:t>
      </w:r>
      <w:r w:rsidRPr="00CC217E">
        <w:rPr>
          <w:rStyle w:val="StyleUnderline"/>
          <w:rFonts w:asciiTheme="majorHAnsi" w:hAnsiTheme="majorHAnsi" w:cstheme="majorHAnsi"/>
        </w:rPr>
        <w:t xml:space="preserve"> the </w:t>
      </w:r>
      <w:r w:rsidRPr="00CC217E">
        <w:rPr>
          <w:rStyle w:val="StyleUnderline"/>
          <w:rFonts w:asciiTheme="majorHAnsi" w:hAnsiTheme="majorHAnsi" w:cstheme="majorHAnsi"/>
          <w:highlight w:val="yellow"/>
        </w:rPr>
        <w:t>basic law</w:t>
      </w:r>
      <w:r w:rsidRPr="00CC217E">
        <w:rPr>
          <w:rStyle w:val="StyleUnderline"/>
          <w:rFonts w:asciiTheme="majorHAnsi" w:hAnsiTheme="majorHAnsi" w:cstheme="majorHAnsi"/>
        </w:rPr>
        <w:t>s derived from the absolutes of philosophy</w:t>
      </w:r>
      <w:r w:rsidRPr="00CC217E">
        <w:rPr>
          <w:rFonts w:asciiTheme="majorHAnsi" w:hAnsiTheme="majorHAnsi" w:cstheme="majorHAnsi"/>
          <w:sz w:val="16"/>
        </w:rPr>
        <w:t xml:space="preserve"> and ignores natural rights and laws, </w:t>
      </w:r>
      <w:r w:rsidRPr="00CC217E">
        <w:rPr>
          <w:rStyle w:val="StyleUnderline"/>
          <w:rFonts w:asciiTheme="majorHAnsi" w:hAnsiTheme="majorHAnsi" w:cstheme="majorHAnsi"/>
          <w:highlight w:val="yellow"/>
        </w:rPr>
        <w:t>will</w:t>
      </w:r>
      <w:r w:rsidRPr="00CC217E">
        <w:rPr>
          <w:rStyle w:val="StyleUnderline"/>
          <w:rFonts w:asciiTheme="majorHAnsi" w:hAnsiTheme="majorHAnsi" w:cstheme="majorHAnsi"/>
        </w:rPr>
        <w:t xml:space="preserve"> inevitably come to </w:t>
      </w:r>
      <w:r w:rsidRPr="00CC217E">
        <w:rPr>
          <w:rStyle w:val="StyleUnderline"/>
          <w:rFonts w:asciiTheme="majorHAnsi" w:hAnsiTheme="majorHAnsi" w:cstheme="majorHAnsi"/>
          <w:highlight w:val="yellow"/>
        </w:rPr>
        <w:t>destroy itself</w:t>
      </w:r>
      <w:r w:rsidRPr="00CC217E">
        <w:rPr>
          <w:rStyle w:val="StyleUnderline"/>
          <w:rFonts w:asciiTheme="majorHAnsi" w:hAnsiTheme="majorHAnsi" w:cstheme="majorHAnsi"/>
        </w:rPr>
        <w:t>, just as the [person]</w:t>
      </w:r>
      <w:r w:rsidRPr="00CC217E">
        <w:rPr>
          <w:rFonts w:asciiTheme="majorHAnsi" w:hAnsiTheme="majorHAnsi" w:cstheme="majorHAnsi"/>
          <w:sz w:val="16"/>
        </w:rPr>
        <w:t xml:space="preserve"> man </w:t>
      </w:r>
      <w:r w:rsidRPr="00CC217E">
        <w:rPr>
          <w:rStyle w:val="StyleUnderline"/>
          <w:rFonts w:asciiTheme="majorHAnsi" w:hAnsiTheme="majorHAnsi" w:cstheme="majorHAnsi"/>
        </w:rPr>
        <w:t>who jumped off the cliff and ignored gravity met [their]</w:t>
      </w:r>
      <w:r w:rsidRPr="00CC217E">
        <w:rPr>
          <w:rFonts w:asciiTheme="majorHAnsi" w:hAnsiTheme="majorHAnsi" w:cstheme="majorHAnsi"/>
          <w:sz w:val="16"/>
        </w:rPr>
        <w:t xml:space="preserve"> his </w:t>
      </w:r>
      <w:r w:rsidRPr="00CC217E">
        <w:rPr>
          <w:rStyle w:val="StyleUnderline"/>
          <w:rFonts w:asciiTheme="majorHAnsi" w:hAnsiTheme="majorHAnsi" w:cstheme="majorHAnsi"/>
        </w:rPr>
        <w:t>demise</w:t>
      </w:r>
      <w:r w:rsidRPr="00CC217E">
        <w:rPr>
          <w:rFonts w:asciiTheme="majorHAnsi" w:hAnsiTheme="majorHAnsi" w:cstheme="majorHAnsi"/>
          <w:sz w:val="16"/>
        </w:rPr>
        <w:t xml:space="preserve">. Economics is a process, in that it studies the means by which people interact and exchange and create resources. Capitalism is a specific process that defines how an economy should work via individual freedoms. Capitalism, as it adheres to the basic absolutes of philosophy, is scientifically correct. Other economic systems have been proposed and put into place throughout history, either voluntarily or through coercion. These systems have failed, are failing, or will fail if they are inconsistent with reality and its absolutes. </w:t>
      </w:r>
      <w:r w:rsidRPr="00CC217E">
        <w:rPr>
          <w:rStyle w:val="StyleUnderline"/>
          <w:rFonts w:asciiTheme="majorHAnsi" w:hAnsiTheme="majorHAnsi" w:cstheme="majorHAnsi"/>
          <w:highlight w:val="yellow"/>
        </w:rPr>
        <w:t>Socialism and communism ignore the primacy of the individual and</w:t>
      </w:r>
      <w:r w:rsidRPr="00CC217E">
        <w:rPr>
          <w:rStyle w:val="StyleUnderline"/>
          <w:rFonts w:asciiTheme="majorHAnsi" w:hAnsiTheme="majorHAnsi" w:cstheme="majorHAnsi"/>
        </w:rPr>
        <w:t xml:space="preserve"> as a result disregard </w:t>
      </w:r>
      <w:r w:rsidRPr="00CC217E">
        <w:rPr>
          <w:rStyle w:val="StyleUnderline"/>
          <w:rFonts w:asciiTheme="majorHAnsi" w:hAnsiTheme="majorHAnsi" w:cstheme="majorHAnsi"/>
          <w:highlight w:val="yellow"/>
        </w:rPr>
        <w:t>property rights</w:t>
      </w:r>
      <w:r w:rsidRPr="00CC217E">
        <w:rPr>
          <w:rStyle w:val="StyleUnderline"/>
          <w:rFonts w:asciiTheme="majorHAnsi" w:hAnsiTheme="majorHAnsi" w:cstheme="majorHAnsi"/>
        </w:rPr>
        <w:t xml:space="preserve"> and a person’s right to his life and its products. </w:t>
      </w:r>
      <w:r w:rsidRPr="00CC217E">
        <w:rPr>
          <w:rStyle w:val="StyleUnderline"/>
          <w:rFonts w:asciiTheme="majorHAnsi" w:hAnsiTheme="majorHAnsi" w:cstheme="majorHAnsi"/>
          <w:highlight w:val="yellow"/>
        </w:rPr>
        <w:t>As</w:t>
      </w:r>
      <w:r w:rsidRPr="00CC217E">
        <w:rPr>
          <w:rStyle w:val="StyleUnderline"/>
          <w:rFonts w:asciiTheme="majorHAnsi" w:hAnsiTheme="majorHAnsi" w:cstheme="majorHAnsi"/>
        </w:rPr>
        <w:t xml:space="preserve"> we have seen </w:t>
      </w:r>
      <w:r w:rsidRPr="00CC217E">
        <w:rPr>
          <w:rStyle w:val="StyleUnderline"/>
          <w:rFonts w:asciiTheme="majorHAnsi" w:hAnsiTheme="majorHAnsi" w:cstheme="majorHAnsi"/>
          <w:highlight w:val="yellow"/>
        </w:rPr>
        <w:t>in the Soviet Union</w:t>
      </w:r>
      <w:r w:rsidRPr="00CC217E">
        <w:rPr>
          <w:rFonts w:asciiTheme="majorHAnsi" w:hAnsiTheme="majorHAnsi" w:cstheme="majorHAnsi"/>
          <w:sz w:val="16"/>
        </w:rPr>
        <w:t xml:space="preserve"> and other communist countries, </w:t>
      </w:r>
      <w:r w:rsidRPr="00CC217E">
        <w:rPr>
          <w:rStyle w:val="StyleUnderline"/>
          <w:rFonts w:asciiTheme="majorHAnsi" w:hAnsiTheme="majorHAnsi" w:cstheme="majorHAnsi"/>
        </w:rPr>
        <w:t xml:space="preserve">these economic </w:t>
      </w:r>
      <w:r w:rsidRPr="00CC217E">
        <w:rPr>
          <w:rStyle w:val="StyleUnderline"/>
          <w:rFonts w:asciiTheme="majorHAnsi" w:hAnsiTheme="majorHAnsi" w:cstheme="majorHAnsi"/>
          <w:highlight w:val="yellow"/>
        </w:rPr>
        <w:t>systems</w:t>
      </w:r>
      <w:r w:rsidRPr="00CC217E">
        <w:rPr>
          <w:rStyle w:val="StyleUnderline"/>
          <w:rFonts w:asciiTheme="majorHAnsi" w:hAnsiTheme="majorHAnsi" w:cstheme="majorHAnsi"/>
        </w:rPr>
        <w:t xml:space="preserve"> will </w:t>
      </w:r>
      <w:r w:rsidRPr="00CC217E">
        <w:rPr>
          <w:rStyle w:val="StyleUnderline"/>
          <w:rFonts w:asciiTheme="majorHAnsi" w:hAnsiTheme="majorHAnsi" w:cstheme="majorHAnsi"/>
          <w:highlight w:val="yellow"/>
        </w:rPr>
        <w:t>destroy themselves</w:t>
      </w:r>
      <w:r w:rsidRPr="00CC217E">
        <w:rPr>
          <w:rFonts w:asciiTheme="majorHAnsi" w:hAnsiTheme="majorHAnsi" w:cstheme="majorHAnsi"/>
          <w:sz w:val="16"/>
        </w:rPr>
        <w:t xml:space="preserve">. A society where the factors and outputs of productive efforts are completely or partially controlled by the states cannot exist in perpetuity, as natural laws will eventually come to topple the system. </w:t>
      </w:r>
      <w:r w:rsidRPr="00CC217E">
        <w:rPr>
          <w:rStyle w:val="StyleUnderline"/>
          <w:rFonts w:asciiTheme="majorHAnsi" w:hAnsiTheme="majorHAnsi" w:cstheme="majorHAnsi"/>
          <w:highlight w:val="yellow"/>
        </w:rPr>
        <w:t>The basic human nature to protect</w:t>
      </w:r>
      <w:r w:rsidRPr="00CC217E">
        <w:rPr>
          <w:rStyle w:val="StyleUnderline"/>
          <w:rFonts w:asciiTheme="majorHAnsi" w:hAnsiTheme="majorHAnsi" w:cstheme="majorHAnsi"/>
        </w:rPr>
        <w:t xml:space="preserve"> one’s </w:t>
      </w:r>
      <w:r w:rsidRPr="00CC217E">
        <w:rPr>
          <w:rStyle w:val="StyleUnderline"/>
          <w:rFonts w:asciiTheme="majorHAnsi" w:hAnsiTheme="majorHAnsi" w:cstheme="majorHAnsi"/>
          <w:highlight w:val="yellow"/>
        </w:rPr>
        <w:t>property</w:t>
      </w:r>
      <w:r w:rsidRPr="00CC217E">
        <w:rPr>
          <w:rStyle w:val="StyleUnderline"/>
          <w:rFonts w:asciiTheme="majorHAnsi" w:hAnsiTheme="majorHAnsi" w:cstheme="majorHAnsi"/>
        </w:rPr>
        <w:t xml:space="preserve"> from being forcibly taken against one’s will and an individual’s primacy over society will always</w:t>
      </w:r>
      <w:r w:rsidRPr="00CC217E">
        <w:rPr>
          <w:rFonts w:asciiTheme="majorHAnsi" w:hAnsiTheme="majorHAnsi" w:cstheme="majorHAnsi"/>
          <w:sz w:val="16"/>
        </w:rPr>
        <w:t xml:space="preserve"> (though sometimes very gradually) </w:t>
      </w:r>
      <w:r w:rsidRPr="00CC217E">
        <w:rPr>
          <w:rStyle w:val="StyleUnderline"/>
          <w:rFonts w:asciiTheme="majorHAnsi" w:hAnsiTheme="majorHAnsi" w:cstheme="majorHAnsi"/>
        </w:rPr>
        <w:t>overcome even the most ruthless coercive efforts</w:t>
      </w:r>
      <w:r w:rsidRPr="00CC217E">
        <w:rPr>
          <w:rFonts w:asciiTheme="majorHAnsi" w:hAnsiTheme="majorHAnsi" w:cstheme="majorHAnsi"/>
          <w:sz w:val="16"/>
        </w:rPr>
        <w:t xml:space="preserve">. </w:t>
      </w:r>
      <w:r w:rsidRPr="00CC217E">
        <w:rPr>
          <w:rStyle w:val="StyleUnderline"/>
          <w:rFonts w:asciiTheme="majorHAnsi" w:hAnsiTheme="majorHAnsi" w:cstheme="majorHAnsi"/>
        </w:rPr>
        <w:t>Just as natural rights prevailed over communism</w:t>
      </w:r>
      <w:r w:rsidRPr="00CC217E">
        <w:rPr>
          <w:rFonts w:asciiTheme="majorHAnsi" w:hAnsiTheme="majorHAnsi" w:cstheme="majorHAnsi"/>
          <w:sz w:val="16"/>
        </w:rPr>
        <w:t xml:space="preserve"> and are beginning to open up former communist economies to free market processes, so too will </w:t>
      </w:r>
      <w:r w:rsidRPr="00CC217E">
        <w:rPr>
          <w:rStyle w:val="StyleUnderline"/>
          <w:rFonts w:asciiTheme="majorHAnsi" w:hAnsiTheme="majorHAnsi" w:cstheme="majorHAnsi"/>
        </w:rPr>
        <w:t xml:space="preserve">natural law </w:t>
      </w:r>
      <w:r w:rsidRPr="00CC217E">
        <w:rPr>
          <w:rStyle w:val="StyleUnderline"/>
          <w:rFonts w:asciiTheme="majorHAnsi" w:hAnsiTheme="majorHAnsi" w:cstheme="majorHAnsi"/>
          <w:highlight w:val="yellow"/>
        </w:rPr>
        <w:t>prevail[s] over</w:t>
      </w:r>
      <w:r w:rsidRPr="00CC217E">
        <w:rPr>
          <w:rStyle w:val="StyleUnderline"/>
          <w:rFonts w:asciiTheme="majorHAnsi" w:hAnsiTheme="majorHAnsi" w:cstheme="majorHAnsi"/>
        </w:rPr>
        <w:t xml:space="preserve"> "active governments" and </w:t>
      </w:r>
      <w:r w:rsidRPr="00CC217E">
        <w:rPr>
          <w:rStyle w:val="StyleUnderline"/>
          <w:rFonts w:asciiTheme="majorHAnsi" w:hAnsiTheme="majorHAnsi" w:cstheme="majorHAnsi"/>
          <w:highlight w:val="yellow"/>
        </w:rPr>
        <w:t>economic regulations</w:t>
      </w:r>
      <w:r w:rsidRPr="00CC217E">
        <w:rPr>
          <w:rStyle w:val="StyleUnderline"/>
          <w:rFonts w:asciiTheme="majorHAnsi" w:hAnsiTheme="majorHAnsi" w:cstheme="majorHAnsi"/>
        </w:rPr>
        <w:t xml:space="preserve"> set up in quasi-free market countries like the United States.</w:t>
      </w:r>
      <w:r w:rsidRPr="00CC217E">
        <w:rPr>
          <w:rFonts w:asciiTheme="majorHAnsi" w:hAnsiTheme="majorHAnsi" w:cstheme="majorHAnsi"/>
          <w:sz w:val="16"/>
        </w:rPr>
        <w:t xml:space="preserve"> Government regulations, agencies, and laws that inhibit the free market will never work in the long run. Examples can be seen in the fact that private industries always correct government errors (i.e. FedEx, private schooling) and even those seemingly uncorrectable errors will simply be outdone by more efficient market forces. 401(k) plans are eliminating dependency on social security for many and private charities always seem to pop up to correct poor planning and misuse of funds by the welfare state. FedEx was set up and marketed on its ability to outdo the inefficient United States Postal Service. The internet, information technology, and Silicon Valley have rendered many government regulations useless if not downright impossible to enforce. When a proponent of the free market gets discouraged by government regulations and coercive authority, he need only to look around to see that capitalism always prevails, even in the face of extreme regulations and anti-competitive laws. Communism, socialism, regulations, and all other free market hindrances are akin to the man who jumps off the cliff. Capitalism is the gravity that will cause his fall.</w:t>
      </w:r>
    </w:p>
    <w:p w:rsidR="00D33D47" w:rsidRPr="00CC217E" w:rsidRDefault="00D33D47" w:rsidP="009A67D6">
      <w:pPr>
        <w:rPr>
          <w:b/>
        </w:rPr>
      </w:pPr>
    </w:p>
    <w:p w:rsidR="00D33D47" w:rsidRPr="00CC217E" w:rsidRDefault="00D33D47" w:rsidP="00D33D47">
      <w:pPr>
        <w:pStyle w:val="Heading4"/>
        <w:spacing w:before="0"/>
        <w:rPr>
          <w:rFonts w:asciiTheme="majorHAnsi" w:hAnsiTheme="majorHAnsi" w:cstheme="majorHAnsi"/>
          <w:sz w:val="28"/>
          <w:szCs w:val="28"/>
        </w:rPr>
      </w:pPr>
      <w:r w:rsidRPr="00CC217E">
        <w:rPr>
          <w:rFonts w:asciiTheme="majorHAnsi" w:hAnsiTheme="majorHAnsi" w:cstheme="majorHAnsi"/>
          <w:sz w:val="28"/>
          <w:szCs w:val="28"/>
        </w:rPr>
        <w:t xml:space="preserve">Turn - </w:t>
      </w:r>
      <w:r w:rsidRPr="00CC217E">
        <w:rPr>
          <w:rFonts w:asciiTheme="majorHAnsi" w:hAnsiTheme="majorHAnsi" w:cstheme="majorHAnsi"/>
          <w:sz w:val="28"/>
          <w:szCs w:val="28"/>
        </w:rPr>
        <w:t>Only cap can solve warming</w:t>
      </w:r>
    </w:p>
    <w:p w:rsidR="00D33D47" w:rsidRPr="00CC217E" w:rsidRDefault="00D33D47" w:rsidP="00D33D47">
      <w:pPr>
        <w:spacing w:after="0"/>
        <w:rPr>
          <w:rFonts w:asciiTheme="majorHAnsi" w:hAnsiTheme="majorHAnsi" w:cstheme="majorHAnsi"/>
        </w:rPr>
      </w:pPr>
      <w:r w:rsidRPr="00CC217E">
        <w:rPr>
          <w:rFonts w:asciiTheme="majorHAnsi" w:hAnsiTheme="majorHAnsi" w:cstheme="majorHAnsi"/>
          <w:b/>
          <w:sz w:val="28"/>
          <w:szCs w:val="28"/>
        </w:rPr>
        <w:t>Fedrizzi 15:</w:t>
      </w:r>
      <w:r w:rsidRPr="00CC217E">
        <w:rPr>
          <w:rFonts w:asciiTheme="majorHAnsi" w:hAnsiTheme="majorHAnsi" w:cstheme="majorHAnsi"/>
          <w:b/>
        </w:rPr>
        <w:t xml:space="preserve"> </w:t>
      </w:r>
      <w:r w:rsidRPr="00CC217E">
        <w:rPr>
          <w:rFonts w:asciiTheme="majorHAnsi" w:hAnsiTheme="majorHAnsi" w:cstheme="majorHAnsi"/>
          <w:sz w:val="16"/>
          <w:szCs w:val="16"/>
        </w:rPr>
        <w:t>Rick Fedrizzi (CEO and founding chair of US Green Building Council). “Capitalism is the solution to climate change.” CNBC. November 30</w:t>
      </w:r>
      <w:r w:rsidRPr="00CC217E">
        <w:rPr>
          <w:rFonts w:asciiTheme="majorHAnsi" w:hAnsiTheme="majorHAnsi" w:cstheme="majorHAnsi"/>
          <w:sz w:val="16"/>
          <w:szCs w:val="16"/>
          <w:vertAlign w:val="superscript"/>
        </w:rPr>
        <w:t>th</w:t>
      </w:r>
      <w:r w:rsidRPr="00CC217E">
        <w:rPr>
          <w:rFonts w:asciiTheme="majorHAnsi" w:hAnsiTheme="majorHAnsi" w:cstheme="majorHAnsi"/>
          <w:sz w:val="16"/>
          <w:szCs w:val="16"/>
        </w:rPr>
        <w:t xml:space="preserve">, 2015. </w:t>
      </w:r>
      <w:hyperlink r:id="rId12" w:history="1">
        <w:r w:rsidRPr="00CC217E">
          <w:rPr>
            <w:rStyle w:val="Hyperlink"/>
            <w:rFonts w:asciiTheme="majorHAnsi" w:hAnsiTheme="majorHAnsi" w:cstheme="majorHAnsi"/>
            <w:sz w:val="16"/>
            <w:szCs w:val="16"/>
          </w:rPr>
          <w:t>https://www.cnbc.com/2015/11/30/capitalism-is-the-solution-to-climate-change-commentary.html</w:t>
        </w:r>
      </w:hyperlink>
    </w:p>
    <w:p w:rsidR="00D33D47" w:rsidRPr="00CC217E" w:rsidRDefault="00D33D47" w:rsidP="00D33D47">
      <w:pPr>
        <w:spacing w:after="0"/>
        <w:rPr>
          <w:rStyle w:val="StyleUnderline"/>
          <w:rFonts w:asciiTheme="majorHAnsi" w:hAnsiTheme="majorHAnsi" w:cstheme="majorHAnsi"/>
        </w:rPr>
      </w:pPr>
      <w:r w:rsidRPr="00CC217E">
        <w:rPr>
          <w:rFonts w:asciiTheme="majorHAnsi" w:hAnsiTheme="majorHAnsi" w:cstheme="majorHAnsi"/>
          <w:sz w:val="16"/>
          <w:szCs w:val="16"/>
        </w:rPr>
        <w:t xml:space="preserve">Environmentalists around the world are pinning their hopes on the international climate talks happening now. But conference rooms in Paris are not where the action on climate change really is. Rather, it's in boardrooms around the world. </w:t>
      </w:r>
      <w:r w:rsidRPr="00CC217E">
        <w:rPr>
          <w:rStyle w:val="StyleUnderline"/>
          <w:rFonts w:asciiTheme="majorHAnsi" w:hAnsiTheme="majorHAnsi" w:cstheme="majorHAnsi"/>
          <w:highlight w:val="cyan"/>
        </w:rPr>
        <w:t>Companies</w:t>
      </w:r>
      <w:r w:rsidRPr="00CC217E">
        <w:rPr>
          <w:rStyle w:val="StyleUnderline"/>
          <w:rFonts w:asciiTheme="majorHAnsi" w:hAnsiTheme="majorHAnsi" w:cstheme="majorHAnsi"/>
        </w:rPr>
        <w:t xml:space="preserve"> large and small are taking steps to </w:t>
      </w:r>
      <w:r w:rsidRPr="00CC217E">
        <w:rPr>
          <w:rStyle w:val="StyleUnderline"/>
          <w:rFonts w:asciiTheme="majorHAnsi" w:hAnsiTheme="majorHAnsi" w:cstheme="majorHAnsi"/>
          <w:highlight w:val="cyan"/>
        </w:rPr>
        <w:t>protect the environment, while increasing</w:t>
      </w:r>
      <w:r w:rsidRPr="00CC217E">
        <w:rPr>
          <w:rStyle w:val="StyleUnderline"/>
          <w:rFonts w:asciiTheme="majorHAnsi" w:hAnsiTheme="majorHAnsi" w:cstheme="majorHAnsi"/>
        </w:rPr>
        <w:t xml:space="preserve"> their </w:t>
      </w:r>
      <w:r w:rsidRPr="00CC217E">
        <w:rPr>
          <w:rStyle w:val="StyleUnderline"/>
          <w:rFonts w:asciiTheme="majorHAnsi" w:hAnsiTheme="majorHAnsi" w:cstheme="majorHAnsi"/>
          <w:highlight w:val="cyan"/>
        </w:rPr>
        <w:t>profits</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cyan"/>
        </w:rPr>
        <w:t>They're motivated</w:t>
      </w:r>
      <w:r w:rsidRPr="00CC217E">
        <w:rPr>
          <w:rStyle w:val="StyleUnderline"/>
          <w:rFonts w:asciiTheme="majorHAnsi" w:hAnsiTheme="majorHAnsi" w:cstheme="majorHAnsi"/>
        </w:rPr>
        <w:t xml:space="preserve"> not by consensus or conservation, but </w:t>
      </w:r>
      <w:r w:rsidRPr="00CC217E">
        <w:rPr>
          <w:rStyle w:val="StyleUnderline"/>
          <w:rFonts w:asciiTheme="majorHAnsi" w:hAnsiTheme="majorHAnsi" w:cstheme="majorHAnsi"/>
          <w:highlight w:val="cyan"/>
        </w:rPr>
        <w:t xml:space="preserve">by </w:t>
      </w:r>
      <w:r w:rsidRPr="00CC217E">
        <w:rPr>
          <w:rStyle w:val="Emphasis"/>
          <w:rFonts w:asciiTheme="majorHAnsi" w:hAnsiTheme="majorHAnsi" w:cstheme="majorHAnsi"/>
          <w:highlight w:val="cyan"/>
        </w:rPr>
        <w:t>cold hard cash</w:t>
      </w:r>
      <w:r w:rsidRPr="00CC217E">
        <w:rPr>
          <w:rStyle w:val="StyleUnderline"/>
          <w:rFonts w:asciiTheme="majorHAnsi" w:hAnsiTheme="majorHAnsi" w:cstheme="majorHAnsi"/>
        </w:rPr>
        <w:t xml:space="preserve">. </w:t>
      </w:r>
      <w:r w:rsidRPr="00CC217E">
        <w:rPr>
          <w:rStyle w:val="StyleUnderline"/>
          <w:rFonts w:asciiTheme="majorHAnsi" w:hAnsiTheme="majorHAnsi" w:cstheme="majorHAnsi"/>
          <w:highlight w:val="cyan"/>
        </w:rPr>
        <w:t>It's true that industry has contributed</w:t>
      </w:r>
      <w:r w:rsidRPr="00CC217E">
        <w:rPr>
          <w:rStyle w:val="StyleUnderline"/>
          <w:rFonts w:asciiTheme="majorHAnsi" w:hAnsiTheme="majorHAnsi" w:cstheme="majorHAnsi"/>
        </w:rPr>
        <w:t xml:space="preserve"> enormously </w:t>
      </w:r>
      <w:r w:rsidRPr="00CC217E">
        <w:rPr>
          <w:rStyle w:val="StyleUnderline"/>
          <w:rFonts w:asciiTheme="majorHAnsi" w:hAnsiTheme="majorHAnsi" w:cstheme="majorHAnsi"/>
          <w:highlight w:val="cyan"/>
        </w:rPr>
        <w:t>to climate change</w:t>
      </w:r>
      <w:r w:rsidRPr="00CC217E">
        <w:rPr>
          <w:rStyle w:val="StyleUnderline"/>
          <w:rFonts w:asciiTheme="majorHAnsi" w:hAnsiTheme="majorHAnsi" w:cstheme="majorHAnsi"/>
        </w:rPr>
        <w:t xml:space="preserve"> and environmental degradation. Business interests have long opposed sustainable practices they believed would negatively impact profits. And the environmental community has held fast to this dynamic, holding up industry and capitalism as the enemy for decades. </w:t>
      </w:r>
      <w:r w:rsidRPr="00CC217E">
        <w:rPr>
          <w:rStyle w:val="Emphasis"/>
          <w:rFonts w:asciiTheme="majorHAnsi" w:hAnsiTheme="majorHAnsi" w:cstheme="majorHAnsi"/>
          <w:highlight w:val="cyan"/>
        </w:rPr>
        <w:t>But</w:t>
      </w:r>
      <w:r w:rsidRPr="00CC217E">
        <w:rPr>
          <w:rStyle w:val="Emphasis"/>
          <w:rFonts w:asciiTheme="majorHAnsi" w:hAnsiTheme="majorHAnsi" w:cstheme="majorHAnsi"/>
        </w:rPr>
        <w:t xml:space="preserve"> the truth is that </w:t>
      </w:r>
      <w:r w:rsidRPr="00CC217E">
        <w:rPr>
          <w:rStyle w:val="Emphasis"/>
          <w:rFonts w:asciiTheme="majorHAnsi" w:hAnsiTheme="majorHAnsi" w:cstheme="majorHAnsi"/>
          <w:highlight w:val="cyan"/>
        </w:rPr>
        <w:t>capitalism is the only force strong</w:t>
      </w:r>
      <w:r w:rsidRPr="00CC217E">
        <w:rPr>
          <w:rStyle w:val="Emphasis"/>
          <w:rFonts w:asciiTheme="majorHAnsi" w:hAnsiTheme="majorHAnsi" w:cstheme="majorHAnsi"/>
        </w:rPr>
        <w:t xml:space="preserve"> enough </w:t>
      </w:r>
      <w:r w:rsidRPr="00CC217E">
        <w:rPr>
          <w:rStyle w:val="Emphasis"/>
          <w:rFonts w:asciiTheme="majorHAnsi" w:hAnsiTheme="majorHAnsi" w:cstheme="majorHAnsi"/>
          <w:highlight w:val="cyan"/>
        </w:rPr>
        <w:t>and capable of acting quickly</w:t>
      </w:r>
      <w:r w:rsidRPr="00CC217E">
        <w:rPr>
          <w:rStyle w:val="Emphasis"/>
          <w:rFonts w:asciiTheme="majorHAnsi" w:hAnsiTheme="majorHAnsi" w:cstheme="majorHAnsi"/>
        </w:rPr>
        <w:t xml:space="preserve"> enough </w:t>
      </w:r>
      <w:r w:rsidRPr="00CC217E">
        <w:rPr>
          <w:rStyle w:val="Emphasis"/>
          <w:rFonts w:asciiTheme="majorHAnsi" w:hAnsiTheme="majorHAnsi" w:cstheme="majorHAnsi"/>
          <w:highlight w:val="cyan"/>
        </w:rPr>
        <w:t>to address climate change before the damage becomes irreversible</w:t>
      </w:r>
      <w:r w:rsidRPr="00CC217E">
        <w:rPr>
          <w:rFonts w:asciiTheme="majorHAnsi" w:hAnsiTheme="majorHAnsi" w:cstheme="majorHAnsi"/>
          <w:sz w:val="16"/>
          <w:szCs w:val="16"/>
        </w:rPr>
        <w:t xml:space="preserve">. I've seen the kind of positive effect business can have on our environment when driven by profit and economic growth — and in one of the world's largest, dirtiest industries no less: real estate. In 1993, I co-founded the U.S. Green Building Council (USGBC), a non-profit organization dedicated to sustainability in our built environment. USGBC created a voluntary rating system — Leadership in Energy and Environmental Design, or LEED — which allows buildings to earn credits for their sustainable features, including energy and water efficiency, indoor environmental quality, and recycled materials. LEED has had a dramatic impact on profits and the planet. In just 15 short years, 14 billion square feet of real estate have been LEED registered and certified in more than 150 countries, including some of the most iconic buildings in the world, from the Chrysler Building in Manhattan, which reduced energy use by 21 percent, to Lincoln Financial Field, home of the Philadelphia Eagles, which has reduced its energy consumption by the equivalent of removing 41,000 cars per year from the road. Thanks to LEED, as legendary environmentalist Paul Hawken put it, "USGBC may have had a greater impact than any other single organization in the world on materials saved, toxins eliminated, greenhouse gases avoided, and human health enhanced." But the benefits are more than just environmental — they're economic. </w:t>
      </w:r>
      <w:r w:rsidRPr="00CC217E">
        <w:rPr>
          <w:rStyle w:val="StyleUnderline"/>
          <w:rFonts w:asciiTheme="majorHAnsi" w:hAnsiTheme="majorHAnsi" w:cstheme="majorHAnsi"/>
        </w:rPr>
        <w:t xml:space="preserve">From hospitals to schools to skyscrapers to factories, communities and </w:t>
      </w:r>
      <w:r w:rsidRPr="00CC217E">
        <w:rPr>
          <w:rStyle w:val="StyleUnderline"/>
          <w:rFonts w:asciiTheme="majorHAnsi" w:hAnsiTheme="majorHAnsi" w:cstheme="majorHAnsi"/>
          <w:highlight w:val="cyan"/>
        </w:rPr>
        <w:t>companies</w:t>
      </w:r>
      <w:r w:rsidRPr="00CC217E">
        <w:rPr>
          <w:rStyle w:val="StyleUnderline"/>
          <w:rFonts w:asciiTheme="majorHAnsi" w:hAnsiTheme="majorHAnsi" w:cstheme="majorHAnsi"/>
        </w:rPr>
        <w:t xml:space="preserve"> that have invested in LEED </w:t>
      </w:r>
      <w:r w:rsidRPr="00CC217E">
        <w:rPr>
          <w:rStyle w:val="StyleUnderline"/>
          <w:rFonts w:asciiTheme="majorHAnsi" w:hAnsiTheme="majorHAnsi" w:cstheme="majorHAnsi"/>
          <w:highlight w:val="cyan"/>
        </w:rPr>
        <w:t>see energy savings, cost savings, and a significant return on</w:t>
      </w:r>
      <w:r w:rsidRPr="00CC217E">
        <w:rPr>
          <w:rStyle w:val="StyleUnderline"/>
          <w:rFonts w:asciiTheme="majorHAnsi" w:hAnsiTheme="majorHAnsi" w:cstheme="majorHAnsi"/>
        </w:rPr>
        <w:t xml:space="preserve"> their </w:t>
      </w:r>
      <w:r w:rsidRPr="00CC217E">
        <w:rPr>
          <w:rStyle w:val="StyleUnderline"/>
          <w:rFonts w:asciiTheme="majorHAnsi" w:hAnsiTheme="majorHAnsi" w:cstheme="majorHAnsi"/>
          <w:highlight w:val="cyan"/>
        </w:rPr>
        <w:t>investment</w:t>
      </w:r>
      <w:r w:rsidRPr="00CC217E">
        <w:rPr>
          <w:rStyle w:val="StyleUnderline"/>
          <w:rFonts w:asciiTheme="majorHAnsi" w:hAnsiTheme="majorHAnsi" w:cstheme="majorHAnsi"/>
        </w:rPr>
        <w:t xml:space="preserve">. And </w:t>
      </w:r>
      <w:r w:rsidRPr="00CC217E">
        <w:rPr>
          <w:rStyle w:val="Emphasis"/>
          <w:rFonts w:asciiTheme="majorHAnsi" w:hAnsiTheme="majorHAnsi" w:cstheme="majorHAnsi"/>
          <w:highlight w:val="cyan"/>
        </w:rPr>
        <w:t>green buildings</w:t>
      </w:r>
      <w:r w:rsidRPr="00CC217E">
        <w:rPr>
          <w:rStyle w:val="StyleUnderline"/>
          <w:rFonts w:asciiTheme="majorHAnsi" w:hAnsiTheme="majorHAnsi" w:cstheme="majorHAnsi"/>
        </w:rPr>
        <w:t xml:space="preserve"> haven't only been </w:t>
      </w:r>
      <w:r w:rsidRPr="00CC217E">
        <w:rPr>
          <w:rStyle w:val="StyleUnderline"/>
          <w:rFonts w:asciiTheme="majorHAnsi" w:hAnsiTheme="majorHAnsi" w:cstheme="majorHAnsi"/>
          <w:highlight w:val="cyan"/>
        </w:rPr>
        <w:t>profitable</w:t>
      </w:r>
      <w:r w:rsidRPr="00CC217E">
        <w:rPr>
          <w:rStyle w:val="StyleUnderline"/>
          <w:rFonts w:asciiTheme="majorHAnsi" w:hAnsiTheme="majorHAnsi" w:cstheme="majorHAnsi"/>
        </w:rPr>
        <w:t xml:space="preserve"> for building owners, but also </w:t>
      </w:r>
      <w:r w:rsidRPr="00CC217E">
        <w:rPr>
          <w:rStyle w:val="StyleUnderline"/>
          <w:rFonts w:asciiTheme="majorHAnsi" w:hAnsiTheme="majorHAnsi" w:cstheme="majorHAnsi"/>
          <w:highlight w:val="cyan"/>
        </w:rPr>
        <w:t>for the American economy at large</w:t>
      </w:r>
      <w:r w:rsidRPr="00CC217E">
        <w:rPr>
          <w:rFonts w:asciiTheme="majorHAnsi" w:hAnsiTheme="majorHAnsi" w:cstheme="majorHAnsi"/>
          <w:sz w:val="16"/>
          <w:szCs w:val="16"/>
        </w:rPr>
        <w:t>. Green construction added $167.4 billion to the U.S. GDP from 2011 to 2014, according to a new 2015 Green Building Economic Impact Study. This year, the green building sector will employ more than 2.3 million Americans, and by 2018, it is expected to nearly double in size. Of course, real estate isn't the only industry where economic and environmental benefits align. Today,</w:t>
      </w:r>
      <w:r w:rsidRPr="00CC217E">
        <w:rPr>
          <w:rStyle w:val="StyleUnderline"/>
          <w:rFonts w:asciiTheme="majorHAnsi" w:hAnsiTheme="majorHAnsi" w:cstheme="majorHAnsi"/>
        </w:rPr>
        <w:t xml:space="preserve"> the power of sustainability to drive profits is being quietly embraced throughout the global economy, and major companies are reaping the benefits. Take </w:t>
      </w:r>
      <w:r w:rsidRPr="00CC217E">
        <w:rPr>
          <w:rStyle w:val="StyleUnderline"/>
          <w:rFonts w:asciiTheme="majorHAnsi" w:hAnsiTheme="majorHAnsi" w:cstheme="majorHAnsi"/>
          <w:highlight w:val="cyan"/>
        </w:rPr>
        <w:t>United Technologies, the manufacturing powerhouse</w:t>
      </w:r>
      <w:r w:rsidRPr="00CC217E">
        <w:rPr>
          <w:rStyle w:val="StyleUnderline"/>
          <w:rFonts w:asciiTheme="majorHAnsi" w:hAnsiTheme="majorHAnsi" w:cstheme="majorHAnsi"/>
        </w:rPr>
        <w:t xml:space="preserve"> that ranks 45th on the Fortune 500 list. Between 2006 and 2014, UTC </w:t>
      </w:r>
      <w:r w:rsidRPr="00CC217E">
        <w:rPr>
          <w:rStyle w:val="Emphasis"/>
          <w:rFonts w:asciiTheme="majorHAnsi" w:hAnsiTheme="majorHAnsi" w:cstheme="majorHAnsi"/>
          <w:highlight w:val="cyan"/>
        </w:rPr>
        <w:t>reduced its greenhouse gas emissions</w:t>
      </w:r>
      <w:r w:rsidRPr="00CC217E">
        <w:rPr>
          <w:rStyle w:val="StyleUnderline"/>
          <w:rFonts w:asciiTheme="majorHAnsi" w:hAnsiTheme="majorHAnsi" w:cstheme="majorHAnsi"/>
        </w:rPr>
        <w:t xml:space="preserve"> by 30 percent, </w:t>
      </w:r>
      <w:r w:rsidRPr="00CC217E">
        <w:rPr>
          <w:rStyle w:val="StyleUnderline"/>
          <w:rFonts w:asciiTheme="majorHAnsi" w:hAnsiTheme="majorHAnsi" w:cstheme="majorHAnsi"/>
          <w:highlight w:val="cyan"/>
        </w:rPr>
        <w:t xml:space="preserve">and </w:t>
      </w:r>
      <w:r w:rsidRPr="00CC217E">
        <w:rPr>
          <w:rStyle w:val="Emphasis"/>
          <w:rFonts w:asciiTheme="majorHAnsi" w:hAnsiTheme="majorHAnsi" w:cstheme="majorHAnsi"/>
          <w:highlight w:val="cyan"/>
        </w:rPr>
        <w:t>water use</w:t>
      </w:r>
      <w:r w:rsidRPr="00CC217E">
        <w:rPr>
          <w:rStyle w:val="StyleUnderline"/>
          <w:rFonts w:asciiTheme="majorHAnsi" w:hAnsiTheme="majorHAnsi" w:cstheme="majorHAnsi"/>
        </w:rPr>
        <w:t xml:space="preserve"> by 33 percent</w:t>
      </w:r>
      <w:r w:rsidRPr="00CC217E">
        <w:rPr>
          <w:rFonts w:asciiTheme="majorHAnsi" w:hAnsiTheme="majorHAnsi" w:cstheme="majorHAnsi"/>
          <w:sz w:val="16"/>
          <w:szCs w:val="16"/>
        </w:rPr>
        <w:t xml:space="preserve">. Over those same eight years, its stock price more than doubled. Unilever, one of the world's largest consumer-goods companies, has reduced emissions by 37 percent since 2008, and its efforts have saved the company more than 400 million euros (US$422 million). GE's Ecomagination program has boosted its top line by $200 billion over the past decade, growing at four times the rate of the company at large. Last year, Siemens' Environmental Portfolio not only eliminated 428 million tons of CO2 emissions for its customers, but also brought in €33 billion. The list goes on and on. As Patagonia's CEO Yvon Chouinard says: "Every time we've made a decision that's right for the planet, it's made us more money." The private sector has long been seen as the enemy of environmentalism, and for good reason. But times have changed. Today, a select number of enlightened corporations are wasting less, earning more, and proving just how profitable sustainability can be. There's no reason to keep waiting for an elusive climate agreement. Instead, </w:t>
      </w:r>
      <w:r w:rsidRPr="00CC217E">
        <w:rPr>
          <w:rStyle w:val="StyleUnderline"/>
          <w:rFonts w:asciiTheme="majorHAnsi" w:hAnsiTheme="majorHAnsi" w:cstheme="majorHAnsi"/>
          <w:highlight w:val="cyan"/>
        </w:rPr>
        <w:t>let's take action to advance market-driven solutions</w:t>
      </w:r>
      <w:r w:rsidRPr="00CC217E">
        <w:rPr>
          <w:rStyle w:val="StyleUnderline"/>
          <w:rFonts w:asciiTheme="majorHAnsi" w:hAnsiTheme="majorHAnsi" w:cstheme="majorHAnsi"/>
        </w:rPr>
        <w:t xml:space="preserve"> that have the potential — and the ability — </w:t>
      </w:r>
      <w:r w:rsidRPr="00CC217E">
        <w:rPr>
          <w:rStyle w:val="StyleUnderline"/>
          <w:rFonts w:asciiTheme="majorHAnsi" w:hAnsiTheme="majorHAnsi" w:cstheme="majorHAnsi"/>
          <w:highlight w:val="cyan"/>
        </w:rPr>
        <w:t>to save the planet. It's time</w:t>
      </w:r>
      <w:r w:rsidRPr="00CC217E">
        <w:rPr>
          <w:rStyle w:val="StyleUnderline"/>
          <w:rFonts w:asciiTheme="majorHAnsi" w:hAnsiTheme="majorHAnsi" w:cstheme="majorHAnsi"/>
        </w:rPr>
        <w:t xml:space="preserve"> for environmentalists and business leaders </w:t>
      </w:r>
      <w:r w:rsidRPr="00CC217E">
        <w:rPr>
          <w:rStyle w:val="Emphasis"/>
          <w:rFonts w:asciiTheme="majorHAnsi" w:hAnsiTheme="majorHAnsi" w:cstheme="majorHAnsi"/>
          <w:highlight w:val="cyan"/>
        </w:rPr>
        <w:t>to leverage the profit motive</w:t>
      </w:r>
      <w:r w:rsidRPr="00CC217E">
        <w:rPr>
          <w:rStyle w:val="StyleUnderline"/>
          <w:rFonts w:asciiTheme="majorHAnsi" w:hAnsiTheme="majorHAnsi" w:cstheme="majorHAnsi"/>
        </w:rPr>
        <w:t xml:space="preserve"> to achieve our common goal: a sustainable, profitable future.</w:t>
      </w:r>
    </w:p>
    <w:p w:rsidR="00D33D47" w:rsidRPr="00CC217E" w:rsidRDefault="00D33D47" w:rsidP="009A67D6">
      <w:pPr>
        <w:rPr>
          <w:b/>
        </w:rPr>
      </w:pPr>
    </w:p>
    <w:p w:rsidR="003A48DD" w:rsidRPr="00CC217E" w:rsidRDefault="003A48DD" w:rsidP="003A48DD">
      <w:pPr>
        <w:pStyle w:val="Heading4"/>
      </w:pPr>
      <w:r w:rsidRPr="00CC217E">
        <w:t>Extinction outweighs under any framework</w:t>
      </w:r>
    </w:p>
    <w:p w:rsidR="003A48DD" w:rsidRPr="00CC217E" w:rsidRDefault="003A48DD" w:rsidP="003A48DD">
      <w:pPr>
        <w:rPr>
          <w:rFonts w:cstheme="majorHAnsi"/>
        </w:rPr>
      </w:pPr>
      <w:r w:rsidRPr="00CC217E">
        <w:rPr>
          <w:rStyle w:val="Style13ptBold"/>
          <w:rFonts w:cstheme="majorHAnsi"/>
        </w:rPr>
        <w:t>Pummer 15</w:t>
      </w:r>
      <w:r w:rsidRPr="00CC217E">
        <w:rPr>
          <w:rFonts w:cstheme="majorHAnsi"/>
        </w:rPr>
        <w:t xml:space="preserve"> </w:t>
      </w:r>
      <w:r w:rsidRPr="00CC217E">
        <w:rPr>
          <w:rFonts w:cstheme="majorHAnsi"/>
          <w:sz w:val="16"/>
          <w:szCs w:val="16"/>
        </w:rPr>
        <w:t>[Theron, Junior Research Fellow in Philosophy at St. Anne's College, University of Oxford. “Moral Agreement on Saving the World” Practical Ethics, University of Oxford. May 18, 2015] AT</w:t>
      </w:r>
    </w:p>
    <w:p w:rsidR="003A48DD" w:rsidRPr="00CC217E" w:rsidRDefault="003A48DD" w:rsidP="003A48DD">
      <w:pPr>
        <w:rPr>
          <w:rFonts w:cstheme="majorHAnsi"/>
          <w:sz w:val="16"/>
        </w:rPr>
      </w:pPr>
      <w:r w:rsidRPr="00CC217E">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C217E">
        <w:rPr>
          <w:rFonts w:cstheme="majorHAnsi"/>
          <w:sz w:val="16"/>
        </w:rPr>
        <w:t>, whatever general moral view we adopt</w:t>
      </w:r>
      <w:r w:rsidRPr="00CC217E">
        <w:rPr>
          <w:rStyle w:val="StyleUnderline"/>
          <w:rFonts w:cstheme="majorHAnsi"/>
        </w:rPr>
        <w:t>: that it is very important to reduce the risk that all intelligent beings on this planet are eliminated by an enormous catastrophe, such as a nuclear war.</w:t>
      </w:r>
      <w:r w:rsidRPr="00CC217E">
        <w:rPr>
          <w:rFonts w:cstheme="majorHAnsi"/>
          <w:sz w:val="16"/>
        </w:rPr>
        <w:t xml:space="preserve"> How we might in fact try to reduce such existential risks is discussed elsewhere. My claim here is only that </w:t>
      </w:r>
      <w:r w:rsidRPr="00CC217E">
        <w:rPr>
          <w:rStyle w:val="StyleUnderline"/>
          <w:rFonts w:cstheme="majorHAnsi"/>
        </w:rPr>
        <w:t xml:space="preserve">we – </w:t>
      </w:r>
      <w:r w:rsidRPr="00CC217E">
        <w:rPr>
          <w:rStyle w:val="StyleUnderline"/>
          <w:rFonts w:cstheme="majorHAnsi"/>
          <w:highlight w:val="green"/>
        </w:rPr>
        <w:t>whether we’re</w:t>
      </w:r>
      <w:r w:rsidRPr="00CC217E">
        <w:rPr>
          <w:rStyle w:val="StyleUnderline"/>
          <w:rFonts w:cstheme="majorHAnsi"/>
        </w:rPr>
        <w:t xml:space="preserve"> </w:t>
      </w:r>
      <w:r w:rsidRPr="00CC217E">
        <w:rPr>
          <w:rStyle w:val="StyleUnderline"/>
          <w:rFonts w:cstheme="majorHAnsi"/>
          <w:highlight w:val="green"/>
        </w:rPr>
        <w:t>consequentialists, deontologists, or virtue ethicists</w:t>
      </w:r>
      <w:r w:rsidRPr="00CC217E">
        <w:rPr>
          <w:rStyle w:val="StyleUnderline"/>
          <w:rFonts w:cstheme="majorHAnsi"/>
        </w:rPr>
        <w:t xml:space="preserve"> – should all agree that we should try to save the world. </w:t>
      </w:r>
      <w:r w:rsidRPr="00CC217E">
        <w:rPr>
          <w:rFonts w:cstheme="majorHAnsi"/>
          <w:sz w:val="16"/>
        </w:rPr>
        <w:t xml:space="preserve">According to consequentialism, we should maximize the good, where this is taken to be the goodness, from an impartial perspective, of outcomes. </w:t>
      </w:r>
      <w:r w:rsidRPr="00CC217E">
        <w:rPr>
          <w:rStyle w:val="StyleUnderline"/>
          <w:rFonts w:cstheme="majorHAnsi"/>
        </w:rPr>
        <w:t>Clearly one thing that makes an outcome good is that the people in it are doing well. There is little disagreement here.</w:t>
      </w:r>
      <w:r w:rsidRPr="00CC217E">
        <w:rPr>
          <w:rFonts w:cstheme="majorHAnsi"/>
          <w:sz w:val="16"/>
        </w:rPr>
        <w:t xml:space="preserve"> If the happiness or well-being of possible future people is just as important as that of people who already exist, and if they would have good lives, it is not hard to see how</w:t>
      </w:r>
      <w:r w:rsidRPr="00CC217E">
        <w:rPr>
          <w:rStyle w:val="StyleUnderline"/>
          <w:rFonts w:cstheme="majorHAnsi"/>
        </w:rPr>
        <w:t xml:space="preserve"> </w:t>
      </w:r>
      <w:r w:rsidRPr="00CC217E">
        <w:rPr>
          <w:rStyle w:val="StyleUnderline"/>
          <w:rFonts w:cstheme="majorHAnsi"/>
          <w:highlight w:val="green"/>
        </w:rPr>
        <w:t xml:space="preserve">reducing existential risk is </w:t>
      </w:r>
      <w:r w:rsidRPr="00CC217E">
        <w:rPr>
          <w:rStyle w:val="StyleUnderline"/>
          <w:rFonts w:cstheme="majorHAnsi"/>
        </w:rPr>
        <w:t xml:space="preserve">easily </w:t>
      </w:r>
      <w:r w:rsidRPr="00CC217E">
        <w:rPr>
          <w:rStyle w:val="StyleUnderline"/>
          <w:rFonts w:cstheme="majorHAnsi"/>
          <w:highlight w:val="green"/>
        </w:rPr>
        <w:t>the most important thing in the whole world.</w:t>
      </w:r>
      <w:r w:rsidRPr="00CC217E">
        <w:rPr>
          <w:rStyle w:val="StyleUnderline"/>
          <w:rFonts w:cstheme="majorHAnsi"/>
        </w:rPr>
        <w:t xml:space="preserve"> This is for the familiar reason that there are </w:t>
      </w:r>
      <w:r w:rsidRPr="00CC217E">
        <w:rPr>
          <w:rStyle w:val="StyleUnderline"/>
          <w:rFonts w:cstheme="majorHAnsi"/>
          <w:highlight w:val="green"/>
        </w:rPr>
        <w:t xml:space="preserve">so many people </w:t>
      </w:r>
      <w:r w:rsidRPr="00CC217E">
        <w:rPr>
          <w:rStyle w:val="StyleUnderline"/>
          <w:rFonts w:cstheme="majorHAnsi"/>
        </w:rPr>
        <w:t xml:space="preserve">who </w:t>
      </w:r>
      <w:r w:rsidRPr="00CC217E">
        <w:rPr>
          <w:rStyle w:val="StyleUnderline"/>
          <w:rFonts w:cstheme="majorHAnsi"/>
          <w:highlight w:val="green"/>
        </w:rPr>
        <w:t>could exist in the future</w:t>
      </w:r>
      <w:r w:rsidRPr="00CC217E">
        <w:rPr>
          <w:rStyle w:val="StyleUnderline"/>
          <w:rFonts w:cstheme="majorHAnsi"/>
        </w:rPr>
        <w:t xml:space="preserve"> – there are </w:t>
      </w:r>
      <w:r w:rsidRPr="00CC217E">
        <w:rPr>
          <w:rStyle w:val="StyleUnderline"/>
          <w:rFonts w:cstheme="majorHAnsi"/>
          <w:highlight w:val="green"/>
        </w:rPr>
        <w:t>trillions upon trillions</w:t>
      </w:r>
      <w:r w:rsidRPr="00CC217E">
        <w:rPr>
          <w:rStyle w:val="StyleUnderline"/>
          <w:rFonts w:cstheme="majorHAnsi"/>
        </w:rPr>
        <w:t xml:space="preserve">… upon trillions. There are so many possible future people that </w:t>
      </w:r>
      <w:r w:rsidRPr="00CC217E">
        <w:rPr>
          <w:rStyle w:val="StyleUnderline"/>
          <w:rFonts w:cstheme="majorHAnsi"/>
          <w:highlight w:val="green"/>
        </w:rPr>
        <w:t>reducing existential risk is</w:t>
      </w:r>
      <w:r w:rsidRPr="00CC217E">
        <w:rPr>
          <w:rStyle w:val="StyleUnderline"/>
          <w:rFonts w:cstheme="majorHAnsi"/>
        </w:rPr>
        <w:t xml:space="preserve"> arguably </w:t>
      </w:r>
      <w:r w:rsidRPr="00CC217E">
        <w:rPr>
          <w:rStyle w:val="StyleUnderline"/>
          <w:rFonts w:cstheme="majorHAnsi"/>
          <w:highlight w:val="green"/>
        </w:rPr>
        <w:t>the most important</w:t>
      </w:r>
      <w:r w:rsidRPr="00CC217E">
        <w:rPr>
          <w:rStyle w:val="StyleUnderline"/>
          <w:rFonts w:cstheme="majorHAnsi"/>
        </w:rPr>
        <w:t xml:space="preserve"> thing in the world, </w:t>
      </w:r>
      <w:r w:rsidRPr="00CC217E">
        <w:rPr>
          <w:rStyle w:val="StyleUnderline"/>
          <w:rFonts w:cstheme="majorHAnsi"/>
          <w:highlight w:val="green"/>
        </w:rPr>
        <w:t xml:space="preserve">even if the well-being of these possible people were given only 0.001% as much weight </w:t>
      </w:r>
      <w:r w:rsidRPr="00CC217E">
        <w:rPr>
          <w:rStyle w:val="StyleUnderline"/>
          <w:rFonts w:cstheme="majorHAnsi"/>
        </w:rPr>
        <w:t>as that of existing people.</w:t>
      </w:r>
      <w:r w:rsidRPr="00CC21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C217E">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C217E">
        <w:rPr>
          <w:rStyle w:val="Emphasis"/>
          <w:rFonts w:asciiTheme="majorHAnsi" w:hAnsiTheme="majorHAnsi" w:cstheme="majorHAnsi"/>
        </w:rPr>
        <w:t>that is a huge mistake.</w:t>
      </w:r>
      <w:r w:rsidRPr="00CC217E">
        <w:rPr>
          <w:rFonts w:cstheme="majorHAnsi"/>
          <w:sz w:val="16"/>
        </w:rPr>
        <w:t xml:space="preserve"> </w:t>
      </w:r>
      <w:r w:rsidRPr="00CC217E">
        <w:rPr>
          <w:rStyle w:val="StyleUnderline"/>
          <w:rFonts w:cstheme="majorHAnsi"/>
        </w:rPr>
        <w:t xml:space="preserve">Non-consequentialism is the view that there’s more that determines rightness than the goodness of consequences or outcomes; </w:t>
      </w:r>
      <w:r w:rsidRPr="00CC217E">
        <w:rPr>
          <w:rStyle w:val="Emphasis"/>
          <w:rFonts w:asciiTheme="majorHAnsi" w:hAnsiTheme="majorHAnsi" w:cstheme="majorHAnsi"/>
        </w:rPr>
        <w:t>it is not the view that the latter don’t matter</w:t>
      </w:r>
      <w:r w:rsidRPr="00CC217E">
        <w:rPr>
          <w:rStyle w:val="StyleUnderline"/>
          <w:rFonts w:cstheme="majorHAnsi"/>
        </w:rPr>
        <w:t>.</w:t>
      </w:r>
      <w:r w:rsidRPr="00CC217E">
        <w:rPr>
          <w:rFonts w:cstheme="majorHAnsi"/>
          <w:sz w:val="16"/>
        </w:rPr>
        <w:t xml:space="preserve"> Even John Rawls wrote, “</w:t>
      </w:r>
      <w:r w:rsidRPr="00CC217E">
        <w:rPr>
          <w:rStyle w:val="StyleUnderline"/>
          <w:rFonts w:cstheme="majorHAnsi"/>
        </w:rPr>
        <w:t>All ethical doctrines worth our attention take consequences into account in judging rightness. One which did not would simply be irrational, crazy.</w:t>
      </w:r>
      <w:r w:rsidRPr="00CC217E">
        <w:rPr>
          <w:rFonts w:cstheme="majorHAnsi"/>
          <w:sz w:val="16"/>
        </w:rPr>
        <w:t xml:space="preserve">” </w:t>
      </w:r>
      <w:r w:rsidRPr="00CC217E">
        <w:rPr>
          <w:rStyle w:val="Emphasis"/>
          <w:rFonts w:asciiTheme="majorHAnsi" w:hAnsiTheme="majorHAnsi" w:cstheme="majorHAnsi"/>
        </w:rPr>
        <w:t>Minimally plausible versions of deontology and virtue ethics must be concerned in part with promoting the good</w:t>
      </w:r>
      <w:r w:rsidRPr="00CC217E">
        <w:rPr>
          <w:rStyle w:val="StyleUnderline"/>
          <w:rFonts w:cstheme="majorHAnsi"/>
        </w:rPr>
        <w:t>, from an impartial point of view.</w:t>
      </w:r>
      <w:r w:rsidRPr="00CC217E">
        <w:rPr>
          <w:rFonts w:cstheme="majorHAnsi"/>
          <w:sz w:val="16"/>
        </w:rPr>
        <w:t xml:space="preserve"> </w:t>
      </w:r>
      <w:r w:rsidRPr="00CC217E">
        <w:rPr>
          <w:rStyle w:val="StyleUnderline"/>
          <w:rFonts w:cstheme="majorHAnsi"/>
        </w:rPr>
        <w:t>They’d thus imply very strong reasons to reduce existential risk</w:t>
      </w:r>
      <w:r w:rsidRPr="00CC21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C217E">
        <w:rPr>
          <w:rStyle w:val="StyleUnderline"/>
          <w:rFonts w:cstheme="majorHAnsi"/>
        </w:rPr>
        <w:t>Even egoism, the view that each agent should maximize her own good, might imply strong reasons to reduce existential risk.</w:t>
      </w:r>
      <w:r w:rsidRPr="00CC21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C217E">
        <w:rPr>
          <w:rStyle w:val="StyleUnderline"/>
          <w:rFonts w:cstheme="majorHAnsi"/>
        </w:rPr>
        <w:t>To be minimally plausible, egoism will need to be paired with a more sophisticated account of well-being.</w:t>
      </w:r>
      <w:r w:rsidRPr="00CC217E">
        <w:rPr>
          <w:rFonts w:cstheme="majorHAnsi"/>
          <w:sz w:val="16"/>
        </w:rPr>
        <w:t xml:space="preserve"> To see this, it is enough to consider, as Plato did, the possibility of a ring of invisibility – </w:t>
      </w:r>
      <w:r w:rsidRPr="00CC217E">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C217E">
        <w:rPr>
          <w:rFonts w:cstheme="majorHAnsi"/>
          <w:sz w:val="16"/>
        </w:rPr>
        <w:t xml:space="preserve">, in some robust way, where this would to a significant extent be a function of other-regarding concerns (see chapter 12 of this classic intro to ethics). But </w:t>
      </w:r>
      <w:r w:rsidRPr="00CC217E">
        <w:rPr>
          <w:rStyle w:val="StyleUnderline"/>
          <w:rFonts w:cstheme="majorHAnsi"/>
        </w:rPr>
        <w:t>once these elements are included, we can (roughly, as above) argue that this sort of egoism will imply strong reasons to reduce existential risk.</w:t>
      </w:r>
      <w:r w:rsidRPr="00CC21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C217E">
        <w:rPr>
          <w:rStyle w:val="Emphasis"/>
          <w:rFonts w:asciiTheme="majorHAnsi" w:hAnsiTheme="majorHAnsi" w:cstheme="majorHAnsi"/>
          <w:highlight w:val="green"/>
        </w:rPr>
        <w:t>We should also take into account moral uncertainty.</w:t>
      </w:r>
      <w:r w:rsidRPr="00CC217E">
        <w:rPr>
          <w:rFonts w:cstheme="majorHAnsi"/>
          <w:sz w:val="16"/>
        </w:rPr>
        <w:t xml:space="preserve"> </w:t>
      </w:r>
      <w:r w:rsidRPr="00CC217E">
        <w:rPr>
          <w:rStyle w:val="StyleUnderline"/>
          <w:rFonts w:cstheme="majorHAnsi"/>
        </w:rPr>
        <w:t>What is it reasonable for one to do, when one is uncertain not (only) about the empirical facts, but also about the moral facts?</w:t>
      </w:r>
      <w:r w:rsidRPr="00CC217E">
        <w:rPr>
          <w:rFonts w:cstheme="majorHAnsi"/>
          <w:sz w:val="16"/>
        </w:rPr>
        <w:t xml:space="preserve"> I’ve just argued that </w:t>
      </w:r>
      <w:r w:rsidRPr="00CC217E">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C217E">
        <w:rPr>
          <w:rFonts w:cstheme="majorHAnsi"/>
          <w:sz w:val="16"/>
        </w:rPr>
        <w:t xml:space="preserve"> But </w:t>
      </w:r>
      <w:r w:rsidRPr="00CC217E">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C217E">
        <w:rPr>
          <w:rFonts w:cstheme="majorHAnsi"/>
          <w:sz w:val="16"/>
        </w:rPr>
        <w:t xml:space="preserve">(and 10% sure that one of these other ones is correct), </w:t>
      </w:r>
      <w:r w:rsidRPr="00CC217E">
        <w:rPr>
          <w:rStyle w:val="StyleUnderline"/>
          <w:rFonts w:cstheme="majorHAnsi"/>
        </w:rPr>
        <w:t>they would have pretty strong reason, from the standpoint of moral uncertainty, to reduce existential risk.</w:t>
      </w:r>
      <w:r w:rsidRPr="00CC217E">
        <w:rPr>
          <w:rFonts w:cstheme="majorHAnsi"/>
          <w:sz w:val="16"/>
        </w:rPr>
        <w:t xml:space="preserve"> Perhaps most disturbingly still, </w:t>
      </w:r>
      <w:r w:rsidRPr="00CC217E">
        <w:rPr>
          <w:rStyle w:val="StyleUnderline"/>
          <w:rFonts w:cstheme="majorHAnsi"/>
          <w:highlight w:val="green"/>
        </w:rPr>
        <w:t xml:space="preserve">even if we are only 1% sure that </w:t>
      </w:r>
      <w:r w:rsidRPr="00CC217E">
        <w:rPr>
          <w:rStyle w:val="StyleUnderline"/>
          <w:rFonts w:cstheme="majorHAnsi"/>
        </w:rPr>
        <w:t xml:space="preserve">the </w:t>
      </w:r>
      <w:r w:rsidRPr="00CC217E">
        <w:rPr>
          <w:rStyle w:val="StyleUnderline"/>
          <w:rFonts w:cstheme="majorHAnsi"/>
          <w:highlight w:val="green"/>
        </w:rPr>
        <w:t xml:space="preserve">well-being </w:t>
      </w:r>
      <w:r w:rsidRPr="00CC217E">
        <w:rPr>
          <w:rStyle w:val="StyleUnderline"/>
          <w:rFonts w:cstheme="majorHAnsi"/>
        </w:rPr>
        <w:t xml:space="preserve">of possible future people </w:t>
      </w:r>
      <w:r w:rsidRPr="00CC217E">
        <w:rPr>
          <w:rStyle w:val="StyleUnderline"/>
          <w:rFonts w:cstheme="majorHAnsi"/>
          <w:highlight w:val="green"/>
        </w:rPr>
        <w:t xml:space="preserve">matters, </w:t>
      </w:r>
      <w:r w:rsidRPr="00CC217E">
        <w:rPr>
          <w:rStyle w:val="StyleUnderline"/>
          <w:rFonts w:cstheme="majorHAnsi"/>
        </w:rPr>
        <w:t xml:space="preserve">it is at least arguable that, </w:t>
      </w:r>
      <w:r w:rsidRPr="00CC217E">
        <w:rPr>
          <w:rStyle w:val="StyleUnderline"/>
          <w:rFonts w:cstheme="majorHAnsi"/>
          <w:highlight w:val="green"/>
        </w:rPr>
        <w:t xml:space="preserve">from </w:t>
      </w:r>
      <w:r w:rsidRPr="00CC217E">
        <w:rPr>
          <w:rStyle w:val="StyleUnderline"/>
          <w:rFonts w:cstheme="majorHAnsi"/>
        </w:rPr>
        <w:t xml:space="preserve">the standpoint of </w:t>
      </w:r>
      <w:r w:rsidRPr="00CC217E">
        <w:rPr>
          <w:rStyle w:val="StyleUnderline"/>
          <w:rFonts w:cstheme="majorHAnsi"/>
          <w:highlight w:val="green"/>
        </w:rPr>
        <w:t>moral uncertainty, reducing existential risk is the most important thing in the world.</w:t>
      </w:r>
      <w:r w:rsidRPr="00CC21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C217E">
        <w:rPr>
          <w:rStyle w:val="StyleUnderline"/>
          <w:rFonts w:cstheme="majorHAnsi"/>
        </w:rPr>
        <w:t>It is enough for my claim that there is moral agreement in the relevant sense if</w:t>
      </w:r>
      <w:r w:rsidRPr="00CC217E">
        <w:rPr>
          <w:rFonts w:cstheme="majorHAnsi"/>
          <w:sz w:val="16"/>
        </w:rPr>
        <w:t xml:space="preserve">, at least given certain empirical claims about what future lives would most likely be like, </w:t>
      </w:r>
      <w:r w:rsidRPr="00CC217E">
        <w:rPr>
          <w:rStyle w:val="Emphasis"/>
          <w:rFonts w:asciiTheme="majorHAnsi" w:hAnsiTheme="majorHAnsi" w:cstheme="majorHAnsi"/>
          <w:highlight w:val="green"/>
        </w:rPr>
        <w:t xml:space="preserve">all minimally plausible moral views would converge </w:t>
      </w:r>
      <w:r w:rsidRPr="00CC217E">
        <w:rPr>
          <w:rStyle w:val="Emphasis"/>
          <w:rFonts w:asciiTheme="majorHAnsi" w:hAnsiTheme="majorHAnsi" w:cstheme="majorHAnsi"/>
        </w:rPr>
        <w:t xml:space="preserve">on the conclusion </w:t>
      </w:r>
      <w:r w:rsidRPr="00CC217E">
        <w:rPr>
          <w:rStyle w:val="Emphasis"/>
          <w:rFonts w:asciiTheme="majorHAnsi" w:hAnsiTheme="majorHAnsi" w:cstheme="majorHAnsi"/>
          <w:highlight w:val="green"/>
        </w:rPr>
        <w:t>that we should try to save the world</w:t>
      </w:r>
      <w:r w:rsidRPr="00CC217E">
        <w:rPr>
          <w:rStyle w:val="StyleUnderline"/>
          <w:rFonts w:cstheme="majorHAnsi"/>
          <w:highlight w:val="green"/>
        </w:rPr>
        <w:t>.</w:t>
      </w:r>
      <w:r w:rsidRPr="00CC217E">
        <w:rPr>
          <w:rFonts w:cstheme="majorHAnsi"/>
          <w:sz w:val="16"/>
        </w:rPr>
        <w:t xml:space="preserve"> While there are some non-crazy </w:t>
      </w:r>
      <w:r w:rsidRPr="00CC217E">
        <w:rPr>
          <w:rStyle w:val="StyleUnderline"/>
          <w:rFonts w:cstheme="majorHAnsi"/>
        </w:rPr>
        <w:t>views that place significantly greater moral weight on avoiding suffering than on promoting happiness</w:t>
      </w:r>
      <w:r w:rsidRPr="00CC217E">
        <w:rPr>
          <w:rFonts w:cstheme="majorHAnsi"/>
          <w:sz w:val="16"/>
        </w:rPr>
        <w:t xml:space="preserve">, for reasons others have offered (and for independent reasons I won’t get into here unless requested to), they nonetheless </w:t>
      </w:r>
      <w:r w:rsidRPr="00CC217E">
        <w:rPr>
          <w:rStyle w:val="StyleUnderline"/>
          <w:rFonts w:cstheme="majorHAnsi"/>
        </w:rPr>
        <w:t>seem to be fairly implausible views.</w:t>
      </w:r>
      <w:r w:rsidRPr="00CC217E">
        <w:rPr>
          <w:rFonts w:cstheme="majorHAnsi"/>
          <w:sz w:val="16"/>
        </w:rPr>
        <w:t xml:space="preserve"> And </w:t>
      </w:r>
      <w:r w:rsidRPr="00CC217E">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C217E">
        <w:rPr>
          <w:rFonts w:cstheme="majorHAnsi"/>
          <w:sz w:val="16"/>
        </w:rPr>
        <w:t xml:space="preserve"> Derek Parfit, whose work has emphasized future generations as well as agreement in ethics, described our situation clearly and accurately: “We live during the hinge of history. </w:t>
      </w:r>
      <w:r w:rsidRPr="00CC217E">
        <w:rPr>
          <w:rStyle w:val="StyleUnderline"/>
          <w:rFonts w:cstheme="majorHAnsi"/>
        </w:rPr>
        <w:t xml:space="preserve">Given the scientific and technological discoveries of the last two centuries, the world has never changed as fast. </w:t>
      </w:r>
      <w:r w:rsidRPr="00CC217E">
        <w:rPr>
          <w:rFonts w:cstheme="majorHAnsi"/>
          <w:sz w:val="16"/>
        </w:rPr>
        <w:t xml:space="preserve">We shall soon have even greater powers to transform, not only our surroundings, but ourselves and our successors. </w:t>
      </w:r>
      <w:r w:rsidRPr="00CC217E">
        <w:rPr>
          <w:rStyle w:val="StyleUnderline"/>
          <w:rFonts w:cstheme="majorHAnsi"/>
        </w:rPr>
        <w:t xml:space="preserve">If we act wisely in the next few centuries, humanity will survive its most dangerous and decisive period. </w:t>
      </w:r>
      <w:r w:rsidRPr="00CC217E">
        <w:rPr>
          <w:rFonts w:cstheme="majorHAnsi"/>
          <w:sz w:val="16"/>
        </w:rPr>
        <w:t xml:space="preserve">Our descendants could, if necessary, go elsewhere, spreading through this galaxy…. </w:t>
      </w:r>
      <w:r w:rsidRPr="00CC217E">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C217E">
        <w:rPr>
          <w:rFonts w:cstheme="majorHAnsi"/>
          <w:sz w:val="16"/>
        </w:rPr>
        <w:t>” (From chapter 36 of On What Matters)</w:t>
      </w:r>
    </w:p>
    <w:p w:rsidR="00D33D47" w:rsidRPr="00CC217E" w:rsidRDefault="00D33D47" w:rsidP="003A48DD"/>
    <w:p w:rsidR="003A48DD" w:rsidRPr="00CC217E" w:rsidRDefault="003A48DD" w:rsidP="00D33D47">
      <w:pPr>
        <w:pStyle w:val="ListParagraph"/>
      </w:pPr>
    </w:p>
    <w:p w:rsidR="009A67D6" w:rsidRPr="009A67D6" w:rsidRDefault="009A67D6" w:rsidP="009A67D6"/>
    <w:sectPr w:rsidR="009A67D6" w:rsidRPr="009A67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0564A"/>
    <w:multiLevelType w:val="hybridMultilevel"/>
    <w:tmpl w:val="87483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186C18"/>
    <w:multiLevelType w:val="hybridMultilevel"/>
    <w:tmpl w:val="B81C9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21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4A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8DD"/>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797"/>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8D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08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7D6"/>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40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217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D47"/>
    <w:rsid w:val="00D354F2"/>
    <w:rsid w:val="00D36C30"/>
    <w:rsid w:val="00D37C90"/>
    <w:rsid w:val="00D43A8C"/>
    <w:rsid w:val="00D53072"/>
    <w:rsid w:val="00D555BB"/>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AD1"/>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98989"/>
  <w14:defaultImageDpi w14:val="300"/>
  <w15:docId w15:val="{116293EC-AC0B-F04D-8929-D6C8E766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620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20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20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Cites"/>
    <w:basedOn w:val="Normal"/>
    <w:next w:val="Normal"/>
    <w:link w:val="Heading3Char"/>
    <w:uiPriority w:val="9"/>
    <w:unhideWhenUsed/>
    <w:qFormat/>
    <w:rsid w:val="008620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8620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20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08F"/>
  </w:style>
  <w:style w:type="character" w:customStyle="1" w:styleId="Heading1Char">
    <w:name w:val="Heading 1 Char"/>
    <w:aliases w:val="Pocket Char"/>
    <w:basedOn w:val="DefaultParagraphFont"/>
    <w:link w:val="Heading1"/>
    <w:uiPriority w:val="9"/>
    <w:rsid w:val="008620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208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86208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6208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86208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8."/>
    <w:basedOn w:val="DefaultParagraphFont"/>
    <w:uiPriority w:val="6"/>
    <w:qFormat/>
    <w:rsid w:val="0086208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Bold Underline,Text 8,s"/>
    <w:basedOn w:val="DefaultParagraphFont"/>
    <w:link w:val="Emphasis1"/>
    <w:uiPriority w:val="7"/>
    <w:qFormat/>
    <w:rsid w:val="008620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208F"/>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
    <w:basedOn w:val="DefaultParagraphFont"/>
    <w:link w:val="NoSpacing"/>
    <w:uiPriority w:val="99"/>
    <w:unhideWhenUsed/>
    <w:rsid w:val="0086208F"/>
    <w:rPr>
      <w:color w:val="auto"/>
      <w:u w:val="none"/>
    </w:rPr>
  </w:style>
  <w:style w:type="paragraph" w:styleId="DocumentMap">
    <w:name w:val="Document Map"/>
    <w:basedOn w:val="Normal"/>
    <w:link w:val="DocumentMapChar"/>
    <w:uiPriority w:val="99"/>
    <w:semiHidden/>
    <w:unhideWhenUsed/>
    <w:rsid w:val="008620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208F"/>
    <w:rPr>
      <w:rFonts w:ascii="Lucida Grande" w:hAnsi="Lucida Grande" w:cs="Lucida Grande"/>
    </w:rPr>
  </w:style>
  <w:style w:type="paragraph" w:customStyle="1" w:styleId="Emphasis1">
    <w:name w:val="Emphasis1"/>
    <w:basedOn w:val="Normal"/>
    <w:link w:val="Emphasis"/>
    <w:autoRedefine/>
    <w:uiPriority w:val="7"/>
    <w:qFormat/>
    <w:rsid w:val="00EA4A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
    <w:basedOn w:val="Heading1"/>
    <w:link w:val="Hyperlink"/>
    <w:autoRedefine/>
    <w:uiPriority w:val="99"/>
    <w:qFormat/>
    <w:rsid w:val="00EA4A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A4AD1"/>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555BB"/>
    <w:rPr>
      <w:b/>
      <w:sz w:val="22"/>
      <w:u w:val="single"/>
    </w:rPr>
  </w:style>
  <w:style w:type="character" w:customStyle="1" w:styleId="TitleChar">
    <w:name w:val="Title Char"/>
    <w:basedOn w:val="DefaultParagraphFont"/>
    <w:link w:val="Title"/>
    <w:uiPriority w:val="1"/>
    <w:qFormat/>
    <w:rsid w:val="00BC740F"/>
    <w:rPr>
      <w:u w:val="single"/>
    </w:rPr>
  </w:style>
  <w:style w:type="paragraph" w:styleId="Title">
    <w:name w:val="Title"/>
    <w:basedOn w:val="Normal"/>
    <w:link w:val="TitleChar"/>
    <w:uiPriority w:val="1"/>
    <w:qFormat/>
    <w:rsid w:val="00BC740F"/>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BC740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A67D6"/>
    <w:pPr>
      <w:ind w:left="720"/>
      <w:contextualSpacing/>
    </w:pPr>
  </w:style>
  <w:style w:type="paragraph" w:styleId="NormalWeb">
    <w:name w:val="Normal (Web)"/>
    <w:basedOn w:val="Normal"/>
    <w:uiPriority w:val="99"/>
    <w:semiHidden/>
    <w:unhideWhenUsed/>
    <w:rsid w:val="00CC217E"/>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955068">
      <w:bodyDiv w:val="1"/>
      <w:marLeft w:val="0"/>
      <w:marRight w:val="0"/>
      <w:marTop w:val="0"/>
      <w:marBottom w:val="0"/>
      <w:divBdr>
        <w:top w:val="none" w:sz="0" w:space="0" w:color="auto"/>
        <w:left w:val="none" w:sz="0" w:space="0" w:color="auto"/>
        <w:bottom w:val="none" w:sz="0" w:space="0" w:color="auto"/>
        <w:right w:val="none" w:sz="0" w:space="0" w:color="auto"/>
      </w:divBdr>
    </w:div>
    <w:div w:id="1748528421">
      <w:bodyDiv w:val="1"/>
      <w:marLeft w:val="0"/>
      <w:marRight w:val="0"/>
      <w:marTop w:val="0"/>
      <w:marBottom w:val="0"/>
      <w:divBdr>
        <w:top w:val="none" w:sz="0" w:space="0" w:color="auto"/>
        <w:left w:val="none" w:sz="0" w:space="0" w:color="auto"/>
        <w:bottom w:val="none" w:sz="0" w:space="0" w:color="auto"/>
        <w:right w:val="none" w:sz="0" w:space="0" w:color="auto"/>
      </w:divBdr>
      <w:divsChild>
        <w:div w:id="1033111304">
          <w:marLeft w:val="0"/>
          <w:marRight w:val="0"/>
          <w:marTop w:val="0"/>
          <w:marBottom w:val="0"/>
          <w:divBdr>
            <w:top w:val="none" w:sz="0" w:space="0" w:color="auto"/>
            <w:left w:val="none" w:sz="0" w:space="0" w:color="auto"/>
            <w:bottom w:val="none" w:sz="0" w:space="0" w:color="auto"/>
            <w:right w:val="none" w:sz="0" w:space="0" w:color="auto"/>
          </w:divBdr>
          <w:divsChild>
            <w:div w:id="1804107519">
              <w:marLeft w:val="0"/>
              <w:marRight w:val="0"/>
              <w:marTop w:val="0"/>
              <w:marBottom w:val="0"/>
              <w:divBdr>
                <w:top w:val="none" w:sz="0" w:space="0" w:color="auto"/>
                <w:left w:val="none" w:sz="0" w:space="0" w:color="auto"/>
                <w:bottom w:val="none" w:sz="0" w:space="0" w:color="auto"/>
                <w:right w:val="none" w:sz="0" w:space="0" w:color="auto"/>
              </w:divBdr>
              <w:divsChild>
                <w:div w:id="719599706">
                  <w:marLeft w:val="0"/>
                  <w:marRight w:val="0"/>
                  <w:marTop w:val="0"/>
                  <w:marBottom w:val="0"/>
                  <w:divBdr>
                    <w:top w:val="none" w:sz="0" w:space="0" w:color="auto"/>
                    <w:left w:val="none" w:sz="0" w:space="0" w:color="auto"/>
                    <w:bottom w:val="none" w:sz="0" w:space="0" w:color="auto"/>
                    <w:right w:val="none" w:sz="0" w:space="0" w:color="auto"/>
                  </w:divBdr>
                  <w:divsChild>
                    <w:div w:id="1545948387">
                      <w:marLeft w:val="0"/>
                      <w:marRight w:val="0"/>
                      <w:marTop w:val="0"/>
                      <w:marBottom w:val="0"/>
                      <w:divBdr>
                        <w:top w:val="none" w:sz="0" w:space="0" w:color="auto"/>
                        <w:left w:val="none" w:sz="0" w:space="0" w:color="auto"/>
                        <w:bottom w:val="none" w:sz="0" w:space="0" w:color="auto"/>
                        <w:right w:val="none" w:sz="0" w:space="0" w:color="auto"/>
                      </w:divBdr>
                      <w:divsChild>
                        <w:div w:id="2053379833">
                          <w:marLeft w:val="0"/>
                          <w:marRight w:val="0"/>
                          <w:marTop w:val="0"/>
                          <w:marBottom w:val="0"/>
                          <w:divBdr>
                            <w:top w:val="none" w:sz="0" w:space="0" w:color="auto"/>
                            <w:left w:val="none" w:sz="0" w:space="0" w:color="auto"/>
                            <w:bottom w:val="none" w:sz="0" w:space="0" w:color="auto"/>
                            <w:right w:val="none" w:sz="0" w:space="0" w:color="auto"/>
                          </w:divBdr>
                          <w:divsChild>
                            <w:div w:id="2255921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43064229">
                      <w:marLeft w:val="0"/>
                      <w:marRight w:val="0"/>
                      <w:marTop w:val="0"/>
                      <w:marBottom w:val="0"/>
                      <w:divBdr>
                        <w:top w:val="none" w:sz="0" w:space="0" w:color="auto"/>
                        <w:left w:val="none" w:sz="0" w:space="0" w:color="auto"/>
                        <w:bottom w:val="none" w:sz="0" w:space="0" w:color="auto"/>
                        <w:right w:val="none" w:sz="0" w:space="0" w:color="auto"/>
                      </w:divBdr>
                      <w:divsChild>
                        <w:div w:id="177431752">
                          <w:marLeft w:val="0"/>
                          <w:marRight w:val="0"/>
                          <w:marTop w:val="0"/>
                          <w:marBottom w:val="0"/>
                          <w:divBdr>
                            <w:top w:val="none" w:sz="0" w:space="0" w:color="auto"/>
                            <w:left w:val="none" w:sz="0" w:space="0" w:color="auto"/>
                            <w:bottom w:val="none" w:sz="0" w:space="0" w:color="auto"/>
                            <w:right w:val="none" w:sz="0" w:space="0" w:color="auto"/>
                          </w:divBdr>
                          <w:divsChild>
                            <w:div w:id="75112521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79931854">
                      <w:marLeft w:val="0"/>
                      <w:marRight w:val="0"/>
                      <w:marTop w:val="0"/>
                      <w:marBottom w:val="0"/>
                      <w:divBdr>
                        <w:top w:val="none" w:sz="0" w:space="0" w:color="auto"/>
                        <w:left w:val="none" w:sz="0" w:space="0" w:color="auto"/>
                        <w:bottom w:val="none" w:sz="0" w:space="0" w:color="auto"/>
                        <w:right w:val="none" w:sz="0" w:space="0" w:color="auto"/>
                      </w:divBdr>
                      <w:divsChild>
                        <w:div w:id="1509712902">
                          <w:marLeft w:val="0"/>
                          <w:marRight w:val="0"/>
                          <w:marTop w:val="0"/>
                          <w:marBottom w:val="0"/>
                          <w:divBdr>
                            <w:top w:val="none" w:sz="0" w:space="0" w:color="auto"/>
                            <w:left w:val="none" w:sz="0" w:space="0" w:color="auto"/>
                            <w:bottom w:val="none" w:sz="0" w:space="0" w:color="auto"/>
                            <w:right w:val="none" w:sz="0" w:space="0" w:color="auto"/>
                          </w:divBdr>
                          <w:divsChild>
                            <w:div w:id="57254960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414471152">
                      <w:marLeft w:val="0"/>
                      <w:marRight w:val="0"/>
                      <w:marTop w:val="0"/>
                      <w:marBottom w:val="0"/>
                      <w:divBdr>
                        <w:top w:val="none" w:sz="0" w:space="0" w:color="auto"/>
                        <w:left w:val="none" w:sz="0" w:space="0" w:color="auto"/>
                        <w:bottom w:val="none" w:sz="0" w:space="0" w:color="auto"/>
                        <w:right w:val="none" w:sz="0" w:space="0" w:color="auto"/>
                      </w:divBdr>
                      <w:divsChild>
                        <w:div w:id="366639503">
                          <w:marLeft w:val="0"/>
                          <w:marRight w:val="0"/>
                          <w:marTop w:val="0"/>
                          <w:marBottom w:val="0"/>
                          <w:divBdr>
                            <w:top w:val="none" w:sz="0" w:space="0" w:color="auto"/>
                            <w:left w:val="none" w:sz="0" w:space="0" w:color="auto"/>
                            <w:bottom w:val="none" w:sz="0" w:space="0" w:color="auto"/>
                            <w:right w:val="none" w:sz="0" w:space="0" w:color="auto"/>
                          </w:divBdr>
                          <w:divsChild>
                            <w:div w:id="109663225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551960339">
                      <w:marLeft w:val="0"/>
                      <w:marRight w:val="0"/>
                      <w:marTop w:val="0"/>
                      <w:marBottom w:val="0"/>
                      <w:divBdr>
                        <w:top w:val="none" w:sz="0" w:space="0" w:color="auto"/>
                        <w:left w:val="none" w:sz="0" w:space="0" w:color="auto"/>
                        <w:bottom w:val="none" w:sz="0" w:space="0" w:color="auto"/>
                        <w:right w:val="none" w:sz="0" w:space="0" w:color="auto"/>
                      </w:divBdr>
                      <w:divsChild>
                        <w:div w:id="695423798">
                          <w:marLeft w:val="0"/>
                          <w:marRight w:val="0"/>
                          <w:marTop w:val="0"/>
                          <w:marBottom w:val="0"/>
                          <w:divBdr>
                            <w:top w:val="none" w:sz="0" w:space="0" w:color="auto"/>
                            <w:left w:val="none" w:sz="0" w:space="0" w:color="auto"/>
                            <w:bottom w:val="none" w:sz="0" w:space="0" w:color="auto"/>
                            <w:right w:val="none" w:sz="0" w:space="0" w:color="auto"/>
                          </w:divBdr>
                          <w:divsChild>
                            <w:div w:id="111898833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3523537">
          <w:marLeft w:val="0"/>
          <w:marRight w:val="0"/>
          <w:marTop w:val="0"/>
          <w:marBottom w:val="360"/>
          <w:divBdr>
            <w:top w:val="none" w:sz="0" w:space="0" w:color="auto"/>
            <w:left w:val="none" w:sz="0" w:space="0" w:color="auto"/>
            <w:bottom w:val="none" w:sz="0" w:space="0" w:color="auto"/>
            <w:right w:val="none" w:sz="0" w:space="0" w:color="auto"/>
          </w:divBdr>
          <w:divsChild>
            <w:div w:id="323437224">
              <w:marLeft w:val="0"/>
              <w:marRight w:val="0"/>
              <w:marTop w:val="0"/>
              <w:marBottom w:val="0"/>
              <w:divBdr>
                <w:top w:val="none" w:sz="0" w:space="0" w:color="auto"/>
                <w:left w:val="none" w:sz="0" w:space="0" w:color="auto"/>
                <w:bottom w:val="none" w:sz="0" w:space="0" w:color="auto"/>
                <w:right w:val="none" w:sz="0" w:space="0" w:color="auto"/>
              </w:divBdr>
              <w:divsChild>
                <w:div w:id="1542084785">
                  <w:marLeft w:val="0"/>
                  <w:marRight w:val="0"/>
                  <w:marTop w:val="0"/>
                  <w:marBottom w:val="0"/>
                  <w:divBdr>
                    <w:top w:val="none" w:sz="0" w:space="0" w:color="auto"/>
                    <w:left w:val="none" w:sz="0" w:space="0" w:color="auto"/>
                    <w:bottom w:val="none" w:sz="0" w:space="0" w:color="auto"/>
                    <w:right w:val="none" w:sz="0" w:space="0" w:color="auto"/>
                  </w:divBdr>
                  <w:divsChild>
                    <w:div w:id="36898712">
                      <w:marLeft w:val="0"/>
                      <w:marRight w:val="0"/>
                      <w:marTop w:val="0"/>
                      <w:marBottom w:val="0"/>
                      <w:divBdr>
                        <w:top w:val="none" w:sz="0" w:space="0" w:color="auto"/>
                        <w:left w:val="none" w:sz="0" w:space="0" w:color="auto"/>
                        <w:bottom w:val="none" w:sz="0" w:space="0" w:color="auto"/>
                        <w:right w:val="none" w:sz="0" w:space="0" w:color="auto"/>
                      </w:divBdr>
                      <w:divsChild>
                        <w:div w:id="133418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688518">
      <w:bodyDiv w:val="1"/>
      <w:marLeft w:val="0"/>
      <w:marRight w:val="0"/>
      <w:marTop w:val="0"/>
      <w:marBottom w:val="0"/>
      <w:divBdr>
        <w:top w:val="none" w:sz="0" w:space="0" w:color="auto"/>
        <w:left w:val="none" w:sz="0" w:space="0" w:color="auto"/>
        <w:bottom w:val="none" w:sz="0" w:space="0" w:color="auto"/>
        <w:right w:val="none" w:sz="0" w:space="0" w:color="auto"/>
      </w:divBdr>
      <w:divsChild>
        <w:div w:id="1812408497">
          <w:marLeft w:val="0"/>
          <w:marRight w:val="0"/>
          <w:marTop w:val="0"/>
          <w:marBottom w:val="0"/>
          <w:divBdr>
            <w:top w:val="none" w:sz="0" w:space="0" w:color="auto"/>
            <w:left w:val="none" w:sz="0" w:space="0" w:color="auto"/>
            <w:bottom w:val="none" w:sz="0" w:space="0" w:color="auto"/>
            <w:right w:val="none" w:sz="0" w:space="0" w:color="auto"/>
          </w:divBdr>
          <w:divsChild>
            <w:div w:id="135949085">
              <w:marLeft w:val="0"/>
              <w:marRight w:val="0"/>
              <w:marTop w:val="0"/>
              <w:marBottom w:val="0"/>
              <w:divBdr>
                <w:top w:val="none" w:sz="0" w:space="0" w:color="auto"/>
                <w:left w:val="none" w:sz="0" w:space="0" w:color="auto"/>
                <w:bottom w:val="none" w:sz="0" w:space="0" w:color="auto"/>
                <w:right w:val="none" w:sz="0" w:space="0" w:color="auto"/>
              </w:divBdr>
            </w:div>
          </w:divsChild>
        </w:div>
        <w:div w:id="1713111471">
          <w:marLeft w:val="0"/>
          <w:marRight w:val="0"/>
          <w:marTop w:val="0"/>
          <w:marBottom w:val="0"/>
          <w:divBdr>
            <w:top w:val="none" w:sz="0" w:space="0" w:color="auto"/>
            <w:left w:val="none" w:sz="0" w:space="0" w:color="auto"/>
            <w:bottom w:val="none" w:sz="0" w:space="0" w:color="auto"/>
            <w:right w:val="none" w:sz="0" w:space="0" w:color="auto"/>
          </w:divBdr>
          <w:divsChild>
            <w:div w:id="353698809">
              <w:marLeft w:val="0"/>
              <w:marRight w:val="0"/>
              <w:marTop w:val="0"/>
              <w:marBottom w:val="0"/>
              <w:divBdr>
                <w:top w:val="none" w:sz="0" w:space="0" w:color="auto"/>
                <w:left w:val="none" w:sz="0" w:space="0" w:color="auto"/>
                <w:bottom w:val="none" w:sz="0" w:space="0" w:color="auto"/>
                <w:right w:val="none" w:sz="0" w:space="0" w:color="auto"/>
              </w:divBdr>
            </w:div>
          </w:divsChild>
        </w:div>
        <w:div w:id="1089078362">
          <w:marLeft w:val="0"/>
          <w:marRight w:val="0"/>
          <w:marTop w:val="0"/>
          <w:marBottom w:val="0"/>
          <w:divBdr>
            <w:top w:val="none" w:sz="0" w:space="0" w:color="auto"/>
            <w:left w:val="none" w:sz="0" w:space="0" w:color="auto"/>
            <w:bottom w:val="none" w:sz="0" w:space="0" w:color="auto"/>
            <w:right w:val="none" w:sz="0" w:space="0" w:color="auto"/>
          </w:divBdr>
          <w:divsChild>
            <w:div w:id="587035137">
              <w:marLeft w:val="0"/>
              <w:marRight w:val="0"/>
              <w:marTop w:val="0"/>
              <w:marBottom w:val="0"/>
              <w:divBdr>
                <w:top w:val="none" w:sz="0" w:space="0" w:color="auto"/>
                <w:left w:val="none" w:sz="0" w:space="0" w:color="auto"/>
                <w:bottom w:val="none" w:sz="0" w:space="0" w:color="auto"/>
                <w:right w:val="none" w:sz="0" w:space="0" w:color="auto"/>
              </w:divBdr>
            </w:div>
          </w:divsChild>
        </w:div>
        <w:div w:id="325132254">
          <w:marLeft w:val="0"/>
          <w:marRight w:val="0"/>
          <w:marTop w:val="0"/>
          <w:marBottom w:val="0"/>
          <w:divBdr>
            <w:top w:val="none" w:sz="0" w:space="0" w:color="auto"/>
            <w:left w:val="none" w:sz="0" w:space="0" w:color="auto"/>
            <w:bottom w:val="none" w:sz="0" w:space="0" w:color="auto"/>
            <w:right w:val="none" w:sz="0" w:space="0" w:color="auto"/>
          </w:divBdr>
          <w:divsChild>
            <w:div w:id="2033456076">
              <w:marLeft w:val="0"/>
              <w:marRight w:val="0"/>
              <w:marTop w:val="0"/>
              <w:marBottom w:val="0"/>
              <w:divBdr>
                <w:top w:val="none" w:sz="0" w:space="0" w:color="auto"/>
                <w:left w:val="none" w:sz="0" w:space="0" w:color="auto"/>
                <w:bottom w:val="none" w:sz="0" w:space="0" w:color="auto"/>
                <w:right w:val="none" w:sz="0" w:space="0" w:color="auto"/>
              </w:divBdr>
            </w:div>
          </w:divsChild>
        </w:div>
        <w:div w:id="512886758">
          <w:marLeft w:val="0"/>
          <w:marRight w:val="0"/>
          <w:marTop w:val="0"/>
          <w:marBottom w:val="0"/>
          <w:divBdr>
            <w:top w:val="none" w:sz="0" w:space="0" w:color="auto"/>
            <w:left w:val="none" w:sz="0" w:space="0" w:color="auto"/>
            <w:bottom w:val="none" w:sz="0" w:space="0" w:color="auto"/>
            <w:right w:val="none" w:sz="0" w:space="0" w:color="auto"/>
          </w:divBdr>
          <w:divsChild>
            <w:div w:id="669718694">
              <w:marLeft w:val="0"/>
              <w:marRight w:val="0"/>
              <w:marTop w:val="0"/>
              <w:marBottom w:val="0"/>
              <w:divBdr>
                <w:top w:val="none" w:sz="0" w:space="0" w:color="auto"/>
                <w:left w:val="none" w:sz="0" w:space="0" w:color="auto"/>
                <w:bottom w:val="none" w:sz="0" w:space="0" w:color="auto"/>
                <w:right w:val="none" w:sz="0" w:space="0" w:color="auto"/>
              </w:divBdr>
            </w:div>
          </w:divsChild>
        </w:div>
        <w:div w:id="1577125329">
          <w:marLeft w:val="0"/>
          <w:marRight w:val="0"/>
          <w:marTop w:val="0"/>
          <w:marBottom w:val="0"/>
          <w:divBdr>
            <w:top w:val="none" w:sz="0" w:space="0" w:color="auto"/>
            <w:left w:val="none" w:sz="0" w:space="0" w:color="auto"/>
            <w:bottom w:val="none" w:sz="0" w:space="0" w:color="auto"/>
            <w:right w:val="none" w:sz="0" w:space="0" w:color="auto"/>
          </w:divBdr>
          <w:divsChild>
            <w:div w:id="29263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15/11/30/capitalism-is-the-solution-to-climate-change-commentar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birthofreason.com/Articles/Scheper/Capitalism_An_Inevitable_Conclusion.shtml" TargetMode="External"/><Relationship Id="rId5" Type="http://schemas.openxmlformats.org/officeDocument/2006/relationships/numbering" Target="numbering.xml"/><Relationship Id="rId10" Type="http://schemas.openxmlformats.org/officeDocument/2006/relationships/hyperlink" Target="https://www.theweek.in/news/sci-tech/2020/08/06/Space-mining-Just-around-the-corner.html"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3A96B9-96C2-924D-A698-B252954D5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10731</Words>
  <Characters>61170</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2022-01-16T00:10:00Z</dcterms:created>
  <dcterms:modified xsi:type="dcterms:W3CDTF">2022-01-16T00:10:00Z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