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D3F" w:rsidRPr="00DB7D3F" w:rsidRDefault="00DB7D3F" w:rsidP="00DB7D3F">
      <w:pPr>
        <w:pStyle w:val="Heading1"/>
        <w:rPr>
          <w:rStyle w:val="normaltextrun"/>
          <w:rFonts w:asciiTheme="majorHAnsi" w:hAnsiTheme="majorHAnsi" w:cs="Arial"/>
          <w:bCs w:val="0"/>
          <w:szCs w:val="22"/>
          <w:lang w:val="en"/>
        </w:rPr>
      </w:pPr>
      <w:bookmarkStart w:id="0" w:name="_GoBack"/>
      <w:r w:rsidRPr="00DB7D3F">
        <w:rPr>
          <w:rStyle w:val="normaltextrun"/>
          <w:rFonts w:asciiTheme="majorHAnsi" w:hAnsiTheme="majorHAnsi" w:cs="Arial"/>
          <w:bCs w:val="0"/>
          <w:szCs w:val="22"/>
          <w:lang w:val="en"/>
        </w:rPr>
        <w:t>1NC – UT R2</w:t>
      </w:r>
    </w:p>
    <w:p w:rsidR="00DB7D3F" w:rsidRPr="00DB7D3F" w:rsidRDefault="00DB7D3F" w:rsidP="00DB7D3F">
      <w:pPr>
        <w:rPr>
          <w:lang w:val="en"/>
        </w:rPr>
      </w:pPr>
    </w:p>
    <w:p w:rsidR="00DB7D3F" w:rsidRDefault="00DB7D3F" w:rsidP="00D713B3">
      <w:pPr>
        <w:pStyle w:val="paragraph"/>
        <w:spacing w:before="0" w:beforeAutospacing="0" w:after="0" w:afterAutospacing="0"/>
        <w:textAlignment w:val="baseline"/>
        <w:rPr>
          <w:rStyle w:val="normaltextrun"/>
          <w:rFonts w:asciiTheme="majorHAnsi" w:eastAsiaTheme="majorEastAsia" w:hAnsiTheme="majorHAnsi" w:cs="Arial"/>
          <w:b/>
          <w:bCs/>
          <w:szCs w:val="22"/>
          <w:lang w:val="en"/>
        </w:rPr>
      </w:pPr>
    </w:p>
    <w:p w:rsidR="00D713B3" w:rsidRDefault="00D713B3" w:rsidP="00D713B3">
      <w:pPr>
        <w:pStyle w:val="paragraph"/>
        <w:spacing w:before="0" w:beforeAutospacing="0" w:after="0" w:afterAutospacing="0"/>
        <w:textAlignment w:val="baseline"/>
        <w:rPr>
          <w:rStyle w:val="normaltextrun"/>
          <w:rFonts w:asciiTheme="majorHAnsi" w:eastAsiaTheme="majorEastAsia" w:hAnsiTheme="majorHAnsi" w:cs="Arial"/>
          <w:szCs w:val="22"/>
          <w:lang w:val="en"/>
        </w:rPr>
      </w:pPr>
      <w:r w:rsidRPr="00B5333B">
        <w:rPr>
          <w:rStyle w:val="normaltextrun"/>
          <w:rFonts w:asciiTheme="majorHAnsi" w:eastAsiaTheme="majorEastAsia" w:hAnsiTheme="majorHAnsi" w:cs="Arial"/>
          <w:b/>
          <w:bCs/>
          <w:szCs w:val="22"/>
          <w:lang w:val="en"/>
        </w:rPr>
        <w:t>Counterplan text:</w:t>
      </w:r>
      <w:r w:rsidRPr="00B5333B">
        <w:rPr>
          <w:rStyle w:val="normaltextrun"/>
          <w:rFonts w:asciiTheme="majorHAnsi" w:eastAsiaTheme="majorEastAsia" w:hAnsiTheme="majorHAnsi" w:cs="Arial"/>
          <w:szCs w:val="22"/>
          <w:lang w:val="en"/>
        </w:rPr>
        <w:t xml:space="preserve"> A just government ought to recognize an unconditional right of workers to strike with the condition </w:t>
      </w:r>
      <w:r>
        <w:rPr>
          <w:rStyle w:val="normaltextrun"/>
          <w:rFonts w:asciiTheme="majorHAnsi" w:eastAsiaTheme="majorEastAsia" w:hAnsiTheme="majorHAnsi" w:cs="Arial"/>
          <w:szCs w:val="22"/>
          <w:lang w:val="en"/>
        </w:rPr>
        <w:t xml:space="preserve">that </w:t>
      </w:r>
      <w:r w:rsidRPr="00B5333B">
        <w:rPr>
          <w:rStyle w:val="normaltextrun"/>
          <w:rFonts w:asciiTheme="majorHAnsi" w:eastAsiaTheme="majorEastAsia" w:hAnsiTheme="majorHAnsi" w:cs="Arial"/>
          <w:szCs w:val="22"/>
          <w:lang w:val="en"/>
        </w:rPr>
        <w:t>healthcare workers do not join the strike</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normaltextrun"/>
          <w:rFonts w:asciiTheme="majorHAnsi" w:eastAsiaTheme="majorEastAsia" w:hAnsiTheme="majorHAnsi" w:cs="Arial"/>
          <w:b/>
          <w:bCs/>
          <w:szCs w:val="22"/>
          <w:lang w:val="en"/>
        </w:rPr>
        <w:t>Competition: </w:t>
      </w:r>
      <w:r w:rsidRPr="00B5333B">
        <w:rPr>
          <w:rStyle w:val="normaltextrun"/>
          <w:rFonts w:asciiTheme="majorHAnsi" w:eastAsiaTheme="majorEastAsia" w:hAnsiTheme="majorHAnsi" w:cs="Arial"/>
          <w:szCs w:val="22"/>
          <w:lang w:val="en"/>
        </w:rPr>
        <w:t>It competes: The counterplan recognizes the fundamental rights of workers but acknowledges that the right to life outweighs privacy concerns. </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normaltextrun"/>
          <w:rFonts w:asciiTheme="majorHAnsi" w:eastAsiaTheme="majorEastAsia" w:hAnsiTheme="majorHAnsi" w:cs="Arial"/>
          <w:szCs w:val="22"/>
          <w:lang w:val="en"/>
        </w:rPr>
        <w:t>Health care professionals are unable to strike without endangering their patients. Their strikes necessitate that people are harmed in order to be effective</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 w:val="17"/>
          <w:szCs w:val="17"/>
        </w:rPr>
        <w:t> </w:t>
      </w:r>
    </w:p>
    <w:p w:rsidR="00D713B3" w:rsidRPr="00B5333B" w:rsidRDefault="00D713B3" w:rsidP="00D713B3">
      <w:pPr>
        <w:pStyle w:val="paragraph"/>
        <w:spacing w:before="0" w:beforeAutospacing="0" w:after="0" w:afterAutospacing="0"/>
        <w:textAlignment w:val="baseline"/>
        <w:rPr>
          <w:rStyle w:val="eop"/>
          <w:rFonts w:asciiTheme="majorHAnsi" w:hAnsiTheme="majorHAnsi" w:cs="Arial"/>
          <w:szCs w:val="22"/>
        </w:rPr>
      </w:pPr>
      <w:r w:rsidRPr="00B5333B">
        <w:rPr>
          <w:rStyle w:val="spellingerror"/>
          <w:rFonts w:asciiTheme="majorHAnsi" w:hAnsiTheme="majorHAnsi" w:cs="Arial"/>
          <w:b/>
          <w:bCs/>
          <w:szCs w:val="22"/>
          <w:lang w:val="en"/>
        </w:rPr>
        <w:t>Bengu</w:t>
      </w:r>
      <w:r w:rsidRPr="00B5333B">
        <w:rPr>
          <w:rStyle w:val="normaltextrun"/>
          <w:rFonts w:asciiTheme="majorHAnsi" w:eastAsiaTheme="majorEastAsia" w:hAnsiTheme="majorHAnsi" w:cs="Arial"/>
          <w:b/>
          <w:bCs/>
          <w:szCs w:val="22"/>
          <w:lang w:val="en"/>
        </w:rPr>
        <w:t> et Mula ‘02</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p>
    <w:p w:rsidR="00D713B3" w:rsidRPr="00B5333B" w:rsidRDefault="00D713B3" w:rsidP="00D713B3">
      <w:pPr>
        <w:rPr>
          <w:rFonts w:asciiTheme="majorHAnsi" w:hAnsiTheme="majorHAnsi" w:cs="Arial"/>
          <w:color w:val="000000" w:themeColor="text1"/>
          <w:sz w:val="15"/>
          <w:szCs w:val="15"/>
        </w:rPr>
      </w:pPr>
      <w:r w:rsidRPr="00B5333B">
        <w:rPr>
          <w:rFonts w:asciiTheme="majorHAnsi" w:hAnsiTheme="majorHAnsi" w:cs="Arial"/>
          <w:color w:val="000000" w:themeColor="text1"/>
          <w:sz w:val="15"/>
          <w:szCs w:val="15"/>
        </w:rPr>
        <w:t xml:space="preserve">Muula As, Phiri A., 2002, "Is it ethical for health workers to strike? Issues from the 2001 QECH general hospital strike," PubMed Central (PMC), </w:t>
      </w:r>
      <w:hyperlink r:id="rId9" w:history="1">
        <w:r w:rsidR="00DB7D3F" w:rsidRPr="005A5C10">
          <w:rPr>
            <w:rStyle w:val="Hyperlink"/>
            <w:rFonts w:asciiTheme="majorHAnsi" w:hAnsiTheme="majorHAnsi" w:cs="Arial"/>
            <w:sz w:val="15"/>
            <w:szCs w:val="15"/>
          </w:rPr>
          <w:t>https://www.ncbi.nlm.nih.gov/pmc/articles/PMC3346014/</w:t>
        </w:r>
      </w:hyperlink>
      <w:r w:rsidR="00DB7D3F">
        <w:rPr>
          <w:rFonts w:asciiTheme="majorHAnsi" w:hAnsiTheme="majorHAnsi" w:cs="Arial"/>
          <w:color w:val="000000" w:themeColor="text1"/>
          <w:sz w:val="15"/>
          <w:szCs w:val="15"/>
        </w:rPr>
        <w:t xml:space="preserve"> // LH</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normaltextrun"/>
          <w:rFonts w:asciiTheme="majorHAnsi" w:eastAsiaTheme="majorEastAsia" w:hAnsiTheme="majorHAnsi" w:cs="Arial"/>
          <w:sz w:val="17"/>
          <w:szCs w:val="17"/>
          <w:vertAlign w:val="subscript"/>
          <w:lang w:val="en"/>
        </w:rPr>
        <w:t>In the context of a strike, </w:t>
      </w:r>
      <w:r w:rsidRPr="00B5333B">
        <w:rPr>
          <w:rStyle w:val="normaltextrun"/>
          <w:rFonts w:asciiTheme="majorHAnsi" w:eastAsiaTheme="majorEastAsia" w:hAnsiTheme="majorHAnsi" w:cs="Arial"/>
          <w:szCs w:val="22"/>
          <w:lang w:val="en"/>
        </w:rPr>
        <w:t>one should ensure not </w:t>
      </w:r>
      <w:r w:rsidRPr="00B5333B">
        <w:rPr>
          <w:rStyle w:val="normaltextrun"/>
          <w:rFonts w:asciiTheme="majorHAnsi" w:eastAsiaTheme="majorEastAsia" w:hAnsiTheme="majorHAnsi" w:cs="Arial"/>
          <w:sz w:val="17"/>
          <w:szCs w:val="17"/>
          <w:vertAlign w:val="subscript"/>
          <w:lang w:val="en"/>
        </w:rPr>
        <w:t>undertake anything that could result in </w:t>
      </w:r>
      <w:r w:rsidRPr="00B5333B">
        <w:rPr>
          <w:rStyle w:val="normaltextrun"/>
          <w:rFonts w:asciiTheme="majorHAnsi" w:eastAsiaTheme="majorEastAsia" w:hAnsiTheme="majorHAnsi" w:cs="Arial"/>
          <w:szCs w:val="22"/>
          <w:lang w:val="en"/>
        </w:rPr>
        <w:t>causing harm directly or indirectly to the patient. A</w:t>
      </w:r>
      <w:r w:rsidRPr="00B5333B">
        <w:rPr>
          <w:rStyle w:val="normaltextrun"/>
          <w:rFonts w:asciiTheme="majorHAnsi" w:eastAsiaTheme="majorEastAsia" w:hAnsiTheme="majorHAnsi" w:cs="Arial"/>
          <w:b/>
          <w:bCs/>
          <w:szCs w:val="22"/>
          <w:lang w:val="en"/>
        </w:rPr>
        <w:t>ny struggle undertaken by medical personnel that violates patient right to health is unethica</w:t>
      </w:r>
      <w:r w:rsidRPr="00B5333B">
        <w:rPr>
          <w:rStyle w:val="normaltextrun"/>
          <w:rFonts w:asciiTheme="majorHAnsi" w:eastAsiaTheme="majorEastAsia" w:hAnsiTheme="majorHAnsi" w:cs="Arial"/>
          <w:szCs w:val="22"/>
          <w:lang w:val="en"/>
        </w:rPr>
        <w:t>l. </w:t>
      </w:r>
      <w:r w:rsidRPr="00B5333B">
        <w:rPr>
          <w:rStyle w:val="normaltextrun"/>
          <w:rFonts w:asciiTheme="majorHAnsi" w:eastAsiaTheme="majorEastAsia" w:hAnsiTheme="majorHAnsi" w:cs="Arial"/>
          <w:sz w:val="17"/>
          <w:szCs w:val="17"/>
          <w:vertAlign w:val="subscript"/>
          <w:lang w:val="en"/>
        </w:rPr>
        <w:t>The struggle should be centered at improving overall working conditions and environment in the hospital. The problem with this understanding is that</w:t>
      </w:r>
      <w:r w:rsidRPr="00B5333B">
        <w:rPr>
          <w:rStyle w:val="normaltextrun"/>
          <w:rFonts w:asciiTheme="majorHAnsi" w:eastAsiaTheme="majorEastAsia" w:hAnsiTheme="majorHAnsi" w:cs="Arial"/>
          <w:szCs w:val="22"/>
          <w:lang w:val="en"/>
        </w:rPr>
        <w:t> it is almost</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impossible</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to</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stage a</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strike</w:t>
      </w:r>
      <w:r w:rsidRPr="00B5333B">
        <w:rPr>
          <w:rStyle w:val="normaltextrun"/>
          <w:rFonts w:asciiTheme="majorHAnsi" w:eastAsiaTheme="majorEastAsia" w:hAnsiTheme="majorHAnsi" w:cs="Arial"/>
          <w:b/>
          <w:bCs/>
          <w:szCs w:val="22"/>
          <w:lang w:val="en"/>
        </w:rPr>
        <w:t> </w:t>
      </w:r>
      <w:r w:rsidRPr="00B5333B">
        <w:rPr>
          <w:rStyle w:val="normaltextrun"/>
          <w:rFonts w:asciiTheme="majorHAnsi" w:eastAsiaTheme="majorEastAsia" w:hAnsiTheme="majorHAnsi" w:cs="Arial"/>
          <w:b/>
          <w:bCs/>
          <w:szCs w:val="22"/>
          <w:shd w:val="clear" w:color="auto" w:fill="00FFFF"/>
          <w:lang w:val="en"/>
        </w:rPr>
        <w:t>which</w:t>
      </w:r>
      <w:r w:rsidRPr="00B5333B">
        <w:rPr>
          <w:rStyle w:val="normaltextrun"/>
          <w:rFonts w:asciiTheme="majorHAnsi" w:eastAsiaTheme="majorEastAsia" w:hAnsiTheme="majorHAnsi" w:cs="Arial"/>
          <w:b/>
          <w:bCs/>
          <w:szCs w:val="22"/>
          <w:lang w:val="en"/>
        </w:rPr>
        <w:t> is not painful and </w:t>
      </w:r>
      <w:r w:rsidRPr="00B5333B">
        <w:rPr>
          <w:rStyle w:val="normaltextrun"/>
          <w:rFonts w:asciiTheme="majorHAnsi" w:eastAsiaTheme="majorEastAsia" w:hAnsiTheme="majorHAnsi" w:cs="Arial"/>
          <w:b/>
          <w:bCs/>
          <w:szCs w:val="22"/>
          <w:shd w:val="clear" w:color="auto" w:fill="00FFFF"/>
          <w:lang w:val="en"/>
        </w:rPr>
        <w:t>does not hurt</w:t>
      </w:r>
      <w:r w:rsidRPr="00B5333B">
        <w:rPr>
          <w:rStyle w:val="normaltextrun"/>
          <w:rFonts w:asciiTheme="majorHAnsi" w:eastAsiaTheme="majorEastAsia" w:hAnsiTheme="majorHAnsi" w:cs="Arial"/>
          <w:b/>
          <w:bCs/>
          <w:szCs w:val="22"/>
          <w:lang w:val="en"/>
        </w:rPr>
        <w:t> the patient</w:t>
      </w:r>
      <w:r w:rsidRPr="00B5333B">
        <w:rPr>
          <w:rStyle w:val="normaltextrun"/>
          <w:rFonts w:asciiTheme="majorHAnsi" w:eastAsiaTheme="majorEastAsia" w:hAnsiTheme="majorHAnsi" w:cs="Arial"/>
          <w:szCs w:val="22"/>
          <w:lang w:val="en"/>
        </w:rPr>
        <w:t> as such would in essence </w:t>
      </w:r>
      <w:r w:rsidRPr="00B5333B">
        <w:rPr>
          <w:rStyle w:val="normaltextrun"/>
          <w:rFonts w:asciiTheme="majorHAnsi" w:eastAsiaTheme="majorEastAsia" w:hAnsiTheme="majorHAnsi" w:cs="Arial"/>
          <w:szCs w:val="22"/>
          <w:shd w:val="clear" w:color="auto" w:fill="00FFFF"/>
          <w:lang w:val="en"/>
        </w:rPr>
        <w:t>defeat the whole effect of the strik</w:t>
      </w:r>
      <w:r w:rsidRPr="00B5333B">
        <w:rPr>
          <w:rStyle w:val="normaltextrun"/>
          <w:rFonts w:asciiTheme="majorHAnsi" w:eastAsiaTheme="majorEastAsia" w:hAnsiTheme="majorHAnsi" w:cs="Arial"/>
          <w:szCs w:val="22"/>
          <w:lang w:val="en"/>
        </w:rPr>
        <w:t>e. One could rightly argue that, </w:t>
      </w:r>
      <w:r w:rsidRPr="00B5333B">
        <w:rPr>
          <w:rStyle w:val="normaltextrun"/>
          <w:rFonts w:asciiTheme="majorHAnsi" w:eastAsiaTheme="majorEastAsia" w:hAnsiTheme="majorHAnsi" w:cs="Arial"/>
          <w:b/>
          <w:bCs/>
          <w:szCs w:val="22"/>
          <w:lang w:val="en"/>
        </w:rPr>
        <w:t>the only ones who could better defend the plight of the patient are the health workers</w:t>
      </w:r>
      <w:r w:rsidRPr="00B5333B">
        <w:rPr>
          <w:rStyle w:val="normaltextrun"/>
          <w:rFonts w:asciiTheme="majorHAnsi" w:eastAsiaTheme="majorEastAsia" w:hAnsiTheme="majorHAnsi" w:cs="Arial"/>
          <w:sz w:val="17"/>
          <w:szCs w:val="17"/>
          <w:vertAlign w:val="subscript"/>
          <w:lang w:val="en"/>
        </w:rPr>
        <w:t>. If they forsake their patient who can then defend them? Therefore if the health workers want to improve their working conditions let them also fight for the living and care conditions of their patients. For</w:t>
      </w:r>
      <w:r w:rsidRPr="00B5333B">
        <w:rPr>
          <w:rStyle w:val="normaltextrun"/>
          <w:rFonts w:asciiTheme="majorHAnsi" w:eastAsiaTheme="majorEastAsia" w:hAnsiTheme="majorHAnsi" w:cs="Arial"/>
          <w:szCs w:val="22"/>
          <w:lang w:val="en"/>
        </w:rPr>
        <w:t> </w:t>
      </w:r>
      <w:r w:rsidRPr="00B5333B">
        <w:rPr>
          <w:rStyle w:val="normaltextrun"/>
          <w:rFonts w:asciiTheme="majorHAnsi" w:eastAsiaTheme="majorEastAsia" w:hAnsiTheme="majorHAnsi" w:cs="Arial"/>
          <w:szCs w:val="22"/>
          <w:shd w:val="clear" w:color="auto" w:fill="00FFFF"/>
          <w:lang w:val="en"/>
        </w:rPr>
        <w:t>the working condition of a health worker is the living condition of the patien</w:t>
      </w:r>
      <w:r w:rsidRPr="00B5333B">
        <w:rPr>
          <w:rStyle w:val="normaltextrun"/>
          <w:rFonts w:asciiTheme="majorHAnsi" w:eastAsiaTheme="majorEastAsia" w:hAnsiTheme="majorHAnsi" w:cs="Arial"/>
          <w:szCs w:val="22"/>
          <w:lang w:val="en"/>
        </w:rPr>
        <w:t>t, both are </w:t>
      </w:r>
      <w:r w:rsidRPr="00B5333B">
        <w:rPr>
          <w:rStyle w:val="normaltextrun"/>
          <w:rFonts w:asciiTheme="majorHAnsi" w:eastAsiaTheme="majorEastAsia" w:hAnsiTheme="majorHAnsi" w:cs="Arial"/>
          <w:b/>
          <w:bCs/>
          <w:szCs w:val="22"/>
          <w:lang w:val="en"/>
        </w:rPr>
        <w:t>two sides of one coin.</w:t>
      </w:r>
      <w:r w:rsidRPr="00B5333B">
        <w:rPr>
          <w:rStyle w:val="normaltextrun"/>
          <w:rFonts w:asciiTheme="majorHAnsi" w:eastAsiaTheme="majorEastAsia" w:hAnsiTheme="majorHAnsi" w:cs="Arial"/>
          <w:szCs w:val="22"/>
          <w:lang w:val="en"/>
        </w:rPr>
        <w:t> </w:t>
      </w:r>
      <w:r w:rsidRPr="00B5333B">
        <w:rPr>
          <w:rStyle w:val="normaltextrun"/>
          <w:rFonts w:asciiTheme="majorHAnsi" w:eastAsiaTheme="majorEastAsia" w:hAnsiTheme="majorHAnsi" w:cs="Arial"/>
          <w:sz w:val="17"/>
          <w:szCs w:val="17"/>
          <w:vertAlign w:val="subscript"/>
          <w:lang w:val="en"/>
        </w:rPr>
        <w:t>A health worker and a patient are not the same and yet they cannot be separated; one cannot be, without the other. Therefore </w:t>
      </w:r>
      <w:r w:rsidRPr="00B5333B">
        <w:rPr>
          <w:rStyle w:val="normaltextrun"/>
          <w:rFonts w:asciiTheme="majorHAnsi" w:eastAsiaTheme="majorEastAsia" w:hAnsiTheme="majorHAnsi" w:cs="Arial"/>
          <w:szCs w:val="22"/>
          <w:lang w:val="en"/>
        </w:rPr>
        <w:t>government cannot improve the living conditions of patients without improving the working conditions of the health personnel</w:t>
      </w:r>
      <w:r w:rsidRPr="00B5333B">
        <w:rPr>
          <w:rStyle w:val="normaltextrun"/>
          <w:rFonts w:asciiTheme="majorHAnsi" w:eastAsiaTheme="majorEastAsia" w:hAnsiTheme="majorHAnsi" w:cs="Arial"/>
          <w:szCs w:val="22"/>
          <w:shd w:val="clear" w:color="auto" w:fill="00FFFF"/>
          <w:lang w:val="en"/>
        </w:rPr>
        <w:t>. </w:t>
      </w:r>
      <w:r w:rsidRPr="00B5333B">
        <w:rPr>
          <w:rStyle w:val="normaltextrun"/>
          <w:rFonts w:asciiTheme="majorHAnsi" w:eastAsiaTheme="majorEastAsia" w:hAnsiTheme="majorHAnsi" w:cs="Arial"/>
          <w:b/>
          <w:bCs/>
          <w:szCs w:val="22"/>
          <w:shd w:val="clear" w:color="auto" w:fill="00FFFF"/>
          <w:lang w:val="en"/>
        </w:rPr>
        <w:t>The </w:t>
      </w:r>
      <w:r w:rsidRPr="00B5333B">
        <w:rPr>
          <w:rStyle w:val="normaltextrun"/>
          <w:rFonts w:asciiTheme="majorHAnsi" w:eastAsiaTheme="majorEastAsia" w:hAnsiTheme="majorHAnsi" w:cs="Arial"/>
          <w:b/>
          <w:bCs/>
          <w:szCs w:val="22"/>
          <w:lang w:val="en"/>
        </w:rPr>
        <w:t>duty and</w:t>
      </w:r>
      <w:r w:rsidRPr="00B5333B">
        <w:rPr>
          <w:rStyle w:val="normaltextrun"/>
          <w:rFonts w:asciiTheme="majorHAnsi" w:eastAsiaTheme="majorEastAsia" w:hAnsiTheme="majorHAnsi" w:cs="Arial"/>
          <w:b/>
          <w:bCs/>
          <w:szCs w:val="22"/>
          <w:shd w:val="clear" w:color="auto" w:fill="00FFFF"/>
          <w:lang w:val="en"/>
        </w:rPr>
        <w:t> responsibility to protect life is </w:t>
      </w:r>
      <w:r w:rsidRPr="00B5333B">
        <w:rPr>
          <w:rStyle w:val="normaltextrun"/>
          <w:rFonts w:asciiTheme="majorHAnsi" w:eastAsiaTheme="majorEastAsia" w:hAnsiTheme="majorHAnsi" w:cs="Arial"/>
          <w:b/>
          <w:bCs/>
          <w:szCs w:val="22"/>
          <w:lang w:val="en"/>
        </w:rPr>
        <w:t>among</w:t>
      </w:r>
      <w:r w:rsidRPr="00B5333B">
        <w:rPr>
          <w:rStyle w:val="normaltextrun"/>
          <w:rFonts w:asciiTheme="majorHAnsi" w:eastAsiaTheme="majorEastAsia" w:hAnsiTheme="majorHAnsi" w:cs="Arial"/>
          <w:b/>
          <w:bCs/>
          <w:szCs w:val="22"/>
          <w:shd w:val="clear" w:color="auto" w:fill="00FFFF"/>
          <w:lang w:val="en"/>
        </w:rPr>
        <w:t> the first in hierarchy of values. </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0"/>
          <w:szCs w:val="10"/>
        </w:rPr>
      </w:pPr>
      <w:r w:rsidRPr="00B5333B">
        <w:rPr>
          <w:rStyle w:val="normaltextrun"/>
          <w:rFonts w:asciiTheme="majorHAnsi" w:eastAsiaTheme="majorEastAsia" w:hAnsiTheme="majorHAnsi" w:cs="Arial"/>
          <w:b/>
          <w:bCs/>
          <w:szCs w:val="22"/>
          <w:lang w:val="en"/>
        </w:rPr>
        <w:t>More people die when healthcare workers strike. This disproportionately affects those who need intensive care</w:t>
      </w:r>
      <w:r w:rsidRPr="00B5333B">
        <w:rPr>
          <w:rStyle w:val="normaltextrun"/>
          <w:rFonts w:asciiTheme="majorHAnsi" w:eastAsiaTheme="majorEastAsia" w:hAnsiTheme="majorHAnsi" w:cs="Arial"/>
          <w:bCs/>
          <w:szCs w:val="22"/>
          <w:lang w:val="en"/>
        </w:rPr>
        <w:t>.</w:t>
      </w:r>
      <w:r w:rsidRPr="00B5333B">
        <w:rPr>
          <w:rStyle w:val="eop"/>
          <w:rFonts w:asciiTheme="majorHAnsi" w:hAnsiTheme="majorHAnsi" w:cs="Arial"/>
          <w:szCs w:val="22"/>
        </w:rPr>
        <w:t> </w:t>
      </w:r>
      <w:r w:rsidRPr="00B5333B">
        <w:rPr>
          <w:rStyle w:val="eop"/>
          <w:rFonts w:asciiTheme="majorHAnsi" w:hAnsiTheme="majorHAnsi" w:cs="Arial"/>
          <w:sz w:val="10"/>
          <w:szCs w:val="10"/>
        </w:rPr>
        <w:t>The net benefit of doing the counterplan is that less people would die.</w:t>
      </w:r>
    </w:p>
    <w:p w:rsidR="00D713B3" w:rsidRPr="00B5333B" w:rsidRDefault="00D713B3" w:rsidP="00D713B3">
      <w:pPr>
        <w:rPr>
          <w:rFonts w:asciiTheme="majorHAnsi" w:hAnsiTheme="majorHAnsi"/>
        </w:rPr>
      </w:pPr>
      <w:r w:rsidRPr="00B5333B">
        <w:rPr>
          <w:rStyle w:val="eop"/>
          <w:rFonts w:asciiTheme="majorHAnsi" w:hAnsiTheme="majorHAnsi" w:cs="Arial"/>
          <w:szCs w:val="22"/>
        </w:rPr>
        <w:t> </w:t>
      </w:r>
      <w:r w:rsidRPr="00B5333B">
        <w:rPr>
          <w:rStyle w:val="Style13ptBold"/>
          <w:rFonts w:asciiTheme="majorHAnsi" w:hAnsiTheme="majorHAnsi"/>
        </w:rPr>
        <w:t>Wright 10</w:t>
      </w:r>
      <w:r w:rsidRPr="00B5333B">
        <w:rPr>
          <w:rFonts w:asciiTheme="majorHAnsi" w:hAnsiTheme="majorHAnsi"/>
        </w:rPr>
        <w:t xml:space="preserve"> Sarah H. Wright July 2010 "Evidence on the Effects of Nurses' Strikes" </w:t>
      </w:r>
      <w:hyperlink r:id="rId10" w:history="1">
        <w:r w:rsidRPr="00B5333B">
          <w:rPr>
            <w:rStyle w:val="Hyperlink"/>
            <w:rFonts w:asciiTheme="majorHAnsi" w:hAnsiTheme="majorHAnsi"/>
          </w:rPr>
          <w:t>https://www.nber.org/digest/jul10/evidence-effects-nurses-strikes</w:t>
        </w:r>
      </w:hyperlink>
      <w:r w:rsidRPr="00B5333B">
        <w:rPr>
          <w:rFonts w:asciiTheme="majorHAnsi" w:hAnsiTheme="majorHAnsi"/>
        </w:rPr>
        <w:t xml:space="preserve"> (Researcher at National Bureau of Economic Research)</w:t>
      </w:r>
    </w:p>
    <w:p w:rsidR="00D713B3" w:rsidRPr="00B5333B" w:rsidRDefault="00D713B3" w:rsidP="00D713B3">
      <w:pPr>
        <w:rPr>
          <w:rFonts w:asciiTheme="majorHAnsi" w:hAnsiTheme="majorHAnsi"/>
          <w:sz w:val="16"/>
        </w:rPr>
      </w:pPr>
      <w:r w:rsidRPr="00B5333B">
        <w:rPr>
          <w:rFonts w:asciiTheme="majorHAnsi" w:hAnsiTheme="majorHAnsi"/>
          <w:sz w:val="10"/>
          <w:szCs w:val="10"/>
          <w:u w:val="single"/>
        </w:rPr>
        <w:t xml:space="preserve">U.S. hospitals were excluded from collective bargaining laws for three decades longer than other sectors because of fears </w:t>
      </w:r>
      <w:r w:rsidRPr="00B5333B">
        <w:rPr>
          <w:rFonts w:asciiTheme="majorHAnsi" w:hAnsiTheme="majorHAnsi"/>
          <w:b/>
          <w:bCs/>
          <w:sz w:val="10"/>
          <w:szCs w:val="10"/>
          <w:u w:val="single"/>
        </w:rPr>
        <w:t>that strikes by nurses might imperil patients' health</w:t>
      </w:r>
      <w:r w:rsidRPr="00B5333B">
        <w:rPr>
          <w:rFonts w:asciiTheme="majorHAnsi" w:hAnsiTheme="majorHAnsi"/>
          <w:sz w:val="10"/>
          <w:szCs w:val="10"/>
        </w:rPr>
        <w:t>. Today, while unionization has been declining in general, it is growing rapidly in hospitals, with the number of unionized workers rising from 679,000 in 1990 to nearly one million in 2008</w:t>
      </w:r>
      <w:r w:rsidRPr="00B5333B">
        <w:rPr>
          <w:rFonts w:asciiTheme="majorHAnsi" w:hAnsiTheme="majorHAnsi"/>
          <w:sz w:val="10"/>
          <w:szCs w:val="10"/>
          <w:u w:val="single"/>
        </w:rPr>
        <w:t>. In Do Strikes Kill? Evidence from</w:t>
      </w:r>
      <w:r w:rsidRPr="00B5333B">
        <w:rPr>
          <w:rFonts w:asciiTheme="majorHAnsi" w:hAnsiTheme="majorHAnsi"/>
          <w:u w:val="single"/>
        </w:rPr>
        <w:t xml:space="preserve"> New York State (NBER Working Paper No. 15855), co-authors Jonathan Gruber and Samuel Kleiner carefully examine the effects of nursing strikes on patient care and outcomes. The researchers match </w:t>
      </w:r>
      <w:r w:rsidRPr="00B5333B">
        <w:rPr>
          <w:rFonts w:asciiTheme="majorHAnsi" w:hAnsiTheme="majorHAnsi"/>
          <w:highlight w:val="green"/>
          <w:u w:val="single"/>
        </w:rPr>
        <w:t xml:space="preserve">data on nurses' strikes </w:t>
      </w:r>
      <w:r w:rsidRPr="00B5333B">
        <w:rPr>
          <w:rFonts w:asciiTheme="majorHAnsi" w:hAnsiTheme="majorHAnsi"/>
          <w:u w:val="single"/>
        </w:rPr>
        <w:t>in New York State from 1984 to 2004 to data on hospital discharges, including information on treatment intensity, patient mortality, and hospital readmission</w:t>
      </w:r>
      <w:r w:rsidRPr="00B5333B">
        <w:rPr>
          <w:rFonts w:asciiTheme="majorHAnsi" w:hAnsiTheme="majorHAnsi"/>
          <w:sz w:val="16"/>
        </w:rPr>
        <w:t xml:space="preserve">. </w:t>
      </w:r>
      <w:r w:rsidRPr="00B5333B">
        <w:rPr>
          <w:rFonts w:asciiTheme="majorHAnsi" w:hAnsiTheme="majorHAnsi"/>
          <w:u w:val="single"/>
        </w:rPr>
        <w:t xml:space="preserve">They conclude that nurses' strikes </w:t>
      </w:r>
      <w:r w:rsidRPr="00B5333B">
        <w:rPr>
          <w:rFonts w:asciiTheme="majorHAnsi" w:hAnsiTheme="majorHAnsi"/>
          <w:highlight w:val="green"/>
          <w:u w:val="single"/>
        </w:rPr>
        <w:t>were</w:t>
      </w:r>
      <w:r w:rsidRPr="00B5333B">
        <w:rPr>
          <w:rFonts w:asciiTheme="majorHAnsi" w:hAnsiTheme="majorHAnsi"/>
          <w:u w:val="single"/>
        </w:rPr>
        <w:t xml:space="preserve"> </w:t>
      </w:r>
      <w:r w:rsidRPr="00B5333B">
        <w:rPr>
          <w:rFonts w:asciiTheme="majorHAnsi" w:hAnsiTheme="majorHAnsi"/>
          <w:b/>
          <w:bCs/>
          <w:highlight w:val="green"/>
          <w:u w:val="single"/>
        </w:rPr>
        <w:t>costly to hospital patients</w:t>
      </w:r>
      <w:r w:rsidRPr="00B5333B">
        <w:rPr>
          <w:rFonts w:asciiTheme="majorHAnsi" w:hAnsiTheme="majorHAnsi"/>
          <w:u w:val="single"/>
        </w:rPr>
        <w:t xml:space="preserve">: </w:t>
      </w:r>
      <w:r w:rsidRPr="00B5333B">
        <w:rPr>
          <w:rFonts w:asciiTheme="majorHAnsi" w:hAnsiTheme="majorHAnsi"/>
          <w:highlight w:val="green"/>
          <w:u w:val="single"/>
        </w:rPr>
        <w:t xml:space="preserve">in-hospital </w:t>
      </w:r>
      <w:r w:rsidRPr="00B5333B">
        <w:rPr>
          <w:rFonts w:asciiTheme="majorHAnsi" w:hAnsiTheme="majorHAnsi"/>
          <w:highlight w:val="green"/>
          <w:u w:val="single"/>
        </w:rPr>
        <w:lastRenderedPageBreak/>
        <w:t xml:space="preserve">mortality </w:t>
      </w:r>
      <w:r w:rsidRPr="00B5333B">
        <w:rPr>
          <w:rFonts w:asciiTheme="majorHAnsi" w:hAnsiTheme="majorHAnsi"/>
          <w:b/>
          <w:bCs/>
          <w:highlight w:val="green"/>
          <w:u w:val="single"/>
        </w:rPr>
        <w:t>increased by 19.4 percent</w:t>
      </w:r>
      <w:r w:rsidRPr="00B5333B">
        <w:rPr>
          <w:rFonts w:asciiTheme="majorHAnsi" w:hAnsiTheme="majorHAnsi"/>
          <w:highlight w:val="green"/>
          <w:u w:val="single"/>
        </w:rPr>
        <w:t xml:space="preserve"> and hospital readmissions </w:t>
      </w:r>
      <w:r w:rsidRPr="00B5333B">
        <w:rPr>
          <w:rFonts w:asciiTheme="majorHAnsi" w:hAnsiTheme="majorHAnsi"/>
          <w:b/>
          <w:bCs/>
          <w:highlight w:val="green"/>
          <w:u w:val="single"/>
        </w:rPr>
        <w:t>increased by 6.5 percen</w:t>
      </w:r>
      <w:r w:rsidRPr="00B5333B">
        <w:rPr>
          <w:rFonts w:asciiTheme="majorHAnsi" w:hAnsiTheme="majorHAnsi"/>
          <w:u w:val="single"/>
        </w:rPr>
        <w:t>t for patients admitted during a strike</w:t>
      </w:r>
      <w:r w:rsidRPr="00B5333B">
        <w:rPr>
          <w:rFonts w:asciiTheme="majorHAnsi" w:hAnsiTheme="majorHAnsi"/>
          <w:sz w:val="16"/>
        </w:rPr>
        <w:t xml:space="preserve">. </w:t>
      </w:r>
      <w:r w:rsidRPr="00B5333B">
        <w:rPr>
          <w:rFonts w:asciiTheme="majorHAnsi" w:hAnsiTheme="majorHAnsi"/>
          <w:u w:val="single"/>
        </w:rPr>
        <w:t xml:space="preserve">Among their sample of 38,228 such patients, an estimated </w:t>
      </w:r>
      <w:r w:rsidRPr="00B5333B">
        <w:rPr>
          <w:rFonts w:asciiTheme="majorHAnsi" w:hAnsiTheme="majorHAnsi"/>
          <w:b/>
          <w:bCs/>
          <w:sz w:val="10"/>
          <w:szCs w:val="10"/>
          <w:u w:val="single"/>
        </w:rPr>
        <w:t xml:space="preserve">138 </w:t>
      </w:r>
      <w:r w:rsidRPr="00B5333B">
        <w:rPr>
          <w:rFonts w:asciiTheme="majorHAnsi" w:hAnsiTheme="majorHAnsi"/>
          <w:b/>
          <w:bCs/>
          <w:highlight w:val="green"/>
          <w:u w:val="single"/>
        </w:rPr>
        <w:t>more individuals died than would have without a stri</w:t>
      </w:r>
      <w:r w:rsidRPr="00B5333B">
        <w:rPr>
          <w:rFonts w:asciiTheme="majorHAnsi" w:hAnsiTheme="majorHAnsi"/>
          <w:highlight w:val="green"/>
          <w:u w:val="single"/>
        </w:rPr>
        <w:t>ke</w:t>
      </w:r>
      <w:r w:rsidRPr="00B5333B">
        <w:rPr>
          <w:rFonts w:asciiTheme="majorHAnsi" w:hAnsiTheme="majorHAnsi"/>
          <w:u w:val="single"/>
        </w:rPr>
        <w:t>, and 344 more patients were readmitted to the hospital than if there had been no strike</w:t>
      </w:r>
      <w:r w:rsidRPr="00B5333B">
        <w:rPr>
          <w:rFonts w:asciiTheme="majorHAnsi" w:hAnsiTheme="majorHAnsi"/>
          <w:sz w:val="16"/>
        </w:rPr>
        <w:t>. "</w:t>
      </w:r>
      <w:r w:rsidRPr="00B5333B">
        <w:rPr>
          <w:rFonts w:asciiTheme="majorHAnsi" w:hAnsiTheme="majorHAnsi"/>
          <w:highlight w:val="green"/>
          <w:u w:val="single"/>
        </w:rPr>
        <w:t>Hospitals</w:t>
      </w:r>
      <w:r w:rsidRPr="00B5333B">
        <w:rPr>
          <w:rFonts w:asciiTheme="majorHAnsi" w:hAnsiTheme="majorHAnsi"/>
          <w:sz w:val="16"/>
          <w:highlight w:val="green"/>
        </w:rPr>
        <w:t xml:space="preserve"> </w:t>
      </w:r>
      <w:r w:rsidRPr="00B5333B">
        <w:rPr>
          <w:rFonts w:asciiTheme="majorHAnsi" w:hAnsiTheme="majorHAnsi"/>
          <w:highlight w:val="green"/>
          <w:u w:val="single"/>
        </w:rPr>
        <w:t>functioning</w:t>
      </w:r>
      <w:r w:rsidRPr="00B5333B">
        <w:rPr>
          <w:rFonts w:asciiTheme="majorHAnsi" w:hAnsiTheme="majorHAnsi"/>
          <w:sz w:val="16"/>
          <w:highlight w:val="green"/>
        </w:rPr>
        <w:t xml:space="preserve"> </w:t>
      </w:r>
      <w:r w:rsidRPr="00B5333B">
        <w:rPr>
          <w:rFonts w:asciiTheme="majorHAnsi" w:hAnsiTheme="majorHAnsi"/>
          <w:highlight w:val="green"/>
          <w:u w:val="single"/>
        </w:rPr>
        <w:t>during</w:t>
      </w:r>
      <w:r w:rsidRPr="00B5333B">
        <w:rPr>
          <w:rFonts w:asciiTheme="majorHAnsi" w:hAnsiTheme="majorHAnsi"/>
          <w:sz w:val="16"/>
          <w:highlight w:val="green"/>
        </w:rPr>
        <w:t xml:space="preserve"> </w:t>
      </w:r>
      <w:r w:rsidRPr="00B5333B">
        <w:rPr>
          <w:rFonts w:asciiTheme="majorHAnsi" w:hAnsiTheme="majorHAnsi"/>
          <w:highlight w:val="green"/>
          <w:u w:val="single"/>
        </w:rPr>
        <w:t xml:space="preserve">nurses' strikes </w:t>
      </w:r>
      <w:r w:rsidRPr="00B5333B">
        <w:rPr>
          <w:rFonts w:asciiTheme="majorHAnsi" w:hAnsiTheme="majorHAnsi"/>
          <w:b/>
          <w:bCs/>
          <w:highlight w:val="green"/>
          <w:u w:val="single"/>
        </w:rPr>
        <w:t>do so at a lower quality of patient care,"</w:t>
      </w:r>
      <w:r w:rsidRPr="00B5333B">
        <w:rPr>
          <w:rFonts w:asciiTheme="majorHAnsi" w:hAnsiTheme="majorHAnsi"/>
          <w:sz w:val="16"/>
          <w:highlight w:val="green"/>
        </w:rPr>
        <w:t xml:space="preserve"> </w:t>
      </w:r>
      <w:r w:rsidRPr="00B5333B">
        <w:rPr>
          <w:rFonts w:asciiTheme="majorHAnsi" w:hAnsiTheme="majorHAnsi"/>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B5333B">
        <w:rPr>
          <w:rFonts w:asciiTheme="majorHAnsi" w:hAnsi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B5333B">
        <w:rPr>
          <w:rFonts w:asciiTheme="majorHAnsi" w:hAnsiTheme="majorHAnsi"/>
          <w:sz w:val="16"/>
        </w:rPr>
        <w:t xml:space="preserve"> And, the poor health outcomes do not appear to do be due to different types of patients being admitted during strike periods, because patients admitted during a strike are very similar to those admitted during other periods. </w:t>
      </w:r>
      <w:r w:rsidRPr="00B5333B">
        <w:rPr>
          <w:rFonts w:asciiTheme="majorHAnsi" w:hAnsiTheme="majorHAnsi"/>
          <w:u w:val="single"/>
        </w:rPr>
        <w:t xml:space="preserve">Hiring </w:t>
      </w:r>
      <w:r w:rsidRPr="00B5333B">
        <w:rPr>
          <w:rFonts w:asciiTheme="majorHAnsi" w:hAnsiTheme="majorHAnsi"/>
          <w:highlight w:val="green"/>
          <w:u w:val="single"/>
        </w:rPr>
        <w:t>replacement workers</w:t>
      </w:r>
      <w:r w:rsidRPr="00B5333B">
        <w:rPr>
          <w:rFonts w:asciiTheme="majorHAnsi" w:hAnsiTheme="majorHAnsi"/>
          <w:u w:val="single"/>
        </w:rPr>
        <w:t xml:space="preserve"> apparently </w:t>
      </w:r>
      <w:r w:rsidRPr="00B5333B">
        <w:rPr>
          <w:rFonts w:asciiTheme="majorHAnsi" w:hAnsiTheme="majorHAnsi"/>
          <w:highlight w:val="green"/>
          <w:u w:val="single"/>
        </w:rPr>
        <w:t>does not help</w:t>
      </w:r>
      <w:r w:rsidRPr="00B5333B">
        <w:rPr>
          <w:rFonts w:asciiTheme="majorHAnsi" w:hAnsiTheme="majorHAnsi"/>
          <w:u w:val="single"/>
        </w:rPr>
        <w:t xml:space="preserve">: hospitals that hired replacement workers </w:t>
      </w:r>
      <w:r w:rsidRPr="00B5333B">
        <w:rPr>
          <w:rFonts w:asciiTheme="majorHAnsi" w:hAnsiTheme="majorHAnsi"/>
          <w:b/>
          <w:bCs/>
          <w:highlight w:val="green"/>
          <w:u w:val="single"/>
        </w:rPr>
        <w:t>performed no better</w:t>
      </w:r>
      <w:r w:rsidRPr="00B5333B">
        <w:rPr>
          <w:rFonts w:asciiTheme="majorHAnsi" w:hAnsiTheme="majorHAnsi"/>
          <w:highlight w:val="green"/>
          <w:u w:val="single"/>
        </w:rPr>
        <w:t xml:space="preserve"> </w:t>
      </w:r>
      <w:r w:rsidRPr="00B5333B">
        <w:rPr>
          <w:rFonts w:asciiTheme="majorHAnsi" w:hAnsiTheme="majorHAnsi"/>
          <w:u w:val="single"/>
        </w:rPr>
        <w:t>during strikes than those that did not hire substitute employees. In each case, patients with conditions that required intensive nursing were more likely to fare worse in the presence of nurses' strikes.</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p>
    <w:p w:rsidR="00D713B3" w:rsidRPr="00B5333B" w:rsidRDefault="00D713B3" w:rsidP="00D713B3">
      <w:pPr>
        <w:pStyle w:val="NormalWeb"/>
        <w:spacing w:before="0" w:beforeAutospacing="0" w:after="0" w:afterAutospacing="0"/>
        <w:rPr>
          <w:rFonts w:asciiTheme="majorHAnsi" w:hAnsiTheme="majorHAnsi" w:cs="Calibri"/>
          <w:b/>
          <w:bCs/>
          <w:color w:val="000000"/>
          <w:szCs w:val="22"/>
          <w:lang w:eastAsia="zh-CN"/>
        </w:rPr>
      </w:pPr>
    </w:p>
    <w:p w:rsidR="00D713B3" w:rsidRPr="00B5333B" w:rsidRDefault="00D713B3" w:rsidP="00D713B3">
      <w:pPr>
        <w:pStyle w:val="Heading4"/>
        <w:rPr>
          <w:rFonts w:asciiTheme="majorHAnsi" w:hAnsiTheme="majorHAnsi"/>
        </w:rPr>
      </w:pPr>
      <w:r w:rsidRPr="00B5333B">
        <w:rPr>
          <w:rFonts w:asciiTheme="majorHAnsi" w:hAnsiTheme="majorHAnsi"/>
        </w:rPr>
        <w:t xml:space="preserve">Hospitals are the critical </w:t>
      </w:r>
      <w:r w:rsidRPr="00B5333B">
        <w:rPr>
          <w:rFonts w:asciiTheme="majorHAnsi" w:hAnsiTheme="majorHAnsi"/>
          <w:u w:val="single"/>
        </w:rPr>
        <w:t>internal link</w:t>
      </w:r>
      <w:r w:rsidRPr="00B5333B">
        <w:rPr>
          <w:rFonts w:asciiTheme="majorHAnsi" w:hAnsiTheme="majorHAnsi"/>
        </w:rPr>
        <w:t xml:space="preserve"> for pandemic preparedness.</w:t>
      </w:r>
    </w:p>
    <w:p w:rsidR="00D713B3" w:rsidRPr="00B5333B" w:rsidRDefault="00D713B3" w:rsidP="00D713B3">
      <w:pPr>
        <w:rPr>
          <w:rFonts w:asciiTheme="majorHAnsi" w:hAnsiTheme="majorHAnsi"/>
        </w:rPr>
      </w:pPr>
      <w:r w:rsidRPr="00B5333B">
        <w:rPr>
          <w:rStyle w:val="Style13ptBold"/>
          <w:rFonts w:asciiTheme="majorHAnsi" w:hAnsiTheme="majorHAnsi"/>
        </w:rPr>
        <w:t>Al Thobaity 20</w:t>
      </w:r>
      <w:r w:rsidRPr="00B5333B">
        <w:rPr>
          <w:rFonts w:asciiTheme="majorHAnsi" w:hAnsiTheme="majorHAnsi"/>
        </w:rPr>
        <w:t>, Abdullelah, and Farhan Alshammari. "Nurses on the frontline against the COVID-19 pandemic: an Integrative review." Dubai Medical Journal 3.3 (2020): 87-92. (Associate Professor of Nursing at Taif University)</w:t>
      </w:r>
    </w:p>
    <w:p w:rsidR="00D713B3" w:rsidRPr="00B5333B" w:rsidRDefault="00D713B3" w:rsidP="00D713B3">
      <w:pPr>
        <w:rPr>
          <w:rFonts w:asciiTheme="majorHAnsi" w:hAnsiTheme="majorHAnsi"/>
          <w:sz w:val="16"/>
        </w:rPr>
      </w:pPr>
      <w:r w:rsidRPr="00B5333B">
        <w:rPr>
          <w:rFonts w:asciiTheme="majorHAnsi" w:hAnsiTheme="majorHAnsi"/>
          <w:u w:val="single"/>
        </w:rPr>
        <w:t xml:space="preserve">The </w:t>
      </w:r>
      <w:r w:rsidRPr="00B5333B">
        <w:rPr>
          <w:rFonts w:asciiTheme="majorHAnsi" w:hAnsiTheme="majorHAnsi"/>
          <w:highlight w:val="green"/>
          <w:u w:val="single"/>
        </w:rPr>
        <w:t xml:space="preserve">majority of infected </w:t>
      </w:r>
      <w:r w:rsidRPr="00B5333B">
        <w:rPr>
          <w:rFonts w:asciiTheme="majorHAnsi" w:hAnsiTheme="majorHAnsi"/>
          <w:u w:val="single"/>
        </w:rPr>
        <w:t xml:space="preserve">or symptomatic </w:t>
      </w:r>
      <w:r w:rsidRPr="00B5333B">
        <w:rPr>
          <w:rFonts w:asciiTheme="majorHAnsi" w:hAnsiTheme="majorHAnsi"/>
          <w:highlight w:val="green"/>
          <w:u w:val="single"/>
        </w:rPr>
        <w:t xml:space="preserve">people seek medical treatment in </w:t>
      </w:r>
      <w:r w:rsidRPr="00B5333B">
        <w:rPr>
          <w:rFonts w:asciiTheme="majorHAnsi" w:hAnsiTheme="majorHAnsi"/>
          <w:u w:val="single"/>
        </w:rPr>
        <w:t xml:space="preserve">medical facilities, particularly </w:t>
      </w:r>
      <w:r w:rsidRPr="00B5333B">
        <w:rPr>
          <w:rFonts w:asciiTheme="majorHAnsi" w:hAnsiTheme="majorHAnsi"/>
          <w:highlight w:val="green"/>
          <w:u w:val="single"/>
        </w:rPr>
        <w:t>hospitals</w:t>
      </w:r>
      <w:r w:rsidRPr="00B5333B">
        <w:rPr>
          <w:rFonts w:asciiTheme="majorHAnsi" w:hAnsiTheme="majorHAnsi"/>
          <w:u w:val="single"/>
        </w:rPr>
        <w:t xml:space="preserve">, as a high number of cases, especially those in critical condition, will have an impact on hospitals [4]. The concept of </w:t>
      </w:r>
      <w:r w:rsidRPr="00B5333B">
        <w:rPr>
          <w:rFonts w:asciiTheme="majorHAnsi" w:hAnsiTheme="majorHAnsi"/>
          <w:highlight w:val="green"/>
          <w:u w:val="single"/>
        </w:rPr>
        <w:t xml:space="preserve">hospital resilience </w:t>
      </w:r>
      <w:r w:rsidRPr="00B5333B">
        <w:rPr>
          <w:rFonts w:asciiTheme="majorHAnsi" w:hAnsiTheme="majorHAnsi"/>
          <w:u w:val="single"/>
        </w:rPr>
        <w:t xml:space="preserve">in disaster situations is </w:t>
      </w:r>
      <w:r w:rsidRPr="00B5333B">
        <w:rPr>
          <w:rFonts w:asciiTheme="majorHAnsi" w:hAnsiTheme="majorHAnsi"/>
          <w:highlight w:val="green"/>
          <w:u w:val="single"/>
        </w:rPr>
        <w:t xml:space="preserve">defined as </w:t>
      </w:r>
      <w:r w:rsidRPr="00B5333B">
        <w:rPr>
          <w:rFonts w:asciiTheme="majorHAnsi" w:hAnsiTheme="majorHAnsi"/>
          <w:u w:val="single"/>
        </w:rPr>
        <w:t xml:space="preserve">the </w:t>
      </w:r>
      <w:r w:rsidRPr="00B5333B">
        <w:rPr>
          <w:rFonts w:asciiTheme="majorHAnsi" w:hAnsiTheme="majorHAnsi"/>
          <w:highlight w:val="green"/>
          <w:u w:val="single"/>
        </w:rPr>
        <w:t xml:space="preserve">ability to recover from </w:t>
      </w:r>
      <w:r w:rsidRPr="00B5333B">
        <w:rPr>
          <w:rFonts w:asciiTheme="majorHAnsi" w:hAnsiTheme="majorHAnsi"/>
          <w:u w:val="single"/>
        </w:rPr>
        <w:t xml:space="preserve">the damage caused by </w:t>
      </w:r>
      <w:r w:rsidRPr="00B5333B">
        <w:rPr>
          <w:rFonts w:asciiTheme="majorHAnsi" w:hAnsiTheme="majorHAnsi"/>
          <w:highlight w:val="green"/>
          <w:u w:val="single"/>
        </w:rPr>
        <w:t xml:space="preserve">huge disturbances </w:t>
      </w:r>
      <w:r w:rsidRPr="00B5333B">
        <w:rPr>
          <w:rFonts w:asciiTheme="majorHAnsi" w:hAnsiTheme="majorHAnsi"/>
          <w:u w:val="single"/>
        </w:rPr>
        <w:t>quickly [2].</w:t>
      </w:r>
      <w:r w:rsidRPr="00B5333B">
        <w:rPr>
          <w:rFonts w:asciiTheme="majorHAnsi" w:hAnsiTheme="majorHAnsi"/>
          <w:sz w:val="16"/>
        </w:rPr>
        <w:t xml:space="preserve"> The resilience of hospitals to pandemic cases depends on the preparedness of the institutions, and not all hospitals have the same resilience. </w:t>
      </w:r>
      <w:r w:rsidRPr="00B5333B">
        <w:rPr>
          <w:rFonts w:asciiTheme="majorHAnsi" w:hAnsiTheme="majorHAnsi"/>
          <w:highlight w:val="green"/>
          <w:u w:val="single"/>
        </w:rPr>
        <w:t xml:space="preserve">A lower resilience will affect </w:t>
      </w:r>
      <w:r w:rsidRPr="00B5333B">
        <w:rPr>
          <w:rFonts w:asciiTheme="majorHAnsi" w:hAnsiTheme="majorHAnsi"/>
          <w:u w:val="single"/>
        </w:rPr>
        <w:t xml:space="preserve">the </w:t>
      </w:r>
      <w:r w:rsidRPr="00B5333B">
        <w:rPr>
          <w:rFonts w:asciiTheme="majorHAnsi" w:hAnsiTheme="majorHAnsi"/>
          <w:b/>
          <w:bCs/>
          <w:highlight w:val="green"/>
          <w:u w:val="single"/>
        </w:rPr>
        <w:t>sustainability of the health services</w:t>
      </w:r>
      <w:r w:rsidRPr="00B5333B">
        <w:rPr>
          <w:rFonts w:asciiTheme="majorHAnsi" w:hAnsiTheme="majorHAnsi"/>
          <w:sz w:val="16"/>
        </w:rPr>
        <w:t xml:space="preserve">. This also affects healthcare providers such as doctors, nurses, and allied health professionals [5, 6]. </w:t>
      </w:r>
      <w:r w:rsidRPr="00B5333B">
        <w:rPr>
          <w:rFonts w:asciiTheme="majorHAnsi" w:hAnsiTheme="majorHAnsi"/>
          <w:u w:val="single"/>
        </w:rPr>
        <w:t xml:space="preserve">Despite the impact on healthcare providers, </w:t>
      </w:r>
      <w:r w:rsidRPr="00B5333B">
        <w:rPr>
          <w:rFonts w:asciiTheme="majorHAnsi" w:hAnsiTheme="majorHAnsi"/>
          <w:highlight w:val="green"/>
          <w:u w:val="single"/>
        </w:rPr>
        <w:t xml:space="preserve">excellent management of </w:t>
      </w:r>
      <w:r w:rsidRPr="00B5333B">
        <w:rPr>
          <w:rFonts w:asciiTheme="majorHAnsi" w:hAnsiTheme="majorHAnsi"/>
          <w:u w:val="single"/>
        </w:rPr>
        <w:t xml:space="preserve">a </w:t>
      </w:r>
      <w:r w:rsidRPr="00B5333B">
        <w:rPr>
          <w:rFonts w:asciiTheme="majorHAnsi" w:hAnsiTheme="majorHAnsi"/>
          <w:highlight w:val="green"/>
          <w:u w:val="single"/>
        </w:rPr>
        <w:t xml:space="preserve">pandemic depends on </w:t>
      </w:r>
      <w:r w:rsidRPr="00B5333B">
        <w:rPr>
          <w:rFonts w:asciiTheme="majorHAnsi" w:hAnsiTheme="majorHAnsi"/>
          <w:u w:val="single"/>
        </w:rPr>
        <w:t xml:space="preserve">the </w:t>
      </w:r>
      <w:r w:rsidRPr="00B5333B">
        <w:rPr>
          <w:rFonts w:asciiTheme="majorHAnsi" w:hAnsiTheme="majorHAnsi"/>
          <w:highlight w:val="green"/>
          <w:u w:val="single"/>
        </w:rPr>
        <w:t xml:space="preserve">level of </w:t>
      </w:r>
      <w:r w:rsidRPr="00B5333B">
        <w:rPr>
          <w:rFonts w:asciiTheme="majorHAnsi" w:hAnsiTheme="majorHAnsi"/>
          <w:b/>
          <w:bCs/>
          <w:highlight w:val="green"/>
          <w:u w:val="single"/>
        </w:rPr>
        <w:t>preparedness of healthcare providers</w:t>
      </w:r>
      <w:r w:rsidRPr="00B5333B">
        <w:rPr>
          <w:rFonts w:asciiTheme="majorHAnsi" w:hAnsiTheme="majorHAnsi"/>
          <w:b/>
          <w:bCs/>
          <w:u w:val="single"/>
        </w:rPr>
        <w:t xml:space="preserve">, </w:t>
      </w:r>
      <w:r w:rsidRPr="00B5333B">
        <w:rPr>
          <w:rFonts w:asciiTheme="majorHAnsi" w:hAnsiTheme="majorHAnsi"/>
          <w:b/>
          <w:bCs/>
          <w:highlight w:val="green"/>
          <w:u w:val="single"/>
        </w:rPr>
        <w:t>including nurses</w:t>
      </w:r>
      <w:r w:rsidRPr="00B5333B">
        <w:rPr>
          <w:rFonts w:asciiTheme="majorHAnsi" w:hAnsiTheme="majorHAnsi"/>
          <w:sz w:val="16"/>
        </w:rPr>
        <w:t>. This means that if it was impossible to be ready before a crisis or disaster, responsible people will do all but the impossible to save lives.</w:t>
      </w:r>
    </w:p>
    <w:p w:rsidR="00D713B3" w:rsidRPr="00B5333B" w:rsidRDefault="00D713B3" w:rsidP="00D713B3">
      <w:pPr>
        <w:rPr>
          <w:rFonts w:asciiTheme="majorHAnsi" w:hAnsiTheme="majorHAnsi"/>
          <w:sz w:val="16"/>
        </w:rPr>
      </w:pPr>
    </w:p>
    <w:p w:rsidR="00D713B3" w:rsidRPr="00B5333B" w:rsidRDefault="00D713B3" w:rsidP="00D713B3">
      <w:pPr>
        <w:pStyle w:val="Heading4"/>
        <w:rPr>
          <w:rFonts w:asciiTheme="majorHAnsi" w:hAnsiTheme="majorHAnsi"/>
        </w:rPr>
      </w:pPr>
      <w:r w:rsidRPr="00B5333B">
        <w:rPr>
          <w:rFonts w:asciiTheme="majorHAnsi" w:hAnsiTheme="majorHAnsi"/>
        </w:rPr>
        <w:t>Future pandemics will cause extinction – it only takes one ‘super-spreader’ –prevention is key</w:t>
      </w:r>
    </w:p>
    <w:p w:rsidR="00D713B3" w:rsidRPr="00B5333B" w:rsidRDefault="00D713B3" w:rsidP="00D713B3">
      <w:pPr>
        <w:rPr>
          <w:rFonts w:asciiTheme="majorHAnsi" w:hAnsiTheme="majorHAnsi"/>
        </w:rPr>
      </w:pPr>
      <w:r w:rsidRPr="00B5333B">
        <w:rPr>
          <w:rStyle w:val="Style13ptBold"/>
          <w:rFonts w:asciiTheme="majorHAnsi" w:hAnsiTheme="majorHAnsi"/>
        </w:rPr>
        <w:t>Bar-Yam 16</w:t>
      </w:r>
      <w:r w:rsidRPr="00B5333B">
        <w:rPr>
          <w:rFonts w:asciiTheme="majorHAnsi" w:hAnsiTheme="majorHAnsi"/>
        </w:rPr>
        <w:t xml:space="preserve"> Yaneer Bar-Yam 7-3-2016 “Transition to extinction: Pandemics in a connected world” </w:t>
      </w:r>
      <w:hyperlink r:id="rId11" w:history="1">
        <w:r w:rsidRPr="00B5333B">
          <w:rPr>
            <w:rStyle w:val="Hyperlink"/>
            <w:rFonts w:asciiTheme="majorHAnsi" w:hAnsiTheme="majorHAnsi"/>
          </w:rPr>
          <w:t>http://necsi.edu/research/social/pandemics/transition</w:t>
        </w:r>
      </w:hyperlink>
      <w:r w:rsidRPr="00B5333B">
        <w:rPr>
          <w:rFonts w:asciiTheme="majorHAnsi" w:hAnsiTheme="majorHAnsi"/>
        </w:rPr>
        <w:t xml:space="preserve"> (Professor and President, New England Complex System Institute; PhD in Physics, MIT)</w:t>
      </w:r>
    </w:p>
    <w:p w:rsidR="00D713B3" w:rsidRPr="00B5333B" w:rsidRDefault="00D713B3" w:rsidP="00D713B3">
      <w:pPr>
        <w:pStyle w:val="NormalWeb"/>
        <w:spacing w:before="0" w:beforeAutospacing="0" w:after="0" w:afterAutospacing="0"/>
        <w:rPr>
          <w:rStyle w:val="Emphasis"/>
          <w:rFonts w:asciiTheme="majorHAnsi" w:hAnsiTheme="majorHAnsi"/>
          <w:sz w:val="24"/>
          <w:highlight w:val="green"/>
        </w:rPr>
      </w:pPr>
      <w:r w:rsidRPr="00B5333B">
        <w:rPr>
          <w:rFonts w:asciiTheme="majorHAnsi" w:hAnsiTheme="majorHAnsi"/>
          <w:sz w:val="16"/>
        </w:rPr>
        <w:t>Watch as one of the more aggressive—brighter red </w:t>
      </w:r>
      <w:r w:rsidRPr="00B5333B">
        <w:rPr>
          <w:rFonts w:asciiTheme="majorHAnsi" w:hAnsiTheme="majorHAnsi" w:cs="Georgia"/>
          <w:sz w:val="16"/>
        </w:rPr>
        <w:t>—</w:t>
      </w:r>
      <w:r w:rsidRPr="00B5333B">
        <w:rPr>
          <w:rFonts w:asciiTheme="majorHAnsi" w:hAnsiTheme="majorHAnsi"/>
          <w:sz w:val="16"/>
        </w:rPr>
        <w:t xml:space="preserve">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B5333B">
        <w:rPr>
          <w:rStyle w:val="StyleUnderline"/>
          <w:rFonts w:asciiTheme="majorHAnsi" w:hAnsiTheme="majorHAnsi"/>
          <w:sz w:val="24"/>
        </w:rPr>
        <w:t xml:space="preserve">what we were interested in is the effect of </w:t>
      </w:r>
      <w:r w:rsidRPr="00B5333B">
        <w:rPr>
          <w:rStyle w:val="StyleUnderline"/>
          <w:rFonts w:asciiTheme="majorHAnsi" w:hAnsiTheme="majorHAnsi"/>
          <w:sz w:val="24"/>
        </w:rPr>
        <w:lastRenderedPageBreak/>
        <w:t>adding long range transportation</w:t>
      </w:r>
      <w:r w:rsidRPr="00B5333B">
        <w:rPr>
          <w:rFonts w:asciiTheme="majorHAnsi" w:hAnsiTheme="majorHAnsi"/>
          <w:sz w:val="16"/>
        </w:rPr>
        <w:t xml:space="preserve"> [8]. </w:t>
      </w:r>
      <w:r w:rsidRPr="00B5333B">
        <w:rPr>
          <w:rStyle w:val="StyleUnderline"/>
          <w:rFonts w:asciiTheme="majorHAnsi" w:hAnsiTheme="majorHAnsi"/>
          <w:sz w:val="24"/>
        </w:rPr>
        <w:t xml:space="preserve">This includes natural means of dispersal as well as </w:t>
      </w:r>
      <w:r w:rsidRPr="00B5333B">
        <w:rPr>
          <w:rStyle w:val="Emphasis"/>
          <w:rFonts w:asciiTheme="majorHAnsi" w:hAnsiTheme="majorHAnsi"/>
          <w:sz w:val="24"/>
        </w:rPr>
        <w:t>unintentional dispersal by humans</w:t>
      </w:r>
      <w:r w:rsidRPr="00B5333B">
        <w:rPr>
          <w:rFonts w:asciiTheme="majorHAnsi" w:hAnsiTheme="majorHAnsi"/>
          <w:sz w:val="16"/>
        </w:rPr>
        <w:t xml:space="preserve">, </w:t>
      </w:r>
      <w:r w:rsidRPr="00B5333B">
        <w:rPr>
          <w:rStyle w:val="StyleUnderline"/>
          <w:rFonts w:asciiTheme="majorHAnsi" w:hAnsiTheme="majorHAnsi"/>
          <w:sz w:val="24"/>
        </w:rPr>
        <w:t>like adding airplane routes</w:t>
      </w:r>
      <w:r w:rsidRPr="00B5333B">
        <w:rPr>
          <w:rFonts w:asciiTheme="majorHAnsi" w:hAnsiTheme="majorHAnsi"/>
          <w:sz w:val="16"/>
        </w:rPr>
        <w:t xml:space="preserve">, which is being done by real world airlines (Figure 2). </w:t>
      </w:r>
      <w:r w:rsidRPr="00B5333B">
        <w:rPr>
          <w:rStyle w:val="StyleUnderline"/>
          <w:rFonts w:asciiTheme="majorHAnsi" w:hAnsiTheme="majorHAnsi"/>
          <w:sz w:val="24"/>
        </w:rPr>
        <w:t xml:space="preserve">When we introduce long range transportation into the model, the success of more </w:t>
      </w:r>
      <w:r w:rsidRPr="00B5333B">
        <w:rPr>
          <w:rStyle w:val="StyleUnderline"/>
          <w:rFonts w:asciiTheme="majorHAnsi" w:hAnsiTheme="majorHAnsi"/>
          <w:sz w:val="24"/>
          <w:highlight w:val="green"/>
        </w:rPr>
        <w:t>aggressive strains</w:t>
      </w:r>
      <w:r w:rsidRPr="00B5333B">
        <w:rPr>
          <w:rStyle w:val="StyleUnderline"/>
          <w:rFonts w:asciiTheme="majorHAnsi" w:hAnsiTheme="majorHAnsi"/>
          <w:sz w:val="24"/>
        </w:rPr>
        <w:t xml:space="preserve"> changes. They can </w:t>
      </w:r>
      <w:r w:rsidRPr="00B5333B">
        <w:rPr>
          <w:rStyle w:val="StyleUnderline"/>
          <w:rFonts w:asciiTheme="majorHAnsi" w:hAnsiTheme="majorHAnsi"/>
          <w:sz w:val="24"/>
          <w:highlight w:val="green"/>
        </w:rPr>
        <w:t>use</w:t>
      </w:r>
      <w:r w:rsidRPr="00B5333B">
        <w:rPr>
          <w:rStyle w:val="StyleUnderline"/>
          <w:rFonts w:asciiTheme="majorHAnsi" w:hAnsiTheme="majorHAnsi"/>
          <w:sz w:val="24"/>
        </w:rPr>
        <w:t xml:space="preserve"> the </w:t>
      </w:r>
      <w:r w:rsidRPr="00B5333B">
        <w:rPr>
          <w:rStyle w:val="Emphasis"/>
          <w:rFonts w:asciiTheme="majorHAnsi" w:hAnsiTheme="majorHAnsi"/>
          <w:sz w:val="24"/>
        </w:rPr>
        <w:t xml:space="preserve">long range </w:t>
      </w:r>
      <w:r w:rsidRPr="00B5333B">
        <w:rPr>
          <w:rStyle w:val="Emphasis"/>
          <w:rFonts w:asciiTheme="majorHAnsi" w:hAnsiTheme="majorHAnsi"/>
          <w:sz w:val="24"/>
          <w:highlight w:val="green"/>
        </w:rPr>
        <w:t>transportation</w:t>
      </w:r>
      <w:r w:rsidRPr="00B5333B">
        <w:rPr>
          <w:rStyle w:val="StyleUnderline"/>
          <w:rFonts w:asciiTheme="majorHAnsi" w:hAnsiTheme="majorHAnsi"/>
          <w:sz w:val="24"/>
          <w:highlight w:val="green"/>
        </w:rPr>
        <w:t xml:space="preserve"> to find new hosts and </w:t>
      </w:r>
      <w:r w:rsidRPr="00B5333B">
        <w:rPr>
          <w:rStyle w:val="Emphasis"/>
          <w:rFonts w:asciiTheme="majorHAnsi" w:hAnsiTheme="majorHAnsi"/>
          <w:sz w:val="24"/>
          <w:highlight w:val="green"/>
        </w:rPr>
        <w:t>escape local extinction</w:t>
      </w:r>
      <w:r w:rsidRPr="00B5333B">
        <w:rPr>
          <w:rFonts w:asciiTheme="majorHAnsi" w:hAnsiTheme="majorHAnsi"/>
          <w:sz w:val="16"/>
        </w:rPr>
        <w:t xml:space="preserve">. Figure 3 shows that </w:t>
      </w:r>
      <w:r w:rsidRPr="00B5333B">
        <w:rPr>
          <w:rStyle w:val="StyleUnderline"/>
          <w:rFonts w:asciiTheme="majorHAnsi" w:hAnsiTheme="majorHAnsi"/>
          <w:sz w:val="24"/>
          <w:highlight w:val="green"/>
        </w:rPr>
        <w:t>the more</w:t>
      </w:r>
      <w:r w:rsidRPr="00B5333B">
        <w:rPr>
          <w:rStyle w:val="StyleUnderline"/>
          <w:rFonts w:asciiTheme="majorHAnsi" w:hAnsiTheme="majorHAnsi"/>
          <w:sz w:val="24"/>
        </w:rPr>
        <w:t xml:space="preserve"> transportation </w:t>
      </w:r>
      <w:r w:rsidRPr="00B5333B">
        <w:rPr>
          <w:rStyle w:val="StyleUnderline"/>
          <w:rFonts w:asciiTheme="majorHAnsi" w:hAnsiTheme="majorHAnsi"/>
          <w:sz w:val="24"/>
          <w:highlight w:val="green"/>
        </w:rPr>
        <w:t>routes</w:t>
      </w:r>
      <w:r w:rsidRPr="00B5333B">
        <w:rPr>
          <w:rStyle w:val="StyleUnderline"/>
          <w:rFonts w:asciiTheme="majorHAnsi" w:hAnsiTheme="majorHAnsi"/>
          <w:sz w:val="24"/>
        </w:rPr>
        <w:t xml:space="preserve"> introduced into the model, </w:t>
      </w:r>
      <w:r w:rsidRPr="00B5333B">
        <w:rPr>
          <w:rStyle w:val="StyleUnderline"/>
          <w:rFonts w:asciiTheme="majorHAnsi" w:hAnsiTheme="majorHAnsi"/>
          <w:sz w:val="24"/>
          <w:highlight w:val="green"/>
        </w:rPr>
        <w:t xml:space="preserve">the </w:t>
      </w:r>
      <w:r w:rsidRPr="00B5333B">
        <w:rPr>
          <w:rStyle w:val="Emphasis"/>
          <w:rFonts w:asciiTheme="majorHAnsi" w:hAnsiTheme="majorHAnsi"/>
          <w:sz w:val="24"/>
          <w:highlight w:val="green"/>
        </w:rPr>
        <w:t>more</w:t>
      </w:r>
      <w:r w:rsidRPr="00B5333B">
        <w:rPr>
          <w:rStyle w:val="Emphasis"/>
          <w:rFonts w:asciiTheme="majorHAnsi" w:hAnsiTheme="majorHAnsi"/>
          <w:sz w:val="24"/>
        </w:rPr>
        <w:t xml:space="preserve"> higher aggressive </w:t>
      </w:r>
      <w:r w:rsidRPr="00B5333B">
        <w:rPr>
          <w:rStyle w:val="Emphasis"/>
          <w:rFonts w:asciiTheme="majorHAnsi" w:hAnsiTheme="majorHAnsi"/>
          <w:sz w:val="24"/>
          <w:highlight w:val="green"/>
        </w:rPr>
        <w:t>pathogens</w:t>
      </w:r>
      <w:r w:rsidRPr="00B5333B">
        <w:rPr>
          <w:rStyle w:val="Emphasis"/>
          <w:rFonts w:asciiTheme="majorHAnsi" w:hAnsiTheme="majorHAnsi"/>
          <w:sz w:val="24"/>
        </w:rPr>
        <w:t xml:space="preserve"> are able to </w:t>
      </w:r>
      <w:r w:rsidRPr="00B5333B">
        <w:rPr>
          <w:rStyle w:val="Emphasis"/>
          <w:rFonts w:asciiTheme="majorHAnsi" w:hAnsiTheme="majorHAnsi"/>
          <w:sz w:val="24"/>
          <w:highlight w:val="green"/>
        </w:rPr>
        <w:t>survive and spread</w:t>
      </w:r>
      <w:r w:rsidRPr="00B5333B">
        <w:rPr>
          <w:rFonts w:asciiTheme="majorHAnsi" w:hAnsiTheme="majorHAnsi"/>
          <w:sz w:val="16"/>
        </w:rPr>
        <w:t xml:space="preserve">. </w:t>
      </w:r>
      <w:r w:rsidRPr="00B5333B">
        <w:rPr>
          <w:rStyle w:val="StyleUnderline"/>
          <w:rFonts w:asciiTheme="majorHAnsi" w:hAnsiTheme="majorHAnsi"/>
          <w:sz w:val="24"/>
        </w:rPr>
        <w:t xml:space="preserve">As we add more long range transportation, </w:t>
      </w:r>
      <w:r w:rsidRPr="00B5333B">
        <w:rPr>
          <w:rStyle w:val="StyleUnderline"/>
          <w:rFonts w:asciiTheme="majorHAnsi" w:hAnsiTheme="majorHAnsi"/>
          <w:sz w:val="24"/>
          <w:highlight w:val="green"/>
        </w:rPr>
        <w:t>there is a</w:t>
      </w:r>
      <w:r w:rsidRPr="00B5333B">
        <w:rPr>
          <w:rStyle w:val="StyleUnderline"/>
          <w:rFonts w:asciiTheme="majorHAnsi" w:hAnsiTheme="majorHAnsi"/>
          <w:sz w:val="24"/>
        </w:rPr>
        <w:t xml:space="preserve"> critical </w:t>
      </w:r>
      <w:r w:rsidRPr="00B5333B">
        <w:rPr>
          <w:rStyle w:val="StyleUnderline"/>
          <w:rFonts w:asciiTheme="majorHAnsi" w:hAnsiTheme="majorHAnsi"/>
          <w:sz w:val="24"/>
          <w:highlight w:val="green"/>
        </w:rPr>
        <w:t>point at which</w:t>
      </w:r>
      <w:r w:rsidRPr="00B5333B">
        <w:rPr>
          <w:rStyle w:val="StyleUnderline"/>
          <w:rFonts w:asciiTheme="majorHAnsi" w:hAnsiTheme="majorHAnsi"/>
          <w:sz w:val="24"/>
        </w:rPr>
        <w:t xml:space="preserve"> pathogens become so aggressive that </w:t>
      </w:r>
      <w:r w:rsidRPr="00B5333B">
        <w:rPr>
          <w:rStyle w:val="Emphasis"/>
          <w:rFonts w:asciiTheme="majorHAnsi" w:hAnsiTheme="majorHAnsi"/>
          <w:sz w:val="24"/>
          <w:highlight w:val="green"/>
        </w:rPr>
        <w:t>the entire</w:t>
      </w:r>
      <w:r w:rsidRPr="00B5333B">
        <w:rPr>
          <w:rStyle w:val="Emphasis"/>
          <w:rFonts w:asciiTheme="majorHAnsi" w:hAnsiTheme="majorHAnsi"/>
          <w:sz w:val="24"/>
        </w:rPr>
        <w:t xml:space="preserve"> host </w:t>
      </w:r>
      <w:r w:rsidRPr="00B5333B">
        <w:rPr>
          <w:rStyle w:val="Emphasis"/>
          <w:rFonts w:asciiTheme="majorHAnsi" w:hAnsiTheme="majorHAnsi"/>
          <w:sz w:val="24"/>
          <w:highlight w:val="green"/>
        </w:rPr>
        <w:t>population dies</w:t>
      </w:r>
      <w:r w:rsidRPr="00B5333B">
        <w:rPr>
          <w:rFonts w:asciiTheme="majorHAnsi" w:hAnsiTheme="majorHAnsi"/>
          <w:sz w:val="16"/>
        </w:rPr>
        <w:t xml:space="preserve">. </w:t>
      </w:r>
      <w:r w:rsidRPr="00B5333B">
        <w:rPr>
          <w:rStyle w:val="StyleUnderline"/>
          <w:rFonts w:asciiTheme="majorHAnsi" w:hAnsiTheme="majorHAnsi"/>
          <w:sz w:val="24"/>
        </w:rPr>
        <w:t>The pathogens die at the same time, but that is not exactly a consolation to the hosts. We call this</w:t>
      </w:r>
      <w:r w:rsidRPr="00B5333B">
        <w:rPr>
          <w:rFonts w:asciiTheme="majorHAnsi" w:hAnsiTheme="majorHAnsi"/>
          <w:sz w:val="16"/>
        </w:rPr>
        <w:t xml:space="preserve"> the phase </w:t>
      </w:r>
      <w:r w:rsidRPr="00B5333B">
        <w:rPr>
          <w:rStyle w:val="StyleUnderline"/>
          <w:rFonts w:asciiTheme="majorHAnsi" w:hAnsiTheme="majorHAnsi"/>
          <w:sz w:val="24"/>
        </w:rPr>
        <w:t xml:space="preserve">transition to </w:t>
      </w:r>
      <w:r w:rsidRPr="00B5333B">
        <w:rPr>
          <w:rStyle w:val="Emphasis"/>
          <w:rFonts w:asciiTheme="majorHAnsi" w:hAnsiTheme="majorHAnsi"/>
          <w:sz w:val="24"/>
        </w:rPr>
        <w:t>extinction</w:t>
      </w:r>
      <w:r w:rsidRPr="00B5333B">
        <w:rPr>
          <w:rFonts w:asciiTheme="majorHAnsi" w:hAnsiTheme="majorHAnsi"/>
          <w:sz w:val="16"/>
        </w:rPr>
        <w:t xml:space="preserve"> (Figure 4). </w:t>
      </w:r>
      <w:r w:rsidRPr="00B5333B">
        <w:rPr>
          <w:rStyle w:val="StyleUnderline"/>
          <w:rFonts w:asciiTheme="majorHAnsi" w:hAnsiTheme="majorHAnsi"/>
          <w:sz w:val="24"/>
          <w:highlight w:val="green"/>
        </w:rPr>
        <w:t>With increasing</w:t>
      </w:r>
      <w:r w:rsidRPr="00B5333B">
        <w:rPr>
          <w:rStyle w:val="StyleUnderline"/>
          <w:rFonts w:asciiTheme="majorHAnsi" w:hAnsiTheme="majorHAnsi"/>
          <w:sz w:val="24"/>
        </w:rPr>
        <w:t xml:space="preserve"> levels of </w:t>
      </w:r>
      <w:r w:rsidRPr="00B5333B">
        <w:rPr>
          <w:rStyle w:val="StyleUnderline"/>
          <w:rFonts w:asciiTheme="majorHAnsi" w:hAnsiTheme="majorHAnsi"/>
          <w:sz w:val="24"/>
          <w:highlight w:val="green"/>
        </w:rPr>
        <w:t xml:space="preserve">global transportation, </w:t>
      </w:r>
      <w:r w:rsidRPr="00B5333B">
        <w:rPr>
          <w:rStyle w:val="Emphasis"/>
          <w:rFonts w:asciiTheme="majorHAnsi" w:hAnsiTheme="majorHAnsi"/>
          <w:sz w:val="24"/>
          <w:highlight w:val="green"/>
        </w:rPr>
        <w:t>human civilization</w:t>
      </w:r>
      <w:r w:rsidRPr="00B5333B">
        <w:rPr>
          <w:rStyle w:val="StyleUnderline"/>
          <w:rFonts w:asciiTheme="majorHAnsi" w:hAnsiTheme="majorHAnsi"/>
          <w:sz w:val="24"/>
          <w:highlight w:val="green"/>
        </w:rPr>
        <w:t xml:space="preserve"> may</w:t>
      </w:r>
      <w:r w:rsidRPr="00B5333B">
        <w:rPr>
          <w:rStyle w:val="StyleUnderline"/>
          <w:rFonts w:asciiTheme="majorHAnsi" w:hAnsiTheme="majorHAnsi"/>
          <w:sz w:val="24"/>
        </w:rPr>
        <w:t xml:space="preserve"> be </w:t>
      </w:r>
      <w:r w:rsidRPr="00B5333B">
        <w:rPr>
          <w:rStyle w:val="StyleUnderline"/>
          <w:rFonts w:asciiTheme="majorHAnsi" w:hAnsiTheme="majorHAnsi"/>
          <w:sz w:val="24"/>
          <w:highlight w:val="green"/>
        </w:rPr>
        <w:t>approach</w:t>
      </w:r>
      <w:r w:rsidRPr="00B5333B">
        <w:rPr>
          <w:rStyle w:val="StyleUnderline"/>
          <w:rFonts w:asciiTheme="majorHAnsi" w:hAnsiTheme="majorHAnsi"/>
          <w:sz w:val="24"/>
        </w:rPr>
        <w:t xml:space="preserve">ing </w:t>
      </w:r>
      <w:r w:rsidRPr="00B5333B">
        <w:rPr>
          <w:rStyle w:val="Emphasis"/>
          <w:rFonts w:asciiTheme="majorHAnsi" w:hAnsiTheme="majorHAnsi"/>
          <w:sz w:val="24"/>
        </w:rPr>
        <w:t xml:space="preserve">such </w:t>
      </w:r>
      <w:r w:rsidRPr="00B5333B">
        <w:rPr>
          <w:rStyle w:val="Emphasis"/>
          <w:rFonts w:asciiTheme="majorHAnsi" w:hAnsiTheme="majorHAnsi"/>
          <w:sz w:val="24"/>
          <w:highlight w:val="green"/>
        </w:rPr>
        <w:t>a critical threshold</w:t>
      </w:r>
      <w:r w:rsidRPr="00B5333B">
        <w:rPr>
          <w:rStyle w:val="StyleUnderline"/>
          <w:rFonts w:asciiTheme="majorHAnsi" w:hAnsiTheme="majorHAnsi"/>
          <w:sz w:val="24"/>
        </w:rPr>
        <w:t xml:space="preserve">. </w:t>
      </w:r>
      <w:r w:rsidRPr="00B5333B">
        <w:rPr>
          <w:rFonts w:asciiTheme="majorHAnsi" w:hAnsiTheme="majorHAnsi"/>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B5333B">
        <w:rPr>
          <w:rStyle w:val="StyleUnderline"/>
          <w:rFonts w:asciiTheme="majorHAnsi" w:hAnsiTheme="majorHAnsi"/>
          <w:sz w:val="24"/>
        </w:rPr>
        <w:t xml:space="preserve">As the connectivity of the world increases, past experience is not a good guide to future events. A key point about the phase transition to extinction is </w:t>
      </w:r>
      <w:r w:rsidRPr="00B5333B">
        <w:rPr>
          <w:rStyle w:val="StyleUnderline"/>
          <w:rFonts w:asciiTheme="majorHAnsi" w:hAnsiTheme="majorHAnsi"/>
          <w:sz w:val="24"/>
          <w:highlight w:val="green"/>
        </w:rPr>
        <w:t xml:space="preserve">its </w:t>
      </w:r>
      <w:r w:rsidRPr="00B5333B">
        <w:rPr>
          <w:rStyle w:val="Emphasis"/>
          <w:rFonts w:asciiTheme="majorHAnsi" w:hAnsiTheme="majorHAnsi"/>
          <w:sz w:val="24"/>
          <w:highlight w:val="green"/>
        </w:rPr>
        <w:t>suddenness</w:t>
      </w:r>
      <w:r w:rsidRPr="00B5333B">
        <w:rPr>
          <w:rFonts w:asciiTheme="majorHAnsi" w:hAnsiTheme="majorHAnsi"/>
          <w:sz w:val="16"/>
        </w:rPr>
        <w:t xml:space="preserve">. </w:t>
      </w:r>
      <w:r w:rsidRPr="00B5333B">
        <w:rPr>
          <w:rStyle w:val="StyleUnderline"/>
          <w:rFonts w:asciiTheme="majorHAnsi" w:hAnsiTheme="majorHAnsi"/>
          <w:sz w:val="24"/>
          <w:highlight w:val="green"/>
        </w:rPr>
        <w:t xml:space="preserve">Even a system that seems stable, </w:t>
      </w:r>
      <w:r w:rsidRPr="00B5333B">
        <w:rPr>
          <w:rStyle w:val="StyleUnderline"/>
          <w:rFonts w:asciiTheme="majorHAnsi" w:hAnsiTheme="majorHAnsi"/>
          <w:bCs/>
          <w:sz w:val="24"/>
          <w:highlight w:val="green"/>
        </w:rPr>
        <w:t>can be destabilized</w:t>
      </w:r>
      <w:r w:rsidRPr="00B5333B">
        <w:rPr>
          <w:rStyle w:val="StyleUnderline"/>
          <w:rFonts w:asciiTheme="majorHAnsi" w:hAnsiTheme="majorHAnsi"/>
          <w:sz w:val="24"/>
        </w:rPr>
        <w:t xml:space="preserve"> by a few more long-range connections, and connectivity is continuing to increase. </w:t>
      </w:r>
      <w:r w:rsidRPr="00B5333B">
        <w:rPr>
          <w:rFonts w:asciiTheme="majorHAnsi" w:hAnsiTheme="majorHAnsi"/>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B5333B">
        <w:rPr>
          <w:rStyle w:val="StyleUnderline"/>
          <w:rFonts w:asciiTheme="majorHAnsi" w:hAnsiTheme="majorHAnsi"/>
          <w:sz w:val="24"/>
        </w:rPr>
        <w:t xml:space="preserve">As the world becomes more connected, the dangers increase. </w:t>
      </w:r>
      <w:r w:rsidRPr="00B5333B">
        <w:rPr>
          <w:rFonts w:asciiTheme="majorHAnsi" w:hAnsiTheme="majorHAnsi"/>
          <w:sz w:val="16"/>
        </w:rPr>
        <w:t xml:space="preserve">Are people in western countries safe because of higher quality health systems? </w:t>
      </w:r>
      <w:r w:rsidRPr="00B5333B">
        <w:rPr>
          <w:rStyle w:val="StyleUnderline"/>
          <w:rFonts w:asciiTheme="majorHAnsi" w:hAnsiTheme="majorHAnsi"/>
          <w:sz w:val="24"/>
          <w:highlight w:val="green"/>
        </w:rPr>
        <w:t xml:space="preserve">Countries like </w:t>
      </w:r>
      <w:r w:rsidRPr="00B5333B">
        <w:rPr>
          <w:rStyle w:val="Emphasis"/>
          <w:rFonts w:asciiTheme="majorHAnsi" w:hAnsiTheme="majorHAnsi"/>
          <w:sz w:val="24"/>
          <w:highlight w:val="green"/>
        </w:rPr>
        <w:t>the U.S.</w:t>
      </w:r>
      <w:r w:rsidRPr="00B5333B">
        <w:rPr>
          <w:rStyle w:val="StyleUnderline"/>
          <w:rFonts w:asciiTheme="majorHAnsi" w:hAnsiTheme="majorHAnsi"/>
          <w:sz w:val="24"/>
          <w:highlight w:val="green"/>
        </w:rPr>
        <w:t xml:space="preserve"> have</w:t>
      </w:r>
      <w:r w:rsidRPr="00B5333B">
        <w:rPr>
          <w:rStyle w:val="StyleUnderline"/>
          <w:rFonts w:asciiTheme="majorHAnsi" w:hAnsiTheme="majorHAnsi"/>
          <w:sz w:val="24"/>
        </w:rPr>
        <w:t xml:space="preserve"> highly </w:t>
      </w:r>
      <w:r w:rsidRPr="00B5333B">
        <w:rPr>
          <w:rStyle w:val="StyleUnderline"/>
          <w:rFonts w:asciiTheme="majorHAnsi" w:hAnsiTheme="majorHAnsi"/>
          <w:sz w:val="24"/>
          <w:highlight w:val="green"/>
        </w:rPr>
        <w:t>skewed networks of social interactions with</w:t>
      </w:r>
      <w:r w:rsidRPr="00B5333B">
        <w:rPr>
          <w:rStyle w:val="StyleUnderline"/>
          <w:rFonts w:asciiTheme="majorHAnsi" w:hAnsiTheme="majorHAnsi"/>
          <w:sz w:val="24"/>
        </w:rPr>
        <w:t xml:space="preserve"> some very highly connected individuals that can be </w:t>
      </w:r>
      <w:r w:rsidRPr="00B5333B">
        <w:rPr>
          <w:rStyle w:val="Emphasis"/>
          <w:rFonts w:asciiTheme="majorHAnsi" w:hAnsiTheme="majorHAnsi"/>
          <w:sz w:val="24"/>
          <w:highlight w:val="green"/>
        </w:rPr>
        <w:t>“superspreaders.”</w:t>
      </w:r>
      <w:r w:rsidRPr="00B5333B">
        <w:rPr>
          <w:rFonts w:asciiTheme="majorHAnsi" w:hAnsiTheme="majorHAnsi"/>
          <w:sz w:val="16"/>
        </w:rPr>
        <w:t xml:space="preserve"> The chances of such an individual becoming infected may be low but </w:t>
      </w:r>
      <w:r w:rsidRPr="00B5333B">
        <w:rPr>
          <w:rStyle w:val="StyleUnderline"/>
          <w:rFonts w:asciiTheme="majorHAnsi" w:hAnsiTheme="majorHAnsi"/>
          <w:sz w:val="24"/>
        </w:rPr>
        <w:t xml:space="preserve">events like </w:t>
      </w:r>
      <w:r w:rsidRPr="00B5333B">
        <w:rPr>
          <w:rStyle w:val="StyleUnderline"/>
          <w:rFonts w:asciiTheme="majorHAnsi" w:hAnsiTheme="majorHAnsi"/>
          <w:sz w:val="24"/>
          <w:highlight w:val="green"/>
        </w:rPr>
        <w:t>a mass outbreak pose a</w:t>
      </w:r>
      <w:r w:rsidRPr="00B5333B">
        <w:rPr>
          <w:rStyle w:val="StyleUnderline"/>
          <w:rFonts w:asciiTheme="majorHAnsi" w:hAnsiTheme="majorHAnsi"/>
          <w:sz w:val="24"/>
        </w:rPr>
        <w:t xml:space="preserve"> much </w:t>
      </w:r>
      <w:r w:rsidRPr="00B5333B">
        <w:rPr>
          <w:rStyle w:val="Emphasis"/>
          <w:rFonts w:asciiTheme="majorHAnsi" w:hAnsiTheme="majorHAnsi"/>
          <w:sz w:val="24"/>
          <w:highlight w:val="green"/>
        </w:rPr>
        <w:t>greater risk</w:t>
      </w:r>
      <w:r w:rsidRPr="00B5333B">
        <w:rPr>
          <w:rFonts w:asciiTheme="majorHAnsi" w:hAnsiTheme="majorHAnsi"/>
          <w:sz w:val="16"/>
        </w:rPr>
        <w:t xml:space="preserve"> if they do happen. </w:t>
      </w:r>
      <w:r w:rsidRPr="00B5333B">
        <w:rPr>
          <w:rStyle w:val="StyleUnderline"/>
          <w:rFonts w:asciiTheme="majorHAnsi" w:hAnsiTheme="majorHAnsi"/>
          <w:sz w:val="24"/>
          <w:highlight w:val="green"/>
        </w:rPr>
        <w:t>If a sick food service worker</w:t>
      </w:r>
      <w:r w:rsidRPr="00B5333B">
        <w:rPr>
          <w:rStyle w:val="StyleUnderline"/>
          <w:rFonts w:asciiTheme="majorHAnsi" w:hAnsiTheme="majorHAnsi"/>
          <w:sz w:val="24"/>
        </w:rPr>
        <w:t xml:space="preserve"> in an airport </w:t>
      </w:r>
      <w:r w:rsidRPr="00B5333B">
        <w:rPr>
          <w:rStyle w:val="StyleUnderline"/>
          <w:rFonts w:asciiTheme="majorHAnsi" w:hAnsiTheme="majorHAnsi"/>
          <w:sz w:val="24"/>
          <w:highlight w:val="green"/>
        </w:rPr>
        <w:t>infects 100 passengers, or a contagion</w:t>
      </w:r>
      <w:r w:rsidRPr="00B5333B">
        <w:rPr>
          <w:rStyle w:val="StyleUnderline"/>
          <w:rFonts w:asciiTheme="majorHAnsi" w:hAnsiTheme="majorHAnsi"/>
          <w:sz w:val="24"/>
        </w:rPr>
        <w:t xml:space="preserve"> event </w:t>
      </w:r>
      <w:r w:rsidRPr="00B5333B">
        <w:rPr>
          <w:rStyle w:val="StyleUnderline"/>
          <w:rFonts w:asciiTheme="majorHAnsi" w:hAnsiTheme="majorHAnsi"/>
          <w:sz w:val="24"/>
          <w:highlight w:val="green"/>
        </w:rPr>
        <w:t xml:space="preserve">happens in mass transportation, </w:t>
      </w:r>
      <w:r w:rsidRPr="00B5333B">
        <w:rPr>
          <w:rStyle w:val="Emphasis"/>
          <w:rFonts w:asciiTheme="majorHAnsi" w:hAnsiTheme="majorHAnsi"/>
          <w:sz w:val="24"/>
          <w:highlight w:val="green"/>
        </w:rPr>
        <w:t>an outbreak could</w:t>
      </w:r>
      <w:r w:rsidRPr="00B5333B">
        <w:rPr>
          <w:rStyle w:val="Emphasis"/>
          <w:rFonts w:asciiTheme="majorHAnsi" w:hAnsiTheme="majorHAnsi"/>
          <w:sz w:val="24"/>
        </w:rPr>
        <w:t xml:space="preserve"> very well </w:t>
      </w:r>
      <w:r w:rsidRPr="00B5333B">
        <w:rPr>
          <w:rStyle w:val="Emphasis"/>
          <w:rFonts w:asciiTheme="majorHAnsi" w:hAnsiTheme="majorHAnsi"/>
          <w:sz w:val="24"/>
          <w:highlight w:val="green"/>
        </w:rPr>
        <w:t>prove unstoppable</w:t>
      </w:r>
    </w:p>
    <w:p w:rsidR="00D713B3" w:rsidRDefault="00D713B3" w:rsidP="00D713B3">
      <w:pPr>
        <w:pStyle w:val="NormalWeb"/>
        <w:spacing w:before="0" w:beforeAutospacing="0" w:after="0" w:afterAutospacing="0"/>
        <w:rPr>
          <w:rFonts w:asciiTheme="majorHAnsi" w:hAnsiTheme="majorHAnsi"/>
          <w:lang w:eastAsia="zh-CN"/>
        </w:rPr>
      </w:pPr>
    </w:p>
    <w:p w:rsidR="00DB7D3F" w:rsidRPr="00B5333B" w:rsidRDefault="00DB7D3F" w:rsidP="00D713B3">
      <w:pPr>
        <w:pStyle w:val="NormalWeb"/>
        <w:spacing w:before="0" w:beforeAutospacing="0" w:after="0" w:afterAutospacing="0"/>
        <w:rPr>
          <w:rFonts w:asciiTheme="majorHAnsi" w:hAnsiTheme="majorHAnsi"/>
          <w:lang w:eastAsia="zh-CN"/>
        </w:rPr>
      </w:pP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normaltextrun"/>
          <w:rFonts w:asciiTheme="majorHAnsi" w:eastAsiaTheme="majorEastAsia" w:hAnsiTheme="majorHAnsi" w:cs="Arial"/>
          <w:b/>
          <w:bCs/>
          <w:szCs w:val="22"/>
          <w:lang w:val="en"/>
        </w:rPr>
        <w:t>Chima ‘13</w:t>
      </w:r>
      <w:r w:rsidRPr="00B5333B">
        <w:rPr>
          <w:rStyle w:val="eop"/>
          <w:rFonts w:asciiTheme="majorHAnsi" w:hAnsiTheme="majorHAnsi" w:cs="Arial"/>
          <w:szCs w:val="22"/>
        </w:rPr>
        <w:t> </w:t>
      </w:r>
    </w:p>
    <w:p w:rsidR="00D713B3" w:rsidRPr="00B5333B" w:rsidRDefault="00D713B3" w:rsidP="00D713B3">
      <w:pPr>
        <w:pStyle w:val="paragraph"/>
        <w:spacing w:before="0" w:beforeAutospacing="0" w:after="0" w:afterAutospacing="0"/>
        <w:textAlignment w:val="baseline"/>
        <w:rPr>
          <w:rFonts w:asciiTheme="majorHAnsi" w:hAnsiTheme="majorHAnsi" w:cs="Segoe UI"/>
          <w:sz w:val="18"/>
          <w:szCs w:val="18"/>
        </w:rPr>
      </w:pPr>
      <w:r w:rsidRPr="00B5333B">
        <w:rPr>
          <w:rStyle w:val="eop"/>
          <w:rFonts w:asciiTheme="majorHAnsi" w:hAnsiTheme="majorHAnsi" w:cs="Arial"/>
          <w:szCs w:val="22"/>
        </w:rPr>
        <w:t> </w:t>
      </w:r>
    </w:p>
    <w:p w:rsidR="00D713B3" w:rsidRPr="00DB7D3F" w:rsidRDefault="00D713B3" w:rsidP="00DB7D3F">
      <w:pPr>
        <w:rPr>
          <w:rFonts w:asciiTheme="majorHAnsi" w:hAnsiTheme="majorHAnsi"/>
          <w:color w:val="000000" w:themeColor="text1"/>
        </w:rPr>
      </w:pPr>
      <w:r w:rsidRPr="00B5333B">
        <w:rPr>
          <w:rFonts w:asciiTheme="majorHAnsi" w:hAnsiTheme="majorHAnsi"/>
          <w:color w:val="000000" w:themeColor="text1"/>
          <w:sz w:val="15"/>
          <w:szCs w:val="15"/>
        </w:rPr>
        <w:t>BMJ, 10-4-2010, "Chibuzo Odigwe: How healthy is the giant at 50?," </w:t>
      </w:r>
      <w:hyperlink r:id="rId12" w:history="1">
        <w:r w:rsidRPr="00B5333B">
          <w:rPr>
            <w:rFonts w:asciiTheme="majorHAnsi" w:hAnsiTheme="majorHAnsi"/>
            <w:color w:val="000000" w:themeColor="text1"/>
            <w:sz w:val="15"/>
            <w:szCs w:val="15"/>
            <w:u w:val="single"/>
          </w:rPr>
          <w:t>https://blogs.bmj.com/bmj/2010/10/04/chibuzo-odigwe-how-healthy-is-the-giant-at-50/</w:t>
        </w:r>
      </w:hyperlink>
    </w:p>
    <w:p w:rsidR="00D713B3" w:rsidRPr="00B5333B" w:rsidRDefault="00D713B3" w:rsidP="00D713B3">
      <w:pPr>
        <w:pStyle w:val="paragraph"/>
        <w:spacing w:before="0" w:beforeAutospacing="0" w:after="0" w:afterAutospacing="0"/>
        <w:textAlignment w:val="baseline"/>
        <w:rPr>
          <w:rStyle w:val="eop"/>
          <w:rFonts w:asciiTheme="majorHAnsi" w:hAnsiTheme="majorHAnsi"/>
          <w:color w:val="333333"/>
        </w:rPr>
      </w:pPr>
      <w:r w:rsidRPr="00B5333B">
        <w:rPr>
          <w:rStyle w:val="normaltextrun"/>
          <w:rFonts w:asciiTheme="majorHAnsi" w:eastAsiaTheme="majorEastAsia" w:hAnsiTheme="majorHAnsi"/>
          <w:b/>
          <w:bCs/>
          <w:color w:val="333333"/>
          <w:shd w:val="clear" w:color="auto" w:fill="00FFFF"/>
          <w:lang w:val="en"/>
        </w:rPr>
        <w:t>A</w:t>
      </w:r>
      <w:r w:rsidRPr="00B5333B">
        <w:rPr>
          <w:rStyle w:val="normaltextrun"/>
          <w:rFonts w:asciiTheme="majorHAnsi" w:eastAsiaTheme="majorEastAsia" w:hAnsiTheme="majorHAnsi"/>
          <w:b/>
          <w:bCs/>
          <w:color w:val="333333"/>
          <w:lang w:val="en"/>
        </w:rPr>
        <w:t> more </w:t>
      </w:r>
      <w:r w:rsidRPr="00B5333B">
        <w:rPr>
          <w:rStyle w:val="normaltextrun"/>
          <w:rFonts w:asciiTheme="majorHAnsi" w:eastAsiaTheme="majorEastAsia" w:hAnsiTheme="majorHAnsi"/>
          <w:b/>
          <w:bCs/>
          <w:color w:val="333333"/>
          <w:shd w:val="clear" w:color="auto" w:fill="00FFFF"/>
          <w:lang w:val="en"/>
        </w:rPr>
        <w:t>proactive</w:t>
      </w:r>
      <w:r w:rsidRPr="00B5333B">
        <w:rPr>
          <w:rStyle w:val="normaltextrun"/>
          <w:rFonts w:asciiTheme="majorHAnsi" w:eastAsiaTheme="majorEastAsia" w:hAnsiTheme="majorHAnsi"/>
          <w:b/>
          <w:bCs/>
          <w:color w:val="333333"/>
          <w:lang w:val="en"/>
        </w:rPr>
        <w:t> and progressive </w:t>
      </w:r>
      <w:r w:rsidRPr="00B5333B">
        <w:rPr>
          <w:rStyle w:val="normaltextrun"/>
          <w:rFonts w:asciiTheme="majorHAnsi" w:eastAsiaTheme="majorEastAsia" w:hAnsiTheme="majorHAnsi"/>
          <w:b/>
          <w:bCs/>
          <w:color w:val="333333"/>
          <w:shd w:val="clear" w:color="auto" w:fill="00FFFF"/>
          <w:lang w:val="en"/>
        </w:rPr>
        <w:t>policy</w:t>
      </w:r>
      <w:r w:rsidRPr="00B5333B">
        <w:rPr>
          <w:rStyle w:val="normaltextrun"/>
          <w:rFonts w:asciiTheme="majorHAnsi" w:eastAsiaTheme="majorEastAsia" w:hAnsiTheme="majorHAnsi"/>
          <w:b/>
          <w:bCs/>
          <w:color w:val="333333"/>
          <w:lang w:val="en"/>
        </w:rPr>
        <w:t> o</w:t>
      </w:r>
      <w:r w:rsidRPr="00B5333B">
        <w:rPr>
          <w:rStyle w:val="normaltextrun"/>
          <w:rFonts w:asciiTheme="majorHAnsi" w:eastAsiaTheme="majorEastAsia" w:hAnsiTheme="majorHAnsi"/>
          <w:b/>
          <w:bCs/>
          <w:color w:val="333333"/>
          <w:shd w:val="clear" w:color="auto" w:fill="00FFFF"/>
          <w:lang w:val="en"/>
        </w:rPr>
        <w:t>f motivating providers of health car</w:t>
      </w:r>
      <w:r w:rsidRPr="00B5333B">
        <w:rPr>
          <w:rStyle w:val="normaltextrun"/>
          <w:rFonts w:asciiTheme="majorHAnsi" w:eastAsiaTheme="majorEastAsia" w:hAnsiTheme="majorHAnsi"/>
          <w:b/>
          <w:bCs/>
          <w:color w:val="333333"/>
          <w:lang w:val="en"/>
        </w:rPr>
        <w:t xml:space="preserve">e would ensure </w:t>
      </w:r>
      <w:r w:rsidRPr="00B5333B">
        <w:rPr>
          <w:rStyle w:val="normaltextrun"/>
          <w:rFonts w:asciiTheme="majorHAnsi" w:eastAsiaTheme="majorEastAsia" w:hAnsiTheme="majorHAnsi"/>
          <w:b/>
          <w:bCs/>
          <w:color w:val="333333"/>
          <w:highlight w:val="cyan"/>
          <w:lang w:val="en"/>
        </w:rPr>
        <w:t>we reduce our losses</w:t>
      </w:r>
      <w:r w:rsidRPr="00B5333B">
        <w:rPr>
          <w:rStyle w:val="normaltextrun"/>
          <w:rFonts w:asciiTheme="majorHAnsi" w:eastAsiaTheme="majorEastAsia" w:hAnsiTheme="majorHAnsi"/>
          <w:b/>
          <w:bCs/>
          <w:color w:val="333333"/>
          <w:lang w:val="en"/>
        </w:rPr>
        <w:t xml:space="preserve"> of skilled manpower to other countries.</w:t>
      </w:r>
      <w:r w:rsidRPr="00B5333B">
        <w:rPr>
          <w:rStyle w:val="normaltextrun"/>
          <w:rFonts w:asciiTheme="majorHAnsi" w:eastAsiaTheme="majorEastAsia" w:hAnsiTheme="majorHAnsi"/>
          <w:color w:val="333333"/>
          <w:lang w:val="en"/>
        </w:rPr>
        <w:t> The situation where many Nigerians are left without access to public health services for months on end in some instances </w:t>
      </w:r>
      <w:r w:rsidRPr="00B5333B">
        <w:rPr>
          <w:rStyle w:val="normaltextrun"/>
          <w:rFonts w:asciiTheme="majorHAnsi" w:eastAsiaTheme="majorEastAsia" w:hAnsiTheme="majorHAnsi"/>
          <w:b/>
          <w:bCs/>
          <w:color w:val="333333"/>
          <w:lang w:val="en"/>
        </w:rPr>
        <w:t>as a result of strikes by demotivated health workers is most distastefu</w:t>
      </w:r>
      <w:r w:rsidRPr="00B5333B">
        <w:rPr>
          <w:rStyle w:val="normaltextrun"/>
          <w:rFonts w:asciiTheme="majorHAnsi" w:eastAsiaTheme="majorEastAsia" w:hAnsiTheme="majorHAnsi"/>
          <w:color w:val="333333"/>
          <w:lang w:val="en"/>
        </w:rPr>
        <w:t>l, and does not help our already depressing vital statistics" [</w:t>
      </w:r>
      <w:hyperlink r:id="rId13" w:anchor="ref-CR66" w:tgtFrame="_blank" w:history="1">
        <w:r w:rsidRPr="00B5333B">
          <w:rPr>
            <w:rStyle w:val="normaltextrun"/>
            <w:rFonts w:asciiTheme="majorHAnsi" w:eastAsiaTheme="majorEastAsia" w:hAnsiTheme="majorHAnsi"/>
            <w:color w:val="0000FF"/>
            <w:u w:val="single"/>
            <w:lang w:val="en"/>
          </w:rPr>
          <w:t>66</w:t>
        </w:r>
      </w:hyperlink>
      <w:r w:rsidRPr="00B5333B">
        <w:rPr>
          <w:rStyle w:val="normaltextrun"/>
          <w:rFonts w:asciiTheme="majorHAnsi" w:eastAsiaTheme="majorEastAsia" w:hAnsiTheme="majorHAnsi"/>
          <w:color w:val="333333"/>
          <w:lang w:val="en"/>
        </w:rPr>
        <w:t>]. </w:t>
      </w:r>
      <w:r w:rsidRPr="00B5333B">
        <w:rPr>
          <w:rStyle w:val="normaltextrun"/>
          <w:rFonts w:asciiTheme="majorHAnsi" w:eastAsiaTheme="majorEastAsia" w:hAnsiTheme="majorHAnsi"/>
          <w:color w:val="333333"/>
          <w:sz w:val="16"/>
          <w:szCs w:val="16"/>
          <w:lang w:val="en"/>
        </w:rPr>
        <w:t xml:space="preserve">Further, a report by the working group on human resources for </w:t>
      </w:r>
      <w:r w:rsidRPr="00B5333B">
        <w:rPr>
          <w:rStyle w:val="normaltextrun"/>
          <w:rFonts w:asciiTheme="majorHAnsi" w:eastAsiaTheme="majorEastAsia" w:hAnsiTheme="majorHAnsi"/>
          <w:color w:val="333333"/>
          <w:sz w:val="16"/>
          <w:szCs w:val="16"/>
          <w:lang w:val="en"/>
        </w:rPr>
        <w:lastRenderedPageBreak/>
        <w:t>health in Africa has indicated that interventions to stem the migration of health professionals is probably the single most important measure that needs to be undertaken to maintain healthcare workforce in African countries. According this report</w:t>
      </w:r>
      <w:r w:rsidRPr="00B5333B">
        <w:rPr>
          <w:rStyle w:val="normaltextrun"/>
          <w:rFonts w:asciiTheme="majorHAnsi" w:eastAsiaTheme="majorEastAsia" w:hAnsiTheme="majorHAnsi"/>
          <w:color w:val="333333"/>
          <w:lang w:val="en"/>
        </w:rPr>
        <w:t>, "a key action is a significant upward revision of the </w:t>
      </w:r>
      <w:r w:rsidRPr="00B5333B">
        <w:rPr>
          <w:rStyle w:val="normaltextrun"/>
          <w:rFonts w:asciiTheme="majorHAnsi" w:eastAsiaTheme="majorEastAsia" w:hAnsiTheme="majorHAnsi"/>
          <w:b/>
          <w:bCs/>
          <w:color w:val="333333"/>
          <w:lang w:val="en"/>
        </w:rPr>
        <w:t xml:space="preserve">total </w:t>
      </w:r>
      <w:r w:rsidRPr="00B5333B">
        <w:rPr>
          <w:rStyle w:val="normaltextrun"/>
          <w:rFonts w:asciiTheme="majorHAnsi" w:eastAsiaTheme="majorEastAsia" w:hAnsiTheme="majorHAnsi"/>
          <w:b/>
          <w:bCs/>
          <w:color w:val="333333"/>
          <w:highlight w:val="cyan"/>
          <w:lang w:val="en"/>
        </w:rPr>
        <w:t>compensation package</w:t>
      </w:r>
      <w:r w:rsidRPr="00B5333B">
        <w:rPr>
          <w:rStyle w:val="normaltextrun"/>
          <w:rFonts w:asciiTheme="majorHAnsi" w:eastAsiaTheme="majorEastAsia" w:hAnsiTheme="majorHAnsi"/>
          <w:b/>
          <w:bCs/>
          <w:color w:val="333333"/>
          <w:lang w:val="en"/>
        </w:rPr>
        <w:t xml:space="preserve"> to a level that reflects the value placed on the work they do, is </w:t>
      </w:r>
      <w:r w:rsidRPr="00B5333B">
        <w:rPr>
          <w:rStyle w:val="normaltextrun"/>
          <w:rFonts w:asciiTheme="majorHAnsi" w:eastAsiaTheme="majorEastAsia" w:hAnsiTheme="majorHAnsi"/>
          <w:b/>
          <w:bCs/>
          <w:color w:val="333333"/>
          <w:highlight w:val="cyan"/>
          <w:lang w:val="en"/>
        </w:rPr>
        <w:t>likely to discourage staff from wanting to leave public sector services</w:t>
      </w:r>
      <w:r w:rsidRPr="00B5333B">
        <w:rPr>
          <w:rStyle w:val="normaltextrun"/>
          <w:rFonts w:asciiTheme="majorHAnsi" w:eastAsiaTheme="majorEastAsia" w:hAnsiTheme="majorHAnsi"/>
          <w:color w:val="333333"/>
          <w:lang w:val="en"/>
        </w:rPr>
        <w:t>" [</w:t>
      </w:r>
      <w:hyperlink r:id="rId14" w:anchor="ref-CR25" w:tgtFrame="_blank" w:history="1">
        <w:r w:rsidRPr="00B5333B">
          <w:rPr>
            <w:rStyle w:val="normaltextrun"/>
            <w:rFonts w:asciiTheme="majorHAnsi" w:eastAsiaTheme="majorEastAsia" w:hAnsiTheme="majorHAnsi"/>
            <w:color w:val="0000FF"/>
            <w:u w:val="single"/>
            <w:lang w:val="en"/>
          </w:rPr>
          <w:t>25</w:t>
        </w:r>
      </w:hyperlink>
      <w:r w:rsidRPr="00B5333B">
        <w:rPr>
          <w:rStyle w:val="normaltextrun"/>
          <w:rFonts w:asciiTheme="majorHAnsi" w:eastAsiaTheme="majorEastAsia" w:hAnsiTheme="majorHAnsi"/>
          <w:color w:val="333333"/>
          <w:lang w:val="en"/>
        </w:rPr>
        <w:t>]. Finally it has been observed that power dynamics existing between employers and employees may provide an impetus to strikes, "an inflexible powerful employer who is unwilling to negotiate on issues considered important by employees, and is more likely to experience job action by employees" [</w:t>
      </w:r>
      <w:hyperlink r:id="rId15" w:anchor="ref-CR31" w:tgtFrame="_blank" w:history="1">
        <w:r w:rsidRPr="00B5333B">
          <w:rPr>
            <w:rStyle w:val="normaltextrun"/>
            <w:rFonts w:asciiTheme="majorHAnsi" w:eastAsiaTheme="majorEastAsia" w:hAnsiTheme="majorHAnsi"/>
            <w:color w:val="0000FF"/>
            <w:u w:val="single"/>
            <w:lang w:val="en"/>
          </w:rPr>
          <w:t>31</w:t>
        </w:r>
      </w:hyperlink>
      <w:r w:rsidRPr="00B5333B">
        <w:rPr>
          <w:rStyle w:val="normaltextrun"/>
          <w:rFonts w:asciiTheme="majorHAnsi" w:eastAsiaTheme="majorEastAsia" w:hAnsiTheme="majorHAnsi"/>
          <w:color w:val="333333"/>
          <w:lang w:val="en"/>
        </w:rPr>
        <w:t>].</w:t>
      </w:r>
      <w:r w:rsidRPr="00B5333B">
        <w:rPr>
          <w:rStyle w:val="eop"/>
          <w:rFonts w:asciiTheme="majorHAnsi" w:hAnsiTheme="majorHAnsi"/>
          <w:color w:val="333333"/>
        </w:rPr>
        <w:t> </w:t>
      </w:r>
    </w:p>
    <w:p w:rsidR="00D713B3" w:rsidRDefault="00D713B3" w:rsidP="00D713B3">
      <w:pPr>
        <w:rPr>
          <w:rFonts w:asciiTheme="majorHAnsi" w:hAnsiTheme="majorHAnsi" w:cs="Calibri"/>
          <w:b/>
          <w:bCs/>
          <w:color w:val="000000"/>
          <w:sz w:val="10"/>
          <w:szCs w:val="10"/>
        </w:rPr>
      </w:pPr>
    </w:p>
    <w:p w:rsidR="00D713B3" w:rsidRDefault="00D713B3" w:rsidP="00D713B3">
      <w:pPr>
        <w:rPr>
          <w:rFonts w:asciiTheme="majorHAnsi" w:hAnsiTheme="majorHAnsi" w:cs="Calibri"/>
          <w:b/>
          <w:bCs/>
          <w:color w:val="000000"/>
          <w:sz w:val="10"/>
          <w:szCs w:val="10"/>
        </w:rPr>
      </w:pPr>
    </w:p>
    <w:p w:rsidR="00D713B3" w:rsidRPr="00B5333B" w:rsidRDefault="00D713B3" w:rsidP="00D713B3">
      <w:pPr>
        <w:pStyle w:val="Heading2"/>
        <w:rPr>
          <w:rFonts w:asciiTheme="majorHAnsi" w:hAnsiTheme="majorHAnsi"/>
        </w:rPr>
      </w:pPr>
      <w:r w:rsidRPr="00B5333B">
        <w:rPr>
          <w:rFonts w:asciiTheme="majorHAnsi" w:hAnsiTheme="majorHAnsi"/>
        </w:rPr>
        <w:lastRenderedPageBreak/>
        <w:t>Economy Disadvantage</w:t>
      </w:r>
    </w:p>
    <w:p w:rsidR="00D713B3" w:rsidRPr="00B5333B" w:rsidRDefault="00D713B3" w:rsidP="00D713B3">
      <w:pPr>
        <w:tabs>
          <w:tab w:val="left" w:pos="1710"/>
        </w:tabs>
        <w:rPr>
          <w:rFonts w:asciiTheme="majorHAnsi" w:hAnsiTheme="majorHAnsi"/>
        </w:rPr>
      </w:pPr>
      <w:r w:rsidRPr="00B5333B">
        <w:rPr>
          <w:rFonts w:asciiTheme="majorHAnsi" w:hAnsiTheme="majorHAnsi"/>
        </w:rPr>
        <w:t xml:space="preserve">Global Economy rising now due to stabilizing effects but COVID still means that it’s on the brink. Strikes hurt the economy since 1] they hurt core business industries like automobiles which can have cascading effects and 2] unstable labor relations can deter investment opportunities which wrecks growth. </w:t>
      </w:r>
    </w:p>
    <w:p w:rsidR="00D713B3" w:rsidRPr="00B5333B" w:rsidRDefault="00D713B3" w:rsidP="00D713B3">
      <w:pPr>
        <w:pStyle w:val="Heading4"/>
        <w:rPr>
          <w:rFonts w:asciiTheme="majorHAnsi" w:hAnsiTheme="majorHAnsi"/>
        </w:rPr>
      </w:pPr>
      <w:r w:rsidRPr="00B5333B">
        <w:rPr>
          <w:rFonts w:asciiTheme="majorHAnsi" w:hAnsiTheme="majorHAnsi"/>
        </w:rPr>
        <w:t xml:space="preserve">The Global Economy is </w:t>
      </w:r>
      <w:r w:rsidRPr="00B5333B">
        <w:rPr>
          <w:rFonts w:asciiTheme="majorHAnsi" w:hAnsiTheme="majorHAnsi"/>
          <w:u w:val="single"/>
        </w:rPr>
        <w:t>stabilizing</w:t>
      </w:r>
      <w:r w:rsidRPr="00B5333B">
        <w:rPr>
          <w:rFonts w:asciiTheme="majorHAnsi" w:hAnsiTheme="majorHAnsi"/>
        </w:rPr>
        <w:t xml:space="preserve"> and set for increases in 2021 but is </w:t>
      </w:r>
      <w:r w:rsidRPr="00B5333B">
        <w:rPr>
          <w:rFonts w:asciiTheme="majorHAnsi" w:hAnsiTheme="majorHAnsi"/>
          <w:u w:val="single"/>
        </w:rPr>
        <w:t>still vulnerable</w:t>
      </w:r>
      <w:r w:rsidRPr="00B5333B">
        <w:rPr>
          <w:rFonts w:asciiTheme="majorHAnsi" w:hAnsiTheme="majorHAnsi"/>
        </w:rPr>
        <w:t xml:space="preserve"> to shocks</w:t>
      </w:r>
    </w:p>
    <w:p w:rsidR="00D713B3" w:rsidRPr="00B5333B" w:rsidRDefault="00D713B3" w:rsidP="00D713B3">
      <w:pPr>
        <w:rPr>
          <w:rFonts w:asciiTheme="majorHAnsi" w:hAnsiTheme="majorHAnsi"/>
        </w:rPr>
      </w:pPr>
      <w:r w:rsidRPr="00B5333B">
        <w:rPr>
          <w:rStyle w:val="Style13ptBold"/>
          <w:rFonts w:asciiTheme="majorHAnsi" w:hAnsiTheme="majorHAnsi"/>
        </w:rPr>
        <w:t>World Bank 6-8</w:t>
      </w:r>
      <w:r w:rsidRPr="00B5333B">
        <w:rPr>
          <w:rFonts w:asciiTheme="majorHAnsi" w:hAnsiTheme="majorHAnsi"/>
        </w:rPr>
        <w:t xml:space="preserve"> 6-8-2021 "The Global Economy: on Track for Strong but Uneven Growth as COVID-19 Still Weighs" </w:t>
      </w:r>
      <w:hyperlink r:id="rId16" w:history="1">
        <w:r w:rsidRPr="00B5333B">
          <w:rPr>
            <w:rStyle w:val="Hyperlink"/>
            <w:rFonts w:asciiTheme="majorHAnsi" w:hAnsiTheme="majorHAnsi"/>
          </w:rPr>
          <w:t>https://www.worldbank.org/en/news/feature/2021/06/08/the-global-economy-on-track-for-strong-but-uneven-growth-as-covid-19-still-weighs</w:t>
        </w:r>
      </w:hyperlink>
      <w:r w:rsidRPr="00B5333B">
        <w:rPr>
          <w:rFonts w:asciiTheme="majorHAnsi" w:hAnsiTheme="majorHAnsi"/>
        </w:rPr>
        <w:t xml:space="preserve"> </w:t>
      </w:r>
    </w:p>
    <w:p w:rsidR="00D713B3" w:rsidRPr="00B5333B" w:rsidRDefault="00D713B3" w:rsidP="00D713B3">
      <w:pPr>
        <w:rPr>
          <w:rFonts w:asciiTheme="majorHAnsi" w:hAnsiTheme="majorHAnsi"/>
          <w:sz w:val="16"/>
        </w:rPr>
      </w:pPr>
      <w:r w:rsidRPr="00B5333B">
        <w:rPr>
          <w:rFonts w:asciiTheme="majorHAnsi" w:hAnsiTheme="majorHAnsi"/>
          <w:sz w:val="16"/>
        </w:rPr>
        <w:t xml:space="preserve">A year and a half since the onset of the COVID-19 pandemic, </w:t>
      </w:r>
      <w:r w:rsidRPr="00B5333B">
        <w:rPr>
          <w:rFonts w:asciiTheme="majorHAnsi" w:hAnsiTheme="majorHAnsi"/>
          <w:u w:val="single"/>
        </w:rPr>
        <w:t xml:space="preserve">the </w:t>
      </w:r>
      <w:r w:rsidRPr="00B5333B">
        <w:rPr>
          <w:rFonts w:asciiTheme="majorHAnsi" w:hAnsiTheme="majorHAnsi"/>
          <w:highlight w:val="green"/>
          <w:u w:val="single"/>
        </w:rPr>
        <w:t xml:space="preserve">global economy </w:t>
      </w:r>
      <w:r w:rsidRPr="00B5333B">
        <w:rPr>
          <w:rFonts w:asciiTheme="majorHAnsi" w:hAnsiTheme="majorHAnsi"/>
          <w:u w:val="single"/>
        </w:rPr>
        <w:t xml:space="preserve">is </w:t>
      </w:r>
      <w:r w:rsidRPr="00B5333B">
        <w:rPr>
          <w:rFonts w:asciiTheme="majorHAnsi" w:hAnsiTheme="majorHAnsi"/>
          <w:highlight w:val="green"/>
          <w:u w:val="single"/>
        </w:rPr>
        <w:t xml:space="preserve">poised to stage </w:t>
      </w:r>
      <w:r w:rsidRPr="00B5333B">
        <w:rPr>
          <w:rFonts w:asciiTheme="majorHAnsi" w:hAnsiTheme="majorHAnsi"/>
          <w:u w:val="single"/>
        </w:rPr>
        <w:t xml:space="preserve">its </w:t>
      </w:r>
      <w:r w:rsidRPr="00B5333B">
        <w:rPr>
          <w:rFonts w:asciiTheme="majorHAnsi" w:hAnsiTheme="majorHAnsi"/>
          <w:highlight w:val="green"/>
          <w:u w:val="single"/>
        </w:rPr>
        <w:t xml:space="preserve">most </w:t>
      </w:r>
      <w:r w:rsidRPr="00B5333B">
        <w:rPr>
          <w:rFonts w:asciiTheme="majorHAnsi" w:hAnsiTheme="majorHAnsi"/>
          <w:b/>
          <w:bCs/>
          <w:highlight w:val="green"/>
          <w:u w:val="single"/>
        </w:rPr>
        <w:t>robust post-recession recovery</w:t>
      </w:r>
      <w:r w:rsidRPr="00B5333B">
        <w:rPr>
          <w:rFonts w:asciiTheme="majorHAnsi" w:hAnsiTheme="majorHAnsi"/>
          <w:highlight w:val="green"/>
          <w:u w:val="single"/>
        </w:rPr>
        <w:t xml:space="preserve"> in 80 years </w:t>
      </w:r>
      <w:r w:rsidRPr="00B5333B">
        <w:rPr>
          <w:rFonts w:asciiTheme="majorHAnsi" w:hAnsiTheme="majorHAnsi"/>
          <w:u w:val="single"/>
        </w:rPr>
        <w:t>in 2021.</w:t>
      </w:r>
      <w:r w:rsidRPr="00B5333B">
        <w:rPr>
          <w:rFonts w:asciiTheme="majorHAnsi" w:hAnsiTheme="majorHAnsi"/>
          <w:sz w:val="16"/>
        </w:rPr>
        <w:t xml:space="preserve"> But the </w:t>
      </w:r>
      <w:r w:rsidRPr="00B5333B">
        <w:rPr>
          <w:rFonts w:asciiTheme="majorHAnsi" w:hAnsiTheme="majorHAnsi"/>
          <w:highlight w:val="green"/>
          <w:u w:val="single"/>
        </w:rPr>
        <w:t>rebound</w:t>
      </w:r>
      <w:r w:rsidRPr="00B5333B">
        <w:rPr>
          <w:rFonts w:asciiTheme="majorHAnsi" w:hAnsiTheme="majorHAnsi"/>
          <w:sz w:val="16"/>
          <w:highlight w:val="green"/>
        </w:rPr>
        <w:t xml:space="preserve"> </w:t>
      </w:r>
      <w:r w:rsidRPr="00B5333B">
        <w:rPr>
          <w:rFonts w:asciiTheme="majorHAnsi" w:hAnsiTheme="majorHAnsi"/>
          <w:sz w:val="16"/>
        </w:rPr>
        <w:t xml:space="preserve">is </w:t>
      </w:r>
      <w:r w:rsidRPr="00B5333B">
        <w:rPr>
          <w:rFonts w:asciiTheme="majorHAnsi" w:hAnsiTheme="majorHAnsi"/>
          <w:highlight w:val="green"/>
          <w:u w:val="single"/>
        </w:rPr>
        <w:t xml:space="preserve">expected to be </w:t>
      </w:r>
      <w:r w:rsidRPr="00B5333B">
        <w:rPr>
          <w:rFonts w:asciiTheme="majorHAnsi" w:hAnsiTheme="majorHAnsi"/>
          <w:b/>
          <w:bCs/>
          <w:highlight w:val="green"/>
          <w:u w:val="single"/>
        </w:rPr>
        <w:t>uneven across countries</w:t>
      </w:r>
      <w:r w:rsidRPr="00B5333B">
        <w:rPr>
          <w:rFonts w:asciiTheme="majorHAnsi" w:hAnsiTheme="majorHAnsi"/>
          <w:sz w:val="16"/>
        </w:rPr>
        <w:t xml:space="preserve">, as major economies look set to register strong growth even as many developing economies lag. </w:t>
      </w:r>
      <w:r w:rsidRPr="00B5333B">
        <w:rPr>
          <w:rFonts w:asciiTheme="majorHAnsi" w:hAnsiTheme="majorHAnsi"/>
          <w:u w:val="single"/>
        </w:rPr>
        <w:t xml:space="preserve">Global </w:t>
      </w:r>
      <w:r w:rsidRPr="00B5333B">
        <w:rPr>
          <w:rFonts w:asciiTheme="majorHAnsi" w:hAnsiTheme="majorHAnsi"/>
          <w:highlight w:val="green"/>
          <w:u w:val="single"/>
        </w:rPr>
        <w:t xml:space="preserve">growth </w:t>
      </w:r>
      <w:r w:rsidRPr="00B5333B">
        <w:rPr>
          <w:rFonts w:asciiTheme="majorHAnsi" w:hAnsiTheme="majorHAnsi"/>
          <w:u w:val="single"/>
        </w:rPr>
        <w:t xml:space="preserve">is </w:t>
      </w:r>
      <w:r w:rsidRPr="00B5333B">
        <w:rPr>
          <w:rFonts w:asciiTheme="majorHAnsi" w:hAnsiTheme="majorHAnsi"/>
          <w:highlight w:val="green"/>
          <w:u w:val="single"/>
        </w:rPr>
        <w:t>expected to accelerate to 5.6% this year</w:t>
      </w:r>
      <w:r w:rsidRPr="00B5333B">
        <w:rPr>
          <w:rFonts w:asciiTheme="majorHAnsi" w:hAnsiTheme="majorHAnsi"/>
          <w:u w:val="single"/>
        </w:rPr>
        <w:t>, largely on the strength in major economies such as the United States and China</w:t>
      </w:r>
      <w:r w:rsidRPr="00B5333B">
        <w:rPr>
          <w:rFonts w:asciiTheme="majorHAnsi" w:hAnsiTheme="majorHAnsi"/>
          <w:sz w:val="16"/>
        </w:rPr>
        <w:t xml:space="preserve">. And while growth for almost every region of the world has been revised upward for 2021, many continue to grapple with COVID-19 and what is likely to be its long shadow. </w:t>
      </w:r>
      <w:r w:rsidRPr="00B5333B">
        <w:rPr>
          <w:rFonts w:asciiTheme="majorHAnsi" w:hAnsiTheme="majorHAnsi"/>
          <w:highlight w:val="green"/>
          <w:u w:val="single"/>
        </w:rPr>
        <w:t xml:space="preserve">Despite </w:t>
      </w:r>
      <w:r w:rsidRPr="00B5333B">
        <w:rPr>
          <w:rFonts w:asciiTheme="majorHAnsi" w:hAnsiTheme="majorHAnsi"/>
          <w:u w:val="single"/>
        </w:rPr>
        <w:t xml:space="preserve">this year’s </w:t>
      </w:r>
      <w:r w:rsidRPr="00B5333B">
        <w:rPr>
          <w:rFonts w:asciiTheme="majorHAnsi" w:hAnsiTheme="majorHAnsi"/>
          <w:highlight w:val="green"/>
          <w:u w:val="single"/>
        </w:rPr>
        <w:t>pickup</w:t>
      </w:r>
      <w:r w:rsidRPr="00B5333B">
        <w:rPr>
          <w:rFonts w:asciiTheme="majorHAnsi" w:hAnsiTheme="majorHAnsi"/>
          <w:u w:val="single"/>
        </w:rPr>
        <w:t xml:space="preserve">, the </w:t>
      </w:r>
      <w:r w:rsidRPr="00B5333B">
        <w:rPr>
          <w:rFonts w:asciiTheme="majorHAnsi" w:hAnsiTheme="majorHAnsi"/>
          <w:highlight w:val="green"/>
          <w:u w:val="single"/>
        </w:rPr>
        <w:t xml:space="preserve">level of global GDP </w:t>
      </w:r>
      <w:r w:rsidRPr="00B5333B">
        <w:rPr>
          <w:rFonts w:asciiTheme="majorHAnsi" w:hAnsiTheme="majorHAnsi"/>
          <w:u w:val="single"/>
        </w:rPr>
        <w:t xml:space="preserve">in 2021 </w:t>
      </w:r>
      <w:r w:rsidRPr="00B5333B">
        <w:rPr>
          <w:rFonts w:asciiTheme="majorHAnsi" w:hAnsiTheme="majorHAnsi"/>
          <w:highlight w:val="green"/>
          <w:u w:val="single"/>
        </w:rPr>
        <w:t>is expected to be</w:t>
      </w:r>
      <w:r w:rsidRPr="00B5333B">
        <w:rPr>
          <w:rFonts w:asciiTheme="majorHAnsi" w:hAnsiTheme="majorHAnsi"/>
          <w:b/>
          <w:bCs/>
          <w:highlight w:val="green"/>
          <w:u w:val="single"/>
        </w:rPr>
        <w:t xml:space="preserve"> 3.2% below</w:t>
      </w:r>
      <w:r w:rsidRPr="00B5333B">
        <w:rPr>
          <w:rFonts w:asciiTheme="majorHAnsi" w:hAnsiTheme="majorHAnsi"/>
          <w:highlight w:val="green"/>
          <w:u w:val="single"/>
        </w:rPr>
        <w:t xml:space="preserve"> pre-pandemic projections</w:t>
      </w:r>
      <w:r w:rsidRPr="00B5333B">
        <w:rPr>
          <w:rFonts w:asciiTheme="majorHAnsi" w:hAnsiTheme="majorHAnsi"/>
          <w:u w:val="single"/>
        </w:rPr>
        <w:t xml:space="preserve">, and per capita GDP among many emerging market and developing economies is anticipated to remain below pre-COVID-19 peaks for an extended period. </w:t>
      </w:r>
      <w:r w:rsidRPr="00B5333B">
        <w:rPr>
          <w:rFonts w:asciiTheme="majorHAnsi" w:hAnsiTheme="majorHAnsi"/>
          <w:highlight w:val="green"/>
          <w:u w:val="single"/>
        </w:rPr>
        <w:t xml:space="preserve">As </w:t>
      </w:r>
      <w:r w:rsidRPr="00B5333B">
        <w:rPr>
          <w:rFonts w:asciiTheme="majorHAnsi" w:hAnsiTheme="majorHAnsi"/>
          <w:u w:val="single"/>
        </w:rPr>
        <w:t xml:space="preserve">the </w:t>
      </w:r>
      <w:r w:rsidRPr="00B5333B">
        <w:rPr>
          <w:rFonts w:asciiTheme="majorHAnsi" w:hAnsiTheme="majorHAnsi"/>
          <w:b/>
          <w:bCs/>
          <w:highlight w:val="green"/>
          <w:u w:val="single"/>
        </w:rPr>
        <w:t>pandemic continues to flare</w:t>
      </w:r>
      <w:r w:rsidRPr="00B5333B">
        <w:rPr>
          <w:rFonts w:asciiTheme="majorHAnsi" w:hAnsiTheme="majorHAnsi"/>
          <w:u w:val="single"/>
        </w:rPr>
        <w:t xml:space="preserve">, it will shape the path of global economic activity. </w:t>
      </w:r>
    </w:p>
    <w:p w:rsidR="00D713B3" w:rsidRPr="00B5333B" w:rsidRDefault="00D713B3" w:rsidP="00D713B3">
      <w:pPr>
        <w:pStyle w:val="Heading4"/>
        <w:rPr>
          <w:rFonts w:asciiTheme="majorHAnsi" w:hAnsiTheme="majorHAnsi"/>
        </w:rPr>
      </w:pPr>
      <w:r w:rsidRPr="00B5333B">
        <w:rPr>
          <w:rFonts w:asciiTheme="majorHAnsi" w:hAnsiTheme="majorHAnsi"/>
        </w:rPr>
        <w:t xml:space="preserve">Strikes </w:t>
      </w:r>
      <w:r w:rsidRPr="00B5333B">
        <w:rPr>
          <w:rFonts w:asciiTheme="majorHAnsi" w:hAnsiTheme="majorHAnsi"/>
          <w:u w:val="single"/>
        </w:rPr>
        <w:t>hurt</w:t>
      </w:r>
      <w:r w:rsidRPr="00B5333B">
        <w:rPr>
          <w:rFonts w:asciiTheme="majorHAnsi" w:hAnsiTheme="majorHAnsi"/>
        </w:rPr>
        <w:t xml:space="preserve"> the Economy – two warrants:</w:t>
      </w:r>
    </w:p>
    <w:p w:rsidR="00D713B3" w:rsidRPr="00B5333B" w:rsidRDefault="00D713B3" w:rsidP="00D713B3">
      <w:pPr>
        <w:pStyle w:val="Heading4"/>
        <w:rPr>
          <w:rFonts w:asciiTheme="majorHAnsi" w:hAnsiTheme="majorHAnsi"/>
        </w:rPr>
      </w:pPr>
      <w:r w:rsidRPr="00B5333B">
        <w:rPr>
          <w:rFonts w:asciiTheme="majorHAnsi" w:hAnsiTheme="majorHAnsi"/>
        </w:rPr>
        <w:t xml:space="preserve">1] They hurt critical </w:t>
      </w:r>
      <w:r w:rsidRPr="00B5333B">
        <w:rPr>
          <w:rFonts w:asciiTheme="majorHAnsi" w:hAnsiTheme="majorHAnsi"/>
          <w:u w:val="single"/>
        </w:rPr>
        <w:t>core industries</w:t>
      </w:r>
      <w:r w:rsidRPr="00B5333B">
        <w:rPr>
          <w:rFonts w:asciiTheme="majorHAnsi" w:hAnsiTheme="majorHAnsi"/>
        </w:rPr>
        <w:t xml:space="preserve"> that is necessary for economic growth</w:t>
      </w:r>
    </w:p>
    <w:p w:rsidR="00D713B3" w:rsidRPr="00B5333B" w:rsidRDefault="00D713B3" w:rsidP="00D713B3">
      <w:pPr>
        <w:rPr>
          <w:rFonts w:asciiTheme="majorHAnsi" w:hAnsiTheme="majorHAnsi"/>
        </w:rPr>
      </w:pPr>
      <w:r w:rsidRPr="00B5333B">
        <w:rPr>
          <w:rStyle w:val="Style13ptBold"/>
          <w:rFonts w:asciiTheme="majorHAnsi" w:hAnsiTheme="majorHAnsi"/>
        </w:rPr>
        <w:t>McElroy 19</w:t>
      </w:r>
      <w:r w:rsidRPr="00B5333B">
        <w:rPr>
          <w:rFonts w:asciiTheme="majorHAnsi" w:hAnsiTheme="majorHAnsi"/>
        </w:rPr>
        <w:t xml:space="preserve"> John McElroy 10-25-2019 "</w:t>
      </w:r>
      <w:r w:rsidRPr="00B5333B">
        <w:rPr>
          <w:rFonts w:asciiTheme="majorHAnsi" w:hAnsiTheme="majorHAnsi"/>
          <w:highlight w:val="green"/>
          <w:u w:val="single"/>
        </w:rPr>
        <w:t>Strikes</w:t>
      </w:r>
      <w:r w:rsidRPr="00B5333B">
        <w:rPr>
          <w:rFonts w:asciiTheme="majorHAnsi" w:hAnsiTheme="majorHAnsi"/>
          <w:highlight w:val="green"/>
        </w:rPr>
        <w:t xml:space="preserve"> </w:t>
      </w:r>
      <w:r w:rsidRPr="00B5333B">
        <w:rPr>
          <w:rFonts w:asciiTheme="majorHAnsi" w:hAnsiTheme="majorHAnsi"/>
        </w:rPr>
        <w:t xml:space="preserve">Hurt Everybody" </w:t>
      </w:r>
      <w:hyperlink r:id="rId17" w:history="1">
        <w:r w:rsidRPr="00B5333B">
          <w:rPr>
            <w:rStyle w:val="Hyperlink"/>
            <w:rFonts w:asciiTheme="majorHAnsi" w:hAnsiTheme="majorHAnsi"/>
          </w:rPr>
          <w:t>https://www.wardsauto.com/ideaxchange/strikes-hurt-everybody</w:t>
        </w:r>
      </w:hyperlink>
      <w:r w:rsidRPr="00B5333B">
        <w:rPr>
          <w:rFonts w:asciiTheme="majorHAnsi" w:hAnsiTheme="majorHAnsi"/>
        </w:rPr>
        <w:t xml:space="preserve"> (MPA at McCombs school of Business)</w:t>
      </w:r>
    </w:p>
    <w:p w:rsidR="00D713B3" w:rsidRPr="00B5333B" w:rsidRDefault="00D713B3" w:rsidP="00D713B3">
      <w:pPr>
        <w:rPr>
          <w:rFonts w:asciiTheme="majorHAnsi" w:hAnsiTheme="majorHAnsi"/>
          <w:sz w:val="16"/>
        </w:rPr>
      </w:pPr>
      <w:r w:rsidRPr="00B5333B">
        <w:rPr>
          <w:rFonts w:asciiTheme="majorHAnsi" w:hAnsiTheme="majorHAnsi"/>
          <w:u w:val="single"/>
        </w:rPr>
        <w:t xml:space="preserve">This </w:t>
      </w:r>
      <w:r w:rsidRPr="00B5333B">
        <w:rPr>
          <w:rFonts w:asciiTheme="majorHAnsi" w:hAnsiTheme="majorHAnsi"/>
          <w:highlight w:val="green"/>
          <w:u w:val="single"/>
        </w:rPr>
        <w:t xml:space="preserve">creates a </w:t>
      </w:r>
      <w:r w:rsidRPr="00B5333B">
        <w:rPr>
          <w:rFonts w:asciiTheme="majorHAnsi" w:hAnsiTheme="majorHAnsi"/>
          <w:b/>
          <w:bCs/>
          <w:highlight w:val="green"/>
          <w:u w:val="single"/>
        </w:rPr>
        <w:t>poisonous relationship</w:t>
      </w:r>
      <w:r w:rsidRPr="00B5333B">
        <w:rPr>
          <w:rFonts w:asciiTheme="majorHAnsi" w:hAnsiTheme="majorHAnsi"/>
          <w:highlight w:val="green"/>
          <w:u w:val="single"/>
        </w:rPr>
        <w:t xml:space="preserve"> between </w:t>
      </w:r>
      <w:r w:rsidRPr="00B5333B">
        <w:rPr>
          <w:rFonts w:asciiTheme="majorHAnsi" w:hAnsiTheme="majorHAnsi"/>
          <w:u w:val="single"/>
        </w:rPr>
        <w:t xml:space="preserve">the </w:t>
      </w:r>
      <w:r w:rsidRPr="00B5333B">
        <w:rPr>
          <w:rFonts w:asciiTheme="majorHAnsi" w:hAnsiTheme="majorHAnsi"/>
          <w:highlight w:val="green"/>
          <w:u w:val="single"/>
        </w:rPr>
        <w:t>company and its workforce</w:t>
      </w:r>
      <w:r w:rsidRPr="00B5333B">
        <w:rPr>
          <w:rFonts w:asciiTheme="majorHAnsi" w:hAnsiTheme="majorHAnsi"/>
          <w:u w:val="single"/>
        </w:rPr>
        <w:t>.  Many GM hourly workers don’t identify as GM employees</w:t>
      </w:r>
      <w:r w:rsidRPr="00B5333B">
        <w:rPr>
          <w:rFonts w:asciiTheme="majorHAnsi" w:hAnsiTheme="majorHAnsi"/>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B5333B">
        <w:rPr>
          <w:rFonts w:asciiTheme="majorHAnsi" w:hAnsiTheme="majorHAnsi"/>
          <w:u w:val="single"/>
        </w:rPr>
        <w:t xml:space="preserve">Attacking the company in the media also </w:t>
      </w:r>
      <w:r w:rsidRPr="00B5333B">
        <w:rPr>
          <w:rFonts w:asciiTheme="majorHAnsi" w:hAnsiTheme="majorHAnsi"/>
          <w:b/>
          <w:bCs/>
          <w:highlight w:val="green"/>
          <w:u w:val="single"/>
        </w:rPr>
        <w:t>drives away customers</w:t>
      </w:r>
      <w:r w:rsidRPr="00B5333B">
        <w:rPr>
          <w:rFonts w:asciiTheme="majorHAnsi" w:hAnsiTheme="majorHAnsi"/>
          <w:u w:val="single"/>
        </w:rPr>
        <w:t>. Who wants to buy a shiny new car from a company that’s accused of underpaying its workers and treating them unfairly?</w:t>
      </w:r>
      <w:r w:rsidRPr="00B5333B">
        <w:rPr>
          <w:rFonts w:asciiTheme="majorHAnsi" w:hAnsiTheme="majorHAnsi"/>
          <w:sz w:val="16"/>
        </w:rPr>
        <w:t xml:space="preserve"> </w:t>
      </w:r>
      <w:r w:rsidRPr="00B5333B">
        <w:rPr>
          <w:rFonts w:asciiTheme="majorHAnsi" w:hAnsiTheme="majorHAnsi"/>
          <w:u w:val="single"/>
        </w:rPr>
        <w:t xml:space="preserve">Data from the Center for Automotive Research (CAR) in Ann Arbor, MI, show that </w:t>
      </w:r>
      <w:r w:rsidRPr="00B5333B">
        <w:rPr>
          <w:rFonts w:asciiTheme="majorHAnsi" w:hAnsiTheme="majorHAnsi"/>
          <w:b/>
          <w:bCs/>
          <w:highlight w:val="green"/>
          <w:u w:val="single"/>
          <w:bdr w:val="single" w:sz="4" w:space="0" w:color="auto"/>
        </w:rPr>
        <w:t>GM loses market share during strikes and never gets it back</w:t>
      </w:r>
      <w:r w:rsidRPr="00B5333B">
        <w:rPr>
          <w:rFonts w:asciiTheme="majorHAnsi" w:hAnsiTheme="majorHAnsi"/>
          <w:u w:val="single"/>
        </w:rPr>
        <w:t xml:space="preserve">. GM </w:t>
      </w:r>
      <w:r w:rsidRPr="00B5333B">
        <w:rPr>
          <w:rFonts w:asciiTheme="majorHAnsi" w:hAnsiTheme="majorHAnsi"/>
          <w:highlight w:val="green"/>
          <w:u w:val="single"/>
        </w:rPr>
        <w:t xml:space="preserve">lost two percentage points </w:t>
      </w:r>
      <w:r w:rsidRPr="00B5333B">
        <w:rPr>
          <w:rFonts w:asciiTheme="majorHAnsi" w:hAnsiTheme="majorHAnsi"/>
          <w:u w:val="single"/>
        </w:rPr>
        <w:t xml:space="preserve">during the 1998 strike, which in today’s market </w:t>
      </w:r>
      <w:r w:rsidRPr="00B5333B">
        <w:rPr>
          <w:rFonts w:asciiTheme="majorHAnsi" w:hAnsiTheme="majorHAnsi"/>
          <w:highlight w:val="green"/>
          <w:u w:val="single"/>
        </w:rPr>
        <w:t xml:space="preserve">would represent </w:t>
      </w:r>
      <w:r w:rsidRPr="00B5333B">
        <w:rPr>
          <w:rFonts w:asciiTheme="majorHAnsi" w:hAnsiTheme="majorHAnsi"/>
          <w:b/>
          <w:bCs/>
          <w:highlight w:val="green"/>
          <w:u w:val="single"/>
        </w:rPr>
        <w:t>a loss of 340,000 sales</w:t>
      </w:r>
      <w:r w:rsidRPr="00B5333B">
        <w:rPr>
          <w:rFonts w:asciiTheme="majorHAnsi" w:hAnsiTheme="majorHAnsi"/>
          <w:u w:val="single"/>
        </w:rPr>
        <w:t>. Because GM reports sales on a quarterly basis we’ll only find out at the end of December if it lost market share from this strike</w:t>
      </w:r>
      <w:r w:rsidRPr="00B5333B">
        <w:rPr>
          <w:rFonts w:asciiTheme="majorHAnsi" w:hAnsiTheme="majorHAnsi"/>
          <w:sz w:val="16"/>
        </w:rPr>
        <w:t xml:space="preserve">. UAW members say one of their greatest concerns is job security. </w:t>
      </w:r>
      <w:r w:rsidRPr="00B5333B">
        <w:rPr>
          <w:rFonts w:asciiTheme="majorHAnsi" w:hAnsiTheme="majorHAnsi"/>
          <w:u w:val="single"/>
        </w:rPr>
        <w:t xml:space="preserve">But causing a company to lose market share is </w:t>
      </w:r>
      <w:r w:rsidRPr="00B5333B">
        <w:rPr>
          <w:rFonts w:asciiTheme="majorHAnsi" w:hAnsiTheme="majorHAnsi"/>
          <w:highlight w:val="green"/>
          <w:u w:val="single"/>
        </w:rPr>
        <w:t xml:space="preserve">a sure-fire path to </w:t>
      </w:r>
      <w:r w:rsidRPr="00B5333B">
        <w:rPr>
          <w:rFonts w:asciiTheme="majorHAnsi" w:hAnsiTheme="majorHAnsi"/>
          <w:b/>
          <w:bCs/>
          <w:highlight w:val="green"/>
          <w:u w:val="single"/>
        </w:rPr>
        <w:t>more plant closings and layoffs</w:t>
      </w:r>
      <w:r w:rsidRPr="00B5333B">
        <w:rPr>
          <w:rFonts w:asciiTheme="majorHAnsi" w:hAnsiTheme="majorHAnsi"/>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w:t>
      </w:r>
      <w:r w:rsidRPr="00B5333B">
        <w:rPr>
          <w:rFonts w:asciiTheme="majorHAnsi" w:hAnsiTheme="majorHAnsi"/>
          <w:sz w:val="16"/>
        </w:rPr>
        <w:lastRenderedPageBreak/>
        <w:t xml:space="preserve">threat, management would pay its workers peanuts. Just ask the Mexican line workers who are paid $1.50 an hour to make $50,000 BMWs. </w:t>
      </w:r>
      <w:r w:rsidRPr="00B5333B">
        <w:rPr>
          <w:rFonts w:asciiTheme="majorHAnsi" w:hAnsiTheme="majorHAnsi"/>
          <w:u w:val="single"/>
        </w:rPr>
        <w:t xml:space="preserve">But </w:t>
      </w:r>
      <w:r w:rsidRPr="00B5333B">
        <w:rPr>
          <w:rFonts w:asciiTheme="majorHAnsi" w:hAnsiTheme="majorHAnsi"/>
          <w:highlight w:val="green"/>
          <w:u w:val="single"/>
        </w:rPr>
        <w:t xml:space="preserve">strikes </w:t>
      </w:r>
      <w:r w:rsidRPr="00B5333B">
        <w:rPr>
          <w:rFonts w:asciiTheme="majorHAnsi" w:hAnsiTheme="majorHAnsi"/>
          <w:u w:val="single"/>
        </w:rPr>
        <w:t xml:space="preserve">don’t just hurt the people walking the picket lines or the company they’re striking against. They </w:t>
      </w:r>
      <w:r w:rsidRPr="00B5333B">
        <w:rPr>
          <w:rFonts w:asciiTheme="majorHAnsi" w:hAnsiTheme="majorHAnsi"/>
          <w:highlight w:val="green"/>
          <w:u w:val="single"/>
        </w:rPr>
        <w:t xml:space="preserve">hurt </w:t>
      </w:r>
      <w:r w:rsidRPr="00B5333B">
        <w:rPr>
          <w:rFonts w:asciiTheme="majorHAnsi" w:hAnsiTheme="majorHAnsi"/>
          <w:b/>
          <w:bCs/>
          <w:highlight w:val="green"/>
          <w:u w:val="single"/>
        </w:rPr>
        <w:t>suppliers, car dealers and the communities located near the plants.</w:t>
      </w:r>
      <w:r w:rsidRPr="00B5333B">
        <w:rPr>
          <w:rFonts w:asciiTheme="majorHAnsi" w:hAnsiTheme="majorHAnsi"/>
          <w:sz w:val="16"/>
          <w:highlight w:val="green"/>
        </w:rPr>
        <w:t xml:space="preserve"> </w:t>
      </w:r>
      <w:r w:rsidRPr="00B5333B">
        <w:rPr>
          <w:rFonts w:asciiTheme="majorHAnsi" w:hAnsiTheme="majorHAnsi"/>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B5333B">
        <w:rPr>
          <w:rFonts w:asciiTheme="majorHAnsi" w:hAnsiTheme="majorHAnsi"/>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B5333B">
        <w:rPr>
          <w:rFonts w:asciiTheme="majorHAnsi" w:hAnsiTheme="majorHAnsi"/>
          <w:highlight w:val="green"/>
          <w:u w:val="single"/>
        </w:rPr>
        <w:t xml:space="preserve">if </w:t>
      </w:r>
      <w:r w:rsidRPr="00B5333B">
        <w:rPr>
          <w:rFonts w:asciiTheme="majorHAnsi" w:hAnsiTheme="majorHAnsi"/>
          <w:u w:val="single"/>
        </w:rPr>
        <w:t xml:space="preserve">the </w:t>
      </w:r>
      <w:r w:rsidRPr="00B5333B">
        <w:rPr>
          <w:rFonts w:asciiTheme="majorHAnsi" w:hAnsiTheme="majorHAnsi"/>
          <w:highlight w:val="green"/>
          <w:u w:val="single"/>
        </w:rPr>
        <w:t xml:space="preserve">strike were prolonged it could knock the state </w:t>
      </w:r>
      <w:r w:rsidRPr="00B5333B">
        <w:rPr>
          <w:rFonts w:asciiTheme="majorHAnsi" w:hAnsiTheme="majorHAnsi"/>
          <w:u w:val="single"/>
        </w:rPr>
        <w:t xml:space="preserve">of Michigan – home to GM and the UAW – </w:t>
      </w:r>
      <w:r w:rsidRPr="00B5333B">
        <w:rPr>
          <w:rFonts w:asciiTheme="majorHAnsi" w:hAnsiTheme="majorHAnsi"/>
          <w:b/>
          <w:bCs/>
          <w:highlight w:val="green"/>
          <w:u w:val="single"/>
        </w:rPr>
        <w:t>into a recession.</w:t>
      </w:r>
      <w:r w:rsidRPr="00B5333B">
        <w:rPr>
          <w:rFonts w:asciiTheme="majorHAnsi" w:hAnsiTheme="majorHAnsi"/>
          <w:sz w:val="16"/>
          <w:highlight w:val="green"/>
        </w:rPr>
        <w:t xml:space="preserve"> </w:t>
      </w:r>
      <w:r w:rsidRPr="00B5333B">
        <w:rPr>
          <w:rFonts w:asciiTheme="majorHAnsi" w:hAnsiTheme="majorHAnsi"/>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rsidR="00D713B3" w:rsidRPr="00B5333B" w:rsidRDefault="00D713B3" w:rsidP="00D713B3">
      <w:pPr>
        <w:pStyle w:val="Heading4"/>
        <w:rPr>
          <w:rFonts w:asciiTheme="majorHAnsi" w:hAnsiTheme="majorHAnsi"/>
        </w:rPr>
      </w:pPr>
      <w:r w:rsidRPr="00B5333B">
        <w:rPr>
          <w:rFonts w:asciiTheme="majorHAnsi" w:hAnsiTheme="majorHAnsi"/>
        </w:rPr>
        <w:t xml:space="preserve">2] Strikes create a stigmatization effect over labor and consumption that </w:t>
      </w:r>
      <w:r w:rsidRPr="00B5333B">
        <w:rPr>
          <w:rFonts w:asciiTheme="majorHAnsi" w:hAnsiTheme="majorHAnsi"/>
          <w:u w:val="single"/>
        </w:rPr>
        <w:t>devastates</w:t>
      </w:r>
      <w:r w:rsidRPr="00B5333B">
        <w:rPr>
          <w:rFonts w:asciiTheme="majorHAnsi" w:hAnsiTheme="majorHAnsi"/>
        </w:rPr>
        <w:t xml:space="preserve"> the Economy</w:t>
      </w:r>
    </w:p>
    <w:p w:rsidR="00D713B3" w:rsidRPr="00B5333B" w:rsidRDefault="00D713B3" w:rsidP="00D713B3">
      <w:pPr>
        <w:rPr>
          <w:rFonts w:asciiTheme="majorHAnsi" w:hAnsiTheme="majorHAnsi"/>
        </w:rPr>
      </w:pPr>
      <w:r w:rsidRPr="00B5333B">
        <w:rPr>
          <w:rStyle w:val="Style13ptBold"/>
          <w:rFonts w:asciiTheme="majorHAnsi" w:hAnsiTheme="majorHAnsi"/>
        </w:rPr>
        <w:t>Tenza 20</w:t>
      </w:r>
      <w:r w:rsidRPr="00B5333B">
        <w:rPr>
          <w:rFonts w:asciiTheme="majorHAnsi" w:hAnsiTheme="majorHAnsi"/>
        </w:rPr>
        <w:t>, Mlungisi. "The effects of violent strikes on the economy of a developing country: a case of South Africa." Obiter 41.3 (2020): 519-537. (Senior Lecturer, University of KwaZulu-Natal)</w:t>
      </w:r>
    </w:p>
    <w:p w:rsidR="00D713B3" w:rsidRPr="00B5333B" w:rsidRDefault="00D713B3" w:rsidP="00D713B3">
      <w:pPr>
        <w:rPr>
          <w:rFonts w:asciiTheme="majorHAnsi" w:hAnsiTheme="majorHAnsi"/>
          <w:sz w:val="16"/>
        </w:rPr>
      </w:pPr>
      <w:r w:rsidRPr="00B5333B">
        <w:rPr>
          <w:rFonts w:asciiTheme="majorHAnsi" w:hAnsiTheme="majorHAnsi"/>
          <w:u w:val="single"/>
        </w:rPr>
        <w:t xml:space="preserve">When South Africa obtained democracy in 1994, there was a dream of a better country with a new vision for industrial relations.5 </w:t>
      </w:r>
      <w:r w:rsidRPr="00B5333B">
        <w:rPr>
          <w:rFonts w:asciiTheme="majorHAnsi" w:hAnsiTheme="majorHAnsi"/>
          <w:sz w:val="16"/>
        </w:rPr>
        <w:t xml:space="preserve">However, the number of violent strikes that have bedevilled this country in recent years seems to have shattered-down the aspirations of a better South Africa. </w:t>
      </w:r>
      <w:r w:rsidRPr="00B5333B">
        <w:rPr>
          <w:rFonts w:asciiTheme="majorHAnsi" w:hAnsiTheme="majorHAnsi"/>
          <w:u w:val="single"/>
        </w:rPr>
        <w:t xml:space="preserve">South Africa recorded </w:t>
      </w:r>
      <w:r w:rsidRPr="00B5333B">
        <w:rPr>
          <w:rFonts w:asciiTheme="majorHAnsi" w:hAnsiTheme="majorHAnsi"/>
          <w:highlight w:val="green"/>
          <w:u w:val="single"/>
        </w:rPr>
        <w:t xml:space="preserve">114 strikes </w:t>
      </w:r>
      <w:r w:rsidRPr="00B5333B">
        <w:rPr>
          <w:rFonts w:asciiTheme="majorHAnsi" w:hAnsiTheme="majorHAnsi"/>
          <w:u w:val="single"/>
        </w:rPr>
        <w:t xml:space="preserve">in 2013 and 88 strikes in 2014, which </w:t>
      </w:r>
      <w:r w:rsidRPr="00B5333B">
        <w:rPr>
          <w:rFonts w:asciiTheme="majorHAnsi" w:hAnsiTheme="majorHAnsi"/>
          <w:highlight w:val="green"/>
          <w:u w:val="single"/>
        </w:rPr>
        <w:t xml:space="preserve">cost the country </w:t>
      </w:r>
      <w:r w:rsidRPr="00B5333B">
        <w:rPr>
          <w:rFonts w:asciiTheme="majorHAnsi" w:hAnsiTheme="majorHAnsi"/>
          <w:u w:val="single"/>
        </w:rPr>
        <w:t xml:space="preserve">about </w:t>
      </w:r>
      <w:r w:rsidRPr="00B5333B">
        <w:rPr>
          <w:rFonts w:asciiTheme="majorHAnsi" w:hAnsiTheme="majorHAnsi"/>
          <w:b/>
          <w:bCs/>
          <w:highlight w:val="green"/>
          <w:u w:val="single"/>
        </w:rPr>
        <w:t>R6.1 billion</w:t>
      </w:r>
      <w:r w:rsidRPr="00B5333B">
        <w:rPr>
          <w:rFonts w:asciiTheme="majorHAnsi" w:hAnsiTheme="majorHAnsi"/>
          <w:highlight w:val="green"/>
          <w:u w:val="single"/>
        </w:rPr>
        <w:t xml:space="preserve"> </w:t>
      </w:r>
      <w:r w:rsidRPr="00B5333B">
        <w:rPr>
          <w:rFonts w:asciiTheme="majorHAnsi" w:hAnsiTheme="majorHAnsi"/>
          <w:u w:val="single"/>
        </w:rPr>
        <w:t>according to the Department of Labour.6 The impact of these strikes has been hugely felt by the mining sector, particularly the platinum industry</w:t>
      </w:r>
      <w:r w:rsidRPr="00B5333B">
        <w:rPr>
          <w:rFonts w:asciiTheme="majorHAnsi" w:hAnsiTheme="majorHAnsi"/>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B5333B">
        <w:rPr>
          <w:rFonts w:asciiTheme="majorHAnsi" w:hAnsiTheme="majorHAnsi"/>
          <w:u w:val="single"/>
        </w:rPr>
        <w:t xml:space="preserve">. All these </w:t>
      </w:r>
      <w:r w:rsidRPr="00B5333B">
        <w:rPr>
          <w:rFonts w:asciiTheme="majorHAnsi" w:hAnsiTheme="majorHAnsi"/>
          <w:highlight w:val="green"/>
          <w:u w:val="single"/>
        </w:rPr>
        <w:t xml:space="preserve">strikes </w:t>
      </w:r>
      <w:r w:rsidRPr="00B5333B">
        <w:rPr>
          <w:rFonts w:asciiTheme="majorHAnsi" w:hAnsiTheme="majorHAnsi"/>
          <w:u w:val="single"/>
        </w:rPr>
        <w:t xml:space="preserve">(and those not mentioned here) were </w:t>
      </w:r>
      <w:r w:rsidRPr="00B5333B">
        <w:rPr>
          <w:rFonts w:asciiTheme="majorHAnsi" w:hAnsiTheme="majorHAnsi"/>
          <w:highlight w:val="green"/>
          <w:u w:val="single"/>
        </w:rPr>
        <w:t xml:space="preserve">characterised with violence </w:t>
      </w:r>
      <w:r w:rsidRPr="00B5333B">
        <w:rPr>
          <w:rFonts w:asciiTheme="majorHAnsi" w:hAnsiTheme="majorHAnsi"/>
          <w:u w:val="single"/>
        </w:rPr>
        <w:t>accompanied by damage to property, intimidation, assault and sometimes the killing of people</w:t>
      </w:r>
      <w:r w:rsidRPr="00B5333B">
        <w:rPr>
          <w:rFonts w:asciiTheme="majorHAnsi" w:hAnsiTheme="majorHAnsi"/>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B5333B">
        <w:rPr>
          <w:rFonts w:asciiTheme="majorHAnsi" w:hAnsiTheme="majorHAnsi"/>
          <w:u w:val="single"/>
        </w:rPr>
        <w:t>While participating in a strike, workers’ stress levels leave them feeling frustrated at their seeming powerlessness, which in turn provokes further violent behaviour</w:t>
      </w:r>
      <w:r w:rsidRPr="00B5333B">
        <w:rPr>
          <w:rFonts w:asciiTheme="majorHAnsi" w:hAnsiTheme="majorHAnsi"/>
          <w:sz w:val="16"/>
        </w:rPr>
        <w:t xml:space="preserve">.10 </w:t>
      </w:r>
      <w:r w:rsidRPr="00B5333B">
        <w:rPr>
          <w:rFonts w:asciiTheme="majorHAnsi" w:hAnsiTheme="majorHAnsi"/>
          <w:u w:val="single"/>
        </w:rPr>
        <w:t xml:space="preserve">These strikes are not only violent but </w:t>
      </w:r>
      <w:r w:rsidRPr="00B5333B">
        <w:rPr>
          <w:rFonts w:asciiTheme="majorHAnsi" w:hAnsiTheme="majorHAnsi"/>
          <w:b/>
          <w:bCs/>
          <w:highlight w:val="green"/>
          <w:u w:val="single"/>
        </w:rPr>
        <w:t>take long to resolve.</w:t>
      </w:r>
      <w:r w:rsidRPr="00B5333B">
        <w:rPr>
          <w:rFonts w:asciiTheme="majorHAnsi" w:hAnsiTheme="majorHAnsi"/>
          <w:highlight w:val="green"/>
          <w:u w:val="single"/>
        </w:rPr>
        <w:t xml:space="preserve"> </w:t>
      </w:r>
      <w:r w:rsidRPr="00B5333B">
        <w:rPr>
          <w:rFonts w:asciiTheme="majorHAnsi" w:hAnsiTheme="majorHAnsi"/>
          <w:u w:val="single"/>
        </w:rPr>
        <w:t xml:space="preserve">Generally, a lengthy strike has a </w:t>
      </w:r>
      <w:r w:rsidRPr="00B5333B">
        <w:rPr>
          <w:rFonts w:asciiTheme="majorHAnsi" w:hAnsiTheme="majorHAnsi"/>
          <w:b/>
          <w:bCs/>
          <w:highlight w:val="green"/>
          <w:u w:val="single"/>
        </w:rPr>
        <w:t>negative effect on employment</w:t>
      </w:r>
      <w:r w:rsidRPr="00B5333B">
        <w:rPr>
          <w:rFonts w:asciiTheme="majorHAnsi" w:hAnsiTheme="majorHAnsi"/>
          <w:b/>
          <w:bCs/>
          <w:u w:val="single"/>
        </w:rPr>
        <w:t xml:space="preserve">, </w:t>
      </w:r>
      <w:r w:rsidRPr="00B5333B">
        <w:rPr>
          <w:rFonts w:asciiTheme="majorHAnsi" w:hAnsiTheme="majorHAnsi"/>
          <w:b/>
          <w:bCs/>
          <w:highlight w:val="green"/>
          <w:u w:val="single"/>
        </w:rPr>
        <w:t>reduces business confidence and increases the risk of economic stagflation</w:t>
      </w:r>
      <w:r w:rsidRPr="00B5333B">
        <w:rPr>
          <w:rFonts w:asciiTheme="majorHAnsi" w:hAnsiTheme="majorHAnsi"/>
          <w:u w:val="single"/>
        </w:rPr>
        <w:t>.</w:t>
      </w:r>
      <w:r w:rsidRPr="00B5333B">
        <w:rPr>
          <w:rFonts w:asciiTheme="majorHAnsi" w:hAnsiTheme="majorHAnsi"/>
          <w:sz w:val="16"/>
        </w:rPr>
        <w:t xml:space="preserve"> In addition, </w:t>
      </w:r>
      <w:r w:rsidRPr="00B5333B">
        <w:rPr>
          <w:rFonts w:asciiTheme="majorHAnsi" w:hAnsiTheme="majorHAnsi"/>
          <w:u w:val="single"/>
        </w:rPr>
        <w:t xml:space="preserve">such strikes </w:t>
      </w:r>
      <w:r w:rsidRPr="00B5333B">
        <w:rPr>
          <w:rFonts w:asciiTheme="majorHAnsi" w:hAnsiTheme="majorHAnsi"/>
          <w:highlight w:val="green"/>
          <w:u w:val="single"/>
        </w:rPr>
        <w:t xml:space="preserve">have </w:t>
      </w:r>
      <w:r w:rsidRPr="00B5333B">
        <w:rPr>
          <w:rFonts w:asciiTheme="majorHAnsi" w:hAnsiTheme="majorHAnsi"/>
          <w:u w:val="single"/>
        </w:rPr>
        <w:t xml:space="preserve">a major </w:t>
      </w:r>
      <w:r w:rsidRPr="00B5333B">
        <w:rPr>
          <w:rFonts w:asciiTheme="majorHAnsi" w:hAnsiTheme="majorHAnsi"/>
          <w:highlight w:val="green"/>
          <w:u w:val="single"/>
        </w:rPr>
        <w:t xml:space="preserve">setback on </w:t>
      </w:r>
      <w:r w:rsidRPr="00B5333B">
        <w:rPr>
          <w:rFonts w:asciiTheme="majorHAnsi" w:hAnsiTheme="majorHAnsi"/>
          <w:u w:val="single"/>
        </w:rPr>
        <w:t xml:space="preserve">the </w:t>
      </w:r>
      <w:r w:rsidRPr="00B5333B">
        <w:rPr>
          <w:rFonts w:asciiTheme="majorHAnsi" w:hAnsiTheme="majorHAnsi"/>
          <w:highlight w:val="green"/>
          <w:u w:val="single"/>
        </w:rPr>
        <w:t xml:space="preserve">growth </w:t>
      </w:r>
      <w:r w:rsidRPr="00B5333B">
        <w:rPr>
          <w:rFonts w:asciiTheme="majorHAnsi" w:hAnsiTheme="majorHAnsi"/>
          <w:u w:val="single"/>
        </w:rPr>
        <w:t xml:space="preserve">of the economy </w:t>
      </w:r>
      <w:r w:rsidRPr="00B5333B">
        <w:rPr>
          <w:rFonts w:asciiTheme="majorHAnsi" w:hAnsiTheme="majorHAnsi"/>
          <w:highlight w:val="green"/>
          <w:u w:val="single"/>
        </w:rPr>
        <w:t xml:space="preserve">and investment </w:t>
      </w:r>
      <w:r w:rsidRPr="00B5333B">
        <w:rPr>
          <w:rFonts w:asciiTheme="majorHAnsi" w:hAnsiTheme="majorHAnsi"/>
          <w:u w:val="single"/>
        </w:rPr>
        <w:t>opportunities</w:t>
      </w:r>
      <w:r w:rsidRPr="00B5333B">
        <w:rPr>
          <w:rFonts w:asciiTheme="majorHAnsi" w:hAnsiTheme="majorHAnsi"/>
          <w:sz w:val="16"/>
        </w:rPr>
        <w:t xml:space="preserve">. It is common knowledge that consumer spending is directly linked to economic growth. </w:t>
      </w:r>
      <w:r w:rsidRPr="00B5333B">
        <w:rPr>
          <w:rFonts w:asciiTheme="majorHAnsi" w:hAnsiTheme="majorHAnsi"/>
          <w:u w:val="single"/>
        </w:rPr>
        <w:t>At the same time, if the economy is not showing signs of growth, employment opportunities are shed, and poverty becomes the end result</w:t>
      </w:r>
      <w:r w:rsidRPr="00B5333B">
        <w:rPr>
          <w:rFonts w:asciiTheme="majorHAnsi" w:hAnsiTheme="majorHAnsi"/>
          <w:sz w:val="16"/>
        </w:rPr>
        <w:t xml:space="preserve">. The economy of South Africa is in need of rapid growth to enable it to deal with the high levels of unemployment and resultant poverty. </w:t>
      </w:r>
      <w:r w:rsidRPr="00B5333B">
        <w:rPr>
          <w:rFonts w:asciiTheme="majorHAnsi" w:hAnsiTheme="majorHAnsi"/>
          <w:u w:val="single"/>
        </w:rPr>
        <w:t xml:space="preserve">One of the measures that may boost the country’s economic growth is by </w:t>
      </w:r>
      <w:r w:rsidRPr="00B5333B">
        <w:rPr>
          <w:rFonts w:asciiTheme="majorHAnsi" w:hAnsiTheme="majorHAnsi"/>
          <w:highlight w:val="green"/>
          <w:u w:val="single"/>
        </w:rPr>
        <w:t xml:space="preserve">attracting potential investors </w:t>
      </w:r>
      <w:r w:rsidRPr="00B5333B">
        <w:rPr>
          <w:rFonts w:asciiTheme="majorHAnsi" w:hAnsiTheme="majorHAnsi"/>
          <w:u w:val="single"/>
        </w:rPr>
        <w:t xml:space="preserve">to invest in the country. However, this might be </w:t>
      </w:r>
      <w:r w:rsidRPr="00B5333B">
        <w:rPr>
          <w:rFonts w:asciiTheme="majorHAnsi" w:hAnsiTheme="majorHAnsi"/>
          <w:highlight w:val="green"/>
          <w:u w:val="single"/>
        </w:rPr>
        <w:t xml:space="preserve">difficult </w:t>
      </w:r>
      <w:r w:rsidRPr="00B5333B">
        <w:rPr>
          <w:rFonts w:asciiTheme="majorHAnsi" w:hAnsiTheme="majorHAnsi"/>
          <w:u w:val="single"/>
        </w:rPr>
        <w:t xml:space="preserve">as investors would want to invest in a country where there is a likelihood of getting returns for their investments. The wish of getting returns for </w:t>
      </w:r>
      <w:r w:rsidRPr="00B5333B">
        <w:rPr>
          <w:rFonts w:asciiTheme="majorHAnsi" w:hAnsiTheme="majorHAnsi"/>
          <w:highlight w:val="green"/>
          <w:u w:val="single"/>
        </w:rPr>
        <w:t xml:space="preserve">investment may not </w:t>
      </w:r>
      <w:r w:rsidRPr="00B5333B">
        <w:rPr>
          <w:rFonts w:asciiTheme="majorHAnsi" w:hAnsiTheme="majorHAnsi"/>
          <w:highlight w:val="green"/>
          <w:u w:val="single"/>
        </w:rPr>
        <w:lastRenderedPageBreak/>
        <w:t xml:space="preserve">materialise if </w:t>
      </w:r>
      <w:r w:rsidRPr="00B5333B">
        <w:rPr>
          <w:rFonts w:asciiTheme="majorHAnsi" w:hAnsiTheme="majorHAnsi"/>
          <w:u w:val="single"/>
        </w:rPr>
        <w:t xml:space="preserve">the </w:t>
      </w:r>
      <w:r w:rsidRPr="00B5333B">
        <w:rPr>
          <w:rFonts w:asciiTheme="majorHAnsi" w:hAnsiTheme="majorHAnsi"/>
          <w:highlight w:val="green"/>
          <w:u w:val="single"/>
        </w:rPr>
        <w:t xml:space="preserve">labour environment </w:t>
      </w:r>
      <w:r w:rsidRPr="00B5333B">
        <w:rPr>
          <w:rFonts w:asciiTheme="majorHAnsi" w:hAnsiTheme="majorHAnsi"/>
          <w:b/>
          <w:bCs/>
          <w:highlight w:val="green"/>
          <w:u w:val="single"/>
        </w:rPr>
        <w:t>is not fertile</w:t>
      </w:r>
      <w:r w:rsidRPr="00B5333B">
        <w:rPr>
          <w:rFonts w:asciiTheme="majorHAnsi" w:hAnsiTheme="majorHAnsi"/>
          <w:highlight w:val="green"/>
          <w:u w:val="single"/>
        </w:rPr>
        <w:t xml:space="preserve"> </w:t>
      </w:r>
      <w:r w:rsidRPr="00B5333B">
        <w:rPr>
          <w:rFonts w:asciiTheme="majorHAnsi" w:hAnsiTheme="majorHAnsi"/>
          <w:u w:val="single"/>
        </w:rPr>
        <w:t>for such investments as a result of, for example, unstable labour relations.</w:t>
      </w:r>
      <w:r w:rsidRPr="00B5333B">
        <w:rPr>
          <w:rFonts w:asciiTheme="majorHAnsi" w:hAnsiTheme="majorHAnsi"/>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B5333B">
        <w:rPr>
          <w:rFonts w:asciiTheme="majorHAnsi" w:hAnsiTheme="majorHAnsi"/>
          <w:u w:val="single"/>
        </w:rPr>
        <w:t>Effects of violent and long strikes on the economy Generally, South Africa’s economy is on a downward scale</w:t>
      </w:r>
      <w:r w:rsidRPr="00B5333B">
        <w:rPr>
          <w:rFonts w:asciiTheme="majorHAnsi" w:hAnsiTheme="majorHAnsi"/>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B5333B">
        <w:rPr>
          <w:rFonts w:asciiTheme="majorHAnsi" w:hAnsiTheme="majorHAnsi"/>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B5333B">
        <w:rPr>
          <w:rFonts w:asciiTheme="majorHAnsi" w:hAnsiTheme="majorHAnsi"/>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B5333B">
        <w:rPr>
          <w:rFonts w:asciiTheme="majorHAnsi" w:hAnsiTheme="majorHAnsi"/>
          <w:u w:val="single"/>
        </w:rPr>
        <w:t xml:space="preserve">This resulted in a sharp increase in the price of the output by 5.8% with a </w:t>
      </w:r>
      <w:r w:rsidRPr="00B5333B">
        <w:rPr>
          <w:rFonts w:asciiTheme="majorHAnsi" w:hAnsiTheme="majorHAnsi"/>
          <w:b/>
          <w:bCs/>
          <w:highlight w:val="green"/>
          <w:u w:val="single"/>
        </w:rPr>
        <w:t>GDP declined by 0.72 and 0.78%</w:t>
      </w:r>
      <w:r w:rsidRPr="00B5333B">
        <w:rPr>
          <w:rFonts w:asciiTheme="majorHAnsi" w:hAnsiTheme="majorHAnsi"/>
          <w:u w:val="single"/>
        </w:rPr>
        <w:t>.32</w:t>
      </w:r>
    </w:p>
    <w:p w:rsidR="00D713B3" w:rsidRPr="00B5333B" w:rsidRDefault="00D713B3" w:rsidP="00D713B3">
      <w:pPr>
        <w:pStyle w:val="Heading4"/>
        <w:rPr>
          <w:rFonts w:asciiTheme="majorHAnsi" w:hAnsiTheme="majorHAnsi"/>
        </w:rPr>
      </w:pPr>
      <w:r w:rsidRPr="00B5333B">
        <w:rPr>
          <w:rFonts w:asciiTheme="majorHAnsi" w:hAnsiTheme="majorHAnsi"/>
        </w:rPr>
        <w:lastRenderedPageBreak/>
        <w:t xml:space="preserve">Err Negative – over-estimate the effect on Strikes on the economy since traditional economic measures </w:t>
      </w:r>
      <w:r w:rsidRPr="00B5333B">
        <w:rPr>
          <w:rFonts w:asciiTheme="majorHAnsi" w:hAnsiTheme="majorHAnsi"/>
          <w:u w:val="single"/>
        </w:rPr>
        <w:t>underestimate</w:t>
      </w:r>
      <w:r w:rsidRPr="00B5333B">
        <w:rPr>
          <w:rFonts w:asciiTheme="majorHAnsi" w:hAnsiTheme="majorHAnsi"/>
        </w:rPr>
        <w:t xml:space="preserve"> the damage.</w:t>
      </w:r>
    </w:p>
    <w:p w:rsidR="00D713B3" w:rsidRPr="00B5333B" w:rsidRDefault="00D713B3" w:rsidP="00D713B3">
      <w:pPr>
        <w:rPr>
          <w:rFonts w:asciiTheme="majorHAnsi" w:hAnsiTheme="majorHAnsi"/>
        </w:rPr>
      </w:pPr>
      <w:r w:rsidRPr="00B5333B">
        <w:rPr>
          <w:rStyle w:val="Style13ptBold"/>
          <w:rFonts w:asciiTheme="majorHAnsi" w:hAnsiTheme="majorHAnsi"/>
        </w:rPr>
        <w:t>Babb No Date</w:t>
      </w:r>
      <w:r w:rsidRPr="00B5333B">
        <w:rPr>
          <w:rFonts w:asciiTheme="majorHAnsi" w:hAnsiTheme="majorHAnsi"/>
        </w:rPr>
        <w:t xml:space="preserve"> Katrina Babb "Chapter 11: The Economic Impact of Unions" </w:t>
      </w:r>
      <w:hyperlink r:id="rId18" w:history="1">
        <w:r w:rsidRPr="00B5333B">
          <w:rPr>
            <w:rStyle w:val="Hyperlink"/>
            <w:rFonts w:asciiTheme="majorHAnsi" w:hAnsiTheme="majorHAnsi"/>
          </w:rPr>
          <w:t>http://isu.indstate.edu/conant/ecn351/ch11/chapter11.htm</w:t>
        </w:r>
      </w:hyperlink>
      <w:r w:rsidRPr="00B5333B">
        <w:rPr>
          <w:rFonts w:asciiTheme="majorHAnsi" w:hAnsiTheme="majorHAnsi"/>
        </w:rPr>
        <w:t xml:space="preserve"> (Professor of Economic at Indiana State)</w:t>
      </w:r>
    </w:p>
    <w:p w:rsidR="00D713B3" w:rsidRPr="00B5333B" w:rsidRDefault="00D713B3" w:rsidP="00D713B3">
      <w:pPr>
        <w:rPr>
          <w:rFonts w:asciiTheme="majorHAnsi" w:hAnsiTheme="majorHAnsi"/>
          <w:sz w:val="16"/>
        </w:rPr>
      </w:pPr>
      <w:r w:rsidRPr="00B5333B">
        <w:rPr>
          <w:rFonts w:asciiTheme="majorHAnsi" w:hAnsiTheme="majorHAnsi"/>
          <w:sz w:val="16"/>
        </w:rPr>
        <w:t xml:space="preserve">Strikes ­ </w:t>
      </w:r>
      <w:r w:rsidRPr="00B5333B">
        <w:rPr>
          <w:rFonts w:asciiTheme="majorHAnsi" w:hAnsiTheme="majorHAnsi"/>
          <w:highlight w:val="green"/>
          <w:u w:val="single"/>
        </w:rPr>
        <w:t>Simple statistics</w:t>
      </w:r>
      <w:r w:rsidRPr="00B5333B">
        <w:rPr>
          <w:rFonts w:asciiTheme="majorHAnsi" w:hAnsiTheme="majorHAnsi"/>
          <w:sz w:val="16"/>
          <w:highlight w:val="green"/>
        </w:rPr>
        <w:t xml:space="preserve"> </w:t>
      </w:r>
      <w:r w:rsidRPr="00B5333B">
        <w:rPr>
          <w:rFonts w:asciiTheme="majorHAnsi" w:hAnsiTheme="majorHAnsi"/>
          <w:sz w:val="16"/>
        </w:rPr>
        <w:t xml:space="preserve">on strike activity </w:t>
      </w:r>
      <w:r w:rsidRPr="00B5333B">
        <w:rPr>
          <w:rFonts w:asciiTheme="majorHAnsi" w:hAnsiTheme="majorHAnsi"/>
          <w:highlight w:val="green"/>
          <w:u w:val="single"/>
        </w:rPr>
        <w:t>suggest</w:t>
      </w:r>
      <w:r w:rsidRPr="00B5333B">
        <w:rPr>
          <w:rFonts w:asciiTheme="majorHAnsi" w:hAnsiTheme="majorHAnsi"/>
          <w:sz w:val="16"/>
          <w:highlight w:val="green"/>
        </w:rPr>
        <w:t xml:space="preserve"> </w:t>
      </w:r>
      <w:r w:rsidRPr="00B5333B">
        <w:rPr>
          <w:rFonts w:asciiTheme="majorHAnsi" w:hAnsiTheme="majorHAnsi"/>
          <w:sz w:val="16"/>
        </w:rPr>
        <w:t xml:space="preserve">that </w:t>
      </w:r>
      <w:r w:rsidRPr="00B5333B">
        <w:rPr>
          <w:rFonts w:asciiTheme="majorHAnsi" w:hAnsiTheme="majorHAnsi"/>
          <w:highlight w:val="green"/>
          <w:u w:val="single"/>
        </w:rPr>
        <w:t>strikes</w:t>
      </w:r>
      <w:r w:rsidRPr="00B5333B">
        <w:rPr>
          <w:rFonts w:asciiTheme="majorHAnsi" w:hAnsiTheme="majorHAnsi"/>
          <w:sz w:val="16"/>
          <w:highlight w:val="green"/>
        </w:rPr>
        <w:t xml:space="preserve"> </w:t>
      </w:r>
      <w:r w:rsidRPr="00B5333B">
        <w:rPr>
          <w:rFonts w:asciiTheme="majorHAnsi" w:hAnsiTheme="majorHAnsi"/>
          <w:sz w:val="16"/>
        </w:rPr>
        <w:t xml:space="preserve">are relatively rare and the associated aggregate </w:t>
      </w:r>
      <w:r w:rsidRPr="00B5333B">
        <w:rPr>
          <w:rFonts w:asciiTheme="majorHAnsi" w:hAnsiTheme="majorHAnsi"/>
          <w:highlight w:val="green"/>
          <w:u w:val="single"/>
        </w:rPr>
        <w:t>economic losses are relatively minimal</w:t>
      </w:r>
      <w:r w:rsidRPr="00B5333B">
        <w:rPr>
          <w:rFonts w:asciiTheme="majorHAnsi" w:hAnsiTheme="majorHAnsi"/>
          <w:sz w:val="16"/>
        </w:rPr>
        <w:t xml:space="preserve">. Table 11-3 provides data on major work stoppages, defined as those involving 1000 or more workers and lasting at least one full day or one work shift. But </w:t>
      </w:r>
      <w:r w:rsidRPr="00B5333B">
        <w:rPr>
          <w:rFonts w:asciiTheme="majorHAnsi" w:hAnsiTheme="majorHAnsi"/>
          <w:highlight w:val="green"/>
          <w:u w:val="single"/>
        </w:rPr>
        <w:t xml:space="preserve">these data </w:t>
      </w:r>
      <w:r w:rsidRPr="00B5333B">
        <w:rPr>
          <w:rFonts w:asciiTheme="majorHAnsi" w:hAnsiTheme="majorHAnsi"/>
          <w:b/>
          <w:bCs/>
          <w:highlight w:val="green"/>
          <w:u w:val="single"/>
          <w:bdr w:val="single" w:sz="4" w:space="0" w:color="auto"/>
        </w:rPr>
        <w:t>can be misleading</w:t>
      </w:r>
      <w:r w:rsidRPr="00B5333B">
        <w:rPr>
          <w:rFonts w:asciiTheme="majorHAnsi" w:hAnsiTheme="majorHAnsi"/>
          <w:sz w:val="16"/>
          <w:highlight w:val="green"/>
          <w:bdr w:val="single" w:sz="4" w:space="0" w:color="auto"/>
        </w:rPr>
        <w:t xml:space="preserve"> </w:t>
      </w:r>
      <w:r w:rsidRPr="00B5333B">
        <w:rPr>
          <w:rFonts w:asciiTheme="majorHAnsi" w:hAnsiTheme="majorHAnsi"/>
          <w:b/>
          <w:bCs/>
          <w:highlight w:val="green"/>
          <w:u w:val="single"/>
          <w:bdr w:val="single" w:sz="4" w:space="0" w:color="auto"/>
        </w:rPr>
        <w:t>as a measure of the costliness of a strike.</w:t>
      </w:r>
      <w:r w:rsidRPr="00B5333B">
        <w:rPr>
          <w:rFonts w:asciiTheme="majorHAnsi" w:hAnsiTheme="majorHAnsi"/>
          <w:b/>
          <w:bCs/>
          <w:highlight w:val="green"/>
          <w:u w:val="single"/>
        </w:rPr>
        <w:t xml:space="preserve"> </w:t>
      </w:r>
      <w:r w:rsidRPr="00B5333B">
        <w:rPr>
          <w:rFonts w:asciiTheme="majorHAnsi" w:hAnsiTheme="majorHAnsi"/>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B5333B">
        <w:rPr>
          <w:rFonts w:asciiTheme="majorHAnsi" w:hAnsiTheme="majorHAnsi"/>
          <w:highlight w:val="green"/>
          <w:u w:val="single"/>
        </w:rPr>
        <w:t xml:space="preserve">amount lost </w:t>
      </w:r>
      <w:r w:rsidRPr="00B5333B">
        <w:rPr>
          <w:rFonts w:asciiTheme="majorHAnsi" w:hAnsiTheme="majorHAnsi"/>
          <w:b/>
          <w:bCs/>
          <w:highlight w:val="green"/>
          <w:u w:val="single"/>
        </w:rPr>
        <w:t>can be understated</w:t>
      </w:r>
      <w:r w:rsidRPr="00B5333B">
        <w:rPr>
          <w:rFonts w:asciiTheme="majorHAnsi" w:hAnsiTheme="majorHAnsi"/>
          <w:highlight w:val="green"/>
          <w:u w:val="single"/>
        </w:rPr>
        <w:t xml:space="preserve"> </w:t>
      </w:r>
      <w:r w:rsidRPr="00B5333B">
        <w:rPr>
          <w:rFonts w:asciiTheme="majorHAnsi" w:hAnsiTheme="majorHAnsi"/>
          <w:u w:val="single"/>
        </w:rPr>
        <w:t xml:space="preserve">by the data if </w:t>
      </w:r>
      <w:r w:rsidRPr="00B5333B">
        <w:rPr>
          <w:rFonts w:asciiTheme="majorHAnsi" w:hAnsiTheme="majorHAnsi"/>
          <w:highlight w:val="green"/>
          <w:u w:val="single"/>
        </w:rPr>
        <w:t xml:space="preserve">production in associated industries </w:t>
      </w:r>
      <w:r w:rsidRPr="00B5333B">
        <w:rPr>
          <w:rFonts w:asciiTheme="majorHAnsi" w:hAnsiTheme="majorHAnsi"/>
          <w:u w:val="single"/>
        </w:rPr>
        <w:t xml:space="preserve">( </w:t>
      </w:r>
      <w:r w:rsidRPr="00B5333B">
        <w:rPr>
          <w:rFonts w:asciiTheme="majorHAnsi" w:hAnsiTheme="majorHAnsi"/>
          <w:highlight w:val="green"/>
          <w:u w:val="single"/>
        </w:rPr>
        <w:t>those that buy</w:t>
      </w:r>
      <w:r w:rsidRPr="00B5333B">
        <w:rPr>
          <w:rFonts w:asciiTheme="majorHAnsi" w:hAnsiTheme="majorHAnsi"/>
          <w:u w:val="single"/>
        </w:rPr>
        <w:t xml:space="preserve"> inputs from the struck industry </w:t>
      </w:r>
      <w:r w:rsidRPr="00B5333B">
        <w:rPr>
          <w:rFonts w:asciiTheme="majorHAnsi" w:hAnsiTheme="majorHAnsi"/>
          <w:highlight w:val="green"/>
          <w:u w:val="single"/>
        </w:rPr>
        <w:t xml:space="preserve">or sell products to it) </w:t>
      </w:r>
      <w:r w:rsidRPr="00B5333B">
        <w:rPr>
          <w:rFonts w:asciiTheme="majorHAnsi" w:hAnsiTheme="majorHAnsi"/>
          <w:b/>
          <w:bCs/>
          <w:highlight w:val="green"/>
          <w:u w:val="single"/>
        </w:rPr>
        <w:t>is disrupted</w:t>
      </w:r>
      <w:r w:rsidRPr="00B5333B">
        <w:rPr>
          <w:rFonts w:asciiTheme="majorHAnsi" w:hAnsiTheme="majorHAnsi"/>
          <w:u w:val="single"/>
        </w:rPr>
        <w:t xml:space="preserve">. As a broad generalization, the </w:t>
      </w:r>
      <w:r w:rsidRPr="00B5333B">
        <w:rPr>
          <w:rFonts w:asciiTheme="majorHAnsi" w:hAnsiTheme="majorHAnsi"/>
          <w:highlight w:val="green"/>
          <w:u w:val="single"/>
        </w:rPr>
        <w:t xml:space="preserve">adverse effects </w:t>
      </w:r>
      <w:r w:rsidRPr="00B5333B">
        <w:rPr>
          <w:rFonts w:asciiTheme="majorHAnsi" w:hAnsiTheme="majorHAnsi"/>
          <w:u w:val="single"/>
        </w:rPr>
        <w:t xml:space="preserve">of a strike on nonstriking firms and customers </w:t>
      </w:r>
      <w:r w:rsidRPr="00B5333B">
        <w:rPr>
          <w:rFonts w:asciiTheme="majorHAnsi" w:hAnsiTheme="majorHAnsi"/>
          <w:highlight w:val="green"/>
          <w:u w:val="single"/>
        </w:rPr>
        <w:t xml:space="preserve">are likely to be greater </w:t>
      </w:r>
      <w:r w:rsidRPr="00B5333B">
        <w:rPr>
          <w:rFonts w:asciiTheme="majorHAnsi" w:hAnsiTheme="majorHAnsi"/>
          <w:b/>
          <w:bCs/>
          <w:highlight w:val="green"/>
          <w:u w:val="single"/>
        </w:rPr>
        <w:t>when services are involved</w:t>
      </w:r>
      <w:r w:rsidRPr="00B5333B">
        <w:rPr>
          <w:rFonts w:asciiTheme="majorHAnsi" w:hAnsiTheme="majorHAnsi"/>
          <w:highlight w:val="green"/>
          <w:u w:val="single"/>
        </w:rPr>
        <w:t xml:space="preserve"> </w:t>
      </w:r>
      <w:r w:rsidRPr="00B5333B">
        <w:rPr>
          <w:rFonts w:asciiTheme="majorHAnsi" w:hAnsiTheme="majorHAnsi"/>
          <w:u w:val="single"/>
        </w:rPr>
        <w:t>and less when products are involved. Remember, that strikes are the result of the failure of both parties to the negotiation, so it is inaccurate to attribute all of the costs associated with a strike to labor alone.</w:t>
      </w:r>
    </w:p>
    <w:p w:rsidR="00D713B3" w:rsidRPr="00B5333B" w:rsidRDefault="00D713B3" w:rsidP="00D713B3">
      <w:pPr>
        <w:pStyle w:val="Heading4"/>
        <w:rPr>
          <w:rFonts w:asciiTheme="majorHAnsi" w:hAnsiTheme="majorHAnsi"/>
        </w:rPr>
      </w:pPr>
      <w:r w:rsidRPr="00B5333B">
        <w:rPr>
          <w:rFonts w:asciiTheme="majorHAnsi" w:hAnsiTheme="majorHAnsi"/>
        </w:rPr>
        <w:t xml:space="preserve">Economic Collapse goes </w:t>
      </w:r>
      <w:r w:rsidRPr="00B5333B">
        <w:rPr>
          <w:rFonts w:asciiTheme="majorHAnsi" w:hAnsiTheme="majorHAnsi"/>
          <w:u w:val="single"/>
        </w:rPr>
        <w:t>Nuclear</w:t>
      </w:r>
      <w:r w:rsidRPr="00B5333B">
        <w:rPr>
          <w:rFonts w:asciiTheme="majorHAnsi" w:hAnsiTheme="majorHAnsi"/>
        </w:rPr>
        <w:t>.</w:t>
      </w:r>
    </w:p>
    <w:p w:rsidR="00D713B3" w:rsidRPr="00B5333B" w:rsidRDefault="00D713B3" w:rsidP="00D713B3">
      <w:pPr>
        <w:rPr>
          <w:rFonts w:asciiTheme="majorHAnsi" w:hAnsiTheme="majorHAnsi"/>
        </w:rPr>
      </w:pPr>
      <w:r w:rsidRPr="00B5333B">
        <w:rPr>
          <w:rStyle w:val="Style13ptBold"/>
          <w:rFonts w:asciiTheme="majorHAnsi" w:hAnsiTheme="majorHAnsi"/>
        </w:rPr>
        <w:t>Tønnesson 15</w:t>
      </w:r>
      <w:r w:rsidRPr="00B5333B">
        <w:rPr>
          <w:rFonts w:asciiTheme="majorHAnsi" w:hAnsiTheme="majorHAnsi"/>
        </w:rPr>
        <w:t xml:space="preserve">, Stein. "Deterrence, interdependence and Sino–US peace." International Area Studies Review 18.3 (2015): 297-311. (the Department of Peace and Conflict, Uppsala University, Sweden, and Peace research Institute Oslo (PRIO), Norway) </w:t>
      </w:r>
    </w:p>
    <w:p w:rsidR="00D713B3" w:rsidRDefault="00D713B3" w:rsidP="00D713B3">
      <w:pPr>
        <w:rPr>
          <w:rFonts w:asciiTheme="majorHAnsi" w:hAnsiTheme="majorHAnsi"/>
          <w:sz w:val="16"/>
        </w:rPr>
      </w:pPr>
      <w:r w:rsidRPr="00B5333B">
        <w:rPr>
          <w:rFonts w:asciiTheme="majorHAnsi" w:hAnsiTheme="majorHAnsi"/>
          <w:sz w:val="16"/>
        </w:rPr>
        <w:t xml:space="preserve">Several </w:t>
      </w:r>
      <w:r w:rsidRPr="00B5333B">
        <w:rPr>
          <w:rStyle w:val="StyleUnderline"/>
          <w:rFonts w:asciiTheme="majorHAnsi" w:hAnsiTheme="majorHAnsi"/>
          <w:sz w:val="24"/>
        </w:rPr>
        <w:t>recent works on China and Sino–US relations have made substantial contributions to</w:t>
      </w:r>
      <w:r w:rsidRPr="00B5333B">
        <w:rPr>
          <w:rFonts w:asciiTheme="majorHAnsi" w:hAnsiTheme="majorHAnsi"/>
          <w:sz w:val="16"/>
        </w:rPr>
        <w:t xml:space="preserve"> the </w:t>
      </w:r>
      <w:r w:rsidRPr="00B5333B">
        <w:rPr>
          <w:rStyle w:val="StyleUnderline"/>
          <w:rFonts w:asciiTheme="majorHAnsi" w:hAnsiTheme="majorHAnsi"/>
          <w:sz w:val="24"/>
        </w:rPr>
        <w:t>current understanding of how and under what circumstances a combination of nuclear deterrence and economic interdependence may reduce the risk of war between major powers</w:t>
      </w:r>
      <w:r w:rsidRPr="00B5333B">
        <w:rPr>
          <w:rFonts w:asciiTheme="majorHAnsi" w:hAnsiTheme="majorHAnsi"/>
          <w:sz w:val="16"/>
        </w:rPr>
        <w:t xml:space="preserve">. At least four conclusions can be drawn from the review above: first, </w:t>
      </w:r>
      <w:r w:rsidRPr="00B5333B">
        <w:rPr>
          <w:rStyle w:val="StyleUnderline"/>
          <w:rFonts w:asciiTheme="majorHAnsi" w:hAnsiTheme="majorHAnsi"/>
          <w:sz w:val="24"/>
        </w:rPr>
        <w:t>those who say that interdependence may both inhibit and drive conflict are righ</w:t>
      </w:r>
      <w:r w:rsidRPr="00B5333B">
        <w:rPr>
          <w:rFonts w:asciiTheme="majorHAnsi" w:hAnsiTheme="majorHAnsi"/>
          <w:sz w:val="16"/>
        </w:rPr>
        <w:t xml:space="preserve">t. </w:t>
      </w:r>
      <w:r w:rsidRPr="00B5333B">
        <w:rPr>
          <w:rStyle w:val="StyleUnderline"/>
          <w:rFonts w:asciiTheme="majorHAnsi" w:hAnsiTheme="majorHAnsi"/>
          <w:sz w:val="24"/>
        </w:rPr>
        <w:t xml:space="preserve">Interdependence raises the cost of conflict for all sides but </w:t>
      </w:r>
      <w:r w:rsidRPr="00B5333B">
        <w:rPr>
          <w:rFonts w:asciiTheme="majorHAnsi" w:hAnsiTheme="majorHAnsi"/>
          <w:sz w:val="16"/>
        </w:rPr>
        <w:t>asymmetrical or unbalanced dependencies and negative trade expectations may generate tensions leading to trade wars among inter-dependent states that in turn increase the risk of military conflict</w:t>
      </w:r>
      <w:r w:rsidRPr="00B5333B">
        <w:rPr>
          <w:rStyle w:val="StyleUnderline"/>
          <w:rFonts w:asciiTheme="majorHAnsi" w:hAnsiTheme="majorHAnsi"/>
          <w:sz w:val="24"/>
        </w:rPr>
        <w:t xml:space="preserve"> </w:t>
      </w:r>
      <w:r w:rsidRPr="00B5333B">
        <w:rPr>
          <w:rFonts w:asciiTheme="majorHAnsi" w:hAnsiTheme="majorHAnsi"/>
          <w:sz w:val="16"/>
        </w:rPr>
        <w:t xml:space="preserve">(Copeland, 2015: 1, 14, 437; Roach, 2014). The risk may increase if one of the interdependent countries is governed by an inward-looking socio-economic coalition (Solingen, 2015); second, the </w:t>
      </w:r>
      <w:r w:rsidRPr="00B5333B">
        <w:rPr>
          <w:rStyle w:val="StyleUnderline"/>
          <w:rFonts w:asciiTheme="majorHAnsi" w:hAnsiTheme="majorHAnsi"/>
          <w:sz w:val="24"/>
        </w:rPr>
        <w:t>risk of war between China and the US should not just be analysed bilaterally but include their allies and partners</w:t>
      </w:r>
      <w:r w:rsidRPr="00B5333B">
        <w:rPr>
          <w:rFonts w:asciiTheme="majorHAnsi" w:hAnsiTheme="majorHAnsi"/>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B5333B">
        <w:rPr>
          <w:rStyle w:val="Emphasis"/>
          <w:rFonts w:asciiTheme="majorHAnsi" w:hAnsiTheme="majorHAnsi"/>
          <w:sz w:val="24"/>
          <w:highlight w:val="green"/>
        </w:rPr>
        <w:t>decisions</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for</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war</w:t>
      </w:r>
      <w:r w:rsidRPr="00B5333B">
        <w:rPr>
          <w:rStyle w:val="Emphasis"/>
          <w:rFonts w:asciiTheme="majorHAnsi" w:hAnsiTheme="majorHAnsi"/>
          <w:sz w:val="24"/>
        </w:rPr>
        <w:t xml:space="preserve"> and peace are </w:t>
      </w:r>
      <w:r w:rsidRPr="00B5333B">
        <w:rPr>
          <w:rStyle w:val="Emphasis"/>
          <w:rFonts w:asciiTheme="majorHAnsi" w:hAnsiTheme="majorHAnsi"/>
          <w:sz w:val="24"/>
          <w:highlight w:val="green"/>
        </w:rPr>
        <w:t>taken</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by</w:t>
      </w:r>
      <w:r w:rsidRPr="00B5333B">
        <w:rPr>
          <w:rStyle w:val="Emphasis"/>
          <w:rFonts w:asciiTheme="majorHAnsi" w:hAnsiTheme="majorHAnsi"/>
          <w:sz w:val="24"/>
        </w:rPr>
        <w:t xml:space="preserve"> very </w:t>
      </w:r>
      <w:r w:rsidRPr="00B5333B">
        <w:rPr>
          <w:rStyle w:val="Emphasis"/>
          <w:rFonts w:asciiTheme="majorHAnsi" w:hAnsiTheme="majorHAnsi"/>
          <w:sz w:val="24"/>
          <w:highlight w:val="green"/>
        </w:rPr>
        <w:t>few people, who act on</w:t>
      </w:r>
      <w:r w:rsidRPr="00B5333B">
        <w:rPr>
          <w:rStyle w:val="Emphasis"/>
          <w:rFonts w:asciiTheme="majorHAnsi" w:hAnsiTheme="majorHAnsi"/>
          <w:sz w:val="24"/>
        </w:rPr>
        <w:t xml:space="preserve"> the basis of their </w:t>
      </w:r>
      <w:r w:rsidRPr="00B5333B">
        <w:rPr>
          <w:rStyle w:val="Emphasis"/>
          <w:rFonts w:asciiTheme="majorHAnsi" w:hAnsiTheme="majorHAnsi"/>
          <w:sz w:val="24"/>
          <w:highlight w:val="green"/>
        </w:rPr>
        <w:t>future</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expectations</w:t>
      </w:r>
      <w:r w:rsidRPr="00B5333B">
        <w:rPr>
          <w:rFonts w:asciiTheme="majorHAnsi" w:hAnsiTheme="majorHAnsi"/>
          <w:sz w:val="16"/>
        </w:rPr>
        <w:t xml:space="preserve">. International relations theory must be supplemented by foreign policy analysis in order to assess the value attributed by national decision-makers to economic development and their assessments of risks and opportunities. </w:t>
      </w:r>
      <w:r w:rsidRPr="00B5333B">
        <w:rPr>
          <w:rStyle w:val="StyleUnderline"/>
          <w:rFonts w:asciiTheme="majorHAnsi" w:hAnsiTheme="majorHAnsi"/>
          <w:sz w:val="24"/>
          <w:highlight w:val="green"/>
        </w:rPr>
        <w:t>If</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leaders</w:t>
      </w:r>
      <w:r w:rsidRPr="00B5333B">
        <w:rPr>
          <w:rStyle w:val="StyleUnderline"/>
          <w:rFonts w:asciiTheme="majorHAnsi" w:hAnsiTheme="majorHAnsi"/>
          <w:sz w:val="24"/>
        </w:rPr>
        <w:t xml:space="preserve"> on either side of the Atlantic begin to </w:t>
      </w:r>
      <w:r w:rsidRPr="00B5333B">
        <w:rPr>
          <w:rStyle w:val="StyleUnderline"/>
          <w:rFonts w:asciiTheme="majorHAnsi" w:hAnsiTheme="majorHAnsi"/>
          <w:sz w:val="24"/>
          <w:highlight w:val="green"/>
        </w:rPr>
        <w:t>seriously</w:t>
      </w:r>
      <w:r w:rsidRPr="00B5333B">
        <w:rPr>
          <w:rStyle w:val="StyleUnderline"/>
          <w:rFonts w:asciiTheme="majorHAnsi" w:hAnsiTheme="majorHAnsi"/>
          <w:sz w:val="24"/>
        </w:rPr>
        <w:t xml:space="preserve"> fear or </w:t>
      </w:r>
      <w:r w:rsidRPr="00B5333B">
        <w:rPr>
          <w:rStyle w:val="StyleUnderline"/>
          <w:rFonts w:asciiTheme="majorHAnsi" w:hAnsiTheme="majorHAnsi"/>
          <w:sz w:val="24"/>
          <w:highlight w:val="green"/>
        </w:rPr>
        <w:t>anticipate</w:t>
      </w:r>
      <w:r w:rsidRPr="00B5333B">
        <w:rPr>
          <w:rStyle w:val="StyleUnderline"/>
          <w:rFonts w:asciiTheme="majorHAnsi" w:hAnsiTheme="majorHAnsi"/>
          <w:sz w:val="24"/>
        </w:rPr>
        <w:t xml:space="preserve"> their own nation’s </w:t>
      </w:r>
      <w:r w:rsidRPr="00B5333B">
        <w:rPr>
          <w:rStyle w:val="StyleUnderline"/>
          <w:rFonts w:asciiTheme="majorHAnsi" w:hAnsiTheme="majorHAnsi"/>
          <w:sz w:val="24"/>
          <w:highlight w:val="green"/>
        </w:rPr>
        <w:t>decline</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then</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 xml:space="preserve">they may </w:t>
      </w:r>
      <w:r w:rsidRPr="00B5333B">
        <w:rPr>
          <w:rStyle w:val="StyleUnderline"/>
          <w:rFonts w:asciiTheme="majorHAnsi" w:hAnsiTheme="majorHAnsi"/>
          <w:sz w:val="24"/>
        </w:rPr>
        <w:t xml:space="preserve">blame </w:t>
      </w:r>
      <w:r w:rsidRPr="00B5333B">
        <w:rPr>
          <w:rFonts w:asciiTheme="majorHAnsi" w:hAnsiTheme="majorHAnsi"/>
          <w:sz w:val="16"/>
        </w:rPr>
        <w:t>this on external dependence, appeal to anti-foreign sentiments,</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contemplate</w:t>
      </w:r>
      <w:r w:rsidRPr="00B5333B">
        <w:rPr>
          <w:rStyle w:val="StyleUnderline"/>
          <w:rFonts w:asciiTheme="majorHAnsi" w:hAnsiTheme="majorHAnsi"/>
          <w:sz w:val="24"/>
        </w:rPr>
        <w:t xml:space="preserve"> the </w:t>
      </w:r>
      <w:r w:rsidRPr="00B5333B">
        <w:rPr>
          <w:rStyle w:val="StyleUnderline"/>
          <w:rFonts w:asciiTheme="majorHAnsi" w:hAnsiTheme="majorHAnsi"/>
          <w:sz w:val="24"/>
          <w:highlight w:val="green"/>
        </w:rPr>
        <w:t>use of force to gain</w:t>
      </w:r>
      <w:r w:rsidRPr="00B5333B">
        <w:rPr>
          <w:rStyle w:val="StyleUnderline"/>
          <w:rFonts w:asciiTheme="majorHAnsi" w:hAnsiTheme="majorHAnsi"/>
          <w:sz w:val="24"/>
        </w:rPr>
        <w:t xml:space="preserve"> respect or </w:t>
      </w:r>
      <w:r w:rsidRPr="00B5333B">
        <w:rPr>
          <w:rStyle w:val="StyleUnderline"/>
          <w:rFonts w:asciiTheme="majorHAnsi" w:hAnsiTheme="majorHAnsi"/>
          <w:sz w:val="24"/>
          <w:highlight w:val="green"/>
        </w:rPr>
        <w:t>credibility</w:t>
      </w:r>
      <w:r w:rsidRPr="00B5333B">
        <w:rPr>
          <w:rStyle w:val="StyleUnderline"/>
          <w:rFonts w:asciiTheme="majorHAnsi" w:hAnsiTheme="majorHAnsi"/>
          <w:sz w:val="24"/>
        </w:rPr>
        <w:t xml:space="preserve">, adopt protectionist policies, </w:t>
      </w:r>
      <w:r w:rsidRPr="00B5333B">
        <w:rPr>
          <w:rStyle w:val="StyleUnderline"/>
          <w:rFonts w:asciiTheme="majorHAnsi" w:hAnsiTheme="majorHAnsi"/>
          <w:sz w:val="24"/>
          <w:highlight w:val="green"/>
        </w:rPr>
        <w:t>and</w:t>
      </w:r>
      <w:r w:rsidRPr="00B5333B">
        <w:rPr>
          <w:rStyle w:val="StyleUnderline"/>
          <w:rFonts w:asciiTheme="majorHAnsi" w:hAnsiTheme="majorHAnsi"/>
          <w:sz w:val="24"/>
        </w:rPr>
        <w:t xml:space="preserve"> ultimately </w:t>
      </w:r>
      <w:r w:rsidRPr="00B5333B">
        <w:rPr>
          <w:rStyle w:val="StyleUnderline"/>
          <w:rFonts w:asciiTheme="majorHAnsi" w:hAnsiTheme="majorHAnsi"/>
          <w:sz w:val="24"/>
          <w:highlight w:val="green"/>
        </w:rPr>
        <w:t>refuse to be deterred by</w:t>
      </w:r>
      <w:r w:rsidRPr="00B5333B">
        <w:rPr>
          <w:rStyle w:val="StyleUnderline"/>
          <w:rFonts w:asciiTheme="majorHAnsi" w:hAnsiTheme="majorHAnsi"/>
          <w:sz w:val="24"/>
        </w:rPr>
        <w:t xml:space="preserve"> either </w:t>
      </w:r>
      <w:r w:rsidRPr="00B5333B">
        <w:rPr>
          <w:rStyle w:val="StyleUnderline"/>
          <w:rFonts w:asciiTheme="majorHAnsi" w:hAnsiTheme="majorHAnsi"/>
          <w:sz w:val="24"/>
          <w:highlight w:val="green"/>
        </w:rPr>
        <w:t>nuclear</w:t>
      </w:r>
      <w:r w:rsidRPr="00B5333B">
        <w:rPr>
          <w:rStyle w:val="StyleUnderline"/>
          <w:rFonts w:asciiTheme="majorHAnsi" w:hAnsiTheme="majorHAnsi"/>
          <w:sz w:val="24"/>
        </w:rPr>
        <w:t xml:space="preserve"> </w:t>
      </w:r>
      <w:r w:rsidRPr="00B5333B">
        <w:rPr>
          <w:rStyle w:val="StyleUnderline"/>
          <w:rFonts w:asciiTheme="majorHAnsi" w:hAnsiTheme="majorHAnsi"/>
          <w:sz w:val="24"/>
          <w:highlight w:val="green"/>
        </w:rPr>
        <w:t>arms</w:t>
      </w:r>
      <w:r w:rsidRPr="00B5333B">
        <w:rPr>
          <w:rStyle w:val="StyleUnderline"/>
          <w:rFonts w:asciiTheme="majorHAnsi" w:hAnsiTheme="majorHAnsi"/>
          <w:sz w:val="24"/>
        </w:rPr>
        <w:t xml:space="preserve"> or prospects of socioeconomic calamities. </w:t>
      </w:r>
      <w:r w:rsidRPr="00B5333B">
        <w:rPr>
          <w:rStyle w:val="Emphasis"/>
          <w:rFonts w:asciiTheme="majorHAnsi" w:hAnsiTheme="majorHAnsi"/>
          <w:sz w:val="24"/>
        </w:rPr>
        <w:t xml:space="preserve">Such a </w:t>
      </w:r>
      <w:r w:rsidRPr="00B5333B">
        <w:rPr>
          <w:rStyle w:val="Emphasis"/>
          <w:rFonts w:asciiTheme="majorHAnsi" w:hAnsiTheme="majorHAnsi"/>
          <w:sz w:val="24"/>
          <w:highlight w:val="green"/>
        </w:rPr>
        <w:t>dangerous</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shift</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could</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happen</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abruptly</w:t>
      </w:r>
      <w:r w:rsidRPr="00B5333B">
        <w:rPr>
          <w:rFonts w:asciiTheme="majorHAnsi" w:hAnsiTheme="majorHAnsi"/>
          <w:sz w:val="16"/>
        </w:rPr>
        <w:t xml:space="preserve">, i.e. under the instigation of actions by a third party – or against a third party. Yet as long as there is both </w:t>
      </w:r>
      <w:r w:rsidRPr="00B5333B">
        <w:rPr>
          <w:rFonts w:asciiTheme="majorHAnsi" w:hAnsiTheme="majorHAnsi"/>
          <w:sz w:val="16"/>
        </w:rPr>
        <w:lastRenderedPageBreak/>
        <w:t xml:space="preserve">nuclear deterrence and interdependence, the tensions in East Asia are unlikely to escalate to war. As Chan (2013) says, all states in the region are aware that they cannot count on support from either China or the US if they make provocative moves. </w:t>
      </w:r>
      <w:r w:rsidRPr="00B5333B">
        <w:rPr>
          <w:rStyle w:val="StyleUnderline"/>
          <w:rFonts w:asciiTheme="majorHAnsi" w:hAnsiTheme="majorHAnsi"/>
          <w:sz w:val="24"/>
        </w:rPr>
        <w:t xml:space="preserve">The </w:t>
      </w:r>
      <w:r w:rsidRPr="00B5333B">
        <w:rPr>
          <w:rStyle w:val="Emphasis"/>
          <w:rFonts w:asciiTheme="majorHAnsi" w:hAnsiTheme="majorHAnsi"/>
          <w:sz w:val="24"/>
          <w:highlight w:val="green"/>
        </w:rPr>
        <w:t>greatest</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 xml:space="preserve">risk is </w:t>
      </w:r>
      <w:r w:rsidRPr="00B5333B">
        <w:rPr>
          <w:rStyle w:val="Emphasis"/>
          <w:rFonts w:asciiTheme="majorHAnsi" w:hAnsiTheme="majorHAnsi"/>
          <w:sz w:val="24"/>
        </w:rPr>
        <w:t xml:space="preserve">not that a territorial dispute leads to war under present circumstances but that </w:t>
      </w:r>
      <w:r w:rsidRPr="00B5333B">
        <w:rPr>
          <w:rStyle w:val="Emphasis"/>
          <w:rFonts w:asciiTheme="majorHAnsi" w:hAnsiTheme="majorHAnsi"/>
          <w:sz w:val="24"/>
          <w:highlight w:val="green"/>
        </w:rPr>
        <w:t>changes</w:t>
      </w:r>
      <w:r w:rsidRPr="00B5333B">
        <w:rPr>
          <w:rStyle w:val="Emphasis"/>
          <w:rFonts w:asciiTheme="majorHAnsi" w:hAnsiTheme="majorHAnsi"/>
          <w:sz w:val="24"/>
        </w:rPr>
        <w:t xml:space="preserve"> </w:t>
      </w:r>
      <w:r w:rsidRPr="00B5333B">
        <w:rPr>
          <w:rStyle w:val="Emphasis"/>
          <w:rFonts w:asciiTheme="majorHAnsi" w:hAnsiTheme="majorHAnsi"/>
          <w:sz w:val="24"/>
          <w:highlight w:val="green"/>
        </w:rPr>
        <w:t>in</w:t>
      </w:r>
      <w:r w:rsidRPr="00B5333B">
        <w:rPr>
          <w:rStyle w:val="Emphasis"/>
          <w:rFonts w:asciiTheme="majorHAnsi" w:hAnsiTheme="majorHAnsi"/>
          <w:sz w:val="24"/>
        </w:rPr>
        <w:t xml:space="preserve"> the world </w:t>
      </w:r>
      <w:r w:rsidRPr="00B5333B">
        <w:rPr>
          <w:rStyle w:val="Emphasis"/>
          <w:rFonts w:asciiTheme="majorHAnsi" w:hAnsiTheme="majorHAnsi"/>
          <w:sz w:val="24"/>
          <w:highlight w:val="green"/>
        </w:rPr>
        <w:t>econ</w:t>
      </w:r>
      <w:r w:rsidRPr="00B5333B">
        <w:rPr>
          <w:rStyle w:val="Emphasis"/>
          <w:rFonts w:asciiTheme="majorHAnsi" w:hAnsiTheme="majorHAnsi"/>
          <w:sz w:val="24"/>
        </w:rPr>
        <w:t xml:space="preserve">omy </w:t>
      </w:r>
      <w:r w:rsidRPr="00B5333B">
        <w:rPr>
          <w:rStyle w:val="StyleUnderline"/>
          <w:rFonts w:asciiTheme="majorHAnsi" w:hAnsiTheme="majorHAnsi"/>
          <w:sz w:val="24"/>
        </w:rPr>
        <w:t>alter those circumstances in ways that render inter-state peace more precarious</w:t>
      </w:r>
      <w:r w:rsidRPr="00B5333B">
        <w:rPr>
          <w:rFonts w:asciiTheme="majorHAnsi" w:hAnsiTheme="majorHAnsi"/>
          <w:sz w:val="16"/>
        </w:rPr>
        <w:t xml:space="preserve">. If China and the US fail to rebalance their financial and trading relations (Roach, 2014) then </w:t>
      </w:r>
      <w:r w:rsidRPr="00B5333B">
        <w:rPr>
          <w:rStyle w:val="StyleUnderline"/>
          <w:rFonts w:asciiTheme="majorHAnsi" w:hAnsiTheme="majorHAnsi"/>
          <w:sz w:val="24"/>
        </w:rPr>
        <w:t>a trade war could</w:t>
      </w:r>
      <w:r w:rsidRPr="00B5333B">
        <w:rPr>
          <w:rFonts w:asciiTheme="majorHAnsi" w:hAnsiTheme="majorHAnsi"/>
          <w:sz w:val="16"/>
        </w:rPr>
        <w:t xml:space="preserve"> result, </w:t>
      </w:r>
      <w:r w:rsidRPr="00B5333B">
        <w:rPr>
          <w:rStyle w:val="StyleUnderline"/>
          <w:rFonts w:asciiTheme="majorHAnsi" w:hAnsiTheme="majorHAnsi"/>
          <w:sz w:val="24"/>
        </w:rPr>
        <w:t>interrupt</w:t>
      </w:r>
      <w:r w:rsidRPr="00B5333B">
        <w:rPr>
          <w:rFonts w:asciiTheme="majorHAnsi" w:hAnsiTheme="majorHAnsi"/>
          <w:sz w:val="16"/>
        </w:rPr>
        <w:t xml:space="preserve">ing </w:t>
      </w:r>
      <w:r w:rsidRPr="00B5333B">
        <w:rPr>
          <w:rStyle w:val="StyleUnderline"/>
          <w:rFonts w:asciiTheme="majorHAnsi" w:hAnsiTheme="majorHAnsi"/>
          <w:sz w:val="24"/>
        </w:rPr>
        <w:t>transnational production networks, provoking social distress, and exacerbating nationalist emotions.</w:t>
      </w:r>
      <w:r w:rsidRPr="00B5333B">
        <w:rPr>
          <w:rFonts w:asciiTheme="majorHAnsi" w:hAnsiTheme="majorHAnsi"/>
          <w:sz w:val="16"/>
        </w:rPr>
        <w:t xml:space="preserve"> </w:t>
      </w:r>
      <w:r w:rsidRPr="00B5333B">
        <w:rPr>
          <w:rStyle w:val="StyleUnderline"/>
          <w:rFonts w:asciiTheme="majorHAnsi" w:hAnsiTheme="majorHAnsi"/>
          <w:sz w:val="24"/>
        </w:rPr>
        <w:t xml:space="preserve">This could have </w:t>
      </w:r>
      <w:r w:rsidRPr="00B5333B">
        <w:rPr>
          <w:rStyle w:val="StyleUnderline"/>
          <w:rFonts w:asciiTheme="majorHAnsi" w:hAnsiTheme="majorHAnsi"/>
          <w:sz w:val="24"/>
          <w:highlight w:val="green"/>
        </w:rPr>
        <w:t xml:space="preserve">unforeseen consequences in the field of security, </w:t>
      </w:r>
      <w:r w:rsidRPr="00B5333B">
        <w:rPr>
          <w:rStyle w:val="StyleUnderline"/>
          <w:rFonts w:asciiTheme="majorHAnsi" w:hAnsiTheme="majorHAnsi"/>
          <w:bCs/>
          <w:sz w:val="24"/>
          <w:highlight w:val="green"/>
        </w:rPr>
        <w:t>with nuclear deterrence</w:t>
      </w:r>
      <w:r w:rsidRPr="00B5333B">
        <w:rPr>
          <w:rStyle w:val="StyleUnderline"/>
          <w:rFonts w:asciiTheme="majorHAnsi" w:hAnsiTheme="majorHAnsi"/>
          <w:sz w:val="24"/>
          <w:highlight w:val="green"/>
        </w:rPr>
        <w:t xml:space="preserve"> remaining</w:t>
      </w:r>
      <w:r w:rsidRPr="00B5333B">
        <w:rPr>
          <w:rFonts w:asciiTheme="majorHAnsi" w:hAnsiTheme="majorHAnsi"/>
          <w:sz w:val="16"/>
        </w:rPr>
        <w:t xml:space="preserve"> the only factor to protect the world from Armageddon, and </w:t>
      </w:r>
      <w:r w:rsidRPr="00B5333B">
        <w:rPr>
          <w:rStyle w:val="StyleUnderline"/>
          <w:rFonts w:asciiTheme="majorHAnsi" w:hAnsiTheme="majorHAnsi"/>
          <w:sz w:val="24"/>
        </w:rPr>
        <w:t>unreliably</w:t>
      </w:r>
      <w:r w:rsidRPr="00B5333B">
        <w:rPr>
          <w:rFonts w:asciiTheme="majorHAnsi" w:hAnsiTheme="majorHAnsi"/>
          <w:sz w:val="16"/>
        </w:rPr>
        <w:t xml:space="preserve"> so. Deterrence could lose its credibility: one of the two </w:t>
      </w:r>
      <w:r w:rsidRPr="00B5333B">
        <w:rPr>
          <w:rStyle w:val="StyleUnderline"/>
          <w:rFonts w:asciiTheme="majorHAnsi" w:hAnsiTheme="majorHAnsi"/>
          <w:sz w:val="24"/>
          <w:highlight w:val="green"/>
        </w:rPr>
        <w:t>great powers might gamble</w:t>
      </w:r>
      <w:r w:rsidRPr="00B5333B">
        <w:rPr>
          <w:rStyle w:val="StyleUnderline"/>
          <w:rFonts w:asciiTheme="majorHAnsi" w:hAnsiTheme="majorHAnsi"/>
          <w:sz w:val="24"/>
        </w:rPr>
        <w:t xml:space="preserve"> that the other</w:t>
      </w:r>
      <w:r w:rsidRPr="00B5333B">
        <w:rPr>
          <w:rFonts w:asciiTheme="majorHAnsi" w:hAnsiTheme="majorHAnsi"/>
          <w:sz w:val="16"/>
        </w:rPr>
        <w:t xml:space="preserve"> </w:t>
      </w:r>
      <w:r w:rsidRPr="00B5333B">
        <w:rPr>
          <w:rStyle w:val="StyleUnderline"/>
          <w:rFonts w:asciiTheme="majorHAnsi" w:hAnsiTheme="majorHAnsi"/>
          <w:sz w:val="24"/>
        </w:rPr>
        <w:t>yield in a cyber-war or conventional limited war,</w:t>
      </w:r>
      <w:r w:rsidRPr="00B5333B">
        <w:rPr>
          <w:rFonts w:asciiTheme="majorHAnsi" w:hAnsiTheme="majorHAnsi"/>
          <w:sz w:val="16"/>
        </w:rPr>
        <w:t xml:space="preserve"> </w:t>
      </w:r>
      <w:r w:rsidRPr="00B5333B">
        <w:rPr>
          <w:rStyle w:val="StyleUnderline"/>
          <w:rFonts w:asciiTheme="majorHAnsi" w:hAnsiTheme="majorHAnsi"/>
          <w:sz w:val="24"/>
        </w:rPr>
        <w:t xml:space="preserve">or </w:t>
      </w:r>
      <w:r w:rsidRPr="00B5333B">
        <w:rPr>
          <w:rStyle w:val="StyleUnderline"/>
          <w:rFonts w:asciiTheme="majorHAnsi" w:hAnsiTheme="majorHAnsi"/>
          <w:sz w:val="24"/>
          <w:highlight w:val="green"/>
        </w:rPr>
        <w:t>third party countries might engage</w:t>
      </w:r>
      <w:r w:rsidRPr="00B5333B">
        <w:rPr>
          <w:rFonts w:asciiTheme="majorHAnsi" w:hAnsiTheme="majorHAnsi"/>
          <w:sz w:val="16"/>
        </w:rPr>
        <w:t xml:space="preserve"> in conflict with each other, </w:t>
      </w:r>
      <w:r w:rsidRPr="00B5333B">
        <w:rPr>
          <w:rStyle w:val="StyleUnderline"/>
          <w:rFonts w:asciiTheme="majorHAnsi" w:hAnsiTheme="majorHAnsi"/>
          <w:sz w:val="24"/>
        </w:rPr>
        <w:t xml:space="preserve">with a view to </w:t>
      </w:r>
      <w:r w:rsidRPr="00B5333B">
        <w:rPr>
          <w:rStyle w:val="StyleUnderline"/>
          <w:rFonts w:asciiTheme="majorHAnsi" w:hAnsiTheme="majorHAnsi"/>
          <w:bCs/>
          <w:sz w:val="24"/>
          <w:highlight w:val="green"/>
          <w:bdr w:val="single" w:sz="4" w:space="0" w:color="auto"/>
        </w:rPr>
        <w:t>obliging</w:t>
      </w:r>
      <w:r w:rsidRPr="00B5333B">
        <w:rPr>
          <w:rStyle w:val="StyleUnderline"/>
          <w:rFonts w:asciiTheme="majorHAnsi" w:hAnsiTheme="majorHAnsi"/>
          <w:bCs/>
          <w:sz w:val="24"/>
          <w:bdr w:val="single" w:sz="4" w:space="0" w:color="auto"/>
        </w:rPr>
        <w:t xml:space="preserve"> </w:t>
      </w:r>
      <w:r w:rsidRPr="00B5333B">
        <w:rPr>
          <w:rStyle w:val="StyleUnderline"/>
          <w:rFonts w:asciiTheme="majorHAnsi" w:hAnsiTheme="majorHAnsi"/>
          <w:bCs/>
          <w:sz w:val="24"/>
          <w:highlight w:val="green"/>
          <w:bdr w:val="single" w:sz="4" w:space="0" w:color="auto"/>
        </w:rPr>
        <w:t>Washington</w:t>
      </w:r>
      <w:r w:rsidRPr="00B5333B">
        <w:rPr>
          <w:rStyle w:val="StyleUnderline"/>
          <w:rFonts w:asciiTheme="majorHAnsi" w:hAnsiTheme="majorHAnsi"/>
          <w:bCs/>
          <w:sz w:val="24"/>
          <w:bdr w:val="single" w:sz="4" w:space="0" w:color="auto"/>
        </w:rPr>
        <w:t xml:space="preserve"> or Beijing </w:t>
      </w:r>
      <w:r w:rsidRPr="00B5333B">
        <w:rPr>
          <w:rStyle w:val="StyleUnderline"/>
          <w:rFonts w:asciiTheme="majorHAnsi" w:hAnsiTheme="majorHAnsi"/>
          <w:bCs/>
          <w:sz w:val="24"/>
          <w:highlight w:val="green"/>
          <w:bdr w:val="single" w:sz="4" w:space="0" w:color="auto"/>
        </w:rPr>
        <w:t>to</w:t>
      </w:r>
      <w:r w:rsidRPr="00B5333B">
        <w:rPr>
          <w:rStyle w:val="StyleUnderline"/>
          <w:rFonts w:asciiTheme="majorHAnsi" w:hAnsiTheme="majorHAnsi"/>
          <w:bCs/>
          <w:sz w:val="24"/>
          <w:bdr w:val="single" w:sz="4" w:space="0" w:color="auto"/>
        </w:rPr>
        <w:t xml:space="preserve"> </w:t>
      </w:r>
      <w:r w:rsidRPr="00B5333B">
        <w:rPr>
          <w:rStyle w:val="StyleUnderline"/>
          <w:rFonts w:asciiTheme="majorHAnsi" w:hAnsiTheme="majorHAnsi"/>
          <w:bCs/>
          <w:sz w:val="24"/>
          <w:highlight w:val="green"/>
          <w:bdr w:val="single" w:sz="4" w:space="0" w:color="auto"/>
        </w:rPr>
        <w:t>intervene</w:t>
      </w:r>
      <w:r w:rsidRPr="00B5333B">
        <w:rPr>
          <w:rFonts w:asciiTheme="majorHAnsi" w:hAnsiTheme="majorHAnsi"/>
          <w:sz w:val="16"/>
        </w:rPr>
        <w:t xml:space="preserve">. </w:t>
      </w:r>
    </w:p>
    <w:p w:rsidR="00D713B3" w:rsidRDefault="00D713B3" w:rsidP="00D713B3">
      <w:pPr>
        <w:rPr>
          <w:rFonts w:asciiTheme="majorHAnsi" w:hAnsiTheme="majorHAnsi"/>
          <w:sz w:val="16"/>
        </w:rPr>
      </w:pPr>
    </w:p>
    <w:p w:rsidR="00D713B3" w:rsidRDefault="00D713B3" w:rsidP="00D713B3">
      <w:pPr>
        <w:rPr>
          <w:rFonts w:asciiTheme="majorHAnsi" w:hAnsiTheme="majorHAnsi"/>
          <w:sz w:val="16"/>
        </w:rPr>
      </w:pPr>
    </w:p>
    <w:p w:rsidR="00D713B3" w:rsidRDefault="00D713B3" w:rsidP="00D713B3">
      <w:pPr>
        <w:rPr>
          <w:rFonts w:asciiTheme="majorHAnsi" w:hAnsiTheme="majorHAnsi"/>
          <w:sz w:val="16"/>
        </w:rPr>
      </w:pPr>
    </w:p>
    <w:p w:rsidR="00D713B3" w:rsidRPr="00B5333B" w:rsidRDefault="00D713B3" w:rsidP="00D713B3">
      <w:pPr>
        <w:rPr>
          <w:rFonts w:asciiTheme="majorHAnsi" w:hAnsiTheme="majorHAnsi"/>
          <w:sz w:val="16"/>
        </w:rPr>
      </w:pPr>
      <w:r>
        <w:rPr>
          <w:rFonts w:asciiTheme="majorHAnsi" w:hAnsiTheme="majorHAnsi"/>
          <w:sz w:val="16"/>
        </w:rPr>
        <w:t>framiing</w:t>
      </w:r>
    </w:p>
    <w:p w:rsidR="00D713B3" w:rsidRDefault="00D713B3" w:rsidP="00D713B3">
      <w:pPr>
        <w:rPr>
          <w:rFonts w:asciiTheme="majorHAnsi" w:hAnsiTheme="majorHAnsi" w:cs="Calibri"/>
          <w:b/>
          <w:bCs/>
          <w:color w:val="000000"/>
          <w:sz w:val="10"/>
          <w:szCs w:val="10"/>
        </w:rPr>
      </w:pPr>
    </w:p>
    <w:p w:rsidR="00D713B3" w:rsidRDefault="00D713B3" w:rsidP="00D713B3">
      <w:pPr>
        <w:rPr>
          <w:rFonts w:asciiTheme="majorHAnsi" w:hAnsiTheme="majorHAnsi" w:cs="Calibri"/>
          <w:b/>
          <w:bCs/>
          <w:color w:val="000000"/>
          <w:sz w:val="10"/>
          <w:szCs w:val="10"/>
        </w:rPr>
      </w:pPr>
    </w:p>
    <w:p w:rsidR="00D713B3" w:rsidRPr="00B5333B" w:rsidRDefault="00D713B3" w:rsidP="00D713B3">
      <w:pPr>
        <w:pStyle w:val="Heading4"/>
        <w:rPr>
          <w:rStyle w:val="Style13ptBold"/>
          <w:rFonts w:asciiTheme="majorHAnsi" w:hAnsiTheme="majorHAnsi" w:cstheme="majorHAnsi"/>
        </w:rPr>
      </w:pPr>
      <w:r w:rsidRPr="00B5333B">
        <w:rPr>
          <w:rStyle w:val="Style13ptBold"/>
          <w:rFonts w:asciiTheme="majorHAnsi" w:hAnsiTheme="majorHAnsi" w:cstheme="majorHAnsi"/>
          <w:b/>
        </w:rPr>
        <w:t>Moen 16</w:t>
      </w:r>
      <w:r w:rsidRPr="00B5333B">
        <w:rPr>
          <w:rStyle w:val="Style13ptBold"/>
          <w:rFonts w:asciiTheme="majorHAnsi" w:hAnsiTheme="majorHAnsi" w:cstheme="majorHAnsi"/>
        </w:rPr>
        <w:t xml:space="preserve"> </w:t>
      </w:r>
      <w:r w:rsidRPr="00B5333B">
        <w:rPr>
          <w:rStyle w:val="Style13ptBold"/>
          <w:rFonts w:asciiTheme="majorHAnsi" w:hAnsiTheme="majorHAnsi" w:cstheme="majorHAnsi"/>
          <w:sz w:val="24"/>
          <w:szCs w:val="24"/>
        </w:rPr>
        <w:t>[Ole Martin Moen, Research Fellow in Philosophy at University of Oslo “An Argument for Hedonism” Journal of Value Inquiry (Springer), 50 (2) 2016: 267–281] SJDI // RCT by JPark</w:t>
      </w:r>
    </w:p>
    <w:p w:rsidR="00D713B3" w:rsidRPr="00B5333B" w:rsidRDefault="00D713B3" w:rsidP="00D713B3">
      <w:pPr>
        <w:rPr>
          <w:rFonts w:asciiTheme="majorHAnsi" w:hAnsiTheme="majorHAnsi" w:cstheme="majorHAnsi"/>
          <w:sz w:val="2"/>
          <w:szCs w:val="2"/>
        </w:rPr>
      </w:pPr>
    </w:p>
    <w:p w:rsidR="00D713B3" w:rsidRPr="00B5333B" w:rsidRDefault="00D713B3" w:rsidP="00D713B3">
      <w:pPr>
        <w:rPr>
          <w:rStyle w:val="StyleUnderline"/>
          <w:rFonts w:asciiTheme="majorHAnsi" w:eastAsiaTheme="majorEastAsia" w:hAnsiTheme="majorHAnsi" w:cstheme="majorHAnsi"/>
          <w:sz w:val="24"/>
        </w:rPr>
      </w:pPr>
      <w:r w:rsidRPr="00B5333B">
        <w:rPr>
          <w:rFonts w:asciiTheme="majorHAnsi" w:hAnsiTheme="majorHAnsi" w:cstheme="majorHAnsi"/>
        </w:rPr>
        <w:t xml:space="preserve">Let us start by observing, empirically, that </w:t>
      </w:r>
      <w:r w:rsidRPr="00B5333B">
        <w:rPr>
          <w:rStyle w:val="StyleUnderline"/>
          <w:rFonts w:asciiTheme="majorHAnsi" w:eastAsiaTheme="majorEastAsia" w:hAnsiTheme="majorHAnsi" w:cstheme="majorHAnsi"/>
          <w:sz w:val="24"/>
        </w:rPr>
        <w:t xml:space="preserve">a widely shared judgment about intrinsic value and disvalue is that </w:t>
      </w:r>
      <w:r w:rsidRPr="00B5333B">
        <w:rPr>
          <w:rStyle w:val="StyleUnderline"/>
          <w:rFonts w:asciiTheme="majorHAnsi" w:eastAsiaTheme="majorEastAsia" w:hAnsiTheme="majorHAnsi" w:cstheme="majorHAnsi"/>
          <w:sz w:val="24"/>
          <w:highlight w:val="green"/>
        </w:rPr>
        <w:t>pleasure is intrinsically valuable and pain is intrinsically disvaluable</w:t>
      </w:r>
      <w:r w:rsidRPr="00B5333B">
        <w:rPr>
          <w:rStyle w:val="StyleUnderline"/>
          <w:rFonts w:asciiTheme="majorHAnsi" w:eastAsiaTheme="majorEastAsia" w:hAnsiTheme="majorHAnsi" w:cstheme="majorHAnsi"/>
          <w:sz w:val="24"/>
        </w:rPr>
        <w:t>.</w:t>
      </w:r>
      <w:r w:rsidRPr="00B5333B">
        <w:rPr>
          <w:rFonts w:asciiTheme="majorHAnsi" w:hAnsiTheme="majorHAnsi" w:cstheme="majorHAnsi"/>
        </w:rPr>
        <w:t xml:space="preserve"> </w:t>
      </w:r>
      <w:r w:rsidRPr="00B5333B">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B5333B">
        <w:rPr>
          <w:rFonts w:asciiTheme="majorHAnsi" w:hAnsiTheme="majorHAnsi" w:cstheme="majorHAnsi"/>
        </w:rPr>
        <w:t xml:space="preserve"> This inclusion makes intuitive sense, moreover, for </w:t>
      </w:r>
      <w:r w:rsidRPr="00B5333B">
        <w:rPr>
          <w:rStyle w:val="StyleUnderline"/>
          <w:rFonts w:asciiTheme="majorHAnsi" w:eastAsiaTheme="majorEastAsia" w:hAnsiTheme="majorHAnsi" w:cstheme="majorHAnsi"/>
          <w:sz w:val="24"/>
          <w:highlight w:val="green"/>
        </w:rPr>
        <w:t>there is something undeniably good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pleasure</w:t>
      </w:r>
      <w:r w:rsidRPr="00B5333B">
        <w:rPr>
          <w:rStyle w:val="StyleUnderline"/>
          <w:rFonts w:asciiTheme="majorHAnsi" w:eastAsiaTheme="majorEastAsia" w:hAnsiTheme="majorHAnsi" w:cstheme="majorHAnsi"/>
          <w:sz w:val="24"/>
        </w:rPr>
        <w:t xml:space="preserve"> feels </w:t>
      </w:r>
      <w:r w:rsidRPr="00B5333B">
        <w:rPr>
          <w:rStyle w:val="StyleUnderline"/>
          <w:rFonts w:asciiTheme="majorHAnsi" w:eastAsiaTheme="majorEastAsia" w:hAnsiTheme="majorHAnsi" w:cstheme="majorHAnsi"/>
          <w:sz w:val="24"/>
          <w:highlight w:val="green"/>
        </w:rPr>
        <w:t>and something undeniably bad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pain</w:t>
      </w:r>
      <w:r w:rsidRPr="00B5333B">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B5333B">
        <w:rPr>
          <w:rFonts w:asciiTheme="majorHAnsi" w:hAnsiTheme="majorHAnsi" w:cstheme="majorHAnsi"/>
        </w:rPr>
        <w:t xml:space="preserve"> “Pleasure” and “pain” are here understood inclusively, as encompassing anything hedonically positive and anything hedonically negative.2 </w:t>
      </w:r>
      <w:r w:rsidRPr="00B5333B">
        <w:rPr>
          <w:rStyle w:val="StyleUnderline"/>
          <w:rFonts w:asciiTheme="majorHAnsi" w:eastAsiaTheme="majorEastAsia" w:hAnsiTheme="majorHAnsi" w:cstheme="majorHAnsi"/>
          <w:sz w:val="24"/>
        </w:rPr>
        <w:t xml:space="preserve">The special </w:t>
      </w:r>
      <w:r w:rsidRPr="00B5333B">
        <w:rPr>
          <w:rStyle w:val="StyleUnderline"/>
          <w:rFonts w:asciiTheme="majorHAnsi" w:eastAsiaTheme="majorEastAsia" w:hAnsiTheme="majorHAnsi" w:cstheme="majorHAnsi"/>
          <w:sz w:val="24"/>
          <w:highlight w:val="green"/>
        </w:rPr>
        <w:t>value statuses of pleasure and pain are manifested in how we treat</w:t>
      </w:r>
      <w:r w:rsidRPr="00B5333B">
        <w:rPr>
          <w:rStyle w:val="StyleUnderline"/>
          <w:rFonts w:asciiTheme="majorHAnsi" w:eastAsiaTheme="majorEastAsia" w:hAnsiTheme="majorHAnsi" w:cstheme="majorHAnsi"/>
          <w:sz w:val="24"/>
        </w:rPr>
        <w:t xml:space="preserve"> these </w:t>
      </w:r>
      <w:r w:rsidRPr="00B5333B">
        <w:rPr>
          <w:rStyle w:val="StyleUnderline"/>
          <w:rFonts w:asciiTheme="majorHAnsi" w:eastAsiaTheme="majorEastAsia" w:hAnsiTheme="majorHAnsi" w:cstheme="majorHAnsi"/>
          <w:sz w:val="24"/>
          <w:highlight w:val="green"/>
        </w:rPr>
        <w:t>experiences in</w:t>
      </w:r>
      <w:r w:rsidRPr="00B5333B">
        <w:rPr>
          <w:rStyle w:val="StyleUnderline"/>
          <w:rFonts w:asciiTheme="majorHAnsi" w:eastAsiaTheme="majorEastAsia" w:hAnsiTheme="majorHAnsi" w:cstheme="majorHAnsi"/>
          <w:sz w:val="24"/>
        </w:rPr>
        <w:t xml:space="preserve"> our </w:t>
      </w:r>
      <w:r w:rsidRPr="00B5333B">
        <w:rPr>
          <w:rStyle w:val="StyleUnderline"/>
          <w:rFonts w:asciiTheme="majorHAnsi" w:eastAsiaTheme="majorEastAsia" w:hAnsiTheme="majorHAnsi" w:cstheme="majorHAnsi"/>
          <w:sz w:val="24"/>
          <w:highlight w:val="green"/>
        </w:rPr>
        <w:t>everyday reasoning</w:t>
      </w:r>
      <w:r w:rsidRPr="00B5333B">
        <w:rPr>
          <w:rStyle w:val="StyleUnderline"/>
          <w:rFonts w:asciiTheme="majorHAnsi" w:eastAsiaTheme="majorEastAsia" w:hAnsiTheme="majorHAnsi" w:cstheme="majorHAnsi"/>
          <w:sz w:val="24"/>
        </w:rPr>
        <w:t xml:space="preserve"> about values.</w:t>
      </w:r>
      <w:r w:rsidRPr="00B5333B">
        <w:rPr>
          <w:rFonts w:asciiTheme="majorHAnsi" w:hAnsiTheme="majorHAnsi" w:cstheme="majorHAnsi"/>
        </w:rPr>
        <w:t xml:space="preserve"> If you tell me that you are heading for the convenience store, </w:t>
      </w:r>
      <w:r w:rsidRPr="00B5333B">
        <w:rPr>
          <w:rStyle w:val="StyleUnderline"/>
          <w:rFonts w:asciiTheme="majorHAnsi" w:eastAsiaTheme="majorEastAsia" w:hAnsiTheme="majorHAnsi" w:cstheme="majorHAnsi"/>
          <w:sz w:val="24"/>
        </w:rPr>
        <w:t>I might ask: “What for?” This is a reasonable question, for when you go to the convenience store you usually do so</w:t>
      </w:r>
      <w:r w:rsidRPr="00B5333B">
        <w:rPr>
          <w:rFonts w:asciiTheme="majorHAnsi" w:hAnsiTheme="majorHAnsi" w:cstheme="majorHAnsi"/>
        </w:rPr>
        <w:t xml:space="preserve">, not merely for the sake of going to the convenience store, but </w:t>
      </w:r>
      <w:r w:rsidRPr="00B5333B">
        <w:rPr>
          <w:rStyle w:val="StyleUnderline"/>
          <w:rFonts w:asciiTheme="majorHAnsi" w:eastAsiaTheme="majorEastAsia" w:hAnsiTheme="majorHAnsi" w:cstheme="majorHAnsi"/>
          <w:sz w:val="24"/>
        </w:rPr>
        <w:t>for the sake of achieving something further that you deem to be valuable.</w:t>
      </w:r>
      <w:r w:rsidRPr="00B5333B">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w:t>
      </w:r>
      <w:r w:rsidRPr="00B5333B">
        <w:rPr>
          <w:rFonts w:asciiTheme="majorHAnsi" w:hAnsiTheme="majorHAnsi" w:cstheme="majorHAnsi"/>
        </w:rPr>
        <w:lastRenderedPageBreak/>
        <w:t xml:space="preserve">might answer: “Well, I want it for the pleasure of drinking it.” </w:t>
      </w:r>
      <w:r w:rsidRPr="00B5333B">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5333B">
        <w:rPr>
          <w:rFonts w:asciiTheme="majorHAnsi" w:hAnsiTheme="majorHAnsi" w:cstheme="majorHAnsi"/>
        </w:rPr>
        <w:t>3 As Aristotle observes</w:t>
      </w:r>
      <w:r w:rsidRPr="00B5333B">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B5333B">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5333B">
        <w:rPr>
          <w:rStyle w:val="StyleUnderline"/>
          <w:rFonts w:asciiTheme="majorHAnsi" w:eastAsiaTheme="majorEastAsia" w:hAnsiTheme="majorHAnsi" w:cstheme="majorHAnsi"/>
          <w:sz w:val="24"/>
        </w:rPr>
        <w:t xml:space="preserve">pleasure and pain are both places where we reach the end of the line in matters of value. </w:t>
      </w:r>
    </w:p>
    <w:p w:rsidR="00D713B3" w:rsidRPr="00B5333B" w:rsidRDefault="00D713B3" w:rsidP="00D713B3">
      <w:pPr>
        <w:rPr>
          <w:rFonts w:asciiTheme="majorHAnsi" w:hAnsiTheme="majorHAnsi" w:cstheme="majorHAnsi"/>
        </w:rPr>
      </w:pPr>
    </w:p>
    <w:p w:rsidR="00D713B3" w:rsidRPr="00B5333B" w:rsidRDefault="00D713B3" w:rsidP="00D713B3">
      <w:pPr>
        <w:pStyle w:val="Heading4"/>
        <w:shd w:val="clear" w:color="auto" w:fill="FFFFFF"/>
        <w:rPr>
          <w:rFonts w:asciiTheme="majorHAnsi" w:hAnsiTheme="majorHAnsi" w:cstheme="majorHAnsi"/>
          <w:color w:val="000000"/>
          <w:sz w:val="24"/>
          <w:szCs w:val="24"/>
        </w:rPr>
      </w:pPr>
      <w:r w:rsidRPr="00B5333B">
        <w:rPr>
          <w:rFonts w:asciiTheme="majorHAnsi" w:hAnsiTheme="majorHAnsi" w:cstheme="majorHAnsi"/>
          <w:color w:val="000000"/>
          <w:sz w:val="24"/>
          <w:szCs w:val="24"/>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rsidR="00D713B3" w:rsidRPr="00B5333B" w:rsidRDefault="00D713B3" w:rsidP="00D713B3">
      <w:pPr>
        <w:rPr>
          <w:rFonts w:asciiTheme="majorHAnsi" w:hAnsiTheme="majorHAnsi" w:cstheme="majorHAnsi"/>
          <w:sz w:val="2"/>
          <w:szCs w:val="2"/>
        </w:rPr>
      </w:pPr>
    </w:p>
    <w:p w:rsidR="00D713B3" w:rsidRPr="00B5333B" w:rsidRDefault="00D713B3" w:rsidP="00D713B3">
      <w:pPr>
        <w:pStyle w:val="Heading4"/>
        <w:rPr>
          <w:rFonts w:asciiTheme="majorHAnsi" w:hAnsiTheme="majorHAnsi" w:cstheme="majorHAnsi"/>
          <w:sz w:val="24"/>
          <w:szCs w:val="24"/>
        </w:rPr>
      </w:pPr>
      <w:r w:rsidRPr="00B5333B">
        <w:rPr>
          <w:rFonts w:asciiTheme="majorHAnsi" w:hAnsiTheme="majorHAnsi" w:cstheme="majorHAnsi"/>
          <w:sz w:val="24"/>
          <w:szCs w:val="24"/>
        </w:rPr>
        <w:t>2]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rsidR="00D713B3" w:rsidRPr="00B5333B" w:rsidRDefault="00D713B3" w:rsidP="00D713B3">
      <w:pPr>
        <w:rPr>
          <w:rFonts w:asciiTheme="majorHAnsi" w:hAnsiTheme="majorHAnsi" w:cstheme="majorHAnsi"/>
          <w:sz w:val="2"/>
          <w:szCs w:val="2"/>
        </w:rPr>
      </w:pPr>
    </w:p>
    <w:p w:rsidR="00D713B3" w:rsidRPr="00B5333B" w:rsidRDefault="00D713B3" w:rsidP="00D713B3">
      <w:pPr>
        <w:pStyle w:val="Heading4"/>
        <w:rPr>
          <w:rFonts w:asciiTheme="majorHAnsi" w:hAnsiTheme="majorHAnsi" w:cstheme="majorHAnsi"/>
          <w:sz w:val="24"/>
          <w:szCs w:val="24"/>
        </w:rPr>
      </w:pPr>
      <w:r w:rsidRPr="00B5333B">
        <w:rPr>
          <w:rFonts w:asciiTheme="majorHAnsi" w:hAnsiTheme="majorHAnsi" w:cstheme="majorHAnsi"/>
          <w:sz w:val="24"/>
          <w:szCs w:val="24"/>
        </w:rPr>
        <w:t xml:space="preserve">3] Only consequentialism explains degrees of wrongness—if I break a promise to meet up for lunch, that is not as bad as breaking a promise to take a dying person to the hospital. Only the consequences explain why the second one is much worse than the first. </w:t>
      </w:r>
    </w:p>
    <w:p w:rsidR="00D713B3" w:rsidRPr="00B5333B" w:rsidRDefault="00D713B3" w:rsidP="00D713B3">
      <w:pPr>
        <w:rPr>
          <w:rFonts w:asciiTheme="majorHAnsi" w:hAnsiTheme="majorHAnsi" w:cstheme="majorHAnsi"/>
          <w:sz w:val="2"/>
          <w:szCs w:val="2"/>
        </w:rPr>
      </w:pPr>
    </w:p>
    <w:p w:rsidR="00D713B3" w:rsidRPr="00B5333B" w:rsidRDefault="00D713B3" w:rsidP="00D713B3">
      <w:pPr>
        <w:pStyle w:val="Heading4"/>
        <w:rPr>
          <w:rFonts w:asciiTheme="majorHAnsi" w:hAnsiTheme="majorHAnsi" w:cstheme="majorHAnsi"/>
          <w:sz w:val="24"/>
          <w:szCs w:val="24"/>
        </w:rPr>
      </w:pPr>
      <w:r w:rsidRPr="00B5333B">
        <w:rPr>
          <w:rFonts w:asciiTheme="majorHAnsi" w:hAnsiTheme="majorHAnsi" w:cstheme="majorHAnsi"/>
          <w:sz w:val="24"/>
          <w:szCs w:val="24"/>
        </w:rPr>
        <w:t>4] Reversibility- we can’t improve society if we are all dead – it can’t be reversed (sequence of timeframe and magnitude)</w:t>
      </w:r>
    </w:p>
    <w:p w:rsidR="00D713B3" w:rsidRPr="00B5333B" w:rsidRDefault="00D713B3" w:rsidP="00D713B3">
      <w:pPr>
        <w:rPr>
          <w:rFonts w:asciiTheme="majorHAnsi" w:hAnsiTheme="majorHAnsi" w:cstheme="majorHAnsi"/>
          <w:sz w:val="2"/>
          <w:szCs w:val="2"/>
        </w:rPr>
      </w:pPr>
    </w:p>
    <w:p w:rsidR="00D713B3" w:rsidRPr="00B5333B" w:rsidRDefault="00D713B3" w:rsidP="00D713B3">
      <w:pPr>
        <w:pStyle w:val="Heading4"/>
        <w:rPr>
          <w:rFonts w:asciiTheme="majorHAnsi" w:hAnsiTheme="majorHAnsi" w:cstheme="majorHAnsi"/>
          <w:sz w:val="24"/>
          <w:szCs w:val="24"/>
        </w:rPr>
      </w:pPr>
      <w:r w:rsidRPr="00B5333B">
        <w:rPr>
          <w:rFonts w:asciiTheme="majorHAnsi" w:hAnsiTheme="majorHAnsi" w:cstheme="majorHAnsi"/>
          <w:sz w:val="24"/>
          <w:szCs w:val="24"/>
        </w:rPr>
        <w:t>5] Suffering- death causes suffering when people can’t get access to basic resources and necessities</w:t>
      </w:r>
    </w:p>
    <w:p w:rsidR="00D713B3" w:rsidRPr="00B5333B" w:rsidRDefault="00D713B3" w:rsidP="00D713B3">
      <w:pPr>
        <w:rPr>
          <w:rFonts w:asciiTheme="majorHAnsi" w:hAnsiTheme="majorHAnsi" w:cstheme="majorHAnsi"/>
        </w:rPr>
      </w:pPr>
    </w:p>
    <w:p w:rsidR="00D713B3" w:rsidRPr="00B5333B" w:rsidRDefault="00D713B3" w:rsidP="00D713B3">
      <w:pPr>
        <w:pStyle w:val="Heading4"/>
        <w:rPr>
          <w:rFonts w:asciiTheme="majorHAnsi" w:hAnsiTheme="majorHAnsi" w:cstheme="majorHAnsi"/>
        </w:rPr>
      </w:pPr>
      <w:r w:rsidRPr="00B5333B">
        <w:rPr>
          <w:rFonts w:asciiTheme="majorHAnsi" w:hAnsiTheme="majorHAnsi" w:cstheme="majorHAnsi"/>
        </w:rPr>
        <w:t>6] Extinction outweighs</w:t>
      </w:r>
    </w:p>
    <w:p w:rsidR="00D713B3" w:rsidRPr="00B5333B" w:rsidRDefault="00D713B3" w:rsidP="00D713B3">
      <w:pPr>
        <w:rPr>
          <w:rFonts w:asciiTheme="majorHAnsi" w:hAnsiTheme="majorHAnsi" w:cstheme="majorHAnsi"/>
        </w:rPr>
      </w:pPr>
      <w:r w:rsidRPr="00B5333B">
        <w:rPr>
          <w:rStyle w:val="Heading4Char"/>
          <w:rFonts w:asciiTheme="majorHAnsi" w:hAnsiTheme="majorHAnsi" w:cstheme="majorHAnsi"/>
        </w:rPr>
        <w:t>MacAskill 14</w:t>
      </w:r>
      <w:r w:rsidRPr="00B5333B">
        <w:rPr>
          <w:rFonts w:asciiTheme="majorHAnsi" w:hAnsiTheme="majorHAnsi" w:cstheme="majorHAnsi"/>
        </w:rPr>
        <w:t xml:space="preserve"> </w:t>
      </w:r>
      <w:r w:rsidRPr="00B5333B">
        <w:rPr>
          <w:rFonts w:asciiTheme="majorHAnsi" w:hAnsiTheme="majorHAnsi" w:cstheme="majorHAnsi"/>
          <w:sz w:val="16"/>
          <w:szCs w:val="16"/>
        </w:rPr>
        <w:t>[William, Oxford Philosopher and youngest tenured philosopher in the world, Normative Uncertainty, 2014]</w:t>
      </w:r>
    </w:p>
    <w:p w:rsidR="00D713B3" w:rsidRPr="00B5333B" w:rsidRDefault="00D713B3" w:rsidP="00D713B3">
      <w:pPr>
        <w:rPr>
          <w:rFonts w:asciiTheme="majorHAnsi" w:hAnsiTheme="majorHAnsi" w:cstheme="majorHAnsi"/>
          <w:sz w:val="14"/>
        </w:rPr>
      </w:pPr>
      <w:r w:rsidRPr="00B5333B">
        <w:rPr>
          <w:rStyle w:val="TitleChar"/>
          <w:rFonts w:asciiTheme="majorHAnsi" w:hAnsiTheme="majorHAnsi" w:cstheme="majorHAnsi"/>
        </w:rPr>
        <w:t xml:space="preserve">The human race might go extinct </w:t>
      </w:r>
      <w:r w:rsidRPr="00B5333B">
        <w:rPr>
          <w:rFonts w:asciiTheme="majorHAnsi" w:hAnsiTheme="majorHAnsi" w:cstheme="maj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B5333B">
        <w:rPr>
          <w:rStyle w:val="TitleChar"/>
          <w:rFonts w:asciiTheme="majorHAnsi" w:hAnsiTheme="majorHAnsi" w:cstheme="majorHAnsi"/>
        </w:rPr>
        <w:t xml:space="preserve">different moral views give opposing answers to question of whether this would be a </w:t>
      </w:r>
      <w:r w:rsidRPr="00B5333B">
        <w:rPr>
          <w:rFonts w:asciiTheme="majorHAnsi" w:hAnsiTheme="majorHAnsi" w:cstheme="majorHAnsi"/>
          <w:sz w:val="14"/>
        </w:rPr>
        <w:t>good</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or a </w:t>
      </w:r>
      <w:r w:rsidRPr="00B5333B">
        <w:rPr>
          <w:rStyle w:val="TitleChar"/>
          <w:rFonts w:asciiTheme="majorHAnsi" w:hAnsiTheme="majorHAnsi" w:cstheme="majorHAnsi"/>
        </w:rPr>
        <w:t>bad thing</w:t>
      </w:r>
      <w:r w:rsidRPr="00B5333B">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w:t>
      </w:r>
      <w:r w:rsidRPr="00B5333B">
        <w:rPr>
          <w:rFonts w:asciiTheme="majorHAnsi" w:hAnsiTheme="majorHAnsi" w:cstheme="majorHAnsi"/>
          <w:sz w:val="14"/>
        </w:rPr>
        <w:lastRenderedPageBreak/>
        <w:t xml:space="preserve">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B5333B">
        <w:rPr>
          <w:rStyle w:val="TitleChar"/>
          <w:rFonts w:asciiTheme="majorHAnsi" w:hAnsiTheme="majorHAnsi" w:cstheme="majorHAnsi"/>
        </w:rPr>
        <w:t xml:space="preserve">However, even if we believe in a moral view </w:t>
      </w:r>
      <w:r w:rsidRPr="00B5333B">
        <w:rPr>
          <w:rFonts w:asciiTheme="majorHAnsi" w:hAnsiTheme="majorHAnsi" w:cstheme="majorHAnsi"/>
          <w:sz w:val="14"/>
        </w:rPr>
        <w:t xml:space="preserve">according to </w:t>
      </w:r>
      <w:r w:rsidRPr="00B5333B">
        <w:rPr>
          <w:rStyle w:val="TitleChar"/>
          <w:rFonts w:asciiTheme="majorHAnsi" w:hAnsiTheme="majorHAnsi" w:cstheme="majorHAnsi"/>
        </w:rPr>
        <w:t xml:space="preserve">which human extinction would be a good thing, </w:t>
      </w:r>
      <w:r w:rsidRPr="00B5333B">
        <w:rPr>
          <w:rStyle w:val="TitleChar"/>
          <w:rFonts w:asciiTheme="majorHAnsi" w:hAnsiTheme="majorHAnsi" w:cstheme="majorHAnsi"/>
          <w:highlight w:val="green"/>
        </w:rPr>
        <w:t xml:space="preserve">we </w:t>
      </w:r>
      <w:r w:rsidRPr="00B5333B">
        <w:rPr>
          <w:rStyle w:val="TitleChar"/>
          <w:rFonts w:asciiTheme="majorHAnsi" w:hAnsiTheme="majorHAnsi" w:cstheme="majorHAnsi"/>
        </w:rPr>
        <w:t xml:space="preserve">still </w:t>
      </w:r>
      <w:r w:rsidRPr="00B5333B">
        <w:rPr>
          <w:rStyle w:val="TitleChar"/>
          <w:rFonts w:asciiTheme="majorHAnsi" w:hAnsiTheme="majorHAnsi" w:cstheme="majorHAnsi"/>
          <w:highlight w:val="green"/>
        </w:rPr>
        <w:t>have strong reason to prevent near-term</w:t>
      </w:r>
      <w:r w:rsidRPr="00B5333B">
        <w:rPr>
          <w:rStyle w:val="TitleChar"/>
          <w:rFonts w:asciiTheme="majorHAnsi" w:hAnsiTheme="majorHAnsi" w:cstheme="majorHAnsi"/>
        </w:rPr>
        <w:t xml:space="preserve"> </w:t>
      </w:r>
      <w:r w:rsidRPr="00B5333B">
        <w:rPr>
          <w:rFonts w:asciiTheme="majorHAnsi" w:hAnsiTheme="majorHAnsi" w:cstheme="majorHAnsi"/>
          <w:sz w:val="14"/>
        </w:rPr>
        <w:t>human</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To see this, we must note three points. </w:t>
      </w:r>
      <w:r w:rsidRPr="00B5333B">
        <w:rPr>
          <w:rStyle w:val="TitleChar"/>
          <w:rFonts w:asciiTheme="majorHAnsi" w:hAnsiTheme="majorHAnsi" w:cstheme="majorHAnsi"/>
        </w:rPr>
        <w:t>First</w:t>
      </w:r>
      <w:r w:rsidRPr="00B5333B">
        <w:rPr>
          <w:rFonts w:asciiTheme="majorHAnsi" w:hAnsiTheme="majorHAnsi" w:cstheme="majorHAnsi"/>
          <w:sz w:val="14"/>
        </w:rPr>
        <w:t xml:space="preserve">, we should note that the </w:t>
      </w:r>
      <w:r w:rsidRPr="00B5333B">
        <w:rPr>
          <w:rStyle w:val="TitleChar"/>
          <w:rFonts w:asciiTheme="majorHAnsi" w:hAnsiTheme="majorHAnsi" w:cstheme="majorHAnsi"/>
        </w:rPr>
        <w:t>extinction</w:t>
      </w:r>
      <w:r w:rsidRPr="00B5333B">
        <w:rPr>
          <w:rFonts w:asciiTheme="majorHAnsi" w:hAnsiTheme="majorHAnsi" w:cstheme="majorHAnsi"/>
          <w:sz w:val="14"/>
        </w:rPr>
        <w:t xml:space="preserve"> of the human race </w:t>
      </w:r>
      <w:r w:rsidRPr="00B5333B">
        <w:rPr>
          <w:rStyle w:val="TitleChar"/>
          <w:rFonts w:asciiTheme="majorHAnsi" w:hAnsiTheme="majorHAnsi" w:cstheme="majorHAnsi"/>
        </w:rPr>
        <w:t xml:space="preserve">is </w:t>
      </w:r>
      <w:r w:rsidRPr="00B5333B">
        <w:rPr>
          <w:rFonts w:asciiTheme="majorHAnsi" w:hAnsiTheme="majorHAnsi" w:cstheme="majorHAnsi"/>
          <w:sz w:val="14"/>
        </w:rPr>
        <w:t xml:space="preserve">an </w:t>
      </w:r>
      <w:r w:rsidRPr="00B5333B">
        <w:rPr>
          <w:rStyle w:val="TitleChar"/>
          <w:rFonts w:asciiTheme="majorHAnsi" w:hAnsiTheme="majorHAnsi" w:cstheme="majorHAnsi"/>
          <w:highlight w:val="green"/>
        </w:rPr>
        <w:t>extremely high stakes</w:t>
      </w:r>
      <w:r w:rsidRPr="00B5333B">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B5333B">
        <w:rPr>
          <w:rStyle w:val="TitleChar"/>
          <w:rFonts w:asciiTheme="majorHAnsi" w:hAnsiTheme="majorHAnsi" w:cstheme="majorHAnsi"/>
        </w:rPr>
        <w:t xml:space="preserve">the number of humans in existence </w:t>
      </w:r>
      <w:r w:rsidRPr="00B5333B">
        <w:rPr>
          <w:rFonts w:asciiTheme="majorHAnsi" w:hAnsiTheme="majorHAnsi" w:cstheme="majorHAnsi"/>
          <w:sz w:val="14"/>
        </w:rPr>
        <w:t>in the</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The future, </w:t>
      </w:r>
      <w:r w:rsidRPr="00B5333B">
        <w:rPr>
          <w:rStyle w:val="TitleChar"/>
          <w:rFonts w:asciiTheme="majorHAnsi" w:hAnsiTheme="majorHAnsi" w:cstheme="majorHAnsi"/>
        </w:rPr>
        <w:t>given that we don’t go extinct</w:t>
      </w:r>
      <w:r w:rsidRPr="00B5333B">
        <w:rPr>
          <w:rFonts w:asciiTheme="majorHAnsi" w:hAnsiTheme="majorHAnsi" w:cstheme="majorHAnsi"/>
          <w:sz w:val="14"/>
        </w:rPr>
        <w:t xml:space="preserve"> any time soon, </w:t>
      </w:r>
      <w:r w:rsidRPr="00B5333B">
        <w:rPr>
          <w:rStyle w:val="TitleChar"/>
          <w:rFonts w:asciiTheme="majorHAnsi" w:hAnsiTheme="majorHAnsi" w:cstheme="majorHAnsi"/>
        </w:rPr>
        <w:t>would be 2×10^14</w:t>
      </w:r>
      <w:r w:rsidRPr="00B5333B">
        <w:rPr>
          <w:rFonts w:asciiTheme="majorHAnsi" w:hAnsiTheme="majorHAnsi" w:cstheme="majorHAnsi"/>
          <w:sz w:val="14"/>
        </w:rPr>
        <w:t xml:space="preserve">. </w:t>
      </w:r>
      <w:r w:rsidRPr="00B5333B">
        <w:rPr>
          <w:rStyle w:val="TitleChar"/>
          <w:rFonts w:asciiTheme="majorHAnsi" w:hAnsiTheme="majorHAnsi" w:cstheme="majorHAnsi"/>
        </w:rPr>
        <w:t xml:space="preserve">So if it is good to bring new people into existence, then it’s very good to prevent </w:t>
      </w:r>
      <w:r w:rsidRPr="00B5333B">
        <w:rPr>
          <w:rFonts w:asciiTheme="majorHAnsi" w:hAnsiTheme="majorHAnsi" w:cstheme="majorHAnsi"/>
          <w:sz w:val="14"/>
        </w:rPr>
        <w:t>human</w:t>
      </w:r>
      <w:r w:rsidRPr="00B5333B">
        <w:rPr>
          <w:rStyle w:val="TitleChar"/>
          <w:rFonts w:asciiTheme="majorHAnsi" w:hAnsiTheme="majorHAnsi" w:cstheme="majorHAnsi"/>
        </w:rPr>
        <w:t xml:space="preserve"> extinction. Second</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 is</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by its nature an </w:t>
      </w:r>
      <w:r w:rsidRPr="00B5333B">
        <w:rPr>
          <w:rStyle w:val="TitleChar"/>
          <w:rFonts w:asciiTheme="majorHAnsi" w:hAnsiTheme="majorHAnsi" w:cstheme="majorHAnsi"/>
          <w:highlight w:val="green"/>
        </w:rPr>
        <w:t>irreversible</w:t>
      </w:r>
      <w:r w:rsidRPr="00B5333B">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B5333B">
        <w:rPr>
          <w:rStyle w:val="TitleChar"/>
          <w:rFonts w:asciiTheme="majorHAnsi" w:hAnsiTheme="majorHAnsi" w:cstheme="majorHAnsi"/>
        </w:rPr>
        <w:t xml:space="preserve">Third, we should </w:t>
      </w:r>
      <w:r w:rsidRPr="00B5333B">
        <w:rPr>
          <w:rStyle w:val="TitleChar"/>
          <w:rFonts w:asciiTheme="majorHAnsi" w:hAnsiTheme="majorHAnsi" w:cstheme="majorHAnsi"/>
          <w:highlight w:val="green"/>
        </w:rPr>
        <w:t>expect</w:t>
      </w:r>
      <w:r w:rsidRPr="00B5333B">
        <w:rPr>
          <w:rFonts w:asciiTheme="majorHAnsi" w:hAnsiTheme="majorHAnsi" w:cstheme="majorHAnsi"/>
          <w:sz w:val="14"/>
        </w:rPr>
        <w:t xml:space="preserve"> ourselves </w:t>
      </w:r>
      <w:r w:rsidRPr="00B5333B">
        <w:rPr>
          <w:rStyle w:val="TitleChar"/>
          <w:rFonts w:asciiTheme="majorHAnsi" w:hAnsiTheme="majorHAnsi" w:cstheme="majorHAnsi"/>
          <w:highlight w:val="green"/>
        </w:rPr>
        <w:t>to progress, morally</w:t>
      </w:r>
      <w:r w:rsidRPr="00B5333B">
        <w:rPr>
          <w:rFonts w:asciiTheme="majorHAnsi" w:hAnsiTheme="majorHAnsi" w:cstheme="majorHAnsi"/>
          <w:sz w:val="14"/>
        </w:rPr>
        <w:t xml:space="preserve">, over the next few centuries, </w:t>
      </w:r>
      <w:r w:rsidRPr="00B5333B">
        <w:rPr>
          <w:rStyle w:val="TitleChar"/>
          <w:rFonts w:asciiTheme="majorHAnsi" w:hAnsiTheme="majorHAnsi" w:cstheme="majorHAnsi"/>
          <w:highlight w:val="green"/>
        </w:rPr>
        <w:t xml:space="preserve">as </w:t>
      </w:r>
      <w:r w:rsidRPr="00B5333B">
        <w:rPr>
          <w:rStyle w:val="TitleChar"/>
          <w:rFonts w:asciiTheme="majorHAnsi" w:hAnsiTheme="majorHAnsi" w:cstheme="majorHAnsi"/>
        </w:rPr>
        <w:t>we have</w:t>
      </w:r>
      <w:r w:rsidRPr="00B5333B">
        <w:rPr>
          <w:rFonts w:asciiTheme="majorHAnsi" w:hAnsiTheme="majorHAnsi" w:cstheme="majorHAnsi"/>
          <w:sz w:val="14"/>
        </w:rPr>
        <w:t xml:space="preserve"> progressed </w:t>
      </w:r>
      <w:r w:rsidRPr="00B5333B">
        <w:rPr>
          <w:rStyle w:val="TitleChar"/>
          <w:rFonts w:asciiTheme="majorHAnsi" w:hAnsiTheme="majorHAnsi" w:cstheme="majorHAnsi"/>
          <w:highlight w:val="green"/>
        </w:rPr>
        <w:t>in the past</w:t>
      </w:r>
      <w:r w:rsidRPr="00B5333B">
        <w:rPr>
          <w:rStyle w:val="TitleChar"/>
          <w:rFonts w:asciiTheme="majorHAnsi" w:hAnsiTheme="majorHAnsi" w:cstheme="majorHAnsi"/>
        </w:rPr>
        <w:t>.</w:t>
      </w:r>
      <w:r w:rsidRPr="00B5333B">
        <w:rPr>
          <w:rFonts w:asciiTheme="majorHAnsi" w:hAnsiTheme="majorHAnsi" w:cstheme="majorHAnsi"/>
          <w:sz w:val="14"/>
        </w:rPr>
        <w:t xml:space="preserve"> So we should expect that </w:t>
      </w:r>
      <w:r w:rsidRPr="00B5333B">
        <w:rPr>
          <w:rStyle w:val="TitleChar"/>
          <w:rFonts w:asciiTheme="majorHAnsi" w:hAnsiTheme="majorHAnsi" w:cstheme="majorHAnsi"/>
          <w:highlight w:val="green"/>
        </w:rPr>
        <w:t xml:space="preserve">in </w:t>
      </w:r>
      <w:r w:rsidRPr="00B5333B">
        <w:rPr>
          <w:rStyle w:val="TitleChar"/>
          <w:rFonts w:asciiTheme="majorHAnsi" w:hAnsiTheme="majorHAnsi" w:cstheme="majorHAnsi"/>
        </w:rPr>
        <w:t xml:space="preserve">a few centuries’ </w:t>
      </w:r>
      <w:r w:rsidRPr="00B5333B">
        <w:rPr>
          <w:rStyle w:val="TitleChar"/>
          <w:rFonts w:asciiTheme="majorHAnsi" w:hAnsiTheme="majorHAnsi" w:cstheme="majorHAnsi"/>
          <w:highlight w:val="green"/>
        </w:rPr>
        <w:t>time we will have better evidence about how to evaluate</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B5333B">
        <w:rPr>
          <w:rStyle w:val="TitleChar"/>
          <w:rFonts w:asciiTheme="majorHAnsi" w:hAnsiTheme="majorHAnsi" w:cstheme="majorHAnsi"/>
        </w:rPr>
        <w:t>Suppose that we have</w:t>
      </w:r>
      <w:r w:rsidRPr="00B5333B">
        <w:rPr>
          <w:rFonts w:asciiTheme="majorHAnsi" w:hAnsiTheme="majorHAnsi" w:cstheme="majorHAnsi"/>
          <w:sz w:val="14"/>
        </w:rPr>
        <w:t xml:space="preserve"> 0.8 credence that it is a bad thing to produce new people, and </w:t>
      </w:r>
      <w:r w:rsidRPr="00B5333B">
        <w:rPr>
          <w:rStyle w:val="TitleChar"/>
          <w:rFonts w:asciiTheme="majorHAnsi" w:hAnsiTheme="majorHAnsi" w:cstheme="majorHAnsi"/>
        </w:rPr>
        <w:t>0.2</w:t>
      </w:r>
      <w:r w:rsidRPr="00B5333B">
        <w:rPr>
          <w:rFonts w:asciiTheme="majorHAnsi" w:hAnsiTheme="majorHAnsi" w:cstheme="majorHAnsi"/>
          <w:sz w:val="14"/>
        </w:rPr>
        <w:t xml:space="preserve"> </w:t>
      </w:r>
      <w:r w:rsidRPr="00B5333B">
        <w:rPr>
          <w:rStyle w:val="TitleChar"/>
          <w:rFonts w:asciiTheme="majorHAnsi" w:hAnsiTheme="majorHAnsi" w:cstheme="majorHAnsi"/>
        </w:rPr>
        <w:t>certain that it’s a good thing to produce new people</w:t>
      </w:r>
      <w:r w:rsidRPr="00B5333B">
        <w:rPr>
          <w:rFonts w:asciiTheme="majorHAnsi" w:hAnsiTheme="majorHAnsi" w:cstheme="maj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if we</w:t>
      </w:r>
      <w:r w:rsidRPr="00B5333B">
        <w:rPr>
          <w:rStyle w:val="TitleChar"/>
          <w:rFonts w:asciiTheme="majorHAnsi" w:hAnsiTheme="majorHAnsi" w:cstheme="majorHAnsi"/>
        </w:rPr>
        <w:t xml:space="preserve"> </w:t>
      </w:r>
      <w:r w:rsidRPr="00B5333B">
        <w:rPr>
          <w:rFonts w:asciiTheme="majorHAnsi" w:hAnsiTheme="majorHAnsi" w:cstheme="majorHAnsi"/>
          <w:sz w:val="14"/>
        </w:rPr>
        <w:t>let the human race continue and</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did research</w:t>
      </w:r>
      <w:r w:rsidRPr="00B5333B">
        <w:rPr>
          <w:rStyle w:val="TitleChar"/>
          <w:rFonts w:asciiTheme="majorHAnsi" w:hAnsiTheme="majorHAnsi" w:cstheme="majorHAnsi"/>
        </w:rPr>
        <w:t xml:space="preserve"> for 300 years, </w:t>
      </w:r>
      <w:r w:rsidRPr="00B5333B">
        <w:rPr>
          <w:rStyle w:val="TitleChar"/>
          <w:rFonts w:asciiTheme="majorHAnsi" w:hAnsiTheme="majorHAnsi" w:cstheme="majorHAnsi"/>
          <w:highlight w:val="green"/>
        </w:rPr>
        <w:t xml:space="preserve">we would know for certain whether or not </w:t>
      </w:r>
      <w:r w:rsidRPr="00B5333B">
        <w:rPr>
          <w:rStyle w:val="TitleChar"/>
          <w:rFonts w:asciiTheme="majorHAnsi" w:hAnsiTheme="majorHAnsi" w:cstheme="majorHAnsi"/>
        </w:rPr>
        <w:t xml:space="preserve">additional </w:t>
      </w:r>
      <w:r w:rsidRPr="00B5333B">
        <w:rPr>
          <w:rStyle w:val="TitleChar"/>
          <w:rFonts w:asciiTheme="majorHAnsi" w:hAnsiTheme="majorHAnsi" w:cstheme="majorHAnsi"/>
          <w:highlight w:val="green"/>
        </w:rPr>
        <w:t>people</w:t>
      </w:r>
      <w:r w:rsidRPr="00B5333B">
        <w:rPr>
          <w:rStyle w:val="TitleChar"/>
          <w:rFonts w:asciiTheme="majorHAnsi" w:hAnsiTheme="majorHAnsi" w:cstheme="majorHAnsi"/>
        </w:rPr>
        <w:t xml:space="preserve"> are of </w:t>
      </w:r>
      <w:r w:rsidRPr="00B5333B">
        <w:rPr>
          <w:rStyle w:val="TitleChar"/>
          <w:rFonts w:asciiTheme="majorHAnsi" w:hAnsiTheme="majorHAnsi" w:cstheme="majorHAnsi"/>
          <w:highlight w:val="green"/>
        </w:rPr>
        <w:t>positive</w:t>
      </w:r>
      <w:r w:rsidRPr="00B5333B">
        <w:rPr>
          <w:rFonts w:asciiTheme="majorHAnsi" w:hAnsiTheme="majorHAnsi" w:cstheme="majorHAnsi"/>
          <w:sz w:val="14"/>
        </w:rPr>
        <w:t xml:space="preserve"> or negative </w:t>
      </w:r>
      <w:r w:rsidRPr="00B5333B">
        <w:rPr>
          <w:rStyle w:val="TitleChar"/>
          <w:rFonts w:asciiTheme="majorHAnsi" w:hAnsiTheme="majorHAnsi" w:cstheme="majorHAnsi"/>
        </w:rPr>
        <w:t>value</w:t>
      </w:r>
      <w:r w:rsidRPr="00B5333B">
        <w:rPr>
          <w:rFonts w:asciiTheme="majorHAnsi" w:hAnsiTheme="majorHAnsi" w:cstheme="maj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B5333B">
        <w:rPr>
          <w:rStyle w:val="TitleChar"/>
          <w:rFonts w:asciiTheme="majorHAnsi" w:hAnsiTheme="majorHAnsi" w:cstheme="majorHAnsi"/>
        </w:rPr>
        <w:t>there’s</w:t>
      </w:r>
      <w:r w:rsidRPr="00B5333B">
        <w:rPr>
          <w:rFonts w:asciiTheme="majorHAnsi" w:hAnsiTheme="majorHAnsi" w:cstheme="majorHAnsi"/>
          <w:sz w:val="14"/>
        </w:rPr>
        <w:t xml:space="preserve"> also </w:t>
      </w:r>
      <w:r w:rsidRPr="00B5333B">
        <w:rPr>
          <w:rStyle w:val="TitleChar"/>
          <w:rFonts w:asciiTheme="majorHAnsi" w:hAnsiTheme="majorHAnsi" w:cstheme="majorHAnsi"/>
        </w:rPr>
        <w:t>a 20% chance of a gain of 2×(10^14),</w:t>
      </w:r>
      <w:r w:rsidRPr="00B5333B">
        <w:rPr>
          <w:rFonts w:asciiTheme="majorHAnsi" w:hAnsiTheme="majorHAnsi" w:cstheme="majorHAnsi"/>
          <w:sz w:val="14"/>
        </w:rPr>
        <w:t xml:space="preserve"> </w:t>
      </w:r>
      <w:r w:rsidRPr="00B5333B">
        <w:rPr>
          <w:rStyle w:val="TitleChar"/>
          <w:rFonts w:asciiTheme="majorHAnsi" w:hAnsiTheme="majorHAnsi" w:cstheme="majorHAnsi"/>
        </w:rPr>
        <w:t>the expected value of which is 4×(10^13).</w:t>
      </w:r>
      <w:r w:rsidRPr="00B5333B">
        <w:rPr>
          <w:rFonts w:asciiTheme="majorHAnsi" w:hAnsiTheme="majorHAnsi" w:cstheme="majorHAnsi"/>
          <w:sz w:val="14"/>
        </w:rPr>
        <w:t xml:space="preserve"> That is, </w:t>
      </w:r>
      <w:r w:rsidRPr="00B5333B">
        <w:rPr>
          <w:rStyle w:val="TitleChar"/>
          <w:rFonts w:asciiTheme="majorHAnsi" w:hAnsiTheme="majorHAnsi" w:cstheme="majorHAnsi"/>
        </w:rPr>
        <w:t xml:space="preserve">in expected value terms, </w:t>
      </w:r>
      <w:r w:rsidRPr="00B5333B">
        <w:rPr>
          <w:rStyle w:val="TitleChar"/>
          <w:rFonts w:asciiTheme="majorHAnsi" w:hAnsiTheme="majorHAnsi" w:cstheme="majorHAnsi"/>
          <w:highlight w:val="green"/>
        </w:rPr>
        <w:t>the cost of waiting</w:t>
      </w:r>
      <w:r w:rsidRPr="00B5333B">
        <w:rPr>
          <w:rStyle w:val="TitleChar"/>
          <w:rFonts w:asciiTheme="majorHAnsi" w:hAnsiTheme="majorHAnsi" w:cstheme="majorHAnsi"/>
        </w:rPr>
        <w:t xml:space="preserve"> </w:t>
      </w:r>
      <w:r w:rsidRPr="00B5333B">
        <w:rPr>
          <w:rFonts w:asciiTheme="majorHAnsi" w:hAnsiTheme="majorHAnsi" w:cstheme="majorHAnsi"/>
          <w:sz w:val="14"/>
        </w:rPr>
        <w:t>for a few hundred years</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is </w:t>
      </w:r>
      <w:r w:rsidRPr="00B5333B">
        <w:rPr>
          <w:rStyle w:val="TitleChar"/>
          <w:rFonts w:asciiTheme="majorHAnsi" w:hAnsiTheme="majorHAnsi" w:cstheme="majorHAnsi"/>
        </w:rPr>
        <w:t xml:space="preserve">vanishingly </w:t>
      </w:r>
      <w:r w:rsidRPr="00B5333B">
        <w:rPr>
          <w:rStyle w:val="TitleChar"/>
          <w:rFonts w:asciiTheme="majorHAnsi" w:hAnsiTheme="majorHAnsi" w:cstheme="majorHAnsi"/>
          <w:highlight w:val="green"/>
        </w:rPr>
        <w:t>small compared with</w:t>
      </w:r>
      <w:r w:rsidRPr="00B5333B">
        <w:rPr>
          <w:rStyle w:val="TitleChar"/>
          <w:rFonts w:asciiTheme="majorHAnsi" w:hAnsiTheme="majorHAnsi" w:cstheme="majorHAnsi"/>
        </w:rPr>
        <w:t xml:space="preserve"> </w:t>
      </w:r>
      <w:r w:rsidRPr="00B5333B">
        <w:rPr>
          <w:rFonts w:asciiTheme="majorHAnsi" w:hAnsiTheme="majorHAnsi" w:cstheme="majorHAnsi"/>
          <w:sz w:val="14"/>
        </w:rPr>
        <w:t>the benefit of</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keeping </w:t>
      </w:r>
      <w:r w:rsidRPr="00B5333B">
        <w:rPr>
          <w:rStyle w:val="TitleChar"/>
          <w:rFonts w:asciiTheme="majorHAnsi" w:hAnsiTheme="majorHAnsi" w:cstheme="majorHAnsi"/>
        </w:rPr>
        <w:t xml:space="preserve">one’s </w:t>
      </w:r>
      <w:r w:rsidRPr="00B5333B">
        <w:rPr>
          <w:rStyle w:val="TitleChar"/>
          <w:rFonts w:asciiTheme="majorHAnsi" w:hAnsiTheme="majorHAnsi" w:cstheme="majorHAnsi"/>
          <w:highlight w:val="green"/>
        </w:rPr>
        <w:t>options open</w:t>
      </w:r>
      <w:r w:rsidRPr="00B5333B">
        <w:rPr>
          <w:rStyle w:val="TitleChar"/>
          <w:rFonts w:asciiTheme="majorHAnsi" w:hAnsiTheme="majorHAnsi" w:cstheme="majorHAnsi"/>
        </w:rPr>
        <w:t xml:space="preserve"> </w:t>
      </w:r>
      <w:r w:rsidRPr="00B5333B">
        <w:rPr>
          <w:rFonts w:asciiTheme="majorHAnsi" w:hAnsiTheme="majorHAnsi" w:cstheme="majorHAnsi"/>
          <w:sz w:val="14"/>
        </w:rPr>
        <w:t>while one gains new information.</w:t>
      </w:r>
    </w:p>
    <w:p w:rsidR="00D713B3" w:rsidRDefault="00D713B3" w:rsidP="00D713B3">
      <w:pPr>
        <w:rPr>
          <w:rFonts w:asciiTheme="majorHAnsi" w:hAnsiTheme="majorHAnsi" w:cs="Calibri"/>
          <w:b/>
          <w:bCs/>
          <w:color w:val="000000"/>
          <w:sz w:val="10"/>
          <w:szCs w:val="10"/>
        </w:rPr>
      </w:pPr>
    </w:p>
    <w:p w:rsidR="00DB7D3F" w:rsidRPr="00B5333B" w:rsidRDefault="00DB7D3F" w:rsidP="00D713B3">
      <w:pPr>
        <w:rPr>
          <w:rFonts w:asciiTheme="majorHAnsi" w:hAnsiTheme="majorHAnsi" w:cs="Calibri"/>
          <w:b/>
          <w:bCs/>
          <w:color w:val="000000"/>
          <w:sz w:val="10"/>
          <w:szCs w:val="10"/>
        </w:rPr>
      </w:pPr>
    </w:p>
    <w:p w:rsidR="00E42E4C" w:rsidRDefault="00E42E4C" w:rsidP="00F601E6"/>
    <w:p w:rsidR="00DB7D3F" w:rsidRPr="00DB7D3F" w:rsidRDefault="00DB7D3F" w:rsidP="00DB7D3F">
      <w:pPr>
        <w:pStyle w:val="Heading3"/>
        <w:rPr>
          <w:sz w:val="48"/>
          <w:szCs w:val="48"/>
        </w:rPr>
      </w:pPr>
      <w:r w:rsidRPr="00DB7D3F">
        <w:rPr>
          <w:sz w:val="48"/>
          <w:szCs w:val="48"/>
        </w:rPr>
        <w:lastRenderedPageBreak/>
        <w:t>Case</w:t>
      </w:r>
    </w:p>
    <w:p w:rsidR="00D713B3" w:rsidRPr="00B5333B" w:rsidRDefault="00D713B3" w:rsidP="00D713B3">
      <w:pPr>
        <w:rPr>
          <w:rFonts w:asciiTheme="majorHAnsi" w:hAnsiTheme="majorHAnsi"/>
        </w:rPr>
      </w:pPr>
    </w:p>
    <w:p w:rsidR="00D713B3" w:rsidRPr="00B5333B" w:rsidRDefault="00D713B3" w:rsidP="00D713B3">
      <w:pPr>
        <w:pStyle w:val="Heading3"/>
        <w:rPr>
          <w:rFonts w:asciiTheme="majorHAnsi" w:hAnsiTheme="majorHAnsi"/>
        </w:rPr>
      </w:pPr>
      <w:r w:rsidRPr="00B5333B">
        <w:rPr>
          <w:rFonts w:asciiTheme="majorHAnsi" w:hAnsiTheme="majorHAnsi"/>
        </w:rPr>
        <w:lastRenderedPageBreak/>
        <w:t>AT – corruption</w:t>
      </w:r>
    </w:p>
    <w:p w:rsidR="00D713B3" w:rsidRPr="00B5333B" w:rsidRDefault="00D713B3" w:rsidP="00D713B3">
      <w:pPr>
        <w:pStyle w:val="Heading4"/>
        <w:rPr>
          <w:rFonts w:asciiTheme="majorHAnsi" w:hAnsiTheme="majorHAnsi"/>
        </w:rPr>
      </w:pPr>
      <w:r w:rsidRPr="00B5333B">
        <w:rPr>
          <w:rFonts w:asciiTheme="majorHAnsi" w:hAnsiTheme="majorHAnsi"/>
        </w:rPr>
        <w:t>TURN – unions are super corrupt.</w:t>
      </w:r>
    </w:p>
    <w:p w:rsidR="00D713B3" w:rsidRPr="00B5333B" w:rsidRDefault="00D713B3" w:rsidP="00D713B3">
      <w:pPr>
        <w:rPr>
          <w:rStyle w:val="Style13ptBold"/>
          <w:rFonts w:asciiTheme="majorHAnsi" w:hAnsiTheme="majorHAnsi"/>
        </w:rPr>
      </w:pPr>
      <w:r w:rsidRPr="00B5333B">
        <w:rPr>
          <w:rStyle w:val="Style13ptBold"/>
          <w:rFonts w:asciiTheme="majorHAnsi" w:hAnsiTheme="majorHAnsi"/>
        </w:rPr>
        <w:t>Shannon ‘18</w:t>
      </w:r>
    </w:p>
    <w:p w:rsidR="00D713B3" w:rsidRPr="00B5333B" w:rsidRDefault="00D713B3" w:rsidP="00D713B3">
      <w:pPr>
        <w:rPr>
          <w:rFonts w:asciiTheme="majorHAnsi" w:hAnsiTheme="majorHAnsi"/>
          <w:sz w:val="16"/>
          <w:szCs w:val="16"/>
        </w:rPr>
      </w:pPr>
      <w:r w:rsidRPr="00B5333B">
        <w:rPr>
          <w:rFonts w:asciiTheme="majorHAnsi" w:hAnsiTheme="majorHAnsi"/>
          <w:sz w:val="16"/>
          <w:szCs w:val="16"/>
        </w:rPr>
        <w:t xml:space="preserve">[Report shows corruption continues to plague labor unions, </w:t>
      </w:r>
      <w:hyperlink r:id="rId19" w:history="1">
        <w:r w:rsidRPr="00B5333B">
          <w:rPr>
            <w:rFonts w:asciiTheme="majorHAnsi" w:hAnsiTheme="majorHAnsi"/>
            <w:sz w:val="16"/>
            <w:szCs w:val="16"/>
          </w:rPr>
          <w:t>https://www.washingtonpolicy.org/publications/detail/report-shows-corruption-continues-to-plague-labor-unions</w:t>
        </w:r>
      </w:hyperlink>
      <w:r w:rsidRPr="00B5333B">
        <w:rPr>
          <w:rFonts w:asciiTheme="majorHAnsi" w:hAnsiTheme="majorHAnsi"/>
          <w:sz w:val="16"/>
          <w:szCs w:val="16"/>
        </w:rPr>
        <w:t>, Jan 22 2018, Erin Shannon, Director at the Center for Worker Rights] [SS]</w:t>
      </w:r>
    </w:p>
    <w:p w:rsidR="00D713B3" w:rsidRPr="00B5333B" w:rsidRDefault="00D713B3" w:rsidP="00D713B3">
      <w:pPr>
        <w:rPr>
          <w:rFonts w:asciiTheme="majorHAnsi" w:hAnsiTheme="majorHAnsi"/>
          <w:highlight w:val="yellow"/>
          <w:u w:val="single"/>
        </w:rPr>
      </w:pPr>
      <w:r w:rsidRPr="00B5333B">
        <w:rPr>
          <w:rFonts w:asciiTheme="majorHAnsi" w:hAnsiTheme="majorHAnsi"/>
          <w:u w:val="single"/>
        </w:rPr>
        <w:t>Many</w:t>
      </w:r>
      <w:r w:rsidRPr="00B5333B">
        <w:rPr>
          <w:rFonts w:asciiTheme="majorHAnsi" w:hAnsiTheme="majorHAnsi"/>
          <w:sz w:val="14"/>
        </w:rPr>
        <w:t xml:space="preserve"> in the public </w:t>
      </w:r>
      <w:r w:rsidRPr="00B5333B">
        <w:rPr>
          <w:rFonts w:asciiTheme="majorHAnsi" w:hAnsiTheme="majorHAnsi"/>
          <w:u w:val="single"/>
        </w:rPr>
        <w:t>perceive</w:t>
      </w:r>
      <w:r w:rsidRPr="00B5333B">
        <w:rPr>
          <w:rFonts w:asciiTheme="majorHAnsi" w:hAnsiTheme="majorHAnsi"/>
          <w:sz w:val="14"/>
        </w:rPr>
        <w:t xml:space="preserve"> labor </w:t>
      </w:r>
      <w:r w:rsidRPr="00B5333B">
        <w:rPr>
          <w:rFonts w:asciiTheme="majorHAnsi" w:hAnsiTheme="majorHAnsi"/>
          <w:u w:val="single"/>
        </w:rPr>
        <w:t>unions to be synonymous with corruption</w:t>
      </w:r>
      <w:r w:rsidRPr="00B5333B">
        <w:rPr>
          <w:rFonts w:asciiTheme="majorHAnsi" w:hAnsiTheme="majorHAnsi"/>
          <w:sz w:val="14"/>
        </w:rPr>
        <w:t xml:space="preserve">. For decades, the </w:t>
      </w:r>
      <w:r w:rsidRPr="00B5333B">
        <w:rPr>
          <w:rFonts w:asciiTheme="majorHAnsi" w:hAnsiTheme="majorHAnsi"/>
          <w:highlight w:val="yellow"/>
          <w:u w:val="single"/>
        </w:rPr>
        <w:t xml:space="preserve">labor bosses </w:t>
      </w:r>
      <w:r w:rsidRPr="00B5333B">
        <w:rPr>
          <w:rFonts w:asciiTheme="majorHAnsi" w:hAnsiTheme="majorHAnsi"/>
          <w:u w:val="single"/>
        </w:rPr>
        <w:t>running</w:t>
      </w:r>
      <w:r w:rsidRPr="00B5333B">
        <w:rPr>
          <w:rFonts w:asciiTheme="majorHAnsi" w:hAnsiTheme="majorHAnsi"/>
          <w:sz w:val="14"/>
        </w:rPr>
        <w:t xml:space="preserve"> unions </w:t>
      </w:r>
      <w:r w:rsidRPr="00B5333B">
        <w:rPr>
          <w:rFonts w:asciiTheme="majorHAnsi" w:hAnsiTheme="majorHAnsi"/>
          <w:highlight w:val="yellow"/>
          <w:u w:val="single"/>
        </w:rPr>
        <w:t>have been</w:t>
      </w:r>
      <w:r w:rsidRPr="00B5333B">
        <w:rPr>
          <w:rFonts w:asciiTheme="majorHAnsi" w:hAnsiTheme="majorHAnsi"/>
          <w:sz w:val="14"/>
          <w:highlight w:val="yellow"/>
        </w:rPr>
        <w:t xml:space="preserve"> </w:t>
      </w:r>
      <w:r w:rsidRPr="00B5333B">
        <w:rPr>
          <w:rFonts w:asciiTheme="majorHAnsi" w:hAnsiTheme="majorHAnsi"/>
          <w:sz w:val="14"/>
        </w:rPr>
        <w:t xml:space="preserve">caricatured as </w:t>
      </w:r>
      <w:r w:rsidRPr="00B5333B">
        <w:rPr>
          <w:rFonts w:asciiTheme="majorHAnsi" w:hAnsiTheme="majorHAnsi"/>
          <w:highlight w:val="yellow"/>
          <w:u w:val="single"/>
        </w:rPr>
        <w:t>morally bankrupt, mobster-like thugs who care more about power</w:t>
      </w:r>
      <w:r w:rsidRPr="00B5333B">
        <w:rPr>
          <w:rFonts w:asciiTheme="majorHAnsi" w:hAnsiTheme="majorHAnsi"/>
          <w:sz w:val="14"/>
        </w:rPr>
        <w:t xml:space="preserve"> and money </w:t>
      </w:r>
      <w:r w:rsidRPr="00B5333B">
        <w:rPr>
          <w:rFonts w:asciiTheme="majorHAnsi" w:hAnsiTheme="majorHAnsi"/>
          <w:u w:val="single"/>
        </w:rPr>
        <w:t>than</w:t>
      </w:r>
      <w:r w:rsidRPr="00B5333B">
        <w:rPr>
          <w:rFonts w:asciiTheme="majorHAnsi" w:hAnsiTheme="majorHAnsi"/>
          <w:sz w:val="14"/>
        </w:rPr>
        <w:t xml:space="preserve"> serving their hard-working, dues-paying </w:t>
      </w:r>
      <w:r w:rsidRPr="00B5333B">
        <w:rPr>
          <w:rFonts w:asciiTheme="majorHAnsi" w:hAnsiTheme="majorHAnsi"/>
          <w:u w:val="single"/>
        </w:rPr>
        <w:t>members</w:t>
      </w:r>
      <w:r w:rsidRPr="00B5333B">
        <w:rPr>
          <w:rFonts w:asciiTheme="majorHAnsi" w:hAnsiTheme="majorHAnsi"/>
          <w:sz w:val="14"/>
        </w:rPr>
        <w:t>. It’s a perception that some union officials like to perpetuate. One Teamsters official would introduce himself as “</w:t>
      </w:r>
      <w:r w:rsidRPr="00B5333B">
        <w:rPr>
          <w:rFonts w:asciiTheme="majorHAnsi" w:hAnsiTheme="majorHAnsi"/>
          <w:highlight w:val="yellow"/>
          <w:u w:val="single"/>
        </w:rPr>
        <w:t>Jimmy the Bull</w:t>
      </w:r>
      <w:r w:rsidRPr="00B5333B">
        <w:rPr>
          <w:rFonts w:asciiTheme="majorHAnsi" w:hAnsiTheme="majorHAnsi"/>
          <w:sz w:val="14"/>
        </w:rPr>
        <w:t xml:space="preserve">” before </w:t>
      </w:r>
      <w:r w:rsidRPr="00B5333B">
        <w:rPr>
          <w:rFonts w:asciiTheme="majorHAnsi" w:hAnsiTheme="majorHAnsi"/>
          <w:highlight w:val="yellow"/>
          <w:u w:val="single"/>
        </w:rPr>
        <w:t>threatening businesses</w:t>
      </w:r>
      <w:r w:rsidRPr="00B5333B">
        <w:rPr>
          <w:rFonts w:asciiTheme="majorHAnsi" w:hAnsiTheme="majorHAnsi"/>
          <w:sz w:val="14"/>
          <w:highlight w:val="yellow"/>
        </w:rPr>
        <w:t xml:space="preserve"> </w:t>
      </w:r>
      <w:r w:rsidRPr="00B5333B">
        <w:rPr>
          <w:rFonts w:asciiTheme="majorHAnsi" w:hAnsiTheme="majorHAnsi"/>
          <w:sz w:val="14"/>
        </w:rPr>
        <w:t xml:space="preserve">and non-profits if they didn’t hire his workers for jobs that didn’t even exist (because they weren’t needed). Ironically, </w:t>
      </w:r>
      <w:r w:rsidRPr="00B5333B">
        <w:rPr>
          <w:rFonts w:asciiTheme="majorHAnsi" w:hAnsiTheme="majorHAnsi"/>
          <w:highlight w:val="yellow"/>
          <w:u w:val="single"/>
        </w:rPr>
        <w:t>the jobs he strong-armed</w:t>
      </w:r>
      <w:r w:rsidRPr="00B5333B">
        <w:rPr>
          <w:rFonts w:asciiTheme="majorHAnsi" w:hAnsiTheme="majorHAnsi"/>
          <w:sz w:val="14"/>
          <w:highlight w:val="yellow"/>
        </w:rPr>
        <w:t xml:space="preserve"> </w:t>
      </w:r>
      <w:r w:rsidRPr="00B5333B">
        <w:rPr>
          <w:rFonts w:asciiTheme="majorHAnsi" w:hAnsiTheme="majorHAnsi"/>
          <w:sz w:val="14"/>
        </w:rPr>
        <w:t xml:space="preserve">were </w:t>
      </w:r>
      <w:r w:rsidRPr="00B5333B">
        <w:rPr>
          <w:rFonts w:asciiTheme="majorHAnsi" w:hAnsiTheme="majorHAnsi"/>
          <w:highlight w:val="yellow"/>
          <w:u w:val="single"/>
        </w:rPr>
        <w:t>for friends</w:t>
      </w:r>
      <w:r w:rsidRPr="00B5333B">
        <w:rPr>
          <w:rFonts w:asciiTheme="majorHAnsi" w:hAnsiTheme="majorHAnsi"/>
          <w:sz w:val="14"/>
          <w:highlight w:val="yellow"/>
        </w:rPr>
        <w:t xml:space="preserve"> </w:t>
      </w:r>
      <w:r w:rsidRPr="00B5333B">
        <w:rPr>
          <w:rFonts w:asciiTheme="majorHAnsi" w:hAnsiTheme="majorHAnsi"/>
          <w:sz w:val="14"/>
        </w:rPr>
        <w:t xml:space="preserve">and family members, some of </w:t>
      </w:r>
      <w:r w:rsidRPr="00B5333B">
        <w:rPr>
          <w:rFonts w:asciiTheme="majorHAnsi" w:hAnsiTheme="majorHAnsi"/>
          <w:highlight w:val="yellow"/>
          <w:u w:val="single"/>
        </w:rPr>
        <w:t>who</w:t>
      </w:r>
      <w:r w:rsidRPr="00B5333B">
        <w:rPr>
          <w:rFonts w:asciiTheme="majorHAnsi" w:hAnsiTheme="majorHAnsi"/>
          <w:sz w:val="14"/>
        </w:rPr>
        <w:t xml:space="preserve">m </w:t>
      </w:r>
      <w:r w:rsidRPr="00B5333B">
        <w:rPr>
          <w:rFonts w:asciiTheme="majorHAnsi" w:hAnsiTheme="majorHAnsi"/>
          <w:highlight w:val="yellow"/>
          <w:u w:val="single"/>
        </w:rPr>
        <w:t>weren’t even union members</w:t>
      </w:r>
      <w:r w:rsidRPr="00B5333B">
        <w:rPr>
          <w:rFonts w:asciiTheme="majorHAnsi" w:hAnsiTheme="majorHAnsi"/>
          <w:sz w:val="14"/>
        </w:rPr>
        <w:t xml:space="preserve">. He and his union gang (they referred to themselves as the “Perry Crew”) would shake down employers and </w:t>
      </w:r>
      <w:r w:rsidRPr="00B5333B">
        <w:rPr>
          <w:rFonts w:asciiTheme="majorHAnsi" w:hAnsiTheme="majorHAnsi"/>
          <w:u w:val="single"/>
        </w:rPr>
        <w:t>pocket</w:t>
      </w:r>
      <w:r w:rsidRPr="00B5333B">
        <w:rPr>
          <w:rFonts w:asciiTheme="majorHAnsi" w:hAnsiTheme="majorHAnsi"/>
          <w:sz w:val="14"/>
        </w:rPr>
        <w:t xml:space="preserve"> the </w:t>
      </w:r>
      <w:r w:rsidRPr="00B5333B">
        <w:rPr>
          <w:rFonts w:asciiTheme="majorHAnsi" w:hAnsiTheme="majorHAnsi"/>
          <w:u w:val="single"/>
        </w:rPr>
        <w:t>payments</w:t>
      </w:r>
      <w:r w:rsidRPr="00B5333B">
        <w:rPr>
          <w:rFonts w:asciiTheme="majorHAnsi" w:hAnsiTheme="majorHAnsi"/>
          <w:sz w:val="14"/>
        </w:rPr>
        <w:t xml:space="preserve"> that were supposed to go to the union benefit fund. Jimmy the Bull and the Perry Crew also </w:t>
      </w:r>
      <w:r w:rsidRPr="00B5333B">
        <w:rPr>
          <w:rFonts w:asciiTheme="majorHAnsi" w:hAnsiTheme="majorHAnsi"/>
          <w:highlight w:val="yellow"/>
          <w:u w:val="single"/>
        </w:rPr>
        <w:t>assaulted and intimidated rank and file union members who were critical of</w:t>
      </w:r>
      <w:r w:rsidRPr="00B5333B">
        <w:rPr>
          <w:rFonts w:asciiTheme="majorHAnsi" w:hAnsiTheme="majorHAnsi"/>
          <w:sz w:val="14"/>
          <w:highlight w:val="yellow"/>
        </w:rPr>
        <w:t xml:space="preserve"> </w:t>
      </w:r>
      <w:r w:rsidRPr="00B5333B">
        <w:rPr>
          <w:rFonts w:asciiTheme="majorHAnsi" w:hAnsiTheme="majorHAnsi"/>
          <w:sz w:val="14"/>
        </w:rPr>
        <w:t xml:space="preserve">union </w:t>
      </w:r>
      <w:r w:rsidRPr="00B5333B">
        <w:rPr>
          <w:rFonts w:asciiTheme="majorHAnsi" w:hAnsiTheme="majorHAnsi"/>
          <w:highlight w:val="yellow"/>
          <w:u w:val="single"/>
        </w:rPr>
        <w:t>leadership</w:t>
      </w:r>
      <w:r w:rsidRPr="00B5333B">
        <w:rPr>
          <w:rFonts w:asciiTheme="majorHAnsi" w:hAnsiTheme="majorHAnsi"/>
          <w:sz w:val="14"/>
        </w:rPr>
        <w:t xml:space="preserve"> </w:t>
      </w:r>
      <w:r w:rsidRPr="00B5333B">
        <w:rPr>
          <w:rFonts w:asciiTheme="majorHAnsi" w:hAnsiTheme="majorHAnsi"/>
          <w:highlight w:val="yellow"/>
          <w:u w:val="single"/>
        </w:rPr>
        <w:t>and</w:t>
      </w:r>
      <w:r w:rsidRPr="00B5333B">
        <w:rPr>
          <w:rFonts w:asciiTheme="majorHAnsi" w:hAnsiTheme="majorHAnsi"/>
          <w:sz w:val="14"/>
          <w:highlight w:val="yellow"/>
        </w:rPr>
        <w:t xml:space="preserve"> </w:t>
      </w:r>
      <w:r w:rsidRPr="00B5333B">
        <w:rPr>
          <w:rFonts w:asciiTheme="majorHAnsi" w:hAnsiTheme="majorHAnsi"/>
          <w:sz w:val="14"/>
        </w:rPr>
        <w:t xml:space="preserve">physically </w:t>
      </w:r>
      <w:r w:rsidRPr="00B5333B">
        <w:rPr>
          <w:rFonts w:asciiTheme="majorHAnsi" w:hAnsiTheme="majorHAnsi"/>
          <w:highlight w:val="yellow"/>
          <w:u w:val="single"/>
        </w:rPr>
        <w:t>blocked them from</w:t>
      </w:r>
      <w:r w:rsidRPr="00B5333B">
        <w:rPr>
          <w:rFonts w:asciiTheme="majorHAnsi" w:hAnsiTheme="majorHAnsi"/>
          <w:sz w:val="14"/>
          <w:highlight w:val="yellow"/>
        </w:rPr>
        <w:t xml:space="preserve"> </w:t>
      </w:r>
      <w:r w:rsidRPr="00B5333B">
        <w:rPr>
          <w:rFonts w:asciiTheme="majorHAnsi" w:hAnsiTheme="majorHAnsi"/>
          <w:sz w:val="14"/>
        </w:rPr>
        <w:t xml:space="preserve">the union hall to keep them from </w:t>
      </w:r>
      <w:r w:rsidRPr="00B5333B">
        <w:rPr>
          <w:rFonts w:asciiTheme="majorHAnsi" w:hAnsiTheme="majorHAnsi"/>
          <w:highlight w:val="yellow"/>
          <w:u w:val="single"/>
        </w:rPr>
        <w:t>voting</w:t>
      </w:r>
      <w:r w:rsidRPr="00B5333B">
        <w:rPr>
          <w:rFonts w:asciiTheme="majorHAnsi" w:hAnsiTheme="majorHAnsi"/>
          <w:sz w:val="14"/>
        </w:rPr>
        <w:t xml:space="preserve"> on a contract proposal with a major employer. Jimmy the Bull and the Perry Crew were ultimately found guilty of extortion and racketeering, joining the ranks of hundreds of union leaders who have been found guilty of a myriad of crimes against their union brothers and sisters. According to an investigation by the Detroit Free Press, </w:t>
      </w:r>
      <w:r w:rsidRPr="00B5333B">
        <w:rPr>
          <w:rFonts w:asciiTheme="majorHAnsi" w:hAnsiTheme="majorHAnsi"/>
          <w:highlight w:val="yellow"/>
          <w:u w:val="single"/>
        </w:rPr>
        <w:t xml:space="preserve">federal records reveal embezzling </w:t>
      </w:r>
      <w:r w:rsidRPr="00B5333B">
        <w:rPr>
          <w:rFonts w:asciiTheme="majorHAnsi" w:hAnsiTheme="majorHAnsi"/>
          <w:u w:val="single"/>
        </w:rPr>
        <w:t>from union offices is “endemic”</w:t>
      </w:r>
      <w:r w:rsidRPr="00B5333B">
        <w:rPr>
          <w:rFonts w:asciiTheme="majorHAnsi" w:hAnsiTheme="majorHAnsi"/>
          <w:sz w:val="14"/>
        </w:rPr>
        <w:t xml:space="preserve"> around the country. The Detroit Free Press reports that documents obtained from the U.S. Department of Labor (DOL) show </w:t>
      </w:r>
      <w:r w:rsidRPr="00B5333B">
        <w:rPr>
          <w:rFonts w:asciiTheme="majorHAnsi" w:hAnsiTheme="majorHAnsi"/>
          <w:u w:val="single"/>
        </w:rPr>
        <w:t xml:space="preserve">embezzlement </w:t>
      </w:r>
      <w:r w:rsidRPr="00B5333B">
        <w:rPr>
          <w:rFonts w:asciiTheme="majorHAnsi" w:hAnsiTheme="majorHAnsi"/>
          <w:highlight w:val="yellow"/>
          <w:u w:val="single"/>
        </w:rPr>
        <w:t>took place in hundreds of union offices</w:t>
      </w:r>
      <w:r w:rsidRPr="00B5333B">
        <w:rPr>
          <w:rFonts w:asciiTheme="majorHAnsi" w:hAnsiTheme="majorHAnsi"/>
          <w:sz w:val="14"/>
          <w:highlight w:val="yellow"/>
        </w:rPr>
        <w:t xml:space="preserve"> </w:t>
      </w:r>
      <w:r w:rsidRPr="00B5333B">
        <w:rPr>
          <w:rFonts w:asciiTheme="majorHAnsi" w:hAnsiTheme="majorHAnsi"/>
          <w:sz w:val="14"/>
        </w:rPr>
        <w:t xml:space="preserve">across the nation over the past ten years. In just the last two years alone, more than </w:t>
      </w:r>
      <w:r w:rsidRPr="00B5333B">
        <w:rPr>
          <w:rFonts w:asciiTheme="majorHAnsi" w:hAnsiTheme="majorHAnsi"/>
          <w:u w:val="single"/>
        </w:rPr>
        <w:t>300 union offices were found to have a</w:t>
      </w:r>
      <w:r w:rsidRPr="00B5333B">
        <w:rPr>
          <w:rFonts w:asciiTheme="majorHAnsi" w:hAnsiTheme="majorHAnsi"/>
          <w:sz w:val="14"/>
        </w:rPr>
        <w:t xml:space="preserve"> union </w:t>
      </w:r>
      <w:r w:rsidRPr="00B5333B">
        <w:rPr>
          <w:rFonts w:asciiTheme="majorHAnsi" w:hAnsiTheme="majorHAnsi"/>
          <w:u w:val="single"/>
        </w:rPr>
        <w:t>official</w:t>
      </w:r>
      <w:r w:rsidRPr="00B5333B">
        <w:rPr>
          <w:rFonts w:asciiTheme="majorHAnsi" w:hAnsiTheme="majorHAnsi"/>
          <w:sz w:val="14"/>
        </w:rPr>
        <w:t xml:space="preserve"> or employee </w:t>
      </w:r>
      <w:r w:rsidRPr="00B5333B">
        <w:rPr>
          <w:rFonts w:asciiTheme="majorHAnsi" w:hAnsiTheme="majorHAnsi"/>
          <w:u w:val="single"/>
        </w:rPr>
        <w:t>stealing</w:t>
      </w:r>
      <w:r w:rsidRPr="00B5333B">
        <w:rPr>
          <w:rFonts w:asciiTheme="majorHAnsi" w:hAnsiTheme="majorHAnsi"/>
          <w:sz w:val="14"/>
        </w:rPr>
        <w:t xml:space="preserve"> from union members. The article highlights some examples, but a more extensive list can be found on the Labor Racket Weekly, a recurring and regularly updated list of the union officials around the country who have been charged, or found guilty, of stealing from the hard-working members who pay dues. Or you can peruse the Office of Labor-Management Standards (OLMS) Annual Report, which highlights the most significant enforcement actions against union officers and employees each year. The Detroit Free Press report said individual cases compiled by the OLMS last year cite theft and fraud ranging from $1,051 to a staggering $6.5 million. The stolen dues are used to buy everything from luxury goods and lavish vacations to everyday items like gas and food. OLMS has investigated and prosecuted union leaders for embezzling more than $100 million in union dues since 2001. Like Jimmy the Bull, the crimes don’t stop with embezzlement. Hundreds of union officials have been indicted for other crimes that victimize union members, such as </w:t>
      </w:r>
      <w:r w:rsidRPr="00B5333B">
        <w:rPr>
          <w:rFonts w:asciiTheme="majorHAnsi" w:hAnsiTheme="majorHAnsi"/>
          <w:highlight w:val="yellow"/>
          <w:u w:val="single"/>
        </w:rPr>
        <w:t>filing false reports, keeping false records, destruction of records, extortionate picketing and deprivation of rights</w:t>
      </w:r>
      <w:r w:rsidRPr="00B5333B">
        <w:rPr>
          <w:rFonts w:asciiTheme="majorHAnsi" w:hAnsiTheme="majorHAnsi"/>
          <w:sz w:val="14"/>
          <w:highlight w:val="yellow"/>
        </w:rPr>
        <w:t xml:space="preserve"> </w:t>
      </w:r>
      <w:r w:rsidRPr="00B5333B">
        <w:rPr>
          <w:rFonts w:asciiTheme="majorHAnsi" w:hAnsiTheme="majorHAnsi"/>
          <w:sz w:val="14"/>
        </w:rPr>
        <w:t xml:space="preserve">by violence. The OLMS notes: “As part of its effort to protect and safeguard union funds and assets, OLMS investigates possible embezzlement from unions and other violations of criminal laws. Over the past 10 years, restitution of $102,625,236 has been paid or ordered to be paid to defrauded unions and other parties.” Just to clarify, that is restitution of more than $102 million. In addition to those crimes, the DOL’s Office of Inspector General (OIG) has investigated numerous cases of labor racketeering and </w:t>
      </w:r>
      <w:r w:rsidRPr="00B5333B">
        <w:rPr>
          <w:rFonts w:asciiTheme="majorHAnsi" w:hAnsiTheme="majorHAnsi"/>
          <w:u w:val="single"/>
        </w:rPr>
        <w:t>organized crime’s influence within the labor movement</w:t>
      </w:r>
      <w:r w:rsidRPr="00B5333B">
        <w:rPr>
          <w:rFonts w:asciiTheme="majorHAnsi" w:hAnsiTheme="majorHAnsi"/>
          <w:sz w:val="14"/>
        </w:rPr>
        <w:t xml:space="preserve">. Since 2001, there have been more than 2,000 union racketeering indictments and $3 billion levied in fines and restitutions. Of course, the shocking data from the Department of Labor only includes the cases where the theft, racketeering and other criminal activity were caught. </w:t>
      </w:r>
      <w:r w:rsidRPr="00B5333B">
        <w:rPr>
          <w:rFonts w:asciiTheme="majorHAnsi" w:hAnsiTheme="majorHAnsi"/>
          <w:u w:val="single"/>
        </w:rPr>
        <w:t xml:space="preserve">One can’t help but wonder how high the incidence of theft, fraud and other criminal activity by union officials might really be. Regardless, it is clear that </w:t>
      </w:r>
      <w:r w:rsidRPr="00B5333B">
        <w:rPr>
          <w:rFonts w:asciiTheme="majorHAnsi" w:hAnsiTheme="majorHAnsi"/>
          <w:highlight w:val="yellow"/>
          <w:u w:val="single"/>
        </w:rPr>
        <w:t>union corruption is alive and well across the country.</w:t>
      </w:r>
    </w:p>
    <w:p w:rsidR="00D713B3" w:rsidRPr="00B5333B" w:rsidRDefault="00D713B3" w:rsidP="00D713B3">
      <w:pPr>
        <w:rPr>
          <w:rFonts w:asciiTheme="majorHAnsi" w:hAnsiTheme="majorHAnsi"/>
        </w:rPr>
      </w:pPr>
    </w:p>
    <w:p w:rsidR="00D713B3" w:rsidRPr="00B5333B" w:rsidRDefault="00D713B3" w:rsidP="00D713B3">
      <w:pPr>
        <w:pStyle w:val="Heading4"/>
        <w:rPr>
          <w:rFonts w:asciiTheme="majorHAnsi" w:hAnsiTheme="majorHAnsi"/>
        </w:rPr>
      </w:pPr>
      <w:r w:rsidRPr="00B5333B">
        <w:rPr>
          <w:rFonts w:asciiTheme="majorHAnsi" w:hAnsiTheme="majorHAnsi"/>
        </w:rPr>
        <w:t>The only reason why unions are politically active is to forward their own, corrupt goals using tactics like bribery, coercion, and harassment – policies like the aff are the root cause of abusive union power.</w:t>
      </w:r>
    </w:p>
    <w:p w:rsidR="00D713B3" w:rsidRPr="00B5333B" w:rsidRDefault="00D713B3" w:rsidP="00D713B3">
      <w:pPr>
        <w:rPr>
          <w:rStyle w:val="Style13ptBold"/>
          <w:rFonts w:asciiTheme="majorHAnsi" w:hAnsiTheme="majorHAnsi"/>
        </w:rPr>
      </w:pPr>
      <w:r w:rsidRPr="00B5333B">
        <w:rPr>
          <w:rStyle w:val="Style13ptBold"/>
          <w:rFonts w:asciiTheme="majorHAnsi" w:hAnsiTheme="majorHAnsi"/>
        </w:rPr>
        <w:t>Petro ‘59</w:t>
      </w:r>
    </w:p>
    <w:p w:rsidR="00D713B3" w:rsidRPr="00B5333B" w:rsidRDefault="00D713B3" w:rsidP="00D713B3">
      <w:pPr>
        <w:rPr>
          <w:rFonts w:asciiTheme="majorHAnsi" w:hAnsiTheme="majorHAnsi"/>
          <w:sz w:val="16"/>
          <w:szCs w:val="16"/>
        </w:rPr>
      </w:pPr>
      <w:r w:rsidRPr="00B5333B">
        <w:rPr>
          <w:rFonts w:asciiTheme="majorHAnsi" w:hAnsiTheme="majorHAnsi"/>
          <w:sz w:val="16"/>
          <w:szCs w:val="16"/>
        </w:rPr>
        <w:t xml:space="preserve">[The Corruption of Union Leadership, </w:t>
      </w:r>
      <w:hyperlink r:id="rId20" w:history="1">
        <w:r w:rsidRPr="00B5333B">
          <w:rPr>
            <w:rFonts w:asciiTheme="majorHAnsi" w:hAnsiTheme="majorHAnsi"/>
            <w:sz w:val="16"/>
            <w:szCs w:val="16"/>
          </w:rPr>
          <w:t>https://fee.org/articles/the-corruption-of-union-leadership/</w:t>
        </w:r>
      </w:hyperlink>
      <w:r w:rsidRPr="00B5333B">
        <w:rPr>
          <w:rFonts w:asciiTheme="majorHAnsi" w:hAnsiTheme="majorHAnsi"/>
          <w:sz w:val="16"/>
          <w:szCs w:val="16"/>
        </w:rPr>
        <w:t>, Sylvester Petro, May 1 1959, Sylvester Petro (1917–2007) was a professor of law and the author of several books on the history of labor policy in the United States, including The Labor Policy of a Free Society, The Kohler Strike, and The Kingsport Press Strike. As professsor and director of the Wake Forest University Institute of Law and Policy Analysis, he taught generations of students about the history of labor unions, while defending free association and free contract as essential to the free and prosperous commonwealth.] [SS]</w:t>
      </w:r>
    </w:p>
    <w:p w:rsidR="00D713B3" w:rsidRPr="00B5333B" w:rsidRDefault="00D713B3" w:rsidP="00D713B3">
      <w:pPr>
        <w:rPr>
          <w:rFonts w:asciiTheme="majorHAnsi" w:hAnsiTheme="majorHAnsi"/>
          <w:sz w:val="16"/>
        </w:rPr>
      </w:pPr>
      <w:r w:rsidRPr="00B5333B">
        <w:rPr>
          <w:rFonts w:asciiTheme="majorHAnsi" w:hAnsiTheme="majorHAnsi"/>
          <w:sz w:val="16"/>
        </w:rPr>
        <w:lastRenderedPageBreak/>
        <w:t xml:space="preserve">Coercion marks the beginning and </w:t>
      </w:r>
      <w:r w:rsidRPr="00B5333B">
        <w:rPr>
          <w:rFonts w:asciiTheme="majorHAnsi" w:hAnsiTheme="majorHAnsi"/>
          <w:highlight w:val="yellow"/>
          <w:u w:val="single"/>
        </w:rPr>
        <w:t>corruption</w:t>
      </w:r>
      <w:r w:rsidRPr="00B5333B">
        <w:rPr>
          <w:rFonts w:asciiTheme="majorHAnsi" w:hAnsiTheme="majorHAnsi"/>
          <w:sz w:val="16"/>
          <w:highlight w:val="yellow"/>
        </w:rPr>
        <w:t xml:space="preserve"> </w:t>
      </w:r>
      <w:r w:rsidRPr="00B5333B">
        <w:rPr>
          <w:rFonts w:asciiTheme="majorHAnsi" w:hAnsiTheme="majorHAnsi"/>
          <w:sz w:val="16"/>
        </w:rPr>
        <w:t xml:space="preserve">the conclusion of the march </w:t>
      </w:r>
      <w:r w:rsidRPr="00B5333B">
        <w:rPr>
          <w:rFonts w:asciiTheme="majorHAnsi" w:hAnsiTheme="majorHAnsi"/>
          <w:highlight w:val="yellow"/>
          <w:u w:val="single"/>
        </w:rPr>
        <w:t>of union power observ­able in the McClellan Record</w:t>
      </w:r>
      <w:r w:rsidRPr="00B5333B">
        <w:rPr>
          <w:rFonts w:asciiTheme="majorHAnsi" w:hAnsiTheme="majorHAnsi"/>
          <w:sz w:val="16"/>
        </w:rPr>
        <w:t xml:space="preserve">. The process begins with the use of </w:t>
      </w:r>
      <w:r w:rsidRPr="00B5333B">
        <w:rPr>
          <w:rFonts w:asciiTheme="majorHAnsi" w:hAnsiTheme="majorHAnsi"/>
          <w:highlight w:val="yellow"/>
          <w:u w:val="single"/>
        </w:rPr>
        <w:t>compulsion to secure members.</w:t>
      </w:r>
      <w:r w:rsidRPr="00B5333B">
        <w:rPr>
          <w:rFonts w:asciiTheme="majorHAnsi" w:hAnsiTheme="majorHAnsi"/>
          <w:sz w:val="16"/>
        </w:rPr>
        <w:t xml:space="preserve"> Thereafter new and different coer­cive devices are used to bind the unwilling employees to the union. After a union has learned the use­fulness of coercion in increasing membership, it falls into the habit of using even more in disputes with employers. Some trade union leaders hold that any </w:t>
      </w:r>
      <w:r w:rsidRPr="00B5333B">
        <w:rPr>
          <w:rFonts w:asciiTheme="majorHAnsi" w:hAnsiTheme="majorHAnsi"/>
          <w:u w:val="single"/>
        </w:rPr>
        <w:t>employer who resists their demands is</w:t>
      </w:r>
      <w:r w:rsidRPr="00B5333B">
        <w:rPr>
          <w:rFonts w:asciiTheme="majorHAnsi" w:hAnsiTheme="majorHAnsi"/>
          <w:sz w:val="16"/>
        </w:rPr>
        <w:t xml:space="preserve"> an “enemy of the labor movement” who must be taught a lesson, and, if he con­tinues to resist, must be </w:t>
      </w:r>
      <w:r w:rsidRPr="00B5333B">
        <w:rPr>
          <w:rFonts w:asciiTheme="majorHAnsi" w:hAnsiTheme="majorHAnsi"/>
          <w:u w:val="single"/>
        </w:rPr>
        <w:t>exter­minated</w:t>
      </w:r>
      <w:r w:rsidRPr="00B5333B">
        <w:rPr>
          <w:rFonts w:asciiTheme="majorHAnsi" w:hAnsiTheme="majorHAnsi"/>
          <w:sz w:val="16"/>
        </w:rPr>
        <w:t xml:space="preserve">. </w:t>
      </w:r>
      <w:r w:rsidRPr="00B5333B">
        <w:rPr>
          <w:rFonts w:asciiTheme="majorHAnsi" w:hAnsiTheme="majorHAnsi"/>
          <w:highlight w:val="yellow"/>
          <w:u w:val="single"/>
        </w:rPr>
        <w:t>If employees</w:t>
      </w:r>
      <w:r w:rsidRPr="00B5333B">
        <w:rPr>
          <w:rFonts w:asciiTheme="majorHAnsi" w:hAnsiTheme="majorHAnsi"/>
          <w:sz w:val="16"/>
          <w:highlight w:val="yellow"/>
        </w:rPr>
        <w:t xml:space="preserve"> </w:t>
      </w:r>
      <w:r w:rsidRPr="00B5333B">
        <w:rPr>
          <w:rFonts w:asciiTheme="majorHAnsi" w:hAnsiTheme="majorHAnsi"/>
          <w:sz w:val="16"/>
        </w:rPr>
        <w:t xml:space="preserve">themselves </w:t>
      </w:r>
      <w:r w:rsidRPr="00B5333B">
        <w:rPr>
          <w:rFonts w:asciiTheme="majorHAnsi" w:hAnsiTheme="majorHAnsi"/>
          <w:highlight w:val="yellow"/>
          <w:u w:val="single"/>
        </w:rPr>
        <w:t xml:space="preserve">refuse to </w:t>
      </w:r>
      <w:r w:rsidRPr="00B5333B">
        <w:rPr>
          <w:rFonts w:asciiTheme="majorHAnsi" w:hAnsiTheme="majorHAnsi"/>
          <w:u w:val="single"/>
        </w:rPr>
        <w:t xml:space="preserve">acquiesce in </w:t>
      </w:r>
      <w:r w:rsidRPr="00B5333B">
        <w:rPr>
          <w:rFonts w:asciiTheme="majorHAnsi" w:hAnsiTheme="majorHAnsi"/>
          <w:highlight w:val="yellow"/>
          <w:u w:val="single"/>
        </w:rPr>
        <w:t>strike</w:t>
      </w:r>
      <w:r w:rsidRPr="00B5333B">
        <w:rPr>
          <w:rFonts w:asciiTheme="majorHAnsi" w:hAnsiTheme="majorHAnsi"/>
          <w:u w:val="single"/>
        </w:rPr>
        <w:t>s</w:t>
      </w:r>
      <w:r w:rsidRPr="00B5333B">
        <w:rPr>
          <w:rFonts w:asciiTheme="majorHAnsi" w:hAnsiTheme="majorHAnsi"/>
          <w:sz w:val="16"/>
        </w:rPr>
        <w:t xml:space="preserve">, if, instead, they exercise their right to continue working during strikes, they are considered trai­tors, against whom </w:t>
      </w:r>
      <w:r w:rsidRPr="00B5333B">
        <w:rPr>
          <w:rFonts w:asciiTheme="majorHAnsi" w:hAnsiTheme="majorHAnsi"/>
          <w:highlight w:val="yellow"/>
          <w:u w:val="single"/>
        </w:rPr>
        <w:t xml:space="preserve">brutal </w:t>
      </w:r>
      <w:r w:rsidRPr="00B5333B">
        <w:rPr>
          <w:rFonts w:asciiTheme="majorHAnsi" w:hAnsiTheme="majorHAnsi"/>
          <w:u w:val="single"/>
        </w:rPr>
        <w:t>reprisals are</w:t>
      </w:r>
      <w:r w:rsidRPr="00B5333B">
        <w:rPr>
          <w:rFonts w:asciiTheme="majorHAnsi" w:hAnsiTheme="majorHAnsi"/>
          <w:sz w:val="16"/>
        </w:rPr>
        <w:t xml:space="preserve"> not only permissible but </w:t>
      </w:r>
      <w:r w:rsidRPr="00B5333B">
        <w:rPr>
          <w:rFonts w:asciiTheme="majorHAnsi" w:hAnsiTheme="majorHAnsi"/>
          <w:u w:val="single"/>
        </w:rPr>
        <w:t>praiseworthy.</w:t>
      </w:r>
      <w:r w:rsidRPr="00B5333B">
        <w:rPr>
          <w:rFonts w:asciiTheme="majorHAnsi" w:hAnsiTheme="majorHAnsi"/>
          <w:sz w:val="16"/>
        </w:rPr>
        <w:t xml:space="preserve"> </w:t>
      </w:r>
      <w:r w:rsidRPr="00B5333B">
        <w:rPr>
          <w:rFonts w:asciiTheme="majorHAnsi" w:hAnsiTheme="majorHAnsi"/>
          <w:highlight w:val="yellow"/>
          <w:u w:val="single"/>
        </w:rPr>
        <w:t>Law-enforcement officials</w:t>
      </w:r>
      <w:r w:rsidRPr="00B5333B">
        <w:rPr>
          <w:rFonts w:asciiTheme="majorHAnsi" w:hAnsiTheme="majorHAnsi"/>
          <w:sz w:val="16"/>
          <w:highlight w:val="yellow"/>
        </w:rPr>
        <w:t xml:space="preserve"> </w:t>
      </w:r>
      <w:r w:rsidRPr="00B5333B">
        <w:rPr>
          <w:rFonts w:asciiTheme="majorHAnsi" w:hAnsiTheme="majorHAnsi"/>
          <w:sz w:val="16"/>
        </w:rPr>
        <w:t xml:space="preserve">some­times stand in the way, however, and it, therefore, </w:t>
      </w:r>
      <w:r w:rsidRPr="00B5333B">
        <w:rPr>
          <w:rFonts w:asciiTheme="majorHAnsi" w:hAnsiTheme="majorHAnsi"/>
          <w:u w:val="single"/>
        </w:rPr>
        <w:t>becomes necessary to take care of</w:t>
      </w:r>
      <w:r w:rsidRPr="00B5333B">
        <w:rPr>
          <w:rFonts w:asciiTheme="majorHAnsi" w:hAnsiTheme="majorHAnsi"/>
          <w:sz w:val="16"/>
        </w:rPr>
        <w:t xml:space="preserve"> them, too. </w:t>
      </w:r>
      <w:r w:rsidRPr="00B5333B">
        <w:rPr>
          <w:rFonts w:asciiTheme="majorHAnsi" w:hAnsiTheme="majorHAnsi"/>
          <w:highlight w:val="yellow"/>
          <w:u w:val="single"/>
        </w:rPr>
        <w:t>Pure bribery</w:t>
      </w:r>
      <w:r w:rsidRPr="00B5333B">
        <w:rPr>
          <w:rFonts w:asciiTheme="majorHAnsi" w:hAnsiTheme="majorHAnsi"/>
          <w:sz w:val="16"/>
          <w:highlight w:val="yellow"/>
        </w:rPr>
        <w:t xml:space="preserve"> </w:t>
      </w:r>
      <w:r w:rsidRPr="00B5333B">
        <w:rPr>
          <w:rFonts w:asciiTheme="majorHAnsi" w:hAnsiTheme="majorHAnsi"/>
          <w:sz w:val="16"/>
        </w:rPr>
        <w:t xml:space="preserve">is not always the appropriate method here, and often </w:t>
      </w:r>
      <w:r w:rsidRPr="00B5333B">
        <w:rPr>
          <w:rFonts w:asciiTheme="majorHAnsi" w:hAnsiTheme="majorHAnsi"/>
          <w:highlight w:val="yellow"/>
          <w:u w:val="single"/>
        </w:rPr>
        <w:t>a generous campaign contribution</w:t>
      </w:r>
      <w:r w:rsidRPr="00B5333B">
        <w:rPr>
          <w:rFonts w:asciiTheme="majorHAnsi" w:hAnsiTheme="majorHAnsi"/>
          <w:sz w:val="16"/>
          <w:highlight w:val="yellow"/>
        </w:rPr>
        <w:t xml:space="preserve"> </w:t>
      </w:r>
      <w:r w:rsidRPr="00B5333B">
        <w:rPr>
          <w:rFonts w:asciiTheme="majorHAnsi" w:hAnsiTheme="majorHAnsi"/>
          <w:sz w:val="16"/>
        </w:rPr>
        <w:t xml:space="preserve">will do as well. </w:t>
      </w:r>
      <w:r w:rsidRPr="00B5333B">
        <w:rPr>
          <w:rFonts w:asciiTheme="majorHAnsi" w:hAnsiTheme="majorHAnsi"/>
          <w:highlight w:val="yellow"/>
          <w:u w:val="single"/>
        </w:rPr>
        <w:t>If the laws</w:t>
      </w:r>
      <w:r w:rsidRPr="00B5333B">
        <w:rPr>
          <w:rFonts w:asciiTheme="majorHAnsi" w:hAnsiTheme="majorHAnsi"/>
          <w:sz w:val="16"/>
          <w:highlight w:val="yellow"/>
        </w:rPr>
        <w:t xml:space="preserve"> </w:t>
      </w:r>
      <w:r w:rsidRPr="00B5333B">
        <w:rPr>
          <w:rFonts w:asciiTheme="majorHAnsi" w:hAnsiTheme="majorHAnsi"/>
          <w:sz w:val="16"/>
        </w:rPr>
        <w:t xml:space="preserve">of the land </w:t>
      </w:r>
      <w:r w:rsidRPr="00B5333B">
        <w:rPr>
          <w:rFonts w:asciiTheme="majorHAnsi" w:hAnsiTheme="majorHAnsi"/>
          <w:highlight w:val="yellow"/>
          <w:u w:val="single"/>
        </w:rPr>
        <w:t>pose an obstacle</w:t>
      </w:r>
      <w:r w:rsidRPr="00B5333B">
        <w:rPr>
          <w:rFonts w:asciiTheme="majorHAnsi" w:hAnsiTheme="majorHAnsi"/>
          <w:sz w:val="16"/>
          <w:highlight w:val="yellow"/>
        </w:rPr>
        <w:t xml:space="preserve"> </w:t>
      </w:r>
      <w:r w:rsidRPr="00B5333B">
        <w:rPr>
          <w:rFonts w:asciiTheme="majorHAnsi" w:hAnsiTheme="majorHAnsi"/>
          <w:sz w:val="16"/>
        </w:rPr>
        <w:t xml:space="preserve">to the use of union power against traitorous employers and employees, then </w:t>
      </w:r>
      <w:r w:rsidRPr="00B5333B">
        <w:rPr>
          <w:rFonts w:asciiTheme="majorHAnsi" w:hAnsiTheme="majorHAnsi"/>
          <w:highlight w:val="yellow"/>
          <w:u w:val="single"/>
        </w:rPr>
        <w:t>the laws must be changed, and full-scale political acti</w:t>
      </w:r>
      <w:r w:rsidRPr="00B5333B">
        <w:rPr>
          <w:rFonts w:asciiTheme="majorHAnsi" w:hAnsiTheme="majorHAnsi"/>
          <w:sz w:val="16"/>
        </w:rPr>
        <w:t xml:space="preserve">on, largely </w:t>
      </w:r>
      <w:r w:rsidRPr="00B5333B">
        <w:rPr>
          <w:rFonts w:asciiTheme="majorHAnsi" w:hAnsiTheme="majorHAnsi"/>
          <w:u w:val="single"/>
        </w:rPr>
        <w:t>financed by membership</w:t>
      </w:r>
      <w:r w:rsidRPr="00B5333B">
        <w:rPr>
          <w:rFonts w:asciiTheme="majorHAnsi" w:hAnsiTheme="majorHAnsi"/>
          <w:sz w:val="16"/>
        </w:rPr>
        <w:t xml:space="preserve"> dues con­tributed in a substantial degree by workers of differing political views, is the appropriate vehicle for change. Candidates who sup­port the unions’ claims of special privileges to </w:t>
      </w:r>
      <w:r w:rsidRPr="00B5333B">
        <w:rPr>
          <w:rFonts w:asciiTheme="majorHAnsi" w:hAnsiTheme="majorHAnsi"/>
          <w:highlight w:val="yellow"/>
          <w:u w:val="single"/>
        </w:rPr>
        <w:t xml:space="preserve">coerce and compel get </w:t>
      </w:r>
      <w:r w:rsidRPr="00B5333B">
        <w:rPr>
          <w:rFonts w:asciiTheme="majorHAnsi" w:hAnsiTheme="majorHAnsi"/>
          <w:u w:val="single"/>
        </w:rPr>
        <w:t xml:space="preserve">extensive, expensive, and en­thusiastic </w:t>
      </w:r>
      <w:r w:rsidRPr="00B5333B">
        <w:rPr>
          <w:rFonts w:asciiTheme="majorHAnsi" w:hAnsiTheme="majorHAnsi"/>
          <w:highlight w:val="yellow"/>
          <w:u w:val="single"/>
        </w:rPr>
        <w:t>political support;</w:t>
      </w:r>
      <w:r w:rsidRPr="00B5333B">
        <w:rPr>
          <w:rFonts w:asciiTheme="majorHAnsi" w:hAnsiTheme="majorHAnsi"/>
          <w:sz w:val="16"/>
        </w:rPr>
        <w:t xml:space="preserve"> those who insist that the laws of the land should apply to trade unions are marked for extinction. Too often the unions have their way, although a startling exception here and there indicates that the black night has not yet fallen. Meanwhile, alongside the struc­ture of traditional unionism, there begins to grow in its shadow a murky pseudo-unionism. A two-stage process is at work. </w:t>
      </w:r>
      <w:r w:rsidRPr="00B5333B">
        <w:rPr>
          <w:rFonts w:asciiTheme="majorHAnsi" w:hAnsiTheme="majorHAnsi"/>
          <w:u w:val="single"/>
        </w:rPr>
        <w:t>Frequent use of coercion</w:t>
      </w:r>
      <w:r w:rsidRPr="00B5333B">
        <w:rPr>
          <w:rFonts w:asciiTheme="majorHAnsi" w:hAnsiTheme="majorHAnsi"/>
          <w:sz w:val="16"/>
        </w:rPr>
        <w:t xml:space="preserve"> and violence by traditional unions </w:t>
      </w:r>
      <w:r w:rsidRPr="00B5333B">
        <w:rPr>
          <w:rFonts w:asciiTheme="majorHAnsi" w:hAnsiTheme="majorHAnsi"/>
          <w:u w:val="single"/>
        </w:rPr>
        <w:t>induces</w:t>
      </w:r>
      <w:r w:rsidRPr="00B5333B">
        <w:rPr>
          <w:rFonts w:asciiTheme="majorHAnsi" w:hAnsiTheme="majorHAnsi"/>
          <w:sz w:val="16"/>
        </w:rPr>
        <w:t xml:space="preserve"> their </w:t>
      </w:r>
      <w:r w:rsidRPr="00B5333B">
        <w:rPr>
          <w:rFonts w:asciiTheme="majorHAnsi" w:hAnsiTheme="majorHAnsi"/>
          <w:u w:val="single"/>
        </w:rPr>
        <w:t>leaders to include</w:t>
      </w:r>
      <w:r w:rsidRPr="00B5333B">
        <w:rPr>
          <w:rFonts w:asciiTheme="majorHAnsi" w:hAnsiTheme="majorHAnsi"/>
          <w:sz w:val="16"/>
        </w:rPr>
        <w:t xml:space="preserve"> on their staffs—alongside college-trained econ­omists—</w:t>
      </w:r>
      <w:r w:rsidRPr="00B5333B">
        <w:rPr>
          <w:rFonts w:asciiTheme="majorHAnsi" w:hAnsiTheme="majorHAnsi"/>
          <w:u w:val="single"/>
        </w:rPr>
        <w:t>men with criminal rec­ords</w:t>
      </w:r>
      <w:r w:rsidRPr="00B5333B">
        <w:rPr>
          <w:rFonts w:asciiTheme="majorHAnsi" w:hAnsiTheme="majorHAnsi"/>
          <w:sz w:val="16"/>
        </w:rPr>
        <w:t xml:space="preserve"> </w:t>
      </w:r>
      <w:r w:rsidRPr="00B5333B">
        <w:rPr>
          <w:rFonts w:asciiTheme="majorHAnsi" w:hAnsiTheme="majorHAnsi"/>
          <w:u w:val="single"/>
        </w:rPr>
        <w:t>and backgrounds of brutality</w:t>
      </w:r>
      <w:r w:rsidRPr="00B5333B">
        <w:rPr>
          <w:rFonts w:asciiTheme="majorHAnsi" w:hAnsiTheme="majorHAnsi"/>
          <w:sz w:val="16"/>
        </w:rPr>
        <w:t xml:space="preserve">; if dirty work is to be done, it is just as well to have a person around who has had some experi­ence with it. And the practical privilege to coerce, to extort, to shake down, to compel (such as has accrued to the unions) is pre­cisely what the denizens of the underworld, the professionals of organized crime, have been search­ing for most avidly, ever since the rich pickings under Prohibition dried up. </w:t>
      </w:r>
      <w:r w:rsidRPr="00B5333B">
        <w:rPr>
          <w:rFonts w:asciiTheme="majorHAnsi" w:hAnsiTheme="majorHAnsi"/>
          <w:u w:val="single"/>
        </w:rPr>
        <w:t>If a single picket will</w:t>
      </w:r>
      <w:r w:rsidRPr="00B5333B">
        <w:rPr>
          <w:rFonts w:asciiTheme="majorHAnsi" w:hAnsiTheme="majorHAnsi"/>
          <w:sz w:val="16"/>
        </w:rPr>
        <w:t xml:space="preserve"> harm a business badly enough to </w:t>
      </w:r>
      <w:r w:rsidRPr="00B5333B">
        <w:rPr>
          <w:rFonts w:asciiTheme="majorHAnsi" w:hAnsiTheme="majorHAnsi"/>
          <w:u w:val="single"/>
        </w:rPr>
        <w:t>make the owner sign up</w:t>
      </w:r>
      <w:r w:rsidRPr="00B5333B">
        <w:rPr>
          <w:rFonts w:asciiTheme="majorHAnsi" w:hAnsiTheme="majorHAnsi"/>
          <w:sz w:val="16"/>
        </w:rPr>
        <w:t xml:space="preserve"> with the union, maybe </w:t>
      </w:r>
      <w:r w:rsidRPr="00B5333B">
        <w:rPr>
          <w:rFonts w:asciiTheme="majorHAnsi" w:hAnsiTheme="majorHAnsi"/>
          <w:u w:val="single"/>
        </w:rPr>
        <w:t>it will also serve to shake loose</w:t>
      </w:r>
      <w:r w:rsidRPr="00B5333B">
        <w:rPr>
          <w:rFonts w:asciiTheme="majorHAnsi" w:hAnsiTheme="majorHAnsi"/>
          <w:sz w:val="16"/>
        </w:rPr>
        <w:t xml:space="preserve"> some immediate </w:t>
      </w:r>
      <w:r w:rsidRPr="00B5333B">
        <w:rPr>
          <w:rFonts w:asciiTheme="majorHAnsi" w:hAnsiTheme="majorHAnsi"/>
          <w:u w:val="single"/>
        </w:rPr>
        <w:t>money.</w:t>
      </w:r>
      <w:r w:rsidRPr="00B5333B">
        <w:rPr>
          <w:rFonts w:asciiTheme="majorHAnsi" w:hAnsiTheme="majorHAnsi"/>
          <w:sz w:val="16"/>
        </w:rPr>
        <w:t xml:space="preserve"> In either case, the picket line is coer­cive, and if </w:t>
      </w:r>
      <w:r w:rsidRPr="00B5333B">
        <w:rPr>
          <w:rFonts w:asciiTheme="majorHAnsi" w:hAnsiTheme="majorHAnsi"/>
          <w:highlight w:val="yellow"/>
          <w:u w:val="single"/>
        </w:rPr>
        <w:t>it is a specially privi­leged form of coercion</w:t>
      </w:r>
      <w:r w:rsidRPr="00B5333B">
        <w:rPr>
          <w:rFonts w:asciiTheme="majorHAnsi" w:hAnsiTheme="majorHAnsi"/>
          <w:sz w:val="16"/>
        </w:rPr>
        <w:t xml:space="preserve"> in the one case, why not in the other? Thus the professional extortionist dis­covers a new tool for his trade, and thus to are born “racket-picketing” and its associated shakedown techniques. Convicted criminals are in the unions then with both feet—as adjuncts to traditional unions, and on their own, cynically using the form of unionism as a cover for their age-old methods of getting ahead in the world. The one thing they have never learned is how to work for a living. As </w:t>
      </w:r>
      <w:r w:rsidRPr="00B5333B">
        <w:rPr>
          <w:rFonts w:asciiTheme="majorHAnsi" w:hAnsiTheme="majorHAnsi"/>
          <w:u w:val="single"/>
        </w:rPr>
        <w:t>union agents and leaders</w:t>
      </w:r>
      <w:r w:rsidRPr="00B5333B">
        <w:rPr>
          <w:rFonts w:asciiTheme="majorHAnsi" w:hAnsiTheme="majorHAnsi"/>
          <w:sz w:val="16"/>
        </w:rPr>
        <w:t xml:space="preserve"> they </w:t>
      </w:r>
      <w:r w:rsidRPr="00B5333B">
        <w:rPr>
          <w:rFonts w:asciiTheme="majorHAnsi" w:hAnsiTheme="majorHAnsi"/>
          <w:u w:val="single"/>
        </w:rPr>
        <w:t>live</w:t>
      </w:r>
      <w:r w:rsidRPr="00B5333B">
        <w:rPr>
          <w:rFonts w:asciiTheme="majorHAnsi" w:hAnsiTheme="majorHAnsi"/>
          <w:sz w:val="16"/>
        </w:rPr>
        <w:t xml:space="preserve"> very well </w:t>
      </w:r>
      <w:r w:rsidRPr="00B5333B">
        <w:rPr>
          <w:rFonts w:asciiTheme="majorHAnsi" w:hAnsiTheme="majorHAnsi"/>
          <w:u w:val="single"/>
        </w:rPr>
        <w:t>off the product of</w:t>
      </w:r>
      <w:r w:rsidRPr="00B5333B">
        <w:rPr>
          <w:rFonts w:asciiTheme="majorHAnsi" w:hAnsiTheme="majorHAnsi"/>
          <w:sz w:val="16"/>
        </w:rPr>
        <w:t xml:space="preserve"> those who have learned how to make a living through socially useful work—the </w:t>
      </w:r>
      <w:r w:rsidRPr="00B5333B">
        <w:rPr>
          <w:rFonts w:asciiTheme="majorHAnsi" w:hAnsiTheme="majorHAnsi"/>
          <w:u w:val="single"/>
        </w:rPr>
        <w:t>businessmen and workingmen</w:t>
      </w:r>
      <w:r w:rsidRPr="00B5333B">
        <w:rPr>
          <w:rFonts w:asciiTheme="majorHAnsi" w:hAnsiTheme="majorHAnsi"/>
          <w:sz w:val="16"/>
        </w:rPr>
        <w:t xml:space="preserve"> of the country. Although society at large may know very little about all this, it pays the bill—an overwhelming, extortionate, and destructive bill. A shakedown induced by “stran­ger-picketing” has to be made up by the businessman somehow. </w:t>
      </w:r>
      <w:r w:rsidRPr="00B5333B">
        <w:rPr>
          <w:rFonts w:asciiTheme="majorHAnsi" w:hAnsiTheme="majorHAnsi"/>
          <w:highlight w:val="yellow"/>
          <w:u w:val="single"/>
        </w:rPr>
        <w:t>The situation is not made</w:t>
      </w:r>
      <w:r w:rsidRPr="00B5333B">
        <w:rPr>
          <w:rFonts w:asciiTheme="majorHAnsi" w:hAnsiTheme="majorHAnsi"/>
          <w:sz w:val="16"/>
          <w:highlight w:val="yellow"/>
        </w:rPr>
        <w:t xml:space="preserve"> </w:t>
      </w:r>
      <w:r w:rsidRPr="00B5333B">
        <w:rPr>
          <w:rFonts w:asciiTheme="majorHAnsi" w:hAnsiTheme="majorHAnsi"/>
          <w:sz w:val="16"/>
        </w:rPr>
        <w:t xml:space="preserve">any </w:t>
      </w:r>
      <w:r w:rsidRPr="00B5333B">
        <w:rPr>
          <w:rFonts w:asciiTheme="majorHAnsi" w:hAnsiTheme="majorHAnsi"/>
          <w:highlight w:val="yellow"/>
          <w:u w:val="single"/>
        </w:rPr>
        <w:t>better by</w:t>
      </w:r>
      <w:r w:rsidRPr="00B5333B">
        <w:rPr>
          <w:rFonts w:asciiTheme="majorHAnsi" w:hAnsiTheme="majorHAnsi"/>
          <w:sz w:val="16"/>
          <w:highlight w:val="yellow"/>
        </w:rPr>
        <w:t xml:space="preserve"> </w:t>
      </w:r>
      <w:r w:rsidRPr="00B5333B">
        <w:rPr>
          <w:rFonts w:asciiTheme="majorHAnsi" w:hAnsiTheme="majorHAnsi"/>
          <w:sz w:val="16"/>
        </w:rPr>
        <w:t xml:space="preserve">the shrill </w:t>
      </w:r>
      <w:r w:rsidRPr="00B5333B">
        <w:rPr>
          <w:rFonts w:asciiTheme="majorHAnsi" w:hAnsiTheme="majorHAnsi"/>
          <w:highlight w:val="yellow"/>
          <w:u w:val="single"/>
        </w:rPr>
        <w:t>accusations of the union</w:t>
      </w:r>
      <w:r w:rsidRPr="00B5333B">
        <w:rPr>
          <w:rFonts w:asciiTheme="majorHAnsi" w:hAnsiTheme="majorHAnsi"/>
          <w:sz w:val="16"/>
          <w:highlight w:val="yellow"/>
        </w:rPr>
        <w:t xml:space="preserve"> </w:t>
      </w:r>
      <w:r w:rsidRPr="00B5333B">
        <w:rPr>
          <w:rFonts w:asciiTheme="majorHAnsi" w:hAnsiTheme="majorHAnsi"/>
          <w:sz w:val="16"/>
        </w:rPr>
        <w:t xml:space="preserve">leaders </w:t>
      </w:r>
      <w:r w:rsidRPr="00B5333B">
        <w:rPr>
          <w:rFonts w:asciiTheme="majorHAnsi" w:hAnsiTheme="majorHAnsi"/>
          <w:highlight w:val="yellow"/>
          <w:u w:val="single"/>
        </w:rPr>
        <w:t>against business­men about the high cost of living and unemployment</w:t>
      </w:r>
      <w:r w:rsidRPr="00B5333B">
        <w:rPr>
          <w:rFonts w:asciiTheme="majorHAnsi" w:hAnsiTheme="majorHAnsi"/>
          <w:sz w:val="16"/>
        </w:rPr>
        <w:t xml:space="preserve">. The plain fact is that no businessman ever likes to cut back production. He does so only when he has to. More often than not </w:t>
      </w:r>
      <w:r w:rsidRPr="00B5333B">
        <w:rPr>
          <w:rFonts w:asciiTheme="majorHAnsi" w:hAnsiTheme="majorHAnsi"/>
          <w:highlight w:val="yellow"/>
          <w:u w:val="single"/>
        </w:rPr>
        <w:t>the union leader has been responsible for pricing union members out</w:t>
      </w:r>
      <w:r w:rsidRPr="00B5333B">
        <w:rPr>
          <w:rFonts w:asciiTheme="majorHAnsi" w:hAnsiTheme="majorHAnsi"/>
          <w:sz w:val="16"/>
          <w:highlight w:val="yellow"/>
        </w:rPr>
        <w:t xml:space="preserve"> </w:t>
      </w:r>
      <w:r w:rsidRPr="00B5333B">
        <w:rPr>
          <w:rFonts w:asciiTheme="majorHAnsi" w:hAnsiTheme="majorHAnsi"/>
          <w:sz w:val="16"/>
        </w:rPr>
        <w:t xml:space="preserve">of the market. For that, he ought to be fired, or law and </w:t>
      </w:r>
      <w:r w:rsidRPr="00B5333B">
        <w:rPr>
          <w:rFonts w:asciiTheme="majorHAnsi" w:hAnsiTheme="majorHAnsi"/>
          <w:highlight w:val="yellow"/>
          <w:u w:val="single"/>
        </w:rPr>
        <w:t xml:space="preserve">law enforcement ought to be rigorous enough to keep him from abusing </w:t>
      </w:r>
      <w:r w:rsidRPr="00B5333B">
        <w:rPr>
          <w:rFonts w:asciiTheme="majorHAnsi" w:hAnsiTheme="majorHAnsi"/>
          <w:u w:val="single"/>
        </w:rPr>
        <w:t>workers, union members, businessmen, and the public</w:t>
      </w:r>
      <w:r w:rsidRPr="00B5333B">
        <w:rPr>
          <w:rFonts w:asciiTheme="majorHAnsi" w:hAnsiTheme="majorHAnsi"/>
          <w:highlight w:val="yellow"/>
          <w:u w:val="single"/>
        </w:rPr>
        <w:t>.</w:t>
      </w:r>
      <w:r w:rsidRPr="00B5333B">
        <w:rPr>
          <w:rFonts w:asciiTheme="majorHAnsi" w:hAnsiTheme="majorHAnsi"/>
          <w:sz w:val="16"/>
        </w:rPr>
        <w:t xml:space="preserve"> Special Privilege—Unlimited Power The point cannot be emphasized enough. The harm done by crimi­nals masquerading as union offi­cials is enormous and filled with the most ominous signs for the future of society. But it is still less than that produced by the power of the traditional unions. </w:t>
      </w:r>
      <w:r w:rsidRPr="00B5333B">
        <w:rPr>
          <w:rFonts w:asciiTheme="majorHAnsi" w:hAnsiTheme="majorHAnsi"/>
          <w:highlight w:val="yellow"/>
          <w:u w:val="single"/>
        </w:rPr>
        <w:t>They</w:t>
      </w:r>
      <w:r w:rsidRPr="00B5333B">
        <w:rPr>
          <w:rFonts w:asciiTheme="majorHAnsi" w:hAnsiTheme="majorHAnsi"/>
          <w:sz w:val="16"/>
        </w:rPr>
        <w:t xml:space="preserve"> daily </w:t>
      </w:r>
      <w:r w:rsidRPr="00B5333B">
        <w:rPr>
          <w:rFonts w:asciiTheme="majorHAnsi" w:hAnsiTheme="majorHAnsi"/>
          <w:highlight w:val="yellow"/>
          <w:u w:val="single"/>
        </w:rPr>
        <w:t>coerce and</w:t>
      </w:r>
      <w:r w:rsidRPr="00B5333B">
        <w:rPr>
          <w:rFonts w:asciiTheme="majorHAnsi" w:hAnsiTheme="majorHAnsi"/>
          <w:sz w:val="16"/>
          <w:highlight w:val="yellow"/>
        </w:rPr>
        <w:t xml:space="preserve"> </w:t>
      </w:r>
      <w:r w:rsidRPr="00B5333B">
        <w:rPr>
          <w:rFonts w:asciiTheme="majorHAnsi" w:hAnsiTheme="majorHAnsi"/>
          <w:sz w:val="16"/>
        </w:rPr>
        <w:t xml:space="preserve">brutally </w:t>
      </w:r>
      <w:r w:rsidRPr="00B5333B">
        <w:rPr>
          <w:rFonts w:asciiTheme="majorHAnsi" w:hAnsiTheme="majorHAnsi"/>
          <w:highlight w:val="yellow"/>
          <w:u w:val="single"/>
        </w:rPr>
        <w:t>at­tack workers</w:t>
      </w:r>
      <w:r w:rsidRPr="00B5333B">
        <w:rPr>
          <w:rFonts w:asciiTheme="majorHAnsi" w:hAnsiTheme="majorHAnsi"/>
          <w:sz w:val="16"/>
          <w:highlight w:val="yellow"/>
        </w:rPr>
        <w:t xml:space="preserve"> </w:t>
      </w:r>
      <w:r w:rsidRPr="00B5333B">
        <w:rPr>
          <w:rFonts w:asciiTheme="majorHAnsi" w:hAnsiTheme="majorHAnsi"/>
          <w:sz w:val="16"/>
        </w:rPr>
        <w:t xml:space="preserve">who decline to join or refuse to participate in strikes. </w:t>
      </w:r>
      <w:r w:rsidRPr="00B5333B">
        <w:rPr>
          <w:rFonts w:asciiTheme="majorHAnsi" w:hAnsiTheme="majorHAnsi"/>
          <w:highlight w:val="yellow"/>
          <w:u w:val="single"/>
        </w:rPr>
        <w:t>They throw out of work hundreds</w:t>
      </w:r>
      <w:r w:rsidRPr="00B5333B">
        <w:rPr>
          <w:rFonts w:asciiTheme="majorHAnsi" w:hAnsiTheme="majorHAnsi"/>
          <w:sz w:val="16"/>
          <w:highlight w:val="yellow"/>
        </w:rPr>
        <w:t xml:space="preserve"> </w:t>
      </w:r>
      <w:r w:rsidRPr="00B5333B">
        <w:rPr>
          <w:rFonts w:asciiTheme="majorHAnsi" w:hAnsiTheme="majorHAnsi"/>
          <w:sz w:val="16"/>
        </w:rPr>
        <w:t xml:space="preserve">of thousands of men </w:t>
      </w:r>
      <w:r w:rsidRPr="00B5333B">
        <w:rPr>
          <w:rFonts w:asciiTheme="majorHAnsi" w:hAnsiTheme="majorHAnsi"/>
          <w:highlight w:val="yellow"/>
          <w:u w:val="single"/>
        </w:rPr>
        <w:t>because of</w:t>
      </w:r>
      <w:r w:rsidRPr="00B5333B">
        <w:rPr>
          <w:rFonts w:asciiTheme="majorHAnsi" w:hAnsiTheme="majorHAnsi"/>
          <w:sz w:val="16"/>
          <w:highlight w:val="yellow"/>
        </w:rPr>
        <w:t xml:space="preserve"> </w:t>
      </w:r>
      <w:r w:rsidRPr="00B5333B">
        <w:rPr>
          <w:rFonts w:asciiTheme="majorHAnsi" w:hAnsiTheme="majorHAnsi"/>
          <w:sz w:val="16"/>
        </w:rPr>
        <w:t xml:space="preserve">their </w:t>
      </w:r>
      <w:r w:rsidRPr="00B5333B">
        <w:rPr>
          <w:rFonts w:asciiTheme="majorHAnsi" w:hAnsiTheme="majorHAnsi"/>
          <w:highlight w:val="yellow"/>
          <w:u w:val="single"/>
        </w:rPr>
        <w:t>artificially inflated wage costs</w:t>
      </w:r>
      <w:r w:rsidRPr="00B5333B">
        <w:rPr>
          <w:rFonts w:asciiTheme="majorHAnsi" w:hAnsiTheme="majorHAnsi"/>
          <w:sz w:val="16"/>
        </w:rPr>
        <w:t xml:space="preserve">. </w:t>
      </w:r>
      <w:r w:rsidRPr="00B5333B">
        <w:rPr>
          <w:rFonts w:asciiTheme="majorHAnsi" w:hAnsiTheme="majorHAnsi"/>
          <w:highlight w:val="yellow"/>
          <w:u w:val="single"/>
        </w:rPr>
        <w:t>They create irresistible in­flationary pressures</w:t>
      </w:r>
      <w:r w:rsidRPr="00B5333B">
        <w:rPr>
          <w:rFonts w:asciiTheme="majorHAnsi" w:hAnsiTheme="majorHAnsi"/>
          <w:sz w:val="16"/>
          <w:highlight w:val="yellow"/>
        </w:rPr>
        <w:t xml:space="preserve"> </w:t>
      </w:r>
      <w:r w:rsidRPr="00B5333B">
        <w:rPr>
          <w:rFonts w:asciiTheme="majorHAnsi" w:hAnsiTheme="majorHAnsi"/>
          <w:sz w:val="16"/>
        </w:rPr>
        <w:t xml:space="preserve">and compound the evil by encouraging costly and destructive deficit-spending by governments. </w:t>
      </w:r>
      <w:r w:rsidRPr="00B5333B">
        <w:rPr>
          <w:rFonts w:asciiTheme="majorHAnsi" w:hAnsiTheme="majorHAnsi"/>
          <w:highlight w:val="yellow"/>
          <w:u w:val="single"/>
        </w:rPr>
        <w:t>Through the use of legal</w:t>
      </w:r>
      <w:r w:rsidRPr="00B5333B">
        <w:rPr>
          <w:rFonts w:asciiTheme="majorHAnsi" w:hAnsiTheme="majorHAnsi"/>
          <w:sz w:val="16"/>
          <w:highlight w:val="yellow"/>
        </w:rPr>
        <w:t xml:space="preserve"> </w:t>
      </w:r>
      <w:r w:rsidRPr="00B5333B">
        <w:rPr>
          <w:rFonts w:asciiTheme="majorHAnsi" w:hAnsiTheme="majorHAnsi"/>
          <w:sz w:val="16"/>
        </w:rPr>
        <w:t xml:space="preserve">and political special </w:t>
      </w:r>
      <w:r w:rsidRPr="00B5333B">
        <w:rPr>
          <w:rFonts w:asciiTheme="majorHAnsi" w:hAnsiTheme="majorHAnsi"/>
          <w:highlight w:val="yellow"/>
          <w:u w:val="single"/>
        </w:rPr>
        <w:t>privi­leges</w:t>
      </w:r>
      <w:r w:rsidRPr="00B5333B">
        <w:rPr>
          <w:rFonts w:asciiTheme="majorHAnsi" w:hAnsiTheme="majorHAnsi"/>
          <w:sz w:val="16"/>
        </w:rPr>
        <w:t xml:space="preserve">, they tie up entire industries into tight monopolies and cartels which abuse the public and threaten the destruction of the free and competitive economy which has always been the Ameri­can ideal. </w:t>
      </w:r>
      <w:r w:rsidRPr="00B5333B">
        <w:rPr>
          <w:rFonts w:asciiTheme="majorHAnsi" w:hAnsiTheme="majorHAnsi"/>
          <w:highlight w:val="yellow"/>
          <w:u w:val="single"/>
        </w:rPr>
        <w:t>This is</w:t>
      </w:r>
      <w:r w:rsidRPr="00B5333B">
        <w:rPr>
          <w:rFonts w:asciiTheme="majorHAnsi" w:hAnsiTheme="majorHAnsi"/>
          <w:sz w:val="16"/>
          <w:highlight w:val="yellow"/>
        </w:rPr>
        <w:t xml:space="preserve"> </w:t>
      </w:r>
      <w:r w:rsidRPr="00B5333B">
        <w:rPr>
          <w:rFonts w:asciiTheme="majorHAnsi" w:hAnsiTheme="majorHAnsi"/>
          <w:sz w:val="16"/>
        </w:rPr>
        <w:t xml:space="preserve">the panorama of </w:t>
      </w:r>
      <w:r w:rsidRPr="00B5333B">
        <w:rPr>
          <w:rFonts w:asciiTheme="majorHAnsi" w:hAnsiTheme="majorHAnsi"/>
          <w:highlight w:val="yellow"/>
          <w:u w:val="single"/>
        </w:rPr>
        <w:t>union power</w:t>
      </w:r>
      <w:r w:rsidRPr="00B5333B">
        <w:rPr>
          <w:rFonts w:asciiTheme="majorHAnsi" w:hAnsiTheme="majorHAnsi"/>
          <w:sz w:val="16"/>
        </w:rPr>
        <w:t xml:space="preserve">. Traditional unions have secured for themselves special privileges which vest in them un­limited power. This power, like any other unlimited </w:t>
      </w:r>
      <w:r w:rsidRPr="00B5333B">
        <w:rPr>
          <w:rFonts w:asciiTheme="majorHAnsi" w:hAnsiTheme="majorHAnsi"/>
          <w:highlight w:val="yellow"/>
          <w:u w:val="single"/>
        </w:rPr>
        <w:t>power, can only be abused, and it is abused</w:t>
      </w:r>
      <w:r w:rsidRPr="00B5333B">
        <w:rPr>
          <w:rFonts w:asciiTheme="majorHAnsi" w:hAnsiTheme="majorHAnsi"/>
          <w:sz w:val="16"/>
        </w:rPr>
        <w:t xml:space="preserve">. Violence and economic coercion by themselves create socially harm­ful conditions, the consequences of which are infinite and unpredicta­ble. Besides, they exert a magnetic force, drawing to the trade unions some of the worst types of crimi­nals, who find there an environ­ment which suits them. The </w:t>
      </w:r>
      <w:r w:rsidRPr="00B5333B">
        <w:rPr>
          <w:rFonts w:asciiTheme="majorHAnsi" w:hAnsiTheme="majorHAnsi"/>
          <w:sz w:val="16"/>
        </w:rPr>
        <w:lastRenderedPageBreak/>
        <w:t>combination is a destructive force which no society can long survive: on the one hand, abuse of the citizenry and impair­ment of peaceful, progressive, pro­ductive activity; on the other hand, dissolution of the moral and political structure. In the spe­cial privileges of coercion and compulsion which unions have gained, there breeds a rotten growth which corrupts the whole moral and political structure of society.</w:t>
      </w:r>
    </w:p>
    <w:p w:rsidR="00D713B3" w:rsidRPr="00B5333B" w:rsidRDefault="00D713B3" w:rsidP="00D713B3">
      <w:pPr>
        <w:rPr>
          <w:rFonts w:asciiTheme="majorHAnsi" w:hAnsiTheme="majorHAnsi"/>
          <w:sz w:val="16"/>
        </w:rPr>
      </w:pPr>
    </w:p>
    <w:p w:rsidR="00D713B3" w:rsidRPr="00B5333B" w:rsidRDefault="00D713B3" w:rsidP="00D713B3">
      <w:pPr>
        <w:pStyle w:val="Heading3"/>
        <w:rPr>
          <w:rFonts w:asciiTheme="majorHAnsi" w:hAnsiTheme="majorHAnsi"/>
        </w:rPr>
      </w:pPr>
      <w:r w:rsidRPr="00B5333B">
        <w:rPr>
          <w:rFonts w:asciiTheme="majorHAnsi" w:hAnsiTheme="majorHAnsi"/>
        </w:rPr>
        <w:lastRenderedPageBreak/>
        <w:t>EXTRAS (AT UNIONS GOOD)</w:t>
      </w:r>
    </w:p>
    <w:p w:rsidR="00D713B3" w:rsidRPr="00B5333B" w:rsidRDefault="00D713B3" w:rsidP="00D713B3">
      <w:pPr>
        <w:pStyle w:val="Heading4"/>
        <w:rPr>
          <w:rFonts w:asciiTheme="majorHAnsi" w:hAnsiTheme="majorHAnsi"/>
        </w:rPr>
      </w:pPr>
      <w:r w:rsidRPr="00B5333B">
        <w:rPr>
          <w:rFonts w:asciiTheme="majorHAnsi" w:hAnsiTheme="majorHAnsi"/>
        </w:rPr>
        <w:t>Unions are unnecessary, increase unemployment, and decrease production – right to leave solves all their impacts. Prefer evidence from real union workers.</w:t>
      </w:r>
    </w:p>
    <w:p w:rsidR="00D713B3" w:rsidRPr="00B5333B" w:rsidRDefault="00D713B3" w:rsidP="00D713B3">
      <w:pPr>
        <w:rPr>
          <w:rStyle w:val="Style13ptBold"/>
          <w:rFonts w:asciiTheme="majorHAnsi" w:hAnsiTheme="majorHAnsi"/>
        </w:rPr>
      </w:pPr>
      <w:r w:rsidRPr="00B5333B">
        <w:rPr>
          <w:rStyle w:val="Style13ptBold"/>
          <w:rFonts w:asciiTheme="majorHAnsi" w:hAnsiTheme="majorHAnsi"/>
        </w:rPr>
        <w:t>Thompson ‘12</w:t>
      </w:r>
    </w:p>
    <w:p w:rsidR="00D713B3" w:rsidRPr="00B5333B" w:rsidRDefault="00D713B3" w:rsidP="00D713B3">
      <w:pPr>
        <w:rPr>
          <w:rFonts w:asciiTheme="majorHAnsi" w:hAnsiTheme="majorHAnsi"/>
          <w:sz w:val="16"/>
          <w:szCs w:val="16"/>
        </w:rPr>
      </w:pPr>
      <w:r w:rsidRPr="00B5333B">
        <w:rPr>
          <w:rFonts w:asciiTheme="majorHAnsi" w:hAnsiTheme="majorHAnsi"/>
          <w:sz w:val="16"/>
          <w:szCs w:val="16"/>
        </w:rPr>
        <w:t xml:space="preserve">['Unnecessary' and 'Political': Why Unions Are Bad For America, </w:t>
      </w:r>
      <w:hyperlink r:id="rId21" w:history="1">
        <w:r w:rsidRPr="00B5333B">
          <w:rPr>
            <w:rFonts w:asciiTheme="majorHAnsi" w:hAnsiTheme="majorHAnsi"/>
            <w:sz w:val="16"/>
            <w:szCs w:val="16"/>
          </w:rPr>
          <w:t>https://www.theatlantic.com/business/archive/2012/06/unnecessary-and-political-why-unions-are-bad-for-america/258405/</w:t>
        </w:r>
      </w:hyperlink>
      <w:r w:rsidRPr="00B5333B">
        <w:rPr>
          <w:rFonts w:asciiTheme="majorHAnsi" w:hAnsiTheme="majorHAnsi"/>
          <w:sz w:val="16"/>
          <w:szCs w:val="16"/>
        </w:rPr>
        <w:t>, June 12 2012, Derek Thompson, staff writer at The Atlantic, where he writes about economics, technology, and the media. He is the author of Hit Makers and the host of the podcast Crazy/Genius] [SS]</w:t>
      </w:r>
    </w:p>
    <w:p w:rsidR="00D713B3" w:rsidRPr="00B5333B" w:rsidRDefault="00D713B3" w:rsidP="00D713B3">
      <w:pPr>
        <w:rPr>
          <w:rFonts w:asciiTheme="majorHAnsi" w:hAnsiTheme="majorHAnsi"/>
          <w:b/>
          <w:highlight w:val="yellow"/>
          <w:u w:val="single"/>
        </w:rPr>
      </w:pPr>
      <w:r w:rsidRPr="00B5333B">
        <w:rPr>
          <w:rFonts w:asciiTheme="majorHAnsi" w:hAnsiTheme="majorHAnsi"/>
          <w:sz w:val="14"/>
        </w:rPr>
        <w:t xml:space="preserve">I was in a union and </w:t>
      </w:r>
      <w:r w:rsidRPr="00B5333B">
        <w:rPr>
          <w:rFonts w:asciiTheme="majorHAnsi" w:hAnsiTheme="majorHAnsi"/>
          <w:b/>
          <w:highlight w:val="yellow"/>
          <w:u w:val="single"/>
        </w:rPr>
        <w:t>'unions are unnecessary'</w:t>
      </w:r>
      <w:r w:rsidRPr="00B5333B">
        <w:rPr>
          <w:rFonts w:asciiTheme="majorHAnsi" w:hAnsiTheme="majorHAnsi"/>
          <w:sz w:val="14"/>
          <w:highlight w:val="yellow"/>
        </w:rPr>
        <w:t xml:space="preserve"> </w:t>
      </w:r>
      <w:r w:rsidRPr="00B5333B">
        <w:rPr>
          <w:rFonts w:asciiTheme="majorHAnsi" w:hAnsiTheme="majorHAnsi"/>
          <w:sz w:val="14"/>
        </w:rPr>
        <w:t xml:space="preserve">I worked in a unionized refinery and my personal experience has been that unions are unnecessary. As an engineer, </w:t>
      </w:r>
      <w:r w:rsidRPr="00B5333B">
        <w:rPr>
          <w:rFonts w:asciiTheme="majorHAnsi" w:hAnsiTheme="majorHAnsi"/>
          <w:b/>
          <w:highlight w:val="yellow"/>
          <w:u w:val="single"/>
        </w:rPr>
        <w:t>I was unable to</w:t>
      </w:r>
      <w:r w:rsidRPr="00B5333B">
        <w:rPr>
          <w:rFonts w:asciiTheme="majorHAnsi" w:hAnsiTheme="majorHAnsi"/>
          <w:sz w:val="14"/>
          <w:highlight w:val="yellow"/>
        </w:rPr>
        <w:t xml:space="preserve"> </w:t>
      </w:r>
      <w:r w:rsidRPr="00B5333B">
        <w:rPr>
          <w:rFonts w:asciiTheme="majorHAnsi" w:hAnsiTheme="majorHAnsi"/>
          <w:sz w:val="14"/>
        </w:rPr>
        <w:t xml:space="preserve">touch any tools, </w:t>
      </w:r>
      <w:r w:rsidRPr="00B5333B">
        <w:rPr>
          <w:rFonts w:asciiTheme="majorHAnsi" w:hAnsiTheme="majorHAnsi"/>
          <w:b/>
          <w:highlight w:val="yellow"/>
          <w:u w:val="single"/>
        </w:rPr>
        <w:t>provide</w:t>
      </w:r>
      <w:r w:rsidRPr="00B5333B">
        <w:rPr>
          <w:rFonts w:asciiTheme="majorHAnsi" w:hAnsiTheme="majorHAnsi"/>
          <w:sz w:val="14"/>
        </w:rPr>
        <w:t xml:space="preserve"> any </w:t>
      </w:r>
      <w:r w:rsidRPr="00B5333B">
        <w:rPr>
          <w:rFonts w:asciiTheme="majorHAnsi" w:hAnsiTheme="majorHAnsi"/>
          <w:b/>
          <w:highlight w:val="yellow"/>
          <w:u w:val="single"/>
        </w:rPr>
        <w:t>assistance</w:t>
      </w:r>
      <w:r w:rsidRPr="00B5333B">
        <w:rPr>
          <w:rFonts w:asciiTheme="majorHAnsi" w:hAnsiTheme="majorHAnsi"/>
          <w:sz w:val="14"/>
        </w:rPr>
        <w:t xml:space="preserve"> to our technicians and operators </w:t>
      </w:r>
      <w:r w:rsidRPr="00B5333B">
        <w:rPr>
          <w:rFonts w:asciiTheme="majorHAnsi" w:hAnsiTheme="majorHAnsi"/>
          <w:b/>
          <w:highlight w:val="yellow"/>
          <w:u w:val="single"/>
        </w:rPr>
        <w:t>for "taking work away from a union employee</w:t>
      </w:r>
      <w:r w:rsidRPr="00B5333B">
        <w:rPr>
          <w:rFonts w:asciiTheme="majorHAnsi" w:hAnsiTheme="majorHAnsi"/>
          <w:sz w:val="14"/>
        </w:rPr>
        <w:t xml:space="preserve">." While not always the case, </w:t>
      </w:r>
      <w:r w:rsidRPr="00B5333B">
        <w:rPr>
          <w:rFonts w:asciiTheme="majorHAnsi" w:hAnsiTheme="majorHAnsi"/>
          <w:b/>
          <w:highlight w:val="yellow"/>
          <w:u w:val="single"/>
        </w:rPr>
        <w:t>the union gave protection to the laborer to be</w:t>
      </w:r>
      <w:r w:rsidRPr="00B5333B">
        <w:rPr>
          <w:rFonts w:asciiTheme="majorHAnsi" w:hAnsiTheme="majorHAnsi"/>
          <w:sz w:val="14"/>
          <w:highlight w:val="yellow"/>
        </w:rPr>
        <w:t xml:space="preserve"> </w:t>
      </w:r>
      <w:r w:rsidRPr="00B5333B">
        <w:rPr>
          <w:rFonts w:asciiTheme="majorHAnsi" w:hAnsiTheme="majorHAnsi"/>
          <w:sz w:val="14"/>
        </w:rPr>
        <w:t xml:space="preserve">extremely </w:t>
      </w:r>
      <w:r w:rsidRPr="00B5333B">
        <w:rPr>
          <w:rFonts w:asciiTheme="majorHAnsi" w:hAnsiTheme="majorHAnsi"/>
          <w:b/>
          <w:u w:val="single"/>
        </w:rPr>
        <w:t>la</w:t>
      </w:r>
      <w:r w:rsidRPr="00B5333B">
        <w:rPr>
          <w:rFonts w:asciiTheme="majorHAnsi" w:hAnsiTheme="majorHAnsi"/>
          <w:sz w:val="14"/>
        </w:rPr>
        <w:t xml:space="preserve">zy </w:t>
      </w:r>
      <w:r w:rsidRPr="00B5333B">
        <w:rPr>
          <w:rFonts w:asciiTheme="majorHAnsi" w:hAnsiTheme="majorHAnsi"/>
          <w:b/>
          <w:u w:val="single"/>
        </w:rPr>
        <w:t xml:space="preserve">and </w:t>
      </w:r>
      <w:r w:rsidRPr="00B5333B">
        <w:rPr>
          <w:rFonts w:asciiTheme="majorHAnsi" w:hAnsiTheme="majorHAnsi"/>
          <w:b/>
          <w:highlight w:val="yellow"/>
          <w:u w:val="single"/>
        </w:rPr>
        <w:t>unproductive</w:t>
      </w:r>
      <w:r w:rsidRPr="00B5333B">
        <w:rPr>
          <w:rFonts w:asciiTheme="majorHAnsi" w:hAnsiTheme="majorHAnsi"/>
          <w:b/>
          <w:u w:val="single"/>
        </w:rPr>
        <w:t xml:space="preserve"> because</w:t>
      </w:r>
      <w:r w:rsidRPr="00B5333B">
        <w:rPr>
          <w:rFonts w:asciiTheme="majorHAnsi" w:hAnsiTheme="majorHAnsi"/>
          <w:sz w:val="14"/>
        </w:rPr>
        <w:t xml:space="preserve"> as long as he showed up to work on time, </w:t>
      </w:r>
      <w:r w:rsidRPr="00B5333B">
        <w:rPr>
          <w:rFonts w:asciiTheme="majorHAnsi" w:hAnsiTheme="majorHAnsi"/>
          <w:b/>
          <w:u w:val="single"/>
        </w:rPr>
        <w:t>there was no way he could get fired</w:t>
      </w:r>
      <w:r w:rsidRPr="00B5333B">
        <w:rPr>
          <w:rFonts w:asciiTheme="majorHAnsi" w:hAnsiTheme="majorHAnsi"/>
          <w:sz w:val="14"/>
        </w:rPr>
        <w:t xml:space="preserve">. The </w:t>
      </w:r>
      <w:r w:rsidRPr="00B5333B">
        <w:rPr>
          <w:rFonts w:asciiTheme="majorHAnsi" w:hAnsiTheme="majorHAnsi"/>
          <w:b/>
          <w:highlight w:val="yellow"/>
          <w:u w:val="single"/>
        </w:rPr>
        <w:t>technicians</w:t>
      </w:r>
      <w:r w:rsidRPr="00B5333B">
        <w:rPr>
          <w:rFonts w:asciiTheme="majorHAnsi" w:hAnsiTheme="majorHAnsi"/>
          <w:sz w:val="14"/>
          <w:highlight w:val="yellow"/>
        </w:rPr>
        <w:t xml:space="preserve"> a</w:t>
      </w:r>
      <w:r w:rsidRPr="00B5333B">
        <w:rPr>
          <w:rFonts w:asciiTheme="majorHAnsi" w:hAnsiTheme="majorHAnsi"/>
          <w:sz w:val="14"/>
        </w:rPr>
        <w:t xml:space="preserve">nd operators </w:t>
      </w:r>
      <w:r w:rsidRPr="00B5333B">
        <w:rPr>
          <w:rFonts w:asciiTheme="majorHAnsi" w:hAnsiTheme="majorHAnsi"/>
          <w:b/>
          <w:highlight w:val="yellow"/>
          <w:u w:val="single"/>
        </w:rPr>
        <w:t>started at $28</w:t>
      </w:r>
      <w:r w:rsidRPr="00B5333B">
        <w:rPr>
          <w:rFonts w:asciiTheme="majorHAnsi" w:hAnsiTheme="majorHAnsi"/>
          <w:sz w:val="14"/>
        </w:rPr>
        <w:t xml:space="preserve">.00 an hour, </w:t>
      </w:r>
      <w:r w:rsidRPr="00B5333B">
        <w:rPr>
          <w:rFonts w:asciiTheme="majorHAnsi" w:hAnsiTheme="majorHAnsi"/>
          <w:b/>
          <w:highlight w:val="yellow"/>
          <w:u w:val="single"/>
        </w:rPr>
        <w:t>which was more than</w:t>
      </w:r>
      <w:r w:rsidRPr="00B5333B">
        <w:rPr>
          <w:rFonts w:asciiTheme="majorHAnsi" w:hAnsiTheme="majorHAnsi"/>
          <w:sz w:val="14"/>
          <w:highlight w:val="yellow"/>
        </w:rPr>
        <w:t xml:space="preserve"> </w:t>
      </w:r>
      <w:r w:rsidRPr="00B5333B">
        <w:rPr>
          <w:rFonts w:asciiTheme="majorHAnsi" w:hAnsiTheme="majorHAnsi"/>
          <w:sz w:val="14"/>
        </w:rPr>
        <w:t xml:space="preserve">I made as </w:t>
      </w:r>
      <w:r w:rsidRPr="00B5333B">
        <w:rPr>
          <w:rFonts w:asciiTheme="majorHAnsi" w:hAnsiTheme="majorHAnsi"/>
          <w:b/>
          <w:highlight w:val="yellow"/>
          <w:u w:val="single"/>
        </w:rPr>
        <w:t>an engineer</w:t>
      </w:r>
      <w:r w:rsidRPr="00B5333B">
        <w:rPr>
          <w:rFonts w:asciiTheme="majorHAnsi" w:hAnsiTheme="majorHAnsi"/>
          <w:sz w:val="14"/>
        </w:rPr>
        <w:t xml:space="preserve">. Obviously they have a much lower ceiling and top out pretty quickly, but that is an enormous amount of money for someone who can get away with being lazy as he wants. Also, during lead ups to labor negotiations (there were two big ones while I was there), </w:t>
      </w:r>
      <w:r w:rsidRPr="00B5333B">
        <w:rPr>
          <w:rFonts w:asciiTheme="majorHAnsi" w:hAnsiTheme="majorHAnsi"/>
          <w:b/>
          <w:highlight w:val="yellow"/>
          <w:u w:val="single"/>
        </w:rPr>
        <w:t>there was ample evidence of sabotage to the plant</w:t>
      </w:r>
      <w:r w:rsidRPr="00B5333B">
        <w:rPr>
          <w:rFonts w:asciiTheme="majorHAnsi" w:hAnsiTheme="majorHAnsi"/>
          <w:sz w:val="14"/>
          <w:highlight w:val="yellow"/>
        </w:rPr>
        <w:t xml:space="preserve"> </w:t>
      </w:r>
      <w:r w:rsidRPr="00B5333B">
        <w:rPr>
          <w:rFonts w:asciiTheme="majorHAnsi" w:hAnsiTheme="majorHAnsi"/>
          <w:sz w:val="14"/>
        </w:rPr>
        <w:t xml:space="preserve">while engineers were being trained to operate the refinery in the event of a strike. I cannot for the life of me understand why one would put people at risk in order to protect their job. There were several unionized technicians and operators that were very pleasant and worked hard when asked to do so, but this was not the norm. Additionally, often the best unionized workers were promoted to management and were no longer protected by the union. I understand that there was a time in the nation when we had fourteen year old kids working 18 hours a day, but we have long since moved past those days. I'm all for finding ways to close the income inequality gap (higher taxes, more efficient tax code), but I assure you that </w:t>
      </w:r>
      <w:r w:rsidRPr="00B5333B">
        <w:rPr>
          <w:rFonts w:asciiTheme="majorHAnsi" w:hAnsiTheme="majorHAnsi"/>
          <w:b/>
          <w:highlight w:val="yellow"/>
          <w:u w:val="single"/>
        </w:rPr>
        <w:t>unionizing labor will not solve our problem</w:t>
      </w:r>
      <w:r w:rsidRPr="00B5333B">
        <w:rPr>
          <w:rFonts w:asciiTheme="majorHAnsi" w:hAnsiTheme="majorHAnsi"/>
          <w:sz w:val="14"/>
        </w:rPr>
        <w:t xml:space="preserve">. 'The right to leave' With all this discussion of power, people seem to be missing </w:t>
      </w:r>
      <w:r w:rsidRPr="00B5333B">
        <w:rPr>
          <w:rFonts w:asciiTheme="majorHAnsi" w:hAnsiTheme="majorHAnsi"/>
          <w:b/>
          <w:highlight w:val="yellow"/>
          <w:u w:val="single"/>
        </w:rPr>
        <w:t xml:space="preserve">the biggest bargaining chip </w:t>
      </w:r>
      <w:r w:rsidRPr="00B5333B">
        <w:rPr>
          <w:rFonts w:asciiTheme="majorHAnsi" w:hAnsiTheme="majorHAnsi"/>
          <w:b/>
          <w:u w:val="single"/>
        </w:rPr>
        <w:t xml:space="preserve">of all - </w:t>
      </w:r>
      <w:r w:rsidRPr="00B5333B">
        <w:rPr>
          <w:rFonts w:asciiTheme="majorHAnsi" w:hAnsiTheme="majorHAnsi"/>
          <w:b/>
          <w:highlight w:val="yellow"/>
          <w:u w:val="single"/>
        </w:rPr>
        <w:t>the right to leave. An employee has the nearly unfettered right to walk away</w:t>
      </w:r>
      <w:r w:rsidRPr="00B5333B">
        <w:rPr>
          <w:rFonts w:asciiTheme="majorHAnsi" w:hAnsiTheme="majorHAnsi"/>
          <w:sz w:val="14"/>
          <w:highlight w:val="yellow"/>
        </w:rPr>
        <w:t xml:space="preserve"> </w:t>
      </w:r>
      <w:r w:rsidRPr="00B5333B">
        <w:rPr>
          <w:rFonts w:asciiTheme="majorHAnsi" w:hAnsiTheme="majorHAnsi"/>
          <w:sz w:val="14"/>
        </w:rPr>
        <w:t xml:space="preserve">from a job. Even with noncompete clauses and other employment contracts, there are very, very few cases in which an employee can be forced to work. Conversely, a company has numerous restrictions on when, how, and who they can terminate. MAKE YOUR INBOX MORE INTERESTING Each weekday evening, get an overview of the day’s biggest news, along with fascinating ideas, images, and people. Email Address (required) Enter your email Sign Up THANKS FOR SIGNING UP! WHY </w:t>
      </w:r>
      <w:r w:rsidRPr="00B5333B">
        <w:rPr>
          <w:rFonts w:asciiTheme="majorHAnsi" w:hAnsiTheme="majorHAnsi"/>
          <w:b/>
          <w:highlight w:val="yellow"/>
          <w:u w:val="single"/>
        </w:rPr>
        <w:t>UNIONS COULD INCREASE UNEMPLOYMENT</w:t>
      </w:r>
      <w:r w:rsidRPr="00B5333B">
        <w:rPr>
          <w:rFonts w:asciiTheme="majorHAnsi" w:hAnsiTheme="majorHAnsi"/>
          <w:sz w:val="14"/>
          <w:highlight w:val="yellow"/>
        </w:rPr>
        <w:t xml:space="preserve"> </w:t>
      </w:r>
      <w:r w:rsidRPr="00B5333B">
        <w:rPr>
          <w:rFonts w:asciiTheme="majorHAnsi" w:hAnsiTheme="majorHAnsi"/>
          <w:sz w:val="14"/>
        </w:rPr>
        <w:t xml:space="preserve">Consumers will naturally gravitate toward the best value, which is why Wal-Mart has been successful by imparting downward pressure on prices and the cost of living. That you don't like them because it hurts your profit margin selling whatever it is you're selling doesn't change the fact that basic laws of supply and demand have led to consumers getting the goods they want at lower cost. Subsidies impede creative destruction (though maybe you'd rather still be a peasant in the Dark Ages?), and tariffs force up prices for everyone, decrease choice, and increase the cost of living -- which particularly hurts the poor. I guess you just don't care about poor people, huh? By the same token, </w:t>
      </w:r>
      <w:r w:rsidRPr="00B5333B">
        <w:rPr>
          <w:rFonts w:asciiTheme="majorHAnsi" w:hAnsiTheme="majorHAnsi"/>
          <w:b/>
          <w:highlight w:val="yellow"/>
          <w:u w:val="single"/>
        </w:rPr>
        <w:t>employees will work for the employer offering the best terms of employment</w:t>
      </w:r>
      <w:r w:rsidRPr="00B5333B">
        <w:rPr>
          <w:rFonts w:asciiTheme="majorHAnsi" w:hAnsiTheme="majorHAnsi"/>
          <w:sz w:val="14"/>
          <w:highlight w:val="yellow"/>
        </w:rPr>
        <w:t>.</w:t>
      </w:r>
      <w:r w:rsidRPr="00B5333B">
        <w:rPr>
          <w:rFonts w:asciiTheme="majorHAnsi" w:hAnsiTheme="majorHAnsi"/>
          <w:sz w:val="14"/>
        </w:rPr>
        <w:t xml:space="preserve"> Right now </w:t>
      </w:r>
      <w:r w:rsidRPr="00B5333B">
        <w:rPr>
          <w:rFonts w:asciiTheme="majorHAnsi" w:hAnsiTheme="majorHAnsi"/>
          <w:b/>
          <w:u w:val="single"/>
        </w:rPr>
        <w:t>there are more job-seekers than jobs, so the leverage lies with employers. The opposite is true in a good economy</w:t>
      </w:r>
      <w:r w:rsidRPr="00B5333B">
        <w:rPr>
          <w:rFonts w:asciiTheme="majorHAnsi" w:hAnsiTheme="majorHAnsi"/>
          <w:b/>
          <w:highlight w:val="yellow"/>
          <w:u w:val="single"/>
        </w:rPr>
        <w:t>. Making it more difficult for businesses to hire and adapt may mean some people get better terms, but a larger percentage get no job at all.</w:t>
      </w:r>
    </w:p>
    <w:p w:rsidR="00D713B3" w:rsidRPr="00B5333B" w:rsidRDefault="00D713B3" w:rsidP="00D713B3">
      <w:pPr>
        <w:rPr>
          <w:rFonts w:asciiTheme="majorHAnsi" w:hAnsiTheme="majorHAnsi"/>
        </w:rPr>
      </w:pPr>
    </w:p>
    <w:p w:rsidR="00D713B3" w:rsidRPr="00B5333B" w:rsidRDefault="00D713B3" w:rsidP="00D713B3">
      <w:pPr>
        <w:pStyle w:val="Heading4"/>
        <w:rPr>
          <w:rFonts w:asciiTheme="majorHAnsi" w:hAnsiTheme="majorHAnsi"/>
        </w:rPr>
      </w:pPr>
      <w:r w:rsidRPr="00B5333B">
        <w:rPr>
          <w:rFonts w:asciiTheme="majorHAnsi" w:hAnsiTheme="majorHAnsi"/>
        </w:rPr>
        <w:t>Unions have a history of racism– prefer evidence from real union employees.</w:t>
      </w:r>
    </w:p>
    <w:p w:rsidR="00D713B3" w:rsidRPr="00B5333B" w:rsidRDefault="00D713B3" w:rsidP="00D713B3">
      <w:pPr>
        <w:rPr>
          <w:rStyle w:val="Style13ptBold"/>
          <w:rFonts w:asciiTheme="majorHAnsi" w:hAnsiTheme="majorHAnsi"/>
        </w:rPr>
      </w:pPr>
      <w:r w:rsidRPr="00B5333B">
        <w:rPr>
          <w:rStyle w:val="Style13ptBold"/>
          <w:rFonts w:asciiTheme="majorHAnsi" w:hAnsiTheme="majorHAnsi"/>
        </w:rPr>
        <w:t>Watson 6/14</w:t>
      </w:r>
    </w:p>
    <w:p w:rsidR="00D713B3" w:rsidRPr="00B5333B" w:rsidRDefault="00D713B3" w:rsidP="00D713B3">
      <w:pPr>
        <w:rPr>
          <w:rFonts w:asciiTheme="majorHAnsi" w:hAnsiTheme="majorHAnsi"/>
          <w:sz w:val="16"/>
          <w:szCs w:val="16"/>
        </w:rPr>
      </w:pPr>
      <w:r w:rsidRPr="00B5333B">
        <w:rPr>
          <w:rFonts w:asciiTheme="majorHAnsi" w:hAnsiTheme="majorHAnsi"/>
          <w:sz w:val="16"/>
          <w:szCs w:val="16"/>
        </w:rPr>
        <w:t xml:space="preserve">[Union Construction’s Racial Equity and Inclusion Charade, </w:t>
      </w:r>
      <w:hyperlink r:id="rId22" w:history="1">
        <w:r w:rsidRPr="00B5333B">
          <w:rPr>
            <w:rFonts w:asciiTheme="majorHAnsi" w:hAnsiTheme="majorHAnsi"/>
            <w:sz w:val="16"/>
            <w:szCs w:val="16"/>
          </w:rPr>
          <w:t>https://ssir.org/articles/entry/union_constructions_racial_equity_and_inclusion_charade</w:t>
        </w:r>
      </w:hyperlink>
      <w:r w:rsidRPr="00B5333B">
        <w:rPr>
          <w:rFonts w:asciiTheme="majorHAnsi" w:hAnsiTheme="majorHAnsi"/>
          <w:sz w:val="16"/>
          <w:szCs w:val="16"/>
        </w:rPr>
        <w:t>, ravis Watson, June 14 2021 Travis Watson is the creator of ADOSConstruction.org and chair of the Boston Employment Commission (BEC). Appointed by former Boston mayor and current US Department of Labor Secretary Martin J. Walsh, the BEC oversees the Boston Residents Jobs Policy, which sets employment standards on city-assisted construction projects. Travis also is a board member of YouthBuild Boston and NEI General Contracting’s Workforce Opportunity Resource Center.] [SS]</w:t>
      </w:r>
    </w:p>
    <w:p w:rsidR="00D713B3" w:rsidRPr="00B5333B" w:rsidRDefault="00D713B3" w:rsidP="00D713B3">
      <w:pPr>
        <w:rPr>
          <w:rFonts w:asciiTheme="majorHAnsi" w:hAnsiTheme="majorHAnsi"/>
          <w:sz w:val="16"/>
        </w:rPr>
      </w:pPr>
      <w:r w:rsidRPr="00B5333B">
        <w:rPr>
          <w:rFonts w:asciiTheme="majorHAnsi" w:hAnsiTheme="majorHAnsi"/>
          <w:highlight w:val="yellow"/>
          <w:u w:val="single"/>
        </w:rPr>
        <w:t>Union construction jobs are</w:t>
      </w:r>
      <w:r w:rsidRPr="00B5333B">
        <w:rPr>
          <w:rFonts w:asciiTheme="majorHAnsi" w:hAnsiTheme="majorHAnsi"/>
          <w:sz w:val="16"/>
          <w:highlight w:val="yellow"/>
        </w:rPr>
        <w:t xml:space="preserve"> </w:t>
      </w:r>
      <w:r w:rsidRPr="00B5333B">
        <w:rPr>
          <w:rFonts w:asciiTheme="majorHAnsi" w:hAnsiTheme="majorHAnsi"/>
          <w:sz w:val="16"/>
        </w:rPr>
        <w:t xml:space="preserve">not just good jobs, they are </w:t>
      </w:r>
      <w:r w:rsidRPr="00B5333B">
        <w:rPr>
          <w:rFonts w:asciiTheme="majorHAnsi" w:hAnsiTheme="majorHAnsi"/>
          <w:highlight w:val="yellow"/>
          <w:u w:val="single"/>
        </w:rPr>
        <w:t>great</w:t>
      </w:r>
      <w:r w:rsidRPr="00B5333B">
        <w:rPr>
          <w:rFonts w:asciiTheme="majorHAnsi" w:hAnsiTheme="majorHAnsi"/>
          <w:sz w:val="16"/>
        </w:rPr>
        <w:t xml:space="preserve"> jobs. They have a relatively </w:t>
      </w:r>
      <w:r w:rsidRPr="00B5333B">
        <w:rPr>
          <w:rFonts w:asciiTheme="majorHAnsi" w:hAnsiTheme="majorHAnsi"/>
          <w:highlight w:val="yellow"/>
          <w:u w:val="single"/>
        </w:rPr>
        <w:t>low entry barrier</w:t>
      </w:r>
      <w:r w:rsidRPr="00B5333B">
        <w:rPr>
          <w:rFonts w:asciiTheme="majorHAnsi" w:hAnsiTheme="majorHAnsi"/>
          <w:sz w:val="16"/>
          <w:highlight w:val="yellow"/>
        </w:rPr>
        <w:t xml:space="preserve"> </w:t>
      </w:r>
      <w:r w:rsidRPr="00B5333B">
        <w:rPr>
          <w:rFonts w:asciiTheme="majorHAnsi" w:hAnsiTheme="majorHAnsi"/>
          <w:sz w:val="16"/>
        </w:rPr>
        <w:t xml:space="preserve">and offer </w:t>
      </w:r>
      <w:r w:rsidRPr="00B5333B">
        <w:rPr>
          <w:rFonts w:asciiTheme="majorHAnsi" w:hAnsiTheme="majorHAnsi"/>
          <w:highlight w:val="yellow"/>
          <w:u w:val="single"/>
        </w:rPr>
        <w:t>world-class training, great pay, and benefits</w:t>
      </w:r>
      <w:r w:rsidRPr="00B5333B">
        <w:rPr>
          <w:rFonts w:asciiTheme="majorHAnsi" w:hAnsiTheme="majorHAnsi"/>
          <w:sz w:val="16"/>
          <w:highlight w:val="yellow"/>
        </w:rPr>
        <w:t xml:space="preserve"> </w:t>
      </w:r>
      <w:r w:rsidRPr="00B5333B">
        <w:rPr>
          <w:rFonts w:asciiTheme="majorHAnsi" w:hAnsiTheme="majorHAnsi"/>
          <w:sz w:val="16"/>
        </w:rPr>
        <w:t xml:space="preserve">that allow members to retire with dignity. However, what’s </w:t>
      </w:r>
      <w:r w:rsidRPr="00B5333B">
        <w:rPr>
          <w:rFonts w:asciiTheme="majorHAnsi" w:hAnsiTheme="majorHAnsi"/>
          <w:highlight w:val="yellow"/>
          <w:u w:val="single"/>
        </w:rPr>
        <w:lastRenderedPageBreak/>
        <w:t>often overlooked is union construction’s racism</w:t>
      </w:r>
      <w:r w:rsidRPr="00B5333B">
        <w:rPr>
          <w:rFonts w:asciiTheme="majorHAnsi" w:hAnsiTheme="majorHAnsi"/>
          <w:sz w:val="16"/>
        </w:rPr>
        <w:t xml:space="preserve">, and that those </w:t>
      </w:r>
      <w:r w:rsidRPr="00B5333B">
        <w:rPr>
          <w:rFonts w:asciiTheme="majorHAnsi" w:hAnsiTheme="majorHAnsi"/>
          <w:highlight w:val="yellow"/>
          <w:u w:val="single"/>
        </w:rPr>
        <w:t>great jobs</w:t>
      </w:r>
      <w:r w:rsidRPr="00B5333B">
        <w:rPr>
          <w:rFonts w:asciiTheme="majorHAnsi" w:hAnsiTheme="majorHAnsi"/>
          <w:sz w:val="16"/>
        </w:rPr>
        <w:t xml:space="preserve">, particularly leadership positions, are </w:t>
      </w:r>
      <w:r w:rsidRPr="00B5333B">
        <w:rPr>
          <w:rFonts w:asciiTheme="majorHAnsi" w:hAnsiTheme="majorHAnsi"/>
          <w:highlight w:val="yellow"/>
          <w:u w:val="single"/>
        </w:rPr>
        <w:t xml:space="preserve">designed to remain filled by white men. </w:t>
      </w:r>
      <w:r w:rsidRPr="00B5333B">
        <w:rPr>
          <w:rFonts w:asciiTheme="majorHAnsi" w:hAnsiTheme="majorHAnsi"/>
          <w:sz w:val="16"/>
        </w:rPr>
        <w:t xml:space="preserve">Thanks to construction workers, activists, and journalists, </w:t>
      </w:r>
      <w:r w:rsidRPr="00B5333B">
        <w:rPr>
          <w:rFonts w:asciiTheme="majorHAnsi" w:hAnsiTheme="majorHAnsi"/>
          <w:highlight w:val="yellow"/>
          <w:u w:val="single"/>
        </w:rPr>
        <w:t>there are countless documented examples of the widespread racism that Black people face in</w:t>
      </w:r>
      <w:r w:rsidRPr="00B5333B">
        <w:rPr>
          <w:rFonts w:asciiTheme="majorHAnsi" w:hAnsiTheme="majorHAnsi"/>
          <w:sz w:val="16"/>
          <w:highlight w:val="yellow"/>
        </w:rPr>
        <w:t xml:space="preserve"> </w:t>
      </w:r>
      <w:r w:rsidRPr="00B5333B">
        <w:rPr>
          <w:rFonts w:asciiTheme="majorHAnsi" w:hAnsiTheme="majorHAnsi"/>
          <w:sz w:val="16"/>
        </w:rPr>
        <w:t xml:space="preserve">interactions with construction </w:t>
      </w:r>
      <w:r w:rsidRPr="00B5333B">
        <w:rPr>
          <w:rFonts w:asciiTheme="majorHAnsi" w:hAnsiTheme="majorHAnsi"/>
          <w:highlight w:val="yellow"/>
          <w:u w:val="single"/>
        </w:rPr>
        <w:t>unions</w:t>
      </w:r>
      <w:r w:rsidRPr="00B5333B">
        <w:rPr>
          <w:rFonts w:asciiTheme="majorHAnsi" w:hAnsiTheme="majorHAnsi"/>
          <w:sz w:val="16"/>
        </w:rPr>
        <w:t xml:space="preserve">. </w:t>
      </w:r>
      <w:r w:rsidRPr="00B5333B">
        <w:rPr>
          <w:rFonts w:asciiTheme="majorHAnsi" w:hAnsiTheme="majorHAnsi"/>
          <w:highlight w:val="yellow"/>
          <w:u w:val="single"/>
        </w:rPr>
        <w:t>From being called racist names to being administered tests designed to ensure their failure</w:t>
      </w:r>
      <w:r w:rsidRPr="00B5333B">
        <w:rPr>
          <w:rFonts w:asciiTheme="majorHAnsi" w:hAnsiTheme="majorHAnsi"/>
          <w:sz w:val="16"/>
        </w:rPr>
        <w:t xml:space="preserve">, a gamut of discriminatory practices make it difficult for Black workers to enter, remain, and grow in the industry. This Is What Racism Looks Like This Is What Racism Looks Like This series aims to explain how racism operates within organizations and create conversation about racial justice, dignity, and belonging.Follow this seriesFOLLOW THIS SERIES In an effort to understand the barriers to racial equity and inclusion in Boston union construction, </w:t>
      </w:r>
      <w:r w:rsidRPr="00B5333B">
        <w:rPr>
          <w:rFonts w:asciiTheme="majorHAnsi" w:hAnsiTheme="majorHAnsi"/>
          <w:highlight w:val="yellow"/>
          <w:u w:val="single"/>
        </w:rPr>
        <w:t>I’ve spoken to dozens ofunion and non-union workers</w:t>
      </w:r>
      <w:r w:rsidRPr="00B5333B">
        <w:rPr>
          <w:rFonts w:asciiTheme="majorHAnsi" w:hAnsiTheme="majorHAnsi"/>
          <w:sz w:val="16"/>
        </w:rPr>
        <w:t xml:space="preserve"> and activists about the industry’s racism. Some respondents rehearsed revisionist histories and pretended that racism within the trades has never existed. But others fully acknowledged the industry’s history of racism and wanted to collaborate on solutions towards equity and inclusion. “The building trades unions are committed to access to wages and benefits,” says Brian Doherty, secretary-treasurer/general agent for the Building &amp; Construction Trades Council of Boston’s Metropolitan District, “but for a hundred years, it was for very few people, it wasn’t for everyone. The past is shameful.” In order to create a more diverse and inclusive industry, and to avoid the same mistakes in the future, we first need to learn from this shameful past. Referencing historical examples—primarily found in researchers David A. Goldberg and Trevor Griffey’s Black Power at Work: Community Control, Affirmative Action, and the Construction Industry—I describe the six strategies that have made the process of joining a construction union as frustrating as possible for Black people. So frustrating and exhausting, in fact, that many Black people would rather give up trying, or not try at all. And, when a particular strategy fails to dissuade Black applicants, </w:t>
      </w:r>
      <w:r w:rsidRPr="00B5333B">
        <w:rPr>
          <w:rFonts w:asciiTheme="majorHAnsi" w:hAnsiTheme="majorHAnsi"/>
          <w:highlight w:val="yellow"/>
          <w:u w:val="single"/>
        </w:rPr>
        <w:t>white union members resort to intimidation</w:t>
      </w:r>
      <w:r w:rsidRPr="00B5333B">
        <w:rPr>
          <w:rFonts w:asciiTheme="majorHAnsi" w:hAnsiTheme="majorHAnsi"/>
          <w:sz w:val="16"/>
          <w:highlight w:val="yellow"/>
        </w:rPr>
        <w:t xml:space="preserve"> </w:t>
      </w:r>
      <w:r w:rsidRPr="00B5333B">
        <w:rPr>
          <w:rFonts w:asciiTheme="majorHAnsi" w:hAnsiTheme="majorHAnsi"/>
          <w:sz w:val="16"/>
        </w:rPr>
        <w:t xml:space="preserve">and erecting other barriers for entry, such as </w:t>
      </w:r>
      <w:r w:rsidRPr="00B5333B">
        <w:rPr>
          <w:rFonts w:asciiTheme="majorHAnsi" w:hAnsiTheme="majorHAnsi"/>
          <w:highlight w:val="yellow"/>
          <w:u w:val="single"/>
        </w:rPr>
        <w:t>devising a racially biased entrance exam</w:t>
      </w:r>
      <w:r w:rsidRPr="00B5333B">
        <w:rPr>
          <w:rFonts w:asciiTheme="majorHAnsi" w:hAnsiTheme="majorHAnsi"/>
          <w:sz w:val="16"/>
        </w:rPr>
        <w:t xml:space="preserve"> that projects racism as a kind of failure onto Black people. Other times it’s </w:t>
      </w:r>
      <w:r w:rsidRPr="00B5333B">
        <w:rPr>
          <w:rFonts w:asciiTheme="majorHAnsi" w:hAnsiTheme="majorHAnsi"/>
          <w:highlight w:val="yellow"/>
          <w:u w:val="single"/>
        </w:rPr>
        <w:t>openly calling Black workers the “N-word”</w:t>
      </w:r>
      <w:r w:rsidRPr="00B5333B">
        <w:rPr>
          <w:rFonts w:asciiTheme="majorHAnsi" w:hAnsiTheme="majorHAnsi"/>
          <w:sz w:val="16"/>
        </w:rPr>
        <w:t xml:space="preserve"> and explicitly </w:t>
      </w:r>
      <w:r w:rsidRPr="00B5333B">
        <w:rPr>
          <w:rFonts w:asciiTheme="majorHAnsi" w:hAnsiTheme="majorHAnsi"/>
          <w:highlight w:val="yellow"/>
          <w:u w:val="single"/>
        </w:rPr>
        <w:t>telling them that they aren’t welcome</w:t>
      </w:r>
      <w:r w:rsidRPr="00B5333B">
        <w:rPr>
          <w:rFonts w:asciiTheme="majorHAnsi" w:hAnsiTheme="majorHAnsi"/>
          <w:sz w:val="16"/>
          <w:highlight w:val="yellow"/>
        </w:rPr>
        <w:t xml:space="preserve"> </w:t>
      </w:r>
      <w:r w:rsidRPr="00B5333B">
        <w:rPr>
          <w:rFonts w:asciiTheme="majorHAnsi" w:hAnsiTheme="majorHAnsi"/>
          <w:sz w:val="16"/>
        </w:rPr>
        <w:t>into a construction union. I then turn to the case study of union construction in the Boston area to examine how racism manifests today.</w:t>
      </w:r>
    </w:p>
    <w:bookmarkEnd w:id="0"/>
    <w:p w:rsidR="00D713B3" w:rsidRPr="00F601E6" w:rsidRDefault="00D713B3" w:rsidP="00F601E6"/>
    <w:sectPr w:rsidR="00D713B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13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3B3"/>
    <w:rsid w:val="00D77956"/>
    <w:rsid w:val="00D80F0C"/>
    <w:rsid w:val="00D92077"/>
    <w:rsid w:val="00D951E2"/>
    <w:rsid w:val="00D9565A"/>
    <w:rsid w:val="00DB2337"/>
    <w:rsid w:val="00DB5F87"/>
    <w:rsid w:val="00DB699B"/>
    <w:rsid w:val="00DB7D3F"/>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B372B6"/>
  <w14:defaultImageDpi w14:val="300"/>
  <w15:docId w15:val="{4E5BF35D-E0E6-2842-9EF2-9823752A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DB7D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B7D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7D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7D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DB7D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7D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7D3F"/>
  </w:style>
  <w:style w:type="character" w:customStyle="1" w:styleId="Heading1Char">
    <w:name w:val="Heading 1 Char"/>
    <w:aliases w:val="Pocket Char"/>
    <w:basedOn w:val="DefaultParagraphFont"/>
    <w:link w:val="Heading1"/>
    <w:uiPriority w:val="9"/>
    <w:rsid w:val="00DB7D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7D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7D3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DB7D3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DB7D3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DB7D3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DB7D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B7D3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B7D3F"/>
    <w:rPr>
      <w:color w:val="auto"/>
      <w:u w:val="none"/>
    </w:rPr>
  </w:style>
  <w:style w:type="paragraph" w:styleId="DocumentMap">
    <w:name w:val="Document Map"/>
    <w:basedOn w:val="Normal"/>
    <w:link w:val="DocumentMapChar"/>
    <w:uiPriority w:val="99"/>
    <w:semiHidden/>
    <w:unhideWhenUsed/>
    <w:rsid w:val="00DB7D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7D3F"/>
    <w:rPr>
      <w:rFonts w:ascii="Lucida Grande" w:hAnsi="Lucida Grande" w:cs="Lucida Grande"/>
    </w:rPr>
  </w:style>
  <w:style w:type="paragraph" w:customStyle="1" w:styleId="textbold">
    <w:name w:val="text bold"/>
    <w:basedOn w:val="Normal"/>
    <w:link w:val="Emphasis"/>
    <w:uiPriority w:val="20"/>
    <w:qFormat/>
    <w:rsid w:val="00D713B3"/>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
    <w:basedOn w:val="Heading1"/>
    <w:link w:val="Hyperlink"/>
    <w:autoRedefine/>
    <w:uiPriority w:val="99"/>
    <w:qFormat/>
    <w:rsid w:val="00D713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D713B3"/>
    <w:pPr>
      <w:spacing w:before="100" w:beforeAutospacing="1" w:after="100" w:afterAutospacing="1"/>
    </w:pPr>
  </w:style>
  <w:style w:type="character" w:customStyle="1" w:styleId="normaltextrun">
    <w:name w:val="normaltextrun"/>
    <w:basedOn w:val="DefaultParagraphFont"/>
    <w:rsid w:val="00D713B3"/>
  </w:style>
  <w:style w:type="character" w:customStyle="1" w:styleId="eop">
    <w:name w:val="eop"/>
    <w:basedOn w:val="DefaultParagraphFont"/>
    <w:rsid w:val="00D713B3"/>
  </w:style>
  <w:style w:type="character" w:customStyle="1" w:styleId="spellingerror">
    <w:name w:val="spellingerror"/>
    <w:basedOn w:val="DefaultParagraphFont"/>
    <w:rsid w:val="00D713B3"/>
  </w:style>
  <w:style w:type="paragraph" w:styleId="NormalWeb">
    <w:name w:val="Normal (Web)"/>
    <w:basedOn w:val="Normal"/>
    <w:uiPriority w:val="99"/>
    <w:semiHidden/>
    <w:unhideWhenUsed/>
    <w:rsid w:val="00D713B3"/>
    <w:pPr>
      <w:spacing w:before="100" w:beforeAutospacing="1" w:after="100" w:afterAutospacing="1"/>
    </w:p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D713B3"/>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D713B3"/>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D713B3"/>
    <w:rPr>
      <w:rFonts w:asciiTheme="majorHAnsi" w:eastAsiaTheme="majorEastAsia" w:hAnsiTheme="majorHAnsi" w:cstheme="majorBidi"/>
      <w:spacing w:val="-10"/>
      <w:kern w:val="28"/>
      <w:sz w:val="56"/>
      <w:szCs w:val="56"/>
      <w:lang w:eastAsia="zh-CN"/>
    </w:rPr>
  </w:style>
  <w:style w:type="character" w:styleId="UnresolvedMention">
    <w:name w:val="Unresolved Mention"/>
    <w:basedOn w:val="DefaultParagraphFont"/>
    <w:uiPriority w:val="99"/>
    <w:semiHidden/>
    <w:unhideWhenUsed/>
    <w:rsid w:val="00DB7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cmedethics.biomedcentral.com/articles/10.1186/1472-6939-14-S1-S5" TargetMode="External"/><Relationship Id="rId18" Type="http://schemas.openxmlformats.org/officeDocument/2006/relationships/hyperlink" Target="http://isu.indstate.edu/conant/ecn351/ch11/chapter11.htm" TargetMode="External"/><Relationship Id="rId3" Type="http://schemas.openxmlformats.org/officeDocument/2006/relationships/customXml" Target="../customXml/item3.xml"/><Relationship Id="rId21" Type="http://schemas.openxmlformats.org/officeDocument/2006/relationships/hyperlink" Target="https://www.theatlantic.com/business/archive/2012/06/unnecessary-and-political-why-unions-are-bad-for-america/258405/" TargetMode="External"/><Relationship Id="rId7" Type="http://schemas.openxmlformats.org/officeDocument/2006/relationships/settings" Target="settings.xml"/><Relationship Id="rId12" Type="http://schemas.openxmlformats.org/officeDocument/2006/relationships/hyperlink" Target="https://blogs.bmj.com/bmj/2010/10/04/chibuzo-odigwe-how-healthy-is-the-giant-at-50/" TargetMode="External"/><Relationship Id="rId17" Type="http://schemas.openxmlformats.org/officeDocument/2006/relationships/hyperlink" Target="https://www.wardsauto.com/ideaxchange/strikes-hurt-everybody" TargetMode="External"/><Relationship Id="rId2" Type="http://schemas.openxmlformats.org/officeDocument/2006/relationships/customXml" Target="../customXml/item2.xml"/><Relationship Id="rId16" Type="http://schemas.openxmlformats.org/officeDocument/2006/relationships/hyperlink" Target="https://www.worldbank.org/en/news/feature/2021/06/08/the-global-economy-on-track-for-strong-but-uneven-growth-as-covid-19-still-weighs" TargetMode="External"/><Relationship Id="rId20" Type="http://schemas.openxmlformats.org/officeDocument/2006/relationships/hyperlink" Target="https://fee.org/articles/the-corruption-of-union-leadershi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mcmedethics.biomedcentral.com/articles/10.1186/1472-6939-14-S1-S5" TargetMode="External"/><Relationship Id="rId23" Type="http://schemas.openxmlformats.org/officeDocument/2006/relationships/fontTable" Target="fontTable.xml"/><Relationship Id="rId10" Type="http://schemas.openxmlformats.org/officeDocument/2006/relationships/hyperlink" Target="https://www.nber.org/digest/jul10/evidence-effects-nurses-strikes" TargetMode="External"/><Relationship Id="rId19" Type="http://schemas.openxmlformats.org/officeDocument/2006/relationships/hyperlink" Target="https://www.washingtonpolicy.org/publications/detail/report-shows-corruption-continues-to-plague-labor-unions" TargetMode="External"/><Relationship Id="rId4" Type="http://schemas.openxmlformats.org/officeDocument/2006/relationships/customXml" Target="../customXml/item4.xml"/><Relationship Id="rId9" Type="http://schemas.openxmlformats.org/officeDocument/2006/relationships/hyperlink" Target="https://www.ncbi.nlm.nih.gov/pmc/articles/PMC3346014/" TargetMode="External"/><Relationship Id="rId14" Type="http://schemas.openxmlformats.org/officeDocument/2006/relationships/hyperlink" Target="https://bmcmedethics.biomedcentral.com/articles/10.1186/1472-6939-14-S1-S5" TargetMode="External"/><Relationship Id="rId22" Type="http://schemas.openxmlformats.org/officeDocument/2006/relationships/hyperlink" Target="https://ssir.org/articles/entry/union_constructions_racial_equity_and_inclusion_chara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B88554-6852-CA46-9FDE-05F5DCC14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17</Pages>
  <Words>9181</Words>
  <Characters>52334</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2021-12-04T00:28:00Z</dcterms:created>
  <dcterms:modified xsi:type="dcterms:W3CDTF">2022-01-01T23:06:00Z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