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4F801" w14:textId="158416D7" w:rsidR="00CB2710" w:rsidRDefault="00CB2710" w:rsidP="00CB2710">
      <w:pPr>
        <w:pStyle w:val="Heading2"/>
      </w:pPr>
      <w:r>
        <w:t>1</w:t>
      </w:r>
      <w:r w:rsidR="00811232">
        <w:t>-T</w:t>
      </w:r>
    </w:p>
    <w:p w14:paraId="5C1B22B7" w14:textId="2F9290AD" w:rsidR="00CB2710" w:rsidRDefault="00CB2710" w:rsidP="00CB2710">
      <w:pPr>
        <w:pStyle w:val="Heading4"/>
        <w:rPr>
          <w:sz w:val="16"/>
        </w:rPr>
      </w:pPr>
      <w:r>
        <w:t xml:space="preserve">Interpretation: The affirmative must </w:t>
      </w:r>
      <w:r w:rsidR="00A713C4">
        <w:t xml:space="preserve">only defend </w:t>
      </w:r>
      <w:r>
        <w:t xml:space="preserve">a reduction in intellectual property protections for medicine. </w:t>
      </w:r>
    </w:p>
    <w:p w14:paraId="180FBBC0" w14:textId="77777777" w:rsidR="00CB2710" w:rsidRPr="00E9332D" w:rsidRDefault="00CB2710" w:rsidP="00CB2710">
      <w:pPr>
        <w:rPr>
          <w:sz w:val="16"/>
        </w:rPr>
      </w:pPr>
    </w:p>
    <w:p w14:paraId="7D71964B" w14:textId="77777777" w:rsidR="00CB2710" w:rsidRPr="004E08B0" w:rsidRDefault="00CB2710" w:rsidP="00CB2710">
      <w:pPr>
        <w:pStyle w:val="Heading4"/>
      </w:pPr>
      <w:r>
        <w:t>IPRs deal with patents, trademarks, trade secrets and copy rights</w:t>
      </w:r>
    </w:p>
    <w:p w14:paraId="099FBEC0" w14:textId="77777777" w:rsidR="00CB2710" w:rsidRPr="004E08B0" w:rsidRDefault="00CB2710" w:rsidP="00CB2710">
      <w:proofErr w:type="spellStart"/>
      <w:r w:rsidRPr="00FB45CC">
        <w:rPr>
          <w:rStyle w:val="Style13ptBold"/>
        </w:rPr>
        <w:t>Upcounsel</w:t>
      </w:r>
      <w:proofErr w:type="spellEnd"/>
      <w:r w:rsidRPr="00FB45CC">
        <w:rPr>
          <w:rStyle w:val="Style13ptBold"/>
        </w:rPr>
        <w:t xml:space="preserve"> 20</w:t>
      </w:r>
      <w:r>
        <w:t xml:space="preserve">, </w:t>
      </w:r>
      <w:r w:rsidRPr="004E08B0">
        <w:t>https://www.upcounsel.com/intellectual-property-protection</w:t>
      </w:r>
    </w:p>
    <w:p w14:paraId="506576D5" w14:textId="77777777" w:rsidR="00CB2710" w:rsidRPr="004E08B0" w:rsidRDefault="00CB2710" w:rsidP="00CB2710">
      <w:r w:rsidRPr="004E08B0">
        <w:rPr>
          <w:rStyle w:val="StyleUnderline"/>
          <w:highlight w:val="green"/>
        </w:rPr>
        <w:t>Intellectual Property Protection is</w:t>
      </w:r>
      <w:r w:rsidRPr="004E08B0">
        <w:t xml:space="preserve"> protection for inventions, literary and artistic works, symbols, names, and images created by the mind. Learn how you can protect your intellectual property by using: </w:t>
      </w:r>
      <w:r w:rsidRPr="004E08B0">
        <w:rPr>
          <w:rStyle w:val="StyleUnderline"/>
          <w:highlight w:val="green"/>
        </w:rPr>
        <w:t>Patents, Trademarks, </w:t>
      </w:r>
      <w:hyperlink r:id="rId6" w:tgtFrame="_blank" w:history="1">
        <w:r w:rsidRPr="004E08B0">
          <w:rPr>
            <w:rStyle w:val="StyleUnderline"/>
            <w:highlight w:val="green"/>
          </w:rPr>
          <w:t>Trade Secrets</w:t>
        </w:r>
      </w:hyperlink>
      <w:r w:rsidRPr="004E08B0">
        <w:rPr>
          <w:rStyle w:val="StyleUnderline"/>
          <w:highlight w:val="green"/>
        </w:rPr>
        <w:t>, and Copyrights.</w:t>
      </w:r>
    </w:p>
    <w:p w14:paraId="3330ED9D" w14:textId="77777777" w:rsidR="00CB2710" w:rsidRDefault="00CB2710" w:rsidP="00CB2710"/>
    <w:p w14:paraId="77187560" w14:textId="413CA494" w:rsidR="00CB2710" w:rsidRDefault="00CB2710" w:rsidP="00CB2710">
      <w:pPr>
        <w:pStyle w:val="Heading4"/>
      </w:pPr>
      <w:r>
        <w:t xml:space="preserve">Violation: Their own solvency advocate says the bill the </w:t>
      </w:r>
      <w:proofErr w:type="spellStart"/>
      <w:r>
        <w:t>aff</w:t>
      </w:r>
      <w:proofErr w:type="spellEnd"/>
      <w:r>
        <w:t xml:space="preserve"> happens under uses price setting- that doesn’t change anything about patents, trademarks, trade secrets or copyrights</w:t>
      </w:r>
    </w:p>
    <w:p w14:paraId="6EDD61B7" w14:textId="3DFAA3FD" w:rsidR="00CB2710" w:rsidRPr="00CB2710" w:rsidRDefault="00CB2710" w:rsidP="00CB2710">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7" w:history="1">
        <w:r w:rsidRPr="000E53F3">
          <w:rPr>
            <w:rStyle w:val="Hyperlink"/>
            <w:sz w:val="16"/>
          </w:rPr>
          <w:t>https://www.vox.com/policy-and-politics/2018/12/20/18146993/elizabeth-warren-2020-election-drug-prices-bill</w:t>
        </w:r>
      </w:hyperlink>
      <w:r w:rsidRPr="000E53F3">
        <w:rPr>
          <w:sz w:val="16"/>
        </w:rPr>
        <w:t xml:space="preserve"> DD AG</w:t>
      </w:r>
    </w:p>
    <w:p w14:paraId="0266619D" w14:textId="24C4FF9C" w:rsidR="00CB2710" w:rsidRDefault="00CB2710" w:rsidP="00CB2710">
      <w:pPr>
        <w:rPr>
          <w:rStyle w:val="StyleUnderline"/>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p>
    <w:p w14:paraId="348ED771" w14:textId="66EBE6BC" w:rsidR="00A713C4" w:rsidRDefault="00A713C4" w:rsidP="00CB2710">
      <w:pPr>
        <w:rPr>
          <w:rStyle w:val="StyleUnderline"/>
        </w:rPr>
      </w:pPr>
    </w:p>
    <w:p w14:paraId="02FFAE97" w14:textId="6742D627" w:rsidR="00A713C4" w:rsidRPr="00CB2710" w:rsidRDefault="00A713C4" w:rsidP="00A713C4">
      <w:pPr>
        <w:pStyle w:val="Heading4"/>
      </w:pPr>
      <w:r>
        <w:t xml:space="preserve">At best they’re extra T which still links to </w:t>
      </w:r>
      <w:proofErr w:type="gramStart"/>
      <w:r>
        <w:t>all of</w:t>
      </w:r>
      <w:proofErr w:type="gramEnd"/>
      <w:r>
        <w:t xml:space="preserve"> our </w:t>
      </w:r>
      <w:proofErr w:type="spellStart"/>
      <w:r>
        <w:t>offens</w:t>
      </w:r>
      <w:proofErr w:type="spellEnd"/>
    </w:p>
    <w:p w14:paraId="005BDFD0" w14:textId="77777777" w:rsidR="00CB2710" w:rsidRDefault="00CB2710" w:rsidP="00CB2710"/>
    <w:p w14:paraId="5FA5CC75" w14:textId="77777777" w:rsidR="00CB2710" w:rsidRDefault="00CB2710" w:rsidP="00CB2710">
      <w:pPr>
        <w:pStyle w:val="Heading4"/>
      </w:pPr>
      <w:r>
        <w:t>Vote neg:</w:t>
      </w:r>
    </w:p>
    <w:p w14:paraId="76A1908D" w14:textId="77777777" w:rsidR="00CB2710" w:rsidRDefault="00CB2710" w:rsidP="00CB2710">
      <w:pPr>
        <w:pStyle w:val="Heading4"/>
      </w:pPr>
      <w:r>
        <w:t xml:space="preserve">1] Precision---all neg prep is centered on words in the resolution, the precise definition of our word from a legal source means it’d be the most predictable in the lit. </w:t>
      </w:r>
    </w:p>
    <w:p w14:paraId="2F33569A" w14:textId="77777777" w:rsidR="00CB2710" w:rsidRPr="00054134" w:rsidRDefault="00CB2710" w:rsidP="00CB2710"/>
    <w:p w14:paraId="5F8E22A4" w14:textId="4160BE14" w:rsidR="00CB2710" w:rsidRDefault="00CB2710" w:rsidP="00CB2710">
      <w:pPr>
        <w:pStyle w:val="Heading4"/>
      </w:pPr>
      <w:r>
        <w:t xml:space="preserve">2] Limits- their model implodes the topic by allowing basically any policy tangentially related to making medicine more accessible which implodes neg prep burden and allows the </w:t>
      </w:r>
      <w:proofErr w:type="spellStart"/>
      <w:r>
        <w:t>aff</w:t>
      </w:r>
      <w:proofErr w:type="spellEnd"/>
      <w:r>
        <w:t xml:space="preserve"> to skip nuanced testing</w:t>
      </w:r>
    </w:p>
    <w:p w14:paraId="6AD3DF78" w14:textId="77777777" w:rsidR="00CB2710" w:rsidRDefault="00CB2710" w:rsidP="00CB2710"/>
    <w:p w14:paraId="5D30DC07" w14:textId="7D3DE583" w:rsidR="00CB2710" w:rsidRDefault="00CB2710" w:rsidP="00CB2710">
      <w:pPr>
        <w:pStyle w:val="Heading4"/>
      </w:pPr>
      <w:r>
        <w:t xml:space="preserve">TVA; </w:t>
      </w:r>
      <w:r w:rsidR="004875F4">
        <w:t xml:space="preserve">1. </w:t>
      </w:r>
      <w:r>
        <w:t>waive patents for insulin</w:t>
      </w:r>
      <w:r w:rsidR="004875F4">
        <w:t xml:space="preserve"> </w:t>
      </w:r>
    </w:p>
    <w:p w14:paraId="4A9AC993" w14:textId="1291418F" w:rsidR="004875F4" w:rsidRPr="004875F4" w:rsidRDefault="004875F4" w:rsidP="004875F4">
      <w:pPr>
        <w:pStyle w:val="Heading4"/>
      </w:pPr>
      <w:r>
        <w:t>2. Eliminate patents for insulin</w:t>
      </w:r>
    </w:p>
    <w:p w14:paraId="3675E5DD" w14:textId="77777777" w:rsidR="00CB2710" w:rsidRDefault="00CB2710" w:rsidP="00CB2710"/>
    <w:p w14:paraId="640029A6" w14:textId="77777777" w:rsidR="00CB2710" w:rsidRDefault="00CB2710" w:rsidP="00CB2710">
      <w:pPr>
        <w:pStyle w:val="Heading4"/>
      </w:pPr>
      <w:r>
        <w:lastRenderedPageBreak/>
        <w:t xml:space="preserve">Competing interpretations- </w:t>
      </w:r>
    </w:p>
    <w:p w14:paraId="754AA163" w14:textId="77777777" w:rsidR="00CB2710" w:rsidRDefault="00CB2710" w:rsidP="00CB2710">
      <w:pPr>
        <w:pStyle w:val="Heading4"/>
        <w:numPr>
          <w:ilvl w:val="0"/>
          <w:numId w:val="11"/>
        </w:numPr>
        <w:tabs>
          <w:tab w:val="num" w:pos="360"/>
        </w:tabs>
        <w:ind w:left="0" w:firstLine="0"/>
      </w:pPr>
      <w:r>
        <w:t xml:space="preserve">Reasonability is arbitrary because </w:t>
      </w:r>
      <w:proofErr w:type="spellStart"/>
      <w:r>
        <w:t>its</w:t>
      </w:r>
      <w:proofErr w:type="spellEnd"/>
      <w:r>
        <w:t xml:space="preserve"> up to judges with different </w:t>
      </w:r>
      <w:proofErr w:type="spellStart"/>
      <w:r>
        <w:t>brightlines</w:t>
      </w:r>
      <w:proofErr w:type="spellEnd"/>
      <w:r>
        <w:t xml:space="preserve">- competing </w:t>
      </w:r>
      <w:proofErr w:type="spellStart"/>
      <w:r>
        <w:t>interps</w:t>
      </w:r>
      <w:proofErr w:type="spellEnd"/>
      <w:r>
        <w:t xml:space="preserve"> sets the best norms</w:t>
      </w:r>
    </w:p>
    <w:p w14:paraId="4B1E5C3C" w14:textId="77777777" w:rsidR="00CB2710" w:rsidRDefault="00CB2710" w:rsidP="00CB2710"/>
    <w:p w14:paraId="66C53AA4" w14:textId="53E1B732" w:rsidR="00CB2710" w:rsidRDefault="00CB2710" w:rsidP="00CB2710">
      <w:pPr>
        <w:pStyle w:val="Heading4"/>
      </w:pPr>
      <w:r>
        <w:t xml:space="preserve">DTD- no </w:t>
      </w:r>
      <w:proofErr w:type="spellStart"/>
      <w:r>
        <w:t>arg</w:t>
      </w:r>
      <w:proofErr w:type="spellEnd"/>
      <w:r>
        <w:t xml:space="preserve"> to drop, indicts entire </w:t>
      </w:r>
      <w:proofErr w:type="spellStart"/>
      <w:r>
        <w:t>aff</w:t>
      </w:r>
      <w:proofErr w:type="spellEnd"/>
    </w:p>
    <w:p w14:paraId="3767A568" w14:textId="77777777" w:rsidR="00CB2710" w:rsidRDefault="00CB2710" w:rsidP="00CB2710"/>
    <w:p w14:paraId="1E415BFA" w14:textId="77777777" w:rsidR="00CB2710" w:rsidRDefault="00CB2710" w:rsidP="00CB2710">
      <w:pPr>
        <w:pStyle w:val="Heading4"/>
      </w:pPr>
      <w:r>
        <w:t xml:space="preserve">No </w:t>
      </w:r>
      <w:proofErr w:type="spellStart"/>
      <w:r>
        <w:t>rvis</w:t>
      </w:r>
      <w:proofErr w:type="spellEnd"/>
    </w:p>
    <w:p w14:paraId="4B81EA22" w14:textId="5B38BDEF" w:rsidR="00CB2710" w:rsidRDefault="00CB2710" w:rsidP="00CB2710">
      <w:pPr>
        <w:pStyle w:val="Heading4"/>
      </w:pPr>
      <w:r>
        <w:t>Illogical you don’t win for being fair</w:t>
      </w:r>
    </w:p>
    <w:p w14:paraId="2ADB52C4" w14:textId="7D3108BE" w:rsidR="00811232" w:rsidRDefault="00811232" w:rsidP="00811232">
      <w:pPr>
        <w:pStyle w:val="Heading2"/>
      </w:pPr>
      <w:r>
        <w:lastRenderedPageBreak/>
        <w:t>2- Theory</w:t>
      </w:r>
    </w:p>
    <w:p w14:paraId="399151FF" w14:textId="77777777" w:rsidR="00811232" w:rsidRDefault="00811232" w:rsidP="00811232">
      <w:pPr>
        <w:rPr>
          <w:b/>
          <w:sz w:val="26"/>
          <w:szCs w:val="26"/>
        </w:rPr>
      </w:pPr>
      <w:proofErr w:type="spellStart"/>
      <w:r>
        <w:rPr>
          <w:b/>
          <w:sz w:val="26"/>
          <w:szCs w:val="26"/>
        </w:rPr>
        <w:t>Interp</w:t>
      </w:r>
      <w:proofErr w:type="spellEnd"/>
      <w:r>
        <w:rPr>
          <w:b/>
          <w:sz w:val="26"/>
          <w:szCs w:val="26"/>
        </w:rPr>
        <w:t>: The affirmative must delineate what intellectual property protections they reduce in the 1AC in the delineated text of the 1AC</w:t>
      </w:r>
    </w:p>
    <w:p w14:paraId="17036547" w14:textId="77777777" w:rsidR="00811232" w:rsidRDefault="00811232" w:rsidP="00811232">
      <w:pPr>
        <w:rPr>
          <w:b/>
          <w:sz w:val="26"/>
          <w:szCs w:val="26"/>
        </w:rPr>
      </w:pPr>
    </w:p>
    <w:p w14:paraId="78510CC3" w14:textId="77777777" w:rsidR="00811232" w:rsidRDefault="00811232" w:rsidP="00811232">
      <w:pPr>
        <w:rPr>
          <w:b/>
          <w:sz w:val="26"/>
          <w:szCs w:val="26"/>
        </w:rPr>
      </w:pPr>
      <w:proofErr w:type="spellStart"/>
      <w:r>
        <w:rPr>
          <w:b/>
          <w:sz w:val="26"/>
          <w:szCs w:val="26"/>
        </w:rPr>
        <w:t>Its</w:t>
      </w:r>
      <w:proofErr w:type="spellEnd"/>
      <w:r>
        <w:rPr>
          <w:b/>
          <w:sz w:val="26"/>
          <w:szCs w:val="26"/>
        </w:rPr>
        <w:t xml:space="preserve"> a vague and ambiguous term with no meaning</w:t>
      </w:r>
    </w:p>
    <w:p w14:paraId="586388FA" w14:textId="77777777" w:rsidR="00811232" w:rsidRDefault="00811232" w:rsidP="00811232">
      <w:r>
        <w:t xml:space="preserve">Richard M. </w:t>
      </w:r>
      <w:r>
        <w:rPr>
          <w:b/>
          <w:sz w:val="26"/>
          <w:szCs w:val="26"/>
        </w:rPr>
        <w:t>Stallman, 2018</w:t>
      </w:r>
      <w:r>
        <w:t xml:space="preserve">/12/15, Did You </w:t>
      </w:r>
      <w:proofErr w:type="gramStart"/>
      <w:r>
        <w:t>Say</w:t>
      </w:r>
      <w:proofErr w:type="gramEnd"/>
      <w:r>
        <w:t xml:space="preserve"> “Intellectual Property”? It's a Seductive Mirage </w:t>
      </w:r>
      <w:hyperlink r:id="rId8">
        <w:r>
          <w:rPr>
            <w:color w:val="1155CC"/>
            <w:u w:val="single"/>
          </w:rPr>
          <w:t>https://www.gnu.org/philosophy/not-ipr.en.html</w:t>
        </w:r>
      </w:hyperlink>
      <w:r>
        <w:t xml:space="preserve"> //SR</w:t>
      </w:r>
    </w:p>
    <w:p w14:paraId="7D8ACDA3" w14:textId="77777777" w:rsidR="00811232" w:rsidRDefault="00811232" w:rsidP="00811232">
      <w:pPr>
        <w:rPr>
          <w:sz w:val="10"/>
          <w:szCs w:val="10"/>
        </w:rPr>
      </w:pPr>
      <w:r>
        <w:rPr>
          <w:highlight w:val="cyan"/>
          <w:u w:val="single"/>
        </w:rPr>
        <w:t>It</w:t>
      </w:r>
      <w:r>
        <w:rPr>
          <w:u w:val="single"/>
        </w:rPr>
        <w:t xml:space="preserve"> ha</w:t>
      </w:r>
      <w:r>
        <w:rPr>
          <w:highlight w:val="cyan"/>
          <w:u w:val="single"/>
        </w:rPr>
        <w:t>s become fashionable to toss copyright, patents,</w:t>
      </w:r>
      <w:r>
        <w:rPr>
          <w:u w:val="single"/>
        </w:rPr>
        <w:t xml:space="preserve"> and </w:t>
      </w:r>
      <w:r>
        <w:rPr>
          <w:highlight w:val="cyan"/>
          <w:u w:val="single"/>
        </w:rPr>
        <w:t>trademarks</w:t>
      </w:r>
      <w:r>
        <w:rPr>
          <w:u w:val="single"/>
        </w:rPr>
        <w:t xml:space="preserve">—three separate and different entities involving three separate </w:t>
      </w:r>
      <w:r>
        <w:rPr>
          <w:highlight w:val="cyan"/>
          <w:u w:val="single"/>
        </w:rPr>
        <w:t>and</w:t>
      </w:r>
      <w:r>
        <w:rPr>
          <w:u w:val="single"/>
        </w:rPr>
        <w:t xml:space="preserve"> different sets of laws—plus </w:t>
      </w:r>
      <w:r>
        <w:rPr>
          <w:highlight w:val="cyan"/>
          <w:u w:val="single"/>
        </w:rPr>
        <w:t>a dozen other laws into one pot and call it “intellectual property</w:t>
      </w:r>
      <w:r>
        <w:rPr>
          <w:sz w:val="10"/>
          <w:szCs w:val="10"/>
        </w:rPr>
        <w:t xml:space="preserve">”. The distorting and confusing term did not become common by accident. </w:t>
      </w:r>
      <w:r>
        <w:rPr>
          <w:u w:val="single"/>
        </w:rPr>
        <w:t>Companies that gain from the confusion promoted it.</w:t>
      </w:r>
      <w:r>
        <w:rPr>
          <w:sz w:val="10"/>
          <w:szCs w:val="10"/>
        </w:rPr>
        <w:t xml:space="preserve"> The clearest way out of the confusion is to reject the term entirely.  According to Professor Mark Lemley, now of the Stanford Law School, the widespread use of the term “intellectual property” is a fashion that followed the 1967 founding of the World “Intellectual Property” Organization (WIPO), and only became </w:t>
      </w:r>
      <w:proofErr w:type="gramStart"/>
      <w:r>
        <w:rPr>
          <w:sz w:val="10"/>
          <w:szCs w:val="10"/>
        </w:rPr>
        <w:t>really common</w:t>
      </w:r>
      <w:proofErr w:type="gramEnd"/>
      <w:r>
        <w:rPr>
          <w:sz w:val="10"/>
          <w:szCs w:val="10"/>
        </w:rPr>
        <w:t xml:space="preserve"> in recent years. (WIPO is formally a UN organization, but in fact represents the interests of the holders of copyrights, patents, and trademarks.) Wide use dates from around 1990. (Local image </w:t>
      </w:r>
      <w:proofErr w:type="gramStart"/>
      <w:r>
        <w:rPr>
          <w:sz w:val="10"/>
          <w:szCs w:val="10"/>
        </w:rPr>
        <w:t>copy)  The</w:t>
      </w:r>
      <w:proofErr w:type="gramEnd"/>
      <w:r>
        <w:rPr>
          <w:sz w:val="10"/>
          <w:szCs w:val="10"/>
        </w:rPr>
        <w:t xml:space="preserve"> term carries a bias that is not hard to see: it suggests thinking about copyright, patents and trademarks by analogy with property rights for physical objects. (This analogy is at odds with the legal philosophies of copyright law, of patent law, and of trademark law, but only specialists know that.) These laws are in fact not much like physical property </w:t>
      </w:r>
      <w:proofErr w:type="gramStart"/>
      <w:r>
        <w:rPr>
          <w:sz w:val="10"/>
          <w:szCs w:val="10"/>
        </w:rPr>
        <w:t>law, but</w:t>
      </w:r>
      <w:proofErr w:type="gramEnd"/>
      <w:r>
        <w:rPr>
          <w:sz w:val="10"/>
          <w:szCs w:val="10"/>
        </w:rPr>
        <w:t xml:space="preserve"> use of this term leads legislators to change them to be more so. Since that is the change desired by the companies that exercise copyright, patent and trademark powers, the bias introduced by the term “intellectual property” suits them.  The bias is reason enough to reject the term, and people have often asked me to propose some other name for the overall category—or have proposed their own alternatives (often humorous). Suggestions include IMPs, for Imposed Monopoly Privileges, and GOLEMs, for Government-Originated Legally Enforced Monopolies. Some speak of “exclusive rights regimes</w:t>
      </w:r>
      <w:proofErr w:type="gramStart"/>
      <w:r>
        <w:rPr>
          <w:sz w:val="10"/>
          <w:szCs w:val="10"/>
        </w:rPr>
        <w:t>”, but</w:t>
      </w:r>
      <w:proofErr w:type="gramEnd"/>
      <w:r>
        <w:rPr>
          <w:sz w:val="10"/>
          <w:szCs w:val="10"/>
        </w:rPr>
        <w:t xml:space="preserve"> referring to restrictions as “rights” is doublethink too.  Some of these alternative names would be an improvement, but it is a mistake to replace “intellectual property” with any other term. A different name will not address the term's deeper problem: overgeneralization. </w:t>
      </w:r>
      <w:r>
        <w:rPr>
          <w:highlight w:val="cyan"/>
          <w:u w:val="single"/>
        </w:rPr>
        <w:t>There is no such unified thing</w:t>
      </w:r>
      <w:r>
        <w:rPr>
          <w:u w:val="single"/>
        </w:rPr>
        <w:t xml:space="preserve"> as “intellectual property”—it is a mirage. The only reason people think it makes sense as a coherent category is that widespread use of the term has misled them about the laws in question</w:t>
      </w:r>
      <w:r>
        <w:rPr>
          <w:sz w:val="10"/>
          <w:szCs w:val="10"/>
        </w:rPr>
        <w:t xml:space="preserve">.  The term “intellectual property” is at best a catch-all to lump together disparate laws. Nonlawyers who hear one term applied to these various laws tend to assume they are based on a common principle and function similarly.  Nothing could be further from the case. These laws originated separately, evolved differently, cover different activities, have different rules, and raise different public policy issues.  For instance, </w:t>
      </w:r>
      <w:r>
        <w:rPr>
          <w:u w:val="single"/>
        </w:rPr>
        <w:t>copyright law was designed to promote authorship and art</w:t>
      </w:r>
      <w:r>
        <w:rPr>
          <w:sz w:val="10"/>
          <w:szCs w:val="10"/>
        </w:rPr>
        <w:t xml:space="preserve">, and covers the details of expression of a work. </w:t>
      </w:r>
      <w:r>
        <w:rPr>
          <w:u w:val="single"/>
        </w:rPr>
        <w:t>Patent law was intended to promote the publication of useful ideas</w:t>
      </w:r>
      <w:r>
        <w:rPr>
          <w:sz w:val="10"/>
          <w:szCs w:val="10"/>
        </w:rPr>
        <w:t xml:space="preserve">, at the price of giving the one who publishes an idea a temporary monopoly over it—a price that may be worth paying in some fields and not in others.  Trademark law, by contrast, was not intended to promote any </w:t>
      </w:r>
      <w:proofErr w:type="gramStart"/>
      <w:r>
        <w:rPr>
          <w:sz w:val="10"/>
          <w:szCs w:val="10"/>
        </w:rPr>
        <w:t>particular way</w:t>
      </w:r>
      <w:proofErr w:type="gramEnd"/>
      <w:r>
        <w:rPr>
          <w:sz w:val="10"/>
          <w:szCs w:val="10"/>
        </w:rPr>
        <w:t xml:space="preserve"> of acting, but simply to enable buyers to know what they are buying. Legislators under the influence of the term “intellectual property”, however, have turned it into a scheme that provides incentives for advertising. And these are just three out of many laws that the term refers to.  Since these laws developed independently, they are different in every detail, as well as in their basic purposes and methods. Thus, if you learn some fact about copyright law, you'd be wise to assume that patent law is different. You'll rarely go wrong!  In practice, nearly all general statements you encounter that are formulated using “intellectual property” will be false. For instance, you'll see claims that “its” purpose is to “promote innovation”, but that only fits patent law and perhaps plant variety monopolies. Copyright law is not concerned with innovation; a pop song or novel is copyrighted even if there is nothing innovative about it. Trademark law is not concerned with innovation; if I start a tea store and call it “rms tea”, that would be a solid trademark even if I sell the same teas in the same way as everyone else. Trade secret law is not concerned with innovation, except tangentially; my list of tea customers would be a trade secret with nothing to do with innovation.  You will also see assertions that “intellectual property” is concerned with “creativity”, but really that only fits copyright law. More than creativity is needed to make a patentable invention. Trademark law and trade secret law have nothing to do with creativity; the name “rms tea” isn't creative at all, and neither is my secret list of tea customers.  </w:t>
      </w:r>
      <w:r>
        <w:rPr>
          <w:u w:val="single"/>
        </w:rPr>
        <w:t xml:space="preserve">People often say “intellectual property” when </w:t>
      </w:r>
      <w:r>
        <w:rPr>
          <w:highlight w:val="cyan"/>
          <w:u w:val="single"/>
        </w:rPr>
        <w:t>they</w:t>
      </w:r>
      <w:r>
        <w:rPr>
          <w:u w:val="single"/>
        </w:rPr>
        <w:t xml:space="preserve"> really </w:t>
      </w:r>
      <w:r>
        <w:rPr>
          <w:highlight w:val="cyan"/>
          <w:u w:val="single"/>
        </w:rPr>
        <w:t>mean some larger or smaller set of laws</w:t>
      </w:r>
      <w:r>
        <w:rPr>
          <w:u w:val="single"/>
        </w:rPr>
        <w:t>. For instance, rich countries often impose unjust laws on poor countries to squeeze money out of them. Some of these laws are among those called “intellectual property” laws, and others are not</w:t>
      </w:r>
      <w:r>
        <w:rPr>
          <w:sz w:val="10"/>
          <w:szCs w:val="10"/>
        </w:rPr>
        <w:t>; nonetheless, critics of the practice often grab for that label because it has become familiar to them. By using it, they misrepresent the nature of the issue. It would be better to use an accurate term, such as “legislative colonization”, that gets to the heart of the matter.  Laymen are not alone in being confused by this term. Even law professors who teach these laws are lured and distracted by the seductiveness of the term “intellectual property</w:t>
      </w:r>
      <w:proofErr w:type="gramStart"/>
      <w:r>
        <w:rPr>
          <w:sz w:val="10"/>
          <w:szCs w:val="10"/>
        </w:rPr>
        <w:t>”, and</w:t>
      </w:r>
      <w:proofErr w:type="gramEnd"/>
      <w:r>
        <w:rPr>
          <w:sz w:val="10"/>
          <w:szCs w:val="10"/>
        </w:rPr>
        <w:t xml:space="preserve"> make general statements that conflict with facts they know. For example, one professor wrote in 2006:  Unlike their descendants who now work the floor at WIPO, the framers of the US constitution had a principled, procompetitive attitude to intellectual property. They knew rights might be necessary, but…they tied congress's hands, restricting its power in multiple ways.  That statement refers to Article 1, Section 8, Clause 8 of the US Constitution, which authorizes copyright law and patent law. That clause, though, has nothing to do with trademark law, trade secret law, or various others. The term “intellectual property” led that professor to make a false generalization.  </w:t>
      </w:r>
      <w:r>
        <w:rPr>
          <w:u w:val="single"/>
        </w:rPr>
        <w:t>The term “intellectual property”</w:t>
      </w:r>
      <w:r>
        <w:rPr>
          <w:sz w:val="10"/>
          <w:szCs w:val="10"/>
        </w:rPr>
        <w:t xml:space="preserve"> also leads to simplistic thinking. It leads people to focus on the meager commonality in form that these disparate laws have—that they create artificial privileges for certain parties—and to </w:t>
      </w:r>
      <w:r>
        <w:rPr>
          <w:u w:val="single"/>
        </w:rPr>
        <w:t>disregard the details which form their substance</w:t>
      </w:r>
      <w:r>
        <w:rPr>
          <w:sz w:val="10"/>
          <w:szCs w:val="10"/>
        </w:rPr>
        <w:t xml:space="preserve">: the specific restrictions each law places on the public, and the consequences that result. This simplistic focus on the form encourages an “economistic” approach to all these issues.  Economics operates here, as it often does, as a vehicle for unexamined assumptions. These include assumptions about values, such as that amount of production matters while freedom and way of life do not, and factual assumptions which are mostly false, such as that copyrights on music supports musicians, or that patents on drugs support life-saving research.  Another problem is that, at the broad scale implicit in the term “intellectual property”, the specific issues raised by the various laws become nearly invisible. These issues arise from the specifics of each law—precisely what the term “intellectual property” encourages people to ignore. For instance, one issue relating to copyright law is whether music sharing should be allowed; patent law has nothing to do with this. Patent law raises issues such as whether poor countries should be allowed to produce life-saving drugs and sell them cheaply to save lives; copyright law has nothing to do with such matters.  Neither of these issues is solely economic in nature, and their noneconomic aspects are very different; using the shallow economic overgeneralization as the basis for considering them means ignoring the differences. Putting the two laws in the “intellectual property” pot obstructs clear thinking about each one.  Thus, any opinions about “the issue of intellectual property” and any generalizations about this supposed category are almost surely foolish. If you think all those laws are one issue, you will tend to choose your opinions from a selection of sweeping overgeneralizations, none of which is any good.  </w:t>
      </w:r>
      <w:r>
        <w:rPr>
          <w:u w:val="single"/>
        </w:rPr>
        <w:t xml:space="preserve">Rejection of “intellectual property” is not mere philosophical recreation. The term does real harm. Apple used it to warp debate about Nebraska's “right to repair” bill. </w:t>
      </w:r>
      <w:r>
        <w:rPr>
          <w:highlight w:val="cyan"/>
          <w:u w:val="single"/>
        </w:rPr>
        <w:t>The</w:t>
      </w:r>
      <w:r>
        <w:rPr>
          <w:u w:val="single"/>
        </w:rPr>
        <w:t xml:space="preserve"> bogus </w:t>
      </w:r>
      <w:r>
        <w:rPr>
          <w:highlight w:val="cyan"/>
          <w:u w:val="single"/>
        </w:rPr>
        <w:t>concept gave Apple a way to dress up its preference for secrecy, which conflicts</w:t>
      </w:r>
      <w:r>
        <w:rPr>
          <w:u w:val="single"/>
        </w:rPr>
        <w:t xml:space="preserve"> with its </w:t>
      </w:r>
      <w:r>
        <w:rPr>
          <w:highlight w:val="cyan"/>
          <w:u w:val="single"/>
        </w:rPr>
        <w:t>customers' rights</w:t>
      </w:r>
      <w:r>
        <w:rPr>
          <w:u w:val="single"/>
        </w:rPr>
        <w:t>, as a supposed principle that customers and the state must yield to</w:t>
      </w:r>
      <w:r>
        <w:rPr>
          <w:sz w:val="10"/>
          <w:szCs w:val="10"/>
        </w:rPr>
        <w:t xml:space="preserve">.  If you want to think clearly about the issues raised by patents, or copyrights, or trademarks, or various other different laws, the first step is to forget the idea of lumping them </w:t>
      </w:r>
      <w:proofErr w:type="gramStart"/>
      <w:r>
        <w:rPr>
          <w:sz w:val="10"/>
          <w:szCs w:val="10"/>
        </w:rPr>
        <w:t>together, and</w:t>
      </w:r>
      <w:proofErr w:type="gramEnd"/>
      <w:r>
        <w:rPr>
          <w:sz w:val="10"/>
          <w:szCs w:val="10"/>
        </w:rPr>
        <w:t xml:space="preserve"> treat them as separate topics. The second step is to reject the narrow perspectives and simplistic picture the term “intellectual property” suggests. Consider each of these issues separately, in its fullness, and you have a chance of considering them well.  And when it comes to reforming WIPO, here is one proposal for changing the name and substance of WIPO. </w:t>
      </w:r>
    </w:p>
    <w:p w14:paraId="50FFD8DB" w14:textId="77777777" w:rsidR="00811232" w:rsidRDefault="00811232" w:rsidP="00811232"/>
    <w:p w14:paraId="022F201B" w14:textId="77777777" w:rsidR="00811232" w:rsidRDefault="00811232" w:rsidP="00811232">
      <w:pPr>
        <w:rPr>
          <w:b/>
          <w:sz w:val="26"/>
          <w:szCs w:val="26"/>
        </w:rPr>
      </w:pPr>
      <w:r>
        <w:rPr>
          <w:b/>
          <w:sz w:val="26"/>
          <w:szCs w:val="26"/>
        </w:rPr>
        <w:t>Standards:</w:t>
      </w:r>
    </w:p>
    <w:p w14:paraId="64EF576A" w14:textId="77777777" w:rsidR="00811232" w:rsidRDefault="00811232" w:rsidP="00811232">
      <w:pPr>
        <w:numPr>
          <w:ilvl w:val="0"/>
          <w:numId w:val="34"/>
        </w:numPr>
        <w:spacing w:after="0" w:line="240" w:lineRule="auto"/>
        <w:rPr>
          <w:b/>
          <w:sz w:val="26"/>
          <w:szCs w:val="26"/>
        </w:rPr>
      </w:pPr>
      <w:r>
        <w:rPr>
          <w:b/>
          <w:sz w:val="26"/>
          <w:szCs w:val="26"/>
        </w:rPr>
        <w:t xml:space="preserve">Strat Skew and Clash - 1ar’s can skirt clash and moot neg ground by no linking IP specific </w:t>
      </w:r>
      <w:proofErr w:type="spellStart"/>
      <w:r>
        <w:rPr>
          <w:b/>
          <w:sz w:val="26"/>
          <w:szCs w:val="26"/>
        </w:rPr>
        <w:t>disads</w:t>
      </w:r>
      <w:proofErr w:type="spellEnd"/>
      <w:r>
        <w:rPr>
          <w:b/>
          <w:sz w:val="26"/>
          <w:szCs w:val="26"/>
        </w:rPr>
        <w:t xml:space="preserve"> or pics and making the normal means debate late breaking </w:t>
      </w:r>
      <w:proofErr w:type="gramStart"/>
      <w:r>
        <w:rPr>
          <w:b/>
          <w:sz w:val="26"/>
          <w:szCs w:val="26"/>
        </w:rPr>
        <w:t>e.g.</w:t>
      </w:r>
      <w:proofErr w:type="gramEnd"/>
      <w:r>
        <w:rPr>
          <w:b/>
          <w:sz w:val="26"/>
          <w:szCs w:val="26"/>
        </w:rPr>
        <w:t xml:space="preserve"> no counterfeit drug DA if you don’t defend trademarks</w:t>
      </w:r>
    </w:p>
    <w:p w14:paraId="4CF972C6" w14:textId="77777777" w:rsidR="00811232" w:rsidRDefault="00811232" w:rsidP="00811232">
      <w:pPr>
        <w:ind w:left="720"/>
        <w:rPr>
          <w:b/>
          <w:sz w:val="26"/>
          <w:szCs w:val="26"/>
        </w:rPr>
      </w:pPr>
    </w:p>
    <w:p w14:paraId="18B4EAAD" w14:textId="77777777" w:rsidR="00811232" w:rsidRDefault="00811232" w:rsidP="00811232">
      <w:pPr>
        <w:numPr>
          <w:ilvl w:val="0"/>
          <w:numId w:val="34"/>
        </w:numPr>
        <w:spacing w:after="0" w:line="240" w:lineRule="auto"/>
        <w:rPr>
          <w:b/>
          <w:sz w:val="26"/>
          <w:szCs w:val="26"/>
        </w:rPr>
      </w:pPr>
      <w:r>
        <w:rPr>
          <w:b/>
          <w:sz w:val="26"/>
          <w:szCs w:val="26"/>
        </w:rPr>
        <w:t>Resolvability - judges can’t know who to vote for if they don’t understand what each side is defending which also denies negs to make rigorous and nuanced strategies. Outweighs - all arguments presume you can resolve them</w:t>
      </w:r>
    </w:p>
    <w:p w14:paraId="6F9BB308" w14:textId="77777777" w:rsidR="00811232" w:rsidRDefault="00811232" w:rsidP="00811232">
      <w:pPr>
        <w:pStyle w:val="ListParagraph"/>
        <w:rPr>
          <w:b/>
          <w:sz w:val="26"/>
          <w:szCs w:val="26"/>
        </w:rPr>
      </w:pPr>
    </w:p>
    <w:p w14:paraId="43301EFC" w14:textId="77777777" w:rsidR="00811232" w:rsidRDefault="00811232" w:rsidP="00811232">
      <w:pPr>
        <w:ind w:left="720"/>
        <w:rPr>
          <w:b/>
          <w:sz w:val="26"/>
          <w:szCs w:val="26"/>
        </w:rPr>
      </w:pPr>
    </w:p>
    <w:p w14:paraId="282184BD" w14:textId="0737D065" w:rsidR="00811232" w:rsidRDefault="00811232" w:rsidP="00811232">
      <w:pPr>
        <w:numPr>
          <w:ilvl w:val="0"/>
          <w:numId w:val="34"/>
        </w:numPr>
        <w:spacing w:after="0" w:line="240" w:lineRule="auto"/>
        <w:rPr>
          <w:b/>
          <w:sz w:val="26"/>
          <w:szCs w:val="26"/>
        </w:rPr>
      </w:pPr>
      <w:r>
        <w:rPr>
          <w:b/>
          <w:sz w:val="26"/>
          <w:szCs w:val="26"/>
        </w:rPr>
        <w:t>Worst case neg on presumption - policies inevitably fail if policymakers can’t hash out the specifics - our evidence gives empirical examples</w:t>
      </w:r>
    </w:p>
    <w:p w14:paraId="034277DB" w14:textId="27FCB2C6" w:rsidR="009D6867" w:rsidRDefault="009D6867" w:rsidP="009D6867">
      <w:pPr>
        <w:spacing w:after="0" w:line="240" w:lineRule="auto"/>
        <w:rPr>
          <w:b/>
          <w:sz w:val="26"/>
          <w:szCs w:val="26"/>
        </w:rPr>
      </w:pPr>
    </w:p>
    <w:p w14:paraId="28EDFC50" w14:textId="77777777" w:rsidR="00811232" w:rsidRDefault="00811232" w:rsidP="00811232">
      <w:pPr>
        <w:rPr>
          <w:b/>
          <w:sz w:val="26"/>
          <w:szCs w:val="26"/>
        </w:rPr>
      </w:pPr>
    </w:p>
    <w:p w14:paraId="4CF53EA3" w14:textId="77777777" w:rsidR="00811232" w:rsidRDefault="00811232" w:rsidP="00811232">
      <w:pPr>
        <w:rPr>
          <w:b/>
          <w:sz w:val="26"/>
          <w:szCs w:val="26"/>
        </w:rPr>
      </w:pPr>
      <w:proofErr w:type="spellStart"/>
      <w:r>
        <w:rPr>
          <w:b/>
          <w:sz w:val="26"/>
          <w:szCs w:val="26"/>
        </w:rPr>
        <w:t>Cx</w:t>
      </w:r>
      <w:proofErr w:type="spellEnd"/>
      <w:r>
        <w:rPr>
          <w:b/>
          <w:sz w:val="26"/>
          <w:szCs w:val="26"/>
        </w:rPr>
        <w:t xml:space="preserve"> doesn’t check </w:t>
      </w:r>
    </w:p>
    <w:p w14:paraId="7770C82E" w14:textId="77777777" w:rsidR="00811232" w:rsidRDefault="00811232" w:rsidP="00811232">
      <w:pPr>
        <w:rPr>
          <w:b/>
          <w:sz w:val="26"/>
          <w:szCs w:val="26"/>
        </w:rPr>
      </w:pPr>
      <w:r>
        <w:rPr>
          <w:b/>
          <w:sz w:val="26"/>
          <w:szCs w:val="26"/>
        </w:rPr>
        <w:t xml:space="preserve">- a] prep skew - we were forced to prep a 1NC that hedges around the potential of you not </w:t>
      </w:r>
      <w:proofErr w:type="spellStart"/>
      <w:r>
        <w:rPr>
          <w:b/>
          <w:sz w:val="26"/>
          <w:szCs w:val="26"/>
        </w:rPr>
        <w:t>speccing</w:t>
      </w:r>
      <w:proofErr w:type="spellEnd"/>
      <w:r>
        <w:rPr>
          <w:b/>
          <w:sz w:val="26"/>
          <w:szCs w:val="26"/>
        </w:rPr>
        <w:t xml:space="preserve"> and had to prep multiple case negs </w:t>
      </w:r>
    </w:p>
    <w:p w14:paraId="3CBC8C2A" w14:textId="77777777" w:rsidR="00811232" w:rsidRDefault="00811232" w:rsidP="00811232">
      <w:pPr>
        <w:rPr>
          <w:b/>
          <w:sz w:val="26"/>
          <w:szCs w:val="26"/>
        </w:rPr>
      </w:pPr>
    </w:p>
    <w:p w14:paraId="285A000D" w14:textId="77777777" w:rsidR="00811232" w:rsidRDefault="00811232" w:rsidP="00811232">
      <w:pPr>
        <w:rPr>
          <w:b/>
          <w:sz w:val="26"/>
          <w:szCs w:val="26"/>
        </w:rPr>
      </w:pPr>
      <w:r>
        <w:rPr>
          <w:b/>
          <w:sz w:val="26"/>
          <w:szCs w:val="26"/>
        </w:rPr>
        <w:t xml:space="preserve">b] incentivizes infinite abuse and hope you don’t get called out since its no risk if we ask you and you can strategically not meet then get extra time in cx to prep the shell since we asked </w:t>
      </w:r>
    </w:p>
    <w:p w14:paraId="1FC0AF91" w14:textId="77777777" w:rsidR="00811232" w:rsidRDefault="00811232" w:rsidP="00811232">
      <w:pPr>
        <w:rPr>
          <w:b/>
          <w:sz w:val="26"/>
          <w:szCs w:val="26"/>
        </w:rPr>
      </w:pPr>
    </w:p>
    <w:p w14:paraId="3E1C1409" w14:textId="77777777" w:rsidR="00811232" w:rsidRDefault="00811232" w:rsidP="00811232">
      <w:pPr>
        <w:rPr>
          <w:b/>
          <w:sz w:val="26"/>
          <w:szCs w:val="26"/>
        </w:rPr>
      </w:pPr>
      <w:r>
        <w:rPr>
          <w:b/>
          <w:sz w:val="26"/>
          <w:szCs w:val="26"/>
        </w:rPr>
        <w:t xml:space="preserve">c] non verifiable since judges don’t flow it </w:t>
      </w:r>
    </w:p>
    <w:p w14:paraId="56396640" w14:textId="77777777" w:rsidR="00811232" w:rsidRDefault="00811232" w:rsidP="00811232">
      <w:pPr>
        <w:rPr>
          <w:b/>
          <w:sz w:val="26"/>
          <w:szCs w:val="26"/>
        </w:rPr>
      </w:pPr>
    </w:p>
    <w:p w14:paraId="73147BF0" w14:textId="77777777" w:rsidR="00811232" w:rsidRDefault="00811232" w:rsidP="00811232">
      <w:pPr>
        <w:rPr>
          <w:b/>
          <w:sz w:val="26"/>
          <w:szCs w:val="26"/>
        </w:rPr>
      </w:pPr>
      <w:r>
        <w:rPr>
          <w:b/>
          <w:sz w:val="26"/>
          <w:szCs w:val="26"/>
        </w:rPr>
        <w:t xml:space="preserve">d] no </w:t>
      </w:r>
      <w:proofErr w:type="spellStart"/>
      <w:r>
        <w:rPr>
          <w:b/>
          <w:sz w:val="26"/>
          <w:szCs w:val="26"/>
        </w:rPr>
        <w:t>brightline</w:t>
      </w:r>
      <w:proofErr w:type="spellEnd"/>
      <w:r>
        <w:rPr>
          <w:b/>
          <w:sz w:val="26"/>
          <w:szCs w:val="26"/>
        </w:rPr>
        <w:t xml:space="preserve"> to what constitutes a check</w:t>
      </w:r>
    </w:p>
    <w:p w14:paraId="3E9A1E83" w14:textId="73E3AC75" w:rsidR="00811232" w:rsidRDefault="00811232" w:rsidP="00811232"/>
    <w:p w14:paraId="005BF187" w14:textId="2B8682F3" w:rsidR="00811232" w:rsidRPr="00811232" w:rsidRDefault="00811232" w:rsidP="00811232">
      <w:proofErr w:type="gramStart"/>
      <w:r>
        <w:t>cross</w:t>
      </w:r>
      <w:proofErr w:type="gramEnd"/>
      <w:r>
        <w:t xml:space="preserve"> apply paradigm issues</w:t>
      </w:r>
    </w:p>
    <w:p w14:paraId="0EDB92AB" w14:textId="70F19591" w:rsidR="00CB2710" w:rsidRDefault="00811232" w:rsidP="00CB2710">
      <w:pPr>
        <w:pStyle w:val="Heading2"/>
      </w:pPr>
      <w:r>
        <w:t xml:space="preserve">3- </w:t>
      </w:r>
      <w:r w:rsidR="00CB2710">
        <w:t>K</w:t>
      </w:r>
    </w:p>
    <w:p w14:paraId="18966877" w14:textId="77777777" w:rsidR="00CB2710" w:rsidRPr="00FA3C17" w:rsidRDefault="00CB2710" w:rsidP="00CB2710">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5D325580" w14:textId="77777777" w:rsidR="00CB2710" w:rsidRDefault="00CB2710" w:rsidP="00CB2710">
      <w:r w:rsidRPr="00E7203D">
        <w:rPr>
          <w:rStyle w:val="Style13ptBold"/>
        </w:rPr>
        <w:t xml:space="preserve">Ahuja </w:t>
      </w:r>
      <w:r>
        <w:rPr>
          <w:rStyle w:val="Style13ptBold"/>
        </w:rPr>
        <w:t>‘</w:t>
      </w:r>
      <w:r w:rsidRPr="00E7203D">
        <w:rPr>
          <w:rStyle w:val="Style13ptBold"/>
        </w:rPr>
        <w:t>16</w:t>
      </w:r>
      <w:r w:rsidRPr="00E7203D">
        <w:t xml:space="preserve"> </w:t>
      </w:r>
    </w:p>
    <w:p w14:paraId="6F06F925" w14:textId="77777777" w:rsidR="00CB2710" w:rsidRPr="00346DF6" w:rsidRDefault="00CB2710" w:rsidP="00CB2710">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799104FD" w14:textId="77777777" w:rsidR="00CB2710" w:rsidRPr="00346DF6" w:rsidRDefault="00CB2710" w:rsidP="00CB2710">
      <w:pPr>
        <w:rPr>
          <w:sz w:val="12"/>
        </w:rPr>
      </w:pPr>
      <w:r w:rsidRPr="00E7203D">
        <w:rPr>
          <w:rStyle w:val="StyleUnderline"/>
        </w:rPr>
        <w:t xml:space="preserve">One element common to this </w:t>
      </w:r>
      <w:r w:rsidRPr="00723593">
        <w:rPr>
          <w:rStyle w:val="StyleUnderline"/>
        </w:rPr>
        <w:t xml:space="preserve">biopolitics of </w:t>
      </w:r>
      <w:r w:rsidRPr="00750D88">
        <w:rPr>
          <w:rStyle w:val="StyleUnderline"/>
          <w:highlight w:val="green"/>
        </w:rPr>
        <w:t>empire is</w:t>
      </w:r>
      <w:r w:rsidRPr="00750D88">
        <w:rPr>
          <w:rStyle w:val="StyleUnderline"/>
        </w:rPr>
        <w:t xml:space="preserve"> an anxiety about the </w:t>
      </w:r>
      <w:r w:rsidRPr="00750D88">
        <w:rPr>
          <w:rStyle w:val="StyleUnderline"/>
          <w:highlight w:val="green"/>
        </w:rPr>
        <w:t xml:space="preserve">dependence of the human body </w:t>
      </w:r>
      <w:r w:rsidRPr="00723593">
        <w:rPr>
          <w:rStyle w:val="StyleUnderline"/>
        </w:rPr>
        <w:t xml:space="preserve">on forces that appear </w:t>
      </w:r>
      <w:r w:rsidRPr="00723593">
        <w:rPr>
          <w:rStyle w:val="Emphasis"/>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w:t>
      </w:r>
      <w:r w:rsidRPr="00723593">
        <w:rPr>
          <w:rStyle w:val="StyleUnderline"/>
        </w:rPr>
        <w:t>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w:t>
      </w:r>
      <w:r w:rsidRPr="00723593">
        <w:rPr>
          <w:rStyle w:val="StyleUnderline"/>
        </w:rPr>
        <w:t xml:space="preserve">that </w:t>
      </w:r>
      <w:r w:rsidRPr="00750D88">
        <w:rPr>
          <w:rStyle w:val="StyleUnderline"/>
          <w:highlight w:val="green"/>
        </w:rPr>
        <w:t>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5D78C6">
        <w:rPr>
          <w:rStyle w:val="StyleUnderline"/>
        </w:rPr>
        <w:t>The living body is not only an ecology reproduced by constituent species (think of the life-sustaining work of gut bacteria or the ingested flesh of animals or plants)</w:t>
      </w:r>
      <w:r w:rsidRPr="005D78C6">
        <w:rPr>
          <w:sz w:val="12"/>
        </w:rPr>
        <w:t xml:space="preserve">. </w:t>
      </w:r>
      <w:r w:rsidRPr="005D78C6">
        <w:rPr>
          <w:rStyle w:val="StyleUnderline"/>
        </w:rPr>
        <w:t xml:space="preserve">It is also an </w:t>
      </w:r>
      <w:r w:rsidRPr="005D78C6">
        <w:rPr>
          <w:rStyle w:val="Emphasis"/>
        </w:rPr>
        <w:t>assemblage</w:t>
      </w:r>
      <w:r w:rsidRPr="005D78C6">
        <w:rPr>
          <w:rStyle w:val="StyleUnderline"/>
        </w:rPr>
        <w:t xml:space="preserve"> crosscut by technological</w:t>
      </w:r>
      <w:r w:rsidRPr="005D78C6">
        <w:rPr>
          <w:sz w:val="12"/>
        </w:rPr>
        <w:t xml:space="preserve">, economic, </w:t>
      </w:r>
      <w:r w:rsidRPr="005D78C6">
        <w:rPr>
          <w:rStyle w:val="StyleUnderline"/>
        </w:rPr>
        <w:t>and environmental forces</w:t>
      </w:r>
      <w:r w:rsidRPr="005D78C6">
        <w:rPr>
          <w:sz w:val="12"/>
        </w:rPr>
        <w:t xml:space="preserve"> (</w:t>
      </w:r>
      <w:r w:rsidRPr="005D78C6">
        <w:rPr>
          <w:rStyle w:val="StyleUnderline"/>
        </w:rPr>
        <w:t>medical technologies</w:t>
      </w:r>
      <w:r w:rsidRPr="005D78C6">
        <w:rPr>
          <w:sz w:val="12"/>
        </w:rPr>
        <w:t xml:space="preserve">, </w:t>
      </w:r>
      <w:r w:rsidRPr="005D78C6">
        <w:rPr>
          <w:rStyle w:val="StyleUnderline"/>
        </w:rPr>
        <w:t>insurance markets</w:t>
      </w:r>
      <w:r w:rsidRPr="00346DF6">
        <w:rPr>
          <w:sz w:val="12"/>
        </w:rPr>
        <w:t xml:space="preserve">, agricultural systems, toxic pollution) </w:t>
      </w:r>
      <w:r w:rsidRPr="008E1BDF">
        <w:rPr>
          <w:rStyle w:val="StyleUnderline"/>
        </w:rPr>
        <w:t>that render the body vulnerable as they reproduce its conditions of possibility</w:t>
      </w:r>
      <w:r w:rsidRPr="008E1BDF">
        <w:rPr>
          <w:sz w:val="12"/>
        </w:rPr>
        <w:t>.</w:t>
      </w:r>
      <w:r w:rsidRPr="00346DF6">
        <w:rPr>
          <w:sz w:val="12"/>
        </w:rPr>
        <w:t xml:space="preserve"> </w:t>
      </w:r>
    </w:p>
    <w:p w14:paraId="4B794430" w14:textId="77777777" w:rsidR="00CB2710" w:rsidRPr="00346DF6" w:rsidRDefault="00CB2710" w:rsidP="00CB2710">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0639BD08" w14:textId="77777777" w:rsidR="00CB2710" w:rsidRPr="00346DF6" w:rsidRDefault="00CB2710" w:rsidP="00CB2710">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8E1BDF">
        <w:rPr>
          <w:rStyle w:val="StyleUnderline"/>
        </w:rPr>
        <w:t>adaptability</w:t>
      </w:r>
      <w:r w:rsidRPr="008E1BDF">
        <w:rPr>
          <w:sz w:val="12"/>
        </w:rPr>
        <w:t xml:space="preserve">, </w:t>
      </w:r>
      <w:r w:rsidRPr="008E1BDF">
        <w:rPr>
          <w:rStyle w:val="StyleUnderline"/>
        </w:rPr>
        <w:t>risk</w:t>
      </w:r>
      <w:r w:rsidRPr="008E1BDF">
        <w:rPr>
          <w:sz w:val="12"/>
        </w:rPr>
        <w:t xml:space="preserve">, </w:t>
      </w:r>
      <w:r w:rsidRPr="008E1BDF">
        <w:rPr>
          <w:rStyle w:val="StyleUnderline"/>
        </w:rPr>
        <w:t>and differentiation central to life increasingly constitute the very 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723593">
        <w:rPr>
          <w:sz w:val="12"/>
        </w:rPr>
        <w:t xml:space="preserve">, </w:t>
      </w:r>
      <w:r w:rsidRPr="00723593">
        <w:rPr>
          <w:rStyle w:val="StyleUnderline"/>
        </w:rPr>
        <w:t>animals</w:t>
      </w:r>
      <w:r w:rsidRPr="00723593">
        <w:rPr>
          <w:sz w:val="12"/>
        </w:rPr>
        <w:t xml:space="preserve">, </w:t>
      </w:r>
      <w:r w:rsidRPr="00723593">
        <w:rPr>
          <w:rStyle w:val="StyleUnderline"/>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70159C58" w14:textId="77777777" w:rsidR="00CB2710" w:rsidRPr="00346DF6" w:rsidRDefault="00CB2710" w:rsidP="00CB2710">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081BBDE7" w14:textId="77777777" w:rsidR="00CB2710" w:rsidRPr="00346DF6" w:rsidRDefault="00CB2710" w:rsidP="00CB2710">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2B5109FB" w14:textId="77777777" w:rsidR="00CB2710" w:rsidRPr="00346DF6" w:rsidRDefault="00CB2710" w:rsidP="00CB2710">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8E1BDF">
        <w:rPr>
          <w:rStyle w:val="StyleUnderline"/>
        </w:rPr>
        <w:t>after the formal conclusion of colonial 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5EF8AB76" w14:textId="77777777" w:rsidR="00CB2710" w:rsidRPr="00346DF6" w:rsidRDefault="00CB2710" w:rsidP="00CB2710">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04D6C070" w14:textId="77777777" w:rsidR="00CB2710" w:rsidRPr="008A1F88" w:rsidRDefault="00CB2710" w:rsidP="00CB2710">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8E1BDF">
        <w:rPr>
          <w:rStyle w:val="StyleUnderline"/>
        </w:rPr>
        <w:t>precaritization</w:t>
      </w:r>
      <w:proofErr w:type="spellEnd"/>
      <w:r w:rsidRPr="008E1BDF">
        <w:rPr>
          <w:rStyle w:val="StyleUnderline"/>
        </w:rPr>
        <w:t xml:space="preserve"> of sweated labor</w:t>
      </w:r>
      <w:r w:rsidRPr="008E1BDF">
        <w:rPr>
          <w:sz w:val="12"/>
        </w:rPr>
        <w:t xml:space="preserve">, </w:t>
      </w:r>
      <w:r w:rsidRPr="008E1BDF">
        <w:rPr>
          <w:rStyle w:val="StyleUnderline"/>
        </w:rPr>
        <w:t>the subjection of agrarian populations to the twin scourges of neoliberal structural adjustment and environmental devastation</w:t>
      </w:r>
      <w:r w:rsidRPr="008E1BDF">
        <w:rPr>
          <w:sz w:val="12"/>
        </w:rPr>
        <w:t xml:space="preserve">, </w:t>
      </w:r>
      <w:r w:rsidRPr="008E1BDF">
        <w:rPr>
          <w:rStyle w:val="StyleUnderline"/>
        </w:rPr>
        <w:t xml:space="preserve">the proliferation of </w:t>
      </w:r>
      <w:proofErr w:type="spellStart"/>
      <w:r w:rsidRPr="008E1BDF">
        <w:rPr>
          <w:rStyle w:val="StyleUnderline"/>
        </w:rPr>
        <w:t>deterritorialized</w:t>
      </w:r>
      <w:proofErr w:type="spellEnd"/>
      <w:r w:rsidRPr="008E1BDF">
        <w:rPr>
          <w:rStyle w:val="StyleUnderline"/>
        </w:rPr>
        <w:t xml:space="preserve"> war and ethnic cleansing</w:t>
      </w:r>
      <w:r w:rsidRPr="008E1BDF">
        <w:rPr>
          <w:sz w:val="12"/>
        </w:rPr>
        <w:t xml:space="preserve">, </w:t>
      </w:r>
      <w:r w:rsidRPr="008E1BDF">
        <w:rPr>
          <w:rStyle w:val="StyleUnderline"/>
        </w:rPr>
        <w:t xml:space="preserve">and the growth </w:t>
      </w:r>
      <w:r w:rsidRPr="00107B80">
        <w:rPr>
          <w:rStyle w:val="StyleUnderline"/>
        </w:rPr>
        <w:t>of predatory industries and rents to recycle capital from surplus populations all 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3DA131C0" w14:textId="77777777" w:rsidR="00CB2710" w:rsidRDefault="00CB2710" w:rsidP="00CB2710">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6BFE5AE7" w14:textId="77777777" w:rsidR="00CB2710" w:rsidRDefault="00CB2710" w:rsidP="00CB2710">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17F24D0D" w14:textId="77777777" w:rsidR="00CB2710" w:rsidRPr="009F6522" w:rsidRDefault="00CB2710" w:rsidP="00CB2710">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4582AC63" w14:textId="77777777" w:rsidR="00CB2710" w:rsidRPr="009F6522" w:rsidRDefault="00CB2710" w:rsidP="00CB2710">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411C2270" w14:textId="77777777" w:rsidR="00CB2710" w:rsidRPr="009F6522" w:rsidRDefault="00CB2710" w:rsidP="00CB2710">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6F61FFAC" w14:textId="77777777" w:rsidR="00CB2710" w:rsidRPr="009F6522" w:rsidRDefault="00CB2710" w:rsidP="00CB2710">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1D9A5349" w14:textId="77777777" w:rsidR="00CB2710" w:rsidRPr="009F6522" w:rsidRDefault="00CB2710" w:rsidP="00CB2710">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4479DD47" w14:textId="77777777" w:rsidR="00CB2710" w:rsidRPr="009F6522" w:rsidRDefault="00CB2710" w:rsidP="00CB2710">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122ACAC2" w14:textId="77777777" w:rsidR="00CB2710" w:rsidRPr="004E78CA" w:rsidRDefault="00CB2710" w:rsidP="00CB2710">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0EB11F6A" w14:textId="77777777" w:rsidR="00CB2710" w:rsidRPr="002C2456" w:rsidRDefault="00CB2710" w:rsidP="00CB2710">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3C0EDC0E" w14:textId="77777777" w:rsidR="00CB2710" w:rsidRPr="002C2456" w:rsidRDefault="00CB2710" w:rsidP="00CB2710">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211CE7EB" w14:textId="77777777" w:rsidR="00CB2710" w:rsidRPr="002C2456" w:rsidRDefault="00CB2710" w:rsidP="00CB2710">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CF9EC3F" w14:textId="77777777" w:rsidR="00CB2710" w:rsidRPr="002C2456" w:rsidRDefault="00CB2710" w:rsidP="00CB2710">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4AE930D6" w14:textId="77777777" w:rsidR="00CB2710" w:rsidRPr="002C2456" w:rsidRDefault="00CB2710" w:rsidP="00CB2710">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6F0356A2" w14:textId="77777777" w:rsidR="00CB2710" w:rsidRPr="002C2456" w:rsidRDefault="00CB2710" w:rsidP="00CB2710">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6E1F7D55" w14:textId="77777777" w:rsidR="00CB2710" w:rsidRPr="002C2456" w:rsidRDefault="00CB2710" w:rsidP="00CB2710">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49182914" w14:textId="77777777" w:rsidR="00CB2710" w:rsidRPr="002C2456" w:rsidRDefault="00CB2710" w:rsidP="00CB2710">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3EECC034" w14:textId="77777777" w:rsidR="00CB2710" w:rsidRPr="002C2456" w:rsidRDefault="00CB2710" w:rsidP="00CB2710">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1B965FDD" w14:textId="77777777" w:rsidR="00CB2710" w:rsidRPr="002C2456" w:rsidRDefault="00CB2710" w:rsidP="00CB2710">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E43733">
        <w:rPr>
          <w:rStyle w:val="Emphasis"/>
        </w:rPr>
        <w:t>without the</w:t>
      </w:r>
      <w:r w:rsidRPr="00E43733">
        <w:rPr>
          <w:sz w:val="16"/>
        </w:rPr>
        <w:t xml:space="preserve"> kinds of </w:t>
      </w:r>
      <w:r w:rsidRPr="00E43733">
        <w:rPr>
          <w:rStyle w:val="Emphasis"/>
        </w:rPr>
        <w:t>problems</w:t>
      </w:r>
      <w:r w:rsidRPr="00E43733">
        <w:rPr>
          <w:sz w:val="16"/>
        </w:rPr>
        <w:t>—identified in Chapter 3—</w:t>
      </w:r>
      <w:r w:rsidRPr="00E43733">
        <w:rPr>
          <w:rStyle w:val="Emphasis"/>
        </w:rPr>
        <w:t>that</w:t>
      </w:r>
      <w:r w:rsidRPr="00E43733">
        <w:rPr>
          <w:sz w:val="16"/>
        </w:rPr>
        <w:t xml:space="preserve"> tend to </w:t>
      </w:r>
      <w:r w:rsidRPr="00E43733">
        <w:rPr>
          <w:rStyle w:val="Emphasis"/>
        </w:rPr>
        <w:t>emerge when the necessary balance between monopoly and competition is</w:t>
      </w:r>
      <w:r w:rsidRPr="00E43733">
        <w:rPr>
          <w:sz w:val="16"/>
        </w:rPr>
        <w:t xml:space="preserve"> substantially </w:t>
      </w:r>
      <w:r w:rsidRPr="00E43733">
        <w:rPr>
          <w:rStyle w:val="Emphasis"/>
        </w:rPr>
        <w:t>disrupted</w:t>
      </w:r>
      <w:r w:rsidRPr="00E43733">
        <w:rPr>
          <w:sz w:val="16"/>
        </w:rPr>
        <w:t>.</w:t>
      </w:r>
    </w:p>
    <w:p w14:paraId="72E85402" w14:textId="77777777" w:rsidR="00CB2710" w:rsidRPr="002D007C" w:rsidRDefault="00CB2710" w:rsidP="00CB2710">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55EBCFCE" w14:textId="77777777" w:rsidR="00CB2710" w:rsidRDefault="00CB2710" w:rsidP="00CB2710">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E43733">
        <w:rPr>
          <w:rStyle w:val="Emphasis"/>
        </w:rPr>
        <w:t>capitalism</w:t>
      </w:r>
      <w:r w:rsidRPr="00E43733">
        <w:rPr>
          <w:sz w:val="16"/>
        </w:rPr>
        <w:t>, with the law one obvious apparatus at their disposal—</w:t>
      </w:r>
      <w:r w:rsidRPr="00E43733">
        <w:rPr>
          <w:rStyle w:val="StyleUnderline"/>
        </w:rPr>
        <w:t>must</w:t>
      </w:r>
      <w:r w:rsidRPr="00E43733">
        <w:rPr>
          <w:sz w:val="16"/>
        </w:rPr>
        <w:t xml:space="preserve"> constantly </w:t>
      </w:r>
      <w:r w:rsidRPr="00E43733">
        <w:rPr>
          <w:rStyle w:val="StyleUnderline"/>
        </w:rPr>
        <w:t xml:space="preserve">find new ways of </w:t>
      </w:r>
      <w:r w:rsidRPr="00E43733">
        <w:rPr>
          <w:rStyle w:val="Emphasis"/>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75A9A916" w14:textId="77777777" w:rsidR="00CB2710" w:rsidRDefault="00CB2710" w:rsidP="00CB2710">
      <w:pPr>
        <w:pStyle w:val="Heading4"/>
      </w:pPr>
      <w:r>
        <w:t xml:space="preserve">The </w:t>
      </w:r>
      <w:proofErr w:type="spellStart"/>
      <w:r>
        <w:t>aff’s</w:t>
      </w:r>
      <w:proofErr w:type="spellEnd"/>
      <w:r>
        <w:t xml:space="preserve"> investment in public health as a response to the threat of disease sanctions a more sinister form of biopolitical racism whereby “unhealthy” populations are subject to ethnic cleansing and state-sanctioned violence.</w:t>
      </w:r>
    </w:p>
    <w:p w14:paraId="08C8AE5A" w14:textId="77777777" w:rsidR="00CB2710" w:rsidRDefault="00CB2710" w:rsidP="00CB2710">
      <w:pPr>
        <w:rPr>
          <w:rStyle w:val="Style13ptBold"/>
        </w:rPr>
      </w:pPr>
      <w:r>
        <w:rPr>
          <w:rStyle w:val="Style13ptBold"/>
        </w:rPr>
        <w:t>Elbe ‘5</w:t>
      </w:r>
    </w:p>
    <w:p w14:paraId="15D561D4" w14:textId="77777777" w:rsidR="00CB2710" w:rsidRDefault="00CB2710" w:rsidP="00CB2710">
      <w:pPr>
        <w:rPr>
          <w:sz w:val="16"/>
          <w:szCs w:val="16"/>
        </w:rPr>
      </w:pPr>
      <w:r w:rsidRPr="00B01AAD">
        <w:rPr>
          <w:sz w:val="16"/>
          <w:szCs w:val="16"/>
        </w:rPr>
        <w:t xml:space="preserve">[Stefan, international relations at the University of Sussex. 2005. “AIDS, Security, Biopolitics,” </w:t>
      </w:r>
      <w:hyperlink r:id="rId9" w:history="1">
        <w:r w:rsidRPr="00B01AAD">
          <w:rPr>
            <w:rStyle w:val="Hyperlink"/>
            <w:sz w:val="16"/>
            <w:szCs w:val="16"/>
          </w:rPr>
          <w:t>https://journals.sagepub.com/doi/10.1177/0047117805058532</w:t>
        </w:r>
      </w:hyperlink>
      <w:r w:rsidRPr="00B01AAD">
        <w:rPr>
          <w:sz w:val="16"/>
          <w:szCs w:val="16"/>
        </w:rPr>
        <w:t>] pat</w:t>
      </w:r>
    </w:p>
    <w:p w14:paraId="3616BF28" w14:textId="77777777" w:rsidR="00CB2710" w:rsidRPr="00CF08D0" w:rsidRDefault="00CB2710" w:rsidP="00CB2710">
      <w:pPr>
        <w:rPr>
          <w:sz w:val="12"/>
        </w:rPr>
      </w:pPr>
      <w:r w:rsidRPr="00CF08D0">
        <w:rPr>
          <w:sz w:val="12"/>
        </w:rPr>
        <w:t xml:space="preserve">Why does it matter that the securitization of HIV/AIDS is biopolitical? It matters because, </w:t>
      </w:r>
      <w:r w:rsidRPr="00920266">
        <w:rPr>
          <w:rStyle w:val="StyleUnderline"/>
        </w:rPr>
        <w:t xml:space="preserve">their </w:t>
      </w:r>
      <w:r w:rsidRPr="00920266">
        <w:rPr>
          <w:rStyle w:val="StyleUnderline"/>
          <w:highlight w:val="green"/>
        </w:rPr>
        <w:t>humanitarian appeals</w:t>
      </w:r>
      <w:r w:rsidRPr="00920266">
        <w:rPr>
          <w:rStyle w:val="StyleUnderline"/>
        </w:rPr>
        <w:t xml:space="preserve"> to ‘life’ and ‘health’ </w:t>
      </w:r>
      <w:r w:rsidRPr="00920266">
        <w:rPr>
          <w:rStyle w:val="StyleUnderline"/>
          <w:highlight w:val="green"/>
        </w:rPr>
        <w:t>notwithstanding</w:t>
      </w:r>
      <w:r w:rsidRPr="00CF08D0">
        <w:rPr>
          <w:sz w:val="12"/>
        </w:rPr>
        <w:t xml:space="preserve">, </w:t>
      </w:r>
      <w:r w:rsidRPr="00920266">
        <w:rPr>
          <w:rStyle w:val="Emphasis"/>
          <w:highlight w:val="green"/>
        </w:rPr>
        <w:t>biopolitical strategies have</w:t>
      </w:r>
      <w:r w:rsidRPr="00920266">
        <w:rPr>
          <w:rStyle w:val="Emphasis"/>
        </w:rPr>
        <w:t xml:space="preserve"> historically </w:t>
      </w:r>
      <w:r w:rsidRPr="00920266">
        <w:rPr>
          <w:rStyle w:val="Emphasis"/>
          <w:highlight w:val="green"/>
        </w:rPr>
        <w:t>been Janus-faced</w:t>
      </w:r>
      <w:r w:rsidRPr="00CF08D0">
        <w:rPr>
          <w:sz w:val="12"/>
        </w:rPr>
        <w:t xml:space="preserve">. They have led to the construction of hospitals and the design of universal healthcare systems, but they have also led to the justification of eugenics and mass death. Some of those advancing the securitization of HIV/AIDS clearly do so in the hope that this will have important humanitarian benefits for persons living with HIV/AIDS around the world by bolstering international AIDS initiatives. Peter W. Singer argues that presenting HIV/AIDS as a security threat ‘strengthens the call for serious action against the menace of AIDS. It is not just a matter of altruism, but simple cold self-interest.’ </w:t>
      </w:r>
      <w:r w:rsidRPr="00920266">
        <w:rPr>
          <w:rStyle w:val="StyleUnderline"/>
        </w:rPr>
        <w:t xml:space="preserve">Many </w:t>
      </w:r>
      <w:r w:rsidRPr="00920266">
        <w:rPr>
          <w:rStyle w:val="StyleUnderline"/>
          <w:highlight w:val="green"/>
        </w:rPr>
        <w:t>policymakers agree</w:t>
      </w:r>
      <w:r w:rsidRPr="00CF08D0">
        <w:rPr>
          <w:sz w:val="12"/>
        </w:rPr>
        <w:t xml:space="preserve">, including the executive director of UNAIDS, </w:t>
      </w:r>
      <w:r w:rsidRPr="00920266">
        <w:rPr>
          <w:rStyle w:val="StyleUnderline"/>
        </w:rPr>
        <w:t xml:space="preserve">who has similarly argued that </w:t>
      </w:r>
      <w:r w:rsidRPr="00920266">
        <w:rPr>
          <w:rStyle w:val="StyleUnderline"/>
          <w:highlight w:val="green"/>
        </w:rPr>
        <w:t>framing</w:t>
      </w:r>
      <w:r w:rsidRPr="00920266">
        <w:rPr>
          <w:rStyle w:val="StyleUnderline"/>
        </w:rPr>
        <w:t xml:space="preserve"> HIV/AIDS </w:t>
      </w:r>
      <w:r w:rsidRPr="00920266">
        <w:rPr>
          <w:rStyle w:val="StyleUnderline"/>
          <w:highlight w:val="green"/>
        </w:rPr>
        <w:t>as a security issue</w:t>
      </w:r>
      <w:r w:rsidRPr="00920266">
        <w:rPr>
          <w:rStyle w:val="StyleUnderline"/>
        </w:rPr>
        <w:t xml:space="preserve"> is not merely an academic exercise but ‘</w:t>
      </w:r>
      <w:r w:rsidRPr="00920266">
        <w:rPr>
          <w:rStyle w:val="StyleUnderline"/>
          <w:highlight w:val="green"/>
        </w:rPr>
        <w:t>defines how we respond to the epidemic</w:t>
      </w:r>
      <w:r w:rsidRPr="00CF08D0">
        <w:rPr>
          <w:sz w:val="12"/>
        </w:rPr>
        <w:t xml:space="preserve">, </w:t>
      </w:r>
      <w:r w:rsidRPr="00920266">
        <w:rPr>
          <w:rStyle w:val="StyleUnderline"/>
        </w:rPr>
        <w:t>how much is allocated to combating it</w:t>
      </w:r>
      <w:r w:rsidRPr="00CF08D0">
        <w:rPr>
          <w:sz w:val="12"/>
        </w:rPr>
        <w:t xml:space="preserve">, </w:t>
      </w:r>
      <w:r w:rsidRPr="00920266">
        <w:rPr>
          <w:rStyle w:val="StyleUnderline"/>
          <w:highlight w:val="green"/>
        </w:rPr>
        <w:t>and what sectors</w:t>
      </w:r>
      <w:r w:rsidRPr="00920266">
        <w:rPr>
          <w:rStyle w:val="StyleUnderline"/>
        </w:rPr>
        <w:t xml:space="preserve"> of government </w:t>
      </w:r>
      <w:r w:rsidRPr="00920266">
        <w:rPr>
          <w:rStyle w:val="StyleUnderline"/>
          <w:highlight w:val="green"/>
        </w:rPr>
        <w:t>are involved in</w:t>
      </w:r>
      <w:r w:rsidRPr="00920266">
        <w:rPr>
          <w:rStyle w:val="StyleUnderline"/>
        </w:rPr>
        <w:t xml:space="preserve"> the </w:t>
      </w:r>
      <w:r w:rsidRPr="00920266">
        <w:rPr>
          <w:rStyle w:val="StyleUnderline"/>
          <w:highlight w:val="green"/>
        </w:rPr>
        <w:t>response’</w:t>
      </w:r>
      <w:r w:rsidRPr="00CF08D0">
        <w:rPr>
          <w:sz w:val="12"/>
        </w:rPr>
        <w:t>. Foucault’s historical analyses, however, point to the need for a greater degree of caution regarding these normative aspirations because biopolitical strategies have in the past also engendered serious dangers that continue to accompany recent efforts to think of security in terms of the health of populations.</w:t>
      </w:r>
    </w:p>
    <w:p w14:paraId="21B043C4" w14:textId="77777777" w:rsidR="00CB2710" w:rsidRPr="00CF08D0" w:rsidRDefault="00CB2710" w:rsidP="00CB2710">
      <w:pPr>
        <w:rPr>
          <w:sz w:val="12"/>
        </w:rPr>
      </w:pPr>
      <w:r w:rsidRPr="00920266">
        <w:rPr>
          <w:rStyle w:val="StyleUnderline"/>
        </w:rPr>
        <w:t xml:space="preserve">One of these dangers is that the biopolitical imperative of </w:t>
      </w:r>
      <w:r w:rsidRPr="00920266">
        <w:rPr>
          <w:rStyle w:val="StyleUnderline"/>
          <w:highlight w:val="green"/>
        </w:rPr>
        <w:t>optimizing</w:t>
      </w:r>
      <w:r w:rsidRPr="00920266">
        <w:rPr>
          <w:rStyle w:val="StyleUnderline"/>
        </w:rPr>
        <w:t xml:space="preserve"> the </w:t>
      </w:r>
      <w:r w:rsidRPr="00920266">
        <w:rPr>
          <w:rStyle w:val="StyleUnderline"/>
          <w:highlight w:val="green"/>
        </w:rPr>
        <w:t>health</w:t>
      </w:r>
      <w:r w:rsidRPr="00920266">
        <w:rPr>
          <w:rStyle w:val="StyleUnderline"/>
        </w:rPr>
        <w:t xml:space="preserve"> of populations effectively </w:t>
      </w:r>
      <w:r w:rsidRPr="00920266">
        <w:rPr>
          <w:rStyle w:val="StyleUnderline"/>
          <w:highlight w:val="green"/>
        </w:rPr>
        <w:t>constitutes disease</w:t>
      </w:r>
      <w:r w:rsidRPr="00CF08D0">
        <w:rPr>
          <w:sz w:val="12"/>
        </w:rPr>
        <w:t xml:space="preserve"> – </w:t>
      </w:r>
      <w:r w:rsidRPr="00920266">
        <w:rPr>
          <w:rStyle w:val="StyleUnderline"/>
          <w:highlight w:val="green"/>
        </w:rPr>
        <w:t>and</w:t>
      </w:r>
      <w:r w:rsidRPr="00920266">
        <w:rPr>
          <w:rStyle w:val="StyleUnderline"/>
        </w:rPr>
        <w:t xml:space="preserve"> by extension </w:t>
      </w:r>
      <w:r w:rsidRPr="00920266">
        <w:rPr>
          <w:rStyle w:val="StyleUnderline"/>
          <w:highlight w:val="green"/>
        </w:rPr>
        <w:t>the diseased</w:t>
      </w:r>
      <w:r w:rsidRPr="00CF08D0">
        <w:rPr>
          <w:sz w:val="12"/>
        </w:rPr>
        <w:t xml:space="preserve"> – </w:t>
      </w:r>
      <w:r w:rsidRPr="00920266">
        <w:rPr>
          <w:rStyle w:val="StyleUnderline"/>
          <w:highlight w:val="green"/>
        </w:rPr>
        <w:t>as a social and political problem</w:t>
      </w:r>
      <w:r w:rsidRPr="00920266">
        <w:rPr>
          <w:rStyle w:val="StyleUnderline"/>
        </w:rPr>
        <w:t xml:space="preserve"> that needs </w:t>
      </w:r>
      <w:r w:rsidRPr="00920266">
        <w:rPr>
          <w:rStyle w:val="StyleUnderline"/>
          <w:highlight w:val="green"/>
        </w:rPr>
        <w:t>to be addressed</w:t>
      </w:r>
      <w:r w:rsidRPr="00CF08D0">
        <w:rPr>
          <w:sz w:val="12"/>
        </w:rPr>
        <w:t xml:space="preserve">, </w:t>
      </w:r>
      <w:r w:rsidRPr="00920266">
        <w:rPr>
          <w:rStyle w:val="StyleUnderline"/>
        </w:rPr>
        <w:t xml:space="preserve">but </w:t>
      </w:r>
      <w:r w:rsidRPr="00920266">
        <w:rPr>
          <w:rStyle w:val="StyleUnderline"/>
          <w:highlight w:val="green"/>
        </w:rPr>
        <w:t>without specifying</w:t>
      </w:r>
      <w:r w:rsidRPr="00920266">
        <w:rPr>
          <w:rStyle w:val="StyleUnderline"/>
        </w:rPr>
        <w:t xml:space="preserve"> exactly </w:t>
      </w:r>
      <w:r w:rsidRPr="00920266">
        <w:rPr>
          <w:rStyle w:val="StyleUnderline"/>
          <w:highlight w:val="green"/>
        </w:rPr>
        <w:t>how</w:t>
      </w:r>
      <w:r w:rsidRPr="00920266">
        <w:rPr>
          <w:rStyle w:val="StyleUnderline"/>
        </w:rPr>
        <w:t xml:space="preserve"> this problem should be dealt with</w:t>
      </w:r>
      <w:r w:rsidRPr="00CF08D0">
        <w:rPr>
          <w:sz w:val="12"/>
        </w:rPr>
        <w:t xml:space="preserve">. </w:t>
      </w:r>
      <w:proofErr w:type="gramStart"/>
      <w:r w:rsidRPr="00CF08D0">
        <w:rPr>
          <w:rStyle w:val="StyleUnderline"/>
        </w:rPr>
        <w:t>Unfortunately</w:t>
      </w:r>
      <w:proofErr w:type="gramEnd"/>
      <w:r w:rsidRPr="00CF08D0">
        <w:rPr>
          <w:rStyle w:val="StyleUnderline"/>
        </w:rPr>
        <w:t xml:space="preserve"> the </w:t>
      </w:r>
      <w:r w:rsidRPr="00CF08D0">
        <w:rPr>
          <w:rStyle w:val="StyleUnderline"/>
          <w:highlight w:val="green"/>
        </w:rPr>
        <w:t>creation of</w:t>
      </w:r>
      <w:r w:rsidRPr="00CF08D0">
        <w:rPr>
          <w:rStyle w:val="StyleUnderline"/>
        </w:rPr>
        <w:t xml:space="preserve"> universal </w:t>
      </w:r>
      <w:r w:rsidRPr="00CF08D0">
        <w:rPr>
          <w:rStyle w:val="StyleUnderline"/>
          <w:highlight w:val="green"/>
        </w:rPr>
        <w:t xml:space="preserve">healthcare </w:t>
      </w:r>
      <w:proofErr w:type="spellStart"/>
      <w:r w:rsidRPr="00CF08D0">
        <w:rPr>
          <w:rStyle w:val="StyleUnderline"/>
          <w:highlight w:val="green"/>
        </w:rPr>
        <w:t>programmes</w:t>
      </w:r>
      <w:proofErr w:type="spellEnd"/>
      <w:r w:rsidRPr="00CF08D0">
        <w:rPr>
          <w:rStyle w:val="StyleUnderline"/>
        </w:rPr>
        <w:t xml:space="preserve"> to treat the ill </w:t>
      </w:r>
      <w:r w:rsidRPr="00CF08D0">
        <w:rPr>
          <w:rStyle w:val="StyleUnderline"/>
          <w:highlight w:val="green"/>
        </w:rPr>
        <w:t>is</w:t>
      </w:r>
      <w:r w:rsidRPr="00CF08D0">
        <w:rPr>
          <w:rStyle w:val="StyleUnderline"/>
        </w:rPr>
        <w:t xml:space="preserve"> just as </w:t>
      </w:r>
      <w:r w:rsidRPr="00CF08D0">
        <w:rPr>
          <w:rStyle w:val="StyleUnderline"/>
          <w:highlight w:val="green"/>
        </w:rPr>
        <w:t>compatible with a biopolitical logic as</w:t>
      </w:r>
      <w:r w:rsidRPr="00CF08D0">
        <w:rPr>
          <w:rStyle w:val="StyleUnderline"/>
        </w:rPr>
        <w:t xml:space="preserve"> is the </w:t>
      </w:r>
      <w:r w:rsidRPr="00CF08D0">
        <w:rPr>
          <w:rStyle w:val="StyleUnderline"/>
          <w:highlight w:val="green"/>
        </w:rPr>
        <w:t>purging</w:t>
      </w:r>
      <w:r w:rsidRPr="00CF08D0">
        <w:rPr>
          <w:rStyle w:val="StyleUnderline"/>
        </w:rPr>
        <w:t xml:space="preserve"> of </w:t>
      </w:r>
      <w:r w:rsidRPr="00CF08D0">
        <w:rPr>
          <w:rStyle w:val="StyleUnderline"/>
          <w:highlight w:val="green"/>
        </w:rPr>
        <w:t>populations</w:t>
      </w:r>
      <w:r w:rsidRPr="00CF08D0">
        <w:rPr>
          <w:rStyle w:val="StyleUnderline"/>
        </w:rPr>
        <w:t xml:space="preserve"> of the diseased by more sinister means</w:t>
      </w:r>
      <w:r w:rsidRPr="00CF08D0">
        <w:rPr>
          <w:sz w:val="12"/>
        </w:rPr>
        <w:t xml:space="preserve">, such as killing them or letting them gradually die. As counter-intuitive and ironic as it may seem, a biopolitical society based on the enhancement of ‘life’ and ‘health’ can still sanction and justify instances of mass death. The European era of biopower, after all, coincided with 20th-century political projects demanding the deaths of millions. Foucault later came to understand this bizarre confluence only </w:t>
      </w:r>
      <w:proofErr w:type="gramStart"/>
      <w:r w:rsidRPr="00CF08D0">
        <w:rPr>
          <w:sz w:val="12"/>
        </w:rPr>
        <w:t>on the basis of</w:t>
      </w:r>
      <w:proofErr w:type="gramEnd"/>
      <w:r w:rsidRPr="00CF08D0">
        <w:rPr>
          <w:sz w:val="12"/>
        </w:rPr>
        <w:t xml:space="preserve"> a new racism that biopolitical orders can give rise to. ‘Racism’, he contended from a biopolitical perspective, ‘is primarily a way of introducing a break into the domain of life that is under power’s control: the break between what must live and what must die.’ </w:t>
      </w:r>
      <w:r w:rsidRPr="00CF08D0">
        <w:rPr>
          <w:rStyle w:val="StyleUnderline"/>
        </w:rPr>
        <w:t xml:space="preserve">The reason biopolitical orders can still sanction mass death is because </w:t>
      </w:r>
      <w:r w:rsidRPr="00CF08D0">
        <w:rPr>
          <w:rStyle w:val="StyleUnderline"/>
          <w:highlight w:val="green"/>
        </w:rPr>
        <w:t>they</w:t>
      </w:r>
      <w:r w:rsidRPr="00CF08D0">
        <w:rPr>
          <w:rStyle w:val="StyleUnderline"/>
        </w:rPr>
        <w:t xml:space="preserve"> can </w:t>
      </w:r>
      <w:r w:rsidRPr="00CF08D0">
        <w:rPr>
          <w:rStyle w:val="StyleUnderline"/>
          <w:highlight w:val="green"/>
        </w:rPr>
        <w:t>generate a</w:t>
      </w:r>
      <w:r w:rsidRPr="00CF08D0">
        <w:rPr>
          <w:rStyle w:val="StyleUnderline"/>
        </w:rPr>
        <w:t xml:space="preserve"> powerful </w:t>
      </w:r>
      <w:r w:rsidRPr="00CF08D0">
        <w:rPr>
          <w:rStyle w:val="StyleUnderline"/>
          <w:highlight w:val="green"/>
        </w:rPr>
        <w:t>new</w:t>
      </w:r>
      <w:r w:rsidRPr="00CF08D0">
        <w:rPr>
          <w:rStyle w:val="StyleUnderline"/>
        </w:rPr>
        <w:t xml:space="preserve"> form of </w:t>
      </w:r>
      <w:r w:rsidRPr="00CF08D0">
        <w:rPr>
          <w:rStyle w:val="StyleUnderline"/>
          <w:highlight w:val="green"/>
        </w:rPr>
        <w:t>racism that pits the ‘healthy’</w:t>
      </w:r>
      <w:r w:rsidRPr="00CF08D0">
        <w:rPr>
          <w:rStyle w:val="StyleUnderline"/>
        </w:rPr>
        <w:t xml:space="preserve"> members of the </w:t>
      </w:r>
      <w:r w:rsidRPr="00CF08D0">
        <w:rPr>
          <w:rStyle w:val="StyleUnderline"/>
          <w:highlight w:val="green"/>
        </w:rPr>
        <w:t>population against</w:t>
      </w:r>
      <w:r w:rsidRPr="00CF08D0">
        <w:rPr>
          <w:rStyle w:val="StyleUnderline"/>
        </w:rPr>
        <w:t xml:space="preserve"> the </w:t>
      </w:r>
      <w:r w:rsidRPr="00CF08D0">
        <w:rPr>
          <w:rStyle w:val="StyleUnderline"/>
          <w:highlight w:val="green"/>
        </w:rPr>
        <w:t>‘unhealthy’</w:t>
      </w:r>
      <w:r w:rsidRPr="00CF08D0">
        <w:rPr>
          <w:rStyle w:val="StyleUnderline"/>
        </w:rPr>
        <w:t xml:space="preserve"> who are deemed to sap the strength and vitality of the </w:t>
      </w:r>
      <w:proofErr w:type="gramStart"/>
      <w:r w:rsidRPr="00CF08D0">
        <w:rPr>
          <w:rStyle w:val="StyleUnderline"/>
        </w:rPr>
        <w:t>population as a whole</w:t>
      </w:r>
      <w:proofErr w:type="gramEnd"/>
      <w:r w:rsidRPr="00CF08D0">
        <w:rPr>
          <w:sz w:val="12"/>
        </w:rPr>
        <w:t>. The underlying principle of this new biopolitical racism is thus not the primacy of cultural difference, as with many more traditional forms of racism, but rather the more subtle idea ‘that the death of others makes one biologically stronger insofar as one is a member of a race or a population’. The insistence on maximizing the health of populations can thus be dangerous for those who are deemed to be unhealthy.</w:t>
      </w:r>
    </w:p>
    <w:p w14:paraId="02246EB4" w14:textId="77777777" w:rsidR="00CB2710" w:rsidRPr="00CF08D0" w:rsidRDefault="00CB2710" w:rsidP="00CB2710">
      <w:pPr>
        <w:rPr>
          <w:sz w:val="12"/>
        </w:rPr>
      </w:pPr>
      <w:r w:rsidRPr="00FC3B85">
        <w:rPr>
          <w:rStyle w:val="StyleUnderline"/>
          <w:highlight w:val="green"/>
        </w:rPr>
        <w:t>The Nazi movement demonstrated the extreme ends</w:t>
      </w:r>
      <w:r w:rsidRPr="00FC3B85">
        <w:rPr>
          <w:rStyle w:val="StyleUnderline"/>
        </w:rPr>
        <w:t xml:space="preserve"> to which this darker side of biopolitics can be taken when it carved up the European continent using the dubious criterion of ‘blood’ for deciding which populations could be usefully ‘Germanized’ and thus spared, and which ones would have to perish</w:t>
      </w:r>
      <w:r w:rsidRPr="00CF08D0">
        <w:rPr>
          <w:sz w:val="12"/>
        </w:rPr>
        <w:t xml:space="preserve">. It remains one of the most disconcerting testaments to the dangers of thinking security in biological terms, or </w:t>
      </w:r>
      <w:proofErr w:type="gramStart"/>
      <w:r w:rsidRPr="00CF08D0">
        <w:rPr>
          <w:sz w:val="12"/>
        </w:rPr>
        <w:t>on the basis of</w:t>
      </w:r>
      <w:proofErr w:type="gramEnd"/>
      <w:r w:rsidRPr="00CF08D0">
        <w:rPr>
          <w:sz w:val="12"/>
        </w:rPr>
        <w:t xml:space="preserve"> health and sickness. In Nazi Germany, moreover, </w:t>
      </w:r>
      <w:r w:rsidRPr="00FC3B85">
        <w:rPr>
          <w:rStyle w:val="StyleUnderline"/>
          <w:highlight w:val="green"/>
        </w:rPr>
        <w:t>this</w:t>
      </w:r>
      <w:r w:rsidRPr="00FC3B85">
        <w:rPr>
          <w:rStyle w:val="StyleUnderline"/>
        </w:rPr>
        <w:t xml:space="preserve"> new </w:t>
      </w:r>
      <w:r w:rsidRPr="00FC3B85">
        <w:rPr>
          <w:rStyle w:val="StyleUnderline"/>
          <w:highlight w:val="green"/>
        </w:rPr>
        <w:t>biological racism was</w:t>
      </w:r>
      <w:r w:rsidRPr="00FC3B85">
        <w:rPr>
          <w:rStyle w:val="StyleUnderline"/>
        </w:rPr>
        <w:t xml:space="preserve"> also </w:t>
      </w:r>
      <w:r w:rsidRPr="00FC3B85">
        <w:rPr>
          <w:rStyle w:val="StyleUnderline"/>
          <w:highlight w:val="green"/>
        </w:rPr>
        <w:t xml:space="preserve">projected </w:t>
      </w:r>
      <w:r w:rsidRPr="00FC3B85">
        <w:rPr>
          <w:rStyle w:val="Emphasis"/>
          <w:highlight w:val="green"/>
        </w:rPr>
        <w:t>internally</w:t>
      </w:r>
      <w:r w:rsidRPr="00FC3B85">
        <w:rPr>
          <w:rStyle w:val="StyleUnderline"/>
        </w:rPr>
        <w:t xml:space="preserve"> to Jews who were no longer persecuted solely because of their Judaism</w:t>
      </w:r>
      <w:r w:rsidRPr="00CF08D0">
        <w:rPr>
          <w:sz w:val="12"/>
        </w:rPr>
        <w:t xml:space="preserve">, but also because their quasi-biologically defined ‘Jewishness’ was deemed to be undermining the purity and strength of the Aryan race. Enhancing the strength and vitality of the latter, by this logic, required the elimination of the former. In some ways this biopolitical racism is even more pernicious than a culturally defined one because, as Hannah Arendt once pointed out in her memorable phrase, whereas in the past ‘Jews had been able to escape from Judaism into conversion; from Jewishness there was no escape’. </w:t>
      </w:r>
      <w:r w:rsidRPr="00CF08D0">
        <w:rPr>
          <w:rStyle w:val="StyleUnderline"/>
          <w:highlight w:val="green"/>
        </w:rPr>
        <w:t>A biopolitical society aimed at promoting ‘life’ and ‘health’</w:t>
      </w:r>
      <w:r w:rsidRPr="00CF08D0">
        <w:rPr>
          <w:rStyle w:val="StyleUnderline"/>
        </w:rPr>
        <w:t xml:space="preserve"> still </w:t>
      </w:r>
      <w:proofErr w:type="gramStart"/>
      <w:r w:rsidRPr="00CF08D0">
        <w:rPr>
          <w:rStyle w:val="StyleUnderline"/>
          <w:highlight w:val="green"/>
        </w:rPr>
        <w:t>has to</w:t>
      </w:r>
      <w:proofErr w:type="gramEnd"/>
      <w:r w:rsidRPr="00CF08D0">
        <w:rPr>
          <w:rStyle w:val="StyleUnderline"/>
          <w:highlight w:val="green"/>
        </w:rPr>
        <w:t xml:space="preserve"> make decisions about whose life is worth preserving</w:t>
      </w:r>
      <w:r w:rsidRPr="00CF08D0">
        <w:rPr>
          <w:rStyle w:val="StyleUnderline"/>
        </w:rPr>
        <w:t xml:space="preserve"> and whose life will be allowed to perish</w:t>
      </w:r>
      <w:r w:rsidRPr="00CF08D0">
        <w:rPr>
          <w:sz w:val="12"/>
        </w:rPr>
        <w:t>, and the function of racism in a biopolitical age is to make this very distinction not necessarily according to the principle of cultural difference, but according to the maxim of whose survival will maximize the strength and wellbeing of the population, and whose will undermine it.</w:t>
      </w:r>
    </w:p>
    <w:p w14:paraId="4AB7A138" w14:textId="77777777" w:rsidR="00CB2710" w:rsidRPr="00CF08D0" w:rsidRDefault="00CB2710" w:rsidP="00CB2710">
      <w:pPr>
        <w:rPr>
          <w:sz w:val="12"/>
        </w:rPr>
      </w:pPr>
      <w:r w:rsidRPr="00CF08D0">
        <w:rPr>
          <w:sz w:val="12"/>
        </w:rPr>
        <w:t xml:space="preserve">By way of extension, </w:t>
      </w:r>
      <w:r w:rsidRPr="00CF08D0">
        <w:rPr>
          <w:rStyle w:val="StyleUnderline"/>
          <w:highlight w:val="green"/>
        </w:rPr>
        <w:t>the</w:t>
      </w:r>
      <w:r w:rsidRPr="00CF08D0">
        <w:rPr>
          <w:rStyle w:val="StyleUnderline"/>
        </w:rPr>
        <w:t xml:space="preserve"> concomitant </w:t>
      </w:r>
      <w:r w:rsidRPr="00CF08D0">
        <w:rPr>
          <w:rStyle w:val="StyleUnderline"/>
          <w:highlight w:val="green"/>
        </w:rPr>
        <w:t>danger with</w:t>
      </w:r>
      <w:r w:rsidRPr="00CF08D0">
        <w:rPr>
          <w:rStyle w:val="StyleUnderline"/>
        </w:rPr>
        <w:t xml:space="preserve"> the </w:t>
      </w:r>
      <w:r w:rsidRPr="00CF08D0">
        <w:rPr>
          <w:rStyle w:val="StyleUnderline"/>
          <w:highlight w:val="green"/>
        </w:rPr>
        <w:t>securitization of HIV</w:t>
      </w:r>
      <w:r w:rsidRPr="00CF08D0">
        <w:rPr>
          <w:rStyle w:val="StyleUnderline"/>
        </w:rPr>
        <w:t xml:space="preserve">/AIDS as a biopolitical strategy </w:t>
      </w:r>
      <w:r w:rsidRPr="00CF08D0">
        <w:rPr>
          <w:rStyle w:val="StyleUnderline"/>
          <w:highlight w:val="green"/>
        </w:rPr>
        <w:t>is that while it</w:t>
      </w:r>
      <w:r w:rsidRPr="00CF08D0">
        <w:rPr>
          <w:rStyle w:val="StyleUnderline"/>
        </w:rPr>
        <w:t xml:space="preserve"> clearly </w:t>
      </w:r>
      <w:r w:rsidRPr="00CF08D0">
        <w:rPr>
          <w:rStyle w:val="StyleUnderline"/>
          <w:highlight w:val="green"/>
        </w:rPr>
        <w:t>dramatizes</w:t>
      </w:r>
      <w:r w:rsidRPr="00CF08D0">
        <w:rPr>
          <w:rStyle w:val="StyleUnderline"/>
        </w:rPr>
        <w:t xml:space="preserve"> the need to address </w:t>
      </w:r>
      <w:r w:rsidRPr="00CF08D0">
        <w:rPr>
          <w:rStyle w:val="StyleUnderline"/>
          <w:highlight w:val="green"/>
        </w:rPr>
        <w:t>the problem of disease</w:t>
      </w:r>
      <w:r w:rsidRPr="00CF08D0">
        <w:rPr>
          <w:rStyle w:val="StyleUnderline"/>
        </w:rPr>
        <w:t xml:space="preserve"> at the global level</w:t>
      </w:r>
      <w:r w:rsidRPr="00CF08D0">
        <w:rPr>
          <w:sz w:val="12"/>
        </w:rPr>
        <w:t xml:space="preserve">, </w:t>
      </w:r>
      <w:r w:rsidRPr="00CF08D0">
        <w:rPr>
          <w:rStyle w:val="Emphasis"/>
          <w:highlight w:val="green"/>
        </w:rPr>
        <w:t>it does so without specifying</w:t>
      </w:r>
      <w:r w:rsidRPr="00CF08D0">
        <w:rPr>
          <w:rStyle w:val="Emphasis"/>
        </w:rPr>
        <w:t xml:space="preserve"> exactly </w:t>
      </w:r>
      <w:r w:rsidRPr="00CF08D0">
        <w:rPr>
          <w:rStyle w:val="Emphasis"/>
          <w:highlight w:val="green"/>
        </w:rPr>
        <w:t>how</w:t>
      </w:r>
      <w:r w:rsidRPr="00CF08D0">
        <w:rPr>
          <w:rStyle w:val="Emphasis"/>
        </w:rPr>
        <w:t xml:space="preserve"> this is to be achieved</w:t>
      </w:r>
      <w:r w:rsidRPr="00CF08D0">
        <w:rPr>
          <w:sz w:val="12"/>
        </w:rPr>
        <w:t>. The securitization of HIV/AIDS may increase attention and resources for charitable and humanitarian global AIDS initiatives, and may lead to more universal access to treatment, but these, alas, are not the only outcomes that would be consistent with a security approach to the pandemic. Indeed, there are at least three more disconcerting ways in which the securitization of HIV/AIDS could – at least hypothetically – follow the path of earlier biopolitical strategies and give rise to a new biopolitical racism between the ‘healthy’ (HIV-negative) and the ‘unhealthy’ (HIV-positive) segments of a population.</w:t>
      </w:r>
    </w:p>
    <w:p w14:paraId="528FEE12" w14:textId="77777777" w:rsidR="00CB2710" w:rsidRPr="0012086E" w:rsidRDefault="00CB2710" w:rsidP="00CB2710"/>
    <w:p w14:paraId="47E41D9D" w14:textId="5D8F903C" w:rsidR="00CB2710" w:rsidRPr="00027471" w:rsidRDefault="00CB2710" w:rsidP="00CB2710">
      <w:pPr>
        <w:pStyle w:val="Heading4"/>
      </w:pPr>
      <w:r>
        <w:t xml:space="preserve">Modern empire is </w:t>
      </w:r>
      <w:r w:rsidRPr="00514D97">
        <w:rPr>
          <w:u w:val="single"/>
        </w:rPr>
        <w:t>unsustainable</w:t>
      </w:r>
      <w:r>
        <w:t xml:space="preserve"> --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550F711" w14:textId="77777777" w:rsidR="00CB2710" w:rsidRPr="008F33E9" w:rsidRDefault="00CB2710" w:rsidP="00CB2710">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E22F149" w14:textId="77777777" w:rsidR="00CB2710" w:rsidRPr="009A13DA" w:rsidRDefault="00CB2710" w:rsidP="00CB2710">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7D8F5A81" w14:textId="77777777" w:rsidR="00CB2710" w:rsidRDefault="00CB2710" w:rsidP="00CB2710">
      <w:pPr>
        <w:rPr>
          <w:sz w:val="12"/>
        </w:rPr>
      </w:pPr>
      <w:r>
        <w:rPr>
          <w:noProof/>
        </w:rPr>
        <w:drawing>
          <wp:inline distT="0" distB="0" distL="0" distR="0" wp14:anchorId="6CD5D4CD" wp14:editId="6251A632">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7F8FF0A9" w14:textId="77777777" w:rsidR="00CB2710" w:rsidRPr="00D1420D" w:rsidRDefault="00CB2710" w:rsidP="00CB2710">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0106F84" w14:textId="77777777" w:rsidR="00CB2710" w:rsidRDefault="00CB2710" w:rsidP="00CB2710">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2192F8FE" w14:textId="77777777" w:rsidR="00CB2710" w:rsidRDefault="00CB2710" w:rsidP="00CB2710">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1E66DA2E" w14:textId="77777777" w:rsidR="00CB2710" w:rsidRPr="00C779DE" w:rsidRDefault="00CB2710" w:rsidP="00CB2710">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 xml:space="preserve">has </w:t>
      </w:r>
      <w:r w:rsidRPr="00723593">
        <w:rPr>
          <w:rStyle w:val="StyleUnderline"/>
        </w:rPr>
        <w:t>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xml:space="preserve">. </w:t>
      </w:r>
      <w:r w:rsidRPr="00723593">
        <w:rPr>
          <w:rStyle w:val="StyleUnderline"/>
        </w:rPr>
        <w:t xml:space="preserve">Dread life is a life that has become </w:t>
      </w:r>
      <w:r w:rsidRPr="008B7FA3">
        <w:rPr>
          <w:rStyle w:val="StyleUnderline"/>
          <w:highlight w:val="green"/>
        </w:rPr>
        <w:t>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723593">
        <w:rPr>
          <w:rStyle w:val="StyleUnderline"/>
        </w:rPr>
        <w:t>dread life</w:t>
      </w:r>
      <w:r w:rsidRPr="00DA03A1">
        <w:rPr>
          <w:rStyle w:val="StyleUnderline"/>
        </w:rPr>
        <w:t xml:space="preserve"> also </w:t>
      </w:r>
      <w:r w:rsidRPr="008B7FA3">
        <w:rPr>
          <w:rStyle w:val="StyleUnderline"/>
          <w:highlight w:val="green"/>
        </w:rPr>
        <w:t xml:space="preserve">enables the production of </w:t>
      </w:r>
      <w:r w:rsidRPr="00723593">
        <w:rPr>
          <w:rStyle w:val="StyleUnderline"/>
        </w:rPr>
        <w:t xml:space="preserve">an array of configurations, objects, and objectives, and subjectivities that help to make </w:t>
      </w:r>
      <w:r w:rsidRPr="008B7FA3">
        <w:rPr>
          <w:rStyle w:val="StyleUnderline"/>
          <w:highlight w:val="green"/>
        </w:rPr>
        <w:t>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A06BA3">
        <w:rPr>
          <w:rStyle w:val="StyleUnderline"/>
        </w:rPr>
        <w:t>material</w:t>
      </w:r>
      <w:r w:rsidRPr="00DA03A1">
        <w:rPr>
          <w:rStyle w:val="StyleUnderline"/>
        </w:rPr>
        <w:t xml:space="preserve">, and generable </w:t>
      </w:r>
      <w:r w:rsidRPr="00A06BA3">
        <w:rPr>
          <w:rStyle w:val="StyleUnderline"/>
        </w:rPr>
        <w:t>operations on a day-to-day basis.</w:t>
      </w:r>
      <w:r w:rsidRPr="00A06BA3">
        <w:rPr>
          <w:sz w:val="16"/>
        </w:rPr>
        <w:t xml:space="preserve"> Thus, </w:t>
      </w:r>
      <w:r w:rsidRPr="00A06BA3">
        <w:rPr>
          <w:rStyle w:val="Emphasis"/>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723593">
        <w:rPr>
          <w:rStyle w:val="StyleUnderline"/>
        </w:rPr>
        <w:t>dread life can morph</w:t>
      </w:r>
      <w:r w:rsidRPr="00723593">
        <w:rPr>
          <w:sz w:val="16"/>
        </w:rPr>
        <w:t xml:space="preserve"> into resilient life, or </w:t>
      </w:r>
      <w:r w:rsidRPr="00723593">
        <w:rPr>
          <w:rStyle w:val="StyleUnderline"/>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 xml:space="preserve">suspended between disease and death. </w:t>
      </w:r>
      <w:r w:rsidRPr="00A06BA3">
        <w:rPr>
          <w:rStyle w:val="StyleUnderline"/>
        </w:rPr>
        <w:t>Any instance whereby dread life is placed in front of “an unruly site of perpetual risk”</w:t>
      </w:r>
      <w:r w:rsidRPr="00A06BA3">
        <w:rPr>
          <w:sz w:val="16"/>
        </w:rPr>
        <w:t xml:space="preserve"> (as Ahuja puts it) </w:t>
      </w:r>
      <w:r w:rsidRPr="00A06BA3">
        <w:rPr>
          <w:rStyle w:val="StyleUnderline"/>
        </w:rPr>
        <w:t xml:space="preserve">is potentially productive of one of these (and other) subsets of disastrous life/living. </w:t>
      </w:r>
      <w:r w:rsidRPr="00A06BA3">
        <w:rPr>
          <w:sz w:val="16"/>
        </w:rPr>
        <w:t xml:space="preserve">Moreover, </w:t>
      </w:r>
      <w:r w:rsidRPr="00A06BA3">
        <w:rPr>
          <w:rStyle w:val="StyleUnderline"/>
        </w:rPr>
        <w:t>for any subset of dread life one</w:t>
      </w:r>
      <w:r w:rsidRPr="00DA03A1">
        <w:rPr>
          <w:rStyle w:val="StyleUnderline"/>
        </w:rPr>
        <w:t xml:space="preserv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 xml:space="preserve">best suited </w:t>
      </w:r>
      <w:r w:rsidRPr="008E1BDF">
        <w:rPr>
          <w:rStyle w:val="StyleUnderline"/>
        </w:rPr>
        <w:t>(or so we are told)</w:t>
      </w:r>
      <w:r w:rsidRPr="008B7FA3">
        <w:rPr>
          <w:rStyle w:val="StyleUnderline"/>
          <w:highlight w:val="green"/>
        </w:rPr>
        <w:t xml:space="preserve">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723593">
        <w:rPr>
          <w:rStyle w:val="StyleUnderline"/>
        </w:rPr>
        <w:t>Triaged life often calls for and</w:t>
      </w:r>
      <w:r w:rsidRPr="00DA03A1">
        <w:rPr>
          <w:rStyle w:val="StyleUnderline"/>
        </w:rPr>
        <w:t xml:space="preserve"> </w:t>
      </w:r>
      <w:r w:rsidRPr="00A06BA3">
        <w:rPr>
          <w:rStyle w:val="StyleUnderline"/>
        </w:rPr>
        <w:t xml:space="preserve">normalizes clinical and administrative gazes that can sort bodies </w:t>
      </w:r>
      <w:proofErr w:type="gramStart"/>
      <w:r w:rsidRPr="00A06BA3">
        <w:rPr>
          <w:rStyle w:val="StyleUnderline"/>
        </w:rPr>
        <w:t>in order to</w:t>
      </w:r>
      <w:proofErr w:type="gramEnd"/>
      <w:r w:rsidRPr="00A06BA3">
        <w:rPr>
          <w:rStyle w:val="StyleUnderline"/>
        </w:rPr>
        <w:t xml:space="preserve"> repurpose them for upcoming disaster challenges</w:t>
      </w:r>
      <w:r w:rsidRPr="00C779DE">
        <w:rPr>
          <w:sz w:val="16"/>
        </w:rPr>
        <w:t xml:space="preserve"> (wars, </w:t>
      </w:r>
      <w:r w:rsidRPr="00723593">
        <w:rPr>
          <w:rStyle w:val="Emphasis"/>
        </w:rPr>
        <w:t>future diseases</w:t>
      </w:r>
      <w:r w:rsidRPr="00C779DE">
        <w:rPr>
          <w:sz w:val="16"/>
        </w:rPr>
        <w:t xml:space="preserve">, weather emergencies, etc.) </w:t>
      </w:r>
      <w:r w:rsidRPr="00723593">
        <w:rPr>
          <w:rStyle w:val="StyleUnderline"/>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w:t>
      </w:r>
      <w:r w:rsidRPr="00723593">
        <w:rPr>
          <w:sz w:val="16"/>
        </w:rPr>
        <w:t xml:space="preserve">. </w:t>
      </w:r>
      <w:r w:rsidRPr="00723593">
        <w:rPr>
          <w:rStyle w:val="StyleUnderline"/>
        </w:rPr>
        <w:t>The state</w:t>
      </w:r>
      <w:r w:rsidRPr="00723593">
        <w:rPr>
          <w:sz w:val="16"/>
        </w:rPr>
        <w:t xml:space="preserve"> or, better yet, all sorts of </w:t>
      </w:r>
      <w:r w:rsidRPr="00723593">
        <w:rPr>
          <w:rStyle w:val="StyleUnderline"/>
        </w:rPr>
        <w:t>agents/agencies in charge of the governance of dread life both depend on and become a function of the production of multiple instances of dread life so that they can serve as the ultimate guarantors of the safety, security, resilience, or sustainability of life itself (even if,</w:t>
      </w:r>
      <w:r w:rsidRPr="00723593">
        <w:rPr>
          <w:sz w:val="16"/>
        </w:rPr>
        <w:t xml:space="preserve"> more often than not, </w:t>
      </w:r>
      <w:r w:rsidRPr="00723593">
        <w:rPr>
          <w:rStyle w:val="StyleUnderline"/>
        </w:rPr>
        <w:t xml:space="preserve">such a maintenance of dread life </w:t>
      </w:r>
      <w:r w:rsidRPr="00723593">
        <w:rPr>
          <w:rStyle w:val="StyleUnderline"/>
          <w:highlight w:val="green"/>
        </w:rPr>
        <w:t>implies</w:t>
      </w:r>
      <w:r w:rsidRPr="00723593">
        <w:rPr>
          <w:rStyle w:val="StyleUnderline"/>
        </w:rPr>
        <w:t xml:space="preserve"> the </w:t>
      </w:r>
      <w:r w:rsidRPr="00723593">
        <w:rPr>
          <w:rStyle w:val="StyleUnderline"/>
          <w:highlight w:val="green"/>
        </w:rPr>
        <w:t>culling of other bodies whose lives are not even worthy of being subjected to dread</w:t>
      </w:r>
      <w:r w:rsidRPr="00DA03A1">
        <w:rPr>
          <w:rStyle w:val="StyleUnderline"/>
        </w:rPr>
        <w:t>).</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6ACCC923" w14:textId="77777777" w:rsidR="00CB2710" w:rsidRPr="00E7203D" w:rsidRDefault="00CB2710" w:rsidP="00CB2710">
      <w:pPr>
        <w:rPr>
          <w:u w:val="single"/>
        </w:rPr>
      </w:pPr>
    </w:p>
    <w:p w14:paraId="4D4D26EB" w14:textId="77777777" w:rsidR="00CB2710" w:rsidRDefault="00CB2710" w:rsidP="00CB2710">
      <w:pPr>
        <w:ind w:left="720"/>
        <w:rPr>
          <w:sz w:val="16"/>
        </w:rPr>
      </w:pPr>
    </w:p>
    <w:p w14:paraId="23DAF218" w14:textId="77777777" w:rsidR="00CB2710" w:rsidRDefault="00CB2710" w:rsidP="00CB2710">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21864BB3" w14:textId="77777777" w:rsidR="00CB2710" w:rsidRDefault="00CB2710" w:rsidP="00CB2710">
      <w:pPr>
        <w:rPr>
          <w:rStyle w:val="Style13ptBold"/>
        </w:rPr>
      </w:pPr>
      <w:r>
        <w:rPr>
          <w:rStyle w:val="Style13ptBold"/>
        </w:rPr>
        <w:t>Grove ‘19</w:t>
      </w:r>
    </w:p>
    <w:p w14:paraId="3812E8B8" w14:textId="77777777" w:rsidR="00CB2710" w:rsidRDefault="00CB2710" w:rsidP="00CB2710">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4876BAC0" w14:textId="77777777" w:rsidR="00CB2710" w:rsidRPr="00C42CA0" w:rsidRDefault="00CB2710" w:rsidP="00CB2710">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0DE744C6" w14:textId="77777777" w:rsidR="00CB2710" w:rsidRPr="00C42CA0" w:rsidRDefault="00CB2710" w:rsidP="00CB2710">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C461E6B" w14:textId="77777777" w:rsidR="00CB2710" w:rsidRPr="00C42CA0" w:rsidRDefault="00CB2710" w:rsidP="00CB2710">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909DB72" w14:textId="77777777" w:rsidR="00CB2710" w:rsidRPr="00C42CA0" w:rsidRDefault="00CB2710" w:rsidP="00CB2710">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7A345F87" w14:textId="77777777" w:rsidR="00CB2710" w:rsidRPr="00C42CA0" w:rsidRDefault="00CB2710" w:rsidP="00CB2710">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641CA4F" w14:textId="77777777" w:rsidR="00CB2710" w:rsidRPr="00C42CA0" w:rsidRDefault="00CB2710" w:rsidP="00CB2710">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4FB13BC" w14:textId="77777777" w:rsidR="00CB2710" w:rsidRPr="006D3E6E" w:rsidRDefault="00CB2710" w:rsidP="00CB2710">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0F3107BD" w14:textId="77777777" w:rsidR="00CB2710" w:rsidRPr="00C42CA0" w:rsidRDefault="00CB2710" w:rsidP="00CB2710">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67029B79" w14:textId="77777777" w:rsidR="00CB2710" w:rsidRPr="00C42CA0" w:rsidRDefault="00CB2710" w:rsidP="00CB2710">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A136B8A" w14:textId="77777777" w:rsidR="00CB2710" w:rsidRPr="00C42CA0" w:rsidRDefault="00CB2710" w:rsidP="00CB2710">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06116D45" w14:textId="77777777" w:rsidR="00CB2710" w:rsidRPr="00C42CA0" w:rsidRDefault="00CB2710" w:rsidP="00CB2710">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6599A543" w14:textId="77777777" w:rsidR="00CB2710" w:rsidRPr="00C42CA0" w:rsidRDefault="00CB2710" w:rsidP="00CB2710">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5265FA31" w14:textId="77777777" w:rsidR="00CB2710" w:rsidRPr="00C42CA0" w:rsidRDefault="00CB2710" w:rsidP="00CB2710">
      <w:pPr>
        <w:rPr>
          <w:sz w:val="8"/>
          <w:szCs w:val="8"/>
        </w:rPr>
      </w:pPr>
      <w:r w:rsidRPr="00C42CA0">
        <w:rPr>
          <w:sz w:val="8"/>
          <w:szCs w:val="8"/>
        </w:rPr>
        <w:t>Halberstam says of this queer moment:</w:t>
      </w:r>
    </w:p>
    <w:p w14:paraId="2D3C177F" w14:textId="77777777" w:rsidR="00CB2710" w:rsidRPr="00C42CA0" w:rsidRDefault="00CB2710" w:rsidP="00CB2710">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55E39FA" w14:textId="77777777" w:rsidR="00CB2710" w:rsidRDefault="00CB2710" w:rsidP="00CB2710">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AE319AA" w14:textId="77777777" w:rsidR="00CB2710" w:rsidRPr="005A775A" w:rsidRDefault="00CB2710" w:rsidP="00CB2710">
      <w:pPr>
        <w:pStyle w:val="Heading4"/>
      </w:pPr>
      <w:r>
        <w:t xml:space="preserve">The Role of the Judge is to </w:t>
      </w:r>
      <w:r>
        <w:rPr>
          <w:u w:val="single"/>
        </w:rPr>
        <w:t>give up hope</w:t>
      </w:r>
      <w:r>
        <w:t>.</w:t>
      </w:r>
    </w:p>
    <w:p w14:paraId="355C73B0" w14:textId="77777777" w:rsidR="00CB2710" w:rsidRDefault="00CB2710" w:rsidP="00CB2710">
      <w:pPr>
        <w:pStyle w:val="Heading4"/>
      </w:pPr>
      <w:r>
        <w:t xml:space="preserve">Hopeful affirmation warps within the biomedical sphere to structure policy toward the </w:t>
      </w:r>
      <w:r w:rsidRPr="00C323E1">
        <w:rPr>
          <w:u w:val="single"/>
        </w:rPr>
        <w:t>governance of difference</w:t>
      </w:r>
      <w:r>
        <w:t xml:space="preserve"> – frame the debate through competing models of thought</w:t>
      </w:r>
    </w:p>
    <w:p w14:paraId="36CEF41D" w14:textId="77777777" w:rsidR="00CB2710" w:rsidRDefault="00CB2710" w:rsidP="00CB2710">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3C77D9D2" w14:textId="77777777" w:rsidR="00CB2710" w:rsidRPr="006B62D3" w:rsidRDefault="00CB2710" w:rsidP="00CB2710">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11" w:history="1">
        <w:r w:rsidRPr="006B62D3">
          <w:rPr>
            <w:rStyle w:val="Hyperlink"/>
            <w:sz w:val="16"/>
            <w:szCs w:val="16"/>
          </w:rPr>
          <w:t>https://ro.uow.edu.au/lhapapers/1849/</w:t>
        </w:r>
      </w:hyperlink>
      <w:r w:rsidRPr="006B62D3">
        <w:rPr>
          <w:sz w:val="16"/>
          <w:szCs w:val="16"/>
        </w:rPr>
        <w:t>] pat</w:t>
      </w:r>
    </w:p>
    <w:p w14:paraId="5CEC2C99" w14:textId="77777777" w:rsidR="00CB2710" w:rsidRPr="006B62D3" w:rsidRDefault="00CB2710" w:rsidP="00CB2710">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6B77C538" w14:textId="77777777" w:rsidR="00CB2710" w:rsidRPr="006B62D3" w:rsidRDefault="00CB2710" w:rsidP="00CB2710">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012883ED" w14:textId="162553CB" w:rsidR="00CB2710" w:rsidRDefault="00CB2710" w:rsidP="00CB2710">
      <w:pPr>
        <w:pStyle w:val="Heading2"/>
      </w:pPr>
      <w:r>
        <w:t>Case</w:t>
      </w:r>
    </w:p>
    <w:p w14:paraId="1CEB34CD" w14:textId="77777777" w:rsidR="00CB2710" w:rsidRDefault="00CB2710" w:rsidP="00CB2710">
      <w:pPr>
        <w:pStyle w:val="Heading4"/>
      </w:pPr>
      <w:r>
        <w:t>The plan diffuses, but does not diminish, the power of intellectual monopolization under capitalism – without strict IP regimes, companies move to secrecy in business practices along with either complete outsourcing or completely in-house production – both dispossess global south economies.</w:t>
      </w:r>
    </w:p>
    <w:p w14:paraId="06555220" w14:textId="77777777" w:rsidR="00CB2710" w:rsidRPr="0067652A" w:rsidRDefault="00CB2710" w:rsidP="00CB2710">
      <w:pPr>
        <w:rPr>
          <w:rStyle w:val="Style13ptBold"/>
        </w:rPr>
      </w:pPr>
      <w:r w:rsidRPr="0067652A">
        <w:rPr>
          <w:rStyle w:val="Style13ptBold"/>
        </w:rPr>
        <w:t>Durand and Milberg, 18</w:t>
      </w:r>
    </w:p>
    <w:p w14:paraId="123C4B34" w14:textId="77777777" w:rsidR="00CB2710" w:rsidRPr="005B59AB" w:rsidRDefault="00CB2710" w:rsidP="00CB2710">
      <w:r>
        <w:t>[Cédric, Associate Prof. Political Economy @ U-Geneva, member @ Paris Nord Economics Center; and William, Dean @ The New School for Social Research: “Intellectual Monopoly in Global Value Chains,” published in 2018, https://hal.archives-ouvertes.fr/hal-01850438]//AD</w:t>
      </w:r>
    </w:p>
    <w:p w14:paraId="2E1DB87F" w14:textId="77777777" w:rsidR="00CB2710" w:rsidRPr="00D47777" w:rsidRDefault="00CB2710" w:rsidP="00CB2710">
      <w:r>
        <w:t>*GVCs=Global Value Chains</w:t>
      </w:r>
    </w:p>
    <w:p w14:paraId="453BB93A" w14:textId="77777777" w:rsidR="00CB2710" w:rsidRPr="0085135D" w:rsidRDefault="00CB2710" w:rsidP="00CB2710">
      <w:pPr>
        <w:rPr>
          <w:sz w:val="16"/>
        </w:rPr>
      </w:pPr>
      <w:r w:rsidRPr="00DA204B">
        <w:rPr>
          <w:sz w:val="16"/>
        </w:rPr>
        <w:t xml:space="preserve">The late 20th century internationalization of IPRs and the expansion of GVC trade have each been driven by a separate set of factors, but there is a </w:t>
      </w:r>
      <w:proofErr w:type="gramStart"/>
      <w:r w:rsidRPr="00DA204B">
        <w:rPr>
          <w:sz w:val="16"/>
        </w:rPr>
        <w:t>link</w:t>
      </w:r>
      <w:proofErr w:type="gramEnd"/>
      <w:r w:rsidRPr="00DA204B">
        <w:rPr>
          <w:sz w:val="16"/>
        </w:rPr>
        <w:t xml:space="preserve"> and we see it in the growing role of intangible assets in international trade. GVC trade is qualitatively different from the traditional exchange of final goods or primary products. It requires intense information flows to coordinate the labor process in parts across countries (see section 2.2). Moreover, </w:t>
      </w:r>
      <w:r w:rsidRPr="00D47777">
        <w:rPr>
          <w:rStyle w:val="StyleUnderline"/>
        </w:rPr>
        <w:t xml:space="preserve">the </w:t>
      </w:r>
      <w:r w:rsidRPr="00BE416D">
        <w:rPr>
          <w:rStyle w:val="StyleUnderline"/>
          <w:highlight w:val="green"/>
        </w:rPr>
        <w:t>density of</w:t>
      </w:r>
      <w:r w:rsidRPr="00DA204B">
        <w:rPr>
          <w:sz w:val="16"/>
        </w:rPr>
        <w:t xml:space="preserve"> these </w:t>
      </w:r>
      <w:r w:rsidRPr="00BE416D">
        <w:rPr>
          <w:rStyle w:val="StyleUnderline"/>
          <w:highlight w:val="green"/>
        </w:rPr>
        <w:t>information flows entails a risk of appropriation by would-be competitors</w:t>
      </w:r>
      <w:r w:rsidRPr="00D47777">
        <w:rPr>
          <w:rStyle w:val="StyleUnderline"/>
        </w:rPr>
        <w:t xml:space="preserve">, even </w:t>
      </w:r>
      <w:r w:rsidRPr="00BE416D">
        <w:rPr>
          <w:rStyle w:val="StyleUnderline"/>
          <w:highlight w:val="green"/>
        </w:rPr>
        <w:t>more than in traditional trade</w:t>
      </w:r>
      <w:r w:rsidRPr="00D47777">
        <w:rPr>
          <w:rStyle w:val="StyleUnderline"/>
        </w:rPr>
        <w:t xml:space="preserve"> of finished products, where a costly process of reverse engineering is required prior to any imitation (Mansfield et al., 1981)</w:t>
      </w:r>
      <w:r w:rsidRPr="00DA204B">
        <w:rPr>
          <w:sz w:val="16"/>
        </w:rPr>
        <w:t xml:space="preserve">. </w:t>
      </w:r>
      <w:r w:rsidRPr="00D47777">
        <w:rPr>
          <w:rStyle w:val="StyleUnderline"/>
        </w:rPr>
        <w:t xml:space="preserve">In GVCs, lead firms thus </w:t>
      </w:r>
      <w:proofErr w:type="gramStart"/>
      <w:r w:rsidRPr="00D47777">
        <w:rPr>
          <w:rStyle w:val="StyleUnderline"/>
        </w:rPr>
        <w:t>have to</w:t>
      </w:r>
      <w:proofErr w:type="gramEnd"/>
      <w:r w:rsidRPr="00D47777">
        <w:rPr>
          <w:rStyle w:val="StyleUnderline"/>
        </w:rPr>
        <w:t xml:space="preserve"> weigh the advantages of disaggregating the production process and the cost reduction this can bring against the risk of losing control over some of their proprietary intangible assets. </w:t>
      </w:r>
      <w:r w:rsidRPr="00DA204B">
        <w:rPr>
          <w:sz w:val="16"/>
        </w:rPr>
        <w:t xml:space="preserve">21 </w:t>
      </w:r>
      <w:r w:rsidRPr="00D47777">
        <w:rPr>
          <w:rStyle w:val="StyleUnderline"/>
        </w:rPr>
        <w:t>Management studies and transaction costs economists have stressed the importance of the IP institutional context for business decisions when there are international alliances, investment and sourcing due to the risk of so called “appropriability hazards” (Oxley, 1997; Teece, 1986).</w:t>
      </w:r>
      <w:r w:rsidRPr="00DA204B">
        <w:rPr>
          <w:sz w:val="16"/>
        </w:rPr>
        <w:t xml:space="preserve"> This risk seems to have expanded since the 1990s, although there are some early testimonies from chemical and information industries reporting a reluctance to transfer advanced technology in countries with weak intellectual property regimes (Mansfield, 1994, pp. 26–29). From the perspective of transaction cost economics, considering the case of a relation with a foreign supplier or buyer, the risk of IP leakage due to a weak IP environment will tend to raise the cost of relying on contract-based alliances relative to equity joint venture (Oxley, 1999, pp. 287–288; Williamson, 2008, p. 12). </w:t>
      </w:r>
      <w:r w:rsidRPr="00DA204B">
        <w:rPr>
          <w:rStyle w:val="StyleUnderline"/>
        </w:rPr>
        <w:t xml:space="preserve">From the perspective of management research, </w:t>
      </w:r>
      <w:r w:rsidRPr="00BE416D">
        <w:rPr>
          <w:rStyle w:val="Emphasis"/>
          <w:highlight w:val="green"/>
        </w:rPr>
        <w:t>careful management of</w:t>
      </w:r>
      <w:r w:rsidRPr="00DA204B">
        <w:rPr>
          <w:rStyle w:val="Emphasis"/>
        </w:rPr>
        <w:t xml:space="preserve"> the </w:t>
      </w:r>
      <w:r w:rsidRPr="00BE416D">
        <w:rPr>
          <w:rStyle w:val="Emphasis"/>
          <w:highlight w:val="green"/>
        </w:rPr>
        <w:t>flow of technology</w:t>
      </w:r>
      <w:r w:rsidRPr="00DA204B">
        <w:rPr>
          <w:rStyle w:val="Emphasis"/>
        </w:rPr>
        <w:t xml:space="preserve"> along GVCs </w:t>
      </w:r>
      <w:r w:rsidRPr="00BE416D">
        <w:rPr>
          <w:rStyle w:val="Emphasis"/>
          <w:highlight w:val="green"/>
        </w:rPr>
        <w:t>is imperative and necessitates</w:t>
      </w:r>
      <w:r w:rsidRPr="00DA204B">
        <w:rPr>
          <w:rStyle w:val="Emphasis"/>
        </w:rPr>
        <w:t xml:space="preserve"> strict </w:t>
      </w:r>
      <w:r w:rsidRPr="00BE416D">
        <w:rPr>
          <w:rStyle w:val="Emphasis"/>
          <w:highlight w:val="green"/>
        </w:rPr>
        <w:t>control over information flows</w:t>
      </w:r>
      <w:r w:rsidRPr="00DA204B">
        <w:rPr>
          <w:rStyle w:val="StyleUnderline"/>
        </w:rPr>
        <w:t xml:space="preserve"> in countries with weak IPRs (Prasad &amp; </w:t>
      </w:r>
      <w:proofErr w:type="spellStart"/>
      <w:r w:rsidRPr="00DA204B">
        <w:rPr>
          <w:rStyle w:val="StyleUnderline"/>
        </w:rPr>
        <w:t>Sounderpandian</w:t>
      </w:r>
      <w:proofErr w:type="spellEnd"/>
      <w:r w:rsidRPr="00DA204B">
        <w:rPr>
          <w:rStyle w:val="StyleUnderline"/>
        </w:rPr>
        <w:t>, 2003, p. 246).</w:t>
      </w:r>
      <w:r w:rsidRPr="00DA204B">
        <w:rPr>
          <w:sz w:val="16"/>
        </w:rPr>
        <w:t xml:space="preserve"> </w:t>
      </w:r>
      <w:r w:rsidRPr="00DA204B">
        <w:rPr>
          <w:rStyle w:val="StyleUnderline"/>
        </w:rPr>
        <w:t xml:space="preserve">Adequate </w:t>
      </w:r>
      <w:r w:rsidRPr="00BE416D">
        <w:rPr>
          <w:rStyle w:val="StyleUnderline"/>
          <w:highlight w:val="green"/>
        </w:rPr>
        <w:t xml:space="preserve">governance arrangements, </w:t>
      </w:r>
      <w:proofErr w:type="gramStart"/>
      <w:r w:rsidRPr="00BE416D">
        <w:rPr>
          <w:rStyle w:val="StyleUnderline"/>
          <w:highlight w:val="green"/>
        </w:rPr>
        <w:t>secrecy</w:t>
      </w:r>
      <w:proofErr w:type="gramEnd"/>
      <w:r w:rsidRPr="00BE416D">
        <w:rPr>
          <w:rStyle w:val="StyleUnderline"/>
          <w:highlight w:val="green"/>
        </w:rPr>
        <w:t xml:space="preserve"> or restraint to outsource offshore were</w:t>
      </w:r>
      <w:r w:rsidRPr="00DA204B">
        <w:rPr>
          <w:rStyle w:val="StyleUnderline"/>
        </w:rPr>
        <w:t xml:space="preserve"> thus </w:t>
      </w:r>
      <w:r w:rsidRPr="00BE416D">
        <w:rPr>
          <w:rStyle w:val="StyleUnderline"/>
          <w:highlight w:val="green"/>
        </w:rPr>
        <w:t>considered</w:t>
      </w:r>
      <w:r w:rsidRPr="00DA204B">
        <w:rPr>
          <w:rStyle w:val="StyleUnderline"/>
        </w:rPr>
        <w:t xml:space="preserve"> as </w:t>
      </w:r>
      <w:r w:rsidRPr="00BE416D">
        <w:rPr>
          <w:rStyle w:val="StyleUnderline"/>
          <w:highlight w:val="green"/>
        </w:rPr>
        <w:t>the main way to deal with</w:t>
      </w:r>
      <w:r w:rsidRPr="00DA204B">
        <w:rPr>
          <w:rStyle w:val="StyleUnderline"/>
        </w:rPr>
        <w:t xml:space="preserve"> the risk of </w:t>
      </w:r>
      <w:r w:rsidRPr="00BE416D">
        <w:rPr>
          <w:rStyle w:val="StyleUnderline"/>
          <w:highlight w:val="green"/>
        </w:rPr>
        <w:t>IP leaks in GVCs</w:t>
      </w:r>
      <w:r w:rsidRPr="00DA204B">
        <w:rPr>
          <w:rStyle w:val="StyleUnderline"/>
        </w:rPr>
        <w:t xml:space="preserve">: </w:t>
      </w:r>
      <w:r w:rsidRPr="00BE416D">
        <w:rPr>
          <w:rStyle w:val="Emphasis"/>
          <w:highlight w:val="green"/>
        </w:rPr>
        <w:t>Companies can mitigate</w:t>
      </w:r>
      <w:r w:rsidRPr="00DA204B">
        <w:rPr>
          <w:rStyle w:val="Emphasis"/>
        </w:rPr>
        <w:t xml:space="preserve"> intellectual property </w:t>
      </w:r>
      <w:r w:rsidRPr="00BE416D">
        <w:rPr>
          <w:rStyle w:val="Emphasis"/>
          <w:highlight w:val="green"/>
        </w:rPr>
        <w:t>risk by bringing</w:t>
      </w:r>
      <w:r w:rsidRPr="00DA204B">
        <w:rPr>
          <w:rStyle w:val="Emphasis"/>
        </w:rPr>
        <w:t xml:space="preserve">, or keeping, some </w:t>
      </w:r>
      <w:r w:rsidRPr="00BE416D">
        <w:rPr>
          <w:rStyle w:val="Emphasis"/>
          <w:highlight w:val="green"/>
        </w:rPr>
        <w:t>production in-house</w:t>
      </w:r>
      <w:r w:rsidRPr="00DA204B">
        <w:rPr>
          <w:rStyle w:val="Emphasis"/>
        </w:rPr>
        <w:t>, or at least under direct company control</w:t>
      </w:r>
      <w:r w:rsidRPr="00DA204B">
        <w:rPr>
          <w:rStyle w:val="StyleUnderline"/>
        </w:rPr>
        <w:t>. That is</w:t>
      </w:r>
      <w:r w:rsidRPr="00DA204B">
        <w:rPr>
          <w:sz w:val="16"/>
        </w:rPr>
        <w:t xml:space="preserve"> a major reason </w:t>
      </w:r>
      <w:r w:rsidRPr="00DA204B">
        <w:rPr>
          <w:rStyle w:val="StyleUnderline"/>
        </w:rPr>
        <w:t>why Motorola owns</w:t>
      </w:r>
      <w:r w:rsidRPr="00DA204B">
        <w:rPr>
          <w:sz w:val="16"/>
        </w:rPr>
        <w:t xml:space="preserve"> some of the </w:t>
      </w:r>
      <w:r w:rsidRPr="00DA204B">
        <w:rPr>
          <w:rStyle w:val="StyleUnderline"/>
        </w:rPr>
        <w:t xml:space="preserve">testing equipment at supplier locations. </w:t>
      </w:r>
      <w:r w:rsidRPr="00BE416D">
        <w:rPr>
          <w:rStyle w:val="StyleUnderline"/>
          <w:highlight w:val="green"/>
        </w:rPr>
        <w:t>Managers</w:t>
      </w:r>
      <w:r w:rsidRPr="00DA204B">
        <w:rPr>
          <w:sz w:val="16"/>
        </w:rPr>
        <w:t xml:space="preserve"> also can </w:t>
      </w:r>
      <w:r w:rsidRPr="00DA204B">
        <w:rPr>
          <w:rStyle w:val="StyleUnderline"/>
        </w:rPr>
        <w:t xml:space="preserve">decrease risk </w:t>
      </w:r>
      <w:r w:rsidRPr="00DA204B">
        <w:rPr>
          <w:rStyle w:val="Emphasis"/>
        </w:rPr>
        <w:t xml:space="preserve">by </w:t>
      </w:r>
      <w:r w:rsidRPr="00BE416D">
        <w:rPr>
          <w:rStyle w:val="Emphasis"/>
          <w:highlight w:val="green"/>
        </w:rPr>
        <w:t>limiting</w:t>
      </w:r>
      <w:r w:rsidRPr="00DA204B">
        <w:rPr>
          <w:rStyle w:val="Emphasis"/>
        </w:rPr>
        <w:t xml:space="preserve"> the flow of </w:t>
      </w:r>
      <w:r w:rsidRPr="00BE416D">
        <w:rPr>
          <w:rStyle w:val="Emphasis"/>
          <w:highlight w:val="green"/>
        </w:rPr>
        <w:t>new intellectual property into countries with weak legal protections</w:t>
      </w:r>
      <w:r w:rsidRPr="00DA204B">
        <w:rPr>
          <w:rStyle w:val="StyleUnderline"/>
        </w:rPr>
        <w:t>.</w:t>
      </w:r>
      <w:r w:rsidRPr="00DA204B">
        <w:rPr>
          <w:sz w:val="16"/>
        </w:rPr>
        <w:t xml:space="preserve"> </w:t>
      </w:r>
      <w:r w:rsidRPr="00DA204B">
        <w:rPr>
          <w:rStyle w:val="StyleUnderline"/>
        </w:rPr>
        <w:t xml:space="preserve">Companies like Cisco, which outsources all manufacturing, also lower risk by </w:t>
      </w:r>
      <w:r w:rsidRPr="00BE416D">
        <w:rPr>
          <w:rStyle w:val="Emphasis"/>
        </w:rPr>
        <w:t>creating</w:t>
      </w:r>
      <w:r w:rsidRPr="00DA204B">
        <w:rPr>
          <w:rStyle w:val="Emphasis"/>
        </w:rPr>
        <w:t xml:space="preserve"> </w:t>
      </w:r>
      <w:r w:rsidRPr="00BE416D">
        <w:rPr>
          <w:rStyle w:val="Emphasis"/>
          <w:highlight w:val="green"/>
        </w:rPr>
        <w:t>business processes that cannot be</w:t>
      </w:r>
      <w:r w:rsidRPr="00DA204B">
        <w:rPr>
          <w:rStyle w:val="Emphasis"/>
        </w:rPr>
        <w:t xml:space="preserve"> easily </w:t>
      </w:r>
      <w:r w:rsidRPr="00BE416D">
        <w:rPr>
          <w:rStyle w:val="Emphasis"/>
          <w:highlight w:val="green"/>
        </w:rPr>
        <w:t>replicated by a single manufacturer</w:t>
      </w:r>
      <w:r w:rsidRPr="00DA204B">
        <w:rPr>
          <w:rStyle w:val="StyleUnderline"/>
        </w:rPr>
        <w:t xml:space="preserve">. </w:t>
      </w:r>
      <w:r w:rsidRPr="00DA204B">
        <w:rPr>
          <w:sz w:val="16"/>
        </w:rPr>
        <w:t xml:space="preserve">Electronics manufacturer </w:t>
      </w:r>
      <w:r w:rsidRPr="00DA204B">
        <w:rPr>
          <w:rStyle w:val="StyleUnderline"/>
        </w:rPr>
        <w:t xml:space="preserve">Sharp Corp. even repairs equipment itself, thus preventing any possibility, accidental or otherwise, that its vendors will share proprietary information with Sharp's competitors. </w:t>
      </w:r>
      <w:r w:rsidRPr="00BE416D">
        <w:rPr>
          <w:rStyle w:val="Emphasis"/>
        </w:rPr>
        <w:t>The company</w:t>
      </w:r>
      <w:r w:rsidRPr="00DA204B">
        <w:rPr>
          <w:rStyle w:val="Emphasis"/>
        </w:rPr>
        <w:t xml:space="preserve"> goes so far as to </w:t>
      </w:r>
      <w:r w:rsidRPr="00BE416D">
        <w:rPr>
          <w:rStyle w:val="Emphasis"/>
          <w:highlight w:val="green"/>
        </w:rPr>
        <w:t>reprogram</w:t>
      </w:r>
      <w:r w:rsidRPr="00DA204B">
        <w:rPr>
          <w:rStyle w:val="Emphasis"/>
        </w:rPr>
        <w:t xml:space="preserve"> various computer-aided </w:t>
      </w:r>
      <w:r w:rsidRPr="00BE416D">
        <w:rPr>
          <w:rStyle w:val="Emphasis"/>
          <w:highlight w:val="green"/>
        </w:rPr>
        <w:t>machines</w:t>
      </w:r>
      <w:r w:rsidRPr="00DA204B">
        <w:rPr>
          <w:rStyle w:val="Emphasis"/>
        </w:rPr>
        <w:t xml:space="preserve"> used by its vendors </w:t>
      </w:r>
      <w:r w:rsidRPr="00BE416D">
        <w:rPr>
          <w:rStyle w:val="Emphasis"/>
          <w:highlight w:val="green"/>
        </w:rPr>
        <w:t>without sharing</w:t>
      </w:r>
      <w:r w:rsidRPr="00DA204B">
        <w:rPr>
          <w:rStyle w:val="Emphasis"/>
        </w:rPr>
        <w:t xml:space="preserve"> the </w:t>
      </w:r>
      <w:r w:rsidRPr="00BE416D">
        <w:rPr>
          <w:rStyle w:val="Emphasis"/>
          <w:highlight w:val="green"/>
        </w:rPr>
        <w:t>information</w:t>
      </w:r>
      <w:r w:rsidRPr="00DA204B">
        <w:rPr>
          <w:rStyle w:val="Emphasis"/>
        </w:rPr>
        <w:t>.</w:t>
      </w:r>
      <w:r w:rsidRPr="00DA204B">
        <w:rPr>
          <w:sz w:val="16"/>
        </w:rPr>
        <w:t xml:space="preserve"> (Chopra &amp; Sodhi, 2004, p. 57) </w:t>
      </w:r>
      <w:r w:rsidRPr="00DA204B">
        <w:rPr>
          <w:rStyle w:val="StyleUnderline"/>
        </w:rPr>
        <w:t xml:space="preserve">In the 2010s, a new field of business research and consulting emerged around the management of IP in global value chains. Its purpose is to </w:t>
      </w:r>
      <w:r w:rsidRPr="00BE416D">
        <w:rPr>
          <w:rStyle w:val="Emphasis"/>
        </w:rPr>
        <w:t>circumvent</w:t>
      </w:r>
      <w:r w:rsidRPr="00DA204B">
        <w:rPr>
          <w:rStyle w:val="Emphasis"/>
        </w:rPr>
        <w:t xml:space="preserve"> the difficulty of using formal IP protection channels and to </w:t>
      </w:r>
      <w:r w:rsidRPr="00BE416D">
        <w:rPr>
          <w:rStyle w:val="Emphasis"/>
          <w:highlight w:val="green"/>
        </w:rPr>
        <w:t>find other ways to enforce IPRs</w:t>
      </w:r>
      <w:r w:rsidRPr="00DA204B">
        <w:rPr>
          <w:rStyle w:val="Emphasis"/>
        </w:rPr>
        <w:t xml:space="preserve"> </w:t>
      </w:r>
      <w:r w:rsidRPr="00DA204B">
        <w:rPr>
          <w:rStyle w:val="StyleUnderline"/>
        </w:rPr>
        <w:t>without limiting the scope of GVC activity.</w:t>
      </w:r>
      <w:r w:rsidRPr="00DA204B">
        <w:rPr>
          <w:sz w:val="16"/>
        </w:rPr>
        <w:t xml:space="preserve"> </w:t>
      </w:r>
      <w:r w:rsidRPr="00DA204B">
        <w:rPr>
          <w:rStyle w:val="StyleUnderline"/>
        </w:rPr>
        <w:t xml:space="preserve">A first issue is </w:t>
      </w:r>
      <w:r w:rsidRPr="00DA204B">
        <w:rPr>
          <w:rStyle w:val="Emphasis"/>
        </w:rPr>
        <w:t>supplier selection</w:t>
      </w:r>
      <w:r w:rsidRPr="00DA204B">
        <w:rPr>
          <w:rStyle w:val="StyleUnderline"/>
        </w:rPr>
        <w:t xml:space="preserve"> to minimize the risk of IP leaks (Wu, Li, Chu, &amp; </w:t>
      </w:r>
      <w:proofErr w:type="spellStart"/>
      <w:r w:rsidRPr="00DA204B">
        <w:rPr>
          <w:rStyle w:val="StyleUnderline"/>
        </w:rPr>
        <w:t>Sculli</w:t>
      </w:r>
      <w:proofErr w:type="spellEnd"/>
      <w:r w:rsidRPr="00DA204B">
        <w:rPr>
          <w:rStyle w:val="StyleUnderline"/>
        </w:rPr>
        <w:t xml:space="preserve">, 2013). </w:t>
      </w:r>
      <w:r w:rsidRPr="00DA204B">
        <w:rPr>
          <w:sz w:val="16"/>
        </w:rPr>
        <w:t>There is also an attempt to move beyond legal procedure and use the reporting procedures created for the implementation of Corporate Social Responsibility to enforce stricter IPRs standards along the chains (</w:t>
      </w:r>
      <w:proofErr w:type="spellStart"/>
      <w:r w:rsidRPr="00DA204B">
        <w:rPr>
          <w:sz w:val="16"/>
        </w:rPr>
        <w:t>Gillai</w:t>
      </w:r>
      <w:proofErr w:type="spellEnd"/>
      <w:r w:rsidRPr="00DA204B">
        <w:rPr>
          <w:sz w:val="16"/>
        </w:rPr>
        <w:t xml:space="preserve">, </w:t>
      </w:r>
      <w:proofErr w:type="spellStart"/>
      <w:r w:rsidRPr="00DA204B">
        <w:rPr>
          <w:sz w:val="16"/>
        </w:rPr>
        <w:t>Rammohan</w:t>
      </w:r>
      <w:proofErr w:type="spellEnd"/>
      <w:r w:rsidRPr="00DA204B">
        <w:rPr>
          <w:sz w:val="16"/>
        </w:rPr>
        <w:t xml:space="preserve">, &amp; Lee, 2014). The Center for Responsible Enterprise </w:t>
      </w:r>
      <w:proofErr w:type="gramStart"/>
      <w:r w:rsidRPr="00DA204B">
        <w:rPr>
          <w:sz w:val="16"/>
        </w:rPr>
        <w:t>And</w:t>
      </w:r>
      <w:proofErr w:type="gramEnd"/>
      <w:r w:rsidRPr="00DA204B">
        <w:rPr>
          <w:sz w:val="16"/>
        </w:rPr>
        <w:t xml:space="preserve"> Trade (CREATe.org) was founded in 2011 with the support of start-up grants from the Microsoft Corporation with this objective of fostering “a culture of IP protection and compliance” throughout the global supply chain. This agenda is becoming mainstream, as it was endorsed by the World Intellectual Property Organization in its annual report dedicated to Intangible Capital in Global Value chains (WIPO, 2017).</w:t>
      </w:r>
    </w:p>
    <w:p w14:paraId="40B97A11" w14:textId="6356820F" w:rsidR="00CB2710" w:rsidRPr="00E60AFE" w:rsidRDefault="00CB2710" w:rsidP="00CB2710">
      <w:pPr>
        <w:pStyle w:val="Heading3"/>
      </w:pPr>
    </w:p>
    <w:sectPr w:rsidR="00CB2710" w:rsidRPr="00E60A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CA5E40"/>
    <w:multiLevelType w:val="multilevel"/>
    <w:tmpl w:val="1BBAF1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F36E9"/>
    <w:multiLevelType w:val="hybridMultilevel"/>
    <w:tmpl w:val="3B00E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E1894"/>
    <w:multiLevelType w:val="hybridMultilevel"/>
    <w:tmpl w:val="74766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CD4356"/>
    <w:multiLevelType w:val="hybridMultilevel"/>
    <w:tmpl w:val="6562E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9"/>
  </w:num>
  <w:num w:numId="13">
    <w:abstractNumId w:val="24"/>
  </w:num>
  <w:num w:numId="14">
    <w:abstractNumId w:val="26"/>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30"/>
  </w:num>
  <w:num w:numId="24">
    <w:abstractNumId w:val="28"/>
  </w:num>
  <w:num w:numId="25">
    <w:abstractNumId w:val="25"/>
  </w:num>
  <w:num w:numId="26">
    <w:abstractNumId w:val="33"/>
  </w:num>
  <w:num w:numId="27">
    <w:abstractNumId w:val="23"/>
  </w:num>
  <w:num w:numId="28">
    <w:abstractNumId w:val="22"/>
  </w:num>
  <w:num w:numId="29">
    <w:abstractNumId w:val="18"/>
  </w:num>
  <w:num w:numId="30">
    <w:abstractNumId w:val="19"/>
  </w:num>
  <w:num w:numId="31">
    <w:abstractNumId w:val="27"/>
  </w:num>
  <w:num w:numId="32">
    <w:abstractNumId w:val="21"/>
  </w:num>
  <w:num w:numId="33">
    <w:abstractNumId w:val="3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271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190F"/>
    <w:rsid w:val="00315690"/>
    <w:rsid w:val="00316B75"/>
    <w:rsid w:val="00325646"/>
    <w:rsid w:val="003460F2"/>
    <w:rsid w:val="0038158C"/>
    <w:rsid w:val="003902BA"/>
    <w:rsid w:val="003A09E2"/>
    <w:rsid w:val="00407037"/>
    <w:rsid w:val="004605D6"/>
    <w:rsid w:val="004875F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45A0"/>
    <w:rsid w:val="007F5B66"/>
    <w:rsid w:val="00811232"/>
    <w:rsid w:val="00823A1C"/>
    <w:rsid w:val="00845B9D"/>
    <w:rsid w:val="00860984"/>
    <w:rsid w:val="008B3ECB"/>
    <w:rsid w:val="008B4E85"/>
    <w:rsid w:val="008C1B2E"/>
    <w:rsid w:val="0091627E"/>
    <w:rsid w:val="0097032B"/>
    <w:rsid w:val="009D2EAD"/>
    <w:rsid w:val="009D54B2"/>
    <w:rsid w:val="009D6867"/>
    <w:rsid w:val="009E1922"/>
    <w:rsid w:val="009F7ED2"/>
    <w:rsid w:val="00A713C4"/>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9604F"/>
    <w:rsid w:val="00CA19AA"/>
    <w:rsid w:val="00CB2710"/>
    <w:rsid w:val="00CC5298"/>
    <w:rsid w:val="00CD736E"/>
    <w:rsid w:val="00CD798D"/>
    <w:rsid w:val="00CE161E"/>
    <w:rsid w:val="00CF59A8"/>
    <w:rsid w:val="00D156C9"/>
    <w:rsid w:val="00D325A9"/>
    <w:rsid w:val="00D36A8A"/>
    <w:rsid w:val="00D3717E"/>
    <w:rsid w:val="00D61409"/>
    <w:rsid w:val="00D6691E"/>
    <w:rsid w:val="00D71170"/>
    <w:rsid w:val="00D7174B"/>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702C"/>
  <w15:chartTrackingRefBased/>
  <w15:docId w15:val="{121008EA-859C-4FFF-AD57-ED177930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17E"/>
    <w:rPr>
      <w:rFonts w:ascii="Calibri" w:hAnsi="Calibri"/>
    </w:rPr>
  </w:style>
  <w:style w:type="paragraph" w:styleId="Heading1">
    <w:name w:val="heading 1"/>
    <w:aliases w:val="Pocket"/>
    <w:basedOn w:val="Normal"/>
    <w:next w:val="Normal"/>
    <w:link w:val="Heading1Char"/>
    <w:qFormat/>
    <w:rsid w:val="00D371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1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371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371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71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17E"/>
  </w:style>
  <w:style w:type="character" w:customStyle="1" w:styleId="Heading1Char">
    <w:name w:val="Heading 1 Char"/>
    <w:aliases w:val="Pocket Char"/>
    <w:basedOn w:val="DefaultParagraphFont"/>
    <w:link w:val="Heading1"/>
    <w:rsid w:val="00D371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717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371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3717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371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717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3717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3717E"/>
    <w:rPr>
      <w:color w:val="auto"/>
      <w:u w:val="none"/>
    </w:rPr>
  </w:style>
  <w:style w:type="character" w:styleId="FollowedHyperlink">
    <w:name w:val="FollowedHyperlink"/>
    <w:basedOn w:val="DefaultParagraphFont"/>
    <w:uiPriority w:val="99"/>
    <w:semiHidden/>
    <w:unhideWhenUsed/>
    <w:rsid w:val="00D3717E"/>
    <w:rPr>
      <w:color w:val="auto"/>
      <w:u w:val="none"/>
    </w:rPr>
  </w:style>
  <w:style w:type="paragraph" w:customStyle="1" w:styleId="textbold">
    <w:name w:val="text bold"/>
    <w:basedOn w:val="Normal"/>
    <w:link w:val="Emphasis"/>
    <w:autoRedefine/>
    <w:uiPriority w:val="7"/>
    <w:qFormat/>
    <w:rsid w:val="00CB271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CB2710"/>
    <w:rPr>
      <w:color w:val="605E5C"/>
      <w:shd w:val="clear" w:color="auto" w:fill="E1DFDD"/>
    </w:rPr>
  </w:style>
  <w:style w:type="character" w:customStyle="1" w:styleId="c10">
    <w:name w:val="c10"/>
    <w:basedOn w:val="DefaultParagraphFont"/>
    <w:rsid w:val="00CB2710"/>
  </w:style>
  <w:style w:type="character" w:customStyle="1" w:styleId="c2">
    <w:name w:val="c2"/>
    <w:basedOn w:val="DefaultParagraphFont"/>
    <w:rsid w:val="00CB2710"/>
  </w:style>
  <w:style w:type="paragraph" w:customStyle="1" w:styleId="UnderlinePara">
    <w:name w:val="Underline Para"/>
    <w:basedOn w:val="Normal"/>
    <w:uiPriority w:val="6"/>
    <w:qFormat/>
    <w:rsid w:val="00CB2710"/>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34"/>
    <w:unhideWhenUsed/>
    <w:qFormat/>
    <w:rsid w:val="00CB2710"/>
    <w:pPr>
      <w:ind w:left="720"/>
      <w:contextualSpacing/>
    </w:pPr>
  </w:style>
  <w:style w:type="paragraph" w:customStyle="1" w:styleId="card">
    <w:name w:val="card"/>
    <w:aliases w:val="Medium Grid 21"/>
    <w:basedOn w:val="Normal"/>
    <w:next w:val="Normal"/>
    <w:uiPriority w:val="6"/>
    <w:qFormat/>
    <w:rsid w:val="00CB2710"/>
    <w:pPr>
      <w:ind w:left="288" w:right="288"/>
    </w:pPr>
    <w:rPr>
      <w:rFonts w:asciiTheme="minorHAnsi" w:hAnsiTheme="minorHAnsi"/>
      <w:u w:val="single"/>
    </w:rPr>
  </w:style>
  <w:style w:type="paragraph" w:customStyle="1" w:styleId="Emphasis1">
    <w:name w:val="Emphasis1"/>
    <w:basedOn w:val="Normal"/>
    <w:uiPriority w:val="7"/>
    <w:qFormat/>
    <w:rsid w:val="00CB2710"/>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CB2710"/>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CB2710"/>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CB2710"/>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CB2710"/>
    <w:rPr>
      <w:rFonts w:ascii="Georgia" w:hAnsi="Georgia" w:cs="Calibri"/>
      <w:sz w:val="20"/>
      <w:szCs w:val="20"/>
    </w:rPr>
  </w:style>
  <w:style w:type="paragraph" w:styleId="CommentText">
    <w:name w:val="annotation text"/>
    <w:basedOn w:val="Normal"/>
    <w:link w:val="CommentTextChar"/>
    <w:uiPriority w:val="99"/>
    <w:semiHidden/>
    <w:unhideWhenUsed/>
    <w:rsid w:val="00CB2710"/>
    <w:rPr>
      <w:rFonts w:ascii="Georgia" w:hAnsi="Georgia" w:cs="Calibri"/>
      <w:sz w:val="20"/>
      <w:szCs w:val="20"/>
    </w:rPr>
  </w:style>
  <w:style w:type="character" w:customStyle="1" w:styleId="CommentTextChar1">
    <w:name w:val="Comment Text Char1"/>
    <w:basedOn w:val="DefaultParagraphFont"/>
    <w:uiPriority w:val="99"/>
    <w:semiHidden/>
    <w:rsid w:val="00CB2710"/>
    <w:rPr>
      <w:rFonts w:ascii="Calibri" w:hAnsi="Calibri"/>
      <w:sz w:val="20"/>
      <w:szCs w:val="20"/>
    </w:rPr>
  </w:style>
  <w:style w:type="character" w:customStyle="1" w:styleId="CommentSubjectChar">
    <w:name w:val="Comment Subject Char"/>
    <w:basedOn w:val="CommentTextChar"/>
    <w:link w:val="CommentSubject"/>
    <w:uiPriority w:val="99"/>
    <w:semiHidden/>
    <w:rsid w:val="00CB2710"/>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CB2710"/>
    <w:rPr>
      <w:b/>
      <w:bCs/>
    </w:rPr>
  </w:style>
  <w:style w:type="character" w:customStyle="1" w:styleId="CommentSubjectChar1">
    <w:name w:val="Comment Subject Char1"/>
    <w:basedOn w:val="CommentTextChar1"/>
    <w:uiPriority w:val="99"/>
    <w:semiHidden/>
    <w:rsid w:val="00CB2710"/>
    <w:rPr>
      <w:rFonts w:ascii="Calibri" w:hAnsi="Calibri"/>
      <w:b/>
      <w:bCs/>
      <w:sz w:val="20"/>
      <w:szCs w:val="20"/>
    </w:rPr>
  </w:style>
  <w:style w:type="character" w:customStyle="1" w:styleId="BalloonTextChar">
    <w:name w:val="Balloon Text Char"/>
    <w:basedOn w:val="DefaultParagraphFont"/>
    <w:link w:val="BalloonText"/>
    <w:uiPriority w:val="99"/>
    <w:semiHidden/>
    <w:rsid w:val="00CB2710"/>
    <w:rPr>
      <w:rFonts w:ascii="Segoe UI" w:hAnsi="Segoe UI" w:cs="Segoe UI"/>
      <w:sz w:val="18"/>
      <w:szCs w:val="18"/>
    </w:rPr>
  </w:style>
  <w:style w:type="paragraph" w:styleId="BalloonText">
    <w:name w:val="Balloon Text"/>
    <w:basedOn w:val="Normal"/>
    <w:link w:val="BalloonTextChar"/>
    <w:uiPriority w:val="99"/>
    <w:semiHidden/>
    <w:unhideWhenUsed/>
    <w:rsid w:val="00CB2710"/>
    <w:rPr>
      <w:rFonts w:ascii="Segoe UI" w:hAnsi="Segoe UI" w:cs="Segoe UI"/>
      <w:sz w:val="18"/>
      <w:szCs w:val="18"/>
    </w:rPr>
  </w:style>
  <w:style w:type="character" w:customStyle="1" w:styleId="BalloonTextChar1">
    <w:name w:val="Balloon Text Char1"/>
    <w:basedOn w:val="DefaultParagraphFont"/>
    <w:uiPriority w:val="99"/>
    <w:semiHidden/>
    <w:rsid w:val="00CB2710"/>
    <w:rPr>
      <w:rFonts w:ascii="Segoe UI" w:hAnsi="Segoe UI" w:cs="Segoe UI"/>
      <w:sz w:val="18"/>
      <w:szCs w:val="18"/>
    </w:rPr>
  </w:style>
  <w:style w:type="paragraph" w:customStyle="1" w:styleId="Cards">
    <w:name w:val="Cards"/>
    <w:next w:val="Normal"/>
    <w:link w:val="CardsChar"/>
    <w:qFormat/>
    <w:rsid w:val="00CB2710"/>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CB2710"/>
    <w:rPr>
      <w:rFonts w:ascii="Times New Roman" w:eastAsia="Times New Roman" w:hAnsi="Times New Roman" w:cs="Times New Roman"/>
      <w:sz w:val="20"/>
      <w:szCs w:val="24"/>
    </w:rPr>
  </w:style>
  <w:style w:type="character" w:customStyle="1" w:styleId="DebateUnderline">
    <w:name w:val="Debate Underline"/>
    <w:rsid w:val="00CB2710"/>
    <w:rPr>
      <w:rFonts w:ascii="Times New Roman" w:hAnsi="Times New Roman"/>
      <w:sz w:val="20"/>
      <w:u w:val="thick"/>
    </w:rPr>
  </w:style>
  <w:style w:type="character" w:customStyle="1" w:styleId="underline">
    <w:name w:val="underline"/>
    <w:basedOn w:val="DefaultParagraphFont"/>
    <w:qFormat/>
    <w:rsid w:val="00CB2710"/>
    <w:rPr>
      <w:b/>
      <w:u w:val="single"/>
    </w:rPr>
  </w:style>
  <w:style w:type="character" w:customStyle="1" w:styleId="Emphasis2">
    <w:name w:val="Emphasis2"/>
    <w:basedOn w:val="DefaultParagraphFont"/>
    <w:rsid w:val="00CB2710"/>
    <w:rPr>
      <w:rFonts w:ascii="Franklin Gothic Heavy" w:hAnsi="Franklin Gothic Heavy"/>
      <w:iCs/>
      <w:u w:val="single"/>
    </w:rPr>
  </w:style>
  <w:style w:type="paragraph" w:customStyle="1" w:styleId="CiteSpacing">
    <w:name w:val="Cite Spacing"/>
    <w:basedOn w:val="Normal"/>
    <w:uiPriority w:val="4"/>
    <w:qFormat/>
    <w:rsid w:val="00CB2710"/>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CB2710"/>
    <w:rPr>
      <w:u w:val="single"/>
    </w:rPr>
  </w:style>
  <w:style w:type="paragraph" w:customStyle="1" w:styleId="Analytics">
    <w:name w:val="Analytics"/>
    <w:link w:val="AnalyticsChar"/>
    <w:uiPriority w:val="4"/>
    <w:qFormat/>
    <w:rsid w:val="00CB2710"/>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CB2710"/>
    <w:rPr>
      <w:rFonts w:ascii="Calibri" w:hAnsi="Calibri" w:cs="Calibri"/>
      <w:b/>
      <w:color w:val="2F5496" w:themeColor="accent5" w:themeShade="BF"/>
      <w:sz w:val="24"/>
    </w:rPr>
  </w:style>
  <w:style w:type="character" w:customStyle="1" w:styleId="Style1Char1">
    <w:name w:val="Style1 Char1"/>
    <w:basedOn w:val="DefaultParagraphFont"/>
    <w:rsid w:val="00CB2710"/>
    <w:rPr>
      <w:rFonts w:ascii="Times New Roman" w:eastAsia="SimSun" w:hAnsi="Times New Roman" w:cs="Times New Roman"/>
      <w:sz w:val="20"/>
      <w:szCs w:val="24"/>
      <w:u w:val="single"/>
      <w:lang w:eastAsia="zh-CN"/>
    </w:rPr>
  </w:style>
  <w:style w:type="character" w:customStyle="1" w:styleId="hit">
    <w:name w:val="hit"/>
    <w:rsid w:val="00CB2710"/>
  </w:style>
  <w:style w:type="character" w:customStyle="1" w:styleId="ssl4">
    <w:name w:val="ss_l4"/>
    <w:rsid w:val="00CB2710"/>
  </w:style>
  <w:style w:type="character" w:customStyle="1" w:styleId="italic">
    <w:name w:val="italic"/>
    <w:rsid w:val="00CB2710"/>
  </w:style>
  <w:style w:type="character" w:customStyle="1" w:styleId="tl8wme">
    <w:name w:val="tl8wme"/>
    <w:basedOn w:val="DefaultParagraphFont"/>
    <w:rsid w:val="00CB2710"/>
  </w:style>
  <w:style w:type="table" w:styleId="TableGrid">
    <w:name w:val="Table Grid"/>
    <w:basedOn w:val="TableNormal"/>
    <w:uiPriority w:val="39"/>
    <w:rsid w:val="00CB2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B2710"/>
    <w:rPr>
      <w:sz w:val="16"/>
      <w:szCs w:val="16"/>
    </w:rPr>
  </w:style>
  <w:style w:type="character" w:customStyle="1" w:styleId="UnderlineBold">
    <w:name w:val="Underline + Bold"/>
    <w:uiPriority w:val="1"/>
    <w:qFormat/>
    <w:rsid w:val="00CB2710"/>
    <w:rPr>
      <w:b/>
      <w:sz w:val="20"/>
      <w:u w:val="single"/>
    </w:rPr>
  </w:style>
  <w:style w:type="paragraph" w:customStyle="1" w:styleId="Smalltext">
    <w:name w:val="Small text"/>
    <w:basedOn w:val="Normal"/>
    <w:link w:val="SmalltextChar"/>
    <w:rsid w:val="00CB2710"/>
    <w:rPr>
      <w:sz w:val="16"/>
    </w:rPr>
  </w:style>
  <w:style w:type="character" w:customStyle="1" w:styleId="SmalltextChar">
    <w:name w:val="Small text Char"/>
    <w:link w:val="Smalltext"/>
    <w:rsid w:val="00CB2710"/>
    <w:rPr>
      <w:rFonts w:ascii="Calibri" w:hAnsi="Calibri"/>
      <w:sz w:val="16"/>
    </w:rPr>
  </w:style>
  <w:style w:type="paragraph" w:customStyle="1" w:styleId="Reallyfuckingsmall">
    <w:name w:val="Really fucking small"/>
    <w:basedOn w:val="Normal"/>
    <w:link w:val="ReallyfuckingsmallChar"/>
    <w:rsid w:val="00CB2710"/>
    <w:rPr>
      <w:sz w:val="10"/>
    </w:rPr>
  </w:style>
  <w:style w:type="character" w:customStyle="1" w:styleId="ReallyfuckingsmallChar">
    <w:name w:val="Really fucking small Char"/>
    <w:link w:val="Reallyfuckingsmall"/>
    <w:rsid w:val="00CB2710"/>
    <w:rPr>
      <w:rFonts w:ascii="Calibri" w:hAnsi="Calibri"/>
      <w:sz w:val="10"/>
    </w:rPr>
  </w:style>
  <w:style w:type="paragraph" w:customStyle="1" w:styleId="HotRoute">
    <w:name w:val="Hot Route!"/>
    <w:basedOn w:val="Normal"/>
    <w:link w:val="HotRouteChar"/>
    <w:qFormat/>
    <w:rsid w:val="00CB2710"/>
    <w:pPr>
      <w:ind w:left="90"/>
    </w:pPr>
    <w:rPr>
      <w:rFonts w:eastAsia="Calibri" w:cs="Times New Roman"/>
      <w:szCs w:val="20"/>
    </w:rPr>
  </w:style>
  <w:style w:type="character" w:customStyle="1" w:styleId="HotRouteChar">
    <w:name w:val="Hot Route! Char"/>
    <w:link w:val="HotRoute"/>
    <w:rsid w:val="00CB2710"/>
    <w:rPr>
      <w:rFonts w:ascii="Calibri" w:eastAsia="Calibri" w:hAnsi="Calibri" w:cs="Times New Roman"/>
      <w:szCs w:val="20"/>
    </w:rPr>
  </w:style>
  <w:style w:type="paragraph" w:customStyle="1" w:styleId="paragraph">
    <w:name w:val="paragraph"/>
    <w:basedOn w:val="Normal"/>
    <w:rsid w:val="00CB2710"/>
    <w:pPr>
      <w:spacing w:before="100" w:beforeAutospacing="1" w:after="100" w:afterAutospacing="1"/>
    </w:pPr>
  </w:style>
  <w:style w:type="character" w:customStyle="1" w:styleId="normaltextrun">
    <w:name w:val="normaltextrun"/>
    <w:basedOn w:val="DefaultParagraphFont"/>
    <w:rsid w:val="00CB2710"/>
  </w:style>
  <w:style w:type="character" w:customStyle="1" w:styleId="eop">
    <w:name w:val="eop"/>
    <w:basedOn w:val="DefaultParagraphFont"/>
    <w:rsid w:val="00CB2710"/>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B27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B2710"/>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philosophy/not-ipr.e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ox.com/policy-and-politics/2018/12/20/18146993/elizabeth-warren-2020-election-drug-prices-bil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pcounsel.com/trade-secret" TargetMode="External"/><Relationship Id="rId11" Type="http://schemas.openxmlformats.org/officeDocument/2006/relationships/hyperlink" Target="https://ro.uow.edu.au/lhapapers/1849/"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journals.sagepub.com/doi/10.1177/0047117805058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20</Pages>
  <Words>14714</Words>
  <Characters>83871</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9</cp:revision>
  <dcterms:created xsi:type="dcterms:W3CDTF">2021-09-26T14:07:00Z</dcterms:created>
  <dcterms:modified xsi:type="dcterms:W3CDTF">2021-09-26T15:29:00Z</dcterms:modified>
</cp:coreProperties>
</file>