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2608CF" w14:textId="0CAFA370" w:rsidR="0012086E" w:rsidRDefault="0012086E" w:rsidP="00A6472B">
      <w:pPr>
        <w:pStyle w:val="Heading2"/>
      </w:pPr>
      <w:r>
        <w:t>K</w:t>
      </w:r>
    </w:p>
    <w:p w14:paraId="4095BB30" w14:textId="77777777" w:rsidR="0012086E" w:rsidRPr="00FA3C17" w:rsidRDefault="0012086E" w:rsidP="0012086E">
      <w:pPr>
        <w:pStyle w:val="Heading4"/>
      </w:pPr>
      <w:r>
        <w:t xml:space="preserve">Empire has shifted from the </w:t>
      </w:r>
      <w:r w:rsidRPr="00FA3C17">
        <w:rPr>
          <w:u w:val="single"/>
        </w:rPr>
        <w:t>administration of death</w:t>
      </w:r>
      <w:r>
        <w:t xml:space="preserve"> to the </w:t>
      </w:r>
      <w:r w:rsidRPr="00FA3C17">
        <w:rPr>
          <w:u w:val="single"/>
        </w:rPr>
        <w:t>production of life</w:t>
      </w:r>
      <w:r>
        <w:t xml:space="preserve"> – the </w:t>
      </w:r>
      <w:proofErr w:type="spellStart"/>
      <w:r>
        <w:t>affs</w:t>
      </w:r>
      <w:proofErr w:type="spellEnd"/>
      <w:r>
        <w:t xml:space="preserve"> restructuring of global medical intervention is the new logic of </w:t>
      </w:r>
      <w:r w:rsidRPr="00FA3C17">
        <w:rPr>
          <w:u w:val="single"/>
        </w:rPr>
        <w:t>biopolitical governance</w:t>
      </w:r>
      <w:r>
        <w:t xml:space="preserve"> – no longer is imperialism a question of borders and military power, but rather the </w:t>
      </w:r>
      <w:r>
        <w:rPr>
          <w:u w:val="single"/>
        </w:rPr>
        <w:t>protection of bodies</w:t>
      </w:r>
      <w:r>
        <w:t>.</w:t>
      </w:r>
    </w:p>
    <w:p w14:paraId="4B3AEA8B" w14:textId="77777777" w:rsidR="0012086E" w:rsidRDefault="0012086E" w:rsidP="0012086E">
      <w:r w:rsidRPr="00E7203D">
        <w:rPr>
          <w:rStyle w:val="Style13ptBold"/>
        </w:rPr>
        <w:t xml:space="preserve">Ahuja </w:t>
      </w:r>
      <w:r>
        <w:rPr>
          <w:rStyle w:val="Style13ptBold"/>
        </w:rPr>
        <w:t>‘</w:t>
      </w:r>
      <w:r w:rsidRPr="00E7203D">
        <w:rPr>
          <w:rStyle w:val="Style13ptBold"/>
        </w:rPr>
        <w:t>16</w:t>
      </w:r>
      <w:r w:rsidRPr="00E7203D">
        <w:t xml:space="preserve"> </w:t>
      </w:r>
    </w:p>
    <w:p w14:paraId="2E44A2A0" w14:textId="77777777" w:rsidR="0012086E" w:rsidRPr="00346DF6" w:rsidRDefault="0012086E" w:rsidP="0012086E">
      <w:pPr>
        <w:rPr>
          <w:sz w:val="16"/>
          <w:szCs w:val="16"/>
        </w:rPr>
      </w:pPr>
      <w:r w:rsidRPr="00346DF6">
        <w:rPr>
          <w:sz w:val="16"/>
          <w:szCs w:val="16"/>
        </w:rPr>
        <w:t>[Neel, English @ UNC Chapel Hill. 2016. “</w:t>
      </w:r>
      <w:proofErr w:type="spellStart"/>
      <w:r w:rsidRPr="00346DF6">
        <w:rPr>
          <w:sz w:val="16"/>
          <w:szCs w:val="16"/>
        </w:rPr>
        <w:t>Bioinsecurities</w:t>
      </w:r>
      <w:proofErr w:type="spellEnd"/>
      <w:r w:rsidRPr="00346DF6">
        <w:rPr>
          <w:sz w:val="16"/>
          <w:szCs w:val="16"/>
        </w:rPr>
        <w:t>”] pat</w:t>
      </w:r>
    </w:p>
    <w:p w14:paraId="1A1F9C95" w14:textId="77777777" w:rsidR="0012086E" w:rsidRPr="00346DF6" w:rsidRDefault="0012086E" w:rsidP="0012086E">
      <w:pPr>
        <w:rPr>
          <w:sz w:val="12"/>
        </w:rPr>
      </w:pPr>
      <w:r w:rsidRPr="00E7203D">
        <w:rPr>
          <w:rStyle w:val="StyleUnderline"/>
        </w:rPr>
        <w:t xml:space="preserve">One element common to this </w:t>
      </w:r>
      <w:r w:rsidRPr="00723593">
        <w:rPr>
          <w:rStyle w:val="StyleUnderline"/>
        </w:rPr>
        <w:t xml:space="preserve">biopolitics of </w:t>
      </w:r>
      <w:r w:rsidRPr="00750D88">
        <w:rPr>
          <w:rStyle w:val="StyleUnderline"/>
          <w:highlight w:val="green"/>
        </w:rPr>
        <w:t>empire is</w:t>
      </w:r>
      <w:r w:rsidRPr="00750D88">
        <w:rPr>
          <w:rStyle w:val="StyleUnderline"/>
        </w:rPr>
        <w:t xml:space="preserve"> an anxiety about the </w:t>
      </w:r>
      <w:r w:rsidRPr="00750D88">
        <w:rPr>
          <w:rStyle w:val="StyleUnderline"/>
          <w:highlight w:val="green"/>
        </w:rPr>
        <w:t xml:space="preserve">dependence of the human body </w:t>
      </w:r>
      <w:r w:rsidRPr="00723593">
        <w:rPr>
          <w:rStyle w:val="StyleUnderline"/>
        </w:rPr>
        <w:t xml:space="preserve">on forces that appear </w:t>
      </w:r>
      <w:r w:rsidRPr="00723593">
        <w:rPr>
          <w:rStyle w:val="Emphasis"/>
        </w:rPr>
        <w:t xml:space="preserve">inhuman, </w:t>
      </w:r>
      <w:r w:rsidRPr="00750D88">
        <w:rPr>
          <w:rStyle w:val="Emphasis"/>
        </w:rPr>
        <w:t>even inhumane</w:t>
      </w:r>
      <w:r w:rsidRPr="00346DF6">
        <w:rPr>
          <w:sz w:val="12"/>
        </w:rPr>
        <w:t xml:space="preserve">: </w:t>
      </w:r>
      <w:r w:rsidRPr="00750D88">
        <w:rPr>
          <w:rStyle w:val="Emphasis"/>
          <w:highlight w:val="green"/>
        </w:rPr>
        <w:t>medical technologies</w:t>
      </w:r>
      <w:r w:rsidRPr="00750D88">
        <w:rPr>
          <w:rStyle w:val="StyleUnderline"/>
          <w:highlight w:val="green"/>
        </w:rPr>
        <w:t xml:space="preserve"> </w:t>
      </w:r>
      <w:r w:rsidRPr="00723593">
        <w:rPr>
          <w:rStyle w:val="StyleUnderline"/>
        </w:rPr>
        <w:t>to</w:t>
      </w:r>
      <w:r w:rsidRPr="00750D88">
        <w:rPr>
          <w:rStyle w:val="StyleUnderline"/>
        </w:rPr>
        <w:t xml:space="preserve"> extend</w:t>
      </w:r>
      <w:r w:rsidRPr="00346DF6">
        <w:rPr>
          <w:sz w:val="12"/>
        </w:rPr>
        <w:t xml:space="preserve">, </w:t>
      </w:r>
      <w:r w:rsidRPr="00750D88">
        <w:rPr>
          <w:rStyle w:val="StyleUnderline"/>
          <w:highlight w:val="green"/>
        </w:rPr>
        <w:t>optimize</w:t>
      </w:r>
      <w:r w:rsidRPr="00346DF6">
        <w:rPr>
          <w:sz w:val="12"/>
        </w:rPr>
        <w:t xml:space="preserve">, </w:t>
      </w:r>
      <w:r w:rsidRPr="00750D88">
        <w:rPr>
          <w:rStyle w:val="StyleUnderline"/>
          <w:highlight w:val="green"/>
        </w:rPr>
        <w:t>or end life</w:t>
      </w:r>
      <w:r w:rsidRPr="00346DF6">
        <w:rPr>
          <w:sz w:val="12"/>
        </w:rPr>
        <w:t xml:space="preserve">; </w:t>
      </w:r>
      <w:r w:rsidRPr="00750D88">
        <w:rPr>
          <w:rStyle w:val="Emphasis"/>
          <w:highlight w:val="green"/>
        </w:rPr>
        <w:t>markets and institutions</w:t>
      </w:r>
      <w:r w:rsidRPr="00750D88">
        <w:rPr>
          <w:rStyle w:val="StyleUnderline"/>
          <w:highlight w:val="green"/>
        </w:rPr>
        <w:t xml:space="preserve"> </w:t>
      </w:r>
      <w:r w:rsidRPr="00723593">
        <w:rPr>
          <w:rStyle w:val="StyleUnderline"/>
        </w:rPr>
        <w:t xml:space="preserve">that </w:t>
      </w:r>
      <w:r w:rsidRPr="00750D88">
        <w:rPr>
          <w:rStyle w:val="StyleUnderline"/>
          <w:highlight w:val="green"/>
        </w:rPr>
        <w:t>unequally distribute resources</w:t>
      </w:r>
      <w:r w:rsidRPr="00750D88">
        <w:rPr>
          <w:rStyle w:val="StyleUnderline"/>
        </w:rPr>
        <w:t xml:space="preserve"> for sustaining life</w:t>
      </w:r>
      <w:r w:rsidRPr="00346DF6">
        <w:rPr>
          <w:sz w:val="12"/>
        </w:rPr>
        <w:t xml:space="preserve">; environmental processes that support, deprive, or injure bodies. Such concerns were, of course, entirely common to twentieth-century modernist fears of alienation from nature, as well as to liberal, socialist, and fascist states that each proclaimed to defend the life of the people in the major imperial wars. </w:t>
      </w:r>
      <w:r w:rsidRPr="00E7203D">
        <w:rPr>
          <w:rStyle w:val="StyleUnderline"/>
        </w:rPr>
        <w:t xml:space="preserve">Yet due to </w:t>
      </w:r>
      <w:r w:rsidRPr="00750D88">
        <w:rPr>
          <w:rStyle w:val="StyleUnderline"/>
          <w:highlight w:val="green"/>
        </w:rPr>
        <w:t>the ongoing expansion of government into life</w:t>
      </w:r>
      <w:r w:rsidRPr="00E7203D">
        <w:rPr>
          <w:rStyle w:val="StyleUnderline"/>
        </w:rPr>
        <w:t xml:space="preserve"> </w:t>
      </w:r>
      <w:r w:rsidRPr="00750D88">
        <w:rPr>
          <w:rStyle w:val="StyleUnderline"/>
        </w:rPr>
        <w:t>through technological</w:t>
      </w:r>
      <w:r w:rsidRPr="00346DF6">
        <w:rPr>
          <w:sz w:val="12"/>
        </w:rPr>
        <w:t xml:space="preserve">, </w:t>
      </w:r>
      <w:r w:rsidRPr="00750D88">
        <w:rPr>
          <w:rStyle w:val="StyleUnderline"/>
        </w:rPr>
        <w:t>economic</w:t>
      </w:r>
      <w:r w:rsidRPr="00346DF6">
        <w:rPr>
          <w:sz w:val="12"/>
        </w:rPr>
        <w:t xml:space="preserve">, </w:t>
      </w:r>
      <w:r w:rsidRPr="00750D88">
        <w:rPr>
          <w:rStyle w:val="StyleUnderline"/>
        </w:rPr>
        <w:t>and environmental interventions</w:t>
      </w:r>
      <w:r w:rsidRPr="00346DF6">
        <w:rPr>
          <w:sz w:val="12"/>
        </w:rPr>
        <w:t xml:space="preserve">, </w:t>
      </w:r>
      <w:r w:rsidRPr="00E7203D">
        <w:rPr>
          <w:rStyle w:val="StyleUnderline"/>
        </w:rPr>
        <w:t xml:space="preserve">a </w:t>
      </w:r>
      <w:r w:rsidRPr="00750D88">
        <w:rPr>
          <w:rStyle w:val="StyleUnderline"/>
          <w:highlight w:val="green"/>
        </w:rPr>
        <w:t>growing</w:t>
      </w:r>
      <w:r w:rsidRPr="00E7203D">
        <w:rPr>
          <w:rStyle w:val="StyleUnderline"/>
        </w:rPr>
        <w:t xml:space="preserve"> number of </w:t>
      </w:r>
      <w:r w:rsidRPr="00750D88">
        <w:rPr>
          <w:rStyle w:val="StyleUnderline"/>
          <w:highlight w:val="green"/>
        </w:rPr>
        <w:t>crises</w:t>
      </w:r>
      <w:r w:rsidRPr="00E7203D">
        <w:rPr>
          <w:rStyle w:val="StyleUnderline"/>
        </w:rPr>
        <w:t xml:space="preserve"> that </w:t>
      </w:r>
      <w:r w:rsidRPr="00750D88">
        <w:rPr>
          <w:rStyle w:val="StyleUnderline"/>
          <w:highlight w:val="green"/>
        </w:rPr>
        <w:t>advertise dreaded risks</w:t>
      </w:r>
      <w:r w:rsidRPr="00750D88">
        <w:rPr>
          <w:rStyle w:val="StyleUnderline"/>
        </w:rPr>
        <w:t xml:space="preserve"> to life</w:t>
      </w:r>
      <w:r w:rsidRPr="00E7203D">
        <w:rPr>
          <w:rStyle w:val="StyleUnderline"/>
        </w:rPr>
        <w:t xml:space="preserve"> as we know it</w:t>
      </w:r>
      <w:r w:rsidRPr="00346DF6">
        <w:rPr>
          <w:sz w:val="12"/>
        </w:rPr>
        <w:t xml:space="preserve">—climate change, nuclear toxicity, disease pandemics, biological weapons, and financial speculation, to name a few—have recently pressed critical studies of empire to think politics and agency at queer scales of relation, from the grand vantage of planetary geology and climate, through the lively migrations of commodities and animals, all the way down to the microbial, molecular, and quantum worlds of matter in which advanced sciences produce new technologies and knowledge. In an era in which excessive hope is invested in the idea that empire’s so-called free markets will inevitably deliver resources for improving life, discussions of risk and security increasingly provoke concern about how bodies are either threatened or safeguarded in links to other species, to ecology, and to technology. Public fears and hopes are thus invested in questions about how bodies interface beyond the skin of the organism. </w:t>
      </w:r>
      <w:r w:rsidRPr="005D78C6">
        <w:rPr>
          <w:rStyle w:val="StyleUnderline"/>
        </w:rPr>
        <w:t>The living body is not only an ecology reproduced by constituent species (think of the life-sustaining work of gut bacteria or the ingested flesh of animals or plants)</w:t>
      </w:r>
      <w:r w:rsidRPr="005D78C6">
        <w:rPr>
          <w:sz w:val="12"/>
        </w:rPr>
        <w:t xml:space="preserve">. </w:t>
      </w:r>
      <w:r w:rsidRPr="005D78C6">
        <w:rPr>
          <w:rStyle w:val="StyleUnderline"/>
        </w:rPr>
        <w:t xml:space="preserve">It is also an </w:t>
      </w:r>
      <w:r w:rsidRPr="005D78C6">
        <w:rPr>
          <w:rStyle w:val="Emphasis"/>
        </w:rPr>
        <w:t>assemblage</w:t>
      </w:r>
      <w:r w:rsidRPr="005D78C6">
        <w:rPr>
          <w:rStyle w:val="StyleUnderline"/>
        </w:rPr>
        <w:t xml:space="preserve"> crosscut by technological</w:t>
      </w:r>
      <w:r w:rsidRPr="005D78C6">
        <w:rPr>
          <w:sz w:val="12"/>
        </w:rPr>
        <w:t xml:space="preserve">, economic, </w:t>
      </w:r>
      <w:r w:rsidRPr="005D78C6">
        <w:rPr>
          <w:rStyle w:val="StyleUnderline"/>
        </w:rPr>
        <w:t>and environmental forces</w:t>
      </w:r>
      <w:r w:rsidRPr="005D78C6">
        <w:rPr>
          <w:sz w:val="12"/>
        </w:rPr>
        <w:t xml:space="preserve"> (</w:t>
      </w:r>
      <w:r w:rsidRPr="005D78C6">
        <w:rPr>
          <w:rStyle w:val="StyleUnderline"/>
        </w:rPr>
        <w:t>medical technologies</w:t>
      </w:r>
      <w:r w:rsidRPr="005D78C6">
        <w:rPr>
          <w:sz w:val="12"/>
        </w:rPr>
        <w:t xml:space="preserve">, </w:t>
      </w:r>
      <w:r w:rsidRPr="005D78C6">
        <w:rPr>
          <w:rStyle w:val="StyleUnderline"/>
        </w:rPr>
        <w:t>insurance markets</w:t>
      </w:r>
      <w:r w:rsidRPr="00346DF6">
        <w:rPr>
          <w:sz w:val="12"/>
        </w:rPr>
        <w:t xml:space="preserve">, agricultural systems, toxic pollution) </w:t>
      </w:r>
      <w:r w:rsidRPr="008E1BDF">
        <w:rPr>
          <w:rStyle w:val="StyleUnderline"/>
        </w:rPr>
        <w:t>that render the body vulnerable as they reproduce its conditions of possibility</w:t>
      </w:r>
      <w:r w:rsidRPr="008E1BDF">
        <w:rPr>
          <w:sz w:val="12"/>
        </w:rPr>
        <w:t>.</w:t>
      </w:r>
      <w:r w:rsidRPr="00346DF6">
        <w:rPr>
          <w:sz w:val="12"/>
        </w:rPr>
        <w:t xml:space="preserve"> </w:t>
      </w:r>
    </w:p>
    <w:p w14:paraId="49C6CC68" w14:textId="77777777" w:rsidR="0012086E" w:rsidRPr="00346DF6" w:rsidRDefault="0012086E" w:rsidP="0012086E">
      <w:pPr>
        <w:rPr>
          <w:sz w:val="8"/>
          <w:szCs w:val="8"/>
        </w:rPr>
      </w:pPr>
      <w:r w:rsidRPr="00346DF6">
        <w:rPr>
          <w:sz w:val="8"/>
          <w:szCs w:val="8"/>
        </w:rPr>
        <w:t xml:space="preserve">Yet there remains a sense of tension concerning how social theorists frame the vulnerability of human life between biopolitics and these emerging </w:t>
      </w:r>
      <w:proofErr w:type="spellStart"/>
      <w:r w:rsidRPr="00346DF6">
        <w:rPr>
          <w:sz w:val="8"/>
          <w:szCs w:val="8"/>
        </w:rPr>
        <w:t>posthumanist</w:t>
      </w:r>
      <w:proofErr w:type="spellEnd"/>
      <w:r w:rsidRPr="00346DF6">
        <w:rPr>
          <w:sz w:val="8"/>
          <w:szCs w:val="8"/>
        </w:rPr>
        <w:t xml:space="preserve"> ideas. While biopolitical analysis foregrounds the contested figure of the human, emphasizing that the human body is an effect of power crafted through the social reproduction of nationality, race, sex, and/or class factors conjoined in inhuman fields of power, emerging </w:t>
      </w:r>
      <w:proofErr w:type="spellStart"/>
      <w:r w:rsidRPr="00346DF6">
        <w:rPr>
          <w:sz w:val="8"/>
          <w:szCs w:val="8"/>
        </w:rPr>
        <w:t>posthumanist</w:t>
      </w:r>
      <w:proofErr w:type="spellEnd"/>
      <w:r w:rsidRPr="00346DF6">
        <w:rPr>
          <w:sz w:val="8"/>
          <w:szCs w:val="8"/>
        </w:rPr>
        <w:t xml:space="preserve"> and </w:t>
      </w:r>
      <w:proofErr w:type="spellStart"/>
      <w:r w:rsidRPr="00346DF6">
        <w:rPr>
          <w:sz w:val="8"/>
          <w:szCs w:val="8"/>
        </w:rPr>
        <w:t>newmaterialist</w:t>
      </w:r>
      <w:proofErr w:type="spellEnd"/>
      <w:r w:rsidRPr="00346DF6">
        <w:rPr>
          <w:sz w:val="8"/>
          <w:szCs w:val="8"/>
        </w:rPr>
        <w:t xml:space="preserve"> fields including animal studies, environmental humanities, and object-oriented ontology more often emphasize the agency of the nonhuman and the surprising liveliness of physical matter. As such, despite the avowed critique of the human, they may take for granted the apparent universality of the human lifeworld from which they flee, foreclosing attention to the processes that anthropomorphize the human </w:t>
      </w:r>
      <w:proofErr w:type="gramStart"/>
      <w:r w:rsidRPr="00346DF6">
        <w:rPr>
          <w:sz w:val="8"/>
          <w:szCs w:val="8"/>
        </w:rPr>
        <w:t>in order to</w:t>
      </w:r>
      <w:proofErr w:type="gramEnd"/>
      <w:r w:rsidRPr="00346DF6">
        <w:rPr>
          <w:sz w:val="8"/>
          <w:szCs w:val="8"/>
        </w:rPr>
        <w:t xml:space="preserve"> characterize the human’s sovereign domination of the nonhuman. This move allows some </w:t>
      </w:r>
      <w:proofErr w:type="spellStart"/>
      <w:r w:rsidRPr="00346DF6">
        <w:rPr>
          <w:sz w:val="8"/>
          <w:szCs w:val="8"/>
        </w:rPr>
        <w:t>posthumanist</w:t>
      </w:r>
      <w:proofErr w:type="spellEnd"/>
      <w:r w:rsidRPr="00346DF6">
        <w:rPr>
          <w:sz w:val="8"/>
          <w:szCs w:val="8"/>
        </w:rPr>
        <w:t xml:space="preserve"> critics to project upon an outside, the nonhuman (in the form of environment, animal, machine, or other object), the possibility of resistance to anthropocentrism. Such thinking might be seen as a ruse of transcendence—an assumption that turning attention from the human to the nonhuman could bypass Marxist, feminist, critical race, and postcolonial critiques of imperial systems that proliferate inequality under the guise of universal human freedom. </w:t>
      </w:r>
    </w:p>
    <w:p w14:paraId="6A9C882C" w14:textId="77777777" w:rsidR="0012086E" w:rsidRPr="00346DF6" w:rsidRDefault="0012086E" w:rsidP="0012086E">
      <w:pPr>
        <w:rPr>
          <w:sz w:val="12"/>
        </w:rPr>
      </w:pPr>
      <w:r w:rsidRPr="00346DF6">
        <w:rPr>
          <w:sz w:val="12"/>
        </w:rPr>
        <w:t xml:space="preserve">Despite this liberal, idealist trend among </w:t>
      </w:r>
      <w:proofErr w:type="spellStart"/>
      <w:r w:rsidRPr="00346DF6">
        <w:rPr>
          <w:sz w:val="12"/>
        </w:rPr>
        <w:t>posthumanists</w:t>
      </w:r>
      <w:proofErr w:type="spellEnd"/>
      <w:r w:rsidRPr="00346DF6">
        <w:rPr>
          <w:sz w:val="12"/>
        </w:rPr>
        <w:t xml:space="preserve"> (which is more pronounced in the humanities than it is in the social sciences), studies of empire increasingly confront the fact that the apparent exteriority of the subject (the worlds of body, physical matter, and interspecies exchange) has more often formed the center of the politics of empire rather than its excluded outside. It is thus my hope that the collision of biopolitical and </w:t>
      </w:r>
      <w:proofErr w:type="spellStart"/>
      <w:r w:rsidRPr="00346DF6">
        <w:rPr>
          <w:sz w:val="12"/>
        </w:rPr>
        <w:t>posthumanist</w:t>
      </w:r>
      <w:proofErr w:type="spellEnd"/>
      <w:r w:rsidRPr="00346DF6">
        <w:rPr>
          <w:sz w:val="12"/>
        </w:rPr>
        <w:t xml:space="preserve"> thought may be salvaged in a practical if unexpected crossing: a more robust accounting of the ways in which politics, including the liberal and neoliberal politics of empire, is embedded in living bodies and planetary environments, which are themselves constituted as objects of knowledge and intervention for imperial science. Such an understanding goes beyond an assertion that life is controlled by human government, which would embrace the strong </w:t>
      </w:r>
      <w:proofErr w:type="spellStart"/>
      <w:r w:rsidRPr="00346DF6">
        <w:rPr>
          <w:sz w:val="12"/>
        </w:rPr>
        <w:t>postEnlightenment</w:t>
      </w:r>
      <w:proofErr w:type="spellEnd"/>
      <w:r w:rsidRPr="00346DF6">
        <w:rPr>
          <w:sz w:val="12"/>
        </w:rPr>
        <w:t xml:space="preserve"> division between government and life, human and nonhuman. </w:t>
      </w:r>
      <w:r w:rsidRPr="005E2518">
        <w:rPr>
          <w:rStyle w:val="StyleUnderline"/>
        </w:rPr>
        <w:t xml:space="preserve">I instead hope to explore the queer hypothesis that the </w:t>
      </w:r>
      <w:r w:rsidRPr="008E1BDF">
        <w:rPr>
          <w:rStyle w:val="StyleUnderline"/>
        </w:rPr>
        <w:t>adaptability</w:t>
      </w:r>
      <w:r w:rsidRPr="008E1BDF">
        <w:rPr>
          <w:sz w:val="12"/>
        </w:rPr>
        <w:t xml:space="preserve">, </w:t>
      </w:r>
      <w:r w:rsidRPr="008E1BDF">
        <w:rPr>
          <w:rStyle w:val="StyleUnderline"/>
        </w:rPr>
        <w:t>risk</w:t>
      </w:r>
      <w:r w:rsidRPr="008E1BDF">
        <w:rPr>
          <w:sz w:val="12"/>
        </w:rPr>
        <w:t xml:space="preserve">, </w:t>
      </w:r>
      <w:r w:rsidRPr="008E1BDF">
        <w:rPr>
          <w:rStyle w:val="StyleUnderline"/>
        </w:rPr>
        <w:t>and differentiation central to life increasingly constitute the very matter of politics</w:t>
      </w:r>
      <w:r w:rsidRPr="00346DF6">
        <w:rPr>
          <w:sz w:val="12"/>
        </w:rPr>
        <w:t xml:space="preserve">. </w:t>
      </w:r>
      <w:r w:rsidRPr="005E2518">
        <w:rPr>
          <w:rStyle w:val="StyleUnderline"/>
        </w:rPr>
        <w:t xml:space="preserve">This book is about how </w:t>
      </w:r>
      <w:r w:rsidRPr="005E2518">
        <w:rPr>
          <w:rStyle w:val="StyleUnderline"/>
          <w:highlight w:val="green"/>
        </w:rPr>
        <w:t>disease outbreaks</w:t>
      </w:r>
      <w:r w:rsidRPr="00346DF6">
        <w:rPr>
          <w:sz w:val="12"/>
        </w:rPr>
        <w:t xml:space="preserve">, </w:t>
      </w:r>
      <w:r w:rsidRPr="00750D88">
        <w:rPr>
          <w:rStyle w:val="Emphasis"/>
          <w:highlight w:val="green"/>
        </w:rPr>
        <w:t>med</w:t>
      </w:r>
      <w:r w:rsidRPr="005E2518">
        <w:rPr>
          <w:rStyle w:val="StyleUnderline"/>
        </w:rPr>
        <w:t xml:space="preserve">ical </w:t>
      </w:r>
      <w:r w:rsidRPr="00750D88">
        <w:rPr>
          <w:rStyle w:val="Emphasis"/>
          <w:highlight w:val="green"/>
        </w:rPr>
        <w:t>tech</w:t>
      </w:r>
      <w:r w:rsidRPr="005E2518">
        <w:rPr>
          <w:rStyle w:val="StyleUnderline"/>
        </w:rPr>
        <w:t>nologies</w:t>
      </w:r>
      <w:r w:rsidRPr="00346DF6">
        <w:rPr>
          <w:sz w:val="12"/>
        </w:rPr>
        <w:t xml:space="preserve">, </w:t>
      </w:r>
      <w:r w:rsidRPr="005E2518">
        <w:rPr>
          <w:rStyle w:val="StyleUnderline"/>
          <w:highlight w:val="green"/>
        </w:rPr>
        <w:t>and</w:t>
      </w:r>
      <w:r w:rsidRPr="005E2518">
        <w:rPr>
          <w:rStyle w:val="StyleUnderline"/>
        </w:rPr>
        <w:t xml:space="preserve"> the </w:t>
      </w:r>
      <w:r w:rsidRPr="005E2518">
        <w:rPr>
          <w:rStyle w:val="StyleUnderline"/>
          <w:highlight w:val="green"/>
        </w:rPr>
        <w:t>relations between humans</w:t>
      </w:r>
      <w:r w:rsidRPr="00723593">
        <w:rPr>
          <w:sz w:val="12"/>
        </w:rPr>
        <w:t xml:space="preserve">, </w:t>
      </w:r>
      <w:r w:rsidRPr="00723593">
        <w:rPr>
          <w:rStyle w:val="StyleUnderline"/>
        </w:rPr>
        <w:t>animals</w:t>
      </w:r>
      <w:r w:rsidRPr="00723593">
        <w:rPr>
          <w:sz w:val="12"/>
        </w:rPr>
        <w:t xml:space="preserve">, </w:t>
      </w:r>
      <w:r w:rsidRPr="00723593">
        <w:rPr>
          <w:rStyle w:val="StyleUnderline"/>
        </w:rPr>
        <w:t>bacteria</w:t>
      </w:r>
      <w:r w:rsidRPr="00346DF6">
        <w:rPr>
          <w:sz w:val="12"/>
        </w:rPr>
        <w:t xml:space="preserve">, </w:t>
      </w:r>
      <w:r w:rsidRPr="005E2518">
        <w:rPr>
          <w:rStyle w:val="StyleUnderline"/>
          <w:highlight w:val="green"/>
        </w:rPr>
        <w:t>and viruses galvanized racialized fears</w:t>
      </w:r>
      <w:r w:rsidRPr="005E2518">
        <w:rPr>
          <w:rStyle w:val="StyleUnderline"/>
        </w:rPr>
        <w:t xml:space="preserve"> and hopes </w:t>
      </w:r>
      <w:r w:rsidRPr="005E2518">
        <w:rPr>
          <w:rStyle w:val="StyleUnderline"/>
          <w:highlight w:val="green"/>
        </w:rPr>
        <w:t>that determined the</w:t>
      </w:r>
      <w:r w:rsidRPr="005E2518">
        <w:rPr>
          <w:rStyle w:val="StyleUnderline"/>
        </w:rPr>
        <w:t xml:space="preserve"> geopolitical </w:t>
      </w:r>
      <w:r w:rsidRPr="005E2518">
        <w:rPr>
          <w:rStyle w:val="StyleUnderline"/>
          <w:highlight w:val="green"/>
        </w:rPr>
        <w:t>form of</w:t>
      </w:r>
      <w:r w:rsidRPr="005E2518">
        <w:rPr>
          <w:rStyle w:val="StyleUnderline"/>
        </w:rPr>
        <w:t xml:space="preserve"> US </w:t>
      </w:r>
      <w:r w:rsidRPr="005E2518">
        <w:rPr>
          <w:rStyle w:val="StyleUnderline"/>
          <w:highlight w:val="green"/>
        </w:rPr>
        <w:t>empire</w:t>
      </w:r>
      <w:r w:rsidRPr="005E2518">
        <w:rPr>
          <w:rStyle w:val="StyleUnderline"/>
        </w:rPr>
        <w:t xml:space="preserve"> during the long twentieth century</w:t>
      </w:r>
      <w:r w:rsidRPr="00346DF6">
        <w:rPr>
          <w:sz w:val="12"/>
        </w:rPr>
        <w:t xml:space="preserve">, following the continent-wide establishment of Euro-American settler networks. Before explaining that argument, however, this brief preface explores how—in addition to established methods of postcolonial study that define empire through histories of conquest, settlement, and the exploitation of labor and resources—the inequalities and </w:t>
      </w:r>
      <w:proofErr w:type="spellStart"/>
      <w:r w:rsidRPr="00346DF6">
        <w:rPr>
          <w:sz w:val="12"/>
        </w:rPr>
        <w:t>violences</w:t>
      </w:r>
      <w:proofErr w:type="spellEnd"/>
      <w:r w:rsidRPr="00346DF6">
        <w:rPr>
          <w:sz w:val="12"/>
        </w:rPr>
        <w:t xml:space="preserve"> of imperialism can productively be understood from the vantage of species, the field of life itself. </w:t>
      </w:r>
    </w:p>
    <w:p w14:paraId="1220EA63" w14:textId="77777777" w:rsidR="0012086E" w:rsidRPr="00346DF6" w:rsidRDefault="0012086E" w:rsidP="0012086E">
      <w:pPr>
        <w:rPr>
          <w:sz w:val="12"/>
        </w:rPr>
      </w:pPr>
      <w:r w:rsidRPr="00346DF6">
        <w:rPr>
          <w:sz w:val="12"/>
        </w:rPr>
        <w:t xml:space="preserve">Research on colonial environmental history and disease control is long established in postcolonial studies, even as today there is growing attention to Global South environmental activism, advanced biotechnologies, and human-animal and human-plant interactions as significant concerns in the planetary routes of European and US empire. Yet my sense of an interspecies politics is still relatively unfamiliar from even the vantage of these studies. Extant studies have long highlighted questions of representation, agency, influence, and domination, explaining the unequal distribution of the privileges accorded for being anthropomorphized, for being made human through colonial ideological and social processes. While maintaining focus on such racialized inequalities fracturing the figure of the human in the worldwide routes of European and US imperialisms, it is the aim of this book to articulate an additional sense of the political as a lively zone of embodied connection and friction. “Interspecies relations form the </w:t>
      </w:r>
      <w:proofErr w:type="gramStart"/>
      <w:r w:rsidRPr="00346DF6">
        <w:rPr>
          <w:sz w:val="12"/>
        </w:rPr>
        <w:t>often unmarked</w:t>
      </w:r>
      <w:proofErr w:type="gramEnd"/>
      <w:r w:rsidRPr="00346DF6">
        <w:rPr>
          <w:sz w:val="12"/>
        </w:rPr>
        <w:t xml:space="preserve"> basis upon which scholarly inquiry organizes its objects, political interventions such as ‘human rights’ stake their claims, and capitalist endeavors maneuver resources and marshal profit.” A critique of the interspecies zone of the political—which at its broadest would expand beyond the human-animal and human-microbial relations discussed in this book to include the diversity of living species, matter, energies, and environmental systems that produce everyday life out of biosocial crossings—helps us understand the persistence of empire in a postcolonial age precisely because it conjoins power to forces that retreat into the seemingly natural and ahistorical domains of body and matter. From this vantage, </w:t>
      </w:r>
      <w:r w:rsidRPr="00750D88">
        <w:rPr>
          <w:rStyle w:val="StyleUnderline"/>
          <w:highlight w:val="green"/>
        </w:rPr>
        <w:t>empire</w:t>
      </w:r>
      <w:r w:rsidRPr="005E2518">
        <w:rPr>
          <w:rStyle w:val="StyleUnderline"/>
          <w:highlight w:val="green"/>
        </w:rPr>
        <w:t xml:space="preserve"> appears</w:t>
      </w:r>
      <w:r w:rsidRPr="005E2518">
        <w:rPr>
          <w:rStyle w:val="StyleUnderline"/>
        </w:rPr>
        <w:t xml:space="preserve"> not only as a process of territorial and economic accumulation across international divisions of labor and sovereignty</w:t>
      </w:r>
      <w:r w:rsidRPr="00346DF6">
        <w:rPr>
          <w:sz w:val="12"/>
        </w:rPr>
        <w:t xml:space="preserve">, </w:t>
      </w:r>
      <w:r w:rsidRPr="005E2518">
        <w:rPr>
          <w:rStyle w:val="StyleUnderline"/>
        </w:rPr>
        <w:t xml:space="preserve">but also </w:t>
      </w:r>
      <w:r w:rsidRPr="005E2518">
        <w:rPr>
          <w:rStyle w:val="StyleUnderline"/>
          <w:highlight w:val="green"/>
        </w:rPr>
        <w:t>as a reproductive process managing</w:t>
      </w:r>
      <w:r w:rsidRPr="00750D88">
        <w:rPr>
          <w:rStyle w:val="StyleUnderline"/>
          <w:highlight w:val="green"/>
        </w:rPr>
        <w:t xml:space="preserve"> bodies in</w:t>
      </w:r>
      <w:r w:rsidRPr="00E7203D">
        <w:rPr>
          <w:rStyle w:val="StyleUnderline"/>
        </w:rPr>
        <w:t xml:space="preserve"> unequal planetary </w:t>
      </w:r>
      <w:r w:rsidRPr="00750D88">
        <w:rPr>
          <w:rStyle w:val="StyleUnderline"/>
          <w:highlight w:val="green"/>
        </w:rPr>
        <w:t xml:space="preserve">conjunctions of </w:t>
      </w:r>
      <w:r w:rsidRPr="00750D88">
        <w:rPr>
          <w:rStyle w:val="Emphasis"/>
          <w:highlight w:val="green"/>
        </w:rPr>
        <w:t>life</w:t>
      </w:r>
      <w:r w:rsidRPr="00750D88">
        <w:rPr>
          <w:rStyle w:val="StyleUnderline"/>
          <w:highlight w:val="green"/>
        </w:rPr>
        <w:t xml:space="preserve"> and </w:t>
      </w:r>
      <w:r w:rsidRPr="00750D88">
        <w:rPr>
          <w:rStyle w:val="Emphasis"/>
          <w:highlight w:val="green"/>
        </w:rPr>
        <w:t>death</w:t>
      </w:r>
      <w:r w:rsidRPr="00346DF6">
        <w:rPr>
          <w:sz w:val="12"/>
        </w:rPr>
        <w:t xml:space="preserve">. Tracing this second phenomenon requires analysis of biosocial </w:t>
      </w:r>
      <w:r w:rsidRPr="00346DF6">
        <w:rPr>
          <w:sz w:val="12"/>
        </w:rPr>
        <w:lastRenderedPageBreak/>
        <w:t>forms of exchange among microbes, plants, animals, and humans, as well as models of power and representation recognizing that bodies are not empty containers of human political subjects, but are lively, transitional assemblages of political matter.</w:t>
      </w:r>
    </w:p>
    <w:p w14:paraId="13CC88BF" w14:textId="77777777" w:rsidR="0012086E" w:rsidRPr="00346DF6" w:rsidRDefault="0012086E" w:rsidP="0012086E">
      <w:pPr>
        <w:rPr>
          <w:sz w:val="8"/>
          <w:szCs w:val="8"/>
        </w:rPr>
      </w:pPr>
      <w:r w:rsidRPr="00346DF6">
        <w:rPr>
          <w:sz w:val="8"/>
          <w:szCs w:val="8"/>
        </w:rPr>
        <w:t xml:space="preserve">There are risks in attempting to theorize a political process like empire via the material shape it takes in life and matter, anticipated in long-standing liberal and Marxist distinctions between human and natural history. Must such a move necessarily turn away from issues of interest, hegemony, violence, representation, and inequality that often define organized decolonial struggles? I would argue that this need not be so, and that vitalizing colonial discourse studies through an accounting of empire’s living textures may </w:t>
      </w:r>
      <w:proofErr w:type="gramStart"/>
      <w:r w:rsidRPr="00346DF6">
        <w:rPr>
          <w:sz w:val="8"/>
          <w:szCs w:val="8"/>
        </w:rPr>
        <w:t>actually give</w:t>
      </w:r>
      <w:proofErr w:type="gramEnd"/>
      <w:r w:rsidRPr="00346DF6">
        <w:rPr>
          <w:sz w:val="8"/>
          <w:szCs w:val="8"/>
        </w:rPr>
        <w:t xml:space="preserve"> a more grounded account of imperial power as well as the strategies of representation that have persistently masked its material articulations. To this end, I explore empire as a project in the government of species. Broadly, this idea refers to how interspecies relations and the public hopes and fears they generate shape the living form and affective lineaments of settler societies, in the process determining the possibilities and foreclosures of political life. In practice, the government of species has historically optimized and expanded some life forms (human or otherwise) due to </w:t>
      </w:r>
      <w:proofErr w:type="spellStart"/>
      <w:r w:rsidRPr="00346DF6">
        <w:rPr>
          <w:sz w:val="8"/>
          <w:szCs w:val="8"/>
        </w:rPr>
        <w:t>biocapital</w:t>
      </w:r>
      <w:proofErr w:type="spellEnd"/>
      <w:r w:rsidRPr="00346DF6">
        <w:rPr>
          <w:sz w:val="8"/>
          <w:szCs w:val="8"/>
        </w:rPr>
        <w:t xml:space="preserve"> investments in national, racial, class, and sex factors. Operating through interspecies assemblages known as bodies, such investments selectively modify and reproduce life forms and forms of life, extracting “the human” out of the planetary field of interspecies relation. Once securitized, this form is constantly under pressure from the unpredictable and inhuman risks of life in a world of ecological, economic, and political complexity. These forces in turn contribute to the ways publics experience and interpret their futures as more or less livable.</w:t>
      </w:r>
    </w:p>
    <w:p w14:paraId="28A6C461" w14:textId="77777777" w:rsidR="0012086E" w:rsidRPr="00346DF6" w:rsidRDefault="0012086E" w:rsidP="0012086E">
      <w:pPr>
        <w:rPr>
          <w:sz w:val="12"/>
        </w:rPr>
      </w:pPr>
      <w:r w:rsidRPr="00346DF6">
        <w:rPr>
          <w:sz w:val="12"/>
        </w:rPr>
        <w:t xml:space="preserve">An account of the government of species thus explains that empire can be understood as a project in the management of affective relations—embodied forms of communication and sensation that may occur independently of or in tandem with sentient forms of thought and discourse. These affective relations cross the divisions of life and death, human and animal, media and bodies, and immune and environmental systems. In the process of forming the human out of cacophonous biosocial relations, </w:t>
      </w:r>
      <w:r w:rsidRPr="005E2518">
        <w:rPr>
          <w:rStyle w:val="StyleUnderline"/>
          <w:highlight w:val="green"/>
        </w:rPr>
        <w:t>empire</w:t>
      </w:r>
      <w:r w:rsidRPr="005E2518">
        <w:rPr>
          <w:rStyle w:val="StyleUnderline"/>
        </w:rPr>
        <w:t xml:space="preserve"> often </w:t>
      </w:r>
      <w:r w:rsidRPr="005E2518">
        <w:rPr>
          <w:rStyle w:val="StyleUnderline"/>
          <w:highlight w:val="green"/>
        </w:rPr>
        <w:t>persists</w:t>
      </w:r>
      <w:r w:rsidRPr="00346DF6">
        <w:rPr>
          <w:sz w:val="12"/>
        </w:rPr>
        <w:t>—</w:t>
      </w:r>
      <w:r w:rsidRPr="005E2518">
        <w:rPr>
          <w:rStyle w:val="StyleUnderline"/>
        </w:rPr>
        <w:t xml:space="preserve">even </w:t>
      </w:r>
      <w:r w:rsidRPr="008E1BDF">
        <w:rPr>
          <w:rStyle w:val="StyleUnderline"/>
        </w:rPr>
        <w:t>after the formal conclusion of colonial occupation</w:t>
      </w:r>
      <w:r w:rsidRPr="005E2518">
        <w:rPr>
          <w:rStyle w:val="StyleUnderline"/>
        </w:rPr>
        <w:t xml:space="preserve"> or settlement</w:t>
      </w:r>
      <w:r w:rsidRPr="00346DF6">
        <w:rPr>
          <w:sz w:val="12"/>
        </w:rPr>
        <w:t>—</w:t>
      </w:r>
      <w:r w:rsidRPr="005E2518">
        <w:rPr>
          <w:rStyle w:val="StyleUnderline"/>
        </w:rPr>
        <w:t xml:space="preserve">in part </w:t>
      </w:r>
      <w:r w:rsidRPr="005E2518">
        <w:rPr>
          <w:rStyle w:val="StyleUnderline"/>
          <w:highlight w:val="green"/>
        </w:rPr>
        <w:t>because it invests public hope in</w:t>
      </w:r>
      <w:r w:rsidRPr="005E2518">
        <w:rPr>
          <w:rStyle w:val="StyleUnderline"/>
        </w:rPr>
        <w:t xml:space="preserve"> the </w:t>
      </w:r>
      <w:r w:rsidRPr="005E2518">
        <w:rPr>
          <w:rStyle w:val="StyleUnderline"/>
          <w:highlight w:val="green"/>
        </w:rPr>
        <w:t>management of bodily vulnerability</w:t>
      </w:r>
      <w:r w:rsidRPr="005E2518">
        <w:rPr>
          <w:rStyle w:val="StyleUnderline"/>
        </w:rPr>
        <w:t xml:space="preserve"> and orients reproductive futures against horizons of impending risk</w:t>
      </w:r>
      <w:r w:rsidRPr="00346DF6">
        <w:rPr>
          <w:sz w:val="12"/>
        </w:rPr>
        <w:t xml:space="preserve">, a phenomenon I call dread life. In such processes by which bodily vulnerability is transmuted into political urgency, techniques proliferate for managing the relations of populations and the living structures of species (human, animal, viral). As such, empire involves the control of life through accumulation of territory and capital, which may be securitized by activating life’s relational potential. Lauren Berlant describes a “lateral agency” that moves across bodies and populations rather than in the top-down fashion of sovereign power; it may, then, be possible to understand empire’s force of securitization not only through conventional dramas of domination and resistance, but rather through embodied processes of coasting, differentiating, adapting, withering, transition, and movement. These are processes that subtly determine how bodies take form, and to what extent they </w:t>
      </w:r>
      <w:proofErr w:type="gramStart"/>
      <w:r w:rsidRPr="00346DF6">
        <w:rPr>
          <w:sz w:val="12"/>
        </w:rPr>
        <w:t>are able to</w:t>
      </w:r>
      <w:proofErr w:type="gramEnd"/>
      <w:r w:rsidRPr="00346DF6">
        <w:rPr>
          <w:sz w:val="12"/>
        </w:rPr>
        <w:t xml:space="preserve"> reproduce themselves in space-time relation. They also more radically stretch the body beyond the organic lifetime and into evolutionary, environmental, and informational domains where life/death distinctions blur.</w:t>
      </w:r>
    </w:p>
    <w:p w14:paraId="20C89189" w14:textId="77777777" w:rsidR="0012086E" w:rsidRPr="00346DF6" w:rsidRDefault="0012086E" w:rsidP="0012086E">
      <w:pPr>
        <w:rPr>
          <w:sz w:val="8"/>
          <w:szCs w:val="8"/>
        </w:rPr>
      </w:pPr>
      <w:r w:rsidRPr="00346DF6">
        <w:rPr>
          <w:sz w:val="8"/>
          <w:szCs w:val="8"/>
        </w:rPr>
        <w:t xml:space="preserve">However, the intimate connection between the governmental imperatives to make live and to make die, which </w:t>
      </w:r>
      <w:proofErr w:type="spellStart"/>
      <w:r w:rsidRPr="00346DF6">
        <w:rPr>
          <w:sz w:val="8"/>
          <w:szCs w:val="8"/>
        </w:rPr>
        <w:t>Jasbir</w:t>
      </w:r>
      <w:proofErr w:type="spellEnd"/>
      <w:r w:rsidRPr="00346DF6">
        <w:rPr>
          <w:sz w:val="8"/>
          <w:szCs w:val="8"/>
        </w:rPr>
        <w:t xml:space="preserve"> Puar names “the bio-necro collaboration,” has long been obscured in social and political theories. It thus remains commonplace for biopolitical analyses to view power as either repressive or productive in essence. In his classic work on the topic, French philosopher and social theorist Michel Foucault argued that by the eighteenth century, a political form had emerged in Europe targeting the human as biological species as the central object of power. Power was no longer simply about the repressive force of the state and its controlling interests wielding the right to kill. Power was increasingly vested in the productive reshaping of the biological life of human organisms by institutions such as clinics, prisons, and asylums and their related forms of scientific knowledge; power meant letting live, albeit in constrained form. Foucault recognized the embedding of biopower across species, calling for a social history that incorporated “the evolution of relations between humanity, the bacillary or viral field, and the interventions of hygiene, medicine, and the different therapeutic techniques.” In the notes to his late lectures, he even speculated that neoliberalism involved a governmentality that can “act on the environment and systematically modify its variables.”</w:t>
      </w:r>
    </w:p>
    <w:p w14:paraId="1D87C346" w14:textId="6B04B619" w:rsidR="0012086E" w:rsidRPr="008A1F88" w:rsidRDefault="0012086E" w:rsidP="0012086E">
      <w:pPr>
        <w:rPr>
          <w:sz w:val="12"/>
        </w:rPr>
      </w:pPr>
      <w:r w:rsidRPr="00346DF6">
        <w:rPr>
          <w:sz w:val="12"/>
        </w:rPr>
        <w:t xml:space="preserve">Foucault’s description of the rise of biopower is the inspiration for </w:t>
      </w:r>
      <w:proofErr w:type="gramStart"/>
      <w:r w:rsidRPr="00346DF6">
        <w:rPr>
          <w:sz w:val="12"/>
        </w:rPr>
        <w:t>a number of</w:t>
      </w:r>
      <w:proofErr w:type="gramEnd"/>
      <w:r w:rsidRPr="00346DF6">
        <w:rPr>
          <w:sz w:val="12"/>
        </w:rPr>
        <w:t xml:space="preserve"> studies in sociology and anthropology that assess new biopolitical shifts involving advanced biomedical technologies. Given that these biopolitical studies focus largely on the United States, western Europe, China, and India— states that have built biotechnology sectors as engines of unequal neoliberal growth—it is perhaps not surprising that a concomitant line of critique has emerged acknowledging vast and growing world sectors of biological and economic precarity. Building on </w:t>
      </w:r>
      <w:proofErr w:type="gramStart"/>
      <w:r w:rsidRPr="00346DF6">
        <w:rPr>
          <w:sz w:val="12"/>
        </w:rPr>
        <w:t>a number of</w:t>
      </w:r>
      <w:proofErr w:type="gramEnd"/>
      <w:r w:rsidRPr="00346DF6">
        <w:rPr>
          <w:sz w:val="12"/>
        </w:rPr>
        <w:t xml:space="preserve"> key postcolonial/feminist studies of the 1990s exploring Foucault’s theory beyond European borders, these necropolitical critiques announce that politics today often emerges as the specter of death. </w:t>
      </w:r>
      <w:r w:rsidRPr="00346DF6">
        <w:rPr>
          <w:rStyle w:val="StyleUnderline"/>
          <w:highlight w:val="green"/>
        </w:rPr>
        <w:t>The world’s poor</w:t>
      </w:r>
      <w:r w:rsidRPr="00346DF6">
        <w:rPr>
          <w:sz w:val="12"/>
        </w:rPr>
        <w:t xml:space="preserve">, </w:t>
      </w:r>
      <w:r w:rsidRPr="00346DF6">
        <w:rPr>
          <w:rStyle w:val="StyleUnderline"/>
        </w:rPr>
        <w:t>as well as a growing “precariat” carved from shrinking national bourgeoisies</w:t>
      </w:r>
      <w:r w:rsidRPr="00346DF6">
        <w:rPr>
          <w:sz w:val="12"/>
        </w:rPr>
        <w:t xml:space="preserve">, </w:t>
      </w:r>
      <w:r w:rsidRPr="00346DF6">
        <w:rPr>
          <w:rStyle w:val="StyleUnderline"/>
          <w:highlight w:val="green"/>
        </w:rPr>
        <w:t>appear less</w:t>
      </w:r>
      <w:r w:rsidRPr="00346DF6">
        <w:rPr>
          <w:rStyle w:val="StyleUnderline"/>
        </w:rPr>
        <w:t xml:space="preserve"> often </w:t>
      </w:r>
      <w:r w:rsidRPr="00346DF6">
        <w:rPr>
          <w:rStyle w:val="StyleUnderline"/>
          <w:highlight w:val="green"/>
        </w:rPr>
        <w:t>as</w:t>
      </w:r>
      <w:r w:rsidRPr="00346DF6">
        <w:rPr>
          <w:rStyle w:val="StyleUnderline"/>
        </w:rPr>
        <w:t xml:space="preserve"> the </w:t>
      </w:r>
      <w:r w:rsidRPr="00346DF6">
        <w:rPr>
          <w:rStyle w:val="StyleUnderline"/>
          <w:highlight w:val="green"/>
        </w:rPr>
        <w:t>objects of technological uplift than</w:t>
      </w:r>
      <w:r w:rsidRPr="00346DF6">
        <w:rPr>
          <w:rStyle w:val="StyleUnderline"/>
        </w:rPr>
        <w:t xml:space="preserve"> as the </w:t>
      </w:r>
      <w:r w:rsidRPr="00346DF6">
        <w:rPr>
          <w:rStyle w:val="StyleUnderline"/>
          <w:highlight w:val="green"/>
        </w:rPr>
        <w:t>human surplus</w:t>
      </w:r>
      <w:r w:rsidRPr="00346DF6">
        <w:rPr>
          <w:rStyle w:val="StyleUnderline"/>
        </w:rPr>
        <w:t xml:space="preserve"> of the political order of things</w:t>
      </w:r>
      <w:r w:rsidRPr="00346DF6">
        <w:rPr>
          <w:sz w:val="12"/>
        </w:rPr>
        <w:t xml:space="preserve">, </w:t>
      </w:r>
      <w:r w:rsidRPr="00346DF6">
        <w:rPr>
          <w:rStyle w:val="StyleUnderline"/>
          <w:highlight w:val="green"/>
        </w:rPr>
        <w:t>populations at risk</w:t>
      </w:r>
      <w:r w:rsidRPr="00346DF6">
        <w:rPr>
          <w:rStyle w:val="StyleUnderline"/>
        </w:rPr>
        <w:t xml:space="preserve"> for displacement</w:t>
      </w:r>
      <w:r w:rsidRPr="00346DF6">
        <w:rPr>
          <w:sz w:val="12"/>
        </w:rPr>
        <w:t xml:space="preserve">, </w:t>
      </w:r>
      <w:r w:rsidRPr="00346DF6">
        <w:rPr>
          <w:rStyle w:val="StyleUnderline"/>
        </w:rPr>
        <w:t>dispossession</w:t>
      </w:r>
      <w:r w:rsidRPr="00346DF6">
        <w:rPr>
          <w:sz w:val="12"/>
        </w:rPr>
        <w:t xml:space="preserve">, </w:t>
      </w:r>
      <w:r w:rsidRPr="00346DF6">
        <w:rPr>
          <w:rStyle w:val="StyleUnderline"/>
        </w:rPr>
        <w:t>captivity</w:t>
      </w:r>
      <w:r w:rsidRPr="00346DF6">
        <w:rPr>
          <w:sz w:val="12"/>
        </w:rPr>
        <w:t xml:space="preserve">, </w:t>
      </w:r>
      <w:r w:rsidRPr="00346DF6">
        <w:rPr>
          <w:rStyle w:val="StyleUnderline"/>
        </w:rPr>
        <w:t>and premature death</w:t>
      </w:r>
      <w:r w:rsidRPr="00346DF6">
        <w:rPr>
          <w:sz w:val="12"/>
        </w:rPr>
        <w:t xml:space="preserve">. </w:t>
      </w:r>
      <w:r w:rsidRPr="00346DF6">
        <w:rPr>
          <w:rStyle w:val="StyleUnderline"/>
        </w:rPr>
        <w:t xml:space="preserve">The </w:t>
      </w:r>
      <w:proofErr w:type="spellStart"/>
      <w:r w:rsidRPr="008E1BDF">
        <w:rPr>
          <w:rStyle w:val="StyleUnderline"/>
        </w:rPr>
        <w:t>precaritization</w:t>
      </w:r>
      <w:proofErr w:type="spellEnd"/>
      <w:r w:rsidRPr="008E1BDF">
        <w:rPr>
          <w:rStyle w:val="StyleUnderline"/>
        </w:rPr>
        <w:t xml:space="preserve"> of sweated labor</w:t>
      </w:r>
      <w:r w:rsidRPr="008E1BDF">
        <w:rPr>
          <w:sz w:val="12"/>
        </w:rPr>
        <w:t xml:space="preserve">, </w:t>
      </w:r>
      <w:r w:rsidRPr="008E1BDF">
        <w:rPr>
          <w:rStyle w:val="StyleUnderline"/>
        </w:rPr>
        <w:t>the subjection of agrarian populations to the twin scourges of neoliberal structural adjustment and environmental devastation</w:t>
      </w:r>
      <w:r w:rsidRPr="008E1BDF">
        <w:rPr>
          <w:sz w:val="12"/>
        </w:rPr>
        <w:t xml:space="preserve">, </w:t>
      </w:r>
      <w:r w:rsidRPr="008E1BDF">
        <w:rPr>
          <w:rStyle w:val="StyleUnderline"/>
        </w:rPr>
        <w:t xml:space="preserve">the proliferation of </w:t>
      </w:r>
      <w:proofErr w:type="spellStart"/>
      <w:r w:rsidRPr="008E1BDF">
        <w:rPr>
          <w:rStyle w:val="StyleUnderline"/>
        </w:rPr>
        <w:t>deterritorialized</w:t>
      </w:r>
      <w:proofErr w:type="spellEnd"/>
      <w:r w:rsidRPr="008E1BDF">
        <w:rPr>
          <w:rStyle w:val="StyleUnderline"/>
        </w:rPr>
        <w:t xml:space="preserve"> war and ethnic cleansing</w:t>
      </w:r>
      <w:r w:rsidRPr="008E1BDF">
        <w:rPr>
          <w:sz w:val="12"/>
        </w:rPr>
        <w:t xml:space="preserve">, </w:t>
      </w:r>
      <w:r w:rsidRPr="008E1BDF">
        <w:rPr>
          <w:rStyle w:val="StyleUnderline"/>
        </w:rPr>
        <w:t xml:space="preserve">and the growth </w:t>
      </w:r>
      <w:r w:rsidRPr="00107B80">
        <w:rPr>
          <w:rStyle w:val="StyleUnderline"/>
        </w:rPr>
        <w:t>of predatory industries and rents to recycle capital from surplus populations all reveal</w:t>
      </w:r>
      <w:r w:rsidRPr="00346DF6">
        <w:rPr>
          <w:rStyle w:val="StyleUnderline"/>
        </w:rPr>
        <w:t xml:space="preserve"> that those </w:t>
      </w:r>
      <w:r w:rsidRPr="00346DF6">
        <w:rPr>
          <w:rStyle w:val="StyleUnderline"/>
          <w:highlight w:val="green"/>
        </w:rPr>
        <w:t>humans targeted for biopolitical optimization</w:t>
      </w:r>
      <w:r w:rsidRPr="00346DF6">
        <w:rPr>
          <w:rStyle w:val="StyleUnderline"/>
        </w:rPr>
        <w:t xml:space="preserve"> constitute a shrinking population who </w:t>
      </w:r>
      <w:r w:rsidRPr="00346DF6">
        <w:rPr>
          <w:rStyle w:val="StyleUnderline"/>
          <w:highlight w:val="green"/>
        </w:rPr>
        <w:t xml:space="preserve">reproduce </w:t>
      </w:r>
      <w:r w:rsidRPr="00346DF6">
        <w:rPr>
          <w:rStyle w:val="Emphasis"/>
          <w:highlight w:val="green"/>
        </w:rPr>
        <w:t>through</w:t>
      </w:r>
      <w:r w:rsidRPr="00346DF6">
        <w:rPr>
          <w:rStyle w:val="Emphasis"/>
        </w:rPr>
        <w:t xml:space="preserve"> the </w:t>
      </w:r>
      <w:r w:rsidRPr="00346DF6">
        <w:rPr>
          <w:rStyle w:val="Emphasis"/>
          <w:highlight w:val="green"/>
        </w:rPr>
        <w:t>cannibalistic appropriation of life elsewhere</w:t>
      </w:r>
      <w:r w:rsidRPr="00346DF6">
        <w:rPr>
          <w:sz w:val="12"/>
        </w:rPr>
        <w:t xml:space="preserve">. But </w:t>
      </w:r>
      <w:proofErr w:type="spellStart"/>
      <w:r w:rsidRPr="00346DF6">
        <w:rPr>
          <w:sz w:val="12"/>
        </w:rPr>
        <w:t>necropower</w:t>
      </w:r>
      <w:proofErr w:type="spellEnd"/>
      <w:r w:rsidRPr="00346DF6">
        <w:rPr>
          <w:sz w:val="12"/>
        </w:rPr>
        <w:t xml:space="preserve"> is not simply about the distribution of death; it is also about the accumulation of social or economic capital through death and precarity. For example, when suicide passes on social force through the deathly body, or when life insurance capitalizes death, death itself thus gives form to life.</w:t>
      </w:r>
    </w:p>
    <w:p w14:paraId="0BF29840" w14:textId="77777777" w:rsidR="007D57A7" w:rsidRDefault="007D57A7" w:rsidP="007D57A7">
      <w:pPr>
        <w:pStyle w:val="Heading4"/>
      </w:pPr>
      <w:r>
        <w:t xml:space="preserve">The </w:t>
      </w:r>
      <w:proofErr w:type="spellStart"/>
      <w:r>
        <w:t>aff’s</w:t>
      </w:r>
      <w:proofErr w:type="spellEnd"/>
      <w:r>
        <w:t xml:space="preserve"> positioning of competition as intrinsic good acts to </w:t>
      </w:r>
      <w:r w:rsidRPr="004E78CA">
        <w:rPr>
          <w:u w:val="single"/>
        </w:rPr>
        <w:t>maintain the stability of capital accumulation</w:t>
      </w:r>
      <w:r>
        <w:t>.</w:t>
      </w:r>
    </w:p>
    <w:p w14:paraId="285BA3CD" w14:textId="77777777" w:rsidR="007D57A7" w:rsidRDefault="007D57A7" w:rsidP="007D57A7">
      <w:r w:rsidRPr="0096655D">
        <w:rPr>
          <w:rStyle w:val="Style13ptBold"/>
        </w:rPr>
        <w:t>Christophers 16</w:t>
      </w:r>
      <w:r>
        <w:t xml:space="preserve"> [</w:t>
      </w:r>
      <w:r w:rsidRPr="0096655D">
        <w:t>Brett Christophers</w:t>
      </w:r>
      <w:r>
        <w:t>,</w:t>
      </w:r>
      <w:r w:rsidRPr="0096655D">
        <w:t xml:space="preserve"> Professor in the Department of Social and Economic Geography at Uppsala University</w:t>
      </w:r>
      <w:r>
        <w:t>,</w:t>
      </w:r>
      <w:r w:rsidRPr="0096655D">
        <w:t xml:space="preserve"> </w:t>
      </w:r>
      <w:r>
        <w:t xml:space="preserve">“The Great Leveler: Capitalism and Competition in the Court of Law,” 2016, Harvard University Press, pp. </w:t>
      </w:r>
      <w:r w:rsidRPr="001F2967">
        <w:t>8-15</w:t>
      </w:r>
      <w:r>
        <w:t>, EA]</w:t>
      </w:r>
    </w:p>
    <w:p w14:paraId="5EA7ABA3" w14:textId="77777777" w:rsidR="007D57A7" w:rsidRPr="009F6522" w:rsidRDefault="007D57A7" w:rsidP="007D57A7">
      <w:pPr>
        <w:rPr>
          <w:sz w:val="16"/>
        </w:rPr>
      </w:pPr>
      <w:r w:rsidRPr="009F6522">
        <w:rPr>
          <w:rStyle w:val="StyleUnderline"/>
        </w:rPr>
        <w:t>The</w:t>
      </w:r>
      <w:r w:rsidRPr="009F6522">
        <w:rPr>
          <w:sz w:val="16"/>
        </w:rPr>
        <w:t xml:space="preserve"> </w:t>
      </w:r>
      <w:proofErr w:type="gramStart"/>
      <w:r w:rsidRPr="009F6522">
        <w:rPr>
          <w:sz w:val="16"/>
        </w:rPr>
        <w:t xml:space="preserve">aforementioned </w:t>
      </w:r>
      <w:r w:rsidRPr="009F6522">
        <w:rPr>
          <w:rStyle w:val="StyleUnderline"/>
        </w:rPr>
        <w:t>argument</w:t>
      </w:r>
      <w:proofErr w:type="gramEnd"/>
      <w:r w:rsidRPr="009F6522">
        <w:rPr>
          <w:rStyle w:val="StyleUnderline"/>
        </w:rPr>
        <w:t xml:space="preserve"> that capitalism</w:t>
      </w:r>
      <w:r w:rsidRPr="009F6522">
        <w:rPr>
          <w:sz w:val="16"/>
        </w:rPr>
        <w:t xml:space="preserve"> has </w:t>
      </w:r>
      <w:r w:rsidRPr="009F6522">
        <w:rPr>
          <w:rStyle w:val="StyleUnderline"/>
        </w:rPr>
        <w:t>historically migrated from</w:t>
      </w:r>
      <w:r w:rsidRPr="009F6522">
        <w:rPr>
          <w:sz w:val="16"/>
        </w:rPr>
        <w:t xml:space="preserve"> a state of </w:t>
      </w:r>
      <w:r w:rsidRPr="009F6522">
        <w:rPr>
          <w:rStyle w:val="StyleUnderline"/>
        </w:rPr>
        <w:t>competitiveness to</w:t>
      </w:r>
      <w:r w:rsidRPr="009F6522">
        <w:rPr>
          <w:sz w:val="16"/>
        </w:rPr>
        <w:t xml:space="preserve"> a state of </w:t>
      </w:r>
      <w:r w:rsidRPr="009F6522">
        <w:rPr>
          <w:rStyle w:val="StyleUnderline"/>
        </w:rPr>
        <w:t>monopoly</w:t>
      </w:r>
      <w:r w:rsidRPr="009F6522">
        <w:rPr>
          <w:sz w:val="16"/>
        </w:rPr>
        <w:t xml:space="preserve"> or oligopoly </w:t>
      </w:r>
      <w:r w:rsidRPr="009F6522">
        <w:rPr>
          <w:rStyle w:val="StyleUnderline"/>
        </w:rPr>
        <w:t>is</w:t>
      </w:r>
      <w:r w:rsidRPr="009F6522">
        <w:rPr>
          <w:rStyle w:val="Emphasis"/>
        </w:rPr>
        <w:t xml:space="preserve"> deficient</w:t>
      </w:r>
      <w:r w:rsidRPr="009F6522">
        <w:rPr>
          <w:sz w:val="16"/>
        </w:rPr>
        <w:t xml:space="preserve"> in four primary respects, both empirical and conceptual in nature.</w:t>
      </w:r>
    </w:p>
    <w:p w14:paraId="617086F2" w14:textId="77777777" w:rsidR="007D57A7" w:rsidRPr="009F6522" w:rsidRDefault="007D57A7" w:rsidP="007D57A7">
      <w:pPr>
        <w:rPr>
          <w:rStyle w:val="StyleUnderline"/>
        </w:rPr>
      </w:pPr>
      <w:r w:rsidRPr="009F6522">
        <w:rPr>
          <w:sz w:val="16"/>
        </w:rPr>
        <w:t xml:space="preserve">First, </w:t>
      </w:r>
      <w:r w:rsidRPr="009F6522">
        <w:rPr>
          <w:rStyle w:val="StyleUnderline"/>
        </w:rPr>
        <w:t xml:space="preserve">there </w:t>
      </w:r>
      <w:r w:rsidRPr="00144B58">
        <w:rPr>
          <w:rStyle w:val="StyleUnderline"/>
        </w:rPr>
        <w:t>is</w:t>
      </w:r>
      <w:r w:rsidRPr="009F6522">
        <w:rPr>
          <w:rStyle w:val="StyleUnderline"/>
        </w:rPr>
        <w:t xml:space="preserve"> something </w:t>
      </w:r>
      <w:r w:rsidRPr="009F6522">
        <w:rPr>
          <w:rStyle w:val="Emphasis"/>
        </w:rPr>
        <w:t>deeply</w:t>
      </w:r>
      <w:r w:rsidRPr="009F6522">
        <w:rPr>
          <w:rStyle w:val="StyleUnderline"/>
        </w:rPr>
        <w:t xml:space="preserve"> </w:t>
      </w:r>
      <w:r w:rsidRPr="009F6522">
        <w:rPr>
          <w:rStyle w:val="Emphasis"/>
        </w:rPr>
        <w:t>misleading</w:t>
      </w:r>
      <w:r w:rsidRPr="009F6522">
        <w:rPr>
          <w:rStyle w:val="StyleUnderline"/>
        </w:rPr>
        <w:t xml:space="preserve"> about the </w:t>
      </w:r>
      <w:r w:rsidRPr="009F6522">
        <w:rPr>
          <w:rStyle w:val="Emphasis"/>
        </w:rPr>
        <w:t>either/or nature</w:t>
      </w:r>
      <w:r w:rsidRPr="009F6522">
        <w:rPr>
          <w:rStyle w:val="StyleUnderline"/>
        </w:rPr>
        <w:t xml:space="preserve"> of this historical narrative.</w:t>
      </w:r>
      <w:r w:rsidRPr="009F6522">
        <w:rPr>
          <w:sz w:val="16"/>
        </w:rPr>
        <w:t xml:space="preserve"> One of the most important—although rarely acknowledged—of Marx’s insights was that </w:t>
      </w:r>
      <w:r w:rsidRPr="002141D5">
        <w:rPr>
          <w:rStyle w:val="StyleUnderline"/>
          <w:highlight w:val="green"/>
        </w:rPr>
        <w:t>capitalism</w:t>
      </w:r>
      <w:r w:rsidRPr="009F6522">
        <w:rPr>
          <w:rStyle w:val="Emphasis"/>
        </w:rPr>
        <w:t xml:space="preserve"> always</w:t>
      </w:r>
      <w:r w:rsidRPr="009F6522">
        <w:rPr>
          <w:sz w:val="16"/>
        </w:rPr>
        <w:t xml:space="preserve">, everywhere, </w:t>
      </w:r>
      <w:r w:rsidRPr="002141D5">
        <w:rPr>
          <w:rStyle w:val="Emphasis"/>
          <w:highlight w:val="green"/>
        </w:rPr>
        <w:t>requires</w:t>
      </w:r>
      <w:r w:rsidRPr="009F6522">
        <w:rPr>
          <w:rStyle w:val="Emphasis"/>
        </w:rPr>
        <w:t xml:space="preserve"> both</w:t>
      </w:r>
      <w:r w:rsidRPr="009F6522">
        <w:rPr>
          <w:sz w:val="16"/>
        </w:rPr>
        <w:t xml:space="preserve">. It needs </w:t>
      </w:r>
      <w:r w:rsidRPr="002141D5">
        <w:rPr>
          <w:rStyle w:val="Emphasis"/>
          <w:highlight w:val="green"/>
        </w:rPr>
        <w:t>competition</w:t>
      </w:r>
      <w:r w:rsidRPr="009F6522">
        <w:rPr>
          <w:sz w:val="16"/>
        </w:rPr>
        <w:t xml:space="preserve">, assuredly, not least </w:t>
      </w:r>
      <w:r w:rsidRPr="002141D5">
        <w:rPr>
          <w:rStyle w:val="StyleUnderline"/>
          <w:highlight w:val="green"/>
        </w:rPr>
        <w:t>to drive</w:t>
      </w:r>
      <w:r w:rsidRPr="009F6522">
        <w:rPr>
          <w:sz w:val="16"/>
        </w:rPr>
        <w:t xml:space="preserve"> technological innovation and the </w:t>
      </w:r>
      <w:r w:rsidRPr="009F6522">
        <w:rPr>
          <w:rStyle w:val="StyleUnderline"/>
        </w:rPr>
        <w:t>reinvestment of profits, and</w:t>
      </w:r>
      <w:r w:rsidRPr="009F6522">
        <w:rPr>
          <w:sz w:val="16"/>
        </w:rPr>
        <w:t xml:space="preserve"> thus </w:t>
      </w:r>
      <w:r w:rsidRPr="002141D5">
        <w:rPr>
          <w:rStyle w:val="StyleUnderline"/>
          <w:highlight w:val="green"/>
        </w:rPr>
        <w:t>growth</w:t>
      </w:r>
      <w:r w:rsidRPr="009F6522">
        <w:rPr>
          <w:sz w:val="16"/>
        </w:rPr>
        <w:t xml:space="preserve">. But it also needs </w:t>
      </w:r>
      <w:r w:rsidRPr="002141D5">
        <w:rPr>
          <w:rStyle w:val="Emphasis"/>
          <w:highlight w:val="green"/>
        </w:rPr>
        <w:t>monopoly</w:t>
      </w:r>
      <w:r w:rsidRPr="009F6522">
        <w:rPr>
          <w:sz w:val="16"/>
        </w:rPr>
        <w:t xml:space="preserve">—not merely to enhance visibility within and control over otherwise potentially chaotic business environments, but also </w:t>
      </w:r>
      <w:r w:rsidRPr="002141D5">
        <w:rPr>
          <w:rStyle w:val="StyleUnderline"/>
          <w:highlight w:val="green"/>
        </w:rPr>
        <w:t>to</w:t>
      </w:r>
      <w:r w:rsidRPr="002141D5">
        <w:rPr>
          <w:rStyle w:val="Emphasis"/>
          <w:highlight w:val="green"/>
        </w:rPr>
        <w:t xml:space="preserve"> underwrite</w:t>
      </w:r>
      <w:r w:rsidRPr="009F6522">
        <w:rPr>
          <w:rStyle w:val="Emphasis"/>
        </w:rPr>
        <w:t xml:space="preserve"> capitalist, market-based </w:t>
      </w:r>
      <w:r w:rsidRPr="002141D5">
        <w:rPr>
          <w:rStyle w:val="Emphasis"/>
          <w:highlight w:val="green"/>
        </w:rPr>
        <w:t>trade</w:t>
      </w:r>
      <w:r w:rsidRPr="009F6522">
        <w:rPr>
          <w:sz w:val="16"/>
        </w:rPr>
        <w:t xml:space="preserve"> per se. Not for nothing does David Harvey argue, after Marx, that </w:t>
      </w:r>
      <w:r w:rsidRPr="002141D5">
        <w:rPr>
          <w:rStyle w:val="StyleUnderline"/>
          <w:highlight w:val="green"/>
        </w:rPr>
        <w:t xml:space="preserve">the </w:t>
      </w:r>
      <w:r w:rsidRPr="002141D5">
        <w:rPr>
          <w:rStyle w:val="Emphasis"/>
          <w:highlight w:val="green"/>
        </w:rPr>
        <w:t>“monopoly</w:t>
      </w:r>
      <w:r w:rsidRPr="009F6522">
        <w:rPr>
          <w:rStyle w:val="Emphasis"/>
        </w:rPr>
        <w:t xml:space="preserve"> power </w:t>
      </w:r>
      <w:r w:rsidRPr="002141D5">
        <w:rPr>
          <w:rStyle w:val="Emphasis"/>
          <w:highlight w:val="green"/>
        </w:rPr>
        <w:t xml:space="preserve">of private property” </w:t>
      </w:r>
      <w:r w:rsidRPr="002141D5">
        <w:rPr>
          <w:rStyle w:val="StyleUnderline"/>
          <w:highlight w:val="green"/>
        </w:rPr>
        <w:t>is</w:t>
      </w:r>
      <w:r w:rsidRPr="009F6522">
        <w:rPr>
          <w:sz w:val="16"/>
        </w:rPr>
        <w:t xml:space="preserve"> </w:t>
      </w:r>
      <w:r w:rsidRPr="009F6522">
        <w:rPr>
          <w:rStyle w:val="StyleUnderline"/>
        </w:rPr>
        <w:t xml:space="preserve">“both </w:t>
      </w:r>
      <w:r w:rsidRPr="002141D5">
        <w:rPr>
          <w:rStyle w:val="StyleUnderline"/>
          <w:highlight w:val="green"/>
        </w:rPr>
        <w:t xml:space="preserve">the </w:t>
      </w:r>
      <w:r w:rsidRPr="002141D5">
        <w:rPr>
          <w:rStyle w:val="Emphasis"/>
          <w:highlight w:val="green"/>
        </w:rPr>
        <w:t>beginning</w:t>
      </w:r>
      <w:r w:rsidRPr="009F6522">
        <w:rPr>
          <w:sz w:val="16"/>
        </w:rPr>
        <w:t xml:space="preserve"> point </w:t>
      </w:r>
      <w:r w:rsidRPr="002141D5">
        <w:rPr>
          <w:rStyle w:val="Emphasis"/>
          <w:highlight w:val="green"/>
        </w:rPr>
        <w:t>and</w:t>
      </w:r>
      <w:r w:rsidRPr="009F6522">
        <w:rPr>
          <w:sz w:val="16"/>
        </w:rPr>
        <w:t xml:space="preserve"> the </w:t>
      </w:r>
      <w:r w:rsidRPr="002141D5">
        <w:rPr>
          <w:rStyle w:val="Emphasis"/>
          <w:highlight w:val="green"/>
        </w:rPr>
        <w:t>end</w:t>
      </w:r>
      <w:r w:rsidRPr="009F6522">
        <w:rPr>
          <w:sz w:val="16"/>
        </w:rPr>
        <w:t xml:space="preserve"> point </w:t>
      </w:r>
      <w:r w:rsidRPr="002141D5">
        <w:rPr>
          <w:rStyle w:val="Emphasis"/>
          <w:highlight w:val="green"/>
        </w:rPr>
        <w:t>of</w:t>
      </w:r>
      <w:r w:rsidRPr="009F6522">
        <w:rPr>
          <w:rStyle w:val="Emphasis"/>
        </w:rPr>
        <w:t xml:space="preserve"> all </w:t>
      </w:r>
      <w:r w:rsidRPr="002141D5">
        <w:rPr>
          <w:rStyle w:val="Emphasis"/>
          <w:highlight w:val="green"/>
        </w:rPr>
        <w:t>capitalist activity</w:t>
      </w:r>
      <w:r w:rsidRPr="009F6522">
        <w:rPr>
          <w:sz w:val="16"/>
        </w:rPr>
        <w:t xml:space="preserve">.”20 For </w:t>
      </w:r>
      <w:r w:rsidRPr="009F6522">
        <w:rPr>
          <w:rStyle w:val="StyleUnderline"/>
        </w:rPr>
        <w:t>the legal institution of</w:t>
      </w:r>
      <w:r w:rsidRPr="009F6522">
        <w:rPr>
          <w:rStyle w:val="Emphasis"/>
        </w:rPr>
        <w:t xml:space="preserve"> private property does confer monopoly</w:t>
      </w:r>
      <w:r w:rsidRPr="009F6522">
        <w:rPr>
          <w:rStyle w:val="StyleUnderline"/>
        </w:rPr>
        <w:t>: the exclusive power to dispose of said property as the owner alone sees fit.</w:t>
      </w:r>
    </w:p>
    <w:p w14:paraId="34F5DFFC" w14:textId="77777777" w:rsidR="007D57A7" w:rsidRPr="009F6522" w:rsidRDefault="007D57A7" w:rsidP="007D57A7">
      <w:pPr>
        <w:rPr>
          <w:sz w:val="16"/>
        </w:rPr>
      </w:pPr>
      <w:r w:rsidRPr="009F6522">
        <w:rPr>
          <w:sz w:val="16"/>
        </w:rPr>
        <w:lastRenderedPageBreak/>
        <w:t xml:space="preserve">Capital’s seemingly paradoxical need for both competition and monopoly </w:t>
      </w:r>
      <w:proofErr w:type="gramStart"/>
      <w:r w:rsidRPr="009F6522">
        <w:rPr>
          <w:sz w:val="16"/>
        </w:rPr>
        <w:t>is</w:t>
      </w:r>
      <w:proofErr w:type="gramEnd"/>
      <w:r w:rsidRPr="009F6522">
        <w:rPr>
          <w:sz w:val="16"/>
        </w:rPr>
        <w:t xml:space="preserve"> explored in Chapter 1, which extracts from Marx a conceptualization of capitalism that critically informs the remainder of the book: that of capitalism always, necessarily, teetering on a knife edge, balanced precariously between the contradictory forces of competition and monopoly, and perennially in danger of lapsing too far to one side or the other. “</w:t>
      </w:r>
      <w:r w:rsidRPr="009F6522">
        <w:rPr>
          <w:rStyle w:val="StyleUnderline"/>
        </w:rPr>
        <w:t>The problem</w:t>
      </w:r>
      <w:r w:rsidRPr="009F6522">
        <w:rPr>
          <w:sz w:val="16"/>
        </w:rPr>
        <w:t>,” Harvey shrewdly observes, “</w:t>
      </w:r>
      <w:r w:rsidRPr="009F6522">
        <w:rPr>
          <w:rStyle w:val="StyleUnderline"/>
        </w:rPr>
        <w:t xml:space="preserve">is to keep economic relations </w:t>
      </w:r>
      <w:r w:rsidRPr="009F6522">
        <w:rPr>
          <w:rStyle w:val="Emphasis"/>
        </w:rPr>
        <w:t>competitive</w:t>
      </w:r>
      <w:r w:rsidRPr="009F6522">
        <w:rPr>
          <w:rStyle w:val="StyleUnderline"/>
        </w:rPr>
        <w:t xml:space="preserve"> </w:t>
      </w:r>
      <w:r w:rsidRPr="009F6522">
        <w:rPr>
          <w:rStyle w:val="Emphasis"/>
        </w:rPr>
        <w:t>enough</w:t>
      </w:r>
      <w:r w:rsidRPr="009F6522">
        <w:rPr>
          <w:rStyle w:val="StyleUnderline"/>
        </w:rPr>
        <w:t xml:space="preserve"> while </w:t>
      </w:r>
      <w:r w:rsidRPr="009F6522">
        <w:rPr>
          <w:rStyle w:val="Emphasis"/>
        </w:rPr>
        <w:t>sustaining</w:t>
      </w:r>
      <w:r w:rsidRPr="009F6522">
        <w:rPr>
          <w:sz w:val="16"/>
        </w:rPr>
        <w:t xml:space="preserve"> the individual and </w:t>
      </w:r>
      <w:r w:rsidRPr="009F6522">
        <w:rPr>
          <w:rStyle w:val="Emphasis"/>
        </w:rPr>
        <w:t>class monopoly privileges of private property</w:t>
      </w:r>
      <w:r w:rsidRPr="009F6522">
        <w:rPr>
          <w:rStyle w:val="StyleUnderline"/>
        </w:rPr>
        <w:t xml:space="preserve"> that are the foundation of capitalism</w:t>
      </w:r>
      <w:r w:rsidRPr="009F6522">
        <w:rPr>
          <w:sz w:val="16"/>
        </w:rPr>
        <w:t xml:space="preserve"> as a political-economic system.”21</w:t>
      </w:r>
    </w:p>
    <w:p w14:paraId="579E99DE" w14:textId="77777777" w:rsidR="007D57A7" w:rsidRPr="009F6522" w:rsidRDefault="007D57A7" w:rsidP="007D57A7">
      <w:pPr>
        <w:rPr>
          <w:rStyle w:val="Emphasis"/>
        </w:rPr>
      </w:pPr>
      <w:r w:rsidRPr="009F6522">
        <w:rPr>
          <w:sz w:val="16"/>
        </w:rPr>
        <w:t xml:space="preserve">And it is here that our economic laws crucially enter the picture. In metaphorical terms, </w:t>
      </w:r>
      <w:r w:rsidRPr="00144B58">
        <w:rPr>
          <w:rStyle w:val="StyleUnderline"/>
        </w:rPr>
        <w:t>the</w:t>
      </w:r>
      <w:r w:rsidRPr="009F6522">
        <w:rPr>
          <w:rStyle w:val="StyleUnderline"/>
        </w:rPr>
        <w:t xml:space="preserve"> law acts as a</w:t>
      </w:r>
      <w:r w:rsidRPr="009F6522">
        <w:rPr>
          <w:sz w:val="16"/>
        </w:rPr>
        <w:t xml:space="preserve"> powerful </w:t>
      </w:r>
      <w:r w:rsidRPr="009F6522">
        <w:rPr>
          <w:rStyle w:val="Emphasis"/>
        </w:rPr>
        <w:t>leveler</w:t>
      </w:r>
      <w:r w:rsidRPr="009F6522">
        <w:rPr>
          <w:sz w:val="16"/>
        </w:rPr>
        <w:t>: a pincer of sorts on the critical, combustible nexus of monopoly and competition, applicable from one side of the knife edge, the other, or both. Antitrust (</w:t>
      </w:r>
      <w:r w:rsidRPr="002141D5">
        <w:rPr>
          <w:rStyle w:val="Emphasis"/>
          <w:highlight w:val="green"/>
        </w:rPr>
        <w:t>competition</w:t>
      </w:r>
      <w:r w:rsidRPr="009F6522">
        <w:rPr>
          <w:sz w:val="16"/>
        </w:rPr>
        <w:t xml:space="preserve">) </w:t>
      </w:r>
      <w:r w:rsidRPr="002141D5">
        <w:rPr>
          <w:rStyle w:val="Emphasis"/>
          <w:highlight w:val="green"/>
        </w:rPr>
        <w:t>law</w:t>
      </w:r>
      <w:r w:rsidRPr="009F6522">
        <w:rPr>
          <w:sz w:val="16"/>
        </w:rPr>
        <w:t xml:space="preserve">, meaningfully enforced, </w:t>
      </w:r>
      <w:r w:rsidRPr="002141D5">
        <w:rPr>
          <w:rStyle w:val="StyleUnderline"/>
          <w:highlight w:val="green"/>
        </w:rPr>
        <w:t xml:space="preserve">serves to </w:t>
      </w:r>
      <w:r w:rsidRPr="002141D5">
        <w:rPr>
          <w:rStyle w:val="Emphasis"/>
          <w:highlight w:val="green"/>
        </w:rPr>
        <w:t>constrain monopoly power</w:t>
      </w:r>
      <w:r w:rsidRPr="009F6522">
        <w:rPr>
          <w:rStyle w:val="StyleUnderline"/>
        </w:rPr>
        <w:t xml:space="preserve"> where it coheres too readily</w:t>
      </w:r>
      <w:r w:rsidRPr="009F6522">
        <w:rPr>
          <w:sz w:val="16"/>
        </w:rPr>
        <w:t xml:space="preserve">, thus </w:t>
      </w:r>
      <w:r w:rsidRPr="002141D5">
        <w:rPr>
          <w:rStyle w:val="Emphasis"/>
          <w:highlight w:val="green"/>
        </w:rPr>
        <w:t>boosting competition</w:t>
      </w:r>
      <w:r w:rsidRPr="009F6522">
        <w:rPr>
          <w:rStyle w:val="StyleUnderline"/>
        </w:rPr>
        <w:t>; IP law acts from the other side, allowing</w:t>
      </w:r>
      <w:r w:rsidRPr="009F6522">
        <w:rPr>
          <w:sz w:val="16"/>
        </w:rPr>
        <w:t xml:space="preserve"> a degree of </w:t>
      </w:r>
      <w:r w:rsidRPr="009F6522">
        <w:rPr>
          <w:rStyle w:val="StyleUnderline"/>
        </w:rPr>
        <w:t>monopoly power</w:t>
      </w:r>
      <w:r w:rsidRPr="009F6522">
        <w:rPr>
          <w:sz w:val="16"/>
        </w:rPr>
        <w:t xml:space="preserve"> where none “naturally” coheres, and </w:t>
      </w:r>
      <w:r w:rsidRPr="009F6522">
        <w:rPr>
          <w:rStyle w:val="StyleUnderline"/>
        </w:rPr>
        <w:t>limiting competition</w:t>
      </w:r>
      <w:r w:rsidRPr="009F6522">
        <w:rPr>
          <w:sz w:val="16"/>
        </w:rPr>
        <w:t xml:space="preserve"> in the process. This conceptualization of economic law is sketched out in Chapter 3. Together, such </w:t>
      </w:r>
      <w:r w:rsidRPr="00144B58">
        <w:rPr>
          <w:rStyle w:val="StyleUnderline"/>
        </w:rPr>
        <w:t>laws</w:t>
      </w:r>
      <w:r w:rsidRPr="009F6522">
        <w:rPr>
          <w:rStyle w:val="StyleUnderline"/>
        </w:rPr>
        <w:t xml:space="preserve"> help</w:t>
      </w:r>
      <w:r w:rsidRPr="009F6522">
        <w:rPr>
          <w:sz w:val="16"/>
        </w:rPr>
        <w:t xml:space="preserve"> to </w:t>
      </w:r>
      <w:r w:rsidRPr="00144B58">
        <w:rPr>
          <w:rStyle w:val="Emphasis"/>
        </w:rPr>
        <w:t>ensure</w:t>
      </w:r>
      <w:r w:rsidRPr="009F6522">
        <w:rPr>
          <w:sz w:val="16"/>
        </w:rPr>
        <w:t xml:space="preserve"> that over the long term, </w:t>
      </w:r>
      <w:r w:rsidRPr="009F6522">
        <w:rPr>
          <w:rStyle w:val="Emphasis"/>
        </w:rPr>
        <w:t>market-based capitalism is not too competitive</w:t>
      </w:r>
      <w:r w:rsidRPr="009F6522">
        <w:rPr>
          <w:sz w:val="16"/>
        </w:rPr>
        <w:t xml:space="preserve"> (driving down prices and profits) </w:t>
      </w:r>
      <w:r w:rsidRPr="009F6522">
        <w:rPr>
          <w:rStyle w:val="StyleUnderline"/>
        </w:rPr>
        <w:t>but</w:t>
      </w:r>
      <w:r w:rsidRPr="009F6522">
        <w:rPr>
          <w:sz w:val="16"/>
        </w:rPr>
        <w:t xml:space="preserve">, in Harvey’s terms, </w:t>
      </w:r>
      <w:r w:rsidRPr="009F6522">
        <w:rPr>
          <w:rStyle w:val="Emphasis"/>
        </w:rPr>
        <w:t>remains competitive enough</w:t>
      </w:r>
      <w:r w:rsidRPr="009F6522">
        <w:rPr>
          <w:sz w:val="16"/>
        </w:rPr>
        <w:t xml:space="preserve"> (</w:t>
      </w:r>
      <w:r w:rsidRPr="009F6522">
        <w:rPr>
          <w:rStyle w:val="Emphasis"/>
        </w:rPr>
        <w:t>avoiding stagnation and rent-seeking</w:t>
      </w:r>
      <w:r w:rsidRPr="009F6522">
        <w:rPr>
          <w:sz w:val="16"/>
        </w:rPr>
        <w:t xml:space="preserve">). In the process, </w:t>
      </w:r>
      <w:r w:rsidRPr="009F6522">
        <w:rPr>
          <w:rStyle w:val="StyleUnderline"/>
        </w:rPr>
        <w:t xml:space="preserve">the </w:t>
      </w:r>
      <w:r w:rsidRPr="002141D5">
        <w:rPr>
          <w:rStyle w:val="StyleUnderline"/>
          <w:highlight w:val="green"/>
        </w:rPr>
        <w:t>laws</w:t>
      </w:r>
      <w:r w:rsidRPr="009F6522">
        <w:rPr>
          <w:sz w:val="16"/>
        </w:rPr>
        <w:t xml:space="preserve"> in question </w:t>
      </w:r>
      <w:r w:rsidRPr="009F6522">
        <w:rPr>
          <w:rStyle w:val="StyleUnderline"/>
        </w:rPr>
        <w:t>historically</w:t>
      </w:r>
      <w:r w:rsidRPr="009F6522">
        <w:rPr>
          <w:sz w:val="16"/>
        </w:rPr>
        <w:t xml:space="preserve"> have </w:t>
      </w:r>
      <w:r w:rsidRPr="009F6522">
        <w:rPr>
          <w:rStyle w:val="StyleUnderline"/>
        </w:rPr>
        <w:t>contributed</w:t>
      </w:r>
      <w:r w:rsidRPr="009F6522">
        <w:rPr>
          <w:sz w:val="16"/>
        </w:rPr>
        <w:t xml:space="preserve"> substantially </w:t>
      </w:r>
      <w:r w:rsidRPr="009F6522">
        <w:rPr>
          <w:rStyle w:val="StyleUnderline"/>
        </w:rPr>
        <w:t xml:space="preserve">to </w:t>
      </w:r>
      <w:r w:rsidRPr="002141D5">
        <w:rPr>
          <w:rStyle w:val="Emphasis"/>
          <w:highlight w:val="green"/>
        </w:rPr>
        <w:t>keep</w:t>
      </w:r>
      <w:r w:rsidRPr="009F6522">
        <w:rPr>
          <w:rStyle w:val="Emphasis"/>
        </w:rPr>
        <w:t xml:space="preserve">ing capitalist </w:t>
      </w:r>
      <w:r w:rsidRPr="002141D5">
        <w:rPr>
          <w:rStyle w:val="Emphasis"/>
          <w:highlight w:val="green"/>
        </w:rPr>
        <w:t>accumulation regimes</w:t>
      </w:r>
      <w:r w:rsidRPr="009F6522">
        <w:rPr>
          <w:sz w:val="16"/>
        </w:rPr>
        <w:t xml:space="preserve"> broadly </w:t>
      </w:r>
      <w:r w:rsidRPr="002141D5">
        <w:rPr>
          <w:rStyle w:val="Emphasis"/>
          <w:highlight w:val="green"/>
        </w:rPr>
        <w:t>in balance</w:t>
      </w:r>
      <w:r w:rsidRPr="009F6522">
        <w:rPr>
          <w:rStyle w:val="Emphasis"/>
        </w:rPr>
        <w:t>.</w:t>
      </w:r>
    </w:p>
    <w:p w14:paraId="7A81B2E3" w14:textId="77777777" w:rsidR="007D57A7" w:rsidRPr="009F6522" w:rsidRDefault="007D57A7" w:rsidP="007D57A7">
      <w:pPr>
        <w:rPr>
          <w:rStyle w:val="Emphasis"/>
        </w:rPr>
      </w:pPr>
      <w:r w:rsidRPr="009F6522">
        <w:rPr>
          <w:sz w:val="16"/>
        </w:rPr>
        <w:t xml:space="preserve">At the pivot of this overall mechanism sits the phenomenon of profit. Following the lead of scholars such as Robert Brenner, this book places front and center the relationship between profitability and the interrelated dynamics of competition and monopoly.22 As, indeed, did the classicals: Profit rates were, as Chapter 1 will show, fundamental to their theorization of competition. But it is vital to recognize, as writers such as Keith Cowling have done, that </w:t>
      </w:r>
      <w:r w:rsidRPr="009F6522">
        <w:rPr>
          <w:rStyle w:val="StyleUnderline"/>
        </w:rPr>
        <w:t>this relationship does not assume a</w:t>
      </w:r>
      <w:r w:rsidRPr="009F6522">
        <w:rPr>
          <w:rStyle w:val="Emphasis"/>
        </w:rPr>
        <w:t xml:space="preserve"> simplistic less-competition-means-more-profit form</w:t>
      </w:r>
      <w:r w:rsidRPr="009F6522">
        <w:rPr>
          <w:rStyle w:val="StyleUnderline"/>
        </w:rPr>
        <w:t>, isolated</w:t>
      </w:r>
      <w:r w:rsidRPr="009F6522">
        <w:rPr>
          <w:sz w:val="16"/>
        </w:rPr>
        <w:t xml:space="preserve"> as it were</w:t>
      </w:r>
      <w:r w:rsidRPr="009F6522">
        <w:rPr>
          <w:rStyle w:val="StyleUnderline"/>
        </w:rPr>
        <w:t xml:space="preserve"> from other contributory factors</w:t>
      </w:r>
      <w:r w:rsidRPr="009F6522">
        <w:rPr>
          <w:sz w:val="16"/>
        </w:rPr>
        <w:t xml:space="preserve">.23 Indeed, the book shows that </w:t>
      </w:r>
      <w:r w:rsidRPr="00144B58">
        <w:rPr>
          <w:rStyle w:val="StyleUnderline"/>
        </w:rPr>
        <w:t>excesses</w:t>
      </w:r>
      <w:r w:rsidRPr="00144B58">
        <w:rPr>
          <w:rStyle w:val="Emphasis"/>
        </w:rPr>
        <w:t xml:space="preserve"> neither of competitive intensity nor</w:t>
      </w:r>
      <w:r w:rsidRPr="009F6522">
        <w:rPr>
          <w:rStyle w:val="Emphasis"/>
        </w:rPr>
        <w:t xml:space="preserve"> of </w:t>
      </w:r>
      <w:r w:rsidRPr="00144B58">
        <w:rPr>
          <w:rStyle w:val="Emphasis"/>
        </w:rPr>
        <w:t>monopoly powe</w:t>
      </w:r>
      <w:r w:rsidRPr="00144B58">
        <w:rPr>
          <w:rStyle w:val="StyleUnderline"/>
        </w:rPr>
        <w:t xml:space="preserve">r support </w:t>
      </w:r>
      <w:r w:rsidRPr="00144B58">
        <w:rPr>
          <w:rStyle w:val="Emphasis"/>
        </w:rPr>
        <w:t>long-term stability of profit-making</w:t>
      </w:r>
      <w:r w:rsidRPr="009F6522">
        <w:rPr>
          <w:rStyle w:val="Emphasis"/>
        </w:rPr>
        <w:t xml:space="preserve"> and accumulation.</w:t>
      </w:r>
    </w:p>
    <w:p w14:paraId="5CB8951D" w14:textId="77777777" w:rsidR="007D57A7" w:rsidRPr="009F6522" w:rsidRDefault="007D57A7" w:rsidP="007D57A7">
      <w:pPr>
        <w:rPr>
          <w:sz w:val="16"/>
        </w:rPr>
      </w:pPr>
      <w:r w:rsidRPr="009F6522">
        <w:rPr>
          <w:sz w:val="16"/>
        </w:rPr>
        <w:t xml:space="preserve">Instead, it leans more toward the type of argument proffered by Gérard </w:t>
      </w:r>
      <w:proofErr w:type="spellStart"/>
      <w:r w:rsidRPr="009F6522">
        <w:rPr>
          <w:sz w:val="16"/>
        </w:rPr>
        <w:t>Duménil</w:t>
      </w:r>
      <w:proofErr w:type="spellEnd"/>
      <w:r w:rsidRPr="009F6522">
        <w:rPr>
          <w:sz w:val="16"/>
        </w:rPr>
        <w:t xml:space="preserve"> and Dominique Lévy, which is that </w:t>
      </w:r>
      <w:r w:rsidRPr="009F6522">
        <w:rPr>
          <w:rStyle w:val="StyleUnderline"/>
        </w:rPr>
        <w:t>the dynamics of profitability</w:t>
      </w:r>
      <w:r w:rsidRPr="009F6522">
        <w:rPr>
          <w:rStyle w:val="Emphasis"/>
        </w:rPr>
        <w:t xml:space="preserve"> strongly influence the state’s attempts to regularize regimes of accumulation</w:t>
      </w:r>
      <w:r w:rsidRPr="009F6522">
        <w:rPr>
          <w:rStyle w:val="StyleUnderline"/>
        </w:rPr>
        <w:t xml:space="preserve">, and that </w:t>
      </w:r>
      <w:r w:rsidRPr="002141D5">
        <w:rPr>
          <w:rStyle w:val="Emphasis"/>
          <w:highlight w:val="green"/>
        </w:rPr>
        <w:t>stabilizing</w:t>
      </w:r>
      <w:r w:rsidRPr="002141D5">
        <w:rPr>
          <w:rStyle w:val="StyleUnderline"/>
          <w:highlight w:val="green"/>
        </w:rPr>
        <w:t xml:space="preserve"> </w:t>
      </w:r>
      <w:r w:rsidRPr="002141D5">
        <w:rPr>
          <w:rStyle w:val="Emphasis"/>
          <w:highlight w:val="green"/>
        </w:rPr>
        <w:t>capitalism is</w:t>
      </w:r>
      <w:r w:rsidRPr="009F6522">
        <w:rPr>
          <w:sz w:val="16"/>
        </w:rPr>
        <w:t xml:space="preserve"> thus in no small part </w:t>
      </w:r>
      <w:r w:rsidRPr="002141D5">
        <w:rPr>
          <w:rStyle w:val="Emphasis"/>
          <w:highlight w:val="green"/>
        </w:rPr>
        <w:t>a question</w:t>
      </w:r>
      <w:r w:rsidRPr="009F6522">
        <w:rPr>
          <w:sz w:val="16"/>
        </w:rPr>
        <w:t xml:space="preserve">, ultimately, </w:t>
      </w:r>
      <w:r w:rsidRPr="002141D5">
        <w:rPr>
          <w:rStyle w:val="Emphasis"/>
          <w:highlight w:val="green"/>
        </w:rPr>
        <w:t>of stabilizing profitability</w:t>
      </w:r>
      <w:r w:rsidRPr="009F6522">
        <w:rPr>
          <w:sz w:val="16"/>
        </w:rPr>
        <w:t xml:space="preserve">.24 Or, as David Gordon and coauthors have written, the reproduction of capitalism is “fundamentally conditioned by the level and stability of capitalist profitability. As profits go, in short, so goes the economy.”25 </w:t>
      </w:r>
      <w:r w:rsidRPr="009F6522">
        <w:rPr>
          <w:rStyle w:val="StyleUnderline"/>
        </w:rPr>
        <w:t>The</w:t>
      </w:r>
      <w:r w:rsidRPr="009F6522">
        <w:rPr>
          <w:sz w:val="16"/>
        </w:rPr>
        <w:t xml:space="preserve"> book’s particular </w:t>
      </w:r>
      <w:r w:rsidRPr="009F6522">
        <w:rPr>
          <w:rStyle w:val="StyleUnderline"/>
        </w:rPr>
        <w:t>slant</w:t>
      </w:r>
      <w:r w:rsidRPr="009F6522">
        <w:rPr>
          <w:sz w:val="16"/>
        </w:rPr>
        <w:t xml:space="preserve"> on such conceptions </w:t>
      </w:r>
      <w:r w:rsidRPr="009F6522">
        <w:rPr>
          <w:rStyle w:val="StyleUnderline"/>
        </w:rPr>
        <w:t xml:space="preserve">is to </w:t>
      </w:r>
      <w:r w:rsidRPr="009F6522">
        <w:rPr>
          <w:rStyle w:val="Emphasis"/>
        </w:rPr>
        <w:t>consider</w:t>
      </w:r>
      <w:r w:rsidRPr="009F6522">
        <w:rPr>
          <w:rStyle w:val="StyleUnderline"/>
        </w:rPr>
        <w:t xml:space="preserve"> </w:t>
      </w:r>
      <w:r w:rsidRPr="009F6522">
        <w:rPr>
          <w:rStyle w:val="Emphasis"/>
        </w:rPr>
        <w:t>corporate</w:t>
      </w:r>
      <w:r w:rsidRPr="009F6522">
        <w:rPr>
          <w:rStyle w:val="StyleUnderline"/>
        </w:rPr>
        <w:t xml:space="preserve"> </w:t>
      </w:r>
      <w:r w:rsidRPr="009F6522">
        <w:rPr>
          <w:rStyle w:val="Emphasis"/>
        </w:rPr>
        <w:t>profits</w:t>
      </w:r>
      <w:r w:rsidRPr="009F6522">
        <w:rPr>
          <w:sz w:val="16"/>
        </w:rPr>
        <w:t xml:space="preserve"> more in relative than absolute terms—and </w:t>
      </w:r>
      <w:r w:rsidRPr="009F6522">
        <w:rPr>
          <w:rStyle w:val="Emphasis"/>
        </w:rPr>
        <w:t>relative to</w:t>
      </w:r>
      <w:r w:rsidRPr="009F6522">
        <w:rPr>
          <w:sz w:val="16"/>
        </w:rPr>
        <w:t xml:space="preserve">, especially, </w:t>
      </w:r>
      <w:r w:rsidRPr="009F6522">
        <w:rPr>
          <w:rStyle w:val="Emphasis"/>
        </w:rPr>
        <w:t>labor and wages.</w:t>
      </w:r>
      <w:r w:rsidRPr="009F6522">
        <w:rPr>
          <w:sz w:val="16"/>
        </w:rPr>
        <w:t xml:space="preserve"> While a comparable focus has recently been adopted by Thomas Piketty in his </w:t>
      </w:r>
      <w:proofErr w:type="gramStart"/>
      <w:r w:rsidRPr="009F6522">
        <w:rPr>
          <w:sz w:val="16"/>
        </w:rPr>
        <w:t>much discussed</w:t>
      </w:r>
      <w:proofErr w:type="gramEnd"/>
      <w:r w:rsidRPr="009F6522">
        <w:rPr>
          <w:sz w:val="16"/>
        </w:rPr>
        <w:t xml:space="preserve"> Capital in the Twenty-First Century, the inspiration underlying the approach taken here lies much further back in time, in the work in particular of Michal Kalecki.26 For as </w:t>
      </w:r>
      <w:proofErr w:type="spellStart"/>
      <w:r w:rsidRPr="009F6522">
        <w:rPr>
          <w:sz w:val="16"/>
        </w:rPr>
        <w:t>Kalecki</w:t>
      </w:r>
      <w:proofErr w:type="spellEnd"/>
      <w:r w:rsidRPr="009F6522">
        <w:rPr>
          <w:sz w:val="16"/>
        </w:rPr>
        <w:t xml:space="preserve"> showed both historically and conceptually, the relation of capital with labor, and profit with wages, is centrally implicated in the monopoly-competition relation and the balance that capitalism requires of it. </w:t>
      </w:r>
      <w:proofErr w:type="spellStart"/>
      <w:r w:rsidRPr="009F6522">
        <w:rPr>
          <w:sz w:val="16"/>
        </w:rPr>
        <w:t>Kalecki</w:t>
      </w:r>
      <w:proofErr w:type="spellEnd"/>
      <w:r w:rsidRPr="009F6522">
        <w:rPr>
          <w:sz w:val="16"/>
        </w:rPr>
        <w:t>, it is fair to say, would have had some very interesting things to say about the Apple wage-suppression antitrust lawsuit.</w:t>
      </w:r>
    </w:p>
    <w:p w14:paraId="303D740B" w14:textId="77777777" w:rsidR="007D57A7" w:rsidRPr="004E78CA" w:rsidRDefault="007D57A7" w:rsidP="007D57A7">
      <w:pPr>
        <w:rPr>
          <w:sz w:val="16"/>
        </w:rPr>
      </w:pPr>
      <w:r w:rsidRPr="002141D5">
        <w:rPr>
          <w:rStyle w:val="StyleUnderline"/>
          <w:highlight w:val="green"/>
        </w:rPr>
        <w:t>A second</w:t>
      </w:r>
      <w:r w:rsidRPr="004E78CA">
        <w:rPr>
          <w:sz w:val="16"/>
        </w:rPr>
        <w:t xml:space="preserve"> and related </w:t>
      </w:r>
      <w:r w:rsidRPr="002141D5">
        <w:rPr>
          <w:rStyle w:val="StyleUnderline"/>
          <w:highlight w:val="green"/>
        </w:rPr>
        <w:t>problem</w:t>
      </w:r>
      <w:r w:rsidRPr="009F6522">
        <w:rPr>
          <w:rStyle w:val="StyleUnderline"/>
        </w:rPr>
        <w:t xml:space="preserve"> with the linear historical narrative of from-competition-to-monopoly </w:t>
      </w:r>
      <w:r w:rsidRPr="002141D5">
        <w:rPr>
          <w:rStyle w:val="StyleUnderline"/>
          <w:highlight w:val="green"/>
        </w:rPr>
        <w:t>is</w:t>
      </w:r>
      <w:r w:rsidRPr="009F6522">
        <w:rPr>
          <w:rStyle w:val="StyleUnderline"/>
        </w:rPr>
        <w:t xml:space="preserve"> its </w:t>
      </w:r>
      <w:r w:rsidRPr="002141D5">
        <w:rPr>
          <w:rStyle w:val="StyleUnderline"/>
          <w:highlight w:val="green"/>
        </w:rPr>
        <w:t>positing</w:t>
      </w:r>
      <w:r w:rsidRPr="009F6522">
        <w:rPr>
          <w:rStyle w:val="StyleUnderline"/>
        </w:rPr>
        <w:t xml:space="preserve"> of </w:t>
      </w:r>
      <w:r w:rsidRPr="002141D5">
        <w:rPr>
          <w:rStyle w:val="StyleUnderline"/>
          <w:highlight w:val="green"/>
        </w:rPr>
        <w:t>monopoly and competition</w:t>
      </w:r>
      <w:r w:rsidRPr="009F6522">
        <w:rPr>
          <w:rStyle w:val="StyleUnderline"/>
        </w:rPr>
        <w:t xml:space="preserve"> not only as </w:t>
      </w:r>
      <w:r w:rsidRPr="009F6522">
        <w:rPr>
          <w:rStyle w:val="Emphasis"/>
        </w:rPr>
        <w:t>mutually</w:t>
      </w:r>
      <w:r w:rsidRPr="009F6522">
        <w:rPr>
          <w:rStyle w:val="StyleUnderline"/>
        </w:rPr>
        <w:t xml:space="preserve"> </w:t>
      </w:r>
      <w:r w:rsidRPr="009F6522">
        <w:rPr>
          <w:rStyle w:val="Emphasis"/>
        </w:rPr>
        <w:t>exclusive</w:t>
      </w:r>
      <w:r w:rsidRPr="004E78CA">
        <w:rPr>
          <w:sz w:val="16"/>
        </w:rPr>
        <w:t xml:space="preserve"> alternatives, </w:t>
      </w:r>
      <w:r w:rsidRPr="009F6522">
        <w:rPr>
          <w:rStyle w:val="StyleUnderline"/>
        </w:rPr>
        <w:t xml:space="preserve">but </w:t>
      </w:r>
      <w:r w:rsidRPr="002141D5">
        <w:rPr>
          <w:rStyle w:val="StyleUnderline"/>
          <w:highlight w:val="green"/>
        </w:rPr>
        <w:t xml:space="preserve">as </w:t>
      </w:r>
      <w:r w:rsidRPr="002141D5">
        <w:rPr>
          <w:rStyle w:val="Emphasis"/>
          <w:highlight w:val="green"/>
        </w:rPr>
        <w:t>separable</w:t>
      </w:r>
      <w:r w:rsidRPr="004E78CA">
        <w:rPr>
          <w:sz w:val="16"/>
        </w:rPr>
        <w:t xml:space="preserve"> ones. Once more, we can turn to Marx for an effective </w:t>
      </w:r>
      <w:proofErr w:type="spellStart"/>
      <w:r w:rsidRPr="004E78CA">
        <w:rPr>
          <w:sz w:val="16"/>
        </w:rPr>
        <w:t>disabusal</w:t>
      </w:r>
      <w:proofErr w:type="spellEnd"/>
      <w:r w:rsidRPr="004E78CA">
        <w:rPr>
          <w:sz w:val="16"/>
        </w:rPr>
        <w:t xml:space="preserve"> of this figuring. </w:t>
      </w:r>
      <w:r w:rsidRPr="009F6522">
        <w:rPr>
          <w:rStyle w:val="StyleUnderline"/>
        </w:rPr>
        <w:t>Monopoly and competition</w:t>
      </w:r>
      <w:r w:rsidRPr="004E78CA">
        <w:rPr>
          <w:sz w:val="16"/>
        </w:rPr>
        <w:t xml:space="preserve">, he argued, </w:t>
      </w:r>
      <w:r w:rsidRPr="009F6522">
        <w:rPr>
          <w:rStyle w:val="StyleUnderline"/>
        </w:rPr>
        <w:t>are</w:t>
      </w:r>
      <w:r w:rsidRPr="004E78CA">
        <w:rPr>
          <w:sz w:val="16"/>
        </w:rPr>
        <w:t xml:space="preserve"> much more </w:t>
      </w:r>
      <w:r w:rsidRPr="009F6522">
        <w:rPr>
          <w:rStyle w:val="Emphasis"/>
        </w:rPr>
        <w:t>closely related</w:t>
      </w:r>
      <w:r w:rsidRPr="004E78CA">
        <w:rPr>
          <w:sz w:val="16"/>
        </w:rPr>
        <w:t xml:space="preserve">, </w:t>
      </w:r>
      <w:r w:rsidRPr="009F6522">
        <w:rPr>
          <w:rStyle w:val="Emphasis"/>
        </w:rPr>
        <w:t>and</w:t>
      </w:r>
      <w:r w:rsidRPr="004E78CA">
        <w:rPr>
          <w:sz w:val="16"/>
        </w:rPr>
        <w:t xml:space="preserve"> much more closely </w:t>
      </w:r>
      <w:r w:rsidRPr="009F6522">
        <w:rPr>
          <w:rStyle w:val="Emphasis"/>
        </w:rPr>
        <w:t>connected</w:t>
      </w:r>
      <w:r w:rsidRPr="004E78CA">
        <w:rPr>
          <w:sz w:val="16"/>
        </w:rPr>
        <w:t>, than is typically recognized. “</w:t>
      </w:r>
      <w:r w:rsidRPr="00144B58">
        <w:rPr>
          <w:rStyle w:val="Emphasis"/>
        </w:rPr>
        <w:t>Monopoly</w:t>
      </w:r>
      <w:r w:rsidRPr="009F6522">
        <w:rPr>
          <w:rStyle w:val="Emphasis"/>
        </w:rPr>
        <w:t xml:space="preserve"> produces competition, competition produces monopoly</w:t>
      </w:r>
      <w:r w:rsidRPr="004E78CA">
        <w:rPr>
          <w:sz w:val="16"/>
        </w:rPr>
        <w:t xml:space="preserve">,” he maintained, somewhat aphoristically, in a letter he wrote to Pavel </w:t>
      </w:r>
      <w:proofErr w:type="spellStart"/>
      <w:r w:rsidRPr="004E78CA">
        <w:rPr>
          <w:sz w:val="16"/>
        </w:rPr>
        <w:t>Annenkov</w:t>
      </w:r>
      <w:proofErr w:type="spellEnd"/>
      <w:r w:rsidRPr="004E78CA">
        <w:rPr>
          <w:sz w:val="16"/>
        </w:rPr>
        <w:t xml:space="preserve"> in 1846.27 </w:t>
      </w:r>
      <w:r w:rsidRPr="002141D5">
        <w:rPr>
          <w:rStyle w:val="StyleUnderline"/>
          <w:highlight w:val="green"/>
        </w:rPr>
        <w:t>Capital</w:t>
      </w:r>
      <w:r w:rsidRPr="004E78CA">
        <w:rPr>
          <w:sz w:val="16"/>
        </w:rPr>
        <w:t xml:space="preserve"> not only requires both but </w:t>
      </w:r>
      <w:r w:rsidRPr="004E78CA">
        <w:rPr>
          <w:rStyle w:val="StyleUnderline"/>
        </w:rPr>
        <w:t>is</w:t>
      </w:r>
      <w:r w:rsidRPr="004E78CA">
        <w:rPr>
          <w:sz w:val="16"/>
        </w:rPr>
        <w:t xml:space="preserve"> </w:t>
      </w:r>
      <w:r w:rsidRPr="002141D5">
        <w:rPr>
          <w:sz w:val="16"/>
          <w:highlight w:val="green"/>
        </w:rPr>
        <w:t>in</w:t>
      </w:r>
      <w:r w:rsidRPr="004E78CA">
        <w:rPr>
          <w:sz w:val="16"/>
        </w:rPr>
        <w:t xml:space="preserve"> fact </w:t>
      </w:r>
      <w:r w:rsidRPr="004E78CA">
        <w:rPr>
          <w:rStyle w:val="StyleUnderline"/>
        </w:rPr>
        <w:t>the expression</w:t>
      </w:r>
      <w:r w:rsidRPr="004E78CA">
        <w:rPr>
          <w:sz w:val="16"/>
        </w:rPr>
        <w:t xml:space="preserve">, inter alia, </w:t>
      </w:r>
      <w:r w:rsidRPr="004E78CA">
        <w:rPr>
          <w:rStyle w:val="StyleUnderline"/>
        </w:rPr>
        <w:t xml:space="preserve">of </w:t>
      </w:r>
      <w:r w:rsidRPr="002141D5">
        <w:rPr>
          <w:rStyle w:val="StyleUnderline"/>
          <w:highlight w:val="green"/>
        </w:rPr>
        <w:t xml:space="preserve">their </w:t>
      </w:r>
      <w:r w:rsidRPr="002141D5">
        <w:rPr>
          <w:rStyle w:val="Emphasis"/>
          <w:highlight w:val="green"/>
        </w:rPr>
        <w:t>synthesis</w:t>
      </w:r>
      <w:r w:rsidRPr="004E78CA">
        <w:rPr>
          <w:sz w:val="16"/>
        </w:rPr>
        <w:t xml:space="preserve">—a synthesis </w:t>
      </w:r>
      <w:r w:rsidRPr="004E78CA">
        <w:rPr>
          <w:rStyle w:val="StyleUnderline"/>
        </w:rPr>
        <w:t>that Marx</w:t>
      </w:r>
      <w:r w:rsidRPr="004E78CA">
        <w:rPr>
          <w:sz w:val="16"/>
        </w:rPr>
        <w:t xml:space="preserve">, in trademark dialectical fashion, </w:t>
      </w:r>
      <w:r w:rsidRPr="004E78CA">
        <w:rPr>
          <w:rStyle w:val="StyleUnderline"/>
        </w:rPr>
        <w:t>described</w:t>
      </w:r>
      <w:r w:rsidRPr="004E78CA">
        <w:rPr>
          <w:sz w:val="16"/>
        </w:rPr>
        <w:t xml:space="preserve"> not as a “formula” but </w:t>
      </w:r>
      <w:r w:rsidRPr="004E78CA">
        <w:rPr>
          <w:rStyle w:val="StyleUnderline"/>
        </w:rPr>
        <w:t>as a “movement,”</w:t>
      </w:r>
      <w:r w:rsidRPr="004E78CA">
        <w:rPr>
          <w:sz w:val="16"/>
        </w:rPr>
        <w:t xml:space="preserve"> specifically “the movement whereby a true balance is maintained between competition and monopoly.”28 Such movement comprises opposing but connected economic dynamics of centralization and decentralization. </w:t>
      </w:r>
      <w:r w:rsidRPr="002141D5">
        <w:rPr>
          <w:rStyle w:val="StyleUnderline"/>
          <w:highlight w:val="green"/>
        </w:rPr>
        <w:t>When one</w:t>
      </w:r>
      <w:r w:rsidRPr="004E78CA">
        <w:rPr>
          <w:rStyle w:val="StyleUnderline"/>
        </w:rPr>
        <w:t xml:space="preserve"> or the other</w:t>
      </w:r>
      <w:r w:rsidRPr="004E78CA">
        <w:rPr>
          <w:sz w:val="16"/>
        </w:rPr>
        <w:t xml:space="preserve"> dynamic </w:t>
      </w:r>
      <w:r w:rsidRPr="002141D5">
        <w:rPr>
          <w:rStyle w:val="StyleUnderline"/>
          <w:highlight w:val="green"/>
        </w:rPr>
        <w:t>becomes</w:t>
      </w:r>
      <w:r w:rsidRPr="004E78CA">
        <w:rPr>
          <w:rStyle w:val="Emphasis"/>
        </w:rPr>
        <w:t xml:space="preserve"> disproportionately </w:t>
      </w:r>
      <w:r w:rsidRPr="002141D5">
        <w:rPr>
          <w:rStyle w:val="Emphasis"/>
          <w:highlight w:val="green"/>
        </w:rPr>
        <w:t>powerful</w:t>
      </w:r>
      <w:r w:rsidRPr="004E78CA">
        <w:rPr>
          <w:sz w:val="16"/>
        </w:rPr>
        <w:t>, Marx argues,</w:t>
      </w:r>
      <w:r w:rsidRPr="004E78CA">
        <w:rPr>
          <w:rStyle w:val="StyleUnderline"/>
        </w:rPr>
        <w:t xml:space="preserve"> </w:t>
      </w:r>
      <w:r w:rsidRPr="002141D5">
        <w:rPr>
          <w:rStyle w:val="StyleUnderline"/>
          <w:highlight w:val="green"/>
        </w:rPr>
        <w:t xml:space="preserve">the </w:t>
      </w:r>
      <w:r w:rsidRPr="002141D5">
        <w:rPr>
          <w:rStyle w:val="Emphasis"/>
          <w:highlight w:val="green"/>
        </w:rPr>
        <w:t>“counteracting tendency” kicks in</w:t>
      </w:r>
      <w:r w:rsidRPr="004E78CA">
        <w:rPr>
          <w:rStyle w:val="StyleUnderline"/>
        </w:rPr>
        <w:t xml:space="preserve"> to return capital to a </w:t>
      </w:r>
      <w:r w:rsidRPr="004E78CA">
        <w:rPr>
          <w:rStyle w:val="Emphasis"/>
        </w:rPr>
        <w:t>balanced configuration</w:t>
      </w:r>
      <w:r w:rsidRPr="004E78CA">
        <w:rPr>
          <w:rStyle w:val="StyleUnderline"/>
        </w:rPr>
        <w:t xml:space="preserve"> of monopoly and competition.</w:t>
      </w:r>
    </w:p>
    <w:p w14:paraId="4099A329" w14:textId="77777777" w:rsidR="007D57A7" w:rsidRPr="002C2456" w:rsidRDefault="007D57A7" w:rsidP="007D57A7">
      <w:pPr>
        <w:rPr>
          <w:sz w:val="16"/>
        </w:rPr>
      </w:pPr>
      <w:r w:rsidRPr="002C2456">
        <w:rPr>
          <w:sz w:val="16"/>
        </w:rPr>
        <w:t xml:space="preserve">This balanced organization of productive forces—always inherently unstable and always prone to knife-edge slippages—is very close to what Edward Chamberlin would later call “monopolistic competition.”29 Such monopolistic competition internalizes monopoly and competition in dialectical relation with one another and is the capitalist norm—and always has been. “The notion of a bygone ‘competitive’ stage of capitalism where firms were price-takers is,” as </w:t>
      </w:r>
      <w:proofErr w:type="spellStart"/>
      <w:r w:rsidRPr="002C2456">
        <w:rPr>
          <w:sz w:val="16"/>
        </w:rPr>
        <w:t>Duménil</w:t>
      </w:r>
      <w:proofErr w:type="spellEnd"/>
      <w:r w:rsidRPr="002C2456">
        <w:rPr>
          <w:sz w:val="16"/>
        </w:rPr>
        <w:t xml:space="preserve"> and Lévy insist, “a fiction derived from the neoclassical analytical apparatus.”30 </w:t>
      </w:r>
      <w:r w:rsidRPr="002C2456">
        <w:rPr>
          <w:sz w:val="16"/>
          <w:szCs w:val="16"/>
        </w:rPr>
        <w:t>Equally</w:t>
      </w:r>
      <w:r w:rsidRPr="002C2456">
        <w:rPr>
          <w:rStyle w:val="StyleUnderline"/>
        </w:rPr>
        <w:t xml:space="preserve"> fictional</w:t>
      </w:r>
      <w:r w:rsidRPr="002C2456">
        <w:rPr>
          <w:sz w:val="16"/>
        </w:rPr>
        <w:t xml:space="preserve">, albeit a fiction usually emanating from a very different analytical source, </w:t>
      </w:r>
      <w:r w:rsidRPr="002C2456">
        <w:rPr>
          <w:rStyle w:val="StyleUnderline"/>
        </w:rPr>
        <w:t>is the notion of a</w:t>
      </w:r>
      <w:r w:rsidRPr="002C2456">
        <w:rPr>
          <w:sz w:val="16"/>
        </w:rPr>
        <w:t xml:space="preserve"> contemporary </w:t>
      </w:r>
      <w:r w:rsidRPr="002C2456">
        <w:rPr>
          <w:rStyle w:val="Emphasis"/>
        </w:rPr>
        <w:t>“monopoly” stage of capitalism</w:t>
      </w:r>
      <w:r w:rsidRPr="002C2456">
        <w:rPr>
          <w:rStyle w:val="StyleUnderline"/>
        </w:rPr>
        <w:t xml:space="preserve"> absent meaningful competition</w:t>
      </w:r>
      <w:r w:rsidRPr="002C2456">
        <w:rPr>
          <w:sz w:val="16"/>
        </w:rPr>
        <w:t>.31</w:t>
      </w:r>
    </w:p>
    <w:p w14:paraId="61153B94" w14:textId="77777777" w:rsidR="007D57A7" w:rsidRPr="002C2456" w:rsidRDefault="007D57A7" w:rsidP="007D57A7">
      <w:pPr>
        <w:rPr>
          <w:sz w:val="16"/>
        </w:rPr>
      </w:pPr>
      <w:r w:rsidRPr="002C2456">
        <w:rPr>
          <w:sz w:val="16"/>
        </w:rPr>
        <w:t xml:space="preserve">The historical, U.S.- and U.K.-based narrative related in this book therefore turns on precisely this dialectical, restless synthesis of monopoly and competition, and its ever-evolving, historically and geographically specific forms. In recent years, it is Harvey who has provided the most provocative reading of this dialectic and of its centrality to capitalism. It is, Harvey argues, one of numerous “moving” contradictions that plague the capital form, and with which capital constantly wrestles as it </w:t>
      </w:r>
      <w:proofErr w:type="gramStart"/>
      <w:r w:rsidRPr="002C2456">
        <w:rPr>
          <w:sz w:val="16"/>
        </w:rPr>
        <w:t>enters into</w:t>
      </w:r>
      <w:proofErr w:type="gramEnd"/>
      <w:r w:rsidRPr="002C2456">
        <w:rPr>
          <w:sz w:val="16"/>
        </w:rPr>
        <w:t xml:space="preserve"> and out of crisis.32 Harvey repeats Marx’s observation that capital requires a balance of competitive and monopolistic forces. He then derives from this postulate the propositions that </w:t>
      </w:r>
      <w:r w:rsidRPr="002141D5">
        <w:rPr>
          <w:rStyle w:val="StyleUnderline"/>
          <w:highlight w:val="green"/>
        </w:rPr>
        <w:t>crisis</w:t>
      </w:r>
      <w:r w:rsidRPr="002C2456">
        <w:rPr>
          <w:rStyle w:val="StyleUnderline"/>
        </w:rPr>
        <w:t xml:space="preserve"> occurs when</w:t>
      </w:r>
      <w:r w:rsidRPr="002C2456">
        <w:rPr>
          <w:sz w:val="16"/>
        </w:rPr>
        <w:t xml:space="preserve"> such </w:t>
      </w:r>
      <w:r w:rsidRPr="002C2456">
        <w:rPr>
          <w:rStyle w:val="StyleUnderline"/>
        </w:rPr>
        <w:t>forces become imbalanced</w:t>
      </w:r>
      <w:r w:rsidRPr="002C2456">
        <w:rPr>
          <w:sz w:val="16"/>
        </w:rPr>
        <w:t>—although this is not the only cause of crisis—</w:t>
      </w:r>
      <w:r w:rsidRPr="002C2456">
        <w:rPr>
          <w:rStyle w:val="StyleUnderline"/>
        </w:rPr>
        <w:t>and</w:t>
      </w:r>
      <w:r w:rsidRPr="002C2456">
        <w:rPr>
          <w:sz w:val="16"/>
        </w:rPr>
        <w:t xml:space="preserve"> that such </w:t>
      </w:r>
      <w:r w:rsidRPr="002C2456">
        <w:rPr>
          <w:rStyle w:val="StyleUnderline"/>
        </w:rPr>
        <w:t xml:space="preserve">crisis </w:t>
      </w:r>
      <w:r w:rsidRPr="002141D5">
        <w:rPr>
          <w:rStyle w:val="StyleUnderline"/>
          <w:highlight w:val="green"/>
        </w:rPr>
        <w:t>can only be “fixed” once balance is restored</w:t>
      </w:r>
      <w:r w:rsidRPr="002C2456">
        <w:rPr>
          <w:rStyle w:val="StyleUnderline"/>
        </w:rPr>
        <w:t>.</w:t>
      </w:r>
      <w:r w:rsidRPr="002C2456">
        <w:rPr>
          <w:sz w:val="16"/>
        </w:rPr>
        <w:t xml:space="preserve"> The result is that </w:t>
      </w:r>
      <w:r w:rsidRPr="002C2456">
        <w:rPr>
          <w:rStyle w:val="StyleUnderline"/>
        </w:rPr>
        <w:t>capital</w:t>
      </w:r>
      <w:r w:rsidRPr="002C2456">
        <w:rPr>
          <w:sz w:val="16"/>
        </w:rPr>
        <w:t xml:space="preserve"> historically </w:t>
      </w:r>
      <w:r w:rsidRPr="002C2456">
        <w:rPr>
          <w:rStyle w:val="Emphasis"/>
        </w:rPr>
        <w:t>“oscillates”</w:t>
      </w:r>
      <w:r w:rsidRPr="002C2456">
        <w:rPr>
          <w:rStyle w:val="StyleUnderline"/>
        </w:rPr>
        <w:t xml:space="preserve"> between relative excesses of monopoly and competition</w:t>
      </w:r>
      <w:r w:rsidRPr="002C2456">
        <w:rPr>
          <w:sz w:val="16"/>
        </w:rPr>
        <w:t xml:space="preserve">, always finding balance hard to achieve, let alone sustain.33 </w:t>
      </w:r>
      <w:r w:rsidRPr="002C2456">
        <w:rPr>
          <w:rStyle w:val="StyleUnderline"/>
        </w:rPr>
        <w:t>Understanding capital</w:t>
      </w:r>
      <w:r w:rsidRPr="002C2456">
        <w:rPr>
          <w:sz w:val="16"/>
        </w:rPr>
        <w:t xml:space="preserve"> and its historical development in this </w:t>
      </w:r>
      <w:proofErr w:type="gramStart"/>
      <w:r w:rsidRPr="002C2456">
        <w:rPr>
          <w:sz w:val="16"/>
        </w:rPr>
        <w:t>particular regard</w:t>
      </w:r>
      <w:proofErr w:type="gramEnd"/>
      <w:r w:rsidRPr="002C2456">
        <w:rPr>
          <w:sz w:val="16"/>
        </w:rPr>
        <w:t xml:space="preserve">, Harvey insists, </w:t>
      </w:r>
      <w:r w:rsidRPr="002C2456">
        <w:rPr>
          <w:rStyle w:val="StyleUnderline"/>
        </w:rPr>
        <w:t>requires us to recognize “how successful capital has</w:t>
      </w:r>
      <w:r w:rsidRPr="002C2456">
        <w:rPr>
          <w:sz w:val="16"/>
        </w:rPr>
        <w:t xml:space="preserve"> generally </w:t>
      </w:r>
      <w:r w:rsidRPr="002C2456">
        <w:rPr>
          <w:rStyle w:val="StyleUnderline"/>
        </w:rPr>
        <w:t xml:space="preserve">been in </w:t>
      </w:r>
      <w:r w:rsidRPr="002C2456">
        <w:rPr>
          <w:rStyle w:val="Emphasis"/>
        </w:rPr>
        <w:t>managing</w:t>
      </w:r>
      <w:r w:rsidRPr="002C2456">
        <w:rPr>
          <w:sz w:val="16"/>
        </w:rPr>
        <w:t xml:space="preserve"> the </w:t>
      </w:r>
      <w:r w:rsidRPr="002C2456">
        <w:rPr>
          <w:rStyle w:val="Emphasis"/>
        </w:rPr>
        <w:t>contradictions</w:t>
      </w:r>
      <w:r w:rsidRPr="002C2456">
        <w:rPr>
          <w:rStyle w:val="StyleUnderline"/>
        </w:rPr>
        <w:t xml:space="preserve"> between monopoly and competition” and</w:t>
      </w:r>
      <w:r w:rsidRPr="002C2456">
        <w:rPr>
          <w:sz w:val="16"/>
        </w:rPr>
        <w:t xml:space="preserve"> that “</w:t>
      </w:r>
      <w:r w:rsidRPr="002C2456">
        <w:rPr>
          <w:rStyle w:val="Emphasis"/>
        </w:rPr>
        <w:t>it uses crises to do so</w:t>
      </w:r>
      <w:r w:rsidRPr="002C2456">
        <w:rPr>
          <w:sz w:val="16"/>
        </w:rPr>
        <w:t>.”34</w:t>
      </w:r>
    </w:p>
    <w:p w14:paraId="069B74E3" w14:textId="77777777" w:rsidR="007D57A7" w:rsidRPr="002C2456" w:rsidRDefault="007D57A7" w:rsidP="007D57A7">
      <w:pPr>
        <w:rPr>
          <w:sz w:val="16"/>
          <w:szCs w:val="16"/>
        </w:rPr>
      </w:pPr>
      <w:r w:rsidRPr="002C2456">
        <w:rPr>
          <w:sz w:val="16"/>
          <w:szCs w:val="16"/>
        </w:rPr>
        <w:t>Such success, and the role played by crises or by threats thereof, are two of this book’s central, recurring themes. However, Harvey’s framing raises two vital questions that he fails, in his admittedly brief account of monopoly and competition, to answer.</w:t>
      </w:r>
    </w:p>
    <w:p w14:paraId="14DFCCF5" w14:textId="77777777" w:rsidR="007D57A7" w:rsidRPr="002C2456" w:rsidRDefault="007D57A7" w:rsidP="007D57A7">
      <w:pPr>
        <w:rPr>
          <w:sz w:val="16"/>
        </w:rPr>
      </w:pPr>
      <w:r w:rsidRPr="002C2456">
        <w:rPr>
          <w:sz w:val="16"/>
        </w:rPr>
        <w:t xml:space="preserve">First, how has this success been achieved? “Capital,” Harvey writes, “has organically arrived at a way to balance and rebalance the tendencies towards a monopolistic </w:t>
      </w:r>
      <w:proofErr w:type="spellStart"/>
      <w:r w:rsidRPr="002C2456">
        <w:rPr>
          <w:sz w:val="16"/>
        </w:rPr>
        <w:t>centralisation</w:t>
      </w:r>
      <w:proofErr w:type="spellEnd"/>
      <w:r w:rsidRPr="002C2456">
        <w:rPr>
          <w:sz w:val="16"/>
        </w:rPr>
        <w:t xml:space="preserve"> and </w:t>
      </w:r>
      <w:proofErr w:type="spellStart"/>
      <w:r w:rsidRPr="002C2456">
        <w:rPr>
          <w:sz w:val="16"/>
        </w:rPr>
        <w:t>decentralised</w:t>
      </w:r>
      <w:proofErr w:type="spellEnd"/>
      <w:r w:rsidRPr="002C2456">
        <w:rPr>
          <w:sz w:val="16"/>
        </w:rPr>
        <w:t xml:space="preserve"> competition through the crises that arise out of its imbalances.”35 Again, there is no objection here, except to press: “organically,” how? This book fashions an answer. This answer rests on the role of the law. </w:t>
      </w:r>
      <w:r w:rsidRPr="002141D5">
        <w:rPr>
          <w:rStyle w:val="StyleUnderline"/>
          <w:highlight w:val="green"/>
        </w:rPr>
        <w:t>When capital has become</w:t>
      </w:r>
      <w:r w:rsidRPr="002C2456">
        <w:rPr>
          <w:rStyle w:val="StyleUnderline"/>
        </w:rPr>
        <w:t xml:space="preserve"> </w:t>
      </w:r>
      <w:r w:rsidRPr="002C2456">
        <w:rPr>
          <w:rStyle w:val="Emphasis"/>
        </w:rPr>
        <w:t xml:space="preserve">sufficiently overcentralized and </w:t>
      </w:r>
      <w:r w:rsidRPr="002141D5">
        <w:rPr>
          <w:rStyle w:val="Emphasis"/>
          <w:highlight w:val="green"/>
        </w:rPr>
        <w:t>monopolistic to threaten its</w:t>
      </w:r>
      <w:r w:rsidRPr="002C2456">
        <w:rPr>
          <w:rStyle w:val="Emphasis"/>
        </w:rPr>
        <w:t xml:space="preserve"> own successful, profitable </w:t>
      </w:r>
      <w:r w:rsidRPr="002141D5">
        <w:rPr>
          <w:rStyle w:val="Emphasis"/>
          <w:highlight w:val="green"/>
        </w:rPr>
        <w:t>reproduction, antitrust law has been called upon</w:t>
      </w:r>
      <w:r w:rsidRPr="002C2456">
        <w:rPr>
          <w:rStyle w:val="StyleUnderline"/>
        </w:rPr>
        <w:t xml:space="preserve"> to help </w:t>
      </w:r>
      <w:r w:rsidRPr="002C2456">
        <w:rPr>
          <w:rStyle w:val="Emphasis"/>
        </w:rPr>
        <w:t>restore</w:t>
      </w:r>
      <w:r w:rsidRPr="002C2456">
        <w:rPr>
          <w:sz w:val="16"/>
        </w:rPr>
        <w:t xml:space="preserve"> the necessary degree of </w:t>
      </w:r>
      <w:r w:rsidRPr="002C2456">
        <w:rPr>
          <w:rStyle w:val="Emphasis"/>
        </w:rPr>
        <w:t>balance</w:t>
      </w:r>
      <w:r w:rsidRPr="002C2456">
        <w:rPr>
          <w:sz w:val="16"/>
        </w:rPr>
        <w:t xml:space="preserve">. This balance will never be perfect and at rest; in a dialectical relation, such as that between monopoly and competition, it never can be. When the dangerous excess has been of competition, by contrast, IP law has come to the rescue. Such laws, needless to say, have not </w:t>
      </w:r>
      <w:proofErr w:type="gramStart"/>
      <w:r w:rsidRPr="002C2456">
        <w:rPr>
          <w:sz w:val="16"/>
        </w:rPr>
        <w:t>effected</w:t>
      </w:r>
      <w:proofErr w:type="gramEnd"/>
      <w:r w:rsidRPr="002C2456">
        <w:rPr>
          <w:sz w:val="16"/>
        </w:rPr>
        <w:t xml:space="preserve"> this work of rebalancing by themselves, and this book documents their interaction with other pertinent dynamics; but their role has been paramount.</w:t>
      </w:r>
    </w:p>
    <w:p w14:paraId="68C69816" w14:textId="77777777" w:rsidR="007D57A7" w:rsidRPr="002C2456" w:rsidRDefault="007D57A7" w:rsidP="007D57A7">
      <w:pPr>
        <w:rPr>
          <w:sz w:val="16"/>
          <w:szCs w:val="16"/>
        </w:rPr>
      </w:pPr>
      <w:r w:rsidRPr="002C2456">
        <w:rPr>
          <w:sz w:val="16"/>
          <w:szCs w:val="16"/>
        </w:rPr>
        <w:t xml:space="preserve">The other problematic question raised by Harvey’s framing brings us directly to our third point of divergence with the Baran and </w:t>
      </w:r>
      <w:proofErr w:type="spellStart"/>
      <w:r w:rsidRPr="002C2456">
        <w:rPr>
          <w:sz w:val="16"/>
          <w:szCs w:val="16"/>
        </w:rPr>
        <w:t>Sweezy</w:t>
      </w:r>
      <w:proofErr w:type="spellEnd"/>
      <w:r w:rsidRPr="002C2456">
        <w:rPr>
          <w:sz w:val="16"/>
          <w:szCs w:val="16"/>
        </w:rPr>
        <w:t xml:space="preserve"> or Foster and McChesney reading of capitalist development. Consider here the agency behind the successful, crisis-based management and rebalancing of monopolistic and competitive forces envisioned by Harvey: “capital has been successful . . .”; “capital has arrived at . . .” But what, or who, is this capital, and has its form remained constant? For Harvey, clearly, capital is the capitalist class: those that own the means of production. Yet this singularization of responsibility for regulating and reregulating the core dynamics of the capitalist economy raises all manner of questions that Harvey fails to address. Is this capitalist class homogeneous? Does it share consistent objectives in terms of economic development and management? And even if it does (and of course, it does not), what is its </w:t>
      </w:r>
      <w:proofErr w:type="gramStart"/>
      <w:r w:rsidRPr="002C2456">
        <w:rPr>
          <w:sz w:val="16"/>
          <w:szCs w:val="16"/>
        </w:rPr>
        <w:t>relation</w:t>
      </w:r>
      <w:proofErr w:type="gramEnd"/>
      <w:r w:rsidRPr="002C2456">
        <w:rPr>
          <w:sz w:val="16"/>
          <w:szCs w:val="16"/>
        </w:rPr>
        <w:t xml:space="preserve"> with the state and with the different tools of economic regulation, the law among them, that the state uses to govern and shape economic conduct?</w:t>
      </w:r>
    </w:p>
    <w:p w14:paraId="25C56FF7" w14:textId="77777777" w:rsidR="007D57A7" w:rsidRPr="002C2456" w:rsidRDefault="007D57A7" w:rsidP="007D57A7">
      <w:pPr>
        <w:rPr>
          <w:sz w:val="16"/>
        </w:rPr>
      </w:pPr>
      <w:r w:rsidRPr="002C2456">
        <w:rPr>
          <w:sz w:val="16"/>
        </w:rPr>
        <w:t xml:space="preserve">If Harvey’s stimulating propositions call for circumspection on account of their simplifying structural abstractions, the connection to </w:t>
      </w:r>
      <w:r w:rsidRPr="002C2456">
        <w:rPr>
          <w:rStyle w:val="StyleUnderline"/>
        </w:rPr>
        <w:t>the “monopoly capital” thesis</w:t>
      </w:r>
      <w:r w:rsidRPr="002C2456">
        <w:rPr>
          <w:sz w:val="16"/>
        </w:rPr>
        <w:t xml:space="preserve"> is that it too </w:t>
      </w:r>
      <w:r w:rsidRPr="002C2456">
        <w:rPr>
          <w:rStyle w:val="StyleUnderline"/>
        </w:rPr>
        <w:t>tends to rely upon</w:t>
      </w:r>
      <w:r w:rsidRPr="002C2456">
        <w:rPr>
          <w:sz w:val="16"/>
        </w:rPr>
        <w:t xml:space="preserve"> just such </w:t>
      </w:r>
      <w:r w:rsidRPr="002C2456">
        <w:rPr>
          <w:rStyle w:val="Emphasis"/>
        </w:rPr>
        <w:t>totalizing</w:t>
      </w:r>
      <w:r w:rsidRPr="002C2456">
        <w:rPr>
          <w:sz w:val="16"/>
        </w:rPr>
        <w:t xml:space="preserve">, even reified, </w:t>
      </w:r>
      <w:r w:rsidRPr="002C2456">
        <w:rPr>
          <w:rStyle w:val="Emphasis"/>
        </w:rPr>
        <w:t>concepts</w:t>
      </w:r>
      <w:r w:rsidRPr="002C2456">
        <w:rPr>
          <w:sz w:val="16"/>
        </w:rPr>
        <w:t xml:space="preserve">. “Monopoly capital” is itself one such. </w:t>
      </w:r>
      <w:r w:rsidRPr="002C2456">
        <w:rPr>
          <w:rStyle w:val="StyleUnderline"/>
        </w:rPr>
        <w:t>One of the</w:t>
      </w:r>
      <w:r w:rsidRPr="002C2456">
        <w:rPr>
          <w:sz w:val="16"/>
        </w:rPr>
        <w:t xml:space="preserve"> consistent </w:t>
      </w:r>
      <w:r w:rsidRPr="002C2456">
        <w:rPr>
          <w:rStyle w:val="StyleUnderline"/>
        </w:rPr>
        <w:t>themes of</w:t>
      </w:r>
      <w:r w:rsidRPr="002C2456">
        <w:rPr>
          <w:sz w:val="16"/>
        </w:rPr>
        <w:t xml:space="preserve"> the tradition renewed by </w:t>
      </w:r>
      <w:r w:rsidRPr="002C2456">
        <w:rPr>
          <w:rStyle w:val="StyleUnderline"/>
        </w:rPr>
        <w:t>The Endless Crisis</w:t>
      </w:r>
      <w:r w:rsidRPr="002C2456">
        <w:rPr>
          <w:sz w:val="16"/>
        </w:rPr>
        <w:t xml:space="preserve">—one extending back through Baran and </w:t>
      </w:r>
      <w:proofErr w:type="spellStart"/>
      <w:r w:rsidRPr="002C2456">
        <w:rPr>
          <w:sz w:val="16"/>
        </w:rPr>
        <w:t>Sweezy’s</w:t>
      </w:r>
      <w:proofErr w:type="spellEnd"/>
      <w:r w:rsidRPr="002C2456">
        <w:rPr>
          <w:sz w:val="16"/>
        </w:rPr>
        <w:t xml:space="preserve"> Monopoly Capital to Rudolf </w:t>
      </w:r>
      <w:proofErr w:type="spellStart"/>
      <w:r w:rsidRPr="002C2456">
        <w:rPr>
          <w:sz w:val="16"/>
        </w:rPr>
        <w:t>Hilferding’s</w:t>
      </w:r>
      <w:proofErr w:type="spellEnd"/>
      <w:r w:rsidRPr="002C2456">
        <w:rPr>
          <w:sz w:val="16"/>
        </w:rPr>
        <w:t xml:space="preserve"> Finance Capital (1910) and even Lenin’s Imperialism (1917)—</w:t>
      </w:r>
      <w:r w:rsidRPr="002C2456">
        <w:rPr>
          <w:rStyle w:val="StyleUnderline"/>
        </w:rPr>
        <w:t xml:space="preserve">is its tendency not only to </w:t>
      </w:r>
      <w:r w:rsidRPr="002C2456">
        <w:rPr>
          <w:rStyle w:val="Emphasis"/>
        </w:rPr>
        <w:t>associate</w:t>
      </w:r>
      <w:r w:rsidRPr="002C2456">
        <w:rPr>
          <w:sz w:val="16"/>
        </w:rPr>
        <w:t xml:space="preserve"> potent </w:t>
      </w:r>
      <w:r w:rsidRPr="002C2456">
        <w:rPr>
          <w:rStyle w:val="Emphasis"/>
        </w:rPr>
        <w:t>monopoly powers with a new stage</w:t>
      </w:r>
      <w:r w:rsidRPr="002C2456">
        <w:rPr>
          <w:sz w:val="16"/>
        </w:rPr>
        <w:t xml:space="preserve"> or phase </w:t>
      </w:r>
      <w:r w:rsidRPr="002C2456">
        <w:rPr>
          <w:rStyle w:val="Emphasis"/>
        </w:rPr>
        <w:t>of capitalism</w:t>
      </w:r>
      <w:r w:rsidRPr="002C2456">
        <w:rPr>
          <w:rStyle w:val="StyleUnderline"/>
        </w:rPr>
        <w:t xml:space="preserve"> but to depict the latter in terms of a </w:t>
      </w:r>
      <w:r w:rsidRPr="002C2456">
        <w:rPr>
          <w:rStyle w:val="Emphasis"/>
        </w:rPr>
        <w:t>consciously regulated and (centrally) planned system</w:t>
      </w:r>
      <w:r w:rsidRPr="002C2456">
        <w:rPr>
          <w:rStyle w:val="StyleUnderline"/>
        </w:rPr>
        <w:t xml:space="preserve"> in which market-based competition</w:t>
      </w:r>
      <w:r w:rsidRPr="002C2456">
        <w:rPr>
          <w:sz w:val="16"/>
        </w:rPr>
        <w:t xml:space="preserve"> largely </w:t>
      </w:r>
      <w:r w:rsidRPr="002C2456">
        <w:rPr>
          <w:rStyle w:val="Emphasis"/>
        </w:rPr>
        <w:t>disappears</w:t>
      </w:r>
      <w:r w:rsidRPr="002C2456">
        <w:rPr>
          <w:sz w:val="16"/>
        </w:rPr>
        <w:t xml:space="preserve"> from view.36 For Lenin, this system fused the interests of capital and state (state monopoly capitalism); for </w:t>
      </w:r>
      <w:proofErr w:type="spellStart"/>
      <w:r w:rsidRPr="002C2456">
        <w:rPr>
          <w:sz w:val="16"/>
        </w:rPr>
        <w:t>Hilferding</w:t>
      </w:r>
      <w:proofErr w:type="spellEnd"/>
      <w:r w:rsidRPr="002C2456">
        <w:rPr>
          <w:sz w:val="16"/>
        </w:rPr>
        <w:t xml:space="preserve"> the fusion was tripartite, with finance capital also integral. But Marx, for all the stereotypes to the contrary, never saw capitalism as such. It was a totality, to be sure, but one that needs to be continually reproduced and reconstituted. This process occurs in and through the disparate actions of government, workers, consumers, businesses, and so on; when such reconstitution occurs in ways that imperil accumulation, crisis looms.</w:t>
      </w:r>
    </w:p>
    <w:p w14:paraId="226526C2" w14:textId="77777777" w:rsidR="007D57A7" w:rsidRPr="002C2456" w:rsidRDefault="007D57A7" w:rsidP="007D57A7">
      <w:pPr>
        <w:rPr>
          <w:rStyle w:val="Emphasis"/>
        </w:rPr>
      </w:pPr>
      <w:r w:rsidRPr="002C2456">
        <w:rPr>
          <w:sz w:val="16"/>
        </w:rPr>
        <w:t xml:space="preserve">The point of saying all this is not simply to oppugn a totalizing view of “monopoly capital,” but to contrast with it the approach taken in this book, particularly to the law and its mobilization. There is not, and has not been, a single hand on the tiller, </w:t>
      </w:r>
      <w:r w:rsidRPr="002C2456">
        <w:rPr>
          <w:rStyle w:val="StyleUnderline"/>
        </w:rPr>
        <w:t>for all the</w:t>
      </w:r>
      <w:r w:rsidRPr="002C2456">
        <w:rPr>
          <w:sz w:val="16"/>
        </w:rPr>
        <w:t xml:space="preserve"> obvious </w:t>
      </w:r>
      <w:r w:rsidRPr="002C2456">
        <w:rPr>
          <w:rStyle w:val="StyleUnderline"/>
        </w:rPr>
        <w:t>importance of the state as the law’s</w:t>
      </w:r>
      <w:r w:rsidRPr="002C2456">
        <w:rPr>
          <w:sz w:val="16"/>
        </w:rPr>
        <w:t xml:space="preserve"> formal </w:t>
      </w:r>
      <w:r w:rsidRPr="002C2456">
        <w:rPr>
          <w:rStyle w:val="StyleUnderline"/>
        </w:rPr>
        <w:t>origin</w:t>
      </w:r>
      <w:r w:rsidRPr="00144B58">
        <w:rPr>
          <w:rStyle w:val="StyleUnderline"/>
        </w:rPr>
        <w:t xml:space="preserve">ator; </w:t>
      </w:r>
      <w:r w:rsidRPr="002C2456">
        <w:rPr>
          <w:rStyle w:val="Emphasis"/>
        </w:rPr>
        <w:t>there is no single, homogeneous entity pulling the levers</w:t>
      </w:r>
      <w:r w:rsidRPr="002C2456">
        <w:rPr>
          <w:sz w:val="16"/>
        </w:rPr>
        <w:t xml:space="preserve">, so to speak, </w:t>
      </w:r>
      <w:r w:rsidRPr="002C2456">
        <w:rPr>
          <w:rStyle w:val="Emphasis"/>
        </w:rPr>
        <w:t>of political-economic regulation</w:t>
      </w:r>
      <w:r w:rsidRPr="002C2456">
        <w:rPr>
          <w:sz w:val="16"/>
        </w:rPr>
        <w:t xml:space="preserve">— no consistent regime of conscious, systematic control. As with other modalities of economic regulation or governance, </w:t>
      </w:r>
      <w:r w:rsidRPr="002C2456">
        <w:rPr>
          <w:rStyle w:val="StyleUnderline"/>
        </w:rPr>
        <w:t>the law, in practice,</w:t>
      </w:r>
      <w:r w:rsidRPr="002C2456">
        <w:rPr>
          <w:rStyle w:val="Emphasis"/>
        </w:rPr>
        <w:t xml:space="preserve"> does not “work” like that.</w:t>
      </w:r>
    </w:p>
    <w:p w14:paraId="1D8C93A8" w14:textId="77777777" w:rsidR="007D57A7" w:rsidRPr="002C2456" w:rsidRDefault="007D57A7" w:rsidP="007D57A7">
      <w:pPr>
        <w:rPr>
          <w:sz w:val="16"/>
        </w:rPr>
      </w:pPr>
      <w:r w:rsidRPr="002C2456">
        <w:rPr>
          <w:sz w:val="16"/>
        </w:rPr>
        <w:t xml:space="preserve">For one thing, </w:t>
      </w:r>
      <w:r w:rsidRPr="002141D5">
        <w:rPr>
          <w:rStyle w:val="StyleUnderline"/>
          <w:highlight w:val="green"/>
        </w:rPr>
        <w:t>there is a</w:t>
      </w:r>
      <w:r w:rsidRPr="004E78CA">
        <w:rPr>
          <w:rStyle w:val="StyleUnderline"/>
        </w:rPr>
        <w:t xml:space="preserve">n important </w:t>
      </w:r>
      <w:r w:rsidRPr="002141D5">
        <w:rPr>
          <w:rStyle w:val="StyleUnderline"/>
          <w:highlight w:val="green"/>
        </w:rPr>
        <w:t>difference between</w:t>
      </w:r>
      <w:r w:rsidRPr="002C2456">
        <w:rPr>
          <w:sz w:val="16"/>
        </w:rPr>
        <w:t xml:space="preserve"> the </w:t>
      </w:r>
      <w:r w:rsidRPr="002141D5">
        <w:rPr>
          <w:rStyle w:val="Emphasis"/>
          <w:highlight w:val="green"/>
        </w:rPr>
        <w:t>written law</w:t>
      </w:r>
      <w:r w:rsidRPr="002141D5">
        <w:rPr>
          <w:rStyle w:val="StyleUnderline"/>
          <w:highlight w:val="green"/>
        </w:rPr>
        <w:t xml:space="preserve"> and its </w:t>
      </w:r>
      <w:r w:rsidRPr="002141D5">
        <w:rPr>
          <w:rStyle w:val="Emphasis"/>
          <w:highlight w:val="green"/>
        </w:rPr>
        <w:t>interpretation</w:t>
      </w:r>
      <w:r w:rsidRPr="004E78CA">
        <w:rPr>
          <w:rStyle w:val="StyleUnderline"/>
        </w:rPr>
        <w:t>.</w:t>
      </w:r>
      <w:r w:rsidRPr="002C2456">
        <w:rPr>
          <w:sz w:val="16"/>
        </w:rPr>
        <w:t xml:space="preserve"> Two </w:t>
      </w:r>
      <w:r w:rsidRPr="004E78CA">
        <w:rPr>
          <w:rStyle w:val="StyleUnderline"/>
        </w:rPr>
        <w:t>courts can interpret and apply the same law</w:t>
      </w:r>
      <w:r w:rsidRPr="002C2456">
        <w:rPr>
          <w:sz w:val="16"/>
        </w:rPr>
        <w:t xml:space="preserve"> or laws in markedly different ways and </w:t>
      </w:r>
      <w:r w:rsidRPr="004E78CA">
        <w:rPr>
          <w:rStyle w:val="StyleUnderline"/>
        </w:rPr>
        <w:t>with</w:t>
      </w:r>
      <w:r w:rsidRPr="004E78CA">
        <w:rPr>
          <w:rStyle w:val="Emphasis"/>
        </w:rPr>
        <w:t xml:space="preserve"> very different consequences.</w:t>
      </w:r>
      <w:r w:rsidRPr="002C2456">
        <w:rPr>
          <w:sz w:val="16"/>
        </w:rPr>
        <w:t xml:space="preserve"> Perhaps the clearest example of this, at least in this book (Chapter 6), concerns </w:t>
      </w:r>
      <w:r w:rsidRPr="002141D5">
        <w:rPr>
          <w:rStyle w:val="StyleUnderline"/>
          <w:highlight w:val="green"/>
        </w:rPr>
        <w:t>U.S. antitrust law</w:t>
      </w:r>
      <w:r w:rsidRPr="004E78CA">
        <w:rPr>
          <w:rStyle w:val="StyleUnderline"/>
        </w:rPr>
        <w:t xml:space="preserve"> in the second half of the twentieth century</w:t>
      </w:r>
      <w:r w:rsidRPr="002C2456">
        <w:rPr>
          <w:sz w:val="16"/>
        </w:rPr>
        <w:t xml:space="preserve">: The nature and degree of enforcement of this law </w:t>
      </w:r>
      <w:r w:rsidRPr="002141D5">
        <w:rPr>
          <w:rStyle w:val="StyleUnderline"/>
          <w:highlight w:val="green"/>
        </w:rPr>
        <w:t>underwent a dramatic transformation in the</w:t>
      </w:r>
      <w:r w:rsidRPr="00144B58">
        <w:rPr>
          <w:rStyle w:val="StyleUnderline"/>
        </w:rPr>
        <w:t xml:space="preserve"> late 19</w:t>
      </w:r>
      <w:r w:rsidRPr="002141D5">
        <w:rPr>
          <w:rStyle w:val="StyleUnderline"/>
          <w:highlight w:val="green"/>
        </w:rPr>
        <w:t>70s and</w:t>
      </w:r>
      <w:r w:rsidRPr="00144B58">
        <w:rPr>
          <w:rStyle w:val="StyleUnderline"/>
        </w:rPr>
        <w:t xml:space="preserve"> early 19</w:t>
      </w:r>
      <w:r w:rsidRPr="002141D5">
        <w:rPr>
          <w:rStyle w:val="StyleUnderline"/>
          <w:highlight w:val="green"/>
        </w:rPr>
        <w:t>80s, but</w:t>
      </w:r>
      <w:r w:rsidRPr="00144B58">
        <w:rPr>
          <w:rStyle w:val="StyleUnderline"/>
        </w:rPr>
        <w:t xml:space="preserve"> </w:t>
      </w:r>
      <w:r w:rsidRPr="004E78CA">
        <w:rPr>
          <w:rStyle w:val="StyleUnderline"/>
        </w:rPr>
        <w:t xml:space="preserve">the law itself </w:t>
      </w:r>
      <w:r w:rsidRPr="002141D5">
        <w:rPr>
          <w:rStyle w:val="Emphasis"/>
          <w:highlight w:val="green"/>
        </w:rPr>
        <w:t>did not materially change</w:t>
      </w:r>
      <w:r w:rsidRPr="002C2456">
        <w:rPr>
          <w:rStyle w:val="StyleUnderline"/>
        </w:rPr>
        <w:t>. Intellectual training, social and political context, even judicial personality</w:t>
      </w:r>
      <w:r w:rsidRPr="002C2456">
        <w:rPr>
          <w:sz w:val="16"/>
        </w:rPr>
        <w:t xml:space="preserve">: These variables, and more, </w:t>
      </w:r>
      <w:r w:rsidRPr="002C2456">
        <w:rPr>
          <w:rStyle w:val="Emphasis"/>
        </w:rPr>
        <w:t>all matter</w:t>
      </w:r>
      <w:r w:rsidRPr="002C2456">
        <w:rPr>
          <w:rStyle w:val="StyleUnderline"/>
        </w:rPr>
        <w:t xml:space="preserve"> to the law’s practical materialization.</w:t>
      </w:r>
      <w:r w:rsidRPr="002C2456">
        <w:rPr>
          <w:sz w:val="16"/>
        </w:rPr>
        <w:t xml:space="preserve"> As such, we must remain constantly alive to the simple fact that, as Peter Carstensen has put it, “court doctrine is not the whole of the law in practice.”37 Relatedly, </w:t>
      </w:r>
      <w:r w:rsidRPr="002C2456">
        <w:rPr>
          <w:rStyle w:val="StyleUnderline"/>
        </w:rPr>
        <w:t xml:space="preserve">much of the </w:t>
      </w:r>
      <w:r w:rsidRPr="002141D5">
        <w:rPr>
          <w:rStyle w:val="StyleUnderline"/>
          <w:highlight w:val="green"/>
        </w:rPr>
        <w:t>enforcement of IP</w:t>
      </w:r>
      <w:r w:rsidRPr="002C2456">
        <w:rPr>
          <w:rStyle w:val="StyleUnderline"/>
        </w:rPr>
        <w:t xml:space="preserve"> rights </w:t>
      </w:r>
      <w:r w:rsidRPr="002141D5">
        <w:rPr>
          <w:rStyle w:val="StyleUnderline"/>
          <w:highlight w:val="green"/>
        </w:rPr>
        <w:t xml:space="preserve">occurs at a </w:t>
      </w:r>
      <w:r w:rsidRPr="002141D5">
        <w:rPr>
          <w:rStyle w:val="Emphasis"/>
          <w:highlight w:val="green"/>
        </w:rPr>
        <w:t>significant remove from courts</w:t>
      </w:r>
      <w:r w:rsidRPr="002C2456">
        <w:rPr>
          <w:sz w:val="16"/>
        </w:rPr>
        <w:t xml:space="preserve">—specifically </w:t>
      </w:r>
      <w:r w:rsidRPr="002141D5">
        <w:rPr>
          <w:rStyle w:val="StyleUnderline"/>
          <w:highlight w:val="green"/>
        </w:rPr>
        <w:t>in</w:t>
      </w:r>
      <w:r w:rsidRPr="002C2456">
        <w:rPr>
          <w:sz w:val="16"/>
        </w:rPr>
        <w:t>, as argued by William T. Gallagher,</w:t>
      </w:r>
      <w:r w:rsidRPr="002C2456">
        <w:rPr>
          <w:rStyle w:val="StyleUnderline"/>
        </w:rPr>
        <w:t xml:space="preserve"> the </w:t>
      </w:r>
      <w:r w:rsidRPr="002C2456">
        <w:rPr>
          <w:rStyle w:val="Emphasis"/>
        </w:rPr>
        <w:t>everyday</w:t>
      </w:r>
      <w:r w:rsidRPr="002C2456">
        <w:rPr>
          <w:rStyle w:val="StyleUnderline"/>
        </w:rPr>
        <w:t xml:space="preserve"> </w:t>
      </w:r>
      <w:r w:rsidRPr="002C2456">
        <w:rPr>
          <w:rStyle w:val="Emphasis"/>
        </w:rPr>
        <w:t>practices</w:t>
      </w:r>
      <w:r w:rsidRPr="002C2456">
        <w:rPr>
          <w:rStyle w:val="StyleUnderline"/>
        </w:rPr>
        <w:t xml:space="preserve"> of IP owners and their lawyers, whose “</w:t>
      </w:r>
      <w:r w:rsidRPr="002141D5">
        <w:rPr>
          <w:rStyle w:val="StyleUnderline"/>
          <w:highlight w:val="green"/>
        </w:rPr>
        <w:t>negotiations</w:t>
      </w:r>
      <w:r w:rsidRPr="002C2456">
        <w:rPr>
          <w:rStyle w:val="StyleUnderline"/>
        </w:rPr>
        <w:t>” with alleged infringers take place</w:t>
      </w:r>
      <w:r w:rsidRPr="002C2456">
        <w:rPr>
          <w:sz w:val="16"/>
        </w:rPr>
        <w:t xml:space="preserve"> largely </w:t>
      </w:r>
      <w:r w:rsidRPr="002141D5">
        <w:rPr>
          <w:rStyle w:val="Emphasis"/>
          <w:highlight w:val="green"/>
        </w:rPr>
        <w:t>in the “shadow” of</w:t>
      </w:r>
      <w:r w:rsidRPr="002C2456">
        <w:rPr>
          <w:rStyle w:val="Emphasis"/>
        </w:rPr>
        <w:t xml:space="preserve"> IP </w:t>
      </w:r>
      <w:r w:rsidRPr="002141D5">
        <w:rPr>
          <w:rStyle w:val="Emphasis"/>
          <w:highlight w:val="green"/>
        </w:rPr>
        <w:t>law</w:t>
      </w:r>
      <w:r w:rsidRPr="002C2456">
        <w:rPr>
          <w:rStyle w:val="Emphasis"/>
        </w:rPr>
        <w:t>.</w:t>
      </w:r>
      <w:r w:rsidRPr="002C2456">
        <w:rPr>
          <w:sz w:val="16"/>
        </w:rPr>
        <w:t>38</w:t>
      </w:r>
    </w:p>
    <w:p w14:paraId="350949D5" w14:textId="77777777" w:rsidR="007D57A7" w:rsidRPr="002C2456" w:rsidRDefault="007D57A7" w:rsidP="007D57A7">
      <w:pPr>
        <w:rPr>
          <w:sz w:val="16"/>
        </w:rPr>
      </w:pPr>
      <w:r w:rsidRPr="002C2456">
        <w:rPr>
          <w:sz w:val="16"/>
        </w:rPr>
        <w:t xml:space="preserve">For another thing, </w:t>
      </w:r>
      <w:r w:rsidRPr="004E78CA">
        <w:rPr>
          <w:rStyle w:val="StyleUnderline"/>
        </w:rPr>
        <w:t>just as the state never enacts</w:t>
      </w:r>
      <w:r w:rsidRPr="002C2456">
        <w:rPr>
          <w:sz w:val="16"/>
        </w:rPr>
        <w:t xml:space="preserve"> new </w:t>
      </w:r>
      <w:r w:rsidRPr="004E78CA">
        <w:rPr>
          <w:rStyle w:val="StyleUnderline"/>
        </w:rPr>
        <w:t>economic laws in</w:t>
      </w:r>
      <w:r w:rsidRPr="002C2456">
        <w:rPr>
          <w:sz w:val="16"/>
        </w:rPr>
        <w:t xml:space="preserve"> total </w:t>
      </w:r>
      <w:r w:rsidRPr="004E78CA">
        <w:rPr>
          <w:rStyle w:val="StyleUnderline"/>
        </w:rPr>
        <w:t>isolation from the influence and interests of capital, so both capital(s) and state</w:t>
      </w:r>
      <w:r w:rsidRPr="002C2456">
        <w:rPr>
          <w:sz w:val="16"/>
        </w:rPr>
        <w:t>—and indeed other economic agents—</w:t>
      </w:r>
      <w:r w:rsidRPr="004E78CA">
        <w:rPr>
          <w:rStyle w:val="Emphasis"/>
        </w:rPr>
        <w:t>use</w:t>
      </w:r>
      <w:r w:rsidRPr="002C2456">
        <w:rPr>
          <w:sz w:val="16"/>
        </w:rPr>
        <w:t xml:space="preserve"> the</w:t>
      </w:r>
      <w:r w:rsidRPr="004E78CA">
        <w:rPr>
          <w:rStyle w:val="Emphasis"/>
        </w:rPr>
        <w:t xml:space="preserve"> law to their own ends</w:t>
      </w:r>
      <w:r w:rsidRPr="002C2456">
        <w:rPr>
          <w:sz w:val="16"/>
        </w:rPr>
        <w:t xml:space="preserve">, and these ends are far from necessarily commensurate. Think, once again, about our two Apple cases. Who, in each case, instigated the legal action? Who put the law to work in their own interests? In the IP case it was Apple itself. In the class-action suit it was labor. But the latter suit was in fact itself based upon a prior government investigation launched by the Department of Justice’s Antitrust Division in 2010.39 Three legal cases, then, all driven by different actors with different motivations, but all revolving around the same political-economic locus: the knotty complex of profit generation and accumulation constituted by Apple Inc. And if the law, together with its agents, is so palpably nonsingular at the scale of the political economy of just one company, on what reasonable grounds could we ever envision it thus—as a vehicle of conscious, unified control—in relation to the political economy of capitalism more widely? </w:t>
      </w:r>
      <w:r w:rsidRPr="004E78CA">
        <w:rPr>
          <w:rStyle w:val="StyleUnderline"/>
        </w:rPr>
        <w:t>The “great leveler”</w:t>
      </w:r>
      <w:r w:rsidRPr="002C2456">
        <w:rPr>
          <w:sz w:val="16"/>
        </w:rPr>
        <w:t xml:space="preserve"> indicated in the book’s title, in short, </w:t>
      </w:r>
      <w:r w:rsidRPr="004E78CA">
        <w:rPr>
          <w:rStyle w:val="StyleUnderline"/>
        </w:rPr>
        <w:t xml:space="preserve">is not some omnipotent regulator in charge of the law; </w:t>
      </w:r>
      <w:r w:rsidRPr="004E78CA">
        <w:rPr>
          <w:rStyle w:val="Emphasis"/>
        </w:rPr>
        <w:t>it is the law</w:t>
      </w:r>
      <w:r w:rsidRPr="002C2456">
        <w:rPr>
          <w:sz w:val="16"/>
        </w:rPr>
        <w:t xml:space="preserve"> per se. </w:t>
      </w:r>
    </w:p>
    <w:p w14:paraId="406233E4" w14:textId="77777777" w:rsidR="007D57A7" w:rsidRPr="002C2456" w:rsidRDefault="007D57A7" w:rsidP="007D57A7">
      <w:pPr>
        <w:rPr>
          <w:sz w:val="16"/>
        </w:rPr>
      </w:pPr>
      <w:r w:rsidRPr="002C2456">
        <w:rPr>
          <w:sz w:val="16"/>
        </w:rPr>
        <w:t xml:space="preserve">How, then, might we more accurately characterize the human and institutional agency analyzed in the following pages in relation to the law, its mobilization, and its political-economic effects? At a general level, the conclusion reached by Paul David in his examination of the history of IP law fits particularly well: “The complex body of law, judicial interpretation, and administrative practice that one </w:t>
      </w:r>
      <w:proofErr w:type="gramStart"/>
      <w:r w:rsidRPr="002C2456">
        <w:rPr>
          <w:sz w:val="16"/>
        </w:rPr>
        <w:t>has to</w:t>
      </w:r>
      <w:proofErr w:type="gramEnd"/>
      <w:r w:rsidRPr="002C2456">
        <w:rPr>
          <w:sz w:val="16"/>
        </w:rPr>
        <w:t xml:space="preserve"> grapple with in this field was not created by some rational, consistent, social welfare-maximizing public agency. What one is faced with, instead, is a mixture of the intended and unintended consequences of an undirected historical process on which the varied interests of many parties, acting at different points (some widely separated in time and space), have left an enduring mark.”40 More specifically, however, we will see that although IP and </w:t>
      </w:r>
      <w:r w:rsidRPr="002141D5">
        <w:rPr>
          <w:rStyle w:val="StyleUnderline"/>
          <w:highlight w:val="green"/>
        </w:rPr>
        <w:t>competition laws</w:t>
      </w:r>
      <w:r w:rsidRPr="002C2456">
        <w:rPr>
          <w:rStyle w:val="StyleUnderline"/>
        </w:rPr>
        <w:t xml:space="preserve"> </w:t>
      </w:r>
      <w:r w:rsidRPr="002C2456">
        <w:rPr>
          <w:sz w:val="16"/>
        </w:rPr>
        <w:t xml:space="preserve">have indeed performed their work under the influence of varied individuals and groups, the vast majority of the latter </w:t>
      </w:r>
      <w:r w:rsidRPr="002141D5">
        <w:rPr>
          <w:rStyle w:val="StyleUnderline"/>
          <w:highlight w:val="green"/>
        </w:rPr>
        <w:t>are</w:t>
      </w:r>
      <w:r w:rsidRPr="002C2456">
        <w:rPr>
          <w:rStyle w:val="Emphasis"/>
        </w:rPr>
        <w:t xml:space="preserve"> ultimately </w:t>
      </w:r>
      <w:r w:rsidRPr="002141D5">
        <w:rPr>
          <w:rStyle w:val="Emphasis"/>
          <w:highlight w:val="green"/>
        </w:rPr>
        <w:t>committed to</w:t>
      </w:r>
      <w:r w:rsidRPr="002C2456">
        <w:rPr>
          <w:rStyle w:val="Emphasis"/>
        </w:rPr>
        <w:t xml:space="preserve">, and institutionally invested in, the </w:t>
      </w:r>
      <w:r w:rsidRPr="002141D5">
        <w:rPr>
          <w:rStyle w:val="Emphasis"/>
          <w:highlight w:val="green"/>
        </w:rPr>
        <w:t>reproduction</w:t>
      </w:r>
      <w:r w:rsidRPr="002C2456">
        <w:rPr>
          <w:rStyle w:val="Emphasis"/>
        </w:rPr>
        <w:t xml:space="preserve">, in as smooth a fashion as possible, </w:t>
      </w:r>
      <w:r w:rsidRPr="002141D5">
        <w:rPr>
          <w:rStyle w:val="Emphasis"/>
          <w:highlight w:val="green"/>
        </w:rPr>
        <w:t>of capitalism in</w:t>
      </w:r>
      <w:r w:rsidRPr="002C2456">
        <w:rPr>
          <w:sz w:val="16"/>
        </w:rPr>
        <w:t xml:space="preserve"> more or less </w:t>
      </w:r>
      <w:r w:rsidRPr="002141D5">
        <w:rPr>
          <w:rStyle w:val="Emphasis"/>
          <w:highlight w:val="green"/>
        </w:rPr>
        <w:t>its existing form</w:t>
      </w:r>
      <w:r w:rsidRPr="002C2456">
        <w:rPr>
          <w:sz w:val="16"/>
        </w:rPr>
        <w:t>. And even more specifically,</w:t>
      </w:r>
      <w:r w:rsidRPr="002C2456">
        <w:rPr>
          <w:rStyle w:val="StyleUnderline"/>
        </w:rPr>
        <w:t xml:space="preserve"> the </w:t>
      </w:r>
      <w:r w:rsidRPr="002C2456">
        <w:rPr>
          <w:rStyle w:val="Emphasis"/>
        </w:rPr>
        <w:t>“</w:t>
      </w:r>
      <w:r w:rsidRPr="00144B58">
        <w:rPr>
          <w:rStyle w:val="Emphasis"/>
        </w:rPr>
        <w:t>smoothness</w:t>
      </w:r>
      <w:r w:rsidRPr="002C2456">
        <w:rPr>
          <w:rStyle w:val="Emphasis"/>
        </w:rPr>
        <w:t>”</w:t>
      </w:r>
      <w:r w:rsidRPr="002C2456">
        <w:rPr>
          <w:sz w:val="16"/>
        </w:rPr>
        <w:t xml:space="preserve"> here alluded to </w:t>
      </w:r>
      <w:r w:rsidRPr="00144B58">
        <w:rPr>
          <w:rStyle w:val="StyleUnderline"/>
        </w:rPr>
        <w:t>means</w:t>
      </w:r>
      <w:r w:rsidRPr="002C2456">
        <w:rPr>
          <w:rStyle w:val="StyleUnderline"/>
        </w:rPr>
        <w:t xml:space="preserve"> the </w:t>
      </w:r>
      <w:r w:rsidRPr="00144B58">
        <w:rPr>
          <w:rStyle w:val="StyleUnderline"/>
        </w:rPr>
        <w:t>reproduction</w:t>
      </w:r>
      <w:r w:rsidRPr="002C2456">
        <w:rPr>
          <w:rStyle w:val="StyleUnderline"/>
        </w:rPr>
        <w:t xml:space="preserve"> of capitalism</w:t>
      </w:r>
      <w:r w:rsidRPr="002C2456">
        <w:rPr>
          <w:sz w:val="16"/>
        </w:rPr>
        <w:t xml:space="preserve"> especially </w:t>
      </w:r>
      <w:r w:rsidRPr="00E43733">
        <w:rPr>
          <w:rStyle w:val="Emphasis"/>
        </w:rPr>
        <w:t>without the</w:t>
      </w:r>
      <w:r w:rsidRPr="00E43733">
        <w:rPr>
          <w:sz w:val="16"/>
        </w:rPr>
        <w:t xml:space="preserve"> kinds of </w:t>
      </w:r>
      <w:r w:rsidRPr="00E43733">
        <w:rPr>
          <w:rStyle w:val="Emphasis"/>
        </w:rPr>
        <w:t>problems</w:t>
      </w:r>
      <w:r w:rsidRPr="00E43733">
        <w:rPr>
          <w:sz w:val="16"/>
        </w:rPr>
        <w:t>—identified in Chapter 3—</w:t>
      </w:r>
      <w:r w:rsidRPr="00E43733">
        <w:rPr>
          <w:rStyle w:val="Emphasis"/>
        </w:rPr>
        <w:t>that</w:t>
      </w:r>
      <w:r w:rsidRPr="00E43733">
        <w:rPr>
          <w:sz w:val="16"/>
        </w:rPr>
        <w:t xml:space="preserve"> tend to </w:t>
      </w:r>
      <w:r w:rsidRPr="00E43733">
        <w:rPr>
          <w:rStyle w:val="Emphasis"/>
        </w:rPr>
        <w:t>emerge when the necessary balance between monopoly and competition is</w:t>
      </w:r>
      <w:r w:rsidRPr="00E43733">
        <w:rPr>
          <w:sz w:val="16"/>
        </w:rPr>
        <w:t xml:space="preserve"> substantially </w:t>
      </w:r>
      <w:r w:rsidRPr="00E43733">
        <w:rPr>
          <w:rStyle w:val="Emphasis"/>
        </w:rPr>
        <w:t>disrupted</w:t>
      </w:r>
      <w:r w:rsidRPr="00E43733">
        <w:rPr>
          <w:sz w:val="16"/>
        </w:rPr>
        <w:t>.</w:t>
      </w:r>
    </w:p>
    <w:p w14:paraId="126D7E8F" w14:textId="77777777" w:rsidR="007D57A7" w:rsidRPr="002D007C" w:rsidRDefault="007D57A7" w:rsidP="007D57A7">
      <w:pPr>
        <w:rPr>
          <w:sz w:val="16"/>
        </w:rPr>
      </w:pPr>
      <w:r w:rsidRPr="002D007C">
        <w:rPr>
          <w:sz w:val="16"/>
        </w:rPr>
        <w:t xml:space="preserve">On all the above grounds, therefore, this book’s argument diverges from that which we find in the all-too-common narrative of competitive capitalism historically segueing into monopoly capitalism. Of course, none of this is to suggest that nothing has changed historically in the capitalist constellation of monopoly-competition structures and dynamics. Far from it. But the book’s fourth and final quarrel with the conventional narrative is that </w:t>
      </w:r>
      <w:r w:rsidRPr="002D007C">
        <w:rPr>
          <w:rStyle w:val="StyleUnderline"/>
        </w:rPr>
        <w:t>what</w:t>
      </w:r>
      <w:r w:rsidRPr="002D007C">
        <w:rPr>
          <w:sz w:val="16"/>
        </w:rPr>
        <w:t xml:space="preserve"> has substantively, perhaps irrevocably, </w:t>
      </w:r>
      <w:r w:rsidRPr="002D007C">
        <w:rPr>
          <w:rStyle w:val="StyleUnderline"/>
        </w:rPr>
        <w:t>changed is not the</w:t>
      </w:r>
      <w:r w:rsidRPr="002D007C">
        <w:rPr>
          <w:rStyle w:val="Emphasis"/>
        </w:rPr>
        <w:t xml:space="preserve"> relative levels of competitive intensity and monopoly power</w:t>
      </w:r>
      <w:r w:rsidRPr="002D007C">
        <w:rPr>
          <w:sz w:val="16"/>
        </w:rPr>
        <w:t>—as in, that era had more competition, this one has more monopoly—</w:t>
      </w:r>
      <w:r w:rsidRPr="002D007C">
        <w:rPr>
          <w:rStyle w:val="StyleUnderline"/>
        </w:rPr>
        <w:t xml:space="preserve">so much as the </w:t>
      </w:r>
      <w:r w:rsidRPr="002D007C">
        <w:rPr>
          <w:rStyle w:val="Emphasis"/>
        </w:rPr>
        <w:t>source of monopoly powers</w:t>
      </w:r>
      <w:r w:rsidRPr="002D007C">
        <w:rPr>
          <w:sz w:val="16"/>
        </w:rPr>
        <w:t xml:space="preserve"> and the degree of defensibility thereof.</w:t>
      </w:r>
    </w:p>
    <w:p w14:paraId="0D9CE76E" w14:textId="77777777" w:rsidR="007D57A7" w:rsidRDefault="007D57A7" w:rsidP="007D57A7">
      <w:pPr>
        <w:rPr>
          <w:rStyle w:val="Emphasis"/>
        </w:rPr>
      </w:pPr>
      <w:r w:rsidRPr="004E78CA">
        <w:rPr>
          <w:rStyle w:val="StyleUnderline"/>
        </w:rPr>
        <w:t>Capitalism</w:t>
      </w:r>
      <w:r w:rsidRPr="002D007C">
        <w:rPr>
          <w:sz w:val="16"/>
        </w:rPr>
        <w:t xml:space="preserve">, this argument runs, </w:t>
      </w:r>
      <w:r w:rsidRPr="004E78CA">
        <w:rPr>
          <w:rStyle w:val="StyleUnderline"/>
        </w:rPr>
        <w:t>is</w:t>
      </w:r>
      <w:r w:rsidRPr="004E78CA">
        <w:rPr>
          <w:rStyle w:val="Emphasis"/>
        </w:rPr>
        <w:t xml:space="preserve"> always characterized by competitive undercurrents</w:t>
      </w:r>
      <w:r w:rsidRPr="002D007C">
        <w:rPr>
          <w:sz w:val="16"/>
        </w:rPr>
        <w:t xml:space="preserve">; were it not, it would not be capitalism. Meanwhile, </w:t>
      </w:r>
      <w:proofErr w:type="gramStart"/>
      <w:r w:rsidRPr="002D007C">
        <w:rPr>
          <w:sz w:val="16"/>
        </w:rPr>
        <w:t xml:space="preserve">and </w:t>
      </w:r>
      <w:r w:rsidRPr="004E78CA">
        <w:rPr>
          <w:rStyle w:val="StyleUnderline"/>
        </w:rPr>
        <w:t>arising</w:t>
      </w:r>
      <w:r w:rsidRPr="002D007C">
        <w:rPr>
          <w:sz w:val="16"/>
        </w:rPr>
        <w:t xml:space="preserve"> partly </w:t>
      </w:r>
      <w:r w:rsidRPr="004E78CA">
        <w:rPr>
          <w:rStyle w:val="StyleUnderline"/>
        </w:rPr>
        <w:t>out of these competitive dynamics</w:t>
      </w:r>
      <w:r w:rsidRPr="002D007C">
        <w:rPr>
          <w:sz w:val="16"/>
        </w:rPr>
        <w:t xml:space="preserve"> (the Marxian argument), </w:t>
      </w:r>
      <w:r w:rsidRPr="004E78CA">
        <w:rPr>
          <w:rStyle w:val="StyleUnderline"/>
        </w:rPr>
        <w:t>there</w:t>
      </w:r>
      <w:proofErr w:type="gramEnd"/>
      <w:r w:rsidRPr="004E78CA">
        <w:rPr>
          <w:rStyle w:val="StyleUnderline"/>
        </w:rPr>
        <w:t xml:space="preserve"> is an endemic drive to fashion monopoly powers.</w:t>
      </w:r>
      <w:r w:rsidRPr="002D007C">
        <w:rPr>
          <w:sz w:val="16"/>
        </w:rPr>
        <w:t xml:space="preserve"> Yet the means of assembly of such powers do not remain constant, and neither does the ability of monopolistic capitalists to defend the powers thus amassed. </w:t>
      </w:r>
      <w:r w:rsidRPr="002D007C">
        <w:rPr>
          <w:rStyle w:val="StyleUnderline"/>
        </w:rPr>
        <w:t>Capitalists</w:t>
      </w:r>
      <w:r w:rsidRPr="002D007C">
        <w:rPr>
          <w:sz w:val="16"/>
        </w:rPr>
        <w:t>—</w:t>
      </w:r>
      <w:r w:rsidRPr="002D007C">
        <w:rPr>
          <w:rStyle w:val="StyleUnderline"/>
        </w:rPr>
        <w:t>and</w:t>
      </w:r>
      <w:r w:rsidRPr="002D007C">
        <w:rPr>
          <w:sz w:val="16"/>
        </w:rPr>
        <w:t xml:space="preserve"> indeed the </w:t>
      </w:r>
      <w:r w:rsidRPr="002D007C">
        <w:rPr>
          <w:rStyle w:val="Emphasis"/>
        </w:rPr>
        <w:t xml:space="preserve">states committed to stabilizing </w:t>
      </w:r>
      <w:r w:rsidRPr="00E43733">
        <w:rPr>
          <w:rStyle w:val="Emphasis"/>
        </w:rPr>
        <w:t>capitalism</w:t>
      </w:r>
      <w:r w:rsidRPr="00E43733">
        <w:rPr>
          <w:sz w:val="16"/>
        </w:rPr>
        <w:t>, with the law one obvious apparatus at their disposal—</w:t>
      </w:r>
      <w:r w:rsidRPr="00E43733">
        <w:rPr>
          <w:rStyle w:val="StyleUnderline"/>
        </w:rPr>
        <w:t>must</w:t>
      </w:r>
      <w:r w:rsidRPr="00E43733">
        <w:rPr>
          <w:sz w:val="16"/>
        </w:rPr>
        <w:t xml:space="preserve"> constantly </w:t>
      </w:r>
      <w:r w:rsidRPr="00E43733">
        <w:rPr>
          <w:rStyle w:val="StyleUnderline"/>
        </w:rPr>
        <w:t xml:space="preserve">find new ways of </w:t>
      </w:r>
      <w:r w:rsidRPr="00E43733">
        <w:rPr>
          <w:rStyle w:val="Emphasis"/>
        </w:rPr>
        <w:t>putting monopoly in place</w:t>
      </w:r>
      <w:r w:rsidRPr="002D007C">
        <w:rPr>
          <w:rStyle w:val="Emphasis"/>
        </w:rPr>
        <w:t xml:space="preserve"> and keeping it there.</w:t>
      </w:r>
      <w:r w:rsidRPr="002D007C">
        <w:rPr>
          <w:sz w:val="16"/>
        </w:rPr>
        <w:t xml:space="preserve"> “</w:t>
      </w:r>
      <w:r w:rsidRPr="002141D5">
        <w:rPr>
          <w:rStyle w:val="StyleUnderline"/>
          <w:highlight w:val="green"/>
        </w:rPr>
        <w:t>As monopoly privileges</w:t>
      </w:r>
      <w:r w:rsidRPr="002D007C">
        <w:rPr>
          <w:rStyle w:val="StyleUnderline"/>
        </w:rPr>
        <w:t xml:space="preserve"> from one source </w:t>
      </w:r>
      <w:r w:rsidRPr="002141D5">
        <w:rPr>
          <w:rStyle w:val="StyleUnderline"/>
          <w:highlight w:val="green"/>
        </w:rPr>
        <w:t>diminish</w:t>
      </w:r>
      <w:r w:rsidRPr="002D007C">
        <w:rPr>
          <w:sz w:val="16"/>
        </w:rPr>
        <w:t>,” Harvey observes, “</w:t>
      </w:r>
      <w:r w:rsidRPr="002D007C">
        <w:rPr>
          <w:rStyle w:val="StyleUnderline"/>
        </w:rPr>
        <w:t xml:space="preserve">so </w:t>
      </w:r>
      <w:r w:rsidRPr="002141D5">
        <w:rPr>
          <w:rStyle w:val="StyleUnderline"/>
          <w:highlight w:val="green"/>
        </w:rPr>
        <w:t>we witness</w:t>
      </w:r>
      <w:r w:rsidRPr="002D007C">
        <w:rPr>
          <w:sz w:val="16"/>
        </w:rPr>
        <w:t xml:space="preserve"> a variety of </w:t>
      </w:r>
      <w:r w:rsidRPr="002141D5">
        <w:rPr>
          <w:rStyle w:val="Emphasis"/>
          <w:highlight w:val="green"/>
        </w:rPr>
        <w:t>attempts to</w:t>
      </w:r>
      <w:r w:rsidRPr="002D007C">
        <w:rPr>
          <w:rStyle w:val="Emphasis"/>
        </w:rPr>
        <w:t xml:space="preserve"> preserve and </w:t>
      </w:r>
      <w:r w:rsidRPr="002141D5">
        <w:rPr>
          <w:rStyle w:val="Emphasis"/>
          <w:highlight w:val="green"/>
        </w:rPr>
        <w:t>assemble them by other means</w:t>
      </w:r>
      <w:r w:rsidRPr="002D007C">
        <w:rPr>
          <w:sz w:val="16"/>
        </w:rPr>
        <w:t xml:space="preserve">.”41 Mindful, thus, of Marx’s dictum that the monopoly-versus-competition dualism is a red herring that confuses a dialectical relation for an oppositional one, </w:t>
      </w:r>
      <w:r w:rsidRPr="002D007C">
        <w:rPr>
          <w:rStyle w:val="StyleUnderline"/>
        </w:rPr>
        <w:t>this book focuses</w:t>
      </w:r>
      <w:r w:rsidRPr="002D007C">
        <w:rPr>
          <w:sz w:val="16"/>
        </w:rPr>
        <w:t xml:space="preserve"> instead </w:t>
      </w:r>
      <w:r w:rsidRPr="002D007C">
        <w:rPr>
          <w:rStyle w:val="StyleUnderline"/>
        </w:rPr>
        <w:t>on the ways in which the unstable balance between the two forces is maintained—and</w:t>
      </w:r>
      <w:r w:rsidRPr="002D007C">
        <w:rPr>
          <w:sz w:val="16"/>
        </w:rPr>
        <w:t xml:space="preserve"> it </w:t>
      </w:r>
      <w:r w:rsidRPr="002D007C">
        <w:rPr>
          <w:rStyle w:val="StyleUnderline"/>
        </w:rPr>
        <w:t xml:space="preserve">posits the law as the </w:t>
      </w:r>
      <w:r w:rsidRPr="002D007C">
        <w:rPr>
          <w:rStyle w:val="Emphasis"/>
        </w:rPr>
        <w:t>primary, necessarily mutable, instrument of such maintenance.</w:t>
      </w:r>
    </w:p>
    <w:p w14:paraId="4D08ACE8" w14:textId="77777777" w:rsidR="0012086E" w:rsidRPr="0012086E" w:rsidRDefault="0012086E" w:rsidP="0012086E"/>
    <w:p w14:paraId="40898B1D" w14:textId="180194F6" w:rsidR="0012086E" w:rsidRDefault="0012086E" w:rsidP="0012086E">
      <w:pPr>
        <w:pStyle w:val="Heading4"/>
      </w:pPr>
      <w:bookmarkStart w:id="0" w:name="_Hlk82181203"/>
      <w:r>
        <w:t>The AFF is vaccine imperialism.</w:t>
      </w:r>
    </w:p>
    <w:p w14:paraId="77AABABD" w14:textId="77777777" w:rsidR="0012086E" w:rsidRPr="006B0744" w:rsidRDefault="0012086E" w:rsidP="0012086E">
      <w:r>
        <w:t xml:space="preserve">Andrea </w:t>
      </w:r>
      <w:proofErr w:type="spellStart"/>
      <w:r w:rsidRPr="00A62E60">
        <w:rPr>
          <w:rStyle w:val="Style13ptBold"/>
        </w:rPr>
        <w:t>Patanè</w:t>
      </w:r>
      <w:proofErr w:type="spellEnd"/>
      <w:r w:rsidRPr="00A62E60">
        <w:rPr>
          <w:rStyle w:val="Style13ptBold"/>
        </w:rPr>
        <w:t xml:space="preserve"> 21</w:t>
      </w:r>
      <w:r>
        <w:t xml:space="preserve">. Marxist, Published: 15 May 2021. “COVID-19 pandemic: patents and profits” </w:t>
      </w:r>
      <w:hyperlink r:id="rId6" w:history="1">
        <w:r w:rsidRPr="006B0744">
          <w:rPr>
            <w:rStyle w:val="Hyperlink"/>
          </w:rPr>
          <w:t>https://www.marxist.com/covid-19-pandemic-patents-and-profits.htm</w:t>
        </w:r>
      </w:hyperlink>
      <w:r w:rsidRPr="006B0744">
        <w:t xml:space="preserve"> </w:t>
      </w:r>
      <w:proofErr w:type="spellStart"/>
      <w:r w:rsidRPr="006B0744">
        <w:t>brett</w:t>
      </w:r>
      <w:proofErr w:type="spellEnd"/>
      <w:r w:rsidRPr="006B0744">
        <w:t xml:space="preserve"> </w:t>
      </w:r>
    </w:p>
    <w:p w14:paraId="6BCAD161" w14:textId="77777777" w:rsidR="0012086E" w:rsidRPr="00927EC0" w:rsidRDefault="0012086E" w:rsidP="0012086E">
      <w:pPr>
        <w:rPr>
          <w:sz w:val="16"/>
        </w:rPr>
      </w:pPr>
      <w:r w:rsidRPr="006B0744">
        <w:rPr>
          <w:rStyle w:val="StyleUnderline"/>
        </w:rPr>
        <w:t>Far from</w:t>
      </w:r>
      <w:r w:rsidRPr="006B0744">
        <w:rPr>
          <w:sz w:val="16"/>
        </w:rPr>
        <w:t xml:space="preserve"> an act of ‘</w:t>
      </w:r>
      <w:r w:rsidRPr="006B0744">
        <w:rPr>
          <w:rStyle w:val="Emphasis"/>
        </w:rPr>
        <w:t>international solidarity'</w:t>
      </w:r>
      <w:r w:rsidRPr="006B0744">
        <w:rPr>
          <w:sz w:val="16"/>
        </w:rPr>
        <w:t xml:space="preserve">, </w:t>
      </w:r>
      <w:r w:rsidRPr="006B0744">
        <w:rPr>
          <w:rStyle w:val="StyleUnderline"/>
        </w:rPr>
        <w:t>this latest move</w:t>
      </w:r>
      <w:r w:rsidRPr="006B0744">
        <w:rPr>
          <w:sz w:val="16"/>
        </w:rPr>
        <w:t xml:space="preserve"> from the US government </w:t>
      </w:r>
      <w:r w:rsidRPr="006B0744">
        <w:rPr>
          <w:rStyle w:val="StyleUnderline"/>
        </w:rPr>
        <w:t xml:space="preserve">is a calculated political </w:t>
      </w:r>
      <w:proofErr w:type="gramStart"/>
      <w:r w:rsidRPr="006B0744">
        <w:rPr>
          <w:rStyle w:val="StyleUnderline"/>
        </w:rPr>
        <w:t>risk</w:t>
      </w:r>
      <w:r w:rsidRPr="006B0744">
        <w:rPr>
          <w:sz w:val="16"/>
        </w:rPr>
        <w:t xml:space="preserve">, </w:t>
      </w:r>
      <w:r w:rsidRPr="006B0744">
        <w:rPr>
          <w:rStyle w:val="StyleUnderline"/>
        </w:rPr>
        <w:t>and</w:t>
      </w:r>
      <w:proofErr w:type="gramEnd"/>
      <w:r w:rsidRPr="006B0744">
        <w:rPr>
          <w:rStyle w:val="StyleUnderline"/>
        </w:rPr>
        <w:t xml:space="preserve"> will be implemented in the interests of US imperialism</w:t>
      </w:r>
      <w:r w:rsidRPr="006B0744">
        <w:rPr>
          <w:sz w:val="16"/>
        </w:rPr>
        <w:t xml:space="preserve">. A section of the more serious wing of </w:t>
      </w:r>
      <w:r w:rsidRPr="006B0744">
        <w:rPr>
          <w:rStyle w:val="StyleUnderline"/>
        </w:rPr>
        <w:t>the bourgeoisie understands</w:t>
      </w:r>
      <w:r w:rsidRPr="006B0744">
        <w:rPr>
          <w:sz w:val="16"/>
        </w:rPr>
        <w:t xml:space="preserve"> that </w:t>
      </w:r>
      <w:r w:rsidRPr="006B0744">
        <w:rPr>
          <w:rStyle w:val="StyleUnderline"/>
        </w:rPr>
        <w:t>a proper economic recovery can happen only if the pandemic is suppressed worldwide</w:t>
      </w:r>
      <w:r w:rsidRPr="006B0744">
        <w:rPr>
          <w:sz w:val="16"/>
        </w:rPr>
        <w:t xml:space="preserve">. As we have explained elsewhere, wealthy countries risk losing billions of dollars if the pandemic is brought under control only within their own borders, because new variants (like those in India and Brazil) can always mutate elsewhere and reinfect their populations, causing further economic disruption. Therefore, </w:t>
      </w:r>
      <w:r w:rsidRPr="00484C32">
        <w:rPr>
          <w:sz w:val="16"/>
        </w:rPr>
        <w:t xml:space="preserve">even </w:t>
      </w:r>
      <w:r w:rsidRPr="00484C32">
        <w:rPr>
          <w:rStyle w:val="StyleUnderline"/>
        </w:rPr>
        <w:t>on a capitalist basis, it is expedient in the long-term for the rich countries to facilitate a global vaccination</w:t>
      </w:r>
      <w:r w:rsidRPr="006B0744">
        <w:rPr>
          <w:rStyle w:val="StyleUnderline"/>
        </w:rPr>
        <w:t xml:space="preserve"> campaign</w:t>
      </w:r>
      <w:r w:rsidRPr="006B0744">
        <w:rPr>
          <w:sz w:val="16"/>
        </w:rPr>
        <w:t>. Even</w:t>
      </w:r>
      <w:r w:rsidRPr="00927EC0">
        <w:rPr>
          <w:sz w:val="16"/>
        </w:rPr>
        <w:t xml:space="preserve"> Pope Francis anointed the demand from his seat in Rome! </w:t>
      </w:r>
      <w:r w:rsidRPr="007F685F">
        <w:rPr>
          <w:rStyle w:val="Emphasis"/>
        </w:rPr>
        <w:t>Biden’s announcement is</w:t>
      </w:r>
      <w:r w:rsidRPr="007F685F">
        <w:rPr>
          <w:sz w:val="16"/>
        </w:rPr>
        <w:t xml:space="preserve"> also</w:t>
      </w:r>
      <w:r w:rsidRPr="00927EC0">
        <w:rPr>
          <w:sz w:val="16"/>
        </w:rPr>
        <w:t xml:space="preserve"> an act of </w:t>
      </w:r>
      <w:r w:rsidRPr="00927EC0">
        <w:rPr>
          <w:rStyle w:val="Emphasis"/>
          <w:highlight w:val="green"/>
        </w:rPr>
        <w:t>vaccine diplomacy</w:t>
      </w:r>
      <w:r w:rsidRPr="00927EC0">
        <w:rPr>
          <w:sz w:val="16"/>
        </w:rPr>
        <w:t xml:space="preserve">. </w:t>
      </w:r>
      <w:r w:rsidRPr="0062286E">
        <w:rPr>
          <w:rStyle w:val="StyleUnderline"/>
        </w:rPr>
        <w:t>America’s main rivals</w:t>
      </w:r>
      <w:r w:rsidRPr="007F685F">
        <w:rPr>
          <w:rStyle w:val="StyleUnderline"/>
        </w:rPr>
        <w:t xml:space="preserve">, </w:t>
      </w:r>
      <w:proofErr w:type="gramStart"/>
      <w:r w:rsidRPr="007F685F">
        <w:rPr>
          <w:rStyle w:val="StyleUnderline"/>
        </w:rPr>
        <w:t>China</w:t>
      </w:r>
      <w:proofErr w:type="gramEnd"/>
      <w:r w:rsidRPr="007F685F">
        <w:rPr>
          <w:rStyle w:val="StyleUnderline"/>
        </w:rPr>
        <w:t xml:space="preserve"> and Russia, have been </w:t>
      </w:r>
      <w:r w:rsidRPr="00927EC0">
        <w:rPr>
          <w:rStyle w:val="StyleUnderline"/>
          <w:highlight w:val="green"/>
        </w:rPr>
        <w:t>shoring up</w:t>
      </w:r>
      <w:r w:rsidRPr="00927EC0">
        <w:rPr>
          <w:sz w:val="16"/>
        </w:rPr>
        <w:t xml:space="preserve"> their spheres of </w:t>
      </w:r>
      <w:r w:rsidRPr="00927EC0">
        <w:rPr>
          <w:rStyle w:val="StyleUnderline"/>
          <w:highlight w:val="green"/>
        </w:rPr>
        <w:t>influence by distributing</w:t>
      </w:r>
      <w:r w:rsidRPr="00927EC0">
        <w:rPr>
          <w:sz w:val="16"/>
        </w:rPr>
        <w:t xml:space="preserve"> their Sinopharm and Sputnik V </w:t>
      </w:r>
      <w:r w:rsidRPr="00927EC0">
        <w:rPr>
          <w:rStyle w:val="StyleUnderline"/>
          <w:highlight w:val="green"/>
        </w:rPr>
        <w:t>vaccines to poor countries</w:t>
      </w:r>
      <w:r w:rsidRPr="0062286E">
        <w:rPr>
          <w:rStyle w:val="StyleUnderline"/>
        </w:rPr>
        <w:t xml:space="preserve"> left out by</w:t>
      </w:r>
      <w:r w:rsidRPr="00927EC0">
        <w:rPr>
          <w:sz w:val="16"/>
        </w:rPr>
        <w:t xml:space="preserve"> the vaccine nationalism of </w:t>
      </w:r>
      <w:r w:rsidRPr="0062286E">
        <w:rPr>
          <w:rStyle w:val="StyleUnderline"/>
        </w:rPr>
        <w:t>the US and Europe</w:t>
      </w:r>
      <w:r w:rsidRPr="00927EC0">
        <w:rPr>
          <w:sz w:val="16"/>
        </w:rPr>
        <w:t xml:space="preserve">. </w:t>
      </w:r>
      <w:r w:rsidRPr="0062286E">
        <w:rPr>
          <w:rStyle w:val="StyleUnderline"/>
        </w:rPr>
        <w:t>Chinese and Russian vaccines have been exported into countries traditionally under western spheres of influence, including Brazil and Hungary</w:t>
      </w:r>
      <w:r w:rsidRPr="00927EC0">
        <w:rPr>
          <w:sz w:val="16"/>
        </w:rPr>
        <w:t xml:space="preserve">. </w:t>
      </w:r>
      <w:r w:rsidRPr="00927EC0">
        <w:rPr>
          <w:rStyle w:val="Emphasis"/>
          <w:highlight w:val="green"/>
        </w:rPr>
        <w:t>Pushing to waive IP protections</w:t>
      </w:r>
      <w:r w:rsidRPr="00927EC0">
        <w:rPr>
          <w:rStyle w:val="Emphasis"/>
        </w:rPr>
        <w:t xml:space="preserve"> on COVID-19 vaccines</w:t>
      </w:r>
      <w:r w:rsidRPr="00927EC0">
        <w:rPr>
          <w:rStyle w:val="StyleUnderline"/>
        </w:rPr>
        <w:t xml:space="preserve"> is therefore partly an effort to push back against the encroachment of rival imperialist powers</w:t>
      </w:r>
      <w:r w:rsidRPr="00927EC0">
        <w:rPr>
          <w:sz w:val="16"/>
        </w:rPr>
        <w:t xml:space="preserve">, which have so far outcompeted Washington in the global vaccination drive. </w:t>
      </w:r>
      <w:r w:rsidRPr="00927EC0">
        <w:rPr>
          <w:rStyle w:val="StyleUnderline"/>
        </w:rPr>
        <w:t xml:space="preserve">Biden’s announcement </w:t>
      </w:r>
      <w:r w:rsidRPr="00927EC0">
        <w:rPr>
          <w:rStyle w:val="StyleUnderline"/>
          <w:highlight w:val="green"/>
        </w:rPr>
        <w:t>is</w:t>
      </w:r>
      <w:r w:rsidRPr="0062286E">
        <w:rPr>
          <w:rStyle w:val="StyleUnderline"/>
        </w:rPr>
        <w:t xml:space="preserve"> also </w:t>
      </w:r>
      <w:r w:rsidRPr="00927EC0">
        <w:rPr>
          <w:rStyle w:val="StyleUnderline"/>
          <w:highlight w:val="green"/>
        </w:rPr>
        <w:t xml:space="preserve">an attempt to restore </w:t>
      </w:r>
      <w:r w:rsidRPr="007F685F">
        <w:rPr>
          <w:rStyle w:val="StyleUnderline"/>
        </w:rPr>
        <w:t>the standing</w:t>
      </w:r>
      <w:r w:rsidRPr="0062286E">
        <w:rPr>
          <w:rStyle w:val="StyleUnderline"/>
        </w:rPr>
        <w:t xml:space="preserve"> </w:t>
      </w:r>
      <w:r w:rsidRPr="006B0744">
        <w:rPr>
          <w:rStyle w:val="StyleUnderline"/>
        </w:rPr>
        <w:t xml:space="preserve">and authority of </w:t>
      </w:r>
      <w:r w:rsidRPr="00927EC0">
        <w:rPr>
          <w:rStyle w:val="StyleUnderline"/>
          <w:highlight w:val="green"/>
        </w:rPr>
        <w:t xml:space="preserve">US imperialism </w:t>
      </w:r>
      <w:r w:rsidRPr="006B0744">
        <w:rPr>
          <w:rStyle w:val="StyleUnderline"/>
        </w:rPr>
        <w:t>on the world stage,</w:t>
      </w:r>
      <w:r w:rsidRPr="0062286E">
        <w:rPr>
          <w:rStyle w:val="StyleUnderline"/>
        </w:rPr>
        <w:t xml:space="preserve"> </w:t>
      </w:r>
      <w:r w:rsidRPr="00E70D1A">
        <w:rPr>
          <w:rStyle w:val="StyleUnderline"/>
        </w:rPr>
        <w:t xml:space="preserve">which has been </w:t>
      </w:r>
      <w:r w:rsidRPr="00927EC0">
        <w:rPr>
          <w:rStyle w:val="StyleUnderline"/>
          <w:highlight w:val="green"/>
        </w:rPr>
        <w:t>bruised by</w:t>
      </w:r>
      <w:r w:rsidRPr="00927EC0">
        <w:rPr>
          <w:sz w:val="16"/>
        </w:rPr>
        <w:t xml:space="preserve"> the </w:t>
      </w:r>
      <w:r w:rsidRPr="007F685F">
        <w:rPr>
          <w:rStyle w:val="Emphasis"/>
        </w:rPr>
        <w:t>‘America First’</w:t>
      </w:r>
      <w:r w:rsidRPr="00927EC0">
        <w:rPr>
          <w:rStyle w:val="StyleUnderline"/>
        </w:rPr>
        <w:t xml:space="preserve"> </w:t>
      </w:r>
      <w:r w:rsidRPr="00927EC0">
        <w:rPr>
          <w:rStyle w:val="StyleUnderline"/>
          <w:highlight w:val="green"/>
        </w:rPr>
        <w:t>vaccine nationalist policy</w:t>
      </w:r>
      <w:r w:rsidRPr="00927EC0">
        <w:rPr>
          <w:sz w:val="16"/>
        </w:rPr>
        <w:t xml:space="preserve"> started by </w:t>
      </w:r>
      <w:proofErr w:type="gramStart"/>
      <w:r w:rsidRPr="00927EC0">
        <w:rPr>
          <w:sz w:val="16"/>
        </w:rPr>
        <w:t>Donald Trump, and</w:t>
      </w:r>
      <w:proofErr w:type="gramEnd"/>
      <w:r w:rsidRPr="00927EC0">
        <w:rPr>
          <w:sz w:val="16"/>
        </w:rPr>
        <w:t xml:space="preserve"> continued by Biden. According to the FT, Katherine Tai (top US trade envoy) and </w:t>
      </w:r>
      <w:r w:rsidRPr="00927EC0">
        <w:rPr>
          <w:rStyle w:val="StyleUnderline"/>
        </w:rPr>
        <w:t xml:space="preserve">Jake </w:t>
      </w:r>
      <w:r w:rsidRPr="00927EC0">
        <w:rPr>
          <w:rStyle w:val="StyleUnderline"/>
          <w:highlight w:val="green"/>
        </w:rPr>
        <w:t>Sullivan</w:t>
      </w:r>
      <w:r w:rsidRPr="00927EC0">
        <w:rPr>
          <w:rStyle w:val="StyleUnderline"/>
        </w:rPr>
        <w:t xml:space="preserve"> (national security adviser) </w:t>
      </w:r>
      <w:r w:rsidRPr="00927EC0">
        <w:rPr>
          <w:rStyle w:val="StyleUnderline"/>
          <w:highlight w:val="green"/>
        </w:rPr>
        <w:t>made the case to Biden that</w:t>
      </w:r>
      <w:r w:rsidRPr="00927EC0">
        <w:rPr>
          <w:rStyle w:val="StyleUnderline"/>
        </w:rPr>
        <w:t xml:space="preserve"> pushing for </w:t>
      </w:r>
      <w:r w:rsidRPr="00927EC0">
        <w:rPr>
          <w:rStyle w:val="StyleUnderline"/>
          <w:highlight w:val="green"/>
        </w:rPr>
        <w:t xml:space="preserve">the waiver </w:t>
      </w:r>
      <w:r w:rsidRPr="00927EC0">
        <w:rPr>
          <w:rStyle w:val="Emphasis"/>
          <w:highlight w:val="green"/>
        </w:rPr>
        <w:t>“was a low-risk</w:t>
      </w:r>
      <w:r w:rsidRPr="00E70D1A">
        <w:rPr>
          <w:rStyle w:val="Emphasis"/>
        </w:rPr>
        <w:t xml:space="preserve"> way to secure a </w:t>
      </w:r>
      <w:r w:rsidRPr="00927EC0">
        <w:rPr>
          <w:rStyle w:val="Emphasis"/>
          <w:highlight w:val="green"/>
        </w:rPr>
        <w:t>diplomatic victory”,</w:t>
      </w:r>
      <w:r w:rsidRPr="00927EC0">
        <w:rPr>
          <w:sz w:val="16"/>
        </w:rPr>
        <w:t xml:space="preserve"> </w:t>
      </w:r>
      <w:r w:rsidRPr="00927EC0">
        <w:rPr>
          <w:rStyle w:val="StyleUnderline"/>
        </w:rPr>
        <w:t>after coming under fire for not “respond[</w:t>
      </w:r>
      <w:proofErr w:type="spellStart"/>
      <w:r w:rsidRPr="00927EC0">
        <w:rPr>
          <w:rStyle w:val="StyleUnderline"/>
        </w:rPr>
        <w:t>ing</w:t>
      </w:r>
      <w:proofErr w:type="spellEnd"/>
      <w:r w:rsidRPr="00927EC0">
        <w:rPr>
          <w:rStyle w:val="StyleUnderline"/>
        </w:rPr>
        <w:t>] quickly enough</w:t>
      </w:r>
      <w:r w:rsidRPr="00927EC0">
        <w:rPr>
          <w:sz w:val="16"/>
        </w:rPr>
        <w:t xml:space="preserve"> to the unfolding COVID-19 crisis in India”. Here you have it, straight from the horse’s mouth. </w:t>
      </w:r>
      <w:r w:rsidRPr="00927EC0">
        <w:rPr>
          <w:rStyle w:val="StyleUnderline"/>
          <w:highlight w:val="green"/>
        </w:rPr>
        <w:t>Under capitalism</w:t>
      </w:r>
      <w:r w:rsidRPr="00927EC0">
        <w:rPr>
          <w:rStyle w:val="StyleUnderline"/>
        </w:rPr>
        <w:t xml:space="preserve">, </w:t>
      </w:r>
      <w:r w:rsidRPr="00927EC0">
        <w:rPr>
          <w:rStyle w:val="StyleUnderline"/>
          <w:highlight w:val="green"/>
        </w:rPr>
        <w:t>vaccines</w:t>
      </w:r>
      <w:r w:rsidRPr="00927EC0">
        <w:rPr>
          <w:rStyle w:val="StyleUnderline"/>
        </w:rPr>
        <w:t xml:space="preserve"> – rather than providing a way out of the pandemic – </w:t>
      </w:r>
      <w:r w:rsidRPr="00927EC0">
        <w:rPr>
          <w:rStyle w:val="StyleUnderline"/>
          <w:highlight w:val="green"/>
        </w:rPr>
        <w:t xml:space="preserve">are tools for </w:t>
      </w:r>
      <w:r w:rsidRPr="00927EC0">
        <w:rPr>
          <w:rStyle w:val="StyleUnderline"/>
        </w:rPr>
        <w:t xml:space="preserve">‘low-risk </w:t>
      </w:r>
      <w:r w:rsidRPr="00927EC0">
        <w:rPr>
          <w:rStyle w:val="Emphasis"/>
          <w:highlight w:val="green"/>
        </w:rPr>
        <w:t xml:space="preserve">diplomatic </w:t>
      </w:r>
      <w:proofErr w:type="gramStart"/>
      <w:r w:rsidRPr="00927EC0">
        <w:rPr>
          <w:rStyle w:val="Emphasis"/>
          <w:highlight w:val="green"/>
        </w:rPr>
        <w:t>victories’</w:t>
      </w:r>
      <w:proofErr w:type="gramEnd"/>
      <w:r w:rsidRPr="00927EC0">
        <w:rPr>
          <w:sz w:val="16"/>
        </w:rPr>
        <w:t xml:space="preserve">. As if this was some sort of football match between world leaders! In </w:t>
      </w:r>
      <w:r w:rsidRPr="00E70D1A">
        <w:rPr>
          <w:sz w:val="16"/>
        </w:rPr>
        <w:t xml:space="preserve">short, </w:t>
      </w:r>
      <w:r w:rsidRPr="00E70D1A">
        <w:rPr>
          <w:rStyle w:val="StyleUnderline"/>
        </w:rPr>
        <w:t xml:space="preserve">Biden is stepping in to </w:t>
      </w:r>
      <w:proofErr w:type="spellStart"/>
      <w:r w:rsidRPr="00E70D1A">
        <w:rPr>
          <w:rStyle w:val="StyleUnderline"/>
        </w:rPr>
        <w:t>prioritise</w:t>
      </w:r>
      <w:proofErr w:type="spellEnd"/>
      <w:r w:rsidRPr="00E70D1A">
        <w:rPr>
          <w:sz w:val="16"/>
        </w:rPr>
        <w:t xml:space="preserve"> the interests of </w:t>
      </w:r>
      <w:r w:rsidRPr="00E70D1A">
        <w:rPr>
          <w:rStyle w:val="Emphasis"/>
        </w:rPr>
        <w:t>US imperialism</w:t>
      </w:r>
      <w:r w:rsidRPr="00E70D1A">
        <w:rPr>
          <w:rStyle w:val="StyleUnderline"/>
        </w:rPr>
        <w:t xml:space="preserve"> </w:t>
      </w:r>
      <w:proofErr w:type="gramStart"/>
      <w:r w:rsidRPr="00E70D1A">
        <w:rPr>
          <w:rStyle w:val="StyleUnderline"/>
        </w:rPr>
        <w:t>as a whole over</w:t>
      </w:r>
      <w:proofErr w:type="gramEnd"/>
      <w:r w:rsidRPr="00E70D1A">
        <w:rPr>
          <w:rStyle w:val="StyleUnderline"/>
        </w:rPr>
        <w:t xml:space="preserve"> the immediate interests of the Big Pharma capitalists</w:t>
      </w:r>
      <w:r w:rsidRPr="00E70D1A">
        <w:rPr>
          <w:sz w:val="16"/>
        </w:rPr>
        <w:t xml:space="preserve">. But we should say clearly: </w:t>
      </w:r>
      <w:r w:rsidRPr="00E70D1A">
        <w:rPr>
          <w:rStyle w:val="StyleUnderline"/>
        </w:rPr>
        <w:t>this cynical attempt to claim the moral high ground came only after the US used its massive economic clout to secure enough vaccines to inoculate its own population several times over</w:t>
      </w:r>
      <w:r w:rsidRPr="00E70D1A">
        <w:rPr>
          <w:sz w:val="16"/>
        </w:rPr>
        <w:t>. And</w:t>
      </w:r>
      <w:r w:rsidRPr="00927EC0">
        <w:rPr>
          <w:sz w:val="16"/>
        </w:rPr>
        <w:t xml:space="preserve"> in fact, </w:t>
      </w:r>
      <w:r w:rsidRPr="00927EC0">
        <w:rPr>
          <w:rStyle w:val="StyleUnderline"/>
          <w:highlight w:val="green"/>
        </w:rPr>
        <w:t>the</w:t>
      </w:r>
      <w:r w:rsidRPr="00927EC0">
        <w:rPr>
          <w:sz w:val="16"/>
        </w:rPr>
        <w:t xml:space="preserve"> wartime </w:t>
      </w:r>
      <w:r w:rsidRPr="00927EC0">
        <w:rPr>
          <w:rStyle w:val="StyleUnderline"/>
          <w:highlight w:val="green"/>
        </w:rPr>
        <w:t>Defense Production Act</w:t>
      </w:r>
      <w:r w:rsidRPr="00927EC0">
        <w:rPr>
          <w:sz w:val="16"/>
        </w:rPr>
        <w:t xml:space="preserve"> is </w:t>
      </w:r>
      <w:r w:rsidRPr="00927EC0">
        <w:rPr>
          <w:rStyle w:val="StyleUnderline"/>
          <w:highlight w:val="green"/>
        </w:rPr>
        <w:t>still</w:t>
      </w:r>
      <w:r w:rsidRPr="00927EC0">
        <w:rPr>
          <w:sz w:val="16"/>
        </w:rPr>
        <w:t xml:space="preserve"> in effect, which </w:t>
      </w:r>
      <w:r w:rsidRPr="00927EC0">
        <w:rPr>
          <w:rStyle w:val="StyleUnderline"/>
          <w:highlight w:val="green"/>
        </w:rPr>
        <w:t>forces</w:t>
      </w:r>
      <w:r w:rsidRPr="00927EC0">
        <w:rPr>
          <w:rStyle w:val="StyleUnderline"/>
        </w:rPr>
        <w:t xml:space="preserve"> US </w:t>
      </w:r>
      <w:r w:rsidRPr="00927EC0">
        <w:rPr>
          <w:rStyle w:val="StyleUnderline"/>
          <w:highlight w:val="green"/>
        </w:rPr>
        <w:t>manufacturers to fulfil domestic demands</w:t>
      </w:r>
      <w:r w:rsidRPr="00927EC0">
        <w:rPr>
          <w:rStyle w:val="StyleUnderline"/>
        </w:rPr>
        <w:t xml:space="preserve"> for medical equipment </w:t>
      </w:r>
      <w:r w:rsidRPr="00927EC0">
        <w:rPr>
          <w:rStyle w:val="StyleUnderline"/>
          <w:highlight w:val="green"/>
        </w:rPr>
        <w:t>before exports</w:t>
      </w:r>
      <w:r w:rsidRPr="00927EC0">
        <w:rPr>
          <w:rStyle w:val="StyleUnderline"/>
        </w:rPr>
        <w:t xml:space="preserve"> are permitted</w:t>
      </w:r>
      <w:r w:rsidRPr="00927EC0">
        <w:rPr>
          <w:sz w:val="16"/>
        </w:rPr>
        <w:t xml:space="preserve">. </w:t>
      </w:r>
      <w:r w:rsidRPr="00927EC0">
        <w:rPr>
          <w:rStyle w:val="StyleUnderline"/>
        </w:rPr>
        <w:t>This de facto export ban has created bottlenecks</w:t>
      </w:r>
      <w:r w:rsidRPr="00927EC0">
        <w:rPr>
          <w:sz w:val="16"/>
        </w:rPr>
        <w:t xml:space="preserve"> in the supply chain </w:t>
      </w:r>
      <w:r w:rsidRPr="00927EC0">
        <w:rPr>
          <w:rStyle w:val="StyleUnderline"/>
        </w:rPr>
        <w:t>that have already undermined the</w:t>
      </w:r>
      <w:r w:rsidRPr="00927EC0">
        <w:rPr>
          <w:sz w:val="16"/>
        </w:rPr>
        <w:t xml:space="preserve"> WHO-led </w:t>
      </w:r>
      <w:r w:rsidRPr="00927EC0">
        <w:rPr>
          <w:rStyle w:val="StyleUnderline"/>
        </w:rPr>
        <w:t xml:space="preserve">COVAX </w:t>
      </w:r>
      <w:proofErr w:type="spellStart"/>
      <w:r w:rsidRPr="00927EC0">
        <w:rPr>
          <w:rStyle w:val="StyleUnderline"/>
        </w:rPr>
        <w:t>programme</w:t>
      </w:r>
      <w:proofErr w:type="spellEnd"/>
      <w:r w:rsidRPr="00927EC0">
        <w:rPr>
          <w:sz w:val="16"/>
        </w:rPr>
        <w:t xml:space="preserve"> to vac</w:t>
      </w:r>
      <w:r w:rsidRPr="00E70D1A">
        <w:rPr>
          <w:sz w:val="16"/>
        </w:rPr>
        <w:t xml:space="preserve">cinate poor countries. Rest assured, </w:t>
      </w:r>
      <w:r w:rsidRPr="00E70D1A">
        <w:rPr>
          <w:rStyle w:val="StyleUnderline"/>
        </w:rPr>
        <w:t>Biden’s policy remains ‘America First’, just by</w:t>
      </w:r>
      <w:r w:rsidRPr="00E70D1A">
        <w:rPr>
          <w:sz w:val="16"/>
        </w:rPr>
        <w:t xml:space="preserve"> somewhat </w:t>
      </w:r>
      <w:r w:rsidRPr="00E70D1A">
        <w:rPr>
          <w:rStyle w:val="Emphasis"/>
        </w:rPr>
        <w:t>more calculated</w:t>
      </w:r>
      <w:r w:rsidRPr="00927EC0">
        <w:rPr>
          <w:rStyle w:val="StyleUnderline"/>
        </w:rPr>
        <w:t xml:space="preserve"> means</w:t>
      </w:r>
      <w:r w:rsidRPr="00927EC0">
        <w:rPr>
          <w:sz w:val="16"/>
        </w:rPr>
        <w:t xml:space="preserve"> than his predecessor.</w:t>
      </w:r>
    </w:p>
    <w:p w14:paraId="3C01722B" w14:textId="5BFCAC46" w:rsidR="0012086E" w:rsidRPr="00027471" w:rsidRDefault="0012086E" w:rsidP="0012086E">
      <w:pPr>
        <w:pStyle w:val="Heading4"/>
      </w:pPr>
      <w:r>
        <w:t xml:space="preserve">Modern empire is </w:t>
      </w:r>
      <w:r w:rsidRPr="00514D97">
        <w:rPr>
          <w:u w:val="single"/>
        </w:rPr>
        <w:t>unsustainable</w:t>
      </w:r>
      <w:r>
        <w:t xml:space="preserve"> and causes </w:t>
      </w:r>
      <w:r w:rsidRPr="00514D97">
        <w:rPr>
          <w:u w:val="single"/>
        </w:rPr>
        <w:t>extinction</w:t>
      </w:r>
      <w:r w:rsidRPr="008F33E9">
        <w:t xml:space="preserve"> </w:t>
      </w:r>
      <w:r>
        <w:t xml:space="preserve">-- multiple intertwined crises make collapse </w:t>
      </w:r>
      <w:r>
        <w:rPr>
          <w:u w:val="single"/>
        </w:rPr>
        <w:t>inevitable</w:t>
      </w:r>
      <w:r>
        <w:t xml:space="preserve"> which means its </w:t>
      </w:r>
      <w:r>
        <w:rPr>
          <w:u w:val="single"/>
        </w:rPr>
        <w:t>try-or-die</w:t>
      </w:r>
      <w:r>
        <w:t xml:space="preserve"> -- we got </w:t>
      </w:r>
      <w:r>
        <w:rPr>
          <w:u w:val="single"/>
        </w:rPr>
        <w:t>charts</w:t>
      </w:r>
      <w:r>
        <w:t>.</w:t>
      </w:r>
    </w:p>
    <w:p w14:paraId="1E85B217" w14:textId="77777777" w:rsidR="0012086E" w:rsidRPr="008F33E9" w:rsidRDefault="0012086E" w:rsidP="0012086E">
      <w:pPr>
        <w:rPr>
          <w:sz w:val="16"/>
          <w:szCs w:val="16"/>
        </w:rPr>
      </w:pPr>
      <w:r w:rsidRPr="009A13DA">
        <w:rPr>
          <w:rStyle w:val="Style13ptBold"/>
        </w:rPr>
        <w:t xml:space="preserve">von </w:t>
      </w:r>
      <w:proofErr w:type="spellStart"/>
      <w:r w:rsidRPr="009A13DA">
        <w:rPr>
          <w:rStyle w:val="Style13ptBold"/>
        </w:rPr>
        <w:t>Weizsäcker</w:t>
      </w:r>
      <w:proofErr w:type="spellEnd"/>
      <w:r w:rsidRPr="009A13DA">
        <w:rPr>
          <w:rStyle w:val="Style13ptBold"/>
        </w:rPr>
        <w:t xml:space="preserve"> and </w:t>
      </w:r>
      <w:proofErr w:type="spellStart"/>
      <w:r w:rsidRPr="009A13DA">
        <w:rPr>
          <w:rStyle w:val="Style13ptBold"/>
        </w:rPr>
        <w:t>Wijkman</w:t>
      </w:r>
      <w:proofErr w:type="spellEnd"/>
      <w:r w:rsidRPr="009A13DA">
        <w:rPr>
          <w:rStyle w:val="Style13ptBold"/>
        </w:rPr>
        <w:t xml:space="preserve"> </w:t>
      </w:r>
      <w:r>
        <w:rPr>
          <w:rStyle w:val="Style13ptBold"/>
        </w:rPr>
        <w:t xml:space="preserve">’17 </w:t>
      </w:r>
      <w:r w:rsidRPr="008F33E9">
        <w:rPr>
          <w:sz w:val="16"/>
          <w:szCs w:val="16"/>
        </w:rPr>
        <w:t xml:space="preserve">Ernest Ulrich von </w:t>
      </w:r>
      <w:proofErr w:type="spellStart"/>
      <w:r w:rsidRPr="008F33E9">
        <w:rPr>
          <w:sz w:val="16"/>
          <w:szCs w:val="16"/>
        </w:rPr>
        <w:t>Weizsäcker</w:t>
      </w:r>
      <w:proofErr w:type="spellEnd"/>
      <w:r w:rsidRPr="008F33E9">
        <w:rPr>
          <w:sz w:val="16"/>
          <w:szCs w:val="16"/>
        </w:rPr>
        <w:t xml:space="preserve">,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t>
      </w:r>
      <w:proofErr w:type="spellStart"/>
      <w:r w:rsidRPr="008F33E9">
        <w:rPr>
          <w:sz w:val="16"/>
          <w:szCs w:val="16"/>
        </w:rPr>
        <w:t>Wijkman</w:t>
      </w:r>
      <w:proofErr w:type="spellEnd"/>
      <w:r w:rsidRPr="008F33E9">
        <w:rPr>
          <w:sz w:val="16"/>
          <w:szCs w:val="16"/>
        </w:rPr>
        <w:t>,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0A0DE75D" w14:textId="77777777" w:rsidR="0012086E" w:rsidRPr="009A13DA" w:rsidRDefault="0012086E" w:rsidP="0012086E">
      <w:pPr>
        <w:rPr>
          <w:sz w:val="12"/>
        </w:rPr>
      </w:pPr>
      <w:r w:rsidRPr="009A13DA">
        <w:rPr>
          <w:sz w:val="12"/>
        </w:rPr>
        <w:t xml:space="preserve">1.1 Introduction: The World in Disarray We all know that </w:t>
      </w:r>
      <w:r w:rsidRPr="008F33E9">
        <w:rPr>
          <w:rStyle w:val="StyleUnderline"/>
          <w:highlight w:val="green"/>
        </w:rPr>
        <w:t>the world is in crisis</w:t>
      </w:r>
      <w:r w:rsidRPr="009A13DA">
        <w:rPr>
          <w:sz w:val="12"/>
        </w:rPr>
        <w:t xml:space="preserve">. Science tells us that </w:t>
      </w:r>
      <w:r w:rsidRPr="009A13DA">
        <w:rPr>
          <w:rStyle w:val="Emphasis"/>
        </w:rPr>
        <w:t xml:space="preserve">almost </w:t>
      </w:r>
      <w:r w:rsidRPr="008F33E9">
        <w:rPr>
          <w:rStyle w:val="Emphasis"/>
          <w:highlight w:val="green"/>
        </w:rPr>
        <w:t>half of the top soils</w:t>
      </w:r>
      <w:r w:rsidRPr="009A13DA">
        <w:rPr>
          <w:rStyle w:val="StyleUnderline"/>
        </w:rPr>
        <w:t xml:space="preserve"> on earth </w:t>
      </w:r>
      <w:r w:rsidRPr="008F33E9">
        <w:rPr>
          <w:rStyle w:val="StyleUnderline"/>
          <w:highlight w:val="green"/>
        </w:rPr>
        <w:t>have been depleted</w:t>
      </w:r>
      <w:r w:rsidRPr="009A13DA">
        <w:rPr>
          <w:sz w:val="12"/>
        </w:rPr>
        <w:t xml:space="preserve"> in the last 150 years1 ; </w:t>
      </w:r>
      <w:r w:rsidRPr="009A13DA">
        <w:rPr>
          <w:rStyle w:val="StyleUnderline"/>
        </w:rPr>
        <w:t xml:space="preserve">nearly </w:t>
      </w:r>
      <w:r w:rsidRPr="008F33E9">
        <w:rPr>
          <w:rStyle w:val="Emphasis"/>
          <w:highlight w:val="green"/>
        </w:rPr>
        <w:t>90% of fish stocks</w:t>
      </w:r>
      <w:r w:rsidRPr="008F33E9">
        <w:rPr>
          <w:rStyle w:val="StyleUnderline"/>
          <w:highlight w:val="green"/>
        </w:rPr>
        <w:t xml:space="preserve"> are</w:t>
      </w:r>
      <w:r w:rsidRPr="009A13DA">
        <w:rPr>
          <w:rStyle w:val="StyleUnderline"/>
        </w:rPr>
        <w:t xml:space="preserve"> either </w:t>
      </w:r>
      <w:r w:rsidRPr="008F33E9">
        <w:rPr>
          <w:rStyle w:val="StyleUnderline"/>
          <w:highlight w:val="gree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 xml:space="preserve">in history.3 Perhaps the most accurate account of the ecological situation is the 2012 ‘Imperative to act’,4 launched by all the 18 recipients (till 2012) of the Blue Planet Prize, including Gro Harlem Brundtland, James Hansen, Amory </w:t>
      </w:r>
      <w:proofErr w:type="spellStart"/>
      <w:r w:rsidRPr="009A13DA">
        <w:rPr>
          <w:sz w:val="12"/>
        </w:rPr>
        <w:t>Lovins</w:t>
      </w:r>
      <w:proofErr w:type="spellEnd"/>
      <w:r w:rsidRPr="009A13DA">
        <w:rPr>
          <w:sz w:val="12"/>
        </w:rPr>
        <w:t>,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8F33E9">
        <w:rPr>
          <w:rStyle w:val="StyleUnderline"/>
          <w:highlight w:val="green"/>
        </w:rPr>
        <w:t>civilization is</w:t>
      </w:r>
      <w:r w:rsidRPr="008F33E9">
        <w:rPr>
          <w:sz w:val="12"/>
          <w:highlight w:val="green"/>
        </w:rPr>
        <w:t xml:space="preserve"> </w:t>
      </w:r>
      <w:r w:rsidRPr="008F33E9">
        <w:rPr>
          <w:rStyle w:val="StyleUnderline"/>
          <w:highlight w:val="gree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8F33E9">
        <w:rPr>
          <w:rStyle w:val="Emphasis"/>
          <w:highlight w:val="green"/>
        </w:rPr>
        <w:t>overpopulation</w:t>
      </w:r>
      <w:r w:rsidRPr="008F33E9">
        <w:rPr>
          <w:sz w:val="12"/>
          <w:highlight w:val="green"/>
        </w:rPr>
        <w:t xml:space="preserve">, </w:t>
      </w:r>
      <w:r w:rsidRPr="008F33E9">
        <w:rPr>
          <w:rStyle w:val="Emphasis"/>
          <w:highlight w:val="green"/>
        </w:rPr>
        <w:t>overconsumption</w:t>
      </w:r>
      <w:r w:rsidRPr="009A13DA">
        <w:rPr>
          <w:sz w:val="12"/>
        </w:rPr>
        <w:t xml:space="preserve"> by the rich, </w:t>
      </w:r>
      <w:r w:rsidRPr="009A13DA">
        <w:rPr>
          <w:rStyle w:val="StyleUnderline"/>
        </w:rPr>
        <w:t>the use of</w:t>
      </w:r>
      <w:r w:rsidRPr="009A13DA">
        <w:rPr>
          <w:sz w:val="12"/>
        </w:rPr>
        <w:t xml:space="preserve"> </w:t>
      </w:r>
      <w:r w:rsidRPr="008F33E9">
        <w:rPr>
          <w:rStyle w:val="Emphasis"/>
          <w:highlight w:val="green"/>
        </w:rPr>
        <w:t>environmentally</w:t>
      </w:r>
      <w:r w:rsidRPr="009A13DA">
        <w:rPr>
          <w:rStyle w:val="Emphasis"/>
        </w:rPr>
        <w:t xml:space="preserve"> </w:t>
      </w:r>
      <w:r w:rsidRPr="008F33E9">
        <w:rPr>
          <w:rStyle w:val="Emphasis"/>
          <w:highlight w:val="green"/>
        </w:rPr>
        <w:t>malign technologies</w:t>
      </w:r>
      <w:r w:rsidRPr="008F33E9">
        <w:rPr>
          <w:rStyle w:val="StyleUnderline"/>
          <w:highlight w:val="green"/>
        </w:rPr>
        <w:t xml:space="preserve"> and </w:t>
      </w:r>
      <w:r w:rsidRPr="008F33E9">
        <w:rPr>
          <w:rStyle w:val="Emphasis"/>
          <w:highlight w:val="green"/>
        </w:rPr>
        <w:t xml:space="preserve">gross </w:t>
      </w:r>
      <w:proofErr w:type="gramStart"/>
      <w:r w:rsidRPr="008F33E9">
        <w:rPr>
          <w:rStyle w:val="Emphasis"/>
          <w:highlight w:val="green"/>
        </w:rPr>
        <w:t>inequalities’</w:t>
      </w:r>
      <w:proofErr w:type="gramEnd"/>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w:t>
      </w:r>
      <w:proofErr w:type="gramStart"/>
      <w:r w:rsidRPr="009A13DA">
        <w:rPr>
          <w:sz w:val="12"/>
        </w:rPr>
        <w:t>Crisis</w:t>
      </w:r>
      <w:proofErr w:type="gramEnd"/>
      <w:r w:rsidRPr="009A13DA">
        <w:rPr>
          <w:sz w:val="12"/>
        </w:rPr>
        <w:t xml:space="preserve"> and a Feeling of Helplessness </w:t>
      </w:r>
      <w:r w:rsidRPr="008F33E9">
        <w:rPr>
          <w:rStyle w:val="StyleUnderline"/>
          <w:highlight w:val="green"/>
        </w:rPr>
        <w:t>The crisis is</w:t>
      </w:r>
      <w:r w:rsidRPr="009A13DA">
        <w:rPr>
          <w:rStyle w:val="StyleUnderline"/>
        </w:rPr>
        <w:t xml:space="preserve"> not cyclical </w:t>
      </w:r>
      <w:r w:rsidRPr="009A13DA">
        <w:rPr>
          <w:rStyle w:val="Emphasis"/>
        </w:rPr>
        <w:t xml:space="preserve">but </w:t>
      </w:r>
      <w:r w:rsidRPr="008F33E9">
        <w:rPr>
          <w:rStyle w:val="Emphasis"/>
          <w:highlight w:val="green"/>
        </w:rPr>
        <w:t>growing</w:t>
      </w:r>
      <w:r w:rsidRPr="009A13DA">
        <w:rPr>
          <w:sz w:val="12"/>
        </w:rPr>
        <w:t xml:space="preserve">. And it is not limited to the nature around us. There </w:t>
      </w:r>
      <w:proofErr w:type="gramStart"/>
      <w:r w:rsidRPr="009A13DA">
        <w:rPr>
          <w:sz w:val="12"/>
        </w:rPr>
        <w:t>are</w:t>
      </w:r>
      <w:proofErr w:type="gramEnd"/>
      <w:r w:rsidRPr="009A13DA">
        <w:rPr>
          <w:sz w:val="12"/>
        </w:rPr>
        <w:t xml:space="preserve"> also a social crisis, a political and a cultural crisis, a moral crisis, as well as a crisis of democracy, of ideologies and of the capitalist system. </w:t>
      </w:r>
      <w:r w:rsidRPr="009A13DA">
        <w:rPr>
          <w:rStyle w:val="StyleUnderline"/>
        </w:rPr>
        <w:t>The crisis</w:t>
      </w:r>
      <w:r w:rsidRPr="009A13DA">
        <w:rPr>
          <w:sz w:val="12"/>
        </w:rPr>
        <w:t xml:space="preserve"> also </w:t>
      </w:r>
      <w:r w:rsidRPr="009A13DA">
        <w:rPr>
          <w:rStyle w:val="StyleUnderline"/>
        </w:rPr>
        <w:t>consists of deepened poverty</w:t>
      </w:r>
      <w:r w:rsidRPr="009A13DA">
        <w:rPr>
          <w:sz w:val="12"/>
        </w:rPr>
        <w:t xml:space="preserve"> in many countries and </w:t>
      </w:r>
      <w:r w:rsidRPr="009A13DA">
        <w:rPr>
          <w:rStyle w:val="StyleUnderline"/>
        </w:rPr>
        <w:t>the loss of jobs</w:t>
      </w:r>
      <w:r w:rsidRPr="009A13DA">
        <w:rPr>
          <w:sz w:val="12"/>
        </w:rPr>
        <w:t xml:space="preserve"> for a considerable part of the population worldwide. </w:t>
      </w:r>
      <w:r w:rsidRPr="008F33E9">
        <w:rPr>
          <w:rStyle w:val="StyleUnderline"/>
          <w:highlight w:val="green"/>
        </w:rPr>
        <w:t>Billions of people</w:t>
      </w:r>
      <w:r w:rsidRPr="009A13DA">
        <w:rPr>
          <w:sz w:val="12"/>
        </w:rPr>
        <w:t xml:space="preserve"> have reached a state of mind where they </w:t>
      </w:r>
      <w:r w:rsidRPr="008F33E9">
        <w:rPr>
          <w:rStyle w:val="StyleUnderline"/>
          <w:highlight w:val="green"/>
        </w:rPr>
        <w:t>don’t</w:t>
      </w:r>
      <w:r w:rsidRPr="008F33E9">
        <w:rPr>
          <w:sz w:val="12"/>
          <w:highlight w:val="green"/>
        </w:rPr>
        <w:t xml:space="preserve"> </w:t>
      </w:r>
      <w:r w:rsidRPr="008F33E9">
        <w:rPr>
          <w:rStyle w:val="StyleUnderline"/>
          <w:highlight w:val="green"/>
        </w:rPr>
        <w:t>trust their government</w:t>
      </w:r>
      <w:r w:rsidRPr="009A13DA">
        <w:rPr>
          <w:sz w:val="12"/>
        </w:rPr>
        <w:t xml:space="preserve"> anymore.5 Seen from a geographic point of </w:t>
      </w:r>
      <w:proofErr w:type="gramStart"/>
      <w:r w:rsidRPr="009A13DA">
        <w:rPr>
          <w:sz w:val="12"/>
        </w:rPr>
        <w:t>view,</w:t>
      </w:r>
      <w:proofErr w:type="gramEnd"/>
      <w:r w:rsidRPr="009A13DA">
        <w:rPr>
          <w:sz w:val="12"/>
        </w:rPr>
        <w:t xml:space="preserve"> </w:t>
      </w:r>
      <w:r w:rsidRPr="009A13DA">
        <w:rPr>
          <w:rStyle w:val="StyleUnderline"/>
        </w:rPr>
        <w:t>symptoms of crisis are</w:t>
      </w:r>
      <w:r w:rsidRPr="009A13DA">
        <w:rPr>
          <w:sz w:val="12"/>
        </w:rPr>
        <w:t xml:space="preserve"> </w:t>
      </w:r>
      <w:r w:rsidRPr="009A13DA">
        <w:rPr>
          <w:rStyle w:val="StyleUnderline"/>
        </w:rPr>
        <w:t>found nearly everywhere. The ‘Arab Spring’ was followed by a series of wars</w:t>
      </w:r>
      <w:r w:rsidRPr="009A13DA">
        <w:rPr>
          <w:sz w:val="12"/>
        </w:rPr>
        <w:t xml:space="preserve"> and civil wars, serious </w:t>
      </w:r>
      <w:r w:rsidRPr="009A13DA">
        <w:rPr>
          <w:rStyle w:val="StyleUnderline"/>
        </w:rPr>
        <w:t xml:space="preserve">human rights </w:t>
      </w:r>
      <w:proofErr w:type="gramStart"/>
      <w:r w:rsidRPr="009A13DA">
        <w:rPr>
          <w:rStyle w:val="StyleUnderline"/>
        </w:rPr>
        <w:t>violations</w:t>
      </w:r>
      <w:proofErr w:type="gramEnd"/>
      <w:r w:rsidRPr="009A13DA">
        <w:rPr>
          <w:rStyle w:val="StyleUnderline"/>
        </w:rPr>
        <w:t xml:space="preserve"> and</w:t>
      </w:r>
      <w:r w:rsidRPr="009A13DA">
        <w:rPr>
          <w:sz w:val="12"/>
        </w:rPr>
        <w:t xml:space="preserve"> many millions of </w:t>
      </w:r>
      <w:r w:rsidRPr="009A13DA">
        <w:rPr>
          <w:rStyle w:val="StyleUnderline"/>
        </w:rPr>
        <w:t>refugees</w:t>
      </w:r>
      <w:r w:rsidRPr="009A13DA">
        <w:rPr>
          <w:sz w:val="12"/>
        </w:rPr>
        <w:t xml:space="preserve">. The internal situation is not better in Eritrea, South Sudan, Somalia, </w:t>
      </w:r>
      <w:proofErr w:type="gramStart"/>
      <w:r w:rsidRPr="009A13DA">
        <w:rPr>
          <w:sz w:val="12"/>
        </w:rPr>
        <w:t>Yemen</w:t>
      </w:r>
      <w:proofErr w:type="gramEnd"/>
      <w:r w:rsidRPr="009A13DA">
        <w:rPr>
          <w:sz w:val="12"/>
        </w:rPr>
        <w:t xml:space="preserve"> or Honduras. Venezuela and Argentina, once among the richer states of the world, face huge economic challenges, and </w:t>
      </w:r>
      <w:proofErr w:type="spellStart"/>
      <w:r w:rsidRPr="009A13DA">
        <w:rPr>
          <w:sz w:val="12"/>
        </w:rPr>
        <w:t>neighbouring</w:t>
      </w:r>
      <w:proofErr w:type="spellEnd"/>
      <w:r w:rsidRPr="009A13DA">
        <w:rPr>
          <w:sz w:val="12"/>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A13DA">
        <w:rPr>
          <w:rStyle w:val="StyleUnderline"/>
        </w:rPr>
        <w:t>the temporary economic upswing several</w:t>
      </w:r>
      <w:r w:rsidRPr="009A13DA">
        <w:rPr>
          <w:sz w:val="12"/>
        </w:rPr>
        <w:t xml:space="preserve"> African countries have enjoyed </w:t>
      </w:r>
      <w:r w:rsidRPr="009A13DA">
        <w:rPr>
          <w:rStyle w:val="StyleUnderline"/>
        </w:rPr>
        <w:t>lost its dynamism</w:t>
      </w:r>
      <w:r w:rsidRPr="009A13DA">
        <w:rPr>
          <w:sz w:val="12"/>
        </w:rPr>
        <w:t xml:space="preserve"> as soon as the prices of mineral resources collapsed, and partly due to very unusual droughts. </w:t>
      </w:r>
      <w:r w:rsidRPr="008F33E9">
        <w:rPr>
          <w:rStyle w:val="StyleUnderline"/>
          <w:highlight w:val="green"/>
        </w:rPr>
        <w:t xml:space="preserve">Land grabbing is </w:t>
      </w:r>
      <w:r w:rsidRPr="008F33E9">
        <w:rPr>
          <w:rStyle w:val="Emphasis"/>
          <w:highlight w:val="green"/>
        </w:rPr>
        <w:t>plaguing</w:t>
      </w:r>
      <w:r w:rsidRPr="009A13DA">
        <w:rPr>
          <w:sz w:val="12"/>
        </w:rPr>
        <w:t xml:space="preserve"> much of </w:t>
      </w:r>
      <w:r w:rsidRPr="009A13DA">
        <w:rPr>
          <w:rStyle w:val="StyleUnderline"/>
        </w:rPr>
        <w:t>Africa</w:t>
      </w:r>
      <w:r w:rsidRPr="009A13DA">
        <w:rPr>
          <w:sz w:val="12"/>
        </w:rPr>
        <w:t xml:space="preserve">, but also </w:t>
      </w:r>
      <w:r w:rsidRPr="008F33E9">
        <w:rPr>
          <w:rStyle w:val="StyleUnderline"/>
          <w:highlight w:val="green"/>
        </w:rPr>
        <w:t>other parts of the world</w:t>
      </w:r>
      <w:r w:rsidRPr="009A13DA">
        <w:rPr>
          <w:sz w:val="12"/>
        </w:rPr>
        <w:t xml:space="preserve">, </w:t>
      </w:r>
      <w:r w:rsidRPr="009A13DA">
        <w:rPr>
          <w:rStyle w:val="StyleUnderline"/>
        </w:rPr>
        <w:t>leading to involuntary dislocations</w:t>
      </w:r>
      <w:r w:rsidRPr="009A13DA">
        <w:rPr>
          <w:sz w:val="12"/>
        </w:rPr>
        <w:t xml:space="preserve"> of millions of people and the related problems with refugees both within countries and abroad.6 </w:t>
      </w:r>
      <w:r w:rsidRPr="009A13DA">
        <w:rPr>
          <w:rStyle w:val="StyleUnderline"/>
        </w:rPr>
        <w:t>The response of</w:t>
      </w:r>
      <w:r w:rsidRPr="009A13DA">
        <w:rPr>
          <w:sz w:val="12"/>
        </w:rPr>
        <w:t xml:space="preserve"> </w:t>
      </w:r>
      <w:r w:rsidRPr="009A13DA">
        <w:rPr>
          <w:rStyle w:val="StyleUnderline"/>
        </w:rPr>
        <w:t>governments has been concentrated</w:t>
      </w:r>
      <w:r w:rsidRPr="009A13DA">
        <w:rPr>
          <w:sz w:val="12"/>
        </w:rPr>
        <w:t xml:space="preserve">, at worst, </w:t>
      </w:r>
      <w:r w:rsidRPr="009A13DA">
        <w:rPr>
          <w:rStyle w:val="StyleUnderline"/>
        </w:rPr>
        <w:t>on managing their own political image</w:t>
      </w:r>
      <w:r w:rsidRPr="009A13DA">
        <w:rPr>
          <w:sz w:val="12"/>
        </w:rPr>
        <w:t xml:space="preserve">, and at best to treat the symptoms of the crisis, </w:t>
      </w:r>
      <w:r w:rsidRPr="009A13DA">
        <w:rPr>
          <w:rStyle w:val="StyleUnderline"/>
        </w:rPr>
        <w:t>not the cause</w:t>
      </w:r>
      <w:r w:rsidRPr="009A13DA">
        <w:rPr>
          <w:sz w:val="12"/>
        </w:rPr>
        <w:t xml:space="preserve">. The problem is that </w:t>
      </w:r>
      <w:r w:rsidRPr="009A13DA">
        <w:rPr>
          <w:rStyle w:val="StyleUnderline"/>
        </w:rPr>
        <w:t>the political class in</w:t>
      </w:r>
      <w:r w:rsidRPr="009A13DA">
        <w:rPr>
          <w:sz w:val="12"/>
        </w:rPr>
        <w:t xml:space="preserve"> </w:t>
      </w:r>
      <w:r w:rsidRPr="009A13DA">
        <w:rPr>
          <w:rStyle w:val="StyleUnderline"/>
        </w:rPr>
        <w:t>the</w:t>
      </w:r>
      <w:r w:rsidRPr="009A13DA">
        <w:rPr>
          <w:sz w:val="12"/>
        </w:rPr>
        <w:t xml:space="preserve"> whole </w:t>
      </w:r>
      <w:r w:rsidRPr="009A13DA">
        <w:rPr>
          <w:rStyle w:val="StyleUnderline"/>
        </w:rPr>
        <w:t>world is strongly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8F33E9">
        <w:rPr>
          <w:rStyle w:val="StyleUnderline"/>
          <w:highlight w:val="green"/>
        </w:rPr>
        <w:t xml:space="preserve">the current crisis is </w:t>
      </w:r>
      <w:r w:rsidRPr="009A2A75">
        <w:rPr>
          <w:rStyle w:val="StyleUnderline"/>
        </w:rPr>
        <w:t xml:space="preserve">also </w:t>
      </w:r>
      <w:r w:rsidRPr="008F33E9">
        <w:rPr>
          <w:rStyle w:val="StyleUnderline"/>
          <w:highlight w:val="green"/>
        </w:rPr>
        <w:t xml:space="preserve">a </w:t>
      </w:r>
      <w:r w:rsidRPr="008F33E9">
        <w:rPr>
          <w:rStyle w:val="Emphasis"/>
          <w:highlight w:val="green"/>
        </w:rPr>
        <w:t>crisis of</w:t>
      </w:r>
      <w:r w:rsidRPr="009A13DA">
        <w:rPr>
          <w:rStyle w:val="Emphasis"/>
        </w:rPr>
        <w:t xml:space="preserve"> </w:t>
      </w:r>
      <w:r w:rsidRPr="008F33E9">
        <w:rPr>
          <w:rStyle w:val="Emphasis"/>
          <w:highlight w:val="gree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regions and the world towards maximizing profits, </w:t>
      </w:r>
      <w:r w:rsidRPr="009A13DA">
        <w:rPr>
          <w:rStyle w:val="StyleUnderline"/>
        </w:rPr>
        <w:t xml:space="preserve">and then to </w:t>
      </w:r>
      <w:r w:rsidRPr="009A13DA">
        <w:rPr>
          <w:rStyle w:val="Emphasis"/>
        </w:rPr>
        <w:t xml:space="preserve">a </w:t>
      </w:r>
      <w:proofErr w:type="gramStart"/>
      <w:r w:rsidRPr="009A13DA">
        <w:rPr>
          <w:rStyle w:val="Emphasis"/>
        </w:rPr>
        <w:t>large extent profits</w:t>
      </w:r>
      <w:proofErr w:type="gramEnd"/>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w:t>
      </w:r>
      <w:proofErr w:type="gramStart"/>
      <w:r w:rsidRPr="009A13DA">
        <w:rPr>
          <w:sz w:val="12"/>
        </w:rPr>
        <w:t xml:space="preserve">In reality, </w:t>
      </w:r>
      <w:r w:rsidRPr="009A13DA">
        <w:rPr>
          <w:rStyle w:val="StyleUnderline"/>
        </w:rPr>
        <w:t>it</w:t>
      </w:r>
      <w:proofErr w:type="gramEnd"/>
      <w:r w:rsidRPr="009A13DA">
        <w:rPr>
          <w:rStyle w:val="StyleUnderline"/>
        </w:rPr>
        <w:t xml:space="preserve">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52718771" w14:textId="77777777" w:rsidR="0012086E" w:rsidRDefault="0012086E" w:rsidP="0012086E">
      <w:pPr>
        <w:rPr>
          <w:sz w:val="12"/>
        </w:rPr>
      </w:pPr>
      <w:r>
        <w:rPr>
          <w:noProof/>
        </w:rPr>
        <w:drawing>
          <wp:inline distT="0" distB="0" distL="0" distR="0" wp14:anchorId="62A1D875" wp14:editId="75F9D9D1">
            <wp:extent cx="5105662" cy="4381725"/>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7"/>
                    <a:stretch>
                      <a:fillRect/>
                    </a:stretch>
                  </pic:blipFill>
                  <pic:spPr>
                    <a:xfrm>
                      <a:off x="0" y="0"/>
                      <a:ext cx="5105662" cy="4381725"/>
                    </a:xfrm>
                    <a:prstGeom prst="rect">
                      <a:avLst/>
                    </a:prstGeom>
                  </pic:spPr>
                </pic:pic>
              </a:graphicData>
            </a:graphic>
          </wp:inline>
        </w:drawing>
      </w:r>
    </w:p>
    <w:p w14:paraId="6865DDC7" w14:textId="77777777" w:rsidR="0012086E" w:rsidRPr="00D1420D" w:rsidRDefault="0012086E" w:rsidP="0012086E">
      <w:pPr>
        <w:rPr>
          <w:sz w:val="12"/>
        </w:rPr>
      </w:pPr>
      <w:r w:rsidRPr="00D1420D">
        <w:rPr>
          <w:sz w:val="12"/>
        </w:rPr>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xml:space="preserve">, although one that is growing in strength; in others, such as Hungary, it is now the reigning ideology’.8 </w:t>
      </w:r>
      <w:r w:rsidRPr="008F33E9">
        <w:rPr>
          <w:rStyle w:val="StyleUnderline"/>
          <w:highlight w:val="green"/>
        </w:rPr>
        <w:t>This phenomenon of right-wing populism can be</w:t>
      </w:r>
      <w:r w:rsidRPr="00514D97">
        <w:rPr>
          <w:rStyle w:val="StyleUnderline"/>
        </w:rPr>
        <w:t xml:space="preserve"> </w:t>
      </w:r>
      <w:r w:rsidRPr="008F33E9">
        <w:rPr>
          <w:rStyle w:val="StyleUnderline"/>
          <w:highlight w:val="green"/>
        </w:rPr>
        <w:t>explained</w:t>
      </w:r>
      <w:r w:rsidRPr="00D1420D">
        <w:rPr>
          <w:sz w:val="12"/>
        </w:rPr>
        <w:t xml:space="preserve"> to an extent </w:t>
      </w:r>
      <w:r w:rsidRPr="008F33E9">
        <w:rPr>
          <w:rStyle w:val="StyleUnderline"/>
          <w:highlight w:val="green"/>
        </w:rPr>
        <w:t>by the ‘</w:t>
      </w:r>
      <w:r w:rsidRPr="008F33E9">
        <w:rPr>
          <w:rStyle w:val="Emphasis"/>
          <w:highlight w:val="green"/>
        </w:rPr>
        <w:t>trunk valley of the elephant curve’</w:t>
      </w:r>
      <w:r w:rsidRPr="00D1420D">
        <w:rPr>
          <w:sz w:val="12"/>
        </w:rPr>
        <w:t xml:space="preserve"> (Fig. 1.1) 9 </w:t>
      </w:r>
      <w:r w:rsidRPr="00514D97">
        <w:rPr>
          <w:rStyle w:val="StyleUnderline"/>
        </w:rPr>
        <w:t>showing the decline of</w:t>
      </w:r>
      <w:r w:rsidRPr="00D1420D">
        <w:rPr>
          <w:sz w:val="12"/>
        </w:rPr>
        <w:t xml:space="preserve"> developed </w:t>
      </w:r>
      <w:r w:rsidRPr="00514D97">
        <w:rPr>
          <w:rStyle w:val="StyleUnderline"/>
        </w:rPr>
        <w:t xml:space="preserve">world middle </w:t>
      </w:r>
      <w:r w:rsidRPr="00930AA5">
        <w:rPr>
          <w:rStyle w:val="StyleUnderline"/>
        </w:rPr>
        <w:t>classes</w:t>
      </w:r>
      <w:r w:rsidRPr="00D1420D">
        <w:rPr>
          <w:sz w:val="12"/>
        </w:rPr>
        <w:t xml:space="preserve">, during a 20-year period. While more than half of the world’s population was enjoying over 60% income rises, </w:t>
      </w:r>
      <w:r w:rsidRPr="00514D97">
        <w:rPr>
          <w:rStyle w:val="StyleUnderline"/>
        </w:rPr>
        <w:t>OECD’s middle classes suffered losses caused</w:t>
      </w:r>
      <w:r w:rsidRPr="00D1420D">
        <w:rPr>
          <w:sz w:val="12"/>
        </w:rPr>
        <w:t xml:space="preserve"> </w:t>
      </w:r>
      <w:r w:rsidRPr="00514D97">
        <w:rPr>
          <w:rStyle w:val="StyleUnderline"/>
        </w:rPr>
        <w:t>mainly</w:t>
      </w:r>
      <w:r w:rsidRPr="00D1420D">
        <w:rPr>
          <w:sz w:val="12"/>
        </w:rPr>
        <w:t xml:space="preserve"> by the </w:t>
      </w:r>
      <w:r w:rsidRPr="00514D97">
        <w:rPr>
          <w:rStyle w:val="StyleUnderline"/>
        </w:rPr>
        <w:t>deindustrialization and job losses</w:t>
      </w:r>
      <w:r w:rsidRPr="00D1420D">
        <w:rPr>
          <w:sz w:val="12"/>
        </w:rPr>
        <w:t xml:space="preserve"> in major parts of the United States, </w:t>
      </w:r>
      <w:proofErr w:type="gramStart"/>
      <w:r w:rsidRPr="00D1420D">
        <w:rPr>
          <w:sz w:val="12"/>
        </w:rPr>
        <w:t>Britain</w:t>
      </w:r>
      <w:proofErr w:type="gramEnd"/>
      <w:r w:rsidRPr="00D1420D">
        <w:rPr>
          <w:sz w:val="12"/>
        </w:rPr>
        <w:t xml:space="preserve"> and other </w:t>
      </w:r>
      <w:r w:rsidRPr="00E962D9">
        <w:rPr>
          <w:sz w:val="12"/>
        </w:rPr>
        <w:t xml:space="preserve">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962D9">
        <w:rPr>
          <w:rStyle w:val="StyleUnderline"/>
        </w:rPr>
        <w:t>What remains invisible on the picture is the far end of ‘the trunk of the</w:t>
      </w:r>
      <w:r w:rsidRPr="00E962D9">
        <w:rPr>
          <w:sz w:val="12"/>
        </w:rPr>
        <w:t xml:space="preserve"> </w:t>
      </w:r>
      <w:r w:rsidRPr="00E962D9">
        <w:rPr>
          <w:rStyle w:val="StyleUnderline"/>
        </w:rPr>
        <w:t>elephant’: The richest 1% of the world</w:t>
      </w:r>
      <w:r w:rsidRPr="00E962D9">
        <w:rPr>
          <w:sz w:val="12"/>
        </w:rPr>
        <w:t xml:space="preserve"> and, more revolting, </w:t>
      </w:r>
      <w:r w:rsidRPr="00E962D9">
        <w:rPr>
          <w:rStyle w:val="StyleUnderline"/>
        </w:rPr>
        <w:t>the richest eight persons</w:t>
      </w:r>
      <w:r w:rsidRPr="00E962D9">
        <w:rPr>
          <w:sz w:val="12"/>
        </w:rPr>
        <w:t xml:space="preserve"> of the world now </w:t>
      </w:r>
      <w:r w:rsidRPr="00E962D9">
        <w:rPr>
          <w:rStyle w:val="StyleUnderline"/>
        </w:rPr>
        <w:t xml:space="preserve">own as much wealth as the </w:t>
      </w:r>
      <w:r w:rsidRPr="00E962D9">
        <w:rPr>
          <w:rStyle w:val="Emphasis"/>
        </w:rPr>
        <w:t>poorest half</w:t>
      </w:r>
      <w:r w:rsidRPr="00E962D9">
        <w:rPr>
          <w:sz w:val="12"/>
        </w:rPr>
        <w:t xml:space="preserve"> </w:t>
      </w:r>
      <w:r w:rsidRPr="00E962D9">
        <w:rPr>
          <w:rStyle w:val="StyleUnderline"/>
        </w:rPr>
        <w:t>of the world population combined</w:t>
      </w:r>
      <w:r w:rsidRPr="00E962D9">
        <w:rPr>
          <w:sz w:val="12"/>
        </w:rPr>
        <w:t xml:space="preserve">, a figure publicized by Oxfam during the 2017 World Economic Forum.10 </w:t>
      </w:r>
      <w:r w:rsidRPr="00E962D9">
        <w:rPr>
          <w:rStyle w:val="StyleUnderline"/>
        </w:rPr>
        <w:t>The ‘elephant curve’ gives an</w:t>
      </w:r>
      <w:r w:rsidRPr="00E962D9">
        <w:rPr>
          <w:sz w:val="12"/>
        </w:rPr>
        <w:t xml:space="preserve"> </w:t>
      </w:r>
      <w:r w:rsidRPr="00E962D9">
        <w:rPr>
          <w:rStyle w:val="StyleUnderline"/>
        </w:rPr>
        <w:t>incomplete picture</w:t>
      </w:r>
      <w:r w:rsidRPr="00E962D9">
        <w:rPr>
          <w:sz w:val="12"/>
        </w:rPr>
        <w:t xml:space="preserve"> for a second reason. </w:t>
      </w:r>
      <w:r w:rsidRPr="00E962D9">
        <w:rPr>
          <w:rStyle w:val="StyleUnderline"/>
        </w:rPr>
        <w:t>The Oxford Poverty and Human Development Initiative</w:t>
      </w:r>
      <w:r w:rsidRPr="00E962D9">
        <w:rPr>
          <w:sz w:val="12"/>
        </w:rPr>
        <w:t xml:space="preserve"> (OPHI) has proposed a Multidimensional Poverty Index (MPI) </w:t>
      </w:r>
      <w:r w:rsidRPr="00E962D9">
        <w:rPr>
          <w:rStyle w:val="StyleUnderline"/>
        </w:rPr>
        <w:t xml:space="preserve">going beyond </w:t>
      </w:r>
      <w:r w:rsidRPr="00E962D9">
        <w:rPr>
          <w:sz w:val="12"/>
        </w:rPr>
        <w:t xml:space="preserve">just </w:t>
      </w:r>
      <w:r w:rsidRPr="00E962D9">
        <w:rPr>
          <w:rStyle w:val="StyleUnderline"/>
        </w:rPr>
        <w:t>income and</w:t>
      </w:r>
      <w:r w:rsidRPr="00E962D9">
        <w:rPr>
          <w:sz w:val="12"/>
        </w:rPr>
        <w:t xml:space="preserve"> </w:t>
      </w:r>
      <w:r w:rsidRPr="00E962D9">
        <w:rPr>
          <w:rStyle w:val="StyleUnderline"/>
        </w:rPr>
        <w:t>including</w:t>
      </w:r>
      <w:r w:rsidRPr="00E962D9">
        <w:rPr>
          <w:sz w:val="12"/>
        </w:rPr>
        <w:t xml:space="preserve"> ten indicators around </w:t>
      </w:r>
      <w:r w:rsidRPr="00E962D9">
        <w:rPr>
          <w:rStyle w:val="StyleUnderline"/>
        </w:rPr>
        <w:t>health, education and living standards</w:t>
      </w:r>
      <w:r w:rsidRPr="00E962D9">
        <w:rPr>
          <w:sz w:val="12"/>
        </w:rPr>
        <w:t xml:space="preserve">. Using that MPI, OPHI </w:t>
      </w:r>
      <w:r w:rsidRPr="00E962D9">
        <w:rPr>
          <w:rStyle w:val="StyleUnderline"/>
        </w:rPr>
        <w:t>counts 1.6 billion people living in ‘</w:t>
      </w:r>
      <w:r w:rsidRPr="00E962D9">
        <w:rPr>
          <w:rStyle w:val="Emphasis"/>
        </w:rPr>
        <w:t>multidimensional poverty’</w:t>
      </w:r>
      <w:r w:rsidRPr="00E962D9">
        <w:rPr>
          <w:sz w:val="12"/>
        </w:rPr>
        <w:t xml:space="preserve"> in 2016 – </w:t>
      </w:r>
      <w:r w:rsidRPr="00E962D9">
        <w:rPr>
          <w:rStyle w:val="StyleUnderline"/>
        </w:rPr>
        <w:t xml:space="preserve">nearly </w:t>
      </w:r>
      <w:r w:rsidRPr="00E962D9">
        <w:rPr>
          <w:rStyle w:val="Emphasis"/>
        </w:rPr>
        <w:t>twice</w:t>
      </w:r>
      <w:r w:rsidRPr="00E962D9">
        <w:rPr>
          <w:rStyle w:val="StyleUnderline"/>
        </w:rPr>
        <w:t xml:space="preserve"> as many as the number of people living in extreme poverty</w:t>
      </w:r>
      <w:r w:rsidRPr="00E962D9">
        <w:rPr>
          <w:sz w:val="12"/>
        </w:rPr>
        <w:t xml:space="preserve"> measured by income alone.11 Thirdly, </w:t>
      </w:r>
      <w:r w:rsidRPr="00E962D9">
        <w:rPr>
          <w:rStyle w:val="StyleUnderline"/>
        </w:rPr>
        <w:t>the</w:t>
      </w:r>
      <w:r w:rsidRPr="00E962D9">
        <w:rPr>
          <w:sz w:val="12"/>
        </w:rPr>
        <w:t xml:space="preserve"> interpretation of the </w:t>
      </w:r>
      <w:r w:rsidRPr="00E962D9">
        <w:rPr>
          <w:rStyle w:val="StyleUnderline"/>
        </w:rPr>
        <w:t>curve requires</w:t>
      </w:r>
      <w:r w:rsidRPr="00E962D9">
        <w:rPr>
          <w:sz w:val="12"/>
        </w:rPr>
        <w:t xml:space="preserve"> an analysis of the </w:t>
      </w:r>
      <w:r w:rsidRPr="00E962D9">
        <w:rPr>
          <w:rStyle w:val="StyleUnderline"/>
        </w:rPr>
        <w:t>people in each percentile group</w:t>
      </w:r>
      <w:r w:rsidRPr="00E962D9">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E962D9">
        <w:rPr>
          <w:rStyle w:val="StyleUnderline"/>
        </w:rPr>
        <w:t>the massive shift of money and</w:t>
      </w:r>
      <w:r w:rsidRPr="00DB2D93">
        <w:rPr>
          <w:rStyle w:val="StyleUnderline"/>
        </w:rPr>
        <w:t xml:space="preserve"> income from the manufacturing</w:t>
      </w:r>
      <w:r w:rsidRPr="00D1420D">
        <w:rPr>
          <w:sz w:val="12"/>
        </w:rPr>
        <w:t xml:space="preserve"> and trade sectors to the financial sector.13 Bruce Bartlett, a senior policy advisor to both the Reagan and Bush administrations, argues that this ‘</w:t>
      </w:r>
      <w:r w:rsidRPr="008F33E9">
        <w:rPr>
          <w:rStyle w:val="StyleUnderline"/>
          <w:highlight w:val="green"/>
        </w:rPr>
        <w:t>financialization’</w:t>
      </w:r>
      <w:r w:rsidRPr="00D1420D">
        <w:rPr>
          <w:sz w:val="12"/>
        </w:rPr>
        <w:t xml:space="preserve"> of the economy </w:t>
      </w:r>
      <w:r w:rsidRPr="008F33E9">
        <w:rPr>
          <w:rStyle w:val="StyleUnderline"/>
          <w:highlight w:val="green"/>
        </w:rPr>
        <w:t>is the cause of income</w:t>
      </w:r>
      <w:r w:rsidRPr="008F33E9">
        <w:rPr>
          <w:sz w:val="12"/>
          <w:highlight w:val="green"/>
        </w:rPr>
        <w:t xml:space="preserve"> </w:t>
      </w:r>
      <w:r w:rsidRPr="008F33E9">
        <w:rPr>
          <w:rStyle w:val="StyleUnderline"/>
          <w:highlight w:val="green"/>
        </w:rPr>
        <w:t>inequality</w:t>
      </w:r>
      <w:r w:rsidRPr="00D1420D">
        <w:rPr>
          <w:sz w:val="12"/>
        </w:rPr>
        <w:t xml:space="preserve">, </w:t>
      </w:r>
      <w:r w:rsidRPr="008F33E9">
        <w:rPr>
          <w:rStyle w:val="StyleUnderline"/>
          <w:highlight w:val="green"/>
        </w:rPr>
        <w:t>falling wages and</w:t>
      </w:r>
      <w:r w:rsidRPr="00DB2D93">
        <w:rPr>
          <w:rStyle w:val="StyleUnderline"/>
        </w:rPr>
        <w:t xml:space="preserve"> the </w:t>
      </w:r>
      <w:r w:rsidRPr="008F33E9">
        <w:rPr>
          <w:rStyle w:val="StyleUnderline"/>
          <w:highlight w:val="green"/>
        </w:rPr>
        <w:t>poor performance</w:t>
      </w:r>
      <w:r w:rsidRPr="00D1420D">
        <w:rPr>
          <w:sz w:val="12"/>
        </w:rPr>
        <w:t xml:space="preserve">. David Stockman, </w:t>
      </w:r>
      <w:r w:rsidRPr="00DB2D93">
        <w:rPr>
          <w:rStyle w:val="StyleUnderline"/>
        </w:rPr>
        <w:t>Reagan’s director</w:t>
      </w:r>
      <w:r w:rsidRPr="00D1420D">
        <w:rPr>
          <w:sz w:val="12"/>
        </w:rPr>
        <w:t xml:space="preserve"> of the Office of Management and Budget, </w:t>
      </w:r>
      <w:r w:rsidRPr="00DB2D93">
        <w:rPr>
          <w:rStyle w:val="StyleUnderline"/>
        </w:rPr>
        <w:t>agrees, describing our current situation as ‘corrosive</w:t>
      </w:r>
      <w:r w:rsidRPr="00D1420D">
        <w:rPr>
          <w:sz w:val="12"/>
        </w:rPr>
        <w:t xml:space="preserve"> financialization </w:t>
      </w:r>
      <w:r w:rsidRPr="008F33E9">
        <w:rPr>
          <w:rStyle w:val="StyleUnderline"/>
          <w:highlight w:val="green"/>
        </w:rPr>
        <w:t xml:space="preserve">that has turned the </w:t>
      </w:r>
      <w:r w:rsidRPr="008F33E9">
        <w:rPr>
          <w:rStyle w:val="Emphasis"/>
          <w:highlight w:val="green"/>
        </w:rPr>
        <w:t>economy</w:t>
      </w:r>
      <w:r w:rsidRPr="00DB2D93">
        <w:rPr>
          <w:rStyle w:val="Emphasis"/>
        </w:rPr>
        <w:t xml:space="preserve"> </w:t>
      </w:r>
      <w:r w:rsidRPr="008F33E9">
        <w:rPr>
          <w:rStyle w:val="Emphasis"/>
          <w:highlight w:val="green"/>
        </w:rPr>
        <w:t>into a giant casino</w:t>
      </w:r>
      <w:r w:rsidRPr="00D1420D">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DB2D93">
        <w:rPr>
          <w:rStyle w:val="StyleUnderline"/>
        </w:rPr>
        <w:t>the strongest trigger</w:t>
      </w:r>
      <w:r w:rsidRPr="00D1420D">
        <w:rPr>
          <w:sz w:val="12"/>
        </w:rPr>
        <w:t xml:space="preserve"> for populism </w:t>
      </w:r>
      <w:r w:rsidRPr="00DB2D93">
        <w:rPr>
          <w:rStyle w:val="StyleUnderline"/>
        </w:rPr>
        <w:t>has been the 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should never be</w:t>
      </w:r>
      <w:r w:rsidRPr="00D1420D">
        <w:rPr>
          <w:sz w:val="12"/>
        </w:rPr>
        <w:t xml:space="preserve"> </w:t>
      </w:r>
      <w:r w:rsidRPr="00DB2D93">
        <w:rPr>
          <w:rStyle w:val="StyleUnderline"/>
        </w:rPr>
        <w:t>used to put in question the</w:t>
      </w:r>
      <w:r w:rsidRPr="00D1420D">
        <w:rPr>
          <w:sz w:val="12"/>
        </w:rPr>
        <w:t xml:space="preserve"> overall </w:t>
      </w:r>
      <w:r w:rsidRPr="00DB2D93">
        <w:rPr>
          <w:rStyle w:val="StyleUnderline"/>
        </w:rPr>
        <w:t>objectives</w:t>
      </w:r>
      <w:r w:rsidRPr="00D1420D">
        <w:rPr>
          <w:sz w:val="12"/>
        </w:rPr>
        <w:t xml:space="preserve"> of the EU – a union of peace, the rule of law, human rights, cultural </w:t>
      </w:r>
      <w:proofErr w:type="gramStart"/>
      <w:r w:rsidRPr="00D1420D">
        <w:rPr>
          <w:sz w:val="12"/>
        </w:rPr>
        <w:t>understanding</w:t>
      </w:r>
      <w:proofErr w:type="gramEnd"/>
      <w:r w:rsidRPr="00D1420D">
        <w:rPr>
          <w:sz w:val="12"/>
        </w:rPr>
        <w:t xml:space="preserve">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8F33E9">
        <w:rPr>
          <w:rStyle w:val="StyleUnderline"/>
          <w:highlight w:val="green"/>
        </w:rPr>
        <w:t>the report sees a consistent</w:t>
      </w:r>
      <w:r w:rsidRPr="008F33E9">
        <w:rPr>
          <w:sz w:val="12"/>
          <w:highlight w:val="green"/>
        </w:rPr>
        <w:t xml:space="preserve"> </w:t>
      </w:r>
      <w:r w:rsidRPr="008F33E9">
        <w:rPr>
          <w:rStyle w:val="StyleUnderline"/>
          <w:highlight w:val="green"/>
        </w:rPr>
        <w:t>decay of</w:t>
      </w:r>
      <w:r w:rsidRPr="00D1420D">
        <w:rPr>
          <w:sz w:val="12"/>
        </w:rPr>
        <w:t xml:space="preserve"> such </w:t>
      </w:r>
      <w:r w:rsidRPr="008F33E9">
        <w:rPr>
          <w:rStyle w:val="StyleUnderline"/>
          <w:highlight w:val="green"/>
        </w:rPr>
        <w:t>parameters as civil rights</w:t>
      </w:r>
      <w:r w:rsidRPr="00DB2D93">
        <w:rPr>
          <w:rStyle w:val="StyleUnderline"/>
        </w:rPr>
        <w:t xml:space="preserve">, free and fair </w:t>
      </w:r>
      <w:r w:rsidRPr="008F33E9">
        <w:rPr>
          <w:rStyle w:val="StyleUnderline"/>
          <w:highlight w:val="green"/>
        </w:rPr>
        <w:t>elections</w:t>
      </w:r>
      <w:r w:rsidRPr="00DB2D93">
        <w:rPr>
          <w:rStyle w:val="StyleUnderline"/>
        </w:rPr>
        <w:t xml:space="preserve">, </w:t>
      </w:r>
      <w:r w:rsidRPr="008F33E9">
        <w:rPr>
          <w:rStyle w:val="StyleUnderline"/>
          <w:highlight w:val="green"/>
        </w:rPr>
        <w:t>freedom of opinion and</w:t>
      </w:r>
      <w:r w:rsidRPr="00DB2D93">
        <w:rPr>
          <w:rStyle w:val="StyleUnderline"/>
        </w:rPr>
        <w:t xml:space="preserve"> of press</w:t>
      </w:r>
      <w:r w:rsidRPr="00D1420D">
        <w:rPr>
          <w:sz w:val="12"/>
        </w:rPr>
        <w:t xml:space="preserve">, </w:t>
      </w:r>
      <w:r w:rsidRPr="008F33E9">
        <w:rPr>
          <w:rStyle w:val="StyleUnderline"/>
          <w:highlight w:val="green"/>
        </w:rPr>
        <w:t>freedom</w:t>
      </w:r>
      <w:r w:rsidRPr="00DB2D93">
        <w:rPr>
          <w:rStyle w:val="StyleUnderline"/>
        </w:rPr>
        <w:t xml:space="preserve"> of assembly and separation of powers</w:t>
      </w:r>
      <w:r w:rsidRPr="00D1420D">
        <w:rPr>
          <w:sz w:val="12"/>
        </w:rPr>
        <w:t xml:space="preserve">. Within the same time frame, </w:t>
      </w:r>
      <w:r w:rsidRPr="00DB2D93">
        <w:rPr>
          <w:rStyle w:val="StyleUnderline"/>
        </w:rPr>
        <w:t>the number of</w:t>
      </w:r>
      <w:r w:rsidRPr="00D1420D">
        <w:rPr>
          <w:sz w:val="12"/>
        </w:rPr>
        <w:t xml:space="preserve"> </w:t>
      </w:r>
      <w:r w:rsidRPr="00DB2D93">
        <w:rPr>
          <w:rStyle w:val="StyleUnderline"/>
        </w:rPr>
        <w:t>countries</w:t>
      </w:r>
      <w:r w:rsidRPr="00D1420D">
        <w:rPr>
          <w:sz w:val="12"/>
        </w:rPr>
        <w:t xml:space="preserve"> in </w:t>
      </w:r>
      <w:r w:rsidRPr="00DB2D93">
        <w:rPr>
          <w:rStyle w:val="StyleUnderline"/>
        </w:rPr>
        <w:t>which authoritarian</w:t>
      </w:r>
      <w:r w:rsidRPr="00D1420D">
        <w:rPr>
          <w:sz w:val="12"/>
        </w:rPr>
        <w:t xml:space="preserve">, mostly religious, </w:t>
      </w:r>
      <w:r w:rsidRPr="00DB2D93">
        <w:rPr>
          <w:rStyle w:val="StyleUnderline"/>
        </w:rPr>
        <w:t>dogmas influence political decision making</w:t>
      </w:r>
      <w:r w:rsidRPr="00D1420D">
        <w:rPr>
          <w:sz w:val="12"/>
        </w:rPr>
        <w:t xml:space="preserve"> </w:t>
      </w:r>
      <w:r w:rsidRPr="00DB2D93">
        <w:rPr>
          <w:rStyle w:val="StyleUnderline"/>
        </w:rPr>
        <w:t>rose</w:t>
      </w:r>
      <w:r w:rsidRPr="00D1420D">
        <w:rPr>
          <w:sz w:val="12"/>
        </w:rPr>
        <w:t xml:space="preserve"> from 22% to 33%. That report was published before the assaults on democracy and civil rights that occurred in summer 2016 in Turkey or the Philippines. </w:t>
      </w:r>
      <w:r w:rsidRPr="00DB2D93">
        <w:rPr>
          <w:rStyle w:val="StyleUnderline"/>
        </w:rPr>
        <w:t>Symptoms of tyranny are</w:t>
      </w:r>
      <w:r w:rsidRPr="00D1420D">
        <w:rPr>
          <w:sz w:val="12"/>
        </w:rPr>
        <w:t xml:space="preserve"> </w:t>
      </w:r>
      <w:r w:rsidRPr="00DB2D93">
        <w:rPr>
          <w:rStyle w:val="StyleUnderline"/>
        </w:rPr>
        <w:t>spreading</w:t>
      </w:r>
      <w:r w:rsidRPr="00D1420D">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sidRPr="00D1420D">
        <w:rPr>
          <w:sz w:val="12"/>
        </w:rPr>
        <w:t>selfenhancing</w:t>
      </w:r>
      <w:proofErr w:type="spellEnd"/>
      <w:r w:rsidRPr="00D1420D">
        <w:rPr>
          <w:sz w:val="12"/>
        </w:rPr>
        <w:t xml:space="preserve"> political rubbish, as those media serve as ‘echo chambers’ for networks of like-minded frustrated citizens.17 An empirical study from China found that </w:t>
      </w:r>
      <w:r w:rsidRPr="00DB2D93">
        <w:rPr>
          <w:rStyle w:val="StyleUnderline"/>
        </w:rPr>
        <w:t>anger and indignation are the emotions that are most likely to get viral</w:t>
      </w:r>
      <w:r w:rsidRPr="00D1420D">
        <w:rPr>
          <w:sz w:val="12"/>
        </w:rPr>
        <w:t xml:space="preserve"> in the social media, </w:t>
      </w:r>
      <w:r w:rsidRPr="00DB2D93">
        <w:rPr>
          <w:rStyle w:val="StyleUnderline"/>
        </w:rPr>
        <w:t>meaning they</w:t>
      </w:r>
      <w:r w:rsidRPr="00D1420D">
        <w:rPr>
          <w:sz w:val="12"/>
        </w:rPr>
        <w:t xml:space="preserve"> are </w:t>
      </w:r>
      <w:r w:rsidRPr="00DB2D93">
        <w:rPr>
          <w:rStyle w:val="StyleUnderline"/>
        </w:rPr>
        <w:t>multiplied faster and stronger</w:t>
      </w:r>
      <w:r w:rsidRPr="00D1420D">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w:t>
      </w:r>
      <w:proofErr w:type="gramStart"/>
      <w:r w:rsidRPr="00D1420D">
        <w:rPr>
          <w:sz w:val="12"/>
        </w:rPr>
        <w:t>in order to</w:t>
      </w:r>
      <w:proofErr w:type="gramEnd"/>
      <w:r w:rsidRPr="00D1420D">
        <w:rPr>
          <w:sz w:val="12"/>
        </w:rPr>
        <w:t xml:space="preserve"> extract money from advertisers. A more frightening cause of disarray relates to terrorism. In earlier times, </w:t>
      </w:r>
      <w:r w:rsidRPr="00930AA5">
        <w:rPr>
          <w:rStyle w:val="StyleUnderline"/>
        </w:rPr>
        <w:t>humanity’s</w:t>
      </w:r>
      <w:r w:rsidRPr="00930AA5">
        <w:rPr>
          <w:sz w:val="12"/>
        </w:rPr>
        <w:t xml:space="preserve"> violent </w:t>
      </w:r>
      <w:r w:rsidRPr="00930AA5">
        <w:rPr>
          <w:rStyle w:val="StyleUnderline"/>
        </w:rPr>
        <w:t>conflicts occurred</w:t>
      </w:r>
      <w:r w:rsidRPr="00930AA5">
        <w:rPr>
          <w:sz w:val="12"/>
        </w:rPr>
        <w:t xml:space="preserve"> mostly </w:t>
      </w:r>
      <w:r w:rsidRPr="00930AA5">
        <w:rPr>
          <w:rStyle w:val="StyleUnderline"/>
        </w:rPr>
        <w:t>between different countries</w:t>
      </w:r>
      <w:r w:rsidRPr="00930AA5">
        <w:rPr>
          <w:sz w:val="12"/>
        </w:rPr>
        <w:t>. In recent times, systemic and at least partly religious</w:t>
      </w:r>
      <w:r w:rsidRPr="00D1420D">
        <w:rPr>
          <w:sz w:val="12"/>
        </w:rPr>
        <w:t xml:space="preserve"> conflicts prevail, </w:t>
      </w:r>
      <w:r w:rsidRPr="00DB2D93">
        <w:rPr>
          <w:rStyle w:val="StyleUnderline"/>
        </w:rPr>
        <w:t>using terror attacks with</w:t>
      </w:r>
      <w:r w:rsidRPr="00D1420D">
        <w:rPr>
          <w:sz w:val="12"/>
        </w:rPr>
        <w:t xml:space="preserve"> the explicit </w:t>
      </w:r>
      <w:r w:rsidRPr="00DB2D93">
        <w:rPr>
          <w:rStyle w:val="StyleUnderline"/>
        </w:rPr>
        <w:t>intention of making people feel insecure</w:t>
      </w:r>
      <w:r w:rsidRPr="00D1420D">
        <w:rPr>
          <w:sz w:val="12"/>
        </w:rPr>
        <w:t xml:space="preserve">. During much of the twentieth century, </w:t>
      </w:r>
      <w:r w:rsidRPr="00DB2D93">
        <w:rPr>
          <w:rStyle w:val="StyleUnderline"/>
        </w:rPr>
        <w:t>religions</w:t>
      </w:r>
      <w:r w:rsidRPr="00D1420D">
        <w:rPr>
          <w:sz w:val="12"/>
        </w:rPr>
        <w:t xml:space="preserve"> </w:t>
      </w:r>
      <w:r w:rsidRPr="00DB2D93">
        <w:rPr>
          <w:rStyle w:val="StyleUnderline"/>
        </w:rPr>
        <w:t>remained quiet</w:t>
      </w:r>
      <w:r w:rsidRPr="00D1420D">
        <w:rPr>
          <w:sz w:val="12"/>
        </w:rPr>
        <w:t xml:space="preserve">, non-aggressive and geographically </w:t>
      </w:r>
      <w:r w:rsidRPr="00DB2D93">
        <w:rPr>
          <w:rStyle w:val="StyleUnderline"/>
        </w:rPr>
        <w:t>confined to</w:t>
      </w:r>
      <w:r w:rsidRPr="00D1420D">
        <w:rPr>
          <w:sz w:val="12"/>
        </w:rPr>
        <w:t xml:space="preserve"> rather </w:t>
      </w:r>
      <w:r w:rsidRPr="00DB2D93">
        <w:rPr>
          <w:rStyle w:val="StyleUnderline"/>
        </w:rPr>
        <w:t>stable territories</w:t>
      </w:r>
      <w:r w:rsidRPr="00D1420D">
        <w:rPr>
          <w:sz w:val="12"/>
        </w:rPr>
        <w:t xml:space="preserve">. This no longer is true. Partly because of </w:t>
      </w:r>
      <w:r w:rsidRPr="00DB2D93">
        <w:rPr>
          <w:rStyle w:val="StyleUnderline"/>
        </w:rPr>
        <w:t>globalized populations moving or being forced</w:t>
      </w:r>
      <w:r w:rsidRPr="00D1420D">
        <w:rPr>
          <w:sz w:val="12"/>
        </w:rPr>
        <w:t xml:space="preserve"> to leave their home territories, some </w:t>
      </w:r>
      <w:r w:rsidRPr="00DB2D93">
        <w:rPr>
          <w:rStyle w:val="StyleUnderline"/>
        </w:rPr>
        <w:t xml:space="preserve">factions of Islam have </w:t>
      </w:r>
      <w:r w:rsidRPr="00DB2D93">
        <w:rPr>
          <w:rStyle w:val="Emphasis"/>
        </w:rPr>
        <w:t>expanded geographically</w:t>
      </w:r>
      <w:r w:rsidRPr="00DB2D93">
        <w:rPr>
          <w:rStyle w:val="StyleUnderline"/>
        </w:rPr>
        <w:t xml:space="preserve"> and are claiming strong</w:t>
      </w:r>
      <w:r w:rsidRPr="00D1420D">
        <w:rPr>
          <w:sz w:val="12"/>
        </w:rPr>
        <w:t xml:space="preserve"> </w:t>
      </w:r>
      <w:r w:rsidRPr="00DB2D93">
        <w:rPr>
          <w:rStyle w:val="StyleUnderline"/>
        </w:rPr>
        <w:t>influence</w:t>
      </w:r>
      <w:r w:rsidRPr="00D1420D">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w:t>
      </w:r>
      <w:proofErr w:type="spellStart"/>
      <w:r w:rsidRPr="00D1420D">
        <w:rPr>
          <w:sz w:val="12"/>
        </w:rPr>
        <w:t>Tibi</w:t>
      </w:r>
      <w:proofErr w:type="spellEnd"/>
      <w:r w:rsidRPr="00D1420D">
        <w:rPr>
          <w:sz w:val="12"/>
        </w:rPr>
        <w:t xml:space="preserve">, call on Muslims in Europe to integrate into democratic society.19 </w:t>
      </w:r>
      <w:proofErr w:type="spellStart"/>
      <w:r w:rsidRPr="00D1420D">
        <w:rPr>
          <w:sz w:val="12"/>
        </w:rPr>
        <w:t>Tibi</w:t>
      </w:r>
      <w:proofErr w:type="spellEnd"/>
      <w:r w:rsidRPr="00D1420D">
        <w:rPr>
          <w:sz w:val="12"/>
        </w:rPr>
        <w:t xml:space="preserve">, however, is not popular among radical Muslims, to put it mildly. But to </w:t>
      </w:r>
      <w:r w:rsidRPr="00DB2D93">
        <w:rPr>
          <w:rStyle w:val="StyleUnderline"/>
        </w:rPr>
        <w:t>understand the radicalization of</w:t>
      </w:r>
      <w:r w:rsidRPr="00D1420D">
        <w:rPr>
          <w:sz w:val="12"/>
        </w:rPr>
        <w:t xml:space="preserve"> </w:t>
      </w:r>
      <w:r w:rsidRPr="00DB2D93">
        <w:rPr>
          <w:rStyle w:val="StyleUnderline"/>
        </w:rPr>
        <w:t xml:space="preserve">Islam, one must </w:t>
      </w:r>
      <w:r w:rsidRPr="00DB2D93">
        <w:rPr>
          <w:rStyle w:val="Emphasis"/>
        </w:rPr>
        <w:t>not underestimate</w:t>
      </w:r>
      <w:r w:rsidRPr="00D1420D">
        <w:rPr>
          <w:sz w:val="12"/>
        </w:rPr>
        <w:t xml:space="preserve"> the role played by </w:t>
      </w:r>
      <w:r w:rsidRPr="00DB2D93">
        <w:rPr>
          <w:rStyle w:val="StyleUnderline"/>
        </w:rPr>
        <w:t>the West,</w:t>
      </w:r>
      <w:r w:rsidRPr="00D1420D">
        <w:rPr>
          <w:sz w:val="12"/>
        </w:rPr>
        <w:t xml:space="preserve"> in particular the United States, in interfering with Near Eastern states. Some would say that </w:t>
      </w:r>
      <w:r w:rsidRPr="00DB2D93">
        <w:rPr>
          <w:rStyle w:val="StyleUnderline"/>
        </w:rPr>
        <w:t>the troublesome situations</w:t>
      </w:r>
      <w:r w:rsidRPr="00D1420D">
        <w:rPr>
          <w:sz w:val="12"/>
        </w:rPr>
        <w:t xml:space="preserve"> </w:t>
      </w:r>
      <w:r w:rsidRPr="00E962D9">
        <w:rPr>
          <w:rStyle w:val="StyleUnderline"/>
        </w:rPr>
        <w:t>mentioned</w:t>
      </w:r>
      <w:r w:rsidRPr="00E962D9">
        <w:rPr>
          <w:sz w:val="12"/>
        </w:rPr>
        <w:t xml:space="preserve"> so far, the recurring topics of media headlines, </w:t>
      </w:r>
      <w:r w:rsidRPr="00E962D9">
        <w:rPr>
          <w:rStyle w:val="StyleUnderline"/>
        </w:rPr>
        <w:t>are only the surface</w:t>
      </w:r>
      <w:r w:rsidRPr="00E962D9">
        <w:rPr>
          <w:sz w:val="12"/>
        </w:rPr>
        <w:t xml:space="preserve"> of our world’s ‘disarray’. Deeper and more systemic problems include the breath-taking speed of technological development that may very easily run out of control. </w:t>
      </w:r>
      <w:r w:rsidRPr="00E962D9">
        <w:rPr>
          <w:rStyle w:val="StyleUnderline"/>
        </w:rPr>
        <w:t>One trend is digitization</w:t>
      </w:r>
      <w:r w:rsidRPr="00E962D9">
        <w:rPr>
          <w:sz w:val="12"/>
        </w:rPr>
        <w:t xml:space="preserve"> that potentially threatens millions of jobs (see Sect. 1.11.4). Another </w:t>
      </w:r>
      <w:r w:rsidRPr="00E962D9">
        <w:rPr>
          <w:rStyle w:val="StyleUnderline"/>
        </w:rPr>
        <w:t>trend or development can be observed in</w:t>
      </w:r>
      <w:r w:rsidRPr="00E962D9">
        <w:rPr>
          <w:sz w:val="12"/>
        </w:rPr>
        <w:t xml:space="preserve"> the biological </w:t>
      </w:r>
      <w:r w:rsidRPr="00E962D9">
        <w:rPr>
          <w:rStyle w:val="StyleUnderline"/>
        </w:rPr>
        <w:t>sciences and technologies</w:t>
      </w:r>
      <w:r w:rsidRPr="00E962D9">
        <w:rPr>
          <w:sz w:val="12"/>
        </w:rPr>
        <w:t xml:space="preserve">. The enormous </w:t>
      </w:r>
      <w:r w:rsidRPr="00E962D9">
        <w:rPr>
          <w:rStyle w:val="StyleUnderline"/>
        </w:rPr>
        <w:t>acceleration of genetic engineering</w:t>
      </w:r>
      <w:r w:rsidRPr="00E962D9">
        <w:rPr>
          <w:sz w:val="12"/>
        </w:rPr>
        <w:t xml:space="preserve"> through the CRISPR-Cas9 technology20 </w:t>
      </w:r>
      <w:r w:rsidRPr="00E962D9">
        <w:rPr>
          <w:rStyle w:val="StyleUnderline"/>
        </w:rPr>
        <w:t>is causing fears of monster creation or</w:t>
      </w:r>
      <w:r w:rsidRPr="00E962D9">
        <w:rPr>
          <w:sz w:val="12"/>
        </w:rPr>
        <w:t xml:space="preserve"> the </w:t>
      </w:r>
      <w:r w:rsidRPr="00E962D9">
        <w:rPr>
          <w:rStyle w:val="StyleUnderline"/>
        </w:rPr>
        <w:t>extinction</w:t>
      </w:r>
      <w:r w:rsidRPr="00E962D9">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w:t>
      </w:r>
      <w:proofErr w:type="spellStart"/>
      <w:r w:rsidRPr="00E962D9">
        <w:rPr>
          <w:sz w:val="12"/>
        </w:rPr>
        <w:t>analyse</w:t>
      </w:r>
      <w:proofErr w:type="spellEnd"/>
      <w:r w:rsidRPr="00E962D9">
        <w:rPr>
          <w:sz w:val="12"/>
        </w:rPr>
        <w:t xml:space="preserve"> and understand the symptoms and roots of the variety of crises, political, economic, social, </w:t>
      </w:r>
      <w:proofErr w:type="gramStart"/>
      <w:r w:rsidRPr="00E962D9">
        <w:rPr>
          <w:sz w:val="12"/>
        </w:rPr>
        <w:t>technological</w:t>
      </w:r>
      <w:proofErr w:type="gramEnd"/>
      <w:r w:rsidRPr="00E962D9">
        <w:rPr>
          <w:sz w:val="12"/>
        </w:rPr>
        <w:t xml:space="preserve">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E962D9">
        <w:rPr>
          <w:rStyle w:val="StyleUnderline"/>
        </w:rPr>
        <w:t>An important part of the disorientation relates to financial markets</w:t>
      </w:r>
      <w:r w:rsidRPr="00E962D9">
        <w:rPr>
          <w:sz w:val="12"/>
        </w:rPr>
        <w:t xml:space="preserve">. Historians will look back at the last 30 years with concern, when </w:t>
      </w:r>
      <w:r w:rsidRPr="00E962D9">
        <w:rPr>
          <w:rStyle w:val="StyleUnderline"/>
        </w:rPr>
        <w:t>looking at the explosion in bank balance</w:t>
      </w:r>
      <w:r w:rsidRPr="00E962D9">
        <w:rPr>
          <w:sz w:val="12"/>
        </w:rPr>
        <w:t xml:space="preserve"> sheets, </w:t>
      </w:r>
      <w:r w:rsidRPr="00E962D9">
        <w:rPr>
          <w:rStyle w:val="StyleUnderline"/>
        </w:rPr>
        <w:t>backed up by declining levels of equity</w:t>
      </w:r>
      <w:r w:rsidRPr="00E962D9">
        <w:rPr>
          <w:sz w:val="12"/>
        </w:rPr>
        <w:t xml:space="preserve"> and massive borrowing. One of the results was a temporary private-sector-led boom. </w:t>
      </w:r>
      <w:r w:rsidRPr="00E962D9">
        <w:rPr>
          <w:rStyle w:val="StyleUnderline"/>
        </w:rPr>
        <w:t>The other was a massive increase in</w:t>
      </w:r>
      <w:r w:rsidRPr="00E962D9">
        <w:rPr>
          <w:sz w:val="12"/>
        </w:rPr>
        <w:t xml:space="preserve"> the world’s financial sector (finance, insurance, real estate – FIRE), often called </w:t>
      </w:r>
      <w:r w:rsidRPr="00E962D9">
        <w:rPr>
          <w:rStyle w:val="StyleUnderline"/>
        </w:rPr>
        <w:t>financialization</w:t>
      </w:r>
      <w:r w:rsidRPr="00E962D9">
        <w:rPr>
          <w:sz w:val="12"/>
        </w:rPr>
        <w:t xml:space="preserve">, and subsequently the financial crisis of 2008–2009. Excessive </w:t>
      </w:r>
      <w:r w:rsidRPr="00E962D9">
        <w:rPr>
          <w:rStyle w:val="StyleUnderline"/>
        </w:rPr>
        <w:t>risk-taking developed into a crisis that was close to</w:t>
      </w:r>
      <w:r w:rsidRPr="00E962D9">
        <w:rPr>
          <w:sz w:val="12"/>
        </w:rPr>
        <w:t xml:space="preserve"> </w:t>
      </w:r>
      <w:r w:rsidRPr="00E962D9">
        <w:rPr>
          <w:rStyle w:val="StyleUnderline"/>
        </w:rPr>
        <w:t>bringing the whole financial system to a halt</w:t>
      </w:r>
      <w:r w:rsidRPr="00E962D9">
        <w:rPr>
          <w:sz w:val="12"/>
        </w:rPr>
        <w:t xml:space="preserve">. When the bubble burst, many governments were forced to step in with broad support </w:t>
      </w:r>
      <w:proofErr w:type="spellStart"/>
      <w:r w:rsidRPr="00E962D9">
        <w:rPr>
          <w:sz w:val="12"/>
        </w:rPr>
        <w:t>programmes</w:t>
      </w:r>
      <w:proofErr w:type="spellEnd"/>
      <w:r w:rsidRPr="00E962D9">
        <w:rPr>
          <w:sz w:val="12"/>
        </w:rPr>
        <w:t xml:space="preserve">. </w:t>
      </w:r>
      <w:r w:rsidRPr="00E962D9">
        <w:rPr>
          <w:rStyle w:val="StyleUnderline"/>
        </w:rPr>
        <w:t>Governments caught by the new mind-set</w:t>
      </w:r>
      <w:r w:rsidRPr="00E962D9">
        <w:rPr>
          <w:sz w:val="12"/>
        </w:rPr>
        <w:t xml:space="preserve"> (see Sect. 2.4) were </w:t>
      </w:r>
      <w:r w:rsidRPr="00E962D9">
        <w:rPr>
          <w:rStyle w:val="StyleUnderline"/>
        </w:rPr>
        <w:t>intimately involved</w:t>
      </w:r>
      <w:r w:rsidRPr="00E962D9">
        <w:rPr>
          <w:sz w:val="12"/>
        </w:rPr>
        <w:t xml:space="preserve"> in all of this. True, there are many examples of serious malpractices within the private financial sector. But </w:t>
      </w:r>
      <w:r w:rsidRPr="00E962D9">
        <w:rPr>
          <w:rStyle w:val="StyleUnderline"/>
        </w:rPr>
        <w:t>had it not been for the systematic</w:t>
      </w:r>
      <w:r w:rsidRPr="00E962D9">
        <w:rPr>
          <w:sz w:val="12"/>
        </w:rPr>
        <w:t xml:space="preserve"> </w:t>
      </w:r>
      <w:r w:rsidRPr="00E962D9">
        <w:rPr>
          <w:rStyle w:val="StyleUnderline"/>
        </w:rPr>
        <w:t>deregulation of the banks</w:t>
      </w:r>
      <w:r w:rsidRPr="00E962D9">
        <w:rPr>
          <w:sz w:val="12"/>
        </w:rPr>
        <w:t xml:space="preserve"> by governments, </w:t>
      </w:r>
      <w:r w:rsidRPr="00E962D9">
        <w:rPr>
          <w:rStyle w:val="StyleUnderline"/>
        </w:rPr>
        <w:t>with the purpose of stimulating economic growth</w:t>
      </w:r>
      <w:r w:rsidRPr="00E962D9">
        <w:rPr>
          <w:sz w:val="12"/>
        </w:rPr>
        <w:t xml:space="preserve"> by issuing more debt, </w:t>
      </w:r>
      <w:r w:rsidRPr="00E962D9">
        <w:rPr>
          <w:rStyle w:val="StyleUnderline"/>
        </w:rPr>
        <w:t xml:space="preserve">the situation would have been </w:t>
      </w:r>
      <w:r w:rsidRPr="00E962D9">
        <w:rPr>
          <w:rStyle w:val="Emphasis"/>
        </w:rPr>
        <w:t>radically different</w:t>
      </w:r>
      <w:r w:rsidRPr="00E962D9">
        <w:rPr>
          <w:sz w:val="12"/>
        </w:rPr>
        <w:t xml:space="preserve">. The causes behind the crisis were many and varied: – </w:t>
      </w:r>
      <w:r w:rsidRPr="00E962D9">
        <w:rPr>
          <w:rStyle w:val="StyleUnderline"/>
        </w:rPr>
        <w:t>Excessive lending by the banking industry</w:t>
      </w:r>
      <w:r w:rsidRPr="00E962D9">
        <w:rPr>
          <w:sz w:val="12"/>
        </w:rPr>
        <w:t xml:space="preserve"> – </w:t>
      </w:r>
      <w:r w:rsidRPr="00E962D9">
        <w:rPr>
          <w:rStyle w:val="StyleUnderline"/>
        </w:rPr>
        <w:t>Lack of action on</w:t>
      </w:r>
      <w:r w:rsidRPr="00E962D9">
        <w:rPr>
          <w:sz w:val="12"/>
        </w:rPr>
        <w:t xml:space="preserve"> the part of </w:t>
      </w:r>
      <w:r w:rsidRPr="00E962D9">
        <w:rPr>
          <w:rStyle w:val="StyleUnderline"/>
        </w:rPr>
        <w:t>regulators</w:t>
      </w:r>
      <w:r w:rsidRPr="00E962D9">
        <w:rPr>
          <w:sz w:val="12"/>
        </w:rPr>
        <w:t xml:space="preserve"> and central banks to stop (</w:t>
      </w:r>
      <w:proofErr w:type="spellStart"/>
      <w:r w:rsidRPr="00E962D9">
        <w:rPr>
          <w:sz w:val="12"/>
        </w:rPr>
        <w:t>i</w:t>
      </w:r>
      <w:proofErr w:type="spellEnd"/>
      <w:r w:rsidRPr="00E962D9">
        <w:rPr>
          <w:sz w:val="12"/>
        </w:rPr>
        <w:t xml:space="preserve">) </w:t>
      </w:r>
      <w:r w:rsidRPr="00E962D9">
        <w:rPr>
          <w:rStyle w:val="StyleUnderline"/>
        </w:rPr>
        <w:t>excessive lending</w:t>
      </w:r>
      <w:r w:rsidRPr="00E962D9">
        <w:rPr>
          <w:sz w:val="12"/>
        </w:rPr>
        <w:t xml:space="preserve">, (ii) the spread of </w:t>
      </w:r>
      <w:r w:rsidRPr="00E962D9">
        <w:rPr>
          <w:rStyle w:val="StyleUnderline"/>
        </w:rPr>
        <w:t>exotic financial instruments</w:t>
      </w:r>
      <w:r w:rsidRPr="00E962D9">
        <w:rPr>
          <w:sz w:val="12"/>
        </w:rPr>
        <w:t xml:space="preserve"> (synthetic assets and bonds, collateralized mortgage obligations/CMOs, structured debt issues, etc.) and (iii) </w:t>
      </w:r>
      <w:r w:rsidRPr="00E962D9">
        <w:rPr>
          <w:rStyle w:val="StyleUnderline"/>
        </w:rPr>
        <w:t>pure speculative transactions</w:t>
      </w:r>
      <w:r w:rsidRPr="00E962D9">
        <w:rPr>
          <w:sz w:val="12"/>
        </w:rPr>
        <w:t xml:space="preserve"> – </w:t>
      </w:r>
      <w:r w:rsidRPr="00E962D9">
        <w:rPr>
          <w:rStyle w:val="StyleUnderline"/>
        </w:rPr>
        <w:t>Opaque tax havens</w:t>
      </w:r>
      <w:r w:rsidRPr="00E962D9">
        <w:rPr>
          <w:sz w:val="12"/>
        </w:rPr>
        <w:t xml:space="preserve">, and the absence of a binding legal framework that is accepted and implemented by the international community, in general, and the major jurisdictions and financial </w:t>
      </w:r>
      <w:proofErr w:type="spellStart"/>
      <w:r w:rsidRPr="00E962D9">
        <w:rPr>
          <w:sz w:val="12"/>
        </w:rPr>
        <w:t>centres</w:t>
      </w:r>
      <w:proofErr w:type="spellEnd"/>
      <w:r w:rsidRPr="00E962D9">
        <w:rPr>
          <w:sz w:val="12"/>
        </w:rPr>
        <w:t xml:space="preserve"> – </w:t>
      </w:r>
      <w:r w:rsidRPr="00E962D9">
        <w:rPr>
          <w:rStyle w:val="StyleUnderline"/>
        </w:rPr>
        <w:t>Securitization and</w:t>
      </w:r>
      <w:r w:rsidRPr="00E962D9">
        <w:rPr>
          <w:sz w:val="12"/>
        </w:rPr>
        <w:t xml:space="preserve"> </w:t>
      </w:r>
      <w:r w:rsidRPr="00E962D9">
        <w:rPr>
          <w:rStyle w:val="StyleUnderline"/>
        </w:rPr>
        <w:t>distribution by investment banks</w:t>
      </w:r>
      <w:r w:rsidRPr="00E962D9">
        <w:rPr>
          <w:sz w:val="12"/>
        </w:rPr>
        <w:t xml:space="preserve"> and other financial actors of mortgage-related assets and investment </w:t>
      </w:r>
      <w:r w:rsidRPr="00E962D9">
        <w:rPr>
          <w:rStyle w:val="StyleUnderline"/>
        </w:rPr>
        <w:t>vehicles transferring the credit risk</w:t>
      </w:r>
      <w:r w:rsidRPr="00E962D9">
        <w:rPr>
          <w:sz w:val="12"/>
        </w:rPr>
        <w:t xml:space="preserve"> from the original </w:t>
      </w:r>
      <w:r w:rsidRPr="00E962D9">
        <w:rPr>
          <w:rStyle w:val="StyleUnderline"/>
        </w:rPr>
        <w:t>lender to the ultimate</w:t>
      </w:r>
      <w:r w:rsidRPr="00E962D9">
        <w:rPr>
          <w:sz w:val="12"/>
        </w:rPr>
        <w:t xml:space="preserve"> </w:t>
      </w:r>
      <w:r w:rsidRPr="00E962D9">
        <w:rPr>
          <w:rStyle w:val="StyleUnderline"/>
        </w:rPr>
        <w:t>bondholders</w:t>
      </w:r>
      <w:r w:rsidRPr="00E962D9">
        <w:rPr>
          <w:sz w:val="12"/>
        </w:rPr>
        <w:t xml:space="preserve"> – Failure by some rating agencies and auditing firms to properly assess and report the inherent risks posed by many of the financial products </w:t>
      </w:r>
      <w:r w:rsidRPr="00E962D9">
        <w:rPr>
          <w:rStyle w:val="StyleUnderline"/>
        </w:rPr>
        <w:t>A deeper analysis is presented by</w:t>
      </w:r>
      <w:r w:rsidRPr="00E962D9">
        <w:rPr>
          <w:sz w:val="12"/>
        </w:rPr>
        <w:t xml:space="preserve"> </w:t>
      </w:r>
      <w:r w:rsidRPr="00E962D9">
        <w:rPr>
          <w:rStyle w:val="StyleUnderline"/>
        </w:rPr>
        <w:t>economists</w:t>
      </w:r>
      <w:r w:rsidRPr="00E962D9">
        <w:rPr>
          <w:sz w:val="12"/>
        </w:rPr>
        <w:t xml:space="preserve"> </w:t>
      </w:r>
      <w:proofErr w:type="spellStart"/>
      <w:r w:rsidRPr="00E962D9">
        <w:rPr>
          <w:sz w:val="12"/>
        </w:rPr>
        <w:t>Anat</w:t>
      </w:r>
      <w:proofErr w:type="spellEnd"/>
      <w:r w:rsidRPr="00E962D9">
        <w:rPr>
          <w:sz w:val="12"/>
        </w:rPr>
        <w:t xml:space="preserve"> </w:t>
      </w:r>
      <w:proofErr w:type="spellStart"/>
      <w:r w:rsidRPr="00E962D9">
        <w:rPr>
          <w:sz w:val="12"/>
        </w:rPr>
        <w:t>Admati</w:t>
      </w:r>
      <w:proofErr w:type="spellEnd"/>
      <w:r w:rsidRPr="00E962D9">
        <w:rPr>
          <w:sz w:val="12"/>
        </w:rPr>
        <w:t xml:space="preserve"> and Martin Hellwig21 </w:t>
      </w:r>
      <w:r w:rsidRPr="00E962D9">
        <w:rPr>
          <w:rStyle w:val="StyleUnderline"/>
        </w:rPr>
        <w:t>about the main causes behind the financial</w:t>
      </w:r>
      <w:r w:rsidRPr="00E962D9">
        <w:rPr>
          <w:sz w:val="12"/>
        </w:rPr>
        <w:t xml:space="preserve"> </w:t>
      </w:r>
      <w:r w:rsidRPr="00E962D9">
        <w:rPr>
          <w:rStyle w:val="StyleUnderline"/>
        </w:rPr>
        <w:t>crisis</w:t>
      </w:r>
      <w:r w:rsidRPr="00E962D9">
        <w:rPr>
          <w:sz w:val="12"/>
        </w:rPr>
        <w:t xml:space="preserve">. Western </w:t>
      </w:r>
      <w:r w:rsidRPr="00E962D9">
        <w:rPr>
          <w:rStyle w:val="StyleUnderline"/>
        </w:rPr>
        <w:t xml:space="preserve">banks </w:t>
      </w:r>
      <w:r w:rsidRPr="00E962D9">
        <w:rPr>
          <w:rStyle w:val="Emphasis"/>
        </w:rPr>
        <w:t>borrowed far too much</w:t>
      </w:r>
      <w:r w:rsidRPr="00E962D9">
        <w:rPr>
          <w:rStyle w:val="StyleUnderline"/>
        </w:rPr>
        <w:t xml:space="preserve"> with far too little equit</w:t>
      </w:r>
      <w:r w:rsidRPr="00E962D9">
        <w:rPr>
          <w:sz w:val="12"/>
        </w:rPr>
        <w:t xml:space="preserve">y in their balance sheets to act as a buffer if things went wrong in their business – </w:t>
      </w:r>
      <w:r w:rsidRPr="00E962D9">
        <w:rPr>
          <w:rStyle w:val="StyleUnderline"/>
        </w:rPr>
        <w:t>from trading</w:t>
      </w:r>
      <w:r w:rsidRPr="00E962D9">
        <w:rPr>
          <w:sz w:val="12"/>
        </w:rPr>
        <w:t xml:space="preserve"> in </w:t>
      </w:r>
      <w:r w:rsidRPr="00E962D9">
        <w:rPr>
          <w:rStyle w:val="StyleUnderline"/>
        </w:rPr>
        <w:t>the multitrillion-dollar</w:t>
      </w:r>
      <w:r w:rsidRPr="00E962D9">
        <w:rPr>
          <w:sz w:val="12"/>
        </w:rPr>
        <w:t xml:space="preserve"> derivatives </w:t>
      </w:r>
      <w:r w:rsidRPr="00E962D9">
        <w:rPr>
          <w:rStyle w:val="StyleUnderline"/>
        </w:rPr>
        <w:t>markets</w:t>
      </w:r>
      <w:r w:rsidRPr="00E962D9">
        <w:rPr>
          <w:sz w:val="12"/>
        </w:rPr>
        <w:t xml:space="preserve"> to often reckless lending on real estate. In the decades following the Second World War, banks operated with between 20% and 30% of their liabilities as equity. By 2008, that had shrunk to just 3%. </w:t>
      </w:r>
      <w:r w:rsidRPr="00E962D9">
        <w:rPr>
          <w:rStyle w:val="StyleUnderline"/>
        </w:rPr>
        <w:t>Banks</w:t>
      </w:r>
      <w:r w:rsidRPr="00E962D9">
        <w:rPr>
          <w:sz w:val="12"/>
        </w:rPr>
        <w:t xml:space="preserve"> obviously </w:t>
      </w:r>
      <w:r w:rsidRPr="00E962D9">
        <w:rPr>
          <w:rStyle w:val="StyleUnderline"/>
        </w:rPr>
        <w:t>believed</w:t>
      </w:r>
      <w:r w:rsidRPr="00E962D9">
        <w:rPr>
          <w:sz w:val="12"/>
        </w:rPr>
        <w:t xml:space="preserve"> that </w:t>
      </w:r>
      <w:r w:rsidRPr="00E962D9">
        <w:rPr>
          <w:rStyle w:val="StyleUnderline"/>
        </w:rPr>
        <w:t>they had invented instruments that</w:t>
      </w:r>
      <w:r w:rsidRPr="00E962D9">
        <w:rPr>
          <w:sz w:val="12"/>
        </w:rPr>
        <w:t xml:space="preserve"> </w:t>
      </w:r>
      <w:r w:rsidRPr="00E962D9">
        <w:rPr>
          <w:rStyle w:val="StyleUnderline"/>
        </w:rPr>
        <w:t>removed the risk</w:t>
      </w:r>
      <w:r w:rsidRPr="00E962D9">
        <w:rPr>
          <w:sz w:val="12"/>
        </w:rPr>
        <w:t xml:space="preserve">, allowing them to run their banks with a tenth of the buffer they had before. It proved to be very unrealistic. But </w:t>
      </w:r>
      <w:r w:rsidRPr="00E962D9">
        <w:rPr>
          <w:rStyle w:val="StyleUnderline"/>
        </w:rPr>
        <w:t>they counted with the state to underwrite their risks</w:t>
      </w:r>
      <w:r w:rsidRPr="00E962D9">
        <w:rPr>
          <w:sz w:val="12"/>
        </w:rPr>
        <w:t xml:space="preserve">. Bankers have enriched themselves spectacularly in the process. </w:t>
      </w:r>
      <w:r w:rsidRPr="00E962D9">
        <w:rPr>
          <w:rStyle w:val="StyleUnderline"/>
        </w:rPr>
        <w:t>They made themselves ‘too big to fail’ –</w:t>
      </w:r>
      <w:r w:rsidRPr="00E962D9">
        <w:rPr>
          <w:sz w:val="12"/>
        </w:rPr>
        <w:t xml:space="preserve"> and too big to jail. The </w:t>
      </w:r>
      <w:r w:rsidRPr="00E962D9">
        <w:rPr>
          <w:rStyle w:val="StyleUnderline"/>
        </w:rPr>
        <w:t>20</w:t>
      </w:r>
      <w:r w:rsidRPr="00534FED">
        <w:rPr>
          <w:rStyle w:val="StyleUnderline"/>
          <w:highlight w:val="green"/>
        </w:rPr>
        <w:t>08</w:t>
      </w:r>
      <w:r w:rsidRPr="00E962D9">
        <w:rPr>
          <w:rStyle w:val="StyleUnderline"/>
        </w:rPr>
        <w:t xml:space="preserve"> financial </w:t>
      </w:r>
      <w:r w:rsidRPr="00534FED">
        <w:rPr>
          <w:rStyle w:val="StyleUnderline"/>
          <w:highlight w:val="green"/>
        </w:rPr>
        <w:t>crisis was</w:t>
      </w:r>
      <w:r w:rsidRPr="00E962D9">
        <w:rPr>
          <w:rStyle w:val="StyleUnderline"/>
        </w:rPr>
        <w:t xml:space="preserve"> mostly </w:t>
      </w:r>
      <w:r w:rsidRPr="00534FED">
        <w:rPr>
          <w:rStyle w:val="StyleUnderline"/>
          <w:highlight w:val="green"/>
        </w:rPr>
        <w:t>caused by</w:t>
      </w:r>
      <w:r w:rsidRPr="00E962D9">
        <w:rPr>
          <w:rStyle w:val="StyleUnderline"/>
        </w:rPr>
        <w:t xml:space="preserve"> that </w:t>
      </w:r>
      <w:r w:rsidRPr="00534FED">
        <w:rPr>
          <w:rStyle w:val="Emphasis"/>
          <w:highlight w:val="green"/>
        </w:rPr>
        <w:t>irresponsible greed</w:t>
      </w:r>
      <w:r w:rsidRPr="00E962D9">
        <w:rPr>
          <w:sz w:val="12"/>
        </w:rPr>
        <w:t xml:space="preserve">.22 Yet, in 2009, not only did bankers avoid criminal prosecutions and receive hundreds of billions in government bailouts, but some still paid themselves record bonuses. At the same time, almost </w:t>
      </w:r>
      <w:r w:rsidRPr="00E962D9">
        <w:rPr>
          <w:rStyle w:val="StyleUnderline"/>
        </w:rPr>
        <w:t>nine million households</w:t>
      </w:r>
      <w:r w:rsidRPr="00E962D9">
        <w:rPr>
          <w:sz w:val="12"/>
        </w:rPr>
        <w:t xml:space="preserve"> in the United States </w:t>
      </w:r>
      <w:r w:rsidRPr="00E962D9">
        <w:rPr>
          <w:rStyle w:val="StyleUnderline"/>
        </w:rPr>
        <w:t>had to abandon their homes</w:t>
      </w:r>
      <w:r w:rsidRPr="00E962D9">
        <w:rPr>
          <w:sz w:val="12"/>
        </w:rPr>
        <w:t xml:space="preserve"> when the value of their houses </w:t>
      </w:r>
      <w:proofErr w:type="gramStart"/>
      <w:r w:rsidRPr="00E962D9">
        <w:rPr>
          <w:sz w:val="12"/>
        </w:rPr>
        <w:t>plummeted</w:t>
      </w:r>
      <w:proofErr w:type="gramEnd"/>
      <w:r w:rsidRPr="00E962D9">
        <w:rPr>
          <w:sz w:val="12"/>
        </w:rPr>
        <w:t xml:space="preserve"> and they could no longer service the adjustable-rate mortgages – the so-called foreclosure crisis.23 </w:t>
      </w:r>
      <w:r w:rsidRPr="00E962D9">
        <w:rPr>
          <w:rStyle w:val="StyleUnderline"/>
        </w:rPr>
        <w:t>Financialization refers to the dominance of the financial sector</w:t>
      </w:r>
      <w:r w:rsidRPr="00E962D9">
        <w:rPr>
          <w:sz w:val="12"/>
        </w:rPr>
        <w:t xml:space="preserve"> in the global economy </w:t>
      </w:r>
      <w:r w:rsidRPr="00E962D9">
        <w:rPr>
          <w:rStyle w:val="StyleUnderline"/>
        </w:rPr>
        <w:t>and</w:t>
      </w:r>
      <w:r w:rsidRPr="00E962D9">
        <w:rPr>
          <w:sz w:val="12"/>
        </w:rPr>
        <w:t xml:space="preserve"> the </w:t>
      </w:r>
      <w:r w:rsidRPr="00E962D9">
        <w:rPr>
          <w:rStyle w:val="StyleUnderline"/>
        </w:rPr>
        <w:t>tendency for accumulated profits</w:t>
      </w:r>
      <w:r w:rsidRPr="00E962D9">
        <w:rPr>
          <w:sz w:val="12"/>
        </w:rPr>
        <w:t xml:space="preserve"> (and leverage) to flow into real estate and other speculative investment</w:t>
      </w:r>
      <w:r w:rsidRPr="00E962D9">
        <w:rPr>
          <w:rStyle w:val="StyleUnderline"/>
        </w:rPr>
        <w:t>. Debt is an intrinsic element</w:t>
      </w:r>
      <w:r w:rsidRPr="00E962D9">
        <w:rPr>
          <w:sz w:val="12"/>
        </w:rPr>
        <w:t xml:space="preserve"> in this process. In the United States, for example, both </w:t>
      </w:r>
      <w:r w:rsidRPr="00E962D9">
        <w:rPr>
          <w:rStyle w:val="StyleUnderline"/>
        </w:rPr>
        <w:t xml:space="preserve">household debt and private sector </w:t>
      </w:r>
      <w:r w:rsidRPr="00534FED">
        <w:rPr>
          <w:rStyle w:val="StyleUnderline"/>
          <w:highlight w:val="green"/>
        </w:rPr>
        <w:t>debt</w:t>
      </w:r>
      <w:r w:rsidRPr="00E962D9">
        <w:rPr>
          <w:sz w:val="12"/>
        </w:rPr>
        <w:t xml:space="preserve"> more than </w:t>
      </w:r>
      <w:r w:rsidRPr="00534FED">
        <w:rPr>
          <w:rStyle w:val="Emphasis"/>
          <w:highlight w:val="green"/>
        </w:rPr>
        <w:t>doubled</w:t>
      </w:r>
      <w:r w:rsidRPr="00E962D9">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w:t>
      </w:r>
      <w:r w:rsidRPr="00D1420D">
        <w:rPr>
          <w:sz w:val="12"/>
        </w:rPr>
        <w:t xml:space="preserve">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sidRPr="00D1420D">
        <w:rPr>
          <w:sz w:val="12"/>
        </w:rPr>
        <w:t>Lietaer</w:t>
      </w:r>
      <w:proofErr w:type="spellEnd"/>
      <w:r w:rsidRPr="00D1420D">
        <w:rPr>
          <w:sz w:val="12"/>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8F33E9">
        <w:rPr>
          <w:rStyle w:val="StyleUnderline"/>
          <w:highlight w:val="green"/>
        </w:rPr>
        <w:t>financial products</w:t>
      </w:r>
      <w:r w:rsidRPr="00D1420D">
        <w:rPr>
          <w:rStyle w:val="StyleUnderline"/>
        </w:rPr>
        <w:t xml:space="preserve"> and transactions</w:t>
      </w:r>
      <w:r w:rsidRPr="00D1420D">
        <w:rPr>
          <w:sz w:val="12"/>
        </w:rPr>
        <w:t xml:space="preserve">, the authors continue, </w:t>
      </w:r>
      <w:r w:rsidRPr="008F33E9">
        <w:rPr>
          <w:rStyle w:val="StyleUnderline"/>
          <w:highlight w:val="green"/>
        </w:rPr>
        <w:t>lead</w:t>
      </w:r>
      <w:r w:rsidRPr="00D1420D">
        <w:rPr>
          <w:sz w:val="12"/>
        </w:rPr>
        <w:t xml:space="preserve"> regularly </w:t>
      </w:r>
      <w:r w:rsidRPr="008F33E9">
        <w:rPr>
          <w:rStyle w:val="StyleUnderline"/>
          <w:highlight w:val="green"/>
        </w:rPr>
        <w:t>to monetary crashes, sovereign debt crises and systemic</w:t>
      </w:r>
      <w:r w:rsidRPr="00D1420D">
        <w:rPr>
          <w:rStyle w:val="StyleUnderline"/>
        </w:rPr>
        <w:t xml:space="preserve"> </w:t>
      </w:r>
      <w:r w:rsidRPr="008F33E9">
        <w:rPr>
          <w:rStyle w:val="StyleUnderline"/>
          <w:highlight w:val="green"/>
        </w:rPr>
        <w:t>crashes</w:t>
      </w:r>
      <w:r w:rsidRPr="008F33E9">
        <w:rPr>
          <w:sz w:val="12"/>
          <w:highlight w:val="green"/>
        </w:rPr>
        <w:t xml:space="preserve"> </w:t>
      </w:r>
      <w:r w:rsidRPr="008F33E9">
        <w:rPr>
          <w:rStyle w:val="StyleUnderline"/>
          <w:highlight w:val="green"/>
        </w:rPr>
        <w:t>with</w:t>
      </w:r>
      <w:r w:rsidRPr="008F33E9">
        <w:rPr>
          <w:sz w:val="12"/>
          <w:highlight w:val="green"/>
        </w:rPr>
        <w:t xml:space="preserve"> an</w:t>
      </w:r>
      <w:r w:rsidRPr="00D1420D">
        <w:rPr>
          <w:sz w:val="12"/>
        </w:rPr>
        <w:t xml:space="preserve"> average of </w:t>
      </w:r>
      <w:r w:rsidRPr="00D1420D">
        <w:rPr>
          <w:rStyle w:val="StyleUnderline"/>
        </w:rPr>
        <w:t xml:space="preserve">more than </w:t>
      </w:r>
      <w:r w:rsidRPr="008F33E9">
        <w:rPr>
          <w:rStyle w:val="StyleUnderline"/>
          <w:highlight w:val="green"/>
        </w:rPr>
        <w:t>ten countries in crisis every year</w:t>
      </w:r>
      <w:r w:rsidRPr="00D1420D">
        <w:rPr>
          <w:sz w:val="12"/>
        </w:rPr>
        <w:t xml:space="preserve">. One of the consequences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xml:space="preserve">,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w:t>
      </w:r>
      <w:proofErr w:type="spellStart"/>
      <w:r w:rsidRPr="00D1420D">
        <w:rPr>
          <w:sz w:val="12"/>
        </w:rPr>
        <w:t>Scharmer</w:t>
      </w:r>
      <w:proofErr w:type="spellEnd"/>
      <w:r w:rsidRPr="00D1420D">
        <w:rPr>
          <w:sz w:val="12"/>
        </w:rPr>
        <w:t xml:space="preserve"> at MIT,30 ‘</w:t>
      </w:r>
      <w:r w:rsidRPr="00D1420D">
        <w:rPr>
          <w:rStyle w:val="StyleUnderline"/>
        </w:rPr>
        <w:t>We have a system</w:t>
      </w:r>
      <w:r w:rsidRPr="00D1420D">
        <w:rPr>
          <w:sz w:val="12"/>
        </w:rPr>
        <w:t xml:space="preserve"> </w:t>
      </w:r>
      <w:r w:rsidRPr="00D1420D">
        <w:rPr>
          <w:rStyle w:val="StyleUnderline"/>
        </w:rPr>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w:t>
      </w:r>
      <w:proofErr w:type="gramStart"/>
      <w:r w:rsidRPr="00D1420D">
        <w:rPr>
          <w:sz w:val="12"/>
        </w:rPr>
        <w:t>needs’</w:t>
      </w:r>
      <w:proofErr w:type="gramEnd"/>
      <w:r w:rsidRPr="00D1420D">
        <w:rPr>
          <w:sz w:val="12"/>
        </w:rPr>
        <w:t xml:space="preserve">. </w:t>
      </w:r>
      <w:r w:rsidRPr="008F33E9">
        <w:rPr>
          <w:rStyle w:val="StyleUnderline"/>
          <w:highlight w:val="green"/>
        </w:rPr>
        <w:t>The</w:t>
      </w:r>
      <w:r w:rsidRPr="00D1420D">
        <w:rPr>
          <w:rStyle w:val="StyleUnderline"/>
        </w:rPr>
        <w:t xml:space="preserve"> </w:t>
      </w:r>
      <w:r w:rsidRPr="008F33E9">
        <w:rPr>
          <w:rStyle w:val="StyleUnderline"/>
          <w:highlight w:val="green"/>
        </w:rPr>
        <w:t>failure to account for environmental risks</w:t>
      </w:r>
      <w:r w:rsidRPr="008F33E9">
        <w:rPr>
          <w:sz w:val="12"/>
          <w:highlight w:val="green"/>
        </w:rPr>
        <w:t xml:space="preserve"> </w:t>
      </w:r>
      <w:r w:rsidRPr="008F33E9">
        <w:rPr>
          <w:rStyle w:val="StyleUnderline"/>
          <w:highlight w:val="green"/>
        </w:rPr>
        <w:t>means</w:t>
      </w:r>
      <w:r w:rsidRPr="00D1420D">
        <w:rPr>
          <w:sz w:val="12"/>
        </w:rPr>
        <w:t xml:space="preserve"> that the </w:t>
      </w:r>
      <w:r w:rsidRPr="008F33E9">
        <w:rPr>
          <w:rStyle w:val="StyleUnderline"/>
          <w:highlight w:val="green"/>
        </w:rPr>
        <w:t>pressure on</w:t>
      </w:r>
      <w:r w:rsidRPr="00D1420D">
        <w:rPr>
          <w:rStyle w:val="StyleUnderline"/>
        </w:rPr>
        <w:t xml:space="preserve"> </w:t>
      </w:r>
      <w:r w:rsidRPr="00D1420D">
        <w:rPr>
          <w:sz w:val="12"/>
        </w:rPr>
        <w:t xml:space="preserve">already scarce </w:t>
      </w:r>
      <w:r w:rsidRPr="008F33E9">
        <w:rPr>
          <w:rStyle w:val="StyleUnderline"/>
          <w:highlight w:val="green"/>
        </w:rPr>
        <w:t>natural resources</w:t>
      </w:r>
      <w:r w:rsidRPr="00D1420D">
        <w:rPr>
          <w:rStyle w:val="StyleUnderline"/>
        </w:rPr>
        <w:t xml:space="preserve"> accelerates</w:t>
      </w:r>
      <w:r w:rsidRPr="00D1420D">
        <w:rPr>
          <w:sz w:val="12"/>
        </w:rPr>
        <w:t xml:space="preserve"> – </w:t>
      </w:r>
      <w:r w:rsidRPr="008F33E9">
        <w:rPr>
          <w:rStyle w:val="StyleUnderline"/>
          <w:highlight w:val="green"/>
        </w:rPr>
        <w:t>trees</w:t>
      </w:r>
      <w:r w:rsidRPr="00D1420D">
        <w:rPr>
          <w:rStyle w:val="StyleUnderline"/>
        </w:rPr>
        <w:t xml:space="preserve"> are </w:t>
      </w:r>
      <w:r w:rsidRPr="008F33E9">
        <w:rPr>
          <w:rStyle w:val="StyleUnderline"/>
          <w:highlight w:val="green"/>
        </w:rPr>
        <w:t>felled</w:t>
      </w:r>
      <w:r w:rsidRPr="00D1420D">
        <w:rPr>
          <w:rStyle w:val="StyleUnderline"/>
        </w:rPr>
        <w:t>,</w:t>
      </w:r>
      <w:r w:rsidRPr="00D1420D">
        <w:rPr>
          <w:sz w:val="12"/>
        </w:rPr>
        <w:t xml:space="preserve"> </w:t>
      </w:r>
      <w:r w:rsidRPr="008F33E9">
        <w:rPr>
          <w:rStyle w:val="Emphasis"/>
          <w:highlight w:val="green"/>
        </w:rPr>
        <w:t>waterways polluted</w:t>
      </w:r>
      <w:r w:rsidRPr="008F33E9">
        <w:rPr>
          <w:sz w:val="12"/>
          <w:highlight w:val="green"/>
        </w:rPr>
        <w:t xml:space="preserve">, </w:t>
      </w:r>
      <w:r w:rsidRPr="008F33E9">
        <w:rPr>
          <w:rStyle w:val="Emphasis"/>
          <w:highlight w:val="green"/>
        </w:rPr>
        <w:t>wetlands drained</w:t>
      </w:r>
      <w:r w:rsidRPr="008F33E9">
        <w:rPr>
          <w:rStyle w:val="StyleUnderline"/>
          <w:highlight w:val="green"/>
        </w:rPr>
        <w:t xml:space="preserve"> and</w:t>
      </w:r>
      <w:r w:rsidRPr="00D1420D">
        <w:rPr>
          <w:sz w:val="12"/>
        </w:rPr>
        <w:t xml:space="preserve"> the exploitation of </w:t>
      </w:r>
      <w:r w:rsidRPr="00D1420D">
        <w:rPr>
          <w:rStyle w:val="StyleUnderline"/>
        </w:rPr>
        <w:t xml:space="preserve">oil, </w:t>
      </w:r>
      <w:proofErr w:type="gramStart"/>
      <w:r w:rsidRPr="00D1420D">
        <w:rPr>
          <w:rStyle w:val="StyleUnderline"/>
        </w:rPr>
        <w:t>gas</w:t>
      </w:r>
      <w:proofErr w:type="gramEnd"/>
      <w:r w:rsidRPr="00D1420D">
        <w:rPr>
          <w:rStyle w:val="StyleUnderline"/>
        </w:rPr>
        <w:t xml:space="preserve"> and </w:t>
      </w:r>
      <w:r w:rsidRPr="008F33E9">
        <w:rPr>
          <w:rStyle w:val="StyleUnderline"/>
          <w:highlight w:val="gree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r>
        <w:rPr>
          <w:sz w:val="12"/>
        </w:rPr>
        <w:t xml:space="preserve">  </w:t>
      </w:r>
    </w:p>
    <w:p w14:paraId="1753F9D6" w14:textId="77777777" w:rsidR="008A1F88" w:rsidRDefault="008A1F88" w:rsidP="008A1F88">
      <w:pPr>
        <w:pStyle w:val="Heading4"/>
      </w:pPr>
      <w:r>
        <w:t xml:space="preserve">This culminates in a form of </w:t>
      </w:r>
      <w:r w:rsidRPr="0003422B">
        <w:rPr>
          <w:u w:val="single"/>
        </w:rPr>
        <w:t>dread life</w:t>
      </w:r>
      <w:r>
        <w:t xml:space="preserve"> which organizes and deploys disaster biopolitics to justify </w:t>
      </w:r>
      <w:r w:rsidRPr="0003422B">
        <w:rPr>
          <w:u w:val="single"/>
        </w:rPr>
        <w:t>constant interventionism</w:t>
      </w:r>
      <w:r>
        <w:t xml:space="preserve">, </w:t>
      </w:r>
      <w:r w:rsidRPr="0003422B">
        <w:rPr>
          <w:u w:val="single"/>
        </w:rPr>
        <w:t>health apartheid</w:t>
      </w:r>
      <w:r>
        <w:t xml:space="preserve">, and </w:t>
      </w:r>
      <w:r w:rsidRPr="0003422B">
        <w:rPr>
          <w:u w:val="single"/>
        </w:rPr>
        <w:t>antagonistic subject formation</w:t>
      </w:r>
      <w:r>
        <w:t xml:space="preserve"> that turns and outweighs the </w:t>
      </w:r>
      <w:proofErr w:type="spellStart"/>
      <w:r>
        <w:t>aff</w:t>
      </w:r>
      <w:proofErr w:type="spellEnd"/>
      <w:r>
        <w:t>.</w:t>
      </w:r>
    </w:p>
    <w:p w14:paraId="0BA44636" w14:textId="77777777" w:rsidR="008A1F88" w:rsidRDefault="008A1F88" w:rsidP="008A1F88">
      <w:proofErr w:type="spellStart"/>
      <w:r w:rsidRPr="00CD6F72">
        <w:rPr>
          <w:rStyle w:val="Style13ptBold"/>
        </w:rPr>
        <w:t>Debrix</w:t>
      </w:r>
      <w:proofErr w:type="spellEnd"/>
      <w:r w:rsidRPr="00CD6F72">
        <w:rPr>
          <w:rStyle w:val="Style13ptBold"/>
        </w:rPr>
        <w:t xml:space="preserve"> </w:t>
      </w:r>
      <w:r>
        <w:rPr>
          <w:rStyle w:val="Style13ptBold"/>
        </w:rPr>
        <w:t>‘</w:t>
      </w:r>
      <w:r w:rsidRPr="00CD6F72">
        <w:rPr>
          <w:rStyle w:val="Style13ptBold"/>
        </w:rPr>
        <w:t>18</w:t>
      </w:r>
      <w:r>
        <w:br/>
      </w:r>
      <w:r w:rsidRPr="00CD6F72">
        <w:rPr>
          <w:sz w:val="16"/>
        </w:rPr>
        <w:t xml:space="preserve">(François </w:t>
      </w:r>
      <w:proofErr w:type="spellStart"/>
      <w:r w:rsidRPr="00CD6F72">
        <w:rPr>
          <w:sz w:val="16"/>
        </w:rPr>
        <w:t>Debrix</w:t>
      </w:r>
      <w:proofErr w:type="spellEnd"/>
      <w:r w:rsidRPr="00CD6F72">
        <w:rPr>
          <w:sz w:val="16"/>
        </w:rPr>
        <w:t xml:space="preserve">, Professor and director of ASPECT, College of Liberal Arts and Human Sciences, Virginia Tech. “End piece: Dealing with disastrous life” in Biopolitical Disaster. Ed. Jennifer L. Lawrence and Sarah Marie Wiebe. 2018 Routledge forthcoming. </w:t>
      </w:r>
      <w:proofErr w:type="spellStart"/>
      <w:r w:rsidRPr="00CD6F72">
        <w:rPr>
          <w:sz w:val="16"/>
        </w:rPr>
        <w:t>cVs</w:t>
      </w:r>
      <w:proofErr w:type="spellEnd"/>
      <w:r w:rsidRPr="00CD6F72">
        <w:rPr>
          <w:sz w:val="16"/>
        </w:rPr>
        <w:t>)</w:t>
      </w:r>
      <w:r>
        <w:rPr>
          <w:sz w:val="16"/>
        </w:rPr>
        <w:t xml:space="preserve"> </w:t>
      </w:r>
      <w:proofErr w:type="spellStart"/>
      <w:r>
        <w:rPr>
          <w:sz w:val="16"/>
        </w:rPr>
        <w:t>rc</w:t>
      </w:r>
      <w:proofErr w:type="spellEnd"/>
      <w:r>
        <w:rPr>
          <w:sz w:val="16"/>
        </w:rPr>
        <w:t>/pat</w:t>
      </w:r>
    </w:p>
    <w:p w14:paraId="38263353" w14:textId="77777777" w:rsidR="008A1F88" w:rsidRPr="00C779DE" w:rsidRDefault="008A1F88" w:rsidP="008A1F88">
      <w:pPr>
        <w:rPr>
          <w:rStyle w:val="StyleUnderline"/>
        </w:rPr>
      </w:pPr>
      <w:r w:rsidRPr="00834C7D">
        <w:rPr>
          <w:rStyle w:val="StyleUnderline"/>
        </w:rPr>
        <w:t xml:space="preserve">Disastrous biopolitics makes possible dread life. </w:t>
      </w:r>
      <w:r w:rsidRPr="00C779DE">
        <w:rPr>
          <w:sz w:val="16"/>
        </w:rPr>
        <w:t xml:space="preserve">I borrow the term “dread life” from Neel Ahuja’s recent study of the racialized dimensions of the governance and management of anxiety, particularly with regards to the fear of infectious diseases (Ahuja 2016). </w:t>
      </w:r>
      <w:r w:rsidRPr="00CD6F72">
        <w:rPr>
          <w:rStyle w:val="StyleUnderline"/>
          <w:highlight w:val="green"/>
        </w:rPr>
        <w:t>Dread life</w:t>
      </w:r>
      <w:r w:rsidRPr="00DA03A1">
        <w:rPr>
          <w:rStyle w:val="StyleUnderline"/>
        </w:rPr>
        <w:t xml:space="preserve"> is a life that </w:t>
      </w:r>
      <w:r w:rsidRPr="00CD6F72">
        <w:rPr>
          <w:rStyle w:val="StyleUnderline"/>
          <w:highlight w:val="green"/>
        </w:rPr>
        <w:t xml:space="preserve">has </w:t>
      </w:r>
      <w:r w:rsidRPr="00723593">
        <w:rPr>
          <w:rStyle w:val="StyleUnderline"/>
        </w:rPr>
        <w:t>grown accustomed to and</w:t>
      </w:r>
      <w:r w:rsidRPr="00DA03A1">
        <w:rPr>
          <w:rStyle w:val="StyleUnderline"/>
        </w:rPr>
        <w:t xml:space="preserve"> has </w:t>
      </w:r>
      <w:r w:rsidRPr="00CD6F72">
        <w:rPr>
          <w:rStyle w:val="StyleUnderline"/>
          <w:highlight w:val="green"/>
        </w:rPr>
        <w:t>placed its trust in governance discourses that promise</w:t>
      </w:r>
      <w:r w:rsidRPr="00DA03A1">
        <w:rPr>
          <w:rStyle w:val="StyleUnderline"/>
        </w:rPr>
        <w:t xml:space="preserve"> that </w:t>
      </w:r>
      <w:r w:rsidRPr="00CD6F72">
        <w:rPr>
          <w:rStyle w:val="StyleUnderline"/>
          <w:highlight w:val="green"/>
        </w:rPr>
        <w:t>life can be cared for</w:t>
      </w:r>
      <w:r w:rsidRPr="00DA03A1">
        <w:rPr>
          <w:rStyle w:val="StyleUnderline"/>
        </w:rPr>
        <w:t xml:space="preserve"> or preserved </w:t>
      </w:r>
      <w:r w:rsidRPr="00CD6F72">
        <w:rPr>
          <w:rStyle w:val="StyleUnderline"/>
          <w:highlight w:val="green"/>
        </w:rPr>
        <w:t>through</w:t>
      </w:r>
      <w:r w:rsidRPr="00DA03A1">
        <w:rPr>
          <w:rStyle w:val="StyleUnderline"/>
        </w:rPr>
        <w:t xml:space="preserve"> a series of social, political, economic, cultural, or </w:t>
      </w:r>
      <w:r w:rsidRPr="00CD6F72">
        <w:rPr>
          <w:rStyle w:val="StyleUnderline"/>
          <w:highlight w:val="green"/>
        </w:rPr>
        <w:t>technological interventions at the level of</w:t>
      </w:r>
      <w:r w:rsidRPr="00DA03A1">
        <w:rPr>
          <w:rStyle w:val="StyleUnderline"/>
        </w:rPr>
        <w:t xml:space="preserve"> collective and individual </w:t>
      </w:r>
      <w:r w:rsidRPr="00CD6F72">
        <w:rPr>
          <w:rStyle w:val="StyleUnderline"/>
          <w:highlight w:val="green"/>
        </w:rPr>
        <w:t>bodies</w:t>
      </w:r>
      <w:r w:rsidRPr="008B7FA3">
        <w:rPr>
          <w:rStyle w:val="StyleUnderline"/>
          <w:highlight w:val="green"/>
        </w:rPr>
        <w:t xml:space="preserve">. </w:t>
      </w:r>
      <w:r w:rsidRPr="00723593">
        <w:rPr>
          <w:rStyle w:val="StyleUnderline"/>
        </w:rPr>
        <w:t xml:space="preserve">Dread life is a life that has become </w:t>
      </w:r>
      <w:r w:rsidRPr="008B7FA3">
        <w:rPr>
          <w:rStyle w:val="StyleUnderline"/>
          <w:highlight w:val="green"/>
        </w:rPr>
        <w:t>reliant on discourses</w:t>
      </w:r>
      <w:r w:rsidRPr="00DA03A1">
        <w:rPr>
          <w:rStyle w:val="StyleUnderline"/>
        </w:rPr>
        <w:t xml:space="preserve"> and representations </w:t>
      </w:r>
      <w:r w:rsidRPr="008B7FA3">
        <w:rPr>
          <w:rStyle w:val="StyleUnderline"/>
          <w:highlight w:val="green"/>
        </w:rPr>
        <w:t>of crises,</w:t>
      </w:r>
      <w:r w:rsidRPr="00DA03A1">
        <w:rPr>
          <w:rStyle w:val="StyleUnderline"/>
        </w:rPr>
        <w:t xml:space="preserve"> looming dangers, impending catastrophes, and ongoing disasters </w:t>
      </w:r>
      <w:r w:rsidRPr="00C779DE">
        <w:rPr>
          <w:sz w:val="16"/>
        </w:rPr>
        <w:t xml:space="preserve">(whether they are visible or not). As Ahuja puts it, </w:t>
      </w:r>
      <w:r w:rsidRPr="00DA03A1">
        <w:rPr>
          <w:rStyle w:val="StyleUnderline"/>
        </w:rPr>
        <w:t xml:space="preserve">dread life emerges </w:t>
      </w:r>
      <w:proofErr w:type="gramStart"/>
      <w:r w:rsidRPr="00DA03A1">
        <w:rPr>
          <w:rStyle w:val="StyleUnderline"/>
        </w:rPr>
        <w:t>as a result of</w:t>
      </w:r>
      <w:proofErr w:type="gramEnd"/>
      <w:r w:rsidRPr="00DA03A1">
        <w:rPr>
          <w:rStyle w:val="StyleUnderline"/>
        </w:rPr>
        <w:t xml:space="preserve"> discourses and representations “that</w:t>
      </w:r>
      <w:r w:rsidRPr="00C779DE">
        <w:rPr>
          <w:sz w:val="16"/>
        </w:rPr>
        <w:t xml:space="preserve"> (1) posit the environment as an unruly site of perpetual risk, and (2) </w:t>
      </w:r>
      <w:r w:rsidRPr="00DA03A1">
        <w:rPr>
          <w:rStyle w:val="StyleUnderline"/>
        </w:rPr>
        <w:t>shore up an imperial optimism in the force of the state that tends to far outstrip its actual ability to control [the crisis]”</w:t>
      </w:r>
      <w:r w:rsidRPr="00C779DE">
        <w:rPr>
          <w:sz w:val="16"/>
        </w:rPr>
        <w:t xml:space="preserve"> (Ahuja 2016: 9). </w:t>
      </w:r>
      <w:r w:rsidRPr="00DA03A1">
        <w:rPr>
          <w:rStyle w:val="StyleUnderline"/>
        </w:rPr>
        <w:t>Discourses that produce dread life abound because they keep the crisis or the disaster alive, productive, and always active.</w:t>
      </w:r>
      <w:r w:rsidRPr="00C779DE">
        <w:rPr>
          <w:sz w:val="16"/>
        </w:rPr>
        <w:t xml:space="preserve"> Through these discourses, </w:t>
      </w:r>
      <w:r w:rsidRPr="00DA03A1">
        <w:rPr>
          <w:rStyle w:val="StyleUnderline"/>
        </w:rPr>
        <w:t>the presence of dread life is a constant reminder of</w:t>
      </w:r>
      <w:r w:rsidRPr="00C779DE">
        <w:rPr>
          <w:sz w:val="16"/>
        </w:rPr>
        <w:t xml:space="preserve"> the fact that humanity remains under the spell cast by a bad or evil star, that, </w:t>
      </w:r>
      <w:r w:rsidRPr="00DA03A1">
        <w:rPr>
          <w:rStyle w:val="StyleUnderline"/>
        </w:rPr>
        <w:t>as fate has it, disasters will always be around.</w:t>
      </w:r>
      <w:r w:rsidRPr="00C779DE">
        <w:rPr>
          <w:sz w:val="16"/>
        </w:rPr>
        <w:t xml:space="preserve"> But, just as crucially, </w:t>
      </w:r>
      <w:r w:rsidRPr="00723593">
        <w:rPr>
          <w:rStyle w:val="StyleUnderline"/>
        </w:rPr>
        <w:t>dread life</w:t>
      </w:r>
      <w:r w:rsidRPr="00DA03A1">
        <w:rPr>
          <w:rStyle w:val="StyleUnderline"/>
        </w:rPr>
        <w:t xml:space="preserve"> also </w:t>
      </w:r>
      <w:r w:rsidRPr="008B7FA3">
        <w:rPr>
          <w:rStyle w:val="StyleUnderline"/>
          <w:highlight w:val="green"/>
        </w:rPr>
        <w:t xml:space="preserve">enables the production of </w:t>
      </w:r>
      <w:r w:rsidRPr="00723593">
        <w:rPr>
          <w:rStyle w:val="StyleUnderline"/>
        </w:rPr>
        <w:t xml:space="preserve">an array of configurations, objects, and objectives, and subjectivities that help to make </w:t>
      </w:r>
      <w:r w:rsidRPr="008B7FA3">
        <w:rPr>
          <w:rStyle w:val="StyleUnderline"/>
          <w:highlight w:val="green"/>
        </w:rPr>
        <w:t>disastrous biopolitics into</w:t>
      </w:r>
      <w:r w:rsidRPr="00DA03A1">
        <w:rPr>
          <w:rStyle w:val="StyleUnderline"/>
        </w:rPr>
        <w:t xml:space="preserve"> a set of </w:t>
      </w:r>
      <w:proofErr w:type="gramStart"/>
      <w:r w:rsidRPr="00DA03A1">
        <w:rPr>
          <w:rStyle w:val="StyleUnderline"/>
        </w:rPr>
        <w:t>tangible</w:t>
      </w:r>
      <w:proofErr w:type="gramEnd"/>
      <w:r w:rsidRPr="00DA03A1">
        <w:rPr>
          <w:rStyle w:val="StyleUnderline"/>
        </w:rPr>
        <w:t xml:space="preserve">, </w:t>
      </w:r>
      <w:r w:rsidRPr="00A06BA3">
        <w:rPr>
          <w:rStyle w:val="StyleUnderline"/>
        </w:rPr>
        <w:t>material</w:t>
      </w:r>
      <w:r w:rsidRPr="00DA03A1">
        <w:rPr>
          <w:rStyle w:val="StyleUnderline"/>
        </w:rPr>
        <w:t xml:space="preserve">, and generable </w:t>
      </w:r>
      <w:r w:rsidRPr="00A06BA3">
        <w:rPr>
          <w:rStyle w:val="StyleUnderline"/>
        </w:rPr>
        <w:t>operations on a day-to-day basis.</w:t>
      </w:r>
      <w:r w:rsidRPr="00A06BA3">
        <w:rPr>
          <w:sz w:val="16"/>
        </w:rPr>
        <w:t xml:space="preserve"> Thus, </w:t>
      </w:r>
      <w:r w:rsidRPr="00A06BA3">
        <w:rPr>
          <w:rStyle w:val="Emphasis"/>
        </w:rPr>
        <w:t>dread life breaks down into a series of subsets of disastrous life and living conditions</w:t>
      </w:r>
      <w:r w:rsidRPr="00DA03A1">
        <w:rPr>
          <w:rStyle w:val="Emphasis"/>
        </w:rPr>
        <w:t>.</w:t>
      </w:r>
      <w:r w:rsidRPr="00DA03A1">
        <w:rPr>
          <w:rStyle w:val="StyleUnderline"/>
        </w:rPr>
        <w:t xml:space="preserve"> Depending on how, where, or when the crisis or disaster is mobilized </w:t>
      </w:r>
      <w:r w:rsidRPr="00C779DE">
        <w:rPr>
          <w:sz w:val="16"/>
        </w:rPr>
        <w:t xml:space="preserve">(as many of this volume’s chapters have detailed), </w:t>
      </w:r>
      <w:r w:rsidRPr="00723593">
        <w:rPr>
          <w:rStyle w:val="StyleUnderline"/>
        </w:rPr>
        <w:t>dread life can morph</w:t>
      </w:r>
      <w:r w:rsidRPr="00723593">
        <w:rPr>
          <w:sz w:val="16"/>
        </w:rPr>
        <w:t xml:space="preserve"> into resilient life, or </w:t>
      </w:r>
      <w:r w:rsidRPr="00723593">
        <w:rPr>
          <w:rStyle w:val="StyleUnderline"/>
        </w:rPr>
        <w:t>into triaged life</w:t>
      </w:r>
      <w:r w:rsidRPr="00C779DE">
        <w:rPr>
          <w:sz w:val="16"/>
        </w:rPr>
        <w:t xml:space="preserve">, or perhaps into deracinated life, or possibly into toxic life, or sometimes into emergency life, or maybe into </w:t>
      </w:r>
      <w:r w:rsidRPr="00DA03A1">
        <w:rPr>
          <w:rStyle w:val="StyleUnderline"/>
        </w:rPr>
        <w:t xml:space="preserve">a life </w:t>
      </w:r>
      <w:r w:rsidRPr="008B7FA3">
        <w:rPr>
          <w:rStyle w:val="StyleUnderline"/>
          <w:highlight w:val="green"/>
        </w:rPr>
        <w:t xml:space="preserve">suspended between disease and death. </w:t>
      </w:r>
      <w:r w:rsidRPr="00A06BA3">
        <w:rPr>
          <w:rStyle w:val="StyleUnderline"/>
        </w:rPr>
        <w:t>Any instance whereby dread life is placed in front of “an unruly site of perpetual risk”</w:t>
      </w:r>
      <w:r w:rsidRPr="00A06BA3">
        <w:rPr>
          <w:sz w:val="16"/>
        </w:rPr>
        <w:t xml:space="preserve"> (as Ahuja puts it) </w:t>
      </w:r>
      <w:r w:rsidRPr="00A06BA3">
        <w:rPr>
          <w:rStyle w:val="StyleUnderline"/>
        </w:rPr>
        <w:t xml:space="preserve">is potentially productive of one of these (and other) subsets of disastrous life/living. </w:t>
      </w:r>
      <w:r w:rsidRPr="00A06BA3">
        <w:rPr>
          <w:sz w:val="16"/>
        </w:rPr>
        <w:t xml:space="preserve">Moreover, </w:t>
      </w:r>
      <w:r w:rsidRPr="00A06BA3">
        <w:rPr>
          <w:rStyle w:val="StyleUnderline"/>
        </w:rPr>
        <w:t>for any subset of dread life one</w:t>
      </w:r>
      <w:r w:rsidRPr="00DA03A1">
        <w:rPr>
          <w:rStyle w:val="StyleUnderline"/>
        </w:rPr>
        <w:t xml:space="preserve"> </w:t>
      </w:r>
      <w:r w:rsidRPr="008B7FA3">
        <w:rPr>
          <w:rStyle w:val="StyleUnderline"/>
          <w:highlight w:val="green"/>
        </w:rPr>
        <w:t>finds a</w:t>
      </w:r>
      <w:r w:rsidRPr="00DA03A1">
        <w:rPr>
          <w:rStyle w:val="StyleUnderline"/>
        </w:rPr>
        <w:t xml:space="preserve"> corresponding </w:t>
      </w:r>
      <w:r w:rsidRPr="008B7FA3">
        <w:rPr>
          <w:rStyle w:val="StyleUnderline"/>
          <w:highlight w:val="green"/>
        </w:rPr>
        <w:t>modality of governance</w:t>
      </w:r>
      <w:r w:rsidRPr="00DA03A1">
        <w:rPr>
          <w:rStyle w:val="StyleUnderline"/>
        </w:rPr>
        <w:t xml:space="preserve">/governmentality </w:t>
      </w:r>
      <w:r w:rsidRPr="008B7FA3">
        <w:rPr>
          <w:rStyle w:val="StyleUnderline"/>
          <w:highlight w:val="green"/>
        </w:rPr>
        <w:t xml:space="preserve">best suited </w:t>
      </w:r>
      <w:r w:rsidRPr="008E1BDF">
        <w:rPr>
          <w:rStyle w:val="StyleUnderline"/>
        </w:rPr>
        <w:t>(or so we are told)</w:t>
      </w:r>
      <w:r w:rsidRPr="008B7FA3">
        <w:rPr>
          <w:rStyle w:val="StyleUnderline"/>
          <w:highlight w:val="green"/>
        </w:rPr>
        <w:t xml:space="preserve"> to manage the crisis</w:t>
      </w:r>
      <w:r w:rsidRPr="00DA03A1">
        <w:rPr>
          <w:rStyle w:val="StyleUnderline"/>
        </w:rPr>
        <w:t xml:space="preserve"> or the disaster </w:t>
      </w:r>
      <w:r w:rsidRPr="008B7FA3">
        <w:rPr>
          <w:rStyle w:val="StyleUnderline"/>
          <w:highlight w:val="green"/>
        </w:rPr>
        <w:t>and</w:t>
      </w:r>
      <w:r w:rsidRPr="00DA03A1">
        <w:rPr>
          <w:rStyle w:val="StyleUnderline"/>
        </w:rPr>
        <w:t xml:space="preserve">, as such, most apt at </w:t>
      </w:r>
      <w:r w:rsidRPr="008B7FA3">
        <w:rPr>
          <w:rStyle w:val="StyleUnderline"/>
          <w:highlight w:val="green"/>
        </w:rPr>
        <w:t>keeping alive as dread</w:t>
      </w:r>
      <w:r w:rsidRPr="00DA03A1">
        <w:rPr>
          <w:rStyle w:val="StyleUnderline"/>
        </w:rPr>
        <w:t>.</w:t>
      </w:r>
      <w:r w:rsidRPr="00C779DE">
        <w:rPr>
          <w:sz w:val="16"/>
        </w:rPr>
        <w:t xml:space="preserve"> Thus, for example, resilient life calls for, justifies, and makes effective operations, technologies, and strategies of resilience. Secure life instantiates and authorizes security practices, policies, and politics. Toxic life requires responses in the form of environmentally conscious purifying or cleansing remedies that typically mobilize various layers of scientific expertise. </w:t>
      </w:r>
      <w:r w:rsidRPr="00723593">
        <w:rPr>
          <w:rStyle w:val="StyleUnderline"/>
        </w:rPr>
        <w:t>Triaged life often calls for and</w:t>
      </w:r>
      <w:r w:rsidRPr="00DA03A1">
        <w:rPr>
          <w:rStyle w:val="StyleUnderline"/>
        </w:rPr>
        <w:t xml:space="preserve"> </w:t>
      </w:r>
      <w:r w:rsidRPr="00A06BA3">
        <w:rPr>
          <w:rStyle w:val="StyleUnderline"/>
        </w:rPr>
        <w:t xml:space="preserve">normalizes clinical and administrative gazes that can sort bodies </w:t>
      </w:r>
      <w:proofErr w:type="gramStart"/>
      <w:r w:rsidRPr="00A06BA3">
        <w:rPr>
          <w:rStyle w:val="StyleUnderline"/>
        </w:rPr>
        <w:t>in order to</w:t>
      </w:r>
      <w:proofErr w:type="gramEnd"/>
      <w:r w:rsidRPr="00A06BA3">
        <w:rPr>
          <w:rStyle w:val="StyleUnderline"/>
        </w:rPr>
        <w:t xml:space="preserve"> repurpose them for upcoming disaster challenges</w:t>
      </w:r>
      <w:r w:rsidRPr="00C779DE">
        <w:rPr>
          <w:sz w:val="16"/>
        </w:rPr>
        <w:t xml:space="preserve"> (wars, </w:t>
      </w:r>
      <w:r w:rsidRPr="00723593">
        <w:rPr>
          <w:rStyle w:val="Emphasis"/>
        </w:rPr>
        <w:t>future diseases</w:t>
      </w:r>
      <w:r w:rsidRPr="00C779DE">
        <w:rPr>
          <w:sz w:val="16"/>
        </w:rPr>
        <w:t xml:space="preserve">, weather emergencies, etc.) </w:t>
      </w:r>
      <w:r w:rsidRPr="00723593">
        <w:rPr>
          <w:rStyle w:val="StyleUnderline"/>
        </w:rPr>
        <w:t xml:space="preserve">Dread life is also </w:t>
      </w:r>
      <w:r w:rsidRPr="008B7FA3">
        <w:rPr>
          <w:rStyle w:val="Emphasis"/>
          <w:highlight w:val="green"/>
        </w:rPr>
        <w:t>productive of a range of subjects</w:t>
      </w:r>
      <w:r w:rsidRPr="00DA03A1">
        <w:rPr>
          <w:rStyle w:val="StyleUnderline"/>
        </w:rPr>
        <w:t xml:space="preserve"> and subjectivities </w:t>
      </w:r>
      <w:r w:rsidRPr="008B7FA3">
        <w:rPr>
          <w:rStyle w:val="StyleUnderline"/>
          <w:highlight w:val="green"/>
        </w:rPr>
        <w:t>in charge of determining which</w:t>
      </w:r>
      <w:r w:rsidRPr="00DA03A1">
        <w:rPr>
          <w:rStyle w:val="StyleUnderline"/>
        </w:rPr>
        <w:t xml:space="preserve"> types of </w:t>
      </w:r>
      <w:r w:rsidRPr="008B7FA3">
        <w:rPr>
          <w:rStyle w:val="StyleUnderline"/>
          <w:highlight w:val="green"/>
        </w:rPr>
        <w:t>interventions at the level of populations</w:t>
      </w:r>
      <w:r w:rsidRPr="00DA03A1">
        <w:rPr>
          <w:rStyle w:val="StyleUnderline"/>
        </w:rPr>
        <w:t xml:space="preserve"> and bodies </w:t>
      </w:r>
      <w:r w:rsidRPr="008B7FA3">
        <w:rPr>
          <w:rStyle w:val="StyleUnderline"/>
          <w:highlight w:val="green"/>
        </w:rPr>
        <w:t>are more likely to cope with the disaster</w:t>
      </w:r>
      <w:r w:rsidRPr="00C779DE">
        <w:rPr>
          <w:sz w:val="16"/>
        </w:rPr>
        <w:t xml:space="preserve"> of deciding how the governing strategy that has been adopted (resilience, sustainable development, security, etc.) is to be deployed. This is precisely the point where what Ahuja calls “the optimism in the force of the state” (2016:9) is maximized</w:t>
      </w:r>
      <w:r w:rsidRPr="00723593">
        <w:rPr>
          <w:sz w:val="16"/>
        </w:rPr>
        <w:t xml:space="preserve">. </w:t>
      </w:r>
      <w:r w:rsidRPr="00723593">
        <w:rPr>
          <w:rStyle w:val="StyleUnderline"/>
        </w:rPr>
        <w:t>The state</w:t>
      </w:r>
      <w:r w:rsidRPr="00723593">
        <w:rPr>
          <w:sz w:val="16"/>
        </w:rPr>
        <w:t xml:space="preserve"> or, better yet, all sorts of </w:t>
      </w:r>
      <w:r w:rsidRPr="00723593">
        <w:rPr>
          <w:rStyle w:val="StyleUnderline"/>
        </w:rPr>
        <w:t>agents/agencies in charge of the governance of dread life both depend on and become a function of the production of multiple instances of dread life so that they can serve as the ultimate guarantors of the safety, security, resilience, or sustainability of life itself (even if,</w:t>
      </w:r>
      <w:r w:rsidRPr="00723593">
        <w:rPr>
          <w:sz w:val="16"/>
        </w:rPr>
        <w:t xml:space="preserve"> more often than not, </w:t>
      </w:r>
      <w:r w:rsidRPr="00723593">
        <w:rPr>
          <w:rStyle w:val="StyleUnderline"/>
        </w:rPr>
        <w:t xml:space="preserve">such a maintenance of dread life </w:t>
      </w:r>
      <w:r w:rsidRPr="00723593">
        <w:rPr>
          <w:rStyle w:val="StyleUnderline"/>
          <w:highlight w:val="green"/>
        </w:rPr>
        <w:t>implies</w:t>
      </w:r>
      <w:r w:rsidRPr="00723593">
        <w:rPr>
          <w:rStyle w:val="StyleUnderline"/>
        </w:rPr>
        <w:t xml:space="preserve"> the </w:t>
      </w:r>
      <w:r w:rsidRPr="00723593">
        <w:rPr>
          <w:rStyle w:val="StyleUnderline"/>
          <w:highlight w:val="green"/>
        </w:rPr>
        <w:t>culling of other bodies whose lives are not even worthy of being subjected to dread</w:t>
      </w:r>
      <w:r w:rsidRPr="00DA03A1">
        <w:rPr>
          <w:rStyle w:val="StyleUnderline"/>
        </w:rPr>
        <w:t>).</w:t>
      </w:r>
      <w:r w:rsidRPr="00C779DE">
        <w:rPr>
          <w:sz w:val="16"/>
        </w:rPr>
        <w:t xml:space="preserve"> Thus, as most of this volume’s chapters have revealed, </w:t>
      </w:r>
      <w:r w:rsidRPr="00DA03A1">
        <w:rPr>
          <w:rStyle w:val="StyleUnderline"/>
        </w:rPr>
        <w:t>one cannot think life under conditions of disaster without accounting for</w:t>
      </w:r>
      <w:r w:rsidRPr="00C779DE">
        <w:rPr>
          <w:sz w:val="16"/>
        </w:rPr>
        <w:t xml:space="preserve"> a series of governing or managing agents/agencies (</w:t>
      </w:r>
      <w:r w:rsidRPr="00DA03A1">
        <w:rPr>
          <w:rStyle w:val="StyleUnderline"/>
        </w:rPr>
        <w:t>the state</w:t>
      </w:r>
      <w:r w:rsidRPr="00C779DE">
        <w:rPr>
          <w:sz w:val="16"/>
        </w:rPr>
        <w:t xml:space="preserve">, in some cases, </w:t>
      </w:r>
      <w:r w:rsidRPr="00DA03A1">
        <w:rPr>
          <w:rStyle w:val="StyleUnderline"/>
        </w:rPr>
        <w:t>but also various neoliberal assemblages such as corporations</w:t>
      </w:r>
      <w:r w:rsidRPr="00C779DE">
        <w:rPr>
          <w:sz w:val="16"/>
        </w:rPr>
        <w:t xml:space="preserve">, environmental organizations, militaries and other security and enforcement agents, </w:t>
      </w:r>
      <w:r w:rsidRPr="00DA03A1">
        <w:rPr>
          <w:rStyle w:val="StyleUnderline"/>
        </w:rPr>
        <w:t>laws, policies and policy statements,</w:t>
      </w:r>
      <w:r w:rsidRPr="00C779DE">
        <w:rPr>
          <w:sz w:val="16"/>
        </w:rPr>
        <w:t xml:space="preserve"> extractive technologies, </w:t>
      </w:r>
      <w:r w:rsidRPr="00870F90">
        <w:rPr>
          <w:rStyle w:val="StyleUnderline"/>
          <w:highlight w:val="green"/>
        </w:rPr>
        <w:t>regimes of health</w:t>
      </w:r>
      <w:r w:rsidRPr="00DA03A1">
        <w:rPr>
          <w:rStyle w:val="StyleUnderline"/>
        </w:rPr>
        <w:t>, communities of experts, scientific pronouncements</w:t>
      </w:r>
      <w:r w:rsidRPr="00C779DE">
        <w:rPr>
          <w:sz w:val="16"/>
        </w:rPr>
        <w:t xml:space="preserve">, etc.) </w:t>
      </w:r>
      <w:r w:rsidRPr="00DA03A1">
        <w:rPr>
          <w:rStyle w:val="StyleUnderline"/>
        </w:rPr>
        <w:t xml:space="preserve">that </w:t>
      </w:r>
      <w:r w:rsidRPr="00870F90">
        <w:rPr>
          <w:rStyle w:val="StyleUnderline"/>
          <w:highlight w:val="green"/>
        </w:rPr>
        <w:t xml:space="preserve">come together </w:t>
      </w:r>
      <w:r w:rsidRPr="00870F90">
        <w:rPr>
          <w:rStyle w:val="Emphasis"/>
          <w:highlight w:val="green"/>
        </w:rPr>
        <w:t>to make sure that dread life will be maintained</w:t>
      </w:r>
      <w:r w:rsidRPr="00DA03A1">
        <w:rPr>
          <w:rStyle w:val="StyleUnderline"/>
        </w:rPr>
        <w:t xml:space="preserve"> as dread </w:t>
      </w:r>
      <w:r w:rsidRPr="00C779DE">
        <w:rPr>
          <w:rStyle w:val="StyleUnderline"/>
        </w:rPr>
        <w:t>life and that disasters will be kept as productive discursive modalities for more dread life</w:t>
      </w:r>
      <w:r w:rsidRPr="00C779DE">
        <w:rPr>
          <w:sz w:val="16"/>
        </w:rPr>
        <w:t xml:space="preserve"> </w:t>
      </w:r>
      <w:r w:rsidRPr="00C779DE">
        <w:rPr>
          <w:rStyle w:val="StyleUnderline"/>
        </w:rPr>
        <w:t>(and disasters) to come.</w:t>
      </w:r>
      <w:r w:rsidRPr="00C779DE">
        <w:rPr>
          <w:sz w:val="16"/>
        </w:rPr>
        <w:t xml:space="preserve"> This is not necessarily to say that these agents or agencies of governance of dread life are the instigators of dread life or of disastrous biopolitics. Rather, it is to say that these agents/agencies of biopolitical governance are active assemblages that are produced by discourses of disaster maintenance and by the need created in these discourses for life to remain tethered to disaster. Yet, </w:t>
      </w:r>
      <w:r w:rsidRPr="00C779DE">
        <w:rPr>
          <w:rStyle w:val="StyleUnderline"/>
        </w:rPr>
        <w:t>these active assemblages of productive governance of dread life</w:t>
      </w:r>
      <w:r w:rsidRPr="00C779DE">
        <w:rPr>
          <w:sz w:val="16"/>
        </w:rPr>
        <w:t xml:space="preserve"> through disaster management display an </w:t>
      </w:r>
      <w:proofErr w:type="spellStart"/>
      <w:r w:rsidRPr="00C779DE">
        <w:rPr>
          <w:sz w:val="16"/>
        </w:rPr>
        <w:t>actancy</w:t>
      </w:r>
      <w:proofErr w:type="spellEnd"/>
      <w:r w:rsidRPr="00C779DE">
        <w:rPr>
          <w:sz w:val="16"/>
        </w:rPr>
        <w:t xml:space="preserve"> (through their active/creative performances) that </w:t>
      </w:r>
      <w:r w:rsidRPr="00C779DE">
        <w:rPr>
          <w:rStyle w:val="StyleUnderline"/>
        </w:rPr>
        <w:t>enables discourses of disastrous biopolitics to be reproduced, re-imagined, or redeployed.</w:t>
      </w:r>
    </w:p>
    <w:p w14:paraId="2C8BC95A" w14:textId="77777777" w:rsidR="008A1F88" w:rsidRPr="00E7203D" w:rsidRDefault="008A1F88" w:rsidP="008A1F88">
      <w:pPr>
        <w:rPr>
          <w:u w:val="single"/>
        </w:rPr>
      </w:pPr>
    </w:p>
    <w:p w14:paraId="26FA126E" w14:textId="77777777" w:rsidR="0012086E" w:rsidRDefault="0012086E" w:rsidP="0012086E">
      <w:pPr>
        <w:ind w:left="720"/>
        <w:rPr>
          <w:sz w:val="16"/>
        </w:rPr>
      </w:pPr>
    </w:p>
    <w:p w14:paraId="747FB16A" w14:textId="77777777" w:rsidR="0012086E" w:rsidRDefault="0012086E" w:rsidP="0012086E">
      <w:pPr>
        <w:pStyle w:val="Heading4"/>
      </w:pPr>
      <w:r>
        <w:t xml:space="preserve">Voting negative adopts </w:t>
      </w:r>
      <w:r w:rsidRPr="00C42CA0">
        <w:rPr>
          <w:u w:val="single"/>
        </w:rPr>
        <w:t>failed IR</w:t>
      </w:r>
      <w:r>
        <w:t xml:space="preserve"> for a healthy dose of pessimism – at the end of the world, all we can do is hope to be buried alive </w:t>
      </w:r>
      <w:r w:rsidRPr="001A6908">
        <w:rPr>
          <w:u w:val="single"/>
        </w:rPr>
        <w:t>together</w:t>
      </w:r>
      <w:r>
        <w:t>.</w:t>
      </w:r>
    </w:p>
    <w:p w14:paraId="61C61D20" w14:textId="77777777" w:rsidR="0012086E" w:rsidRDefault="0012086E" w:rsidP="0012086E">
      <w:pPr>
        <w:rPr>
          <w:rStyle w:val="Style13ptBold"/>
        </w:rPr>
      </w:pPr>
      <w:r>
        <w:rPr>
          <w:rStyle w:val="Style13ptBold"/>
        </w:rPr>
        <w:t>Grove ‘19</w:t>
      </w:r>
    </w:p>
    <w:p w14:paraId="08584AF1" w14:textId="77777777" w:rsidR="0012086E" w:rsidRDefault="0012086E" w:rsidP="0012086E">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3E3FABC2" w14:textId="77777777" w:rsidR="0012086E" w:rsidRPr="00C42CA0" w:rsidRDefault="0012086E" w:rsidP="0012086E">
      <w:pPr>
        <w:rPr>
          <w:sz w:val="12"/>
        </w:rPr>
      </w:pPr>
      <w:r w:rsidRPr="00551B73">
        <w:rPr>
          <w:rStyle w:val="Emphasis"/>
          <w:highlight w:val="green"/>
        </w:rPr>
        <w:t xml:space="preserve">Failed </w:t>
      </w:r>
      <w:proofErr w:type="spellStart"/>
      <w:r w:rsidRPr="00551B73">
        <w:rPr>
          <w:rStyle w:val="Emphasis"/>
          <w:highlight w:val="green"/>
        </w:rPr>
        <w:t>ir</w:t>
      </w:r>
      <w:proofErr w:type="spellEnd"/>
      <w:r w:rsidRPr="00551B73">
        <w:rPr>
          <w:rStyle w:val="StyleUnderline"/>
          <w:highlight w:val="green"/>
        </w:rPr>
        <w:t xml:space="preserve"> affirms</w:t>
      </w:r>
      <w:r w:rsidRPr="00C42CA0">
        <w:rPr>
          <w:rStyle w:val="StyleUnderline"/>
        </w:rPr>
        <w:t xml:space="preserve"> the power of this kind of </w:t>
      </w:r>
      <w:r w:rsidRPr="00551B73">
        <w:rPr>
          <w:rStyle w:val="StyleUnderline"/>
          <w:highlight w:val="green"/>
        </w:rPr>
        <w:t>negative thinking as an alternative</w:t>
      </w:r>
      <w:r w:rsidRPr="00C42CA0">
        <w:rPr>
          <w:rStyle w:val="StyleUnderline"/>
        </w:rPr>
        <w:t xml:space="preserve"> to the endless rehearsing of moralizing insights and strategic foresight</w:t>
      </w:r>
      <w:r w:rsidRPr="00C42CA0">
        <w:rPr>
          <w:sz w:val="12"/>
        </w:rPr>
        <w:t xml:space="preserve">. The negative is not “against” or reacting to something. Rather, it is the affirmation of a freedom beyond the limits of life and death. That is, it is making a life by continuing to think about the world, even if that thinking is not recuperative, and even if nothing we think can save us. In the face of it all, one celebrates useless thinking, useless scholarship, and useless forms of life at the very moment we are told to throw them all under the bus in the name of survival at all costs. This is a logic referred to lately as hope and it is as cruel as it is anxiety inducing. </w:t>
      </w:r>
      <w:r w:rsidRPr="00551B73">
        <w:rPr>
          <w:rStyle w:val="StyleUnderline"/>
          <w:highlight w:val="green"/>
        </w:rPr>
        <w:t>Hope is</w:t>
      </w:r>
      <w:r w:rsidRPr="00C42CA0">
        <w:rPr>
          <w:rStyle w:val="StyleUnderline"/>
        </w:rPr>
        <w:t xml:space="preserve"> a form of </w:t>
      </w:r>
      <w:r w:rsidRPr="00551B73">
        <w:rPr>
          <w:rStyle w:val="StyleUnderline"/>
          <w:highlight w:val="green"/>
        </w:rPr>
        <w:t>extortion</w:t>
      </w:r>
      <w:r w:rsidRPr="00C42CA0">
        <w:rPr>
          <w:sz w:val="12"/>
        </w:rPr>
        <w:t xml:space="preserve">. We are told that it is our obligation to bear the weight of making things better while being chided that the failure of our efforts is the result of not believing in the possibility of real change. In such an environment, pessimism is often treated as a form of treason, as if only neoliberals and moral degenerates give up—or so goes the </w:t>
      </w:r>
      <w:proofErr w:type="spellStart"/>
      <w:r w:rsidRPr="00C42CA0">
        <w:rPr>
          <w:sz w:val="12"/>
        </w:rPr>
        <w:t>op-ed’s</w:t>
      </w:r>
      <w:proofErr w:type="spellEnd"/>
      <w:r w:rsidRPr="00C42CA0">
        <w:rPr>
          <w:sz w:val="12"/>
        </w:rPr>
        <w:t xml:space="preserve"> insisting upon the renewed possibility of redemption.</w:t>
      </w:r>
    </w:p>
    <w:p w14:paraId="2BAD11C3" w14:textId="77777777" w:rsidR="0012086E" w:rsidRPr="00C42CA0" w:rsidRDefault="0012086E" w:rsidP="0012086E">
      <w:pPr>
        <w:rPr>
          <w:sz w:val="12"/>
        </w:rPr>
      </w:pPr>
      <w:r w:rsidRPr="00C42CA0">
        <w:rPr>
          <w:sz w:val="12"/>
        </w:rPr>
        <w:t xml:space="preserve">In response to these exhortations, pessimism offers a historical atheism, both methodologically and morally. The universe does not bend toward justice. Sometimes the universe bends toward the indifference of gravity wells and black holes. </w:t>
      </w:r>
      <w:r w:rsidRPr="00C42CA0">
        <w:rPr>
          <w:rStyle w:val="StyleUnderline"/>
        </w:rPr>
        <w:t xml:space="preserve">Affirming </w:t>
      </w:r>
      <w:r w:rsidRPr="00551B73">
        <w:rPr>
          <w:rStyle w:val="StyleUnderline"/>
          <w:highlight w:val="green"/>
        </w:rPr>
        <w:t>negativity</w:t>
      </w:r>
      <w:r w:rsidRPr="00C42CA0">
        <w:rPr>
          <w:sz w:val="12"/>
        </w:rPr>
        <w:t xml:space="preserve">, inspired by Achille </w:t>
      </w:r>
      <w:proofErr w:type="spellStart"/>
      <w:r w:rsidRPr="00C42CA0">
        <w:rPr>
          <w:sz w:val="12"/>
        </w:rPr>
        <w:t>Mbembe</w:t>
      </w:r>
      <w:proofErr w:type="spellEnd"/>
      <w:r w:rsidRPr="00C42CA0">
        <w:rPr>
          <w:sz w:val="12"/>
        </w:rPr>
        <w:t xml:space="preserve">, </w:t>
      </w:r>
      <w:r w:rsidRPr="00551B73">
        <w:rPr>
          <w:rStyle w:val="StyleUnderline"/>
          <w:highlight w:val="green"/>
        </w:rPr>
        <w:t>is</w:t>
      </w:r>
      <w:r w:rsidRPr="00C42CA0">
        <w:rPr>
          <w:rStyle w:val="StyleUnderline"/>
        </w:rPr>
        <w:t xml:space="preserve"> grounds for </w:t>
      </w:r>
      <w:r w:rsidRPr="00551B73">
        <w:rPr>
          <w:rStyle w:val="StyleUnderline"/>
          <w:highlight w:val="green"/>
        </w:rPr>
        <w:t>freedom</w:t>
      </w:r>
      <w:r w:rsidRPr="00C42CA0">
        <w:rPr>
          <w:sz w:val="12"/>
        </w:rPr>
        <w:t>, even if that freedom or relief is only fleeting and always insecure. I am not arrogant enough to think a book can attain freedom of this sort, but this book is inspired by refusals of critique as redemption in favor of useless critique and critique for its own sake.</w:t>
      </w:r>
    </w:p>
    <w:p w14:paraId="298F28FA" w14:textId="77777777" w:rsidR="0012086E" w:rsidRPr="00C42CA0" w:rsidRDefault="0012086E" w:rsidP="0012086E">
      <w:pPr>
        <w:rPr>
          <w:sz w:val="12"/>
        </w:rPr>
      </w:pPr>
      <w:r w:rsidRPr="00551B73">
        <w:rPr>
          <w:rStyle w:val="StyleUnderline"/>
          <w:highlight w:val="green"/>
        </w:rPr>
        <w:t>That</w:t>
      </w:r>
      <w:r w:rsidRPr="00C42CA0">
        <w:rPr>
          <w:rStyle w:val="StyleUnderline"/>
        </w:rPr>
        <w:t xml:space="preserve"> the pursuit of </w:t>
      </w:r>
      <w:r w:rsidRPr="00551B73">
        <w:rPr>
          <w:rStyle w:val="StyleUnderline"/>
          <w:highlight w:val="green"/>
        </w:rPr>
        <w:t>knowledge</w:t>
      </w:r>
      <w:r w:rsidRPr="00C42CA0">
        <w:rPr>
          <w:rStyle w:val="StyleUnderline"/>
        </w:rPr>
        <w:t xml:space="preserve"> without immediate application </w:t>
      </w:r>
      <w:r w:rsidRPr="00551B73">
        <w:rPr>
          <w:rStyle w:val="StyleUnderline"/>
          <w:highlight w:val="green"/>
        </w:rPr>
        <w:t>is</w:t>
      </w:r>
      <w:r w:rsidRPr="00C42CA0">
        <w:rPr>
          <w:rStyle w:val="StyleUnderline"/>
        </w:rPr>
        <w:t xml:space="preserve"> so thoroughly </w:t>
      </w:r>
      <w:r w:rsidRPr="00551B73">
        <w:rPr>
          <w:rStyle w:val="StyleUnderline"/>
          <w:highlight w:val="green"/>
        </w:rPr>
        <w:t>useless</w:t>
      </w:r>
      <w:r w:rsidRPr="00C42CA0">
        <w:rPr>
          <w:sz w:val="12"/>
        </w:rPr>
        <w:t xml:space="preserve">, even profane, </w:t>
      </w:r>
      <w:r w:rsidRPr="00551B73">
        <w:rPr>
          <w:rStyle w:val="StyleUnderline"/>
          <w:highlight w:val="green"/>
        </w:rPr>
        <w:t>is a diagnosis</w:t>
      </w:r>
      <w:r w:rsidRPr="00C42CA0">
        <w:rPr>
          <w:rStyle w:val="StyleUnderline"/>
        </w:rPr>
        <w:t xml:space="preserve"> of our current moment</w:t>
      </w:r>
      <w:r w:rsidRPr="00C42CA0">
        <w:rPr>
          <w:sz w:val="12"/>
        </w:rPr>
        <w:t>. The neoliberal assault on the university is evidence of this condition, as is the current pitch of American politics. Our indifference as intellectuals to maximizing value has not gone unnoticed. We are still dangerous, worthy of vilification, of attack, sabotage, and derision because we fail so decadently. We are parasites according to Scott Walker, Donald Trump, and the rest. So be it. We are and shall remain irascible irritants to a worldwide assault on thinking that is well underway and facing few obstacles in other jurisdictions.</w:t>
      </w:r>
    </w:p>
    <w:p w14:paraId="7423CF11" w14:textId="77777777" w:rsidR="0012086E" w:rsidRPr="00C42CA0" w:rsidRDefault="0012086E" w:rsidP="0012086E">
      <w:pPr>
        <w:rPr>
          <w:sz w:val="12"/>
        </w:rPr>
      </w:pPr>
      <w:r w:rsidRPr="00C42CA0">
        <w:rPr>
          <w:sz w:val="12"/>
        </w:rPr>
        <w:t xml:space="preserve">What would </w:t>
      </w:r>
      <w:proofErr w:type="gramStart"/>
      <w:r w:rsidRPr="00C42CA0">
        <w:rPr>
          <w:sz w:val="12"/>
        </w:rPr>
        <w:t>failed</w:t>
      </w:r>
      <w:proofErr w:type="gramEnd"/>
      <w:r w:rsidRPr="00C42CA0">
        <w:rPr>
          <w:sz w:val="12"/>
        </w:rPr>
        <w:t xml:space="preserve"> scholarship do? </w:t>
      </w:r>
      <w:r w:rsidRPr="00551B73">
        <w:rPr>
          <w:rStyle w:val="Emphasis"/>
          <w:highlight w:val="green"/>
        </w:rPr>
        <w:t>Learn to die</w:t>
      </w:r>
      <w:r w:rsidRPr="00C42CA0">
        <w:rPr>
          <w:rStyle w:val="Emphasis"/>
        </w:rPr>
        <w:t xml:space="preserve">, learn to </w:t>
      </w:r>
      <w:r w:rsidRPr="00551B73">
        <w:rPr>
          <w:rStyle w:val="Emphasis"/>
          <w:highlight w:val="green"/>
        </w:rPr>
        <w:t>live</w:t>
      </w:r>
      <w:r w:rsidRPr="00C42CA0">
        <w:rPr>
          <w:rStyle w:val="Emphasis"/>
        </w:rPr>
        <w:t xml:space="preserve">, learn to </w:t>
      </w:r>
      <w:r w:rsidRPr="00551B73">
        <w:rPr>
          <w:rStyle w:val="Emphasis"/>
          <w:highlight w:val="green"/>
        </w:rPr>
        <w:t>listen</w:t>
      </w:r>
      <w:r w:rsidRPr="00C42CA0">
        <w:rPr>
          <w:rStyle w:val="Emphasis"/>
        </w:rPr>
        <w:t xml:space="preserve">, learn to </w:t>
      </w:r>
      <w:r w:rsidRPr="00551B73">
        <w:rPr>
          <w:rStyle w:val="Emphasis"/>
          <w:highlight w:val="green"/>
        </w:rPr>
        <w:t>be together, and</w:t>
      </w:r>
      <w:r w:rsidRPr="00C42CA0">
        <w:rPr>
          <w:rStyle w:val="Emphasis"/>
        </w:rPr>
        <w:t xml:space="preserve"> learn to </w:t>
      </w:r>
      <w:r w:rsidRPr="00551B73">
        <w:rPr>
          <w:rStyle w:val="Emphasis"/>
          <w:highlight w:val="green"/>
        </w:rPr>
        <w:t>be generous</w:t>
      </w:r>
      <w:r w:rsidRPr="00C42CA0">
        <w:rPr>
          <w:sz w:val="12"/>
        </w:rPr>
        <w:t xml:space="preserve">. These virtues are useless in that they do not prevent or manage things. They do not translate into learning objectives or metrics. Virtues of this order are selfsame, nontransferable experiences. They are meaningful but not useful. These are luxurious virtues. Like grieving or joy, they are ends unto themselves. </w:t>
      </w:r>
      <w:r w:rsidRPr="00C42CA0">
        <w:rPr>
          <w:rStyle w:val="StyleUnderline"/>
        </w:rPr>
        <w:t xml:space="preserve">But </w:t>
      </w:r>
      <w:r w:rsidRPr="00551B73">
        <w:rPr>
          <w:rStyle w:val="StyleUnderline"/>
          <w:highlight w:val="green"/>
        </w:rPr>
        <w:t>how will these ideas</w:t>
      </w:r>
      <w:r w:rsidRPr="00C42CA0">
        <w:rPr>
          <w:rStyle w:val="StyleUnderline"/>
        </w:rPr>
        <w:t xml:space="preserve"> seek extramural grants</w:t>
      </w:r>
      <w:r w:rsidRPr="00C42CA0">
        <w:rPr>
          <w:sz w:val="12"/>
        </w:rPr>
        <w:t xml:space="preserve">, contribute to an outcomes-based education system, </w:t>
      </w:r>
      <w:r w:rsidRPr="00C42CA0">
        <w:rPr>
          <w:rStyle w:val="StyleUnderline"/>
        </w:rPr>
        <w:t xml:space="preserve">or </w:t>
      </w:r>
      <w:r w:rsidRPr="00551B73">
        <w:rPr>
          <w:rStyle w:val="StyleUnderline"/>
          <w:highlight w:val="green"/>
        </w:rPr>
        <w:t xml:space="preserve">become a policy recommendation? </w:t>
      </w:r>
      <w:r w:rsidRPr="00551B73">
        <w:rPr>
          <w:rStyle w:val="Emphasis"/>
          <w:highlight w:val="green"/>
        </w:rPr>
        <w:t>They will not</w:t>
      </w:r>
      <w:r w:rsidRPr="00C42CA0">
        <w:rPr>
          <w:sz w:val="12"/>
        </w:rPr>
        <w:t>, and that is part of their virtue.</w:t>
      </w:r>
    </w:p>
    <w:p w14:paraId="1CCBAD9F" w14:textId="77777777" w:rsidR="0012086E" w:rsidRPr="00C42CA0" w:rsidRDefault="0012086E" w:rsidP="0012086E">
      <w:pPr>
        <w:rPr>
          <w:sz w:val="12"/>
        </w:rPr>
      </w:pPr>
      <w:r w:rsidRPr="00C42CA0">
        <w:rPr>
          <w:sz w:val="12"/>
        </w:rPr>
        <w:t xml:space="preserve">Even if there is no straight line to where we are and where we ought to be, </w:t>
      </w:r>
      <w:r w:rsidRPr="00C42CA0">
        <w:rPr>
          <w:rStyle w:val="StyleUnderline"/>
        </w:rPr>
        <w:t xml:space="preserve">I think we should </w:t>
      </w:r>
      <w:r w:rsidRPr="00551B73">
        <w:rPr>
          <w:rStyle w:val="StyleUnderline"/>
          <w:highlight w:val="green"/>
        </w:rPr>
        <w:t>get over the idea</w:t>
      </w:r>
      <w:r w:rsidRPr="00C42CA0">
        <w:rPr>
          <w:rStyle w:val="StyleUnderline"/>
        </w:rPr>
        <w:t xml:space="preserve"> that somehow the U.S. project of </w:t>
      </w:r>
      <w:r w:rsidRPr="00551B73">
        <w:rPr>
          <w:rStyle w:val="StyleUnderline"/>
          <w:highlight w:val="green"/>
        </w:rPr>
        <w:t>liberal empire is</w:t>
      </w:r>
      <w:r w:rsidRPr="00C42CA0">
        <w:rPr>
          <w:rStyle w:val="StyleUnderline"/>
        </w:rPr>
        <w:t xml:space="preserve"> conflicted</w:t>
      </w:r>
      <w:r w:rsidRPr="00C42CA0">
        <w:rPr>
          <w:sz w:val="12"/>
        </w:rPr>
        <w:t>, or “</w:t>
      </w:r>
      <w:proofErr w:type="gramStart"/>
      <w:r w:rsidRPr="00C42CA0">
        <w:rPr>
          <w:sz w:val="12"/>
        </w:rPr>
        <w:t>more right</w:t>
      </w:r>
      <w:proofErr w:type="gramEnd"/>
      <w:r w:rsidRPr="00C42CA0">
        <w:rPr>
          <w:sz w:val="12"/>
        </w:rPr>
        <w:t xml:space="preserve"> than it is wrong,” </w:t>
      </w:r>
      <w:r w:rsidRPr="00C42CA0">
        <w:rPr>
          <w:rStyle w:val="StyleUnderline"/>
        </w:rPr>
        <w:t xml:space="preserve">or </w:t>
      </w:r>
      <w:r w:rsidRPr="00551B73">
        <w:rPr>
          <w:rStyle w:val="StyleUnderline"/>
          <w:highlight w:val="green"/>
        </w:rPr>
        <w:t>pragmatically preferable</w:t>
      </w:r>
      <w:r w:rsidRPr="00C42CA0">
        <w:rPr>
          <w:rStyle w:val="StyleUnderline"/>
        </w:rPr>
        <w:t xml:space="preserve"> to the alternatives</w:t>
      </w:r>
      <w:r w:rsidRPr="00C42CA0">
        <w:rPr>
          <w:sz w:val="12"/>
        </w:rPr>
        <w:t xml:space="preserve">. I hope this book can contribute to the urgent necessity to get out of the way by reveling in the catastrophic failure that should inspire humility but instead seems to embolden too many to seek global control yet again. </w:t>
      </w:r>
      <w:r w:rsidRPr="00551B73">
        <w:rPr>
          <w:rStyle w:val="StyleUnderline"/>
          <w:highlight w:val="green"/>
        </w:rPr>
        <w:t>Demolition may be</w:t>
      </w:r>
      <w:r w:rsidRPr="00C42CA0">
        <w:rPr>
          <w:rStyle w:val="StyleUnderline"/>
        </w:rPr>
        <w:t xml:space="preserve"> an </w:t>
      </w:r>
      <w:r w:rsidRPr="00551B73">
        <w:rPr>
          <w:rStyle w:val="StyleUnderline"/>
          <w:highlight w:val="green"/>
        </w:rPr>
        <w:t>affirmative</w:t>
      </w:r>
      <w:r w:rsidRPr="00C42CA0">
        <w:rPr>
          <w:rStyle w:val="StyleUnderline"/>
        </w:rPr>
        <w:t xml:space="preserve"> act </w:t>
      </w:r>
      <w:r w:rsidRPr="00551B73">
        <w:rPr>
          <w:rStyle w:val="StyleUnderline"/>
          <w:highlight w:val="green"/>
        </w:rPr>
        <w:t>if</w:t>
      </w:r>
      <w:r w:rsidRPr="00C42CA0">
        <w:rPr>
          <w:rStyle w:val="StyleUnderline"/>
        </w:rPr>
        <w:t xml:space="preserve"> it means </w:t>
      </w:r>
      <w:r w:rsidRPr="00551B73">
        <w:rPr>
          <w:rStyle w:val="StyleUnderline"/>
          <w:highlight w:val="green"/>
        </w:rPr>
        <w:t>insurgents</w:t>
      </w:r>
      <w:r w:rsidRPr="00C42CA0">
        <w:rPr>
          <w:rStyle w:val="StyleUnderline"/>
        </w:rPr>
        <w:t xml:space="preserve"> and others </w:t>
      </w:r>
      <w:r w:rsidRPr="00551B73">
        <w:rPr>
          <w:rStyle w:val="StyleUnderline"/>
          <w:highlight w:val="green"/>
        </w:rPr>
        <w:t>can be</w:t>
      </w:r>
      <w:r w:rsidRPr="00C42CA0">
        <w:rPr>
          <w:rStyle w:val="StyleUnderline"/>
        </w:rPr>
        <w:t xml:space="preserve"> better </w:t>
      </w:r>
      <w:r w:rsidRPr="00551B73">
        <w:rPr>
          <w:rStyle w:val="StyleUnderline"/>
          <w:highlight w:val="green"/>
        </w:rPr>
        <w:t>heard</w:t>
      </w:r>
      <w:r w:rsidRPr="00C42CA0">
        <w:rPr>
          <w:sz w:val="12"/>
        </w:rPr>
        <w:t>. And yet this may fail too. If we can accomplish nothing at all, we can at least, as Ta-Nehisi Coates and other pessimists have said, refuse to suborn the lie of America any longer. Telling the truth, even if it cannot change the outcome of history, is a certain kind of solace. In Coates’s words, there is a kind of rapture “when you can no longer be lied to, when you have rejected the dream.” Saying the truth out loud brings with it the relief that we are not crazy. Things really are as bad as we think.</w:t>
      </w:r>
    </w:p>
    <w:p w14:paraId="4CD07CB6" w14:textId="77777777" w:rsidR="0012086E" w:rsidRPr="00C42CA0" w:rsidRDefault="0012086E" w:rsidP="0012086E">
      <w:pPr>
        <w:rPr>
          <w:sz w:val="8"/>
          <w:szCs w:val="8"/>
        </w:rPr>
      </w:pPr>
      <w:r w:rsidRPr="00C42CA0">
        <w:rPr>
          <w:sz w:val="8"/>
          <w:szCs w:val="8"/>
        </w:rPr>
        <w:t>If there are those of us who want to break from this one-hundred-year-old race to be the next Henry Kissinger, then why do we continue to seek respect in the form of recognizable standards of excellence? I am not sure where the answer finally lies, but I do know that professionalization will not save us. To appear as normal and recognizably rigorous will not be enough to stave off the neoliberal drive to monetize scholarship, or to demand of us strategically useful insights. The least we can do in the face of such a battle is to find comfort in meaningful ideas and the friendships they build rather than try to perform for those we know are the problem. Some will ask, who is this “we” or is that “they”—where is your evidence? More will know exactly what I am talking about.</w:t>
      </w:r>
    </w:p>
    <w:p w14:paraId="754D24AF" w14:textId="77777777" w:rsidR="0012086E" w:rsidRPr="006D3E6E" w:rsidRDefault="0012086E" w:rsidP="0012086E">
      <w:pPr>
        <w:rPr>
          <w:sz w:val="12"/>
          <w:szCs w:val="8"/>
        </w:rPr>
      </w:pPr>
      <w:r w:rsidRPr="006D3E6E">
        <w:rPr>
          <w:sz w:val="12"/>
          <w:szCs w:val="8"/>
        </w:rPr>
        <w:t xml:space="preserve">The virtues I seek are oriented toward an academy of refuge, a place we can still live, no matter how dire the conditions of the university and the classroom. It is not the think tank, boardroom, or command center. </w:t>
      </w:r>
      <w:r w:rsidRPr="006D3E6E">
        <w:rPr>
          <w:rStyle w:val="StyleUnderline"/>
        </w:rPr>
        <w:t>We are</w:t>
      </w:r>
      <w:r w:rsidRPr="006D3E6E">
        <w:rPr>
          <w:sz w:val="12"/>
          <w:szCs w:val="8"/>
        </w:rPr>
        <w:t xml:space="preserve">, those of us who wish to be included, the last of the philosophers, the last of the lovers of knowledge, </w:t>
      </w:r>
      <w:r w:rsidRPr="006D3E6E">
        <w:rPr>
          <w:rStyle w:val="StyleUnderline"/>
        </w:rPr>
        <w:t xml:space="preserve">the </w:t>
      </w:r>
      <w:r w:rsidRPr="00551B73">
        <w:rPr>
          <w:rStyle w:val="StyleUnderline"/>
          <w:highlight w:val="green"/>
        </w:rPr>
        <w:t>deviants</w:t>
      </w:r>
      <w:r w:rsidRPr="006D3E6E">
        <w:rPr>
          <w:rStyle w:val="StyleUnderline"/>
        </w:rPr>
        <w:t xml:space="preserve"> who should revel </w:t>
      </w:r>
      <w:r w:rsidRPr="00551B73">
        <w:rPr>
          <w:rStyle w:val="StyleUnderline"/>
          <w:highlight w:val="green"/>
        </w:rPr>
        <w:t>in</w:t>
      </w:r>
      <w:r w:rsidRPr="006D3E6E">
        <w:rPr>
          <w:rStyle w:val="StyleUnderline"/>
        </w:rPr>
        <w:t xml:space="preserve"> what Harney and Moten have called </w:t>
      </w:r>
      <w:r w:rsidRPr="00551B73">
        <w:rPr>
          <w:rStyle w:val="StyleUnderline"/>
          <w:highlight w:val="green"/>
        </w:rPr>
        <w:t xml:space="preserve">the </w:t>
      </w:r>
      <w:proofErr w:type="spellStart"/>
      <w:r w:rsidRPr="00551B73">
        <w:rPr>
          <w:rStyle w:val="StyleUnderline"/>
          <w:highlight w:val="green"/>
        </w:rPr>
        <w:t>undercommons</w:t>
      </w:r>
      <w:proofErr w:type="spellEnd"/>
      <w:r w:rsidRPr="006D3E6E">
        <w:rPr>
          <w:sz w:val="12"/>
          <w:szCs w:val="8"/>
        </w:rPr>
        <w:t>.</w:t>
      </w:r>
    </w:p>
    <w:p w14:paraId="2B855439" w14:textId="77777777" w:rsidR="0012086E" w:rsidRPr="00C42CA0" w:rsidRDefault="0012086E" w:rsidP="0012086E">
      <w:pPr>
        <w:rPr>
          <w:sz w:val="8"/>
          <w:szCs w:val="8"/>
        </w:rPr>
      </w:pPr>
      <w:r w:rsidRPr="00C42CA0">
        <w:rPr>
          <w:sz w:val="8"/>
          <w:szCs w:val="8"/>
        </w:rPr>
        <w:t xml:space="preserve">In one of his final lectures, </w:t>
      </w:r>
      <w:proofErr w:type="spellStart"/>
      <w:r w:rsidRPr="00C42CA0">
        <w:rPr>
          <w:sz w:val="8"/>
          <w:szCs w:val="8"/>
        </w:rPr>
        <w:t>Bataille</w:t>
      </w:r>
      <w:proofErr w:type="spellEnd"/>
      <w:r w:rsidRPr="00C42CA0">
        <w:rPr>
          <w:sz w:val="8"/>
          <w:szCs w:val="8"/>
        </w:rPr>
        <w:t xml:space="preserve"> speaks of the remnants of a different human species, something not quite so doomed, something that wasted its newly discovered consciousness and tool-being on the art that still marks the walls of prehistoric caves. This lingering minor or vestigial heritage is philosophy’s beginning. Philosophy survives war, atrocity, famine, and crusades. Thinking matters in a very unusual way. Thinking is not power or emancipation. Thinking matters for a sense of belonging to the world, and for believing in the fecundity of the world despite evidence to the contrary. </w:t>
      </w:r>
    </w:p>
    <w:p w14:paraId="34FCD1EB" w14:textId="77777777" w:rsidR="0012086E" w:rsidRPr="00C42CA0" w:rsidRDefault="0012086E" w:rsidP="0012086E">
      <w:pPr>
        <w:rPr>
          <w:sz w:val="12"/>
        </w:rPr>
      </w:pPr>
      <w:r w:rsidRPr="00C42CA0">
        <w:rPr>
          <w:sz w:val="12"/>
        </w:rPr>
        <w:t xml:space="preserve">How do you get all this from pessimism, from failure? </w:t>
      </w:r>
      <w:r w:rsidRPr="00C42CA0">
        <w:rPr>
          <w:rStyle w:val="StyleUnderline"/>
        </w:rPr>
        <w:t xml:space="preserve">Because willing </w:t>
      </w:r>
      <w:r w:rsidRPr="00551B73">
        <w:rPr>
          <w:rStyle w:val="StyleUnderline"/>
          <w:highlight w:val="green"/>
        </w:rPr>
        <w:t>failure is</w:t>
      </w:r>
      <w:r w:rsidRPr="00C42CA0">
        <w:rPr>
          <w:rStyle w:val="StyleUnderline"/>
        </w:rPr>
        <w:t xml:space="preserve"> a temptation</w:t>
      </w:r>
      <w:r w:rsidRPr="00C42CA0">
        <w:rPr>
          <w:sz w:val="12"/>
        </w:rPr>
        <w:t xml:space="preserve">, a lure to think otherwise, </w:t>
      </w:r>
      <w:r w:rsidRPr="00551B73">
        <w:rPr>
          <w:rStyle w:val="Emphasis"/>
          <w:highlight w:val="green"/>
        </w:rPr>
        <w:t>to think dangerous thoughts</w:t>
      </w:r>
      <w:r w:rsidRPr="00C42CA0">
        <w:rPr>
          <w:sz w:val="12"/>
        </w:rPr>
        <w:t xml:space="preserve">. Pessimism is a threat to indifferentism and nihilism in the sense of the phenomenon of Donald Trump. Pessimism is a provocation and an enemy of skepticism, particularly of the metaphysical variety. It is not redemption from these afflictions, but </w:t>
      </w:r>
      <w:r w:rsidRPr="00B80F42">
        <w:rPr>
          <w:rStyle w:val="StyleUnderline"/>
        </w:rPr>
        <w:t xml:space="preserve">in </w:t>
      </w:r>
      <w:r w:rsidRPr="00551B73">
        <w:rPr>
          <w:rStyle w:val="StyleUnderline"/>
          <w:highlight w:val="green"/>
        </w:rPr>
        <w:t>pessimism</w:t>
      </w:r>
      <w:r w:rsidRPr="00B80F42">
        <w:rPr>
          <w:rStyle w:val="StyleUnderline"/>
        </w:rPr>
        <w:t xml:space="preserve"> there </w:t>
      </w:r>
      <w:r w:rsidRPr="00551B73">
        <w:rPr>
          <w:rStyle w:val="StyleUnderline"/>
          <w:highlight w:val="green"/>
        </w:rPr>
        <w:t>is solace in the real</w:t>
      </w:r>
      <w:r w:rsidRPr="00C42CA0">
        <w:rPr>
          <w:sz w:val="12"/>
        </w:rPr>
        <w:t>. To put it another way, to study the world as it is means to care for it.</w:t>
      </w:r>
    </w:p>
    <w:p w14:paraId="620DFB96" w14:textId="77777777" w:rsidR="0012086E" w:rsidRPr="00C42CA0" w:rsidRDefault="0012086E" w:rsidP="0012086E">
      <w:pPr>
        <w:rPr>
          <w:sz w:val="12"/>
        </w:rPr>
      </w:pPr>
      <w:r w:rsidRPr="00C42CA0">
        <w:rPr>
          <w:sz w:val="12"/>
        </w:rPr>
        <w:t xml:space="preserve">The exhortation that our care or interest should be contingent on how useful the world is and how much of it conforms to our designs is as much opposed to care as it is to empiricism. We can study airports, poetry, endurance races, borders, bombs, plastic, and warfare, and find them all in the world. To consider the depth of their existence can be an invitation to the world rather than a prelude to another policy report. </w:t>
      </w:r>
      <w:r w:rsidRPr="00551B73">
        <w:rPr>
          <w:rStyle w:val="StyleUnderline"/>
          <w:highlight w:val="green"/>
        </w:rPr>
        <w:t>One cannot make a</w:t>
      </w:r>
      <w:r w:rsidRPr="00C42CA0">
        <w:rPr>
          <w:rStyle w:val="StyleUnderline"/>
        </w:rPr>
        <w:t xml:space="preserve"> successful </w:t>
      </w:r>
      <w:r w:rsidRPr="00551B73">
        <w:rPr>
          <w:rStyle w:val="StyleUnderline"/>
          <w:highlight w:val="green"/>
        </w:rPr>
        <w:t>political career</w:t>
      </w:r>
      <w:r w:rsidRPr="00C42CA0">
        <w:rPr>
          <w:rStyle w:val="StyleUnderline"/>
        </w:rPr>
        <w:t xml:space="preserve"> out of such pursuits</w:t>
      </w:r>
      <w:r w:rsidRPr="00C42CA0">
        <w:rPr>
          <w:sz w:val="12"/>
        </w:rPr>
        <w:t xml:space="preserve">, </w:t>
      </w:r>
      <w:r w:rsidRPr="00551B73">
        <w:rPr>
          <w:rStyle w:val="StyleUnderline"/>
          <w:highlight w:val="green"/>
        </w:rPr>
        <w:t>but you might</w:t>
      </w:r>
      <w:r w:rsidRPr="00C42CA0">
        <w:rPr>
          <w:rStyle w:val="StyleUnderline"/>
        </w:rPr>
        <w:t xml:space="preserve"> be able to </w:t>
      </w:r>
      <w:r w:rsidRPr="00551B73">
        <w:rPr>
          <w:rStyle w:val="StyleUnderline"/>
          <w:highlight w:val="green"/>
        </w:rPr>
        <w:t>make</w:t>
      </w:r>
      <w:r w:rsidRPr="00C42CA0">
        <w:rPr>
          <w:rStyle w:val="StyleUnderline"/>
        </w:rPr>
        <w:t xml:space="preserve"> a life out of it</w:t>
      </w:r>
      <w:r w:rsidRPr="00C42CA0">
        <w:rPr>
          <w:sz w:val="12"/>
        </w:rPr>
        <w:t xml:space="preserve">, </w:t>
      </w:r>
      <w:r w:rsidRPr="00551B73">
        <w:rPr>
          <w:rStyle w:val="StyleUnderline"/>
          <w:highlight w:val="green"/>
        </w:rPr>
        <w:t>a life worth repeating</w:t>
      </w:r>
      <w:r w:rsidRPr="00C42CA0">
        <w:rPr>
          <w:rStyle w:val="StyleUnderline"/>
        </w:rPr>
        <w:t xml:space="preserve"> even if nothing else happens</w:t>
      </w:r>
      <w:r w:rsidRPr="00C42CA0">
        <w:rPr>
          <w:sz w:val="12"/>
        </w:rPr>
        <w:t>.</w:t>
      </w:r>
    </w:p>
    <w:p w14:paraId="4D7993D1" w14:textId="77777777" w:rsidR="0012086E" w:rsidRPr="00C42CA0" w:rsidRDefault="0012086E" w:rsidP="0012086E">
      <w:pPr>
        <w:rPr>
          <w:sz w:val="8"/>
          <w:szCs w:val="8"/>
        </w:rPr>
      </w:pPr>
      <w:r w:rsidRPr="00C42CA0">
        <w:rPr>
          <w:sz w:val="8"/>
          <w:szCs w:val="8"/>
        </w:rPr>
        <w:t xml:space="preserve">At the end of Jack Halberstam’s </w:t>
      </w:r>
      <w:proofErr w:type="gramStart"/>
      <w:r w:rsidRPr="00C42CA0">
        <w:rPr>
          <w:sz w:val="8"/>
          <w:szCs w:val="8"/>
        </w:rPr>
        <w:t>The</w:t>
      </w:r>
      <w:proofErr w:type="gramEnd"/>
      <w:r w:rsidRPr="00C42CA0">
        <w:rPr>
          <w:sz w:val="8"/>
          <w:szCs w:val="8"/>
        </w:rPr>
        <w:t xml:space="preserve"> Queer Art of Failure, we are presented with the Fantastic Mr. Fox’s toast as an </w:t>
      </w:r>
      <w:proofErr w:type="spellStart"/>
      <w:r w:rsidRPr="00C42CA0">
        <w:rPr>
          <w:sz w:val="8"/>
          <w:szCs w:val="8"/>
        </w:rPr>
        <w:t>exemple</w:t>
      </w:r>
      <w:proofErr w:type="spellEnd"/>
      <w:r w:rsidRPr="00C42CA0">
        <w:rPr>
          <w:sz w:val="8"/>
          <w:szCs w:val="8"/>
        </w:rPr>
        <w:t xml:space="preserve"> of something meaningful in these dark times of ours.</w:t>
      </w:r>
    </w:p>
    <w:p w14:paraId="4C288919" w14:textId="77777777" w:rsidR="0012086E" w:rsidRPr="00C42CA0" w:rsidRDefault="0012086E" w:rsidP="0012086E">
      <w:pPr>
        <w:ind w:left="720"/>
        <w:rPr>
          <w:sz w:val="8"/>
          <w:szCs w:val="8"/>
        </w:rPr>
      </w:pPr>
      <w:r w:rsidRPr="00C42CA0">
        <w:rPr>
          <w:sz w:val="8"/>
          <w:szCs w:val="8"/>
        </w:rPr>
        <w:t xml:space="preserve">They say all foxes are slightly allergic to linoleum, but it’s cool to the paw—try it. They say my tail needs to be dry cleaned twice a month, but now it’s fully detachable—see? They say our tree may never grow back, but one day, something will. Yes, these crackles are made of synthetic goose and these giblets come from artificial squab and even these apples look fake—but at least they’ve got stars on them. I guess my point is, we’ll eat tonight, and we’ll eat together. And even in this not particularly flattering light, you are without a doubt the five and a half most wonderful wild animals I’ve ever met in my life. </w:t>
      </w:r>
      <w:proofErr w:type="gramStart"/>
      <w:r w:rsidRPr="00C42CA0">
        <w:rPr>
          <w:sz w:val="8"/>
          <w:szCs w:val="8"/>
        </w:rPr>
        <w:t>So</w:t>
      </w:r>
      <w:proofErr w:type="gramEnd"/>
      <w:r w:rsidRPr="00C42CA0">
        <w:rPr>
          <w:sz w:val="8"/>
          <w:szCs w:val="8"/>
        </w:rPr>
        <w:t xml:space="preserve"> let’s raise our boxes—to our survival.</w:t>
      </w:r>
    </w:p>
    <w:p w14:paraId="4A206B8F" w14:textId="77777777" w:rsidR="0012086E" w:rsidRPr="00C42CA0" w:rsidRDefault="0012086E" w:rsidP="0012086E">
      <w:pPr>
        <w:rPr>
          <w:sz w:val="8"/>
          <w:szCs w:val="8"/>
        </w:rPr>
      </w:pPr>
      <w:r w:rsidRPr="00C42CA0">
        <w:rPr>
          <w:sz w:val="8"/>
          <w:szCs w:val="8"/>
        </w:rPr>
        <w:t>Halberstam says of this queer moment:</w:t>
      </w:r>
    </w:p>
    <w:p w14:paraId="58CB20DE" w14:textId="77777777" w:rsidR="0012086E" w:rsidRPr="00C42CA0" w:rsidRDefault="0012086E" w:rsidP="0012086E">
      <w:pPr>
        <w:ind w:left="720"/>
        <w:rPr>
          <w:sz w:val="8"/>
          <w:szCs w:val="8"/>
        </w:rPr>
      </w:pPr>
      <w:r w:rsidRPr="00C42CA0">
        <w:rPr>
          <w:sz w:val="8"/>
          <w:szCs w:val="8"/>
        </w:rPr>
        <w:t>Not quite a credo, something short of a toast, a little less than a speech, but Mr. Fox gives here one of the best and most moving—both emotionally and in stop-motion terms—addresses in the history of cinema. Unlike Coraline, where survival is predicated upon a rejection of the theatrical, the queer, and the improvised, and like Where the Wild Things Are, where the disappointment of deliverance must be leavened with the pragmatism of possibility, Fantastic Mr. Fox is a queerly animated classic in that it teaches us, as Finding Nemo, Chicken Run, and so many other revolting animations before it, to believe in detachable tails, fake apples, eating together, adapting to the lighting, risk, sissy sons, and the sheer importance of survival for all those wild souls that the farmers, the teachers, the preachers, and the politicians would like to bury alive.</w:t>
      </w:r>
    </w:p>
    <w:p w14:paraId="03B8CF47" w14:textId="77777777" w:rsidR="0012086E" w:rsidRDefault="0012086E" w:rsidP="0012086E">
      <w:pPr>
        <w:rPr>
          <w:sz w:val="12"/>
        </w:rPr>
      </w:pPr>
      <w:r w:rsidRPr="00C42CA0">
        <w:rPr>
          <w:sz w:val="12"/>
        </w:rPr>
        <w:t xml:space="preserve">Although not as much fun as Halberstam’s monument to low theory, Savage Ecology is for all the other wild animals out there studying global politics. </w:t>
      </w:r>
      <w:r w:rsidRPr="00551B73">
        <w:rPr>
          <w:rStyle w:val="Emphasis"/>
          <w:highlight w:val="green"/>
        </w:rPr>
        <w:t>May we be buried alive together</w:t>
      </w:r>
      <w:r w:rsidRPr="00C42CA0">
        <w:rPr>
          <w:sz w:val="12"/>
        </w:rPr>
        <w:t>.</w:t>
      </w:r>
    </w:p>
    <w:p w14:paraId="3FBE674D" w14:textId="77777777" w:rsidR="008A1F88" w:rsidRPr="005A775A" w:rsidRDefault="008A1F88" w:rsidP="008A1F88">
      <w:pPr>
        <w:pStyle w:val="Heading4"/>
      </w:pPr>
      <w:r>
        <w:t xml:space="preserve">The Role of the Judge is to </w:t>
      </w:r>
      <w:r>
        <w:rPr>
          <w:u w:val="single"/>
        </w:rPr>
        <w:t>give up hope</w:t>
      </w:r>
      <w:r>
        <w:t>.</w:t>
      </w:r>
    </w:p>
    <w:p w14:paraId="068DC3E0" w14:textId="76FED354" w:rsidR="008A1F88" w:rsidRDefault="008A1F88" w:rsidP="008A1F88">
      <w:pPr>
        <w:pStyle w:val="Heading4"/>
      </w:pPr>
      <w:r>
        <w:t xml:space="preserve">Hopeful affirmation warps within the biomedical sphere to structure policy toward the </w:t>
      </w:r>
      <w:r w:rsidRPr="00C323E1">
        <w:rPr>
          <w:u w:val="single"/>
        </w:rPr>
        <w:t>governance of difference</w:t>
      </w:r>
      <w:r>
        <w:t xml:space="preserve"> </w:t>
      </w:r>
      <w:r w:rsidR="00A06BA3">
        <w:t>– frame the debate through competing models of thought</w:t>
      </w:r>
    </w:p>
    <w:p w14:paraId="07A0261F" w14:textId="77777777" w:rsidR="008A1F88" w:rsidRDefault="008A1F88" w:rsidP="008A1F88">
      <w:pPr>
        <w:rPr>
          <w:rStyle w:val="Style13ptBold"/>
        </w:rPr>
      </w:pPr>
      <w:r>
        <w:rPr>
          <w:rStyle w:val="Style13ptBold"/>
        </w:rPr>
        <w:t xml:space="preserve">Ehlers and </w:t>
      </w:r>
      <w:proofErr w:type="spellStart"/>
      <w:r>
        <w:rPr>
          <w:rStyle w:val="Style13ptBold"/>
        </w:rPr>
        <w:t>Krupar</w:t>
      </w:r>
      <w:proofErr w:type="spellEnd"/>
      <w:r>
        <w:rPr>
          <w:rStyle w:val="Style13ptBold"/>
        </w:rPr>
        <w:t xml:space="preserve"> ‘14</w:t>
      </w:r>
    </w:p>
    <w:p w14:paraId="25E31A27" w14:textId="77777777" w:rsidR="008A1F88" w:rsidRPr="006B62D3" w:rsidRDefault="008A1F88" w:rsidP="008A1F88">
      <w:pPr>
        <w:rPr>
          <w:sz w:val="16"/>
          <w:szCs w:val="16"/>
        </w:rPr>
      </w:pPr>
      <w:r w:rsidRPr="006B62D3">
        <w:rPr>
          <w:sz w:val="16"/>
          <w:szCs w:val="16"/>
        </w:rPr>
        <w:t xml:space="preserve">[Nadine Ehlers, Women's and Gender Studies at Georgetown University, and Shiloh </w:t>
      </w:r>
      <w:proofErr w:type="spellStart"/>
      <w:r w:rsidRPr="006B62D3">
        <w:rPr>
          <w:sz w:val="16"/>
          <w:szCs w:val="16"/>
        </w:rPr>
        <w:t>Krupar</w:t>
      </w:r>
      <w:proofErr w:type="spellEnd"/>
      <w:r w:rsidRPr="006B62D3">
        <w:rPr>
          <w:sz w:val="16"/>
          <w:szCs w:val="16"/>
        </w:rPr>
        <w:t xml:space="preserve">, Geographer and Provost's Distinguished Associate Professor at Georgetown University. Fall 2014. “Hope Logics: Biomedicine, Affective Conventions of Cancer, and the Governing of </w:t>
      </w:r>
      <w:proofErr w:type="spellStart"/>
      <w:r w:rsidRPr="006B62D3">
        <w:rPr>
          <w:sz w:val="16"/>
          <w:szCs w:val="16"/>
        </w:rPr>
        <w:t>Biocitizenry</w:t>
      </w:r>
      <w:proofErr w:type="spellEnd"/>
      <w:r w:rsidRPr="006B62D3">
        <w:rPr>
          <w:sz w:val="16"/>
          <w:szCs w:val="16"/>
        </w:rPr>
        <w:t xml:space="preserve">,” </w:t>
      </w:r>
      <w:hyperlink r:id="rId8" w:history="1">
        <w:r w:rsidRPr="006B62D3">
          <w:rPr>
            <w:rStyle w:val="Hyperlink"/>
            <w:sz w:val="16"/>
            <w:szCs w:val="16"/>
          </w:rPr>
          <w:t>https://ro.uow.edu.au/lhapapers/1849/</w:t>
        </w:r>
      </w:hyperlink>
      <w:r w:rsidRPr="006B62D3">
        <w:rPr>
          <w:sz w:val="16"/>
          <w:szCs w:val="16"/>
        </w:rPr>
        <w:t>] pat</w:t>
      </w:r>
    </w:p>
    <w:p w14:paraId="146F0810" w14:textId="77777777" w:rsidR="008A1F88" w:rsidRPr="006B62D3" w:rsidRDefault="008A1F88" w:rsidP="008A1F88">
      <w:pPr>
        <w:rPr>
          <w:sz w:val="12"/>
        </w:rPr>
      </w:pPr>
      <w:r w:rsidRPr="00E70762">
        <w:rPr>
          <w:rStyle w:val="Emphasis"/>
          <w:highlight w:val="green"/>
        </w:rPr>
        <w:t>Hope</w:t>
      </w:r>
      <w:r w:rsidRPr="00EB7C76">
        <w:rPr>
          <w:rStyle w:val="Emphasis"/>
        </w:rPr>
        <w:t xml:space="preserve"> carries utopian promise; it </w:t>
      </w:r>
      <w:r w:rsidRPr="00E70762">
        <w:rPr>
          <w:rStyle w:val="Emphasis"/>
          <w:highlight w:val="green"/>
        </w:rPr>
        <w:t xml:space="preserve">offers </w:t>
      </w:r>
      <w:r w:rsidRPr="00251D0B">
        <w:rPr>
          <w:rStyle w:val="Emphasis"/>
        </w:rPr>
        <w:t>possibilities</w:t>
      </w:r>
      <w:r w:rsidRPr="00EB7C76">
        <w:rPr>
          <w:rStyle w:val="Emphasis"/>
        </w:rPr>
        <w:t xml:space="preserve"> of a “not yet,” a “to come,” and </w:t>
      </w:r>
      <w:r w:rsidRPr="00E70762">
        <w:rPr>
          <w:rStyle w:val="Emphasis"/>
          <w:highlight w:val="green"/>
        </w:rPr>
        <w:t>an imagining of life otherwise</w:t>
      </w:r>
      <w:r w:rsidRPr="006B62D3">
        <w:rPr>
          <w:sz w:val="12"/>
        </w:rPr>
        <w:t xml:space="preserve">. In contemporary critique, hope has often been deployed as the means to effect radical social transformation and the reinvention of contemporary reality. It is seen as a way of reaching beyond the stymied conditions of today by orienting toward the horizon of an alternative tomorrow. Hope is invoked as an incantation, under conditions of uncertainty; </w:t>
      </w:r>
      <w:r w:rsidRPr="006B62D3">
        <w:rPr>
          <w:rStyle w:val="StyleUnderline"/>
        </w:rPr>
        <w:t xml:space="preserve">it is </w:t>
      </w:r>
      <w:r w:rsidRPr="00E70762">
        <w:rPr>
          <w:rStyle w:val="StyleUnderline"/>
          <w:highlight w:val="green"/>
        </w:rPr>
        <w:t>an insistent affirmation of the ability to effect change</w:t>
      </w:r>
      <w:r w:rsidRPr="006B62D3">
        <w:rPr>
          <w:sz w:val="12"/>
        </w:rPr>
        <w:t xml:space="preserve">. This change can be imagined politically and economically, </w:t>
      </w:r>
      <w:proofErr w:type="gramStart"/>
      <w:r w:rsidRPr="006B62D3">
        <w:rPr>
          <w:sz w:val="12"/>
        </w:rPr>
        <w:t>psychologically</w:t>
      </w:r>
      <w:proofErr w:type="gramEnd"/>
      <w:r w:rsidRPr="006B62D3">
        <w:rPr>
          <w:sz w:val="12"/>
        </w:rPr>
        <w:t xml:space="preserve"> and corporeally. Indeed, hope is ubiquitous in contemporary culture, from US President Barack Obama’s political memoir—The Audacity of Hope—to international food drives—the “Convoy of Hope”4—to biomedical understandings of illness and health. As in the above quotation from “Banners of Hope” (an online outreach for children with life-threatening diseases), hope is the panacea for chronic or terminal illness. </w:t>
      </w:r>
      <w:r w:rsidRPr="006B62D3">
        <w:rPr>
          <w:rStyle w:val="StyleUnderline"/>
          <w:highlight w:val="green"/>
        </w:rPr>
        <w:t>Hope might</w:t>
      </w:r>
      <w:r w:rsidRPr="006B62D3">
        <w:rPr>
          <w:rStyle w:val="StyleUnderline"/>
        </w:rPr>
        <w:t xml:space="preserve"> be seen to </w:t>
      </w:r>
      <w:r w:rsidRPr="006B62D3">
        <w:rPr>
          <w:rStyle w:val="StyleUnderline"/>
          <w:highlight w:val="green"/>
        </w:rPr>
        <w:t>operate as a logic within the biomedical arena</w:t>
      </w:r>
      <w:r w:rsidRPr="006B62D3">
        <w:rPr>
          <w:sz w:val="12"/>
        </w:rPr>
        <w:t xml:space="preserve">, </w:t>
      </w:r>
      <w:r w:rsidRPr="006B62D3">
        <w:rPr>
          <w:rStyle w:val="StyleUnderline"/>
        </w:rPr>
        <w:t xml:space="preserve">one </w:t>
      </w:r>
      <w:r w:rsidRPr="006B62D3">
        <w:rPr>
          <w:rStyle w:val="StyleUnderline"/>
          <w:highlight w:val="green"/>
        </w:rPr>
        <w:t>that structures subjectivities</w:t>
      </w:r>
      <w:r w:rsidRPr="006B62D3">
        <w:rPr>
          <w:sz w:val="12"/>
        </w:rPr>
        <w:t xml:space="preserve">, </w:t>
      </w:r>
      <w:r w:rsidRPr="006B62D3">
        <w:rPr>
          <w:rStyle w:val="StyleUnderline"/>
          <w:highlight w:val="green"/>
        </w:rPr>
        <w:t>social realities</w:t>
      </w:r>
      <w:r w:rsidRPr="006B62D3">
        <w:rPr>
          <w:sz w:val="12"/>
        </w:rPr>
        <w:t xml:space="preserve">, </w:t>
      </w:r>
      <w:r w:rsidRPr="006B62D3">
        <w:rPr>
          <w:rStyle w:val="StyleUnderline"/>
          <w:highlight w:val="green"/>
        </w:rPr>
        <w:t>and corporeal states</w:t>
      </w:r>
      <w:r w:rsidRPr="006B62D3">
        <w:rPr>
          <w:sz w:val="12"/>
        </w:rPr>
        <w:t xml:space="preserve">. It incites </w:t>
      </w:r>
      <w:proofErr w:type="gramStart"/>
      <w:r w:rsidRPr="006B62D3">
        <w:rPr>
          <w:sz w:val="12"/>
        </w:rPr>
        <w:t>particular behaviors</w:t>
      </w:r>
      <w:proofErr w:type="gramEnd"/>
      <w:r w:rsidRPr="006B62D3">
        <w:rPr>
          <w:sz w:val="12"/>
        </w:rPr>
        <w:t xml:space="preserve">; it induces certain forms of community and belonging; it seduces us to believe in the possible transcendence of bodily limits and/or temporal constraints. As we explore in this essay, hope is the guiding principle of biomedicine’s telos toward the affirmation of life. </w:t>
      </w:r>
    </w:p>
    <w:p w14:paraId="029502A4" w14:textId="77777777" w:rsidR="008A1F88" w:rsidRPr="006B62D3" w:rsidRDefault="008A1F88" w:rsidP="008A1F88">
      <w:pPr>
        <w:rPr>
          <w:sz w:val="12"/>
        </w:rPr>
      </w:pPr>
      <w:r w:rsidRPr="006B62D3">
        <w:rPr>
          <w:rStyle w:val="Emphasis"/>
        </w:rPr>
        <w:t xml:space="preserve">This essay argues that </w:t>
      </w:r>
      <w:r w:rsidRPr="006B62D3">
        <w:rPr>
          <w:rStyle w:val="Emphasis"/>
          <w:highlight w:val="green"/>
        </w:rPr>
        <w:t>hope is conventionalized in</w:t>
      </w:r>
      <w:r w:rsidRPr="006B62D3">
        <w:rPr>
          <w:rStyle w:val="Emphasis"/>
        </w:rPr>
        <w:t xml:space="preserve"> particular </w:t>
      </w:r>
      <w:r w:rsidRPr="006B62D3">
        <w:rPr>
          <w:rStyle w:val="Emphasis"/>
          <w:highlight w:val="green"/>
        </w:rPr>
        <w:t>ways that</w:t>
      </w:r>
      <w:r w:rsidRPr="006B62D3">
        <w:rPr>
          <w:rStyle w:val="Emphasis"/>
        </w:rPr>
        <w:t xml:space="preserve"> work in the service of biopolitical imperatives to </w:t>
      </w:r>
      <w:r w:rsidRPr="006B62D3">
        <w:rPr>
          <w:rStyle w:val="Emphasis"/>
          <w:highlight w:val="green"/>
        </w:rPr>
        <w:t>govern</w:t>
      </w:r>
      <w:r w:rsidRPr="006B62D3">
        <w:rPr>
          <w:rStyle w:val="Emphasis"/>
        </w:rPr>
        <w:t xml:space="preserve"> life, and to </w:t>
      </w:r>
      <w:r w:rsidRPr="006B62D3">
        <w:rPr>
          <w:rStyle w:val="Emphasis"/>
          <w:highlight w:val="green"/>
        </w:rPr>
        <w:t>secure, optimize, and speculate on</w:t>
      </w:r>
      <w:r w:rsidRPr="006B62D3">
        <w:rPr>
          <w:rStyle w:val="Emphasis"/>
        </w:rPr>
        <w:t xml:space="preserve"> that </w:t>
      </w:r>
      <w:r w:rsidRPr="006B62D3">
        <w:rPr>
          <w:rStyle w:val="Emphasis"/>
          <w:highlight w:val="green"/>
        </w:rPr>
        <w:t>life</w:t>
      </w:r>
      <w:r w:rsidRPr="006B62D3">
        <w:rPr>
          <w:sz w:val="12"/>
        </w:rPr>
        <w:t xml:space="preserve">. </w:t>
      </w:r>
      <w:r w:rsidRPr="00EB7C76">
        <w:rPr>
          <w:rStyle w:val="StyleUnderline"/>
        </w:rPr>
        <w:t xml:space="preserve">We orient the investigation toward the regulation of affect within the US biomedical arena to consider how </w:t>
      </w:r>
      <w:r w:rsidRPr="00E70762">
        <w:rPr>
          <w:rStyle w:val="StyleUnderline"/>
          <w:highlight w:val="green"/>
        </w:rPr>
        <w:t>affective conventions</w:t>
      </w:r>
      <w:r w:rsidRPr="006B62D3">
        <w:rPr>
          <w:sz w:val="12"/>
        </w:rPr>
        <w:t>—that is, the perceptual, emotional, and corporeal modes of managing and responding to events—</w:t>
      </w:r>
      <w:r w:rsidRPr="006B62D3">
        <w:rPr>
          <w:rStyle w:val="StyleUnderline"/>
          <w:highlight w:val="green"/>
        </w:rPr>
        <w:t>of hope perform a governing function</w:t>
      </w:r>
      <w:r w:rsidRPr="006B62D3">
        <w:rPr>
          <w:sz w:val="12"/>
        </w:rPr>
        <w:t xml:space="preserve">. </w:t>
      </w:r>
      <w:r w:rsidRPr="006B62D3">
        <w:rPr>
          <w:rStyle w:val="StyleUnderline"/>
        </w:rPr>
        <w:t>In relation to illness</w:t>
      </w:r>
      <w:r w:rsidRPr="006B62D3">
        <w:rPr>
          <w:sz w:val="12"/>
        </w:rPr>
        <w:t xml:space="preserve">, for example, </w:t>
      </w:r>
      <w:r w:rsidRPr="006B62D3">
        <w:rPr>
          <w:rStyle w:val="StyleUnderline"/>
          <w:highlight w:val="green"/>
        </w:rPr>
        <w:t>they condition responses to</w:t>
      </w:r>
      <w:r w:rsidRPr="006B62D3">
        <w:rPr>
          <w:rStyle w:val="StyleUnderline"/>
        </w:rPr>
        <w:t xml:space="preserve"> bodily </w:t>
      </w:r>
      <w:r w:rsidRPr="006B62D3">
        <w:rPr>
          <w:rStyle w:val="StyleUnderline"/>
          <w:highlight w:val="green"/>
        </w:rPr>
        <w:t>vulnerability and uncertainty</w:t>
      </w:r>
      <w:r w:rsidRPr="006B62D3">
        <w:rPr>
          <w:sz w:val="12"/>
        </w:rPr>
        <w:t xml:space="preserve">, </w:t>
      </w:r>
      <w:r w:rsidRPr="006B62D3">
        <w:rPr>
          <w:rStyle w:val="StyleUnderline"/>
        </w:rPr>
        <w:t>manage the present for the future</w:t>
      </w:r>
      <w:r w:rsidRPr="006B62D3">
        <w:rPr>
          <w:sz w:val="12"/>
        </w:rPr>
        <w:t xml:space="preserve">, </w:t>
      </w:r>
      <w:r w:rsidRPr="006B62D3">
        <w:rPr>
          <w:rStyle w:val="StyleUnderline"/>
          <w:highlight w:val="green"/>
        </w:rPr>
        <w:t>and relentlessly affirm life</w:t>
      </w:r>
      <w:r w:rsidRPr="006B62D3">
        <w:rPr>
          <w:sz w:val="12"/>
        </w:rPr>
        <w:t xml:space="preserve">. We ground these broad claims in an examination of the dominant affective conventions of hope at work in cancer activism and treatment. </w:t>
      </w:r>
      <w:r w:rsidRPr="00EB7C76">
        <w:rPr>
          <w:rStyle w:val="StyleUnderline"/>
        </w:rPr>
        <w:t xml:space="preserve">Documenting the ways in which </w:t>
      </w:r>
      <w:r w:rsidRPr="00E70762">
        <w:rPr>
          <w:rStyle w:val="StyleUnderline"/>
          <w:highlight w:val="green"/>
        </w:rPr>
        <w:t>hope is increasingly militarized</w:t>
      </w:r>
      <w:r w:rsidRPr="006B62D3">
        <w:rPr>
          <w:sz w:val="12"/>
        </w:rPr>
        <w:t xml:space="preserve">, </w:t>
      </w:r>
      <w:r w:rsidRPr="00E70762">
        <w:rPr>
          <w:rStyle w:val="StyleUnderline"/>
          <w:highlight w:val="green"/>
        </w:rPr>
        <w:t>commodified</w:t>
      </w:r>
      <w:r w:rsidRPr="006B62D3">
        <w:rPr>
          <w:sz w:val="12"/>
        </w:rPr>
        <w:t xml:space="preserve">, routinized, </w:t>
      </w:r>
      <w:r w:rsidRPr="00E70762">
        <w:rPr>
          <w:rStyle w:val="StyleUnderline"/>
          <w:highlight w:val="green"/>
        </w:rPr>
        <w:t>and delimited in the neoliberal era</w:t>
      </w:r>
      <w:r w:rsidRPr="006B62D3">
        <w:rPr>
          <w:sz w:val="12"/>
        </w:rPr>
        <w:t xml:space="preserve">, </w:t>
      </w:r>
      <w:r w:rsidRPr="00EB7C76">
        <w:rPr>
          <w:rStyle w:val="StyleUnderline"/>
        </w:rPr>
        <w:t xml:space="preserve">the essay explores how such </w:t>
      </w:r>
      <w:r w:rsidRPr="00E70762">
        <w:rPr>
          <w:rStyle w:val="StyleUnderline"/>
          <w:highlight w:val="green"/>
        </w:rPr>
        <w:t>conventions of hope are actively made and maintained through</w:t>
      </w:r>
      <w:r w:rsidRPr="00EB7C76">
        <w:rPr>
          <w:rStyle w:val="StyleUnderline"/>
        </w:rPr>
        <w:t xml:space="preserve"> aspects of cancer-related </w:t>
      </w:r>
      <w:r w:rsidRPr="00E70762">
        <w:rPr>
          <w:rStyle w:val="StyleUnderline"/>
          <w:highlight w:val="green"/>
        </w:rPr>
        <w:t>biomedical encounters</w:t>
      </w:r>
      <w:r w:rsidRPr="006B62D3">
        <w:rPr>
          <w:sz w:val="12"/>
        </w:rPr>
        <w:t>—what we call infrastructures of care and bioethics of faith within oncology. The essay concludes by considering alternative hope tactics</w:t>
      </w:r>
      <w:proofErr w:type="gramStart"/>
      <w:r w:rsidRPr="006B62D3">
        <w:rPr>
          <w:sz w:val="12"/>
        </w:rPr>
        <w:t>—“</w:t>
      </w:r>
      <w:proofErr w:type="gramEnd"/>
      <w:r w:rsidRPr="006B62D3">
        <w:rPr>
          <w:sz w:val="12"/>
        </w:rPr>
        <w:t xml:space="preserve">hoping for other things”—in relation to cancer. </w:t>
      </w:r>
    </w:p>
    <w:p w14:paraId="34640D87" w14:textId="77777777" w:rsidR="0012086E" w:rsidRDefault="0012086E" w:rsidP="0012086E"/>
    <w:bookmarkEnd w:id="0"/>
    <w:p w14:paraId="0F8C2571" w14:textId="60FAE5DC" w:rsidR="006E6604" w:rsidRDefault="00A6472B" w:rsidP="00A6472B">
      <w:pPr>
        <w:pStyle w:val="Heading2"/>
      </w:pPr>
      <w:r>
        <w:t>Case</w:t>
      </w:r>
    </w:p>
    <w:p w14:paraId="1451236F" w14:textId="1F50B7AB" w:rsidR="007D57A7" w:rsidRPr="007D57A7" w:rsidRDefault="007D57A7" w:rsidP="007D57A7">
      <w:r>
        <w:t xml:space="preserve">New 2nr paradigm issues to 1ar shells </w:t>
      </w:r>
      <w:proofErr w:type="spellStart"/>
      <w:r>
        <w:t>bc</w:t>
      </w:r>
      <w:proofErr w:type="spellEnd"/>
      <w:r>
        <w:t xml:space="preserve"> no context for what violation is and diff shells should be evaluated in diff ways</w:t>
      </w:r>
    </w:p>
    <w:p w14:paraId="71B59DB0" w14:textId="308CDC06" w:rsidR="00A6472B" w:rsidRDefault="00A6472B" w:rsidP="00A6472B">
      <w:pPr>
        <w:pStyle w:val="Heading3"/>
      </w:pPr>
      <w:r>
        <w:t>COVID</w:t>
      </w:r>
    </w:p>
    <w:p w14:paraId="7198CF8D" w14:textId="77777777" w:rsidR="00053633" w:rsidRPr="00461322" w:rsidRDefault="00053633" w:rsidP="00053633">
      <w:pPr>
        <w:pStyle w:val="Heading4"/>
        <w:rPr>
          <w:rFonts w:cs="Calibri"/>
        </w:rPr>
      </w:pPr>
      <w:r w:rsidRPr="00461322">
        <w:rPr>
          <w:rFonts w:cs="Calibri"/>
        </w:rPr>
        <w:t xml:space="preserve">The issue is </w:t>
      </w:r>
      <w:r w:rsidRPr="00461322">
        <w:rPr>
          <w:rFonts w:cs="Calibri"/>
          <w:u w:val="single"/>
        </w:rPr>
        <w:t>lack of resources</w:t>
      </w:r>
      <w:r w:rsidRPr="00461322">
        <w:rPr>
          <w:rFonts w:cs="Calibri"/>
        </w:rPr>
        <w:t>, not IPR.</w:t>
      </w:r>
    </w:p>
    <w:p w14:paraId="0E5F4225" w14:textId="77777777" w:rsidR="00053633" w:rsidRPr="00461322" w:rsidRDefault="00053633" w:rsidP="00053633">
      <w:pPr>
        <w:rPr>
          <w:rFonts w:cs="Calibri"/>
        </w:rPr>
      </w:pPr>
      <w:r w:rsidRPr="00461322">
        <w:rPr>
          <w:rStyle w:val="Style13ptBold"/>
          <w:rFonts w:cs="Calibri"/>
        </w:rPr>
        <w:t>Brown 21</w:t>
      </w:r>
      <w:r w:rsidRPr="00461322">
        <w:rPr>
          <w:rFonts w:cs="Calibri"/>
        </w:rPr>
        <w:t xml:space="preserve">, Delphine Knight Brown is a Partner in the firm’s Litigation Practice Group, and Intellectual Property Litigation Group. With over twenty years of trial experience, Delphine’s practice focuses on complex intellectual property and technology cases, with extensive experience in the life sciences industry. Freeborn Attorneys at Law, Summer 2021. “Will TRIPS Waiver of IP Protection for COVID-19 Vaccines Serve Global Need?” </w:t>
      </w:r>
      <w:hyperlink r:id="rId9" w:history="1">
        <w:r w:rsidRPr="00461322">
          <w:rPr>
            <w:rStyle w:val="Hyperlink"/>
            <w:rFonts w:cs="Calibri"/>
          </w:rPr>
          <w:t>https://www.freeborn.com/sites/default/files/downloads/Powerhouse%20Points_Newsletter_Summer%202021%20Final.pdf</w:t>
        </w:r>
      </w:hyperlink>
      <w:r w:rsidRPr="00461322">
        <w:rPr>
          <w:rFonts w:cs="Calibri"/>
        </w:rPr>
        <w:t xml:space="preserve"> </w:t>
      </w:r>
      <w:proofErr w:type="spellStart"/>
      <w:r w:rsidRPr="00461322">
        <w:rPr>
          <w:rFonts w:cs="Calibri"/>
        </w:rPr>
        <w:t>brett</w:t>
      </w:r>
      <w:proofErr w:type="spellEnd"/>
    </w:p>
    <w:p w14:paraId="77794AE6" w14:textId="77777777" w:rsidR="00053633" w:rsidRPr="00461322" w:rsidRDefault="00053633" w:rsidP="00053633">
      <w:pPr>
        <w:rPr>
          <w:rFonts w:cs="Calibri"/>
          <w:sz w:val="16"/>
        </w:rPr>
      </w:pPr>
      <w:r w:rsidRPr="00E43733">
        <w:rPr>
          <w:rStyle w:val="StyleUnderline"/>
          <w:rFonts w:cs="Calibri"/>
        </w:rPr>
        <w:t>When the IP waiver</w:t>
      </w:r>
      <w:r w:rsidRPr="00E43733">
        <w:rPr>
          <w:rFonts w:cs="Calibri"/>
          <w:sz w:val="16"/>
        </w:rPr>
        <w:t xml:space="preserve"> concept </w:t>
      </w:r>
      <w:r w:rsidRPr="00E43733">
        <w:rPr>
          <w:rStyle w:val="StyleUnderline"/>
          <w:rFonts w:cs="Calibri"/>
        </w:rPr>
        <w:t>was first proposed</w:t>
      </w:r>
      <w:r w:rsidRPr="00461322">
        <w:rPr>
          <w:rFonts w:cs="Calibri"/>
          <w:sz w:val="16"/>
        </w:rPr>
        <w:t xml:space="preserve"> last October, </w:t>
      </w:r>
      <w:r w:rsidRPr="00461322">
        <w:rPr>
          <w:rStyle w:val="StyleUnderline"/>
          <w:rFonts w:cs="Calibri"/>
          <w:highlight w:val="green"/>
        </w:rPr>
        <w:t xml:space="preserve">Moderna agreed not to enforce </w:t>
      </w:r>
      <w:r w:rsidRPr="00E43733">
        <w:rPr>
          <w:rStyle w:val="StyleUnderline"/>
          <w:rFonts w:cs="Calibri"/>
        </w:rPr>
        <w:t>its COVID</w:t>
      </w:r>
      <w:r w:rsidRPr="00461322">
        <w:rPr>
          <w:rStyle w:val="StyleUnderline"/>
          <w:rFonts w:cs="Calibri"/>
        </w:rPr>
        <w:t xml:space="preserve">-19 </w:t>
      </w:r>
      <w:r w:rsidRPr="00E43733">
        <w:rPr>
          <w:rStyle w:val="StyleUnderline"/>
          <w:rFonts w:cs="Calibri"/>
        </w:rPr>
        <w:t xml:space="preserve">related </w:t>
      </w:r>
      <w:r w:rsidRPr="00461322">
        <w:rPr>
          <w:rStyle w:val="StyleUnderline"/>
          <w:rFonts w:cs="Calibri"/>
          <w:highlight w:val="green"/>
        </w:rPr>
        <w:t>patents</w:t>
      </w:r>
      <w:r w:rsidRPr="00461322">
        <w:rPr>
          <w:rStyle w:val="StyleUnderline"/>
          <w:rFonts w:cs="Calibri"/>
        </w:rPr>
        <w:t xml:space="preserve"> during the pandemic</w:t>
      </w:r>
      <w:r w:rsidRPr="00461322">
        <w:rPr>
          <w:rFonts w:cs="Calibri"/>
          <w:sz w:val="16"/>
        </w:rPr>
        <w:t xml:space="preserve">. </w:t>
      </w:r>
      <w:r w:rsidRPr="00E43733">
        <w:rPr>
          <w:rStyle w:val="StyleUnderline"/>
          <w:rFonts w:cs="Calibri"/>
        </w:rPr>
        <w:t xml:space="preserve">But </w:t>
      </w:r>
      <w:r w:rsidRPr="00461322">
        <w:rPr>
          <w:rStyle w:val="StyleUnderline"/>
          <w:rFonts w:cs="Calibri"/>
          <w:highlight w:val="green"/>
        </w:rPr>
        <w:t xml:space="preserve">despite </w:t>
      </w:r>
      <w:r w:rsidRPr="00E43733">
        <w:rPr>
          <w:rStyle w:val="StyleUnderline"/>
          <w:rFonts w:cs="Calibri"/>
        </w:rPr>
        <w:t>Moderna’s</w:t>
      </w:r>
      <w:r w:rsidRPr="00461322">
        <w:rPr>
          <w:rStyle w:val="StyleUnderline"/>
          <w:rFonts w:cs="Calibri"/>
          <w:highlight w:val="green"/>
        </w:rPr>
        <w:t xml:space="preserve"> voluntary waiver</w:t>
      </w:r>
      <w:r w:rsidRPr="00461322">
        <w:rPr>
          <w:rStyle w:val="StyleUnderline"/>
          <w:rFonts w:cs="Calibri"/>
        </w:rPr>
        <w:t xml:space="preserve"> of its IP rights, </w:t>
      </w:r>
      <w:r w:rsidRPr="00461322">
        <w:rPr>
          <w:rStyle w:val="StyleUnderline"/>
          <w:rFonts w:cs="Calibri"/>
          <w:highlight w:val="green"/>
        </w:rPr>
        <w:t>no other company</w:t>
      </w:r>
      <w:r w:rsidRPr="00461322">
        <w:rPr>
          <w:rStyle w:val="StyleUnderline"/>
          <w:rFonts w:cs="Calibri"/>
        </w:rPr>
        <w:t xml:space="preserve"> has </w:t>
      </w:r>
      <w:r w:rsidRPr="00461322">
        <w:rPr>
          <w:rStyle w:val="StyleUnderline"/>
          <w:rFonts w:cs="Calibri"/>
          <w:highlight w:val="green"/>
        </w:rPr>
        <w:t xml:space="preserve">stepped up to manufacture </w:t>
      </w:r>
      <w:r w:rsidRPr="00E43733">
        <w:rPr>
          <w:rStyle w:val="StyleUnderline"/>
          <w:rFonts w:cs="Calibri"/>
        </w:rPr>
        <w:t>the Moderna vaccine</w:t>
      </w:r>
      <w:r w:rsidRPr="00E43733">
        <w:rPr>
          <w:rFonts w:cs="Calibri"/>
          <w:sz w:val="16"/>
        </w:rPr>
        <w:t>.</w:t>
      </w:r>
      <w:r w:rsidRPr="00461322">
        <w:rPr>
          <w:rFonts w:cs="Calibri"/>
          <w:sz w:val="16"/>
        </w:rPr>
        <w:t xml:space="preserve"> </w:t>
      </w:r>
      <w:r w:rsidRPr="00461322">
        <w:rPr>
          <w:rStyle w:val="StyleUnderline"/>
          <w:rFonts w:cs="Calibri"/>
          <w:highlight w:val="green"/>
        </w:rPr>
        <w:t>The most significant obstacle</w:t>
      </w:r>
      <w:r w:rsidRPr="00461322">
        <w:rPr>
          <w:rStyle w:val="StyleUnderline"/>
          <w:rFonts w:cs="Calibri"/>
        </w:rPr>
        <w:t xml:space="preserve"> to</w:t>
      </w:r>
      <w:r w:rsidRPr="00461322">
        <w:rPr>
          <w:rFonts w:cs="Calibri"/>
          <w:sz w:val="16"/>
        </w:rPr>
        <w:t xml:space="preserve"> COVID-19 </w:t>
      </w:r>
      <w:r w:rsidRPr="00461322">
        <w:rPr>
          <w:rStyle w:val="StyleUnderline"/>
          <w:rFonts w:cs="Calibri"/>
        </w:rPr>
        <w:t xml:space="preserve">vaccine supply </w:t>
      </w:r>
      <w:r w:rsidRPr="00461322">
        <w:rPr>
          <w:rStyle w:val="StyleUnderline"/>
          <w:rFonts w:cs="Calibri"/>
          <w:highlight w:val="green"/>
        </w:rPr>
        <w:t>is not</w:t>
      </w:r>
      <w:r w:rsidRPr="00461322">
        <w:rPr>
          <w:rFonts w:cs="Calibri"/>
          <w:sz w:val="16"/>
        </w:rPr>
        <w:t xml:space="preserve"> just the </w:t>
      </w:r>
      <w:r w:rsidRPr="00461322">
        <w:rPr>
          <w:rStyle w:val="StyleUnderline"/>
          <w:rFonts w:cs="Calibri"/>
          <w:highlight w:val="green"/>
        </w:rPr>
        <w:t>IP rights</w:t>
      </w:r>
      <w:r w:rsidRPr="00461322">
        <w:rPr>
          <w:rFonts w:cs="Calibri"/>
          <w:sz w:val="16"/>
        </w:rPr>
        <w:t xml:space="preserve"> that companies have obtained, or are pursuing, </w:t>
      </w:r>
      <w:r w:rsidRPr="00461322">
        <w:rPr>
          <w:rStyle w:val="StyleUnderline"/>
          <w:rFonts w:cs="Calibri"/>
          <w:highlight w:val="green"/>
        </w:rPr>
        <w:t>but rather</w:t>
      </w:r>
      <w:r w:rsidRPr="00461322">
        <w:rPr>
          <w:rStyle w:val="StyleUnderline"/>
          <w:rFonts w:cs="Calibri"/>
        </w:rPr>
        <w:t xml:space="preserve"> the </w:t>
      </w:r>
      <w:r w:rsidRPr="00461322">
        <w:rPr>
          <w:rStyle w:val="Emphasis"/>
          <w:rFonts w:cs="Calibri"/>
          <w:highlight w:val="green"/>
        </w:rPr>
        <w:t>lack of raw materials</w:t>
      </w:r>
      <w:r w:rsidRPr="00461322">
        <w:rPr>
          <w:rStyle w:val="StyleUnderline"/>
          <w:rFonts w:cs="Calibri"/>
        </w:rPr>
        <w:t xml:space="preserve"> </w:t>
      </w:r>
      <w:r w:rsidRPr="00461322">
        <w:rPr>
          <w:rStyle w:val="StyleUnderline"/>
          <w:rFonts w:cs="Calibri"/>
          <w:highlight w:val="green"/>
        </w:rPr>
        <w:t>and</w:t>
      </w:r>
      <w:r w:rsidRPr="00461322">
        <w:rPr>
          <w:rStyle w:val="StyleUnderline"/>
          <w:rFonts w:cs="Calibri"/>
        </w:rPr>
        <w:t xml:space="preserve"> </w:t>
      </w:r>
      <w:r w:rsidRPr="00461322">
        <w:rPr>
          <w:rStyle w:val="Emphasis"/>
          <w:rFonts w:cs="Calibri"/>
          <w:highlight w:val="green"/>
        </w:rPr>
        <w:t>manufacturing facilities</w:t>
      </w:r>
      <w:r w:rsidRPr="00461322">
        <w:rPr>
          <w:rStyle w:val="StyleUnderline"/>
          <w:rFonts w:cs="Calibri"/>
        </w:rPr>
        <w:t xml:space="preserve"> to produce the vaccines</w:t>
      </w:r>
      <w:r w:rsidRPr="00461322">
        <w:rPr>
          <w:rFonts w:cs="Calibri"/>
          <w:sz w:val="16"/>
        </w:rPr>
        <w:t xml:space="preserve">. Currently, there are shortages of raw materials and equipment used to make vaccines and biological products. </w:t>
      </w:r>
    </w:p>
    <w:p w14:paraId="033B4202" w14:textId="77777777" w:rsidR="00053633" w:rsidRPr="00461322" w:rsidRDefault="00053633" w:rsidP="00053633">
      <w:pPr>
        <w:rPr>
          <w:rFonts w:cs="Calibri"/>
          <w:sz w:val="16"/>
        </w:rPr>
      </w:pPr>
      <w:r w:rsidRPr="00461322">
        <w:rPr>
          <w:rStyle w:val="StyleUnderline"/>
          <w:rFonts w:cs="Calibri"/>
        </w:rPr>
        <w:t xml:space="preserve">Unlike drug manufacturing, </w:t>
      </w:r>
      <w:r w:rsidRPr="00461322">
        <w:rPr>
          <w:rStyle w:val="StyleUnderline"/>
          <w:rFonts w:cs="Calibri"/>
          <w:highlight w:val="green"/>
        </w:rPr>
        <w:t xml:space="preserve">vaccine production processes are extremely </w:t>
      </w:r>
      <w:r w:rsidRPr="00461322">
        <w:rPr>
          <w:rStyle w:val="StyleUnderline"/>
          <w:rFonts w:cs="Calibri"/>
        </w:rPr>
        <w:t xml:space="preserve">complex and </w:t>
      </w:r>
      <w:r w:rsidRPr="00461322">
        <w:rPr>
          <w:rStyle w:val="StyleUnderline"/>
          <w:rFonts w:cs="Calibri"/>
          <w:highlight w:val="green"/>
        </w:rPr>
        <w:t>difficult</w:t>
      </w:r>
      <w:r w:rsidRPr="00461322">
        <w:rPr>
          <w:rStyle w:val="StyleUnderline"/>
          <w:rFonts w:cs="Calibri"/>
        </w:rPr>
        <w:t xml:space="preserve"> to develop without support from current manufacturers</w:t>
      </w:r>
      <w:r w:rsidRPr="00461322">
        <w:rPr>
          <w:rFonts w:cs="Calibri"/>
          <w:sz w:val="16"/>
        </w:rPr>
        <w:t xml:space="preserve">. </w:t>
      </w:r>
      <w:r w:rsidRPr="00461322">
        <w:rPr>
          <w:rStyle w:val="StyleUnderline"/>
          <w:rFonts w:cs="Calibri"/>
          <w:highlight w:val="green"/>
        </w:rPr>
        <w:t>Additional manufacturers would need</w:t>
      </w:r>
      <w:r w:rsidRPr="00461322">
        <w:rPr>
          <w:rStyle w:val="StyleUnderline"/>
          <w:rFonts w:cs="Calibri"/>
        </w:rPr>
        <w:t xml:space="preserve"> to have or acquire skilled </w:t>
      </w:r>
      <w:r w:rsidRPr="00461322">
        <w:rPr>
          <w:rStyle w:val="Emphasis"/>
          <w:rFonts w:cs="Calibri"/>
          <w:highlight w:val="green"/>
        </w:rPr>
        <w:t>expertise in mRNA</w:t>
      </w:r>
      <w:r w:rsidRPr="00461322">
        <w:rPr>
          <w:rStyle w:val="StyleUnderline"/>
          <w:rFonts w:cs="Calibri"/>
        </w:rPr>
        <w:t xml:space="preserve"> technology </w:t>
      </w:r>
      <w:r w:rsidRPr="00461322">
        <w:rPr>
          <w:rStyle w:val="StyleUnderline"/>
          <w:rFonts w:cs="Calibri"/>
          <w:highlight w:val="green"/>
        </w:rPr>
        <w:t>and create</w:t>
      </w:r>
      <w:r w:rsidRPr="00461322">
        <w:rPr>
          <w:rStyle w:val="StyleUnderline"/>
          <w:rFonts w:cs="Calibri"/>
        </w:rPr>
        <w:t xml:space="preserve"> or reconfigure </w:t>
      </w:r>
      <w:r w:rsidRPr="00461322">
        <w:rPr>
          <w:rStyle w:val="Emphasis"/>
          <w:rFonts w:cs="Calibri"/>
          <w:highlight w:val="green"/>
        </w:rPr>
        <w:t>manufacturing sites</w:t>
      </w:r>
      <w:r w:rsidRPr="00461322">
        <w:rPr>
          <w:rStyle w:val="StyleUnderline"/>
          <w:rFonts w:cs="Calibri"/>
        </w:rPr>
        <w:t>.</w:t>
      </w:r>
      <w:r w:rsidRPr="00461322">
        <w:rPr>
          <w:rFonts w:cs="Calibri"/>
          <w:sz w:val="16"/>
        </w:rPr>
        <w:t xml:space="preserve"> </w:t>
      </w:r>
      <w:r w:rsidRPr="00461322">
        <w:rPr>
          <w:rStyle w:val="StyleUnderline"/>
          <w:rFonts w:cs="Calibri"/>
        </w:rPr>
        <w:t>Manufacturing vaccines requires additional processing steps</w:t>
      </w:r>
      <w:r w:rsidRPr="00461322">
        <w:rPr>
          <w:rFonts w:cs="Calibri"/>
          <w:sz w:val="16"/>
        </w:rPr>
        <w:t xml:space="preserve"> and testing </w:t>
      </w:r>
      <w:r w:rsidRPr="00461322">
        <w:rPr>
          <w:rStyle w:val="StyleUnderline"/>
          <w:rFonts w:cs="Calibri"/>
        </w:rPr>
        <w:t>to assure quality</w:t>
      </w:r>
      <w:r w:rsidRPr="00461322">
        <w:rPr>
          <w:rFonts w:cs="Calibri"/>
          <w:sz w:val="16"/>
        </w:rPr>
        <w:t xml:space="preserve"> and consistency. </w:t>
      </w:r>
      <w:r w:rsidRPr="00461322">
        <w:rPr>
          <w:rStyle w:val="StyleUnderline"/>
          <w:rFonts w:cs="Calibri"/>
        </w:rPr>
        <w:t>Manufacturing vaccines will also likely use the patented technology of other companies, who have not waived their IP rights</w:t>
      </w:r>
      <w:r w:rsidRPr="00461322">
        <w:rPr>
          <w:rFonts w:cs="Calibri"/>
          <w:sz w:val="16"/>
        </w:rPr>
        <w:t xml:space="preserve">. </w:t>
      </w:r>
      <w:r w:rsidRPr="00461322">
        <w:rPr>
          <w:rStyle w:val="StyleUnderline"/>
          <w:rFonts w:cs="Calibri"/>
          <w:highlight w:val="green"/>
        </w:rPr>
        <w:t>Investment in manufacturing is also</w:t>
      </w:r>
      <w:r w:rsidRPr="00461322">
        <w:rPr>
          <w:rFonts w:cs="Calibri"/>
          <w:sz w:val="16"/>
        </w:rPr>
        <w:t xml:space="preserve"> an </w:t>
      </w:r>
      <w:r w:rsidRPr="00461322">
        <w:rPr>
          <w:rStyle w:val="StyleUnderline"/>
          <w:rFonts w:cs="Calibri"/>
          <w:highlight w:val="green"/>
        </w:rPr>
        <w:t>important</w:t>
      </w:r>
      <w:r w:rsidRPr="00461322">
        <w:rPr>
          <w:rStyle w:val="StyleUnderline"/>
          <w:rFonts w:cs="Calibri"/>
        </w:rPr>
        <w:t xml:space="preserve"> </w:t>
      </w:r>
      <w:r w:rsidRPr="00461322">
        <w:rPr>
          <w:rFonts w:cs="Calibri"/>
          <w:sz w:val="16"/>
        </w:rPr>
        <w:t xml:space="preserve">piece of the solution. </w:t>
      </w:r>
      <w:r w:rsidRPr="00461322">
        <w:rPr>
          <w:rStyle w:val="StyleUnderline"/>
          <w:rFonts w:cs="Calibri"/>
          <w:highlight w:val="green"/>
        </w:rPr>
        <w:t>Whether existing companies can</w:t>
      </w:r>
      <w:r w:rsidRPr="00461322">
        <w:rPr>
          <w:rStyle w:val="StyleUnderline"/>
          <w:rFonts w:cs="Calibri"/>
        </w:rPr>
        <w:t xml:space="preserve"> retool facilities and </w:t>
      </w:r>
      <w:r w:rsidRPr="00461322">
        <w:rPr>
          <w:rStyle w:val="StyleUnderline"/>
          <w:rFonts w:cs="Calibri"/>
          <w:highlight w:val="green"/>
        </w:rPr>
        <w:t>jump start manufacturing</w:t>
      </w:r>
      <w:r w:rsidRPr="00461322">
        <w:rPr>
          <w:rStyle w:val="StyleUnderline"/>
          <w:rFonts w:cs="Calibri"/>
        </w:rPr>
        <w:t xml:space="preserve"> or new facilities need to be created through investment </w:t>
      </w:r>
      <w:r w:rsidRPr="00461322">
        <w:rPr>
          <w:rStyle w:val="StyleUnderline"/>
          <w:rFonts w:cs="Calibri"/>
          <w:highlight w:val="green"/>
        </w:rPr>
        <w:t>will be</w:t>
      </w:r>
      <w:r w:rsidRPr="00461322">
        <w:rPr>
          <w:rStyle w:val="StyleUnderline"/>
          <w:rFonts w:cs="Calibri"/>
        </w:rPr>
        <w:t xml:space="preserve"> outcome </w:t>
      </w:r>
      <w:r w:rsidRPr="00461322">
        <w:rPr>
          <w:rStyle w:val="StyleUnderline"/>
          <w:rFonts w:cs="Calibri"/>
          <w:highlight w:val="green"/>
        </w:rPr>
        <w:t>determinative</w:t>
      </w:r>
      <w:r w:rsidRPr="00461322">
        <w:rPr>
          <w:rFonts w:cs="Calibri"/>
          <w:sz w:val="16"/>
        </w:rPr>
        <w:t>.</w:t>
      </w:r>
    </w:p>
    <w:p w14:paraId="1360024C" w14:textId="77777777" w:rsidR="00053633" w:rsidRPr="00461322" w:rsidRDefault="00053633" w:rsidP="00053633">
      <w:pPr>
        <w:rPr>
          <w:rFonts w:cs="Calibri"/>
          <w:sz w:val="16"/>
        </w:rPr>
      </w:pPr>
      <w:r w:rsidRPr="00461322">
        <w:rPr>
          <w:rFonts w:cs="Calibri"/>
          <w:sz w:val="16"/>
        </w:rPr>
        <w:t xml:space="preserve">There is little doubt that </w:t>
      </w:r>
      <w:r w:rsidRPr="00461322">
        <w:rPr>
          <w:rStyle w:val="StyleUnderline"/>
          <w:rFonts w:cs="Calibri"/>
        </w:rPr>
        <w:t xml:space="preserve">the waiver </w:t>
      </w:r>
      <w:r w:rsidRPr="00461322">
        <w:rPr>
          <w:rStyle w:val="StyleUnderline"/>
          <w:rFonts w:cs="Calibri"/>
          <w:highlight w:val="green"/>
        </w:rPr>
        <w:t>proposals would</w:t>
      </w:r>
      <w:r w:rsidRPr="00461322">
        <w:rPr>
          <w:rFonts w:cs="Calibri"/>
          <w:sz w:val="16"/>
        </w:rPr>
        <w:t xml:space="preserve"> at the very least </w:t>
      </w:r>
      <w:r w:rsidRPr="00461322">
        <w:rPr>
          <w:rStyle w:val="StyleUnderline"/>
          <w:rFonts w:cs="Calibri"/>
          <w:highlight w:val="green"/>
        </w:rPr>
        <w:t>up-end</w:t>
      </w:r>
      <w:r w:rsidRPr="00461322">
        <w:rPr>
          <w:rFonts w:cs="Calibri"/>
          <w:sz w:val="16"/>
        </w:rPr>
        <w:t xml:space="preserve"> the </w:t>
      </w:r>
      <w:r w:rsidRPr="00461322">
        <w:rPr>
          <w:rStyle w:val="StyleUnderline"/>
          <w:rFonts w:cs="Calibri"/>
        </w:rPr>
        <w:t xml:space="preserve">existing </w:t>
      </w:r>
      <w:r w:rsidRPr="00461322">
        <w:rPr>
          <w:rStyle w:val="StyleUnderline"/>
          <w:rFonts w:cs="Calibri"/>
          <w:highlight w:val="green"/>
        </w:rPr>
        <w:t>incentives</w:t>
      </w:r>
      <w:r w:rsidRPr="00461322">
        <w:rPr>
          <w:rFonts w:cs="Calibri"/>
          <w:sz w:val="16"/>
        </w:rPr>
        <w:t xml:space="preserve">, </w:t>
      </w:r>
      <w:r w:rsidRPr="00461322">
        <w:rPr>
          <w:rStyle w:val="StyleUnderline"/>
          <w:rFonts w:cs="Calibri"/>
          <w:highlight w:val="green"/>
        </w:rPr>
        <w:t>including the prospect of</w:t>
      </w:r>
      <w:r w:rsidRPr="00461322">
        <w:rPr>
          <w:rStyle w:val="StyleUnderline"/>
          <w:rFonts w:cs="Calibri"/>
        </w:rPr>
        <w:t xml:space="preserve"> future pharmaceutical </w:t>
      </w:r>
      <w:r w:rsidRPr="00461322">
        <w:rPr>
          <w:rStyle w:val="StyleUnderline"/>
          <w:rFonts w:cs="Calibri"/>
          <w:highlight w:val="green"/>
        </w:rPr>
        <w:t>innovation</w:t>
      </w:r>
      <w:r w:rsidRPr="00461322">
        <w:rPr>
          <w:rStyle w:val="StyleUnderline"/>
          <w:rFonts w:cs="Calibri"/>
        </w:rPr>
        <w:t xml:space="preserve"> and development of products, </w:t>
      </w:r>
      <w:r w:rsidRPr="00461322">
        <w:rPr>
          <w:rStyle w:val="StyleUnderline"/>
          <w:rFonts w:cs="Calibri"/>
          <w:highlight w:val="green"/>
        </w:rPr>
        <w:t>that resulted in</w:t>
      </w:r>
      <w:r w:rsidRPr="00461322">
        <w:rPr>
          <w:rStyle w:val="StyleUnderline"/>
          <w:rFonts w:cs="Calibri"/>
        </w:rPr>
        <w:t xml:space="preserve"> the </w:t>
      </w:r>
      <w:r w:rsidRPr="00461322">
        <w:rPr>
          <w:rStyle w:val="StyleUnderline"/>
          <w:rFonts w:cs="Calibri"/>
          <w:highlight w:val="green"/>
        </w:rPr>
        <w:t>rapid development</w:t>
      </w:r>
      <w:r w:rsidRPr="00461322">
        <w:rPr>
          <w:rStyle w:val="StyleUnderline"/>
          <w:rFonts w:cs="Calibri"/>
        </w:rPr>
        <w:t xml:space="preserve"> and approval </w:t>
      </w:r>
      <w:r w:rsidRPr="00461322">
        <w:rPr>
          <w:rStyle w:val="StyleUnderline"/>
          <w:rFonts w:cs="Calibri"/>
          <w:highlight w:val="green"/>
        </w:rPr>
        <w:t>of COVID</w:t>
      </w:r>
      <w:r w:rsidRPr="00461322">
        <w:rPr>
          <w:rStyle w:val="StyleUnderline"/>
          <w:rFonts w:cs="Calibri"/>
        </w:rPr>
        <w:t xml:space="preserve">-19 </w:t>
      </w:r>
      <w:r w:rsidRPr="00461322">
        <w:rPr>
          <w:rStyle w:val="StyleUnderline"/>
          <w:rFonts w:cs="Calibri"/>
          <w:highlight w:val="green"/>
        </w:rPr>
        <w:t>vaccines</w:t>
      </w:r>
      <w:r w:rsidRPr="00461322">
        <w:rPr>
          <w:rFonts w:cs="Calibri"/>
          <w:sz w:val="16"/>
          <w:highlight w:val="green"/>
        </w:rPr>
        <w:t>.</w:t>
      </w:r>
      <w:r w:rsidRPr="00461322">
        <w:rPr>
          <w:rFonts w:cs="Calibri"/>
          <w:sz w:val="16"/>
        </w:rPr>
        <w:t xml:space="preserve"> Moreover, </w:t>
      </w:r>
      <w:r w:rsidRPr="00461322">
        <w:rPr>
          <w:rStyle w:val="StyleUnderline"/>
          <w:rFonts w:cs="Calibri"/>
          <w:highlight w:val="green"/>
        </w:rPr>
        <w:t>the TRIPS waiver proposals may not have the desired effect of boosting</w:t>
      </w:r>
      <w:r w:rsidRPr="00461322">
        <w:rPr>
          <w:rStyle w:val="StyleUnderline"/>
          <w:rFonts w:cs="Calibri"/>
        </w:rPr>
        <w:t xml:space="preserve"> COVID vaccine production and </w:t>
      </w:r>
      <w:r w:rsidRPr="00461322">
        <w:rPr>
          <w:rStyle w:val="StyleUnderline"/>
          <w:rFonts w:cs="Calibri"/>
          <w:highlight w:val="green"/>
        </w:rPr>
        <w:t>availability</w:t>
      </w:r>
      <w:r w:rsidRPr="00461322">
        <w:rPr>
          <w:rStyle w:val="StyleUnderline"/>
          <w:rFonts w:cs="Calibri"/>
        </w:rPr>
        <w:t xml:space="preserve"> of mRNA vaccines</w:t>
      </w:r>
      <w:r w:rsidRPr="00461322">
        <w:rPr>
          <w:rFonts w:cs="Calibri"/>
          <w:sz w:val="16"/>
        </w:rPr>
        <w:t xml:space="preserve">. </w:t>
      </w:r>
      <w:r w:rsidRPr="00461322">
        <w:rPr>
          <w:rStyle w:val="StyleUnderline"/>
          <w:rFonts w:cs="Calibri"/>
        </w:rPr>
        <w:t>On the other hand, recent attempts at voluntary licensing and technology transfer agreements related to adenovirus vector technology have resulted in increased vaccine production and availability. A TRIPS waiver may not be as effective for more complex vaccine production</w:t>
      </w:r>
      <w:r w:rsidRPr="00461322">
        <w:rPr>
          <w:rFonts w:cs="Calibri"/>
          <w:sz w:val="16"/>
        </w:rPr>
        <w:t>.</w:t>
      </w:r>
    </w:p>
    <w:p w14:paraId="6544E098" w14:textId="77777777" w:rsidR="00053633" w:rsidRPr="00461322" w:rsidRDefault="00053633" w:rsidP="00053633">
      <w:pPr>
        <w:rPr>
          <w:rFonts w:cs="Calibri"/>
        </w:rPr>
      </w:pPr>
      <w:r w:rsidRPr="00461322">
        <w:rPr>
          <w:rStyle w:val="StyleUnderline"/>
          <w:rFonts w:cs="Calibri"/>
        </w:rPr>
        <w:t>Scaling up COVID-19 vaccine production is not a one-size-fits -all proposition. Ensuring equitable availability and delivery complicates the matter further</w:t>
      </w:r>
      <w:r w:rsidRPr="00461322">
        <w:rPr>
          <w:rFonts w:cs="Calibri"/>
        </w:rPr>
        <w:t xml:space="preserve">. </w:t>
      </w:r>
    </w:p>
    <w:p w14:paraId="1E6926E6" w14:textId="77777777" w:rsidR="00053633" w:rsidRPr="00461322" w:rsidRDefault="00053633" w:rsidP="00053633">
      <w:pPr>
        <w:rPr>
          <w:rFonts w:cs="Calibri"/>
        </w:rPr>
      </w:pPr>
    </w:p>
    <w:p w14:paraId="58240E49" w14:textId="55A1C2AF" w:rsidR="00053633" w:rsidRPr="00461322" w:rsidRDefault="00053633" w:rsidP="00053633">
      <w:pPr>
        <w:pStyle w:val="Heading4"/>
        <w:rPr>
          <w:rFonts w:cs="Calibri"/>
        </w:rPr>
      </w:pPr>
      <w:r w:rsidRPr="00461322">
        <w:rPr>
          <w:rFonts w:cs="Calibri"/>
        </w:rPr>
        <w:t xml:space="preserve">New manufacturers </w:t>
      </w:r>
      <w:r w:rsidRPr="00461322">
        <w:rPr>
          <w:rFonts w:cs="Calibri"/>
          <w:u w:val="single"/>
        </w:rPr>
        <w:t>trade off</w:t>
      </w:r>
      <w:r w:rsidRPr="00461322">
        <w:rPr>
          <w:rFonts w:cs="Calibri"/>
        </w:rPr>
        <w:t xml:space="preserve"> with current ones </w:t>
      </w:r>
    </w:p>
    <w:p w14:paraId="7A44EFA4" w14:textId="77777777" w:rsidR="00053633" w:rsidRPr="00461322" w:rsidRDefault="00053633" w:rsidP="00053633">
      <w:pPr>
        <w:rPr>
          <w:rFonts w:cs="Calibri"/>
        </w:rPr>
      </w:pPr>
      <w:r w:rsidRPr="00461322">
        <w:rPr>
          <w:rFonts w:cs="Calibri"/>
        </w:rPr>
        <w:t xml:space="preserve">Jonathan H. </w:t>
      </w:r>
      <w:proofErr w:type="spellStart"/>
      <w:r w:rsidRPr="00461322">
        <w:rPr>
          <w:rStyle w:val="Style13ptBold"/>
          <w:rFonts w:cs="Calibri"/>
        </w:rPr>
        <w:t>Spadt</w:t>
      </w:r>
      <w:proofErr w:type="spellEnd"/>
      <w:r w:rsidRPr="00461322">
        <w:rPr>
          <w:rStyle w:val="Style13ptBold"/>
          <w:rFonts w:cs="Calibri"/>
        </w:rPr>
        <w:t xml:space="preserve"> &amp;</w:t>
      </w:r>
      <w:r w:rsidRPr="00461322">
        <w:rPr>
          <w:rFonts w:cs="Calibri"/>
        </w:rPr>
        <w:t xml:space="preserve"> Andrew J. </w:t>
      </w:r>
      <w:r w:rsidRPr="00461322">
        <w:rPr>
          <w:rStyle w:val="Style13ptBold"/>
          <w:rFonts w:cs="Calibri"/>
        </w:rPr>
        <w:t>Koopman 5-24</w:t>
      </w:r>
      <w:r w:rsidRPr="00461322">
        <w:rPr>
          <w:rFonts w:cs="Calibri"/>
        </w:rPr>
        <w:t xml:space="preserve">, Jonathan H. </w:t>
      </w:r>
      <w:proofErr w:type="spellStart"/>
      <w:r w:rsidRPr="00461322">
        <w:rPr>
          <w:rFonts w:cs="Calibri"/>
        </w:rPr>
        <w:t>Spadt</w:t>
      </w:r>
      <w:proofErr w:type="spellEnd"/>
      <w:r w:rsidRPr="00461322">
        <w:rPr>
          <w:rFonts w:cs="Calibri"/>
        </w:rPr>
        <w:t xml:space="preserve"> is the Chief Executive Officer and President of </w:t>
      </w:r>
      <w:proofErr w:type="spellStart"/>
      <w:r w:rsidRPr="00461322">
        <w:rPr>
          <w:rFonts w:cs="Calibri"/>
        </w:rPr>
        <w:t>RatnerPrestia</w:t>
      </w:r>
      <w:proofErr w:type="spellEnd"/>
      <w:r w:rsidRPr="00461322">
        <w:rPr>
          <w:rFonts w:cs="Calibri"/>
        </w:rPr>
        <w:t xml:space="preserve">. Andrew J. Koopman, J.D., Temple University Beasley School of Law (2008) Vice President, Intellectual Property Law Society Member, Intellectual Property Moot Court </w:t>
      </w:r>
      <w:proofErr w:type="gramStart"/>
      <w:r w:rsidRPr="00461322">
        <w:rPr>
          <w:rFonts w:cs="Calibri"/>
        </w:rPr>
        <w:t>team</w:t>
      </w:r>
      <w:proofErr w:type="gramEnd"/>
      <w:r w:rsidRPr="00461322">
        <w:rPr>
          <w:rFonts w:cs="Calibri"/>
        </w:rPr>
        <w:t xml:space="preserve"> Staff Writer, International and Comparative Law Journal B.S., Engineering Physics, Cornell University (2005) Minor in Electrical Engineering. 5-24-21, </w:t>
      </w:r>
      <w:proofErr w:type="spellStart"/>
      <w:r w:rsidRPr="00461322">
        <w:rPr>
          <w:rFonts w:cs="Calibri"/>
        </w:rPr>
        <w:t>RatnerPrestia</w:t>
      </w:r>
      <w:proofErr w:type="spellEnd"/>
      <w:r w:rsidRPr="00461322">
        <w:rPr>
          <w:rFonts w:cs="Calibri"/>
        </w:rPr>
        <w:t xml:space="preserve">. “The “Moral” Waiver of IP Protection For COVID Vaccines: Why The US Proposal Creates More Problems Than It Solves” </w:t>
      </w:r>
      <w:hyperlink r:id="rId10" w:history="1">
        <w:r w:rsidRPr="00461322">
          <w:rPr>
            <w:rStyle w:val="Hyperlink"/>
            <w:rFonts w:cs="Calibri"/>
          </w:rPr>
          <w:t>https://www.ratnerprestia.com/2021/05/24/the-moral-waiver-of-ip-protection-for-covid-vaccines-why-the-us-proposal-creates-more-problems-than-it-solves/</w:t>
        </w:r>
      </w:hyperlink>
      <w:r w:rsidRPr="00461322">
        <w:rPr>
          <w:rFonts w:cs="Calibri"/>
        </w:rPr>
        <w:t xml:space="preserve"> </w:t>
      </w:r>
      <w:proofErr w:type="spellStart"/>
      <w:r w:rsidRPr="00461322">
        <w:rPr>
          <w:rFonts w:cs="Calibri"/>
        </w:rPr>
        <w:t>brett</w:t>
      </w:r>
      <w:proofErr w:type="spellEnd"/>
    </w:p>
    <w:p w14:paraId="41AA60B6" w14:textId="77777777" w:rsidR="00053633" w:rsidRPr="00461322" w:rsidRDefault="00053633" w:rsidP="00053633">
      <w:pPr>
        <w:rPr>
          <w:rFonts w:cs="Calibri"/>
          <w:sz w:val="16"/>
        </w:rPr>
      </w:pPr>
      <w:r w:rsidRPr="00461322">
        <w:rPr>
          <w:rFonts w:cs="Calibri"/>
          <w:sz w:val="16"/>
        </w:rPr>
        <w:t xml:space="preserve">Not to be ignored in any discussion of </w:t>
      </w:r>
      <w:proofErr w:type="gramStart"/>
      <w:r w:rsidRPr="00461322">
        <w:rPr>
          <w:rFonts w:cs="Calibri"/>
          <w:sz w:val="16"/>
        </w:rPr>
        <w:t>short term</w:t>
      </w:r>
      <w:proofErr w:type="gramEnd"/>
      <w:r w:rsidRPr="00461322">
        <w:rPr>
          <w:rFonts w:cs="Calibri"/>
          <w:sz w:val="16"/>
        </w:rPr>
        <w:t xml:space="preserve"> effects is the potential impact a waiver would have on current vaccine manufacture.  Like any product, </w:t>
      </w:r>
      <w:r w:rsidRPr="00461322">
        <w:rPr>
          <w:rStyle w:val="StyleUnderline"/>
          <w:rFonts w:cs="Calibri"/>
        </w:rPr>
        <w:t>the manufacture of vaccines is contingent on the availability of raw materials, which are not unlimited in supply</w:t>
      </w:r>
      <w:r w:rsidRPr="00461322">
        <w:rPr>
          <w:rFonts w:cs="Calibri"/>
          <w:sz w:val="16"/>
        </w:rPr>
        <w:t xml:space="preserve">.  </w:t>
      </w:r>
      <w:r w:rsidRPr="00461322">
        <w:rPr>
          <w:rStyle w:val="Emphasis"/>
          <w:rFonts w:cs="Calibri"/>
          <w:highlight w:val="green"/>
        </w:rPr>
        <w:t>The waiver</w:t>
      </w:r>
      <w:r w:rsidRPr="00461322">
        <w:rPr>
          <w:rFonts w:cs="Calibri"/>
          <w:sz w:val="16"/>
        </w:rPr>
        <w:t xml:space="preserve"> of IP rights </w:t>
      </w:r>
      <w:r w:rsidRPr="00461322">
        <w:rPr>
          <w:rStyle w:val="StyleUnderline"/>
          <w:rFonts w:cs="Calibri"/>
          <w:highlight w:val="green"/>
        </w:rPr>
        <w:t>would</w:t>
      </w:r>
      <w:r w:rsidRPr="00461322">
        <w:rPr>
          <w:rFonts w:cs="Calibri"/>
          <w:sz w:val="16"/>
        </w:rPr>
        <w:t xml:space="preserve"> in principle </w:t>
      </w:r>
      <w:r w:rsidRPr="00461322">
        <w:rPr>
          <w:rStyle w:val="Emphasis"/>
          <w:rFonts w:cs="Calibri"/>
          <w:highlight w:val="green"/>
        </w:rPr>
        <w:t>substantially increase</w:t>
      </w:r>
      <w:r w:rsidRPr="00461322">
        <w:rPr>
          <w:rStyle w:val="StyleUnderline"/>
          <w:rFonts w:cs="Calibri"/>
        </w:rPr>
        <w:t xml:space="preserve"> </w:t>
      </w:r>
      <w:r w:rsidRPr="00461322">
        <w:rPr>
          <w:rStyle w:val="StyleUnderline"/>
          <w:rFonts w:cs="Calibri"/>
          <w:highlight w:val="green"/>
        </w:rPr>
        <w:t>demand for</w:t>
      </w:r>
      <w:r w:rsidRPr="00461322">
        <w:rPr>
          <w:rStyle w:val="StyleUnderline"/>
          <w:rFonts w:cs="Calibri"/>
        </w:rPr>
        <w:t xml:space="preserve"> these </w:t>
      </w:r>
      <w:r w:rsidRPr="00461322">
        <w:rPr>
          <w:rStyle w:val="StyleUnderline"/>
          <w:rFonts w:cs="Calibri"/>
          <w:highlight w:val="green"/>
        </w:rPr>
        <w:t>raw materials</w:t>
      </w:r>
      <w:r w:rsidRPr="00461322">
        <w:rPr>
          <w:rStyle w:val="StyleUnderline"/>
          <w:rFonts w:cs="Calibri"/>
        </w:rPr>
        <w:t xml:space="preserve">, </w:t>
      </w:r>
      <w:r w:rsidRPr="00461322">
        <w:rPr>
          <w:rStyle w:val="StyleUnderline"/>
          <w:rFonts w:cs="Calibri"/>
          <w:highlight w:val="green"/>
        </w:rPr>
        <w:t>resulting</w:t>
      </w:r>
      <w:r w:rsidRPr="00461322">
        <w:rPr>
          <w:rStyle w:val="StyleUnderline"/>
          <w:rFonts w:cs="Calibri"/>
        </w:rPr>
        <w:t xml:space="preserve"> not only </w:t>
      </w:r>
      <w:r w:rsidRPr="00461322">
        <w:rPr>
          <w:rStyle w:val="StyleUnderline"/>
          <w:rFonts w:cs="Calibri"/>
          <w:highlight w:val="green"/>
        </w:rPr>
        <w:t>in</w:t>
      </w:r>
      <w:r w:rsidRPr="00461322">
        <w:rPr>
          <w:rStyle w:val="StyleUnderline"/>
          <w:rFonts w:cs="Calibri"/>
        </w:rPr>
        <w:t xml:space="preserve"> higher prices but potential </w:t>
      </w:r>
      <w:r w:rsidRPr="00461322">
        <w:rPr>
          <w:rStyle w:val="StyleUnderline"/>
          <w:rFonts w:cs="Calibri"/>
          <w:highlight w:val="green"/>
        </w:rPr>
        <w:t>interference in the supply chain for established</w:t>
      </w:r>
      <w:r w:rsidRPr="00461322">
        <w:rPr>
          <w:rFonts w:cs="Calibri"/>
          <w:sz w:val="16"/>
        </w:rPr>
        <w:t xml:space="preserve"> and proven </w:t>
      </w:r>
      <w:r w:rsidRPr="00461322">
        <w:rPr>
          <w:rStyle w:val="Emphasis"/>
          <w:rFonts w:cs="Calibri"/>
          <w:highlight w:val="green"/>
        </w:rPr>
        <w:t>vaccine manufacturers</w:t>
      </w:r>
      <w:r w:rsidRPr="00461322">
        <w:rPr>
          <w:rFonts w:cs="Calibri"/>
          <w:sz w:val="16"/>
        </w:rPr>
        <w:t xml:space="preserve">.  </w:t>
      </w:r>
      <w:r w:rsidRPr="00461322">
        <w:rPr>
          <w:rStyle w:val="StyleUnderline"/>
          <w:rFonts w:cs="Calibri"/>
          <w:highlight w:val="green"/>
        </w:rPr>
        <w:t>There is no guarantee</w:t>
      </w:r>
      <w:r w:rsidRPr="00461322">
        <w:rPr>
          <w:rStyle w:val="StyleUnderline"/>
          <w:rFonts w:cs="Calibri"/>
        </w:rPr>
        <w:t xml:space="preserve"> that </w:t>
      </w:r>
      <w:r w:rsidRPr="00461322">
        <w:rPr>
          <w:rStyle w:val="StyleUnderline"/>
          <w:rFonts w:cs="Calibri"/>
          <w:highlight w:val="green"/>
        </w:rPr>
        <w:t>manufacturers entering the market on the</w:t>
      </w:r>
      <w:r w:rsidRPr="00461322">
        <w:rPr>
          <w:rFonts w:cs="Calibri"/>
          <w:sz w:val="16"/>
        </w:rPr>
        <w:t xml:space="preserve"> back of a </w:t>
      </w:r>
      <w:r w:rsidRPr="00461322">
        <w:rPr>
          <w:rStyle w:val="StyleUnderline"/>
          <w:rFonts w:cs="Calibri"/>
        </w:rPr>
        <w:t xml:space="preserve">TRIPS </w:t>
      </w:r>
      <w:r w:rsidRPr="00461322">
        <w:rPr>
          <w:rStyle w:val="StyleUnderline"/>
          <w:rFonts w:cs="Calibri"/>
          <w:highlight w:val="green"/>
        </w:rPr>
        <w:t>waiver would</w:t>
      </w:r>
      <w:r w:rsidRPr="00461322">
        <w:rPr>
          <w:rStyle w:val="StyleUnderline"/>
          <w:rFonts w:cs="Calibri"/>
        </w:rPr>
        <w:t xml:space="preserve"> have the ability to </w:t>
      </w:r>
      <w:r w:rsidRPr="00461322">
        <w:rPr>
          <w:rStyle w:val="StyleUnderline"/>
          <w:rFonts w:cs="Calibri"/>
          <w:highlight w:val="green"/>
        </w:rPr>
        <w:t xml:space="preserve">produce vaccines with the </w:t>
      </w:r>
      <w:r w:rsidRPr="00461322">
        <w:rPr>
          <w:rStyle w:val="Emphasis"/>
          <w:rFonts w:cs="Calibri"/>
          <w:highlight w:val="green"/>
        </w:rPr>
        <w:t>quality and throughput</w:t>
      </w:r>
      <w:r w:rsidRPr="00461322">
        <w:rPr>
          <w:rStyle w:val="StyleUnderline"/>
          <w:rFonts w:cs="Calibri"/>
          <w:highlight w:val="green"/>
        </w:rPr>
        <w:t xml:space="preserve"> of current suppliers</w:t>
      </w:r>
      <w:r w:rsidRPr="00461322">
        <w:rPr>
          <w:rFonts w:cs="Calibri"/>
          <w:sz w:val="16"/>
        </w:rPr>
        <w:t>.</w:t>
      </w:r>
    </w:p>
    <w:p w14:paraId="0CC164F4" w14:textId="77777777" w:rsidR="00D076C1" w:rsidRPr="00461322" w:rsidRDefault="00D076C1" w:rsidP="00D076C1">
      <w:pPr>
        <w:rPr>
          <w:sz w:val="16"/>
          <w:szCs w:val="16"/>
        </w:rPr>
      </w:pPr>
    </w:p>
    <w:p w14:paraId="02F37CEF" w14:textId="469228FB" w:rsidR="00F75B48" w:rsidRDefault="000C3680" w:rsidP="000C3680">
      <w:pPr>
        <w:pStyle w:val="Heading3"/>
      </w:pPr>
      <w:r>
        <w:t>Credibility</w:t>
      </w:r>
    </w:p>
    <w:p w14:paraId="7543A537" w14:textId="77777777" w:rsidR="00D076C1" w:rsidRPr="00461322" w:rsidRDefault="00D076C1" w:rsidP="00D076C1">
      <w:pPr>
        <w:pStyle w:val="Heading4"/>
        <w:rPr>
          <w:rFonts w:cs="Calibri"/>
        </w:rPr>
      </w:pPr>
      <w:r w:rsidRPr="00461322">
        <w:rPr>
          <w:rFonts w:cs="Calibri"/>
        </w:rPr>
        <w:t>Free trade causes, not prevents, war</w:t>
      </w:r>
      <w:r>
        <w:rPr>
          <w:rFonts w:cs="Calibri"/>
        </w:rPr>
        <w:t xml:space="preserve"> -- our stats are </w:t>
      </w:r>
      <w:r w:rsidRPr="001F7006">
        <w:rPr>
          <w:rFonts w:cs="Calibri"/>
          <w:u w:val="single"/>
        </w:rPr>
        <w:t>newer</w:t>
      </w:r>
      <w:r>
        <w:rPr>
          <w:rFonts w:cs="Calibri"/>
        </w:rPr>
        <w:t xml:space="preserve"> and better:</w:t>
      </w:r>
    </w:p>
    <w:p w14:paraId="3F26213F" w14:textId="77777777" w:rsidR="00D076C1" w:rsidRPr="00461322" w:rsidRDefault="00D076C1" w:rsidP="00D076C1">
      <w:pPr>
        <w:pStyle w:val="Heading4"/>
        <w:rPr>
          <w:rFonts w:cs="Calibri"/>
        </w:rPr>
      </w:pPr>
      <w:r w:rsidRPr="00461322">
        <w:rPr>
          <w:rFonts w:cs="Calibri"/>
        </w:rPr>
        <w:t xml:space="preserve">1 -- </w:t>
      </w:r>
      <w:r w:rsidRPr="00461322">
        <w:rPr>
          <w:rFonts w:cs="Calibri"/>
          <w:u w:val="single"/>
        </w:rPr>
        <w:t>Uncertainty</w:t>
      </w:r>
      <w:r w:rsidRPr="00461322">
        <w:rPr>
          <w:rFonts w:cs="Calibri"/>
        </w:rPr>
        <w:t>.</w:t>
      </w:r>
    </w:p>
    <w:p w14:paraId="34D647E0" w14:textId="77777777" w:rsidR="00D076C1" w:rsidRPr="00461322" w:rsidRDefault="00D076C1" w:rsidP="00D076C1">
      <w:r w:rsidRPr="00461322">
        <w:rPr>
          <w:rStyle w:val="Style13ptBold"/>
        </w:rPr>
        <w:t>Spaniel &amp; Malone 19</w:t>
      </w:r>
      <w:r w:rsidRPr="00461322">
        <w:t xml:space="preserve"> [William Spaniel, Department of Political Science, University of Pittsburgh. Iris Malone, Department of Political Science, Stanford. The Uncertainty Tradeoff: Re-Examining Opportunity Costs and War. March 5, 2019. </w:t>
      </w:r>
      <w:hyperlink r:id="rId11" w:history="1">
        <w:r w:rsidRPr="00461322">
          <w:rPr>
            <w:rStyle w:val="Hyperlink"/>
          </w:rPr>
          <w:t>https://wjspaniel.files.wordpress.com/2019/03/uncertainty-tradeoff-final.pdf</w:t>
        </w:r>
      </w:hyperlink>
      <w:r w:rsidRPr="00461322">
        <w:t xml:space="preserve">] </w:t>
      </w:r>
      <w:proofErr w:type="spellStart"/>
      <w:r w:rsidRPr="00461322">
        <w:t>brett</w:t>
      </w:r>
      <w:proofErr w:type="spellEnd"/>
    </w:p>
    <w:p w14:paraId="1B903BFC" w14:textId="77777777" w:rsidR="00D076C1" w:rsidRPr="00461322" w:rsidRDefault="00D076C1" w:rsidP="00D076C1">
      <w:pPr>
        <w:rPr>
          <w:sz w:val="14"/>
        </w:rPr>
      </w:pPr>
      <w:r w:rsidRPr="00461322">
        <w:rPr>
          <w:sz w:val="14"/>
        </w:rPr>
        <w:t xml:space="preserve">This paper has more general implications for trade-conflict research. It complements growing calls to disaggregate the effects of instruments like trade (Martin et al. 2008). </w:t>
      </w:r>
      <w:r w:rsidRPr="00461322">
        <w:rPr>
          <w:rStyle w:val="StyleUnderline"/>
          <w:highlight w:val="green"/>
        </w:rPr>
        <w:t>Empirical analyses</w:t>
      </w:r>
      <w:r w:rsidRPr="00461322">
        <w:rPr>
          <w:rStyle w:val="StyleUnderline"/>
        </w:rPr>
        <w:t xml:space="preserve"> must</w:t>
      </w:r>
      <w:r w:rsidRPr="00461322">
        <w:rPr>
          <w:sz w:val="14"/>
        </w:rPr>
        <w:t xml:space="preserve"> carefully </w:t>
      </w:r>
      <w:r w:rsidRPr="00461322">
        <w:rPr>
          <w:rStyle w:val="StyleUnderline"/>
          <w:highlight w:val="green"/>
        </w:rPr>
        <w:t>trace what</w:t>
      </w:r>
      <w:r w:rsidRPr="00461322">
        <w:rPr>
          <w:rStyle w:val="StyleUnderline"/>
        </w:rPr>
        <w:t xml:space="preserve"> precisely </w:t>
      </w:r>
      <w:r w:rsidRPr="00461322">
        <w:rPr>
          <w:rStyle w:val="StyleUnderline"/>
          <w:highlight w:val="green"/>
        </w:rPr>
        <w:t>parties do not</w:t>
      </w:r>
      <w:r w:rsidRPr="00461322">
        <w:rPr>
          <w:sz w:val="14"/>
          <w:highlight w:val="green"/>
        </w:rPr>
        <w:t xml:space="preserve"> </w:t>
      </w:r>
      <w:r w:rsidRPr="00461322">
        <w:rPr>
          <w:rStyle w:val="StyleUnderline"/>
          <w:highlight w:val="green"/>
        </w:rPr>
        <w:t>know</w:t>
      </w:r>
      <w:r w:rsidRPr="00461322">
        <w:rPr>
          <w:sz w:val="14"/>
        </w:rPr>
        <w:t xml:space="preserve"> about each other </w:t>
      </w:r>
      <w:r w:rsidRPr="00461322">
        <w:rPr>
          <w:rStyle w:val="StyleUnderline"/>
          <w:highlight w:val="green"/>
        </w:rPr>
        <w:t>to</w:t>
      </w:r>
      <w:r w:rsidRPr="00461322">
        <w:rPr>
          <w:rStyle w:val="StyleUnderline"/>
        </w:rPr>
        <w:t xml:space="preserve"> </w:t>
      </w:r>
      <w:r w:rsidRPr="00461322">
        <w:rPr>
          <w:rStyle w:val="Emphasis"/>
        </w:rPr>
        <w:t xml:space="preserve">draw </w:t>
      </w:r>
      <w:r w:rsidRPr="00461322">
        <w:rPr>
          <w:rStyle w:val="Emphasis"/>
          <w:highlight w:val="green"/>
        </w:rPr>
        <w:t>the correct inference</w:t>
      </w:r>
      <w:r w:rsidRPr="00461322">
        <w:rPr>
          <w:sz w:val="14"/>
        </w:rPr>
        <w:t xml:space="preserve">. It also suggests states should be careful in interpreting how other states value or benefit from mutual trade flows. </w:t>
      </w:r>
      <w:r w:rsidRPr="00461322">
        <w:rPr>
          <w:rStyle w:val="StyleUnderline"/>
        </w:rPr>
        <w:t>A free trade agreement</w:t>
      </w:r>
      <w:r w:rsidRPr="00461322">
        <w:rPr>
          <w:sz w:val="14"/>
        </w:rPr>
        <w:t xml:space="preserve"> championed by one state </w:t>
      </w:r>
      <w:r w:rsidRPr="00461322">
        <w:rPr>
          <w:rStyle w:val="StyleUnderline"/>
        </w:rPr>
        <w:t>may be perceived</w:t>
      </w:r>
      <w:r w:rsidRPr="00461322">
        <w:rPr>
          <w:sz w:val="14"/>
        </w:rPr>
        <w:t xml:space="preserve"> as relatively </w:t>
      </w:r>
      <w:r w:rsidRPr="00461322">
        <w:rPr>
          <w:rStyle w:val="Emphasis"/>
        </w:rPr>
        <w:t>less beneficial</w:t>
      </w:r>
      <w:r w:rsidRPr="00461322">
        <w:rPr>
          <w:sz w:val="14"/>
        </w:rPr>
        <w:t xml:space="preserve"> in another state. </w:t>
      </w:r>
      <w:r w:rsidRPr="00461322">
        <w:rPr>
          <w:rStyle w:val="StyleUnderline"/>
        </w:rPr>
        <w:t xml:space="preserve">This </w:t>
      </w:r>
      <w:r w:rsidRPr="00461322">
        <w:rPr>
          <w:rStyle w:val="StyleUnderline"/>
          <w:highlight w:val="green"/>
        </w:rPr>
        <w:t>uncertainty</w:t>
      </w:r>
      <w:r w:rsidRPr="00461322">
        <w:rPr>
          <w:rStyle w:val="StyleUnderline"/>
        </w:rPr>
        <w:t xml:space="preserve"> may </w:t>
      </w:r>
      <w:r w:rsidRPr="00461322">
        <w:rPr>
          <w:rStyle w:val="StyleUnderline"/>
          <w:highlight w:val="green"/>
        </w:rPr>
        <w:t>undermine</w:t>
      </w:r>
      <w:r w:rsidRPr="00461322">
        <w:rPr>
          <w:sz w:val="14"/>
        </w:rPr>
        <w:t xml:space="preserve"> the </w:t>
      </w:r>
      <w:r w:rsidRPr="00461322">
        <w:rPr>
          <w:rStyle w:val="StyleUnderline"/>
          <w:highlight w:val="green"/>
        </w:rPr>
        <w:t>credibility</w:t>
      </w:r>
      <w:r w:rsidRPr="00461322">
        <w:rPr>
          <w:sz w:val="14"/>
        </w:rPr>
        <w:t xml:space="preserve"> to abide by the agreement in the </w:t>
      </w:r>
      <w:proofErr w:type="gramStart"/>
      <w:r w:rsidRPr="00461322">
        <w:rPr>
          <w:sz w:val="14"/>
        </w:rPr>
        <w:t>long-run</w:t>
      </w:r>
      <w:proofErr w:type="gramEnd"/>
      <w:r w:rsidRPr="00461322">
        <w:rPr>
          <w:sz w:val="14"/>
        </w:rPr>
        <w:t>.</w:t>
      </w:r>
    </w:p>
    <w:p w14:paraId="075A03B3" w14:textId="77777777" w:rsidR="00D076C1" w:rsidRPr="00461322" w:rsidRDefault="00D076C1" w:rsidP="00D076C1">
      <w:pPr>
        <w:rPr>
          <w:sz w:val="16"/>
        </w:rPr>
      </w:pPr>
      <w:r w:rsidRPr="00461322">
        <w:rPr>
          <w:sz w:val="16"/>
        </w:rPr>
        <w:t xml:space="preserve">We also highlight the need for future research to consider screening incentives in trade deals themselves. Although </w:t>
      </w:r>
      <w:r w:rsidRPr="00461322">
        <w:rPr>
          <w:rStyle w:val="StyleUnderline"/>
          <w:highlight w:val="green"/>
        </w:rPr>
        <w:t>the proposer benefits from</w:t>
      </w:r>
      <w:r w:rsidRPr="00461322">
        <w:rPr>
          <w:sz w:val="16"/>
        </w:rPr>
        <w:t xml:space="preserve"> greater </w:t>
      </w:r>
      <w:r w:rsidRPr="00461322">
        <w:rPr>
          <w:rStyle w:val="StyleUnderline"/>
          <w:highlight w:val="green"/>
        </w:rPr>
        <w:t>trade</w:t>
      </w:r>
      <w:r w:rsidRPr="00461322">
        <w:rPr>
          <w:sz w:val="16"/>
        </w:rPr>
        <w:t xml:space="preserve">—both from the direct economic benefit and indirect ability to steal more surplus from the receiver— trade </w:t>
      </w:r>
      <w:r w:rsidRPr="00461322">
        <w:rPr>
          <w:rStyle w:val="StyleUnderline"/>
          <w:highlight w:val="green"/>
        </w:rPr>
        <w:t>can harm</w:t>
      </w:r>
      <w:r w:rsidRPr="00461322">
        <w:rPr>
          <w:sz w:val="16"/>
        </w:rPr>
        <w:t xml:space="preserve"> unresolved </w:t>
      </w:r>
      <w:r w:rsidRPr="00461322">
        <w:rPr>
          <w:rStyle w:val="StyleUnderline"/>
          <w:highlight w:val="green"/>
        </w:rPr>
        <w:t>receivers</w:t>
      </w:r>
      <w:r w:rsidRPr="00461322">
        <w:rPr>
          <w:rStyle w:val="Emphasis"/>
        </w:rPr>
        <w:t xml:space="preserve"> and incentivize screening</w:t>
      </w:r>
      <w:r w:rsidRPr="00461322">
        <w:rPr>
          <w:sz w:val="16"/>
        </w:rPr>
        <w:t xml:space="preserve">. </w:t>
      </w:r>
      <w:r w:rsidRPr="00461322">
        <w:rPr>
          <w:rStyle w:val="StyleUnderline"/>
          <w:highlight w:val="green"/>
        </w:rPr>
        <w:t>This</w:t>
      </w:r>
      <w:r w:rsidRPr="00461322">
        <w:rPr>
          <w:sz w:val="16"/>
        </w:rPr>
        <w:t xml:space="preserve"> </w:t>
      </w:r>
      <w:r w:rsidRPr="00461322">
        <w:rPr>
          <w:rStyle w:val="StyleUnderline"/>
        </w:rPr>
        <w:t>could</w:t>
      </w:r>
      <w:r w:rsidRPr="00461322">
        <w:rPr>
          <w:sz w:val="16"/>
        </w:rPr>
        <w:t xml:space="preserve"> generate some </w:t>
      </w:r>
      <w:r w:rsidRPr="00461322">
        <w:rPr>
          <w:rStyle w:val="StyleUnderline"/>
          <w:highlight w:val="green"/>
        </w:rPr>
        <w:t>constraints</w:t>
      </w:r>
      <w:r w:rsidRPr="00461322">
        <w:rPr>
          <w:rStyle w:val="StyleUnderline"/>
        </w:rPr>
        <w:t xml:space="preserve"> in the </w:t>
      </w:r>
      <w:r w:rsidRPr="00461322">
        <w:rPr>
          <w:rStyle w:val="StyleUnderline"/>
          <w:highlight w:val="green"/>
        </w:rPr>
        <w:t>deals</w:t>
      </w:r>
      <w:r w:rsidRPr="00461322">
        <w:rPr>
          <w:sz w:val="16"/>
        </w:rPr>
        <w:t xml:space="preserve"> a state is willing to sign, </w:t>
      </w:r>
      <w:r w:rsidRPr="00461322">
        <w:rPr>
          <w:rStyle w:val="StyleUnderline"/>
        </w:rPr>
        <w:t>in fear</w:t>
      </w:r>
      <w:r w:rsidRPr="00461322">
        <w:rPr>
          <w:sz w:val="16"/>
        </w:rPr>
        <w:t xml:space="preserve"> that the rearranged incentives under uncertainty could hurt its ability to effectively bluff later. A more unified approach to trade and crisis negotiations would yield additional interesting insights.</w:t>
      </w:r>
    </w:p>
    <w:p w14:paraId="234C92A4" w14:textId="77777777" w:rsidR="00D076C1" w:rsidRPr="00461322" w:rsidRDefault="00D076C1" w:rsidP="00D076C1">
      <w:pPr>
        <w:rPr>
          <w:sz w:val="16"/>
        </w:rPr>
      </w:pPr>
      <w:r w:rsidRPr="00461322">
        <w:rPr>
          <w:sz w:val="16"/>
        </w:rPr>
        <w:t xml:space="preserve">Moving forward, the results speak to other lines of research in international relations theory predicated on changing costs of conflict. We couched our results in the interdependence literature due its clear application. However, the </w:t>
      </w:r>
      <w:r w:rsidRPr="00461322">
        <w:rPr>
          <w:rStyle w:val="Emphasis"/>
        </w:rPr>
        <w:t xml:space="preserve">comparative </w:t>
      </w:r>
      <w:r w:rsidRPr="00461322">
        <w:rPr>
          <w:rStyle w:val="Emphasis"/>
          <w:highlight w:val="green"/>
        </w:rPr>
        <w:t>static speaks to cases where</w:t>
      </w:r>
      <w:r w:rsidRPr="00461322">
        <w:rPr>
          <w:rStyle w:val="Emphasis"/>
        </w:rPr>
        <w:t xml:space="preserve"> the receiver’s </w:t>
      </w:r>
      <w:r w:rsidRPr="00461322">
        <w:rPr>
          <w:rStyle w:val="Emphasis"/>
          <w:highlight w:val="green"/>
        </w:rPr>
        <w:t>costs increase</w:t>
      </w:r>
      <w:r w:rsidRPr="00461322">
        <w:rPr>
          <w:rStyle w:val="Emphasis"/>
        </w:rPr>
        <w:t xml:space="preserve"> more </w:t>
      </w:r>
      <w:r w:rsidRPr="00461322">
        <w:rPr>
          <w:rStyle w:val="Emphasis"/>
          <w:highlight w:val="green"/>
        </w:rPr>
        <w:t>generally</w:t>
      </w:r>
      <w:r w:rsidRPr="00461322">
        <w:rPr>
          <w:sz w:val="16"/>
        </w:rPr>
        <w:t xml:space="preserve">.23 Framed this way, the results have clear implications for other literatures. For example, standard nuclear deterrence theory argues that possessing nuclear weapons increases the costs of war for potential challengers due to the risk of a retaliatory nuclear response (Morgenthau 1961, 280; Gilpin 1983, 213-219). </w:t>
      </w:r>
      <w:r w:rsidRPr="00461322">
        <w:rPr>
          <w:rStyle w:val="StyleUnderline"/>
          <w:highlight w:val="green"/>
        </w:rPr>
        <w:t>The</w:t>
      </w:r>
      <w:r w:rsidRPr="00461322">
        <w:rPr>
          <w:rStyle w:val="StyleUnderline"/>
        </w:rPr>
        <w:t xml:space="preserve"> </w:t>
      </w:r>
      <w:r w:rsidRPr="00461322">
        <w:rPr>
          <w:rStyle w:val="StyleUnderline"/>
          <w:highlight w:val="green"/>
        </w:rPr>
        <w:t>logic</w:t>
      </w:r>
      <w:r w:rsidRPr="00461322">
        <w:rPr>
          <w:rStyle w:val="StyleUnderline"/>
        </w:rPr>
        <w:t xml:space="preserve"> of alliance formation</w:t>
      </w:r>
      <w:r w:rsidRPr="00461322">
        <w:rPr>
          <w:sz w:val="16"/>
        </w:rPr>
        <w:t xml:space="preserve"> similarly </w:t>
      </w:r>
      <w:r w:rsidRPr="00461322">
        <w:rPr>
          <w:rStyle w:val="StyleUnderline"/>
          <w:highlight w:val="green"/>
        </w:rPr>
        <w:t>relies</w:t>
      </w:r>
      <w:r w:rsidRPr="00461322">
        <w:rPr>
          <w:rStyle w:val="StyleUnderline"/>
        </w:rPr>
        <w:t xml:space="preserve"> </w:t>
      </w:r>
      <w:r w:rsidRPr="00461322">
        <w:rPr>
          <w:rStyle w:val="StyleUnderline"/>
          <w:highlight w:val="green"/>
        </w:rPr>
        <w:t>on</w:t>
      </w:r>
      <w:r w:rsidRPr="00461322">
        <w:rPr>
          <w:sz w:val="16"/>
        </w:rPr>
        <w:t xml:space="preserve"> the assumption that </w:t>
      </w:r>
      <w:r w:rsidRPr="00461322">
        <w:rPr>
          <w:rStyle w:val="StyleUnderline"/>
        </w:rPr>
        <w:t>entering</w:t>
      </w:r>
      <w:r w:rsidRPr="00461322">
        <w:rPr>
          <w:sz w:val="16"/>
        </w:rPr>
        <w:t xml:space="preserve"> these </w:t>
      </w:r>
      <w:r w:rsidRPr="00461322">
        <w:rPr>
          <w:rStyle w:val="StyleUnderline"/>
          <w:highlight w:val="green"/>
        </w:rPr>
        <w:t>pacts</w:t>
      </w:r>
      <w:r w:rsidRPr="00461322">
        <w:rPr>
          <w:sz w:val="16"/>
          <w:highlight w:val="green"/>
        </w:rPr>
        <w:t xml:space="preserve"> </w:t>
      </w:r>
      <w:r w:rsidRPr="00461322">
        <w:rPr>
          <w:rStyle w:val="StyleUnderline"/>
          <w:highlight w:val="green"/>
        </w:rPr>
        <w:t>induces</w:t>
      </w:r>
      <w:r w:rsidRPr="00461322">
        <w:rPr>
          <w:sz w:val="16"/>
        </w:rPr>
        <w:t xml:space="preserve"> </w:t>
      </w:r>
      <w:r w:rsidRPr="00461322">
        <w:rPr>
          <w:rStyle w:val="StyleUnderline"/>
          <w:highlight w:val="green"/>
        </w:rPr>
        <w:t>peace</w:t>
      </w:r>
      <w:r w:rsidRPr="00461322">
        <w:rPr>
          <w:sz w:val="16"/>
          <w:highlight w:val="green"/>
        </w:rPr>
        <w:t xml:space="preserve"> </w:t>
      </w:r>
      <w:r w:rsidRPr="00461322">
        <w:rPr>
          <w:rStyle w:val="StyleUnderline"/>
          <w:highlight w:val="green"/>
        </w:rPr>
        <w:t>by raising</w:t>
      </w:r>
      <w:r w:rsidRPr="00461322">
        <w:rPr>
          <w:sz w:val="16"/>
        </w:rPr>
        <w:t xml:space="preserve"> an opponent’s </w:t>
      </w:r>
      <w:r w:rsidRPr="00461322">
        <w:rPr>
          <w:rStyle w:val="StyleUnderline"/>
          <w:highlight w:val="green"/>
        </w:rPr>
        <w:t>costs</w:t>
      </w:r>
      <w:r w:rsidRPr="00461322">
        <w:rPr>
          <w:sz w:val="16"/>
        </w:rPr>
        <w:t xml:space="preserve"> of conflict (Morrow 1994). Together, these mechanisms assume raising the costs of war should decrease conflict. Our results demonstrate </w:t>
      </w:r>
      <w:r w:rsidRPr="00461322">
        <w:rPr>
          <w:rStyle w:val="Emphasis"/>
        </w:rPr>
        <w:t>this effect is</w:t>
      </w:r>
      <w:r w:rsidRPr="00461322">
        <w:rPr>
          <w:sz w:val="16"/>
        </w:rPr>
        <w:t xml:space="preserve"> likely </w:t>
      </w:r>
      <w:r w:rsidRPr="00461322">
        <w:rPr>
          <w:rStyle w:val="Emphasis"/>
        </w:rPr>
        <w:t>more conditional</w:t>
      </w:r>
      <w:r w:rsidRPr="00461322">
        <w:rPr>
          <w:sz w:val="16"/>
        </w:rPr>
        <w:t xml:space="preserve"> than previously realized. We find </w:t>
      </w:r>
      <w:r w:rsidRPr="00461322">
        <w:rPr>
          <w:rStyle w:val="Emphasis"/>
          <w:highlight w:val="green"/>
        </w:rPr>
        <w:t>increased costs</w:t>
      </w:r>
      <w:r w:rsidRPr="00461322">
        <w:rPr>
          <w:rStyle w:val="Emphasis"/>
        </w:rPr>
        <w:t xml:space="preserve"> of conflict can </w:t>
      </w:r>
      <w:r w:rsidRPr="00461322">
        <w:rPr>
          <w:rStyle w:val="Emphasis"/>
          <w:highlight w:val="green"/>
        </w:rPr>
        <w:t>exacerbate issues</w:t>
      </w:r>
      <w:r w:rsidRPr="00461322">
        <w:rPr>
          <w:sz w:val="16"/>
        </w:rPr>
        <w:t xml:space="preserve"> </w:t>
      </w:r>
      <w:r w:rsidRPr="00461322">
        <w:rPr>
          <w:rStyle w:val="Emphasis"/>
          <w:highlight w:val="green"/>
        </w:rPr>
        <w:t>with uncertainty</w:t>
      </w:r>
      <w:r w:rsidRPr="00461322">
        <w:rPr>
          <w:sz w:val="16"/>
        </w:rPr>
        <w:t xml:space="preserve"> over resolve even if both states possess destructive weaponry. This promises to shed new insights into how raising costs affects deterrence and coercive bargaining in other contexts.</w:t>
      </w:r>
    </w:p>
    <w:p w14:paraId="4BA26249" w14:textId="77777777" w:rsidR="00D076C1" w:rsidRPr="00461322" w:rsidRDefault="00D076C1" w:rsidP="00D076C1">
      <w:pPr>
        <w:rPr>
          <w:sz w:val="16"/>
        </w:rPr>
      </w:pPr>
    </w:p>
    <w:p w14:paraId="2FA17A04" w14:textId="77777777" w:rsidR="00D076C1" w:rsidRPr="00461322" w:rsidRDefault="00D076C1" w:rsidP="00D076C1">
      <w:pPr>
        <w:pStyle w:val="Heading4"/>
        <w:rPr>
          <w:rFonts w:cs="Calibri"/>
        </w:rPr>
      </w:pPr>
      <w:r w:rsidRPr="00461322">
        <w:rPr>
          <w:rFonts w:cs="Calibri"/>
        </w:rPr>
        <w:t xml:space="preserve">2 -- </w:t>
      </w:r>
      <w:r w:rsidRPr="00461322">
        <w:rPr>
          <w:rFonts w:cs="Calibri"/>
          <w:u w:val="single"/>
        </w:rPr>
        <w:t>Asymmetry</w:t>
      </w:r>
      <w:r w:rsidRPr="00461322">
        <w:rPr>
          <w:rFonts w:cs="Calibri"/>
        </w:rPr>
        <w:t>.</w:t>
      </w:r>
    </w:p>
    <w:p w14:paraId="60D2A9B8" w14:textId="77777777" w:rsidR="00D076C1" w:rsidRPr="00461322" w:rsidRDefault="00D076C1" w:rsidP="00D076C1">
      <w:r w:rsidRPr="00461322">
        <w:t xml:space="preserve">Lucas </w:t>
      </w:r>
      <w:r w:rsidRPr="00461322">
        <w:rPr>
          <w:rStyle w:val="Style13ptBold"/>
        </w:rPr>
        <w:t>Hahn 16</w:t>
      </w:r>
      <w:r w:rsidRPr="00461322">
        <w:t xml:space="preserve">. Bryant University. </w:t>
      </w:r>
      <w:proofErr w:type="gramStart"/>
      <w:r w:rsidRPr="00461322">
        <w:t>April,</w:t>
      </w:r>
      <w:proofErr w:type="gramEnd"/>
      <w:r w:rsidRPr="00461322">
        <w:t xml:space="preserve"> 2016. Global Economic Expansion and the Prevalence of Militarized Interstate Disputes. </w:t>
      </w:r>
      <w:hyperlink r:id="rId12" w:history="1">
        <w:r w:rsidRPr="00461322">
          <w:rPr>
            <w:rStyle w:val="Hyperlink"/>
          </w:rPr>
          <w:t>https://digitalcommons.bryant.edu/honors_economics/24/</w:t>
        </w:r>
      </w:hyperlink>
      <w:r w:rsidRPr="00461322">
        <w:t xml:space="preserve"> </w:t>
      </w:r>
      <w:proofErr w:type="spellStart"/>
      <w:r w:rsidRPr="00461322">
        <w:t>brett</w:t>
      </w:r>
      <w:proofErr w:type="spellEnd"/>
      <w:r w:rsidRPr="00461322">
        <w:t xml:space="preserve"> *MIDs = Militarized Interstate Disputes</w:t>
      </w:r>
    </w:p>
    <w:p w14:paraId="0CC5CF83" w14:textId="77777777" w:rsidR="00D076C1" w:rsidRPr="00461322" w:rsidRDefault="00D076C1" w:rsidP="00D076C1">
      <w:pPr>
        <w:rPr>
          <w:sz w:val="16"/>
        </w:rPr>
      </w:pPr>
      <w:r w:rsidRPr="00461322">
        <w:rPr>
          <w:sz w:val="16"/>
        </w:rPr>
        <w:t xml:space="preserve">3. Neo-Marxist Views on Asymmetrical Trade One of the most supported arguments against the notion that economic expansion promotes peace is that </w:t>
      </w:r>
      <w:r w:rsidRPr="00461322">
        <w:rPr>
          <w:rStyle w:val="Emphasis"/>
          <w:highlight w:val="green"/>
        </w:rPr>
        <w:t>trade</w:t>
      </w:r>
      <w:r w:rsidRPr="00461322">
        <w:rPr>
          <w:sz w:val="16"/>
        </w:rPr>
        <w:t xml:space="preserve">, brought about by </w:t>
      </w:r>
      <w:r w:rsidRPr="00461322">
        <w:rPr>
          <w:rStyle w:val="StyleUnderline"/>
        </w:rPr>
        <w:t xml:space="preserve">economic expansion, </w:t>
      </w:r>
      <w:proofErr w:type="gramStart"/>
      <w:r w:rsidRPr="00461322">
        <w:rPr>
          <w:rStyle w:val="StyleUnderline"/>
          <w:highlight w:val="green"/>
        </w:rPr>
        <w:t xml:space="preserve">actually </w:t>
      </w:r>
      <w:r w:rsidRPr="00461322">
        <w:rPr>
          <w:rStyle w:val="Emphasis"/>
          <w:highlight w:val="green"/>
        </w:rPr>
        <w:t>increases</w:t>
      </w:r>
      <w:proofErr w:type="gramEnd"/>
      <w:r w:rsidRPr="00461322">
        <w:rPr>
          <w:rStyle w:val="Emphasis"/>
          <w:highlight w:val="green"/>
        </w:rPr>
        <w:t xml:space="preserve"> </w:t>
      </w:r>
      <w:proofErr w:type="spellStart"/>
      <w:r w:rsidRPr="00461322">
        <w:rPr>
          <w:rStyle w:val="Emphasis"/>
          <w:highlight w:val="green"/>
        </w:rPr>
        <w:t>MIDs</w:t>
      </w:r>
      <w:r w:rsidRPr="00461322">
        <w:rPr>
          <w:sz w:val="16"/>
        </w:rPr>
        <w:t>.</w:t>
      </w:r>
      <w:proofErr w:type="spellEnd"/>
      <w:r w:rsidRPr="00461322">
        <w:rPr>
          <w:sz w:val="16"/>
        </w:rPr>
        <w:t xml:space="preserve"> Many authors have in fact argued that </w:t>
      </w:r>
      <w:r w:rsidRPr="00461322">
        <w:rPr>
          <w:rStyle w:val="StyleUnderline"/>
        </w:rPr>
        <w:t>increased</w:t>
      </w:r>
      <w:r w:rsidRPr="00461322">
        <w:rPr>
          <w:sz w:val="16"/>
        </w:rPr>
        <w:t xml:space="preserve"> </w:t>
      </w:r>
      <w:r w:rsidRPr="00461322">
        <w:rPr>
          <w:rStyle w:val="Emphasis"/>
        </w:rPr>
        <w:t xml:space="preserve">economic </w:t>
      </w:r>
      <w:r w:rsidRPr="00461322">
        <w:rPr>
          <w:rStyle w:val="Emphasis"/>
          <w:highlight w:val="green"/>
        </w:rPr>
        <w:t>interdependence</w:t>
      </w:r>
      <w:r w:rsidRPr="00461322">
        <w:rPr>
          <w:sz w:val="16"/>
        </w:rPr>
        <w:t xml:space="preserve"> </w:t>
      </w:r>
      <w:r w:rsidRPr="00461322">
        <w:rPr>
          <w:rStyle w:val="StyleUnderline"/>
        </w:rPr>
        <w:t>and</w:t>
      </w:r>
      <w:r w:rsidRPr="00461322">
        <w:rPr>
          <w:sz w:val="16"/>
        </w:rPr>
        <w:t xml:space="preserve"> increased </w:t>
      </w:r>
      <w:r w:rsidRPr="00461322">
        <w:rPr>
          <w:rStyle w:val="Emphasis"/>
        </w:rPr>
        <w:t>trade</w:t>
      </w:r>
      <w:r w:rsidRPr="00461322">
        <w:rPr>
          <w:sz w:val="16"/>
        </w:rPr>
        <w:t xml:space="preserve"> </w:t>
      </w:r>
      <w:r w:rsidRPr="00461322">
        <w:rPr>
          <w:rStyle w:val="StyleUnderline"/>
        </w:rPr>
        <w:t>may have, in some ways, “</w:t>
      </w:r>
      <w:r w:rsidRPr="00461322">
        <w:rPr>
          <w:rStyle w:val="Emphasis"/>
          <w:highlight w:val="green"/>
        </w:rPr>
        <w:t>cheapened war</w:t>
      </w:r>
      <w:r w:rsidRPr="00461322">
        <w:rPr>
          <w:rStyle w:val="StyleUnderline"/>
        </w:rPr>
        <w:t xml:space="preserve">”, </w:t>
      </w:r>
      <w:r w:rsidRPr="00461322">
        <w:rPr>
          <w:rStyle w:val="StyleUnderline"/>
          <w:highlight w:val="green"/>
        </w:rPr>
        <w:t>and</w:t>
      </w:r>
      <w:r w:rsidRPr="00461322">
        <w:rPr>
          <w:rStyle w:val="StyleUnderline"/>
        </w:rPr>
        <w:t xml:space="preserve"> thus </w:t>
      </w:r>
      <w:r w:rsidRPr="00461322">
        <w:rPr>
          <w:rStyle w:val="StyleUnderline"/>
          <w:highlight w:val="green"/>
        </w:rPr>
        <w:t xml:space="preserve">made it </w:t>
      </w:r>
      <w:r w:rsidRPr="00461322">
        <w:rPr>
          <w:rStyle w:val="Emphasis"/>
          <w:highlight w:val="green"/>
        </w:rPr>
        <w:t>easier to wage war more frequently</w:t>
      </w:r>
      <w:r w:rsidRPr="00461322">
        <w:rPr>
          <w:sz w:val="16"/>
        </w:rPr>
        <w:t xml:space="preserve"> (Harrison and Nikolaus 2012). Neo-Marxists and Dependency Theorists argue that </w:t>
      </w:r>
      <w:r w:rsidRPr="00461322">
        <w:rPr>
          <w:rStyle w:val="StyleUnderline"/>
          <w:highlight w:val="green"/>
        </w:rPr>
        <w:t>the notion that trade promotes peace</w:t>
      </w:r>
      <w:r w:rsidRPr="00461322">
        <w:rPr>
          <w:rStyle w:val="StyleUnderline"/>
        </w:rPr>
        <w:t xml:space="preserve"> often </w:t>
      </w:r>
      <w:r w:rsidRPr="00461322">
        <w:rPr>
          <w:rStyle w:val="StyleUnderline"/>
          <w:highlight w:val="green"/>
        </w:rPr>
        <w:t>depends on</w:t>
      </w:r>
      <w:r w:rsidRPr="00461322">
        <w:rPr>
          <w:rStyle w:val="StyleUnderline"/>
        </w:rPr>
        <w:t xml:space="preserve"> the </w:t>
      </w:r>
      <w:r w:rsidRPr="00461322">
        <w:rPr>
          <w:rStyle w:val="Emphasis"/>
          <w:highlight w:val="green"/>
        </w:rPr>
        <w:t>balance</w:t>
      </w:r>
      <w:r w:rsidRPr="00461322">
        <w:rPr>
          <w:rStyle w:val="StyleUnderline"/>
        </w:rPr>
        <w:t xml:space="preserve"> of trade between two nations with a trading relationship. </w:t>
      </w:r>
      <w:r w:rsidRPr="00461322">
        <w:rPr>
          <w:rStyle w:val="StyleUnderline"/>
          <w:highlight w:val="green"/>
        </w:rPr>
        <w:t>If</w:t>
      </w:r>
      <w:r w:rsidRPr="00461322">
        <w:rPr>
          <w:sz w:val="16"/>
        </w:rPr>
        <w:t xml:space="preserve"> the </w:t>
      </w:r>
      <w:r w:rsidRPr="00461322">
        <w:rPr>
          <w:rStyle w:val="StyleUnderline"/>
        </w:rPr>
        <w:t xml:space="preserve">two </w:t>
      </w:r>
      <w:r w:rsidRPr="00461322">
        <w:rPr>
          <w:rStyle w:val="StyleUnderline"/>
          <w:highlight w:val="green"/>
        </w:rPr>
        <w:t>nations have a symmetrical</w:t>
      </w:r>
      <w:r w:rsidRPr="00461322">
        <w:rPr>
          <w:rStyle w:val="StyleUnderline"/>
        </w:rPr>
        <w:t xml:space="preserve"> trading </w:t>
      </w:r>
      <w:r w:rsidRPr="00461322">
        <w:rPr>
          <w:rStyle w:val="StyleUnderline"/>
          <w:highlight w:val="green"/>
        </w:rPr>
        <w:t>relationship</w:t>
      </w:r>
      <w:r w:rsidRPr="00461322">
        <w:rPr>
          <w:rStyle w:val="StyleUnderline"/>
        </w:rPr>
        <w:t xml:space="preserve">, </w:t>
      </w:r>
      <w:r w:rsidRPr="00461322">
        <w:rPr>
          <w:rStyle w:val="StyleUnderline"/>
          <w:highlight w:val="green"/>
        </w:rPr>
        <w:t>then both</w:t>
      </w:r>
      <w:r w:rsidRPr="00461322">
        <w:rPr>
          <w:rStyle w:val="StyleUnderline"/>
        </w:rPr>
        <w:t xml:space="preserve"> nations </w:t>
      </w:r>
      <w:r w:rsidRPr="00461322">
        <w:rPr>
          <w:rStyle w:val="StyleUnderline"/>
          <w:highlight w:val="green"/>
        </w:rPr>
        <w:t>benefit</w:t>
      </w:r>
      <w:r w:rsidRPr="00461322">
        <w:rPr>
          <w:rStyle w:val="StyleUnderline"/>
        </w:rPr>
        <w:t xml:space="preserve"> from trade </w:t>
      </w:r>
      <w:r w:rsidRPr="00461322">
        <w:rPr>
          <w:rStyle w:val="StyleUnderline"/>
          <w:highlight w:val="green"/>
        </w:rPr>
        <w:t>equally</w:t>
      </w:r>
      <w:r w:rsidRPr="00461322">
        <w:rPr>
          <w:sz w:val="16"/>
        </w:rPr>
        <w:t xml:space="preserve"> and may thus, engage in less conflict just as proposed by many liberal theorists. </w:t>
      </w:r>
      <w:r w:rsidRPr="00461322">
        <w:rPr>
          <w:rStyle w:val="StyleUnderline"/>
        </w:rPr>
        <w:t xml:space="preserve">However, </w:t>
      </w:r>
      <w:proofErr w:type="gramStart"/>
      <w:r w:rsidRPr="00461322">
        <w:rPr>
          <w:rStyle w:val="Emphasis"/>
          <w:highlight w:val="green"/>
        </w:rPr>
        <w:t>more often than not</w:t>
      </w:r>
      <w:proofErr w:type="gramEnd"/>
      <w:r w:rsidRPr="00461322">
        <w:rPr>
          <w:rStyle w:val="StyleUnderline"/>
        </w:rPr>
        <w:t xml:space="preserve">, </w:t>
      </w:r>
      <w:r w:rsidRPr="00461322">
        <w:rPr>
          <w:rStyle w:val="StyleUnderline"/>
          <w:highlight w:val="green"/>
        </w:rPr>
        <w:t>the</w:t>
      </w:r>
      <w:r w:rsidRPr="00461322">
        <w:rPr>
          <w:rStyle w:val="StyleUnderline"/>
        </w:rPr>
        <w:t xml:space="preserve"> trading </w:t>
      </w:r>
      <w:r w:rsidRPr="00461322">
        <w:rPr>
          <w:rStyle w:val="StyleUnderline"/>
          <w:highlight w:val="green"/>
        </w:rPr>
        <w:t>relationship</w:t>
      </w:r>
      <w:r w:rsidRPr="00461322">
        <w:rPr>
          <w:rStyle w:val="StyleUnderline"/>
        </w:rPr>
        <w:t xml:space="preserve"> between two nations </w:t>
      </w:r>
      <w:r w:rsidRPr="00461322">
        <w:rPr>
          <w:rStyle w:val="StyleUnderline"/>
          <w:highlight w:val="green"/>
        </w:rPr>
        <w:t xml:space="preserve">may be </w:t>
      </w:r>
      <w:r w:rsidRPr="00461322">
        <w:rPr>
          <w:rStyle w:val="Emphasis"/>
          <w:highlight w:val="green"/>
        </w:rPr>
        <w:t>asymmetrical</w:t>
      </w:r>
      <w:r w:rsidRPr="00461322">
        <w:rPr>
          <w:sz w:val="16"/>
        </w:rPr>
        <w:t xml:space="preserve">. </w:t>
      </w:r>
      <w:r w:rsidRPr="00461322">
        <w:rPr>
          <w:rStyle w:val="StyleUnderline"/>
        </w:rPr>
        <w:t>In this case, one nation benefits more than the other.</w:t>
      </w:r>
      <w:r w:rsidRPr="00461322">
        <w:rPr>
          <w:sz w:val="16"/>
        </w:rPr>
        <w:t xml:space="preserve"> Furthermore, </w:t>
      </w:r>
      <w:r w:rsidRPr="00461322">
        <w:rPr>
          <w:rStyle w:val="StyleUnderline"/>
          <w:highlight w:val="green"/>
        </w:rPr>
        <w:t>one nation is</w:t>
      </w:r>
      <w:r w:rsidRPr="00461322">
        <w:rPr>
          <w:rStyle w:val="StyleUnderline"/>
        </w:rPr>
        <w:t xml:space="preserve"> often </w:t>
      </w:r>
      <w:r w:rsidRPr="00461322">
        <w:rPr>
          <w:rStyle w:val="StyleUnderline"/>
          <w:highlight w:val="green"/>
        </w:rPr>
        <w:t>more dependent</w:t>
      </w:r>
      <w:r w:rsidRPr="00461322">
        <w:rPr>
          <w:rStyle w:val="StyleUnderline"/>
        </w:rPr>
        <w:t xml:space="preserve"> on trade with its partner than the partner is with it.</w:t>
      </w:r>
      <w:r w:rsidRPr="00461322">
        <w:rPr>
          <w:sz w:val="16"/>
        </w:rPr>
        <w:t xml:space="preserve"> </w:t>
      </w:r>
      <w:r w:rsidRPr="00461322">
        <w:rPr>
          <w:rStyle w:val="StyleUnderline"/>
          <w:highlight w:val="green"/>
        </w:rPr>
        <w:t xml:space="preserve">These circumstances can </w:t>
      </w:r>
      <w:r w:rsidRPr="00461322">
        <w:rPr>
          <w:rStyle w:val="Emphasis"/>
          <w:highlight w:val="green"/>
        </w:rPr>
        <w:t>breed violent conflicts</w:t>
      </w:r>
      <w:r w:rsidRPr="00461322">
        <w:rPr>
          <w:sz w:val="16"/>
        </w:rPr>
        <w:t xml:space="preserve"> (Barbieri and Schneider 1999). Barbieri’s (1996, 40) </w:t>
      </w:r>
      <w:r w:rsidRPr="00461322">
        <w:rPr>
          <w:rStyle w:val="Emphasis"/>
          <w:highlight w:val="green"/>
        </w:rPr>
        <w:t>regression analyses have supported these claims</w:t>
      </w:r>
      <w:r w:rsidRPr="00461322">
        <w:rPr>
          <w:sz w:val="16"/>
        </w:rPr>
        <w:t xml:space="preserve">. She found that </w:t>
      </w:r>
      <w:r w:rsidRPr="00461322">
        <w:rPr>
          <w:rStyle w:val="StyleUnderline"/>
          <w:highlight w:val="green"/>
        </w:rPr>
        <w:t>when dyads</w:t>
      </w:r>
      <w:r w:rsidRPr="00461322">
        <w:rPr>
          <w:sz w:val="16"/>
        </w:rPr>
        <w:t xml:space="preserve"> (pairs of nation-states) </w:t>
      </w:r>
      <w:r w:rsidRPr="00461322">
        <w:rPr>
          <w:rStyle w:val="StyleUnderline"/>
          <w:highlight w:val="green"/>
        </w:rPr>
        <w:t>are highly interdependent</w:t>
      </w:r>
      <w:r w:rsidRPr="00461322">
        <w:rPr>
          <w:rStyle w:val="StyleUnderline"/>
        </w:rPr>
        <w:t xml:space="preserve">, </w:t>
      </w:r>
      <w:r w:rsidRPr="00461322">
        <w:rPr>
          <w:rStyle w:val="StyleUnderline"/>
          <w:highlight w:val="green"/>
        </w:rPr>
        <w:t xml:space="preserve">they are nearly </w:t>
      </w:r>
      <w:r w:rsidRPr="00461322">
        <w:rPr>
          <w:rStyle w:val="Emphasis"/>
          <w:highlight w:val="green"/>
        </w:rPr>
        <w:t>25 times</w:t>
      </w:r>
      <w:r w:rsidRPr="00461322">
        <w:rPr>
          <w:rStyle w:val="StyleUnderline"/>
          <w:highlight w:val="green"/>
        </w:rPr>
        <w:t xml:space="preserve"> more likely to engage in armed conflict</w:t>
      </w:r>
      <w:r w:rsidRPr="00461322">
        <w:rPr>
          <w:rStyle w:val="StyleUnderline"/>
        </w:rPr>
        <w:t xml:space="preserve"> than when the dyads are not interdependent</w:t>
      </w:r>
      <w:r w:rsidRPr="00461322">
        <w:rPr>
          <w:sz w:val="16"/>
        </w:rPr>
        <w:t xml:space="preserve">. Ultimately, she </w:t>
      </w:r>
      <w:proofErr w:type="gramStart"/>
      <w:r w:rsidRPr="00461322">
        <w:rPr>
          <w:sz w:val="16"/>
        </w:rPr>
        <w:t>came to the conclusion</w:t>
      </w:r>
      <w:proofErr w:type="gramEnd"/>
      <w:r w:rsidRPr="00461322">
        <w:rPr>
          <w:sz w:val="16"/>
        </w:rPr>
        <w:t xml:space="preserve"> that </w:t>
      </w:r>
      <w:r w:rsidRPr="00461322">
        <w:rPr>
          <w:rStyle w:val="StyleUnderline"/>
        </w:rPr>
        <w:t>there seems to be a “hurdle effect”.</w:t>
      </w:r>
      <w:r w:rsidRPr="00461322">
        <w:rPr>
          <w:sz w:val="16"/>
        </w:rPr>
        <w:t xml:space="preserve"> </w:t>
      </w:r>
      <w:r w:rsidRPr="00461322">
        <w:rPr>
          <w:rStyle w:val="StyleUnderline"/>
        </w:rPr>
        <w:t>Up to a point trade does seem to promote peace</w:t>
      </w:r>
      <w:r w:rsidRPr="00461322">
        <w:rPr>
          <w:sz w:val="16"/>
        </w:rPr>
        <w:t xml:space="preserve">. However, </w:t>
      </w:r>
      <w:r w:rsidRPr="00461322">
        <w:rPr>
          <w:rStyle w:val="StyleUnderline"/>
        </w:rPr>
        <w:t>after that point, the balance of trade often becomes disproportionate between two nations and as a result trade promotes conflict</w:t>
      </w:r>
      <w:r w:rsidRPr="00461322">
        <w:rPr>
          <w:sz w:val="16"/>
        </w:rPr>
        <w:t>.</w:t>
      </w:r>
    </w:p>
    <w:p w14:paraId="1BB69C00" w14:textId="77777777" w:rsidR="00D076C1" w:rsidRPr="00461322" w:rsidRDefault="00D076C1" w:rsidP="00D076C1">
      <w:pPr>
        <w:rPr>
          <w:sz w:val="16"/>
        </w:rPr>
      </w:pPr>
    </w:p>
    <w:p w14:paraId="36D803BB" w14:textId="77777777" w:rsidR="00D076C1" w:rsidRPr="001161FE" w:rsidRDefault="00D076C1" w:rsidP="00D076C1"/>
    <w:p w14:paraId="463C94D4" w14:textId="3562AD8B" w:rsidR="00F75B48" w:rsidRDefault="00F75B48" w:rsidP="00F75B48">
      <w:pPr>
        <w:pStyle w:val="Heading3"/>
      </w:pPr>
      <w:r>
        <w:t>Vaccine Diplomacy</w:t>
      </w:r>
    </w:p>
    <w:p w14:paraId="4E3A15F5" w14:textId="77777777" w:rsidR="007D57A7" w:rsidRPr="00BE59C3" w:rsidRDefault="007D57A7" w:rsidP="007D57A7">
      <w:pPr>
        <w:pStyle w:val="Heading4"/>
      </w:pPr>
      <w:r>
        <w:t xml:space="preserve">Revisionism is BS -- </w:t>
      </w:r>
      <w:r>
        <w:rPr>
          <w:u w:val="single"/>
        </w:rPr>
        <w:t>Chinese sources</w:t>
      </w:r>
    </w:p>
    <w:p w14:paraId="256926FB" w14:textId="77777777" w:rsidR="007D57A7" w:rsidRPr="00243B5F" w:rsidRDefault="007D57A7" w:rsidP="007D57A7">
      <w:r w:rsidRPr="00243B5F">
        <w:rPr>
          <w:rStyle w:val="Style13ptBold"/>
        </w:rPr>
        <w:t>Liu</w:t>
      </w:r>
      <w:r>
        <w:rPr>
          <w:rStyle w:val="Style13ptBold"/>
        </w:rPr>
        <w:t xml:space="preserve"> 20</w:t>
      </w:r>
      <w:r w:rsidRPr="00243B5F">
        <w:t>, Feng. "The recalibration of Chinese assertiveness: China's responses to the Indo-Pacific challenge." International Affairs 96.1 (2020): 9-27.</w:t>
      </w:r>
      <w:r>
        <w:t xml:space="preserve"> (</w:t>
      </w:r>
      <w:r w:rsidRPr="00973629">
        <w:rPr>
          <w:rFonts w:asciiTheme="minorHAnsi" w:hAnsiTheme="minorHAnsi" w:cstheme="minorHAnsi"/>
        </w:rPr>
        <w:t xml:space="preserve">Professor and the vice chair of International Relations </w:t>
      </w:r>
      <w:r>
        <w:rPr>
          <w:rFonts w:asciiTheme="minorHAnsi" w:hAnsiTheme="minorHAnsi" w:cstheme="minorHAnsi"/>
        </w:rPr>
        <w:t>at</w:t>
      </w:r>
      <w:r w:rsidRPr="00973629">
        <w:rPr>
          <w:rFonts w:asciiTheme="minorHAnsi" w:hAnsiTheme="minorHAnsi" w:cstheme="minorHAnsi"/>
        </w:rPr>
        <w:t xml:space="preserve"> Nankai University</w:t>
      </w:r>
      <w:r>
        <w:rPr>
          <w:rFonts w:asciiTheme="minorHAnsi" w:hAnsiTheme="minorHAnsi" w:cstheme="minorHAnsi"/>
        </w:rPr>
        <w:t>)//Elmer</w:t>
      </w:r>
    </w:p>
    <w:p w14:paraId="4E092FE4" w14:textId="77777777" w:rsidR="007D57A7" w:rsidRPr="00243B5F" w:rsidRDefault="007D57A7" w:rsidP="007D57A7">
      <w:pPr>
        <w:rPr>
          <w:rFonts w:asciiTheme="minorHAnsi" w:hAnsiTheme="minorHAnsi" w:cstheme="minorHAnsi"/>
          <w:u w:val="single"/>
        </w:rPr>
      </w:pPr>
      <w:r w:rsidRPr="00973629">
        <w:rPr>
          <w:rFonts w:asciiTheme="minorHAnsi" w:hAnsiTheme="minorHAnsi" w:cstheme="minorHAnsi"/>
          <w:sz w:val="16"/>
        </w:rPr>
        <w:t xml:space="preserve">However, </w:t>
      </w:r>
      <w:r w:rsidRPr="00973629">
        <w:rPr>
          <w:rFonts w:asciiTheme="minorHAnsi" w:hAnsiTheme="minorHAnsi" w:cstheme="minorHAnsi"/>
          <w:u w:val="single"/>
        </w:rPr>
        <w:t>against a background of intensified US–China strategic competition</w:t>
      </w:r>
      <w:r w:rsidRPr="00973629">
        <w:rPr>
          <w:rFonts w:asciiTheme="minorHAnsi" w:hAnsiTheme="minorHAnsi" w:cstheme="minorHAnsi"/>
          <w:sz w:val="16"/>
        </w:rPr>
        <w:t xml:space="preserve">, some </w:t>
      </w:r>
      <w:r w:rsidRPr="00ED089B">
        <w:rPr>
          <w:rFonts w:asciiTheme="minorHAnsi" w:hAnsiTheme="minorHAnsi" w:cstheme="minorHAnsi"/>
          <w:highlight w:val="green"/>
          <w:u w:val="single"/>
        </w:rPr>
        <w:t>Chinese scholars indicate</w:t>
      </w:r>
      <w:r w:rsidRPr="00973629">
        <w:rPr>
          <w:rFonts w:asciiTheme="minorHAnsi" w:hAnsiTheme="minorHAnsi" w:cstheme="minorHAnsi"/>
          <w:u w:val="single"/>
        </w:rPr>
        <w:t xml:space="preserve"> that </w:t>
      </w:r>
      <w:r w:rsidRPr="00ED089B">
        <w:rPr>
          <w:rFonts w:asciiTheme="minorHAnsi" w:hAnsiTheme="minorHAnsi" w:cstheme="minorHAnsi"/>
          <w:highlight w:val="green"/>
          <w:u w:val="single"/>
        </w:rPr>
        <w:t>China needs to</w:t>
      </w:r>
      <w:r w:rsidRPr="00973629">
        <w:rPr>
          <w:rFonts w:asciiTheme="minorHAnsi" w:hAnsiTheme="minorHAnsi" w:cstheme="minorHAnsi"/>
          <w:sz w:val="16"/>
        </w:rPr>
        <w:t xml:space="preserve"> calmly </w:t>
      </w:r>
      <w:r w:rsidRPr="00ED089B">
        <w:rPr>
          <w:rFonts w:asciiTheme="minorHAnsi" w:hAnsiTheme="minorHAnsi" w:cstheme="minorHAnsi"/>
          <w:highlight w:val="green"/>
          <w:u w:val="single"/>
        </w:rPr>
        <w:t>reformulate</w:t>
      </w:r>
      <w:r w:rsidRPr="00973629">
        <w:rPr>
          <w:rFonts w:asciiTheme="minorHAnsi" w:hAnsiTheme="minorHAnsi" w:cstheme="minorHAnsi"/>
          <w:u w:val="single"/>
        </w:rPr>
        <w:t xml:space="preserve"> its</w:t>
      </w:r>
      <w:r w:rsidRPr="00973629">
        <w:rPr>
          <w:rFonts w:asciiTheme="minorHAnsi" w:hAnsiTheme="minorHAnsi" w:cstheme="minorHAnsi"/>
          <w:sz w:val="16"/>
        </w:rPr>
        <w:t xml:space="preserve"> overall </w:t>
      </w:r>
      <w:r w:rsidRPr="00ED089B">
        <w:rPr>
          <w:rFonts w:asciiTheme="minorHAnsi" w:hAnsiTheme="minorHAnsi" w:cstheme="minorHAnsi"/>
          <w:highlight w:val="green"/>
          <w:u w:val="single"/>
        </w:rPr>
        <w:t>strategy</w:t>
      </w:r>
      <w:r w:rsidRPr="00ED089B">
        <w:rPr>
          <w:rFonts w:asciiTheme="minorHAnsi" w:hAnsiTheme="minorHAnsi" w:cstheme="minorHAnsi"/>
          <w:sz w:val="16"/>
          <w:highlight w:val="green"/>
        </w:rPr>
        <w:t>.</w:t>
      </w:r>
      <w:r w:rsidRPr="00973629">
        <w:rPr>
          <w:rFonts w:asciiTheme="minorHAnsi" w:hAnsiTheme="minorHAnsi" w:cstheme="minorHAnsi"/>
          <w:sz w:val="16"/>
        </w:rPr>
        <w:t xml:space="preserve"> </w:t>
      </w:r>
      <w:r w:rsidRPr="00973629">
        <w:rPr>
          <w:rFonts w:asciiTheme="minorHAnsi" w:hAnsiTheme="minorHAnsi" w:cstheme="minorHAnsi"/>
          <w:u w:val="single"/>
        </w:rPr>
        <w:t>Between</w:t>
      </w:r>
      <w:r w:rsidRPr="00973629">
        <w:rPr>
          <w:rFonts w:asciiTheme="minorHAnsi" w:hAnsiTheme="minorHAnsi" w:cstheme="minorHAnsi"/>
          <w:sz w:val="16"/>
        </w:rPr>
        <w:t xml:space="preserve"> 20</w:t>
      </w:r>
      <w:r w:rsidRPr="00973629">
        <w:rPr>
          <w:rFonts w:asciiTheme="minorHAnsi" w:hAnsiTheme="minorHAnsi" w:cstheme="minorHAnsi"/>
          <w:u w:val="single"/>
        </w:rPr>
        <w:t>12</w:t>
      </w:r>
      <w:r w:rsidRPr="00973629">
        <w:rPr>
          <w:rFonts w:asciiTheme="minorHAnsi" w:hAnsiTheme="minorHAnsi" w:cstheme="minorHAnsi"/>
          <w:sz w:val="16"/>
        </w:rPr>
        <w:t xml:space="preserve"> </w:t>
      </w:r>
      <w:r w:rsidRPr="00973629">
        <w:rPr>
          <w:rFonts w:asciiTheme="minorHAnsi" w:hAnsiTheme="minorHAnsi" w:cstheme="minorHAnsi"/>
          <w:u w:val="single"/>
        </w:rPr>
        <w:t>and</w:t>
      </w:r>
      <w:r w:rsidRPr="00973629">
        <w:rPr>
          <w:rFonts w:asciiTheme="minorHAnsi" w:hAnsiTheme="minorHAnsi" w:cstheme="minorHAnsi"/>
          <w:sz w:val="16"/>
        </w:rPr>
        <w:t xml:space="preserve"> 20</w:t>
      </w:r>
      <w:r w:rsidRPr="00973629">
        <w:rPr>
          <w:rFonts w:asciiTheme="minorHAnsi" w:hAnsiTheme="minorHAnsi" w:cstheme="minorHAnsi"/>
          <w:u w:val="single"/>
        </w:rPr>
        <w:t>17</w:t>
      </w:r>
      <w:r w:rsidRPr="00973629">
        <w:rPr>
          <w:rFonts w:asciiTheme="minorHAnsi" w:hAnsiTheme="minorHAnsi" w:cstheme="minorHAnsi"/>
          <w:sz w:val="16"/>
        </w:rPr>
        <w:t xml:space="preserve">, </w:t>
      </w:r>
      <w:r w:rsidRPr="00973629">
        <w:rPr>
          <w:rFonts w:asciiTheme="minorHAnsi" w:hAnsiTheme="minorHAnsi" w:cstheme="minorHAnsi"/>
          <w:u w:val="single"/>
        </w:rPr>
        <w:t xml:space="preserve">China </w:t>
      </w:r>
      <w:r w:rsidRPr="00243B5F">
        <w:rPr>
          <w:rFonts w:asciiTheme="minorHAnsi" w:hAnsiTheme="minorHAnsi" w:cstheme="minorHAnsi"/>
          <w:u w:val="single"/>
        </w:rPr>
        <w:t>showed a strong tendency</w:t>
      </w:r>
      <w:r w:rsidRPr="00243B5F">
        <w:rPr>
          <w:rFonts w:asciiTheme="minorHAnsi" w:hAnsiTheme="minorHAnsi" w:cstheme="minorHAnsi"/>
          <w:sz w:val="16"/>
        </w:rPr>
        <w:t xml:space="preserve"> to attempt </w:t>
      </w:r>
      <w:r w:rsidRPr="00243B5F">
        <w:rPr>
          <w:rFonts w:asciiTheme="minorHAnsi" w:hAnsiTheme="minorHAnsi" w:cstheme="minorHAnsi"/>
          <w:u w:val="single"/>
        </w:rPr>
        <w:t>to realize</w:t>
      </w:r>
      <w:r w:rsidRPr="00243B5F">
        <w:rPr>
          <w:rFonts w:asciiTheme="minorHAnsi" w:hAnsiTheme="minorHAnsi" w:cstheme="minorHAnsi"/>
          <w:sz w:val="16"/>
        </w:rPr>
        <w:t xml:space="preserve"> preferred </w:t>
      </w:r>
      <w:r w:rsidRPr="00243B5F">
        <w:rPr>
          <w:rFonts w:asciiTheme="minorHAnsi" w:hAnsiTheme="minorHAnsi" w:cstheme="minorHAnsi"/>
          <w:u w:val="single"/>
        </w:rPr>
        <w:t xml:space="preserve">objectives </w:t>
      </w:r>
      <w:proofErr w:type="gramStart"/>
      <w:r w:rsidRPr="00243B5F">
        <w:rPr>
          <w:rFonts w:asciiTheme="minorHAnsi" w:hAnsiTheme="minorHAnsi" w:cstheme="minorHAnsi"/>
          <w:sz w:val="16"/>
        </w:rPr>
        <w:t>in excess of</w:t>
      </w:r>
      <w:proofErr w:type="gramEnd"/>
      <w:r w:rsidRPr="00243B5F">
        <w:rPr>
          <w:rFonts w:asciiTheme="minorHAnsi" w:hAnsiTheme="minorHAnsi" w:cstheme="minorHAnsi"/>
          <w:sz w:val="16"/>
        </w:rPr>
        <w:t xml:space="preserve"> its capability, usually </w:t>
      </w:r>
      <w:r w:rsidRPr="00243B5F">
        <w:rPr>
          <w:rFonts w:asciiTheme="minorHAnsi" w:hAnsiTheme="minorHAnsi" w:cstheme="minorHAnsi"/>
          <w:u w:val="single"/>
        </w:rPr>
        <w:t xml:space="preserve">by promoting Sino-centric initiatives and coercing its </w:t>
      </w:r>
      <w:proofErr w:type="spellStart"/>
      <w:r w:rsidRPr="00243B5F">
        <w:rPr>
          <w:rFonts w:asciiTheme="minorHAnsi" w:hAnsiTheme="minorHAnsi" w:cstheme="minorHAnsi"/>
          <w:u w:val="single"/>
        </w:rPr>
        <w:t>neighbours</w:t>
      </w:r>
      <w:proofErr w:type="spellEnd"/>
      <w:r w:rsidRPr="00243B5F">
        <w:rPr>
          <w:rFonts w:asciiTheme="minorHAnsi" w:hAnsiTheme="minorHAnsi" w:cstheme="minorHAnsi"/>
          <w:sz w:val="16"/>
        </w:rPr>
        <w:t xml:space="preserve">. </w:t>
      </w:r>
      <w:r w:rsidRPr="00243B5F">
        <w:rPr>
          <w:rFonts w:asciiTheme="minorHAnsi" w:hAnsiTheme="minorHAnsi" w:cstheme="minorHAnsi"/>
          <w:u w:val="single"/>
        </w:rPr>
        <w:t xml:space="preserve">These </w:t>
      </w:r>
      <w:r w:rsidRPr="00243B5F">
        <w:rPr>
          <w:rFonts w:asciiTheme="minorHAnsi" w:hAnsiTheme="minorHAnsi" w:cstheme="minorHAnsi"/>
          <w:sz w:val="16"/>
        </w:rPr>
        <w:t xml:space="preserve">proactive </w:t>
      </w:r>
      <w:r w:rsidRPr="00243B5F">
        <w:rPr>
          <w:rFonts w:asciiTheme="minorHAnsi" w:hAnsiTheme="minorHAnsi" w:cstheme="minorHAnsi"/>
          <w:u w:val="single"/>
        </w:rPr>
        <w:t xml:space="preserve">tactics </w:t>
      </w:r>
      <w:r w:rsidRPr="00243B5F">
        <w:rPr>
          <w:rFonts w:asciiTheme="minorHAnsi" w:hAnsiTheme="minorHAnsi" w:cstheme="minorHAnsi"/>
          <w:sz w:val="16"/>
        </w:rPr>
        <w:t xml:space="preserve">successfully conveyed China's image as a ‘stronger’ power; however, they also </w:t>
      </w:r>
      <w:r w:rsidRPr="00243B5F">
        <w:rPr>
          <w:rFonts w:asciiTheme="minorHAnsi" w:hAnsiTheme="minorHAnsi" w:cstheme="minorHAnsi"/>
          <w:u w:val="single"/>
        </w:rPr>
        <w:t xml:space="preserve">resulted in a series of sharp quarrels with its </w:t>
      </w:r>
      <w:proofErr w:type="spellStart"/>
      <w:r w:rsidRPr="00243B5F">
        <w:rPr>
          <w:rFonts w:asciiTheme="minorHAnsi" w:hAnsiTheme="minorHAnsi" w:cstheme="minorHAnsi"/>
          <w:u w:val="single"/>
        </w:rPr>
        <w:t>neighbours</w:t>
      </w:r>
      <w:proofErr w:type="spellEnd"/>
      <w:r w:rsidRPr="00243B5F">
        <w:rPr>
          <w:rFonts w:asciiTheme="minorHAnsi" w:hAnsiTheme="minorHAnsi" w:cstheme="minorHAnsi"/>
          <w:u w:val="single"/>
        </w:rPr>
        <w:t xml:space="preserve">, including </w:t>
      </w:r>
      <w:r w:rsidRPr="00243B5F">
        <w:rPr>
          <w:rFonts w:asciiTheme="minorHAnsi" w:hAnsiTheme="minorHAnsi" w:cstheme="minorHAnsi"/>
          <w:b/>
          <w:u w:val="single"/>
        </w:rPr>
        <w:t xml:space="preserve">Japan, Vietnam, the Philippines, South Korea, </w:t>
      </w:r>
      <w:proofErr w:type="gramStart"/>
      <w:r w:rsidRPr="00243B5F">
        <w:rPr>
          <w:rFonts w:asciiTheme="minorHAnsi" w:hAnsiTheme="minorHAnsi" w:cstheme="minorHAnsi"/>
          <w:b/>
          <w:u w:val="single"/>
        </w:rPr>
        <w:t>Singapore</w:t>
      </w:r>
      <w:proofErr w:type="gramEnd"/>
      <w:r w:rsidRPr="00243B5F">
        <w:rPr>
          <w:rFonts w:asciiTheme="minorHAnsi" w:hAnsiTheme="minorHAnsi" w:cstheme="minorHAnsi"/>
          <w:b/>
          <w:u w:val="single"/>
        </w:rPr>
        <w:t xml:space="preserve"> and India</w:t>
      </w:r>
      <w:r w:rsidRPr="00243B5F">
        <w:rPr>
          <w:rFonts w:asciiTheme="minorHAnsi" w:hAnsiTheme="minorHAnsi" w:cstheme="minorHAnsi"/>
          <w:u w:val="single"/>
        </w:rPr>
        <w:t>, among others.</w:t>
      </w:r>
      <w:r w:rsidRPr="00243B5F">
        <w:rPr>
          <w:rFonts w:asciiTheme="minorHAnsi" w:hAnsiTheme="minorHAnsi" w:cstheme="minorHAnsi"/>
          <w:sz w:val="16"/>
        </w:rPr>
        <w:t xml:space="preserve"> Whether explicitly or implicitly, America was a relevant party in some cases because its allies and security partners were involved. But in that period, the Obama administration continued to declare its intention to maintain the stability of bilateral relations with China, stressing cooperation on bilateral and multilateral issues. As the administration's final National Security Strategy report stated, America ‘welcomes the rise of a stable, peaceful, and prosperous China … While there will be competition, we reject the inevitability of confrontation.’</w:t>
      </w:r>
      <w:r w:rsidRPr="00243B5F">
        <w:rPr>
          <w:rFonts w:asciiTheme="minorHAnsi" w:hAnsiTheme="minorHAnsi" w:cstheme="minorHAnsi"/>
          <w:sz w:val="16"/>
          <w:vertAlign w:val="superscript"/>
        </w:rPr>
        <w:t>57</w:t>
      </w:r>
      <w:r w:rsidRPr="00243B5F">
        <w:rPr>
          <w:rFonts w:asciiTheme="minorHAnsi" w:hAnsiTheme="minorHAnsi" w:cstheme="minorHAnsi"/>
          <w:sz w:val="16"/>
        </w:rPr>
        <w:t xml:space="preserve"> By contrast, President Trump has effected a disruptive change in America's China policy, adopting highly confrontational tactics ranging from bullying to bluffing and threatening. </w:t>
      </w:r>
      <w:r w:rsidRPr="00243B5F">
        <w:rPr>
          <w:rFonts w:asciiTheme="minorHAnsi" w:hAnsiTheme="minorHAnsi" w:cstheme="minorHAnsi"/>
          <w:u w:val="single"/>
        </w:rPr>
        <w:t xml:space="preserve">It would be gravely detrimental to China to encounter </w:t>
      </w:r>
      <w:r w:rsidRPr="00243B5F">
        <w:rPr>
          <w:rFonts w:asciiTheme="minorHAnsi" w:hAnsiTheme="minorHAnsi" w:cstheme="minorHAnsi"/>
          <w:b/>
          <w:u w:val="single"/>
        </w:rPr>
        <w:t>containment</w:t>
      </w:r>
      <w:r w:rsidRPr="00243B5F">
        <w:rPr>
          <w:rFonts w:asciiTheme="minorHAnsi" w:hAnsiTheme="minorHAnsi" w:cstheme="minorHAnsi"/>
          <w:u w:val="single"/>
        </w:rPr>
        <w:t xml:space="preserve"> from America coupled with</w:t>
      </w:r>
      <w:r w:rsidRPr="00243B5F">
        <w:rPr>
          <w:rFonts w:asciiTheme="minorHAnsi" w:hAnsiTheme="minorHAnsi" w:cstheme="minorHAnsi"/>
          <w:sz w:val="16"/>
        </w:rPr>
        <w:t xml:space="preserve"> widespread </w:t>
      </w:r>
      <w:r w:rsidRPr="00243B5F">
        <w:rPr>
          <w:rFonts w:asciiTheme="minorHAnsi" w:hAnsiTheme="minorHAnsi" w:cstheme="minorHAnsi"/>
          <w:b/>
          <w:u w:val="single"/>
        </w:rPr>
        <w:t>balancing</w:t>
      </w:r>
      <w:r w:rsidRPr="00243B5F">
        <w:rPr>
          <w:rFonts w:asciiTheme="minorHAnsi" w:hAnsiTheme="minorHAnsi" w:cstheme="minorHAnsi"/>
          <w:u w:val="single"/>
        </w:rPr>
        <w:t xml:space="preserve"> from its </w:t>
      </w:r>
      <w:proofErr w:type="spellStart"/>
      <w:r w:rsidRPr="00243B5F">
        <w:rPr>
          <w:rFonts w:asciiTheme="minorHAnsi" w:hAnsiTheme="minorHAnsi" w:cstheme="minorHAnsi"/>
          <w:u w:val="single"/>
        </w:rPr>
        <w:t>neighbours</w:t>
      </w:r>
      <w:proofErr w:type="spellEnd"/>
      <w:r w:rsidRPr="00243B5F">
        <w:rPr>
          <w:rFonts w:asciiTheme="minorHAnsi" w:hAnsiTheme="minorHAnsi" w:cstheme="minorHAnsi"/>
          <w:sz w:val="16"/>
        </w:rPr>
        <w:t xml:space="preserve">. </w:t>
      </w:r>
      <w:r w:rsidRPr="00243B5F">
        <w:rPr>
          <w:rFonts w:asciiTheme="minorHAnsi" w:hAnsiTheme="minorHAnsi" w:cstheme="minorHAnsi"/>
          <w:u w:val="single"/>
        </w:rPr>
        <w:t>Some</w:t>
      </w:r>
      <w:r w:rsidRPr="00973629">
        <w:rPr>
          <w:rFonts w:asciiTheme="minorHAnsi" w:hAnsiTheme="minorHAnsi" w:cstheme="minorHAnsi"/>
          <w:u w:val="single"/>
        </w:rPr>
        <w:t xml:space="preserve"> </w:t>
      </w:r>
      <w:r w:rsidRPr="00ED089B">
        <w:rPr>
          <w:rFonts w:asciiTheme="minorHAnsi" w:hAnsiTheme="minorHAnsi" w:cstheme="minorHAnsi"/>
          <w:highlight w:val="green"/>
          <w:u w:val="single"/>
        </w:rPr>
        <w:t>experts</w:t>
      </w:r>
      <w:r w:rsidRPr="00973629">
        <w:rPr>
          <w:rFonts w:asciiTheme="minorHAnsi" w:hAnsiTheme="minorHAnsi" w:cstheme="minorHAnsi"/>
          <w:u w:val="single"/>
        </w:rPr>
        <w:t xml:space="preserve"> have </w:t>
      </w:r>
      <w:r w:rsidRPr="00ED089B">
        <w:rPr>
          <w:rFonts w:asciiTheme="minorHAnsi" w:hAnsiTheme="minorHAnsi" w:cstheme="minorHAnsi"/>
          <w:highlight w:val="green"/>
          <w:u w:val="single"/>
        </w:rPr>
        <w:t>expressed</w:t>
      </w:r>
      <w:r w:rsidRPr="00973629">
        <w:rPr>
          <w:rFonts w:asciiTheme="minorHAnsi" w:hAnsiTheme="minorHAnsi" w:cstheme="minorHAnsi"/>
          <w:sz w:val="16"/>
        </w:rPr>
        <w:t xml:space="preserve"> their </w:t>
      </w:r>
      <w:r w:rsidRPr="00ED089B">
        <w:rPr>
          <w:rFonts w:asciiTheme="minorHAnsi" w:hAnsiTheme="minorHAnsi" w:cstheme="minorHAnsi"/>
          <w:highlight w:val="green"/>
          <w:u w:val="single"/>
        </w:rPr>
        <w:t>concern about</w:t>
      </w:r>
      <w:r w:rsidRPr="00973629">
        <w:rPr>
          <w:rFonts w:asciiTheme="minorHAnsi" w:hAnsiTheme="minorHAnsi" w:cstheme="minorHAnsi"/>
          <w:u w:val="single"/>
        </w:rPr>
        <w:t xml:space="preserve"> such a worst-case scenario</w:t>
      </w:r>
      <w:r w:rsidRPr="00973629">
        <w:rPr>
          <w:rFonts w:asciiTheme="minorHAnsi" w:hAnsiTheme="minorHAnsi" w:cstheme="minorHAnsi"/>
          <w:sz w:val="16"/>
        </w:rPr>
        <w:t xml:space="preserve">. </w:t>
      </w:r>
      <w:r w:rsidRPr="00973629">
        <w:rPr>
          <w:rFonts w:asciiTheme="minorHAnsi" w:hAnsiTheme="minorHAnsi" w:cstheme="minorHAnsi"/>
          <w:u w:val="single"/>
        </w:rPr>
        <w:t xml:space="preserve">As early as 2015, Chinese academics were discussing </w:t>
      </w:r>
      <w:r w:rsidRPr="00ED089B">
        <w:rPr>
          <w:rFonts w:asciiTheme="minorHAnsi" w:hAnsiTheme="minorHAnsi" w:cstheme="minorHAnsi"/>
          <w:highlight w:val="green"/>
          <w:u w:val="single"/>
        </w:rPr>
        <w:t>the problem of ‘</w:t>
      </w:r>
      <w:r w:rsidRPr="00ED089B">
        <w:rPr>
          <w:rFonts w:asciiTheme="minorHAnsi" w:hAnsiTheme="minorHAnsi" w:cstheme="minorHAnsi"/>
          <w:b/>
          <w:highlight w:val="green"/>
          <w:u w:val="single"/>
        </w:rPr>
        <w:t>strategic overstretch’</w:t>
      </w:r>
      <w:r w:rsidRPr="00973629">
        <w:rPr>
          <w:rFonts w:asciiTheme="minorHAnsi" w:hAnsiTheme="minorHAnsi" w:cstheme="minorHAnsi"/>
          <w:u w:val="single"/>
        </w:rPr>
        <w:t xml:space="preserve"> </w:t>
      </w:r>
      <w:r w:rsidRPr="00973629">
        <w:rPr>
          <w:rFonts w:asciiTheme="minorHAnsi" w:hAnsiTheme="minorHAnsi" w:cstheme="minorHAnsi"/>
          <w:sz w:val="16"/>
        </w:rPr>
        <w:t xml:space="preserve">in Chinese diplomacy. For example, Renmin University Professor Shi </w:t>
      </w:r>
      <w:proofErr w:type="spellStart"/>
      <w:r w:rsidRPr="00973629">
        <w:rPr>
          <w:rFonts w:asciiTheme="minorHAnsi" w:hAnsiTheme="minorHAnsi" w:cstheme="minorHAnsi"/>
          <w:sz w:val="16"/>
        </w:rPr>
        <w:t>Yinhong</w:t>
      </w:r>
      <w:proofErr w:type="spellEnd"/>
      <w:r w:rsidRPr="00973629">
        <w:rPr>
          <w:rFonts w:asciiTheme="minorHAnsi" w:hAnsiTheme="minorHAnsi" w:cstheme="minorHAnsi"/>
          <w:sz w:val="16"/>
        </w:rPr>
        <w:t xml:space="preserve"> warned that China had become overstretched by </w:t>
      </w:r>
      <w:r w:rsidRPr="00973629">
        <w:rPr>
          <w:rFonts w:asciiTheme="minorHAnsi" w:hAnsiTheme="minorHAnsi" w:cstheme="minorHAnsi"/>
          <w:u w:val="single"/>
        </w:rPr>
        <w:t>undertaking too many concurrent initiatives and projects</w:t>
      </w:r>
      <w:r w:rsidRPr="00973629">
        <w:rPr>
          <w:rFonts w:asciiTheme="minorHAnsi" w:hAnsiTheme="minorHAnsi" w:cstheme="minorHAnsi"/>
          <w:sz w:val="16"/>
        </w:rPr>
        <w:t xml:space="preserve"> in Asia and beyond.</w:t>
      </w:r>
      <w:r w:rsidRPr="00973629">
        <w:rPr>
          <w:rFonts w:asciiTheme="minorHAnsi" w:hAnsiTheme="minorHAnsi" w:cstheme="minorHAnsi"/>
          <w:sz w:val="16"/>
          <w:vertAlign w:val="superscript"/>
        </w:rPr>
        <w:t>58</w:t>
      </w:r>
      <w:r w:rsidRPr="00973629">
        <w:rPr>
          <w:rFonts w:asciiTheme="minorHAnsi" w:hAnsiTheme="minorHAnsi" w:cstheme="minorHAnsi"/>
          <w:sz w:val="16"/>
        </w:rPr>
        <w:t xml:space="preserve"> He suggested that </w:t>
      </w:r>
      <w:r w:rsidRPr="00973629">
        <w:rPr>
          <w:rFonts w:asciiTheme="minorHAnsi" w:hAnsiTheme="minorHAnsi" w:cstheme="minorHAnsi"/>
          <w:u w:val="single"/>
        </w:rPr>
        <w:t xml:space="preserve">China needed to </w:t>
      </w:r>
      <w:r w:rsidRPr="00973629">
        <w:rPr>
          <w:rFonts w:asciiTheme="minorHAnsi" w:hAnsiTheme="minorHAnsi" w:cstheme="minorHAnsi"/>
          <w:b/>
          <w:u w:val="single"/>
        </w:rPr>
        <w:t>maintain a balance between two ‘priorities’</w:t>
      </w:r>
      <w:r w:rsidRPr="00973629">
        <w:rPr>
          <w:rFonts w:asciiTheme="minorHAnsi" w:hAnsiTheme="minorHAnsi" w:cstheme="minorHAnsi"/>
          <w:u w:val="single"/>
        </w:rPr>
        <w:t xml:space="preserve">: Sino-American relations and its </w:t>
      </w:r>
      <w:proofErr w:type="spellStart"/>
      <w:r w:rsidRPr="00973629">
        <w:rPr>
          <w:rFonts w:asciiTheme="minorHAnsi" w:hAnsiTheme="minorHAnsi" w:cstheme="minorHAnsi"/>
          <w:u w:val="single"/>
        </w:rPr>
        <w:t>neighbourhood</w:t>
      </w:r>
      <w:proofErr w:type="spellEnd"/>
      <w:r w:rsidRPr="00973629">
        <w:rPr>
          <w:rFonts w:asciiTheme="minorHAnsi" w:hAnsiTheme="minorHAnsi" w:cstheme="minorHAnsi"/>
          <w:u w:val="single"/>
        </w:rPr>
        <w:t xml:space="preserve"> diplomacy.</w:t>
      </w:r>
      <w:r w:rsidRPr="00973629">
        <w:rPr>
          <w:rFonts w:asciiTheme="minorHAnsi" w:hAnsiTheme="minorHAnsi" w:cstheme="minorHAnsi"/>
          <w:sz w:val="16"/>
          <w:vertAlign w:val="superscript"/>
        </w:rPr>
        <w:t>59</w:t>
      </w:r>
      <w:r w:rsidRPr="00973629">
        <w:rPr>
          <w:rFonts w:asciiTheme="minorHAnsi" w:hAnsiTheme="minorHAnsi" w:cstheme="minorHAnsi"/>
          <w:sz w:val="16"/>
        </w:rPr>
        <w:t xml:space="preserve"> This idea triggered a debate among Chinese scholars on whether China was truly experiencing strategic overstretch or not.</w:t>
      </w:r>
      <w:r w:rsidRPr="00973629">
        <w:rPr>
          <w:rFonts w:asciiTheme="minorHAnsi" w:hAnsiTheme="minorHAnsi" w:cstheme="minorHAnsi"/>
          <w:sz w:val="16"/>
          <w:vertAlign w:val="superscript"/>
        </w:rPr>
        <w:t>60</w:t>
      </w:r>
      <w:r w:rsidRPr="00973629">
        <w:rPr>
          <w:rFonts w:asciiTheme="minorHAnsi" w:hAnsiTheme="minorHAnsi" w:cstheme="minorHAnsi"/>
          <w:sz w:val="16"/>
        </w:rPr>
        <w:t xml:space="preserve"> According to another prominent academic, Yan </w:t>
      </w:r>
      <w:proofErr w:type="spellStart"/>
      <w:r w:rsidRPr="00973629">
        <w:rPr>
          <w:rFonts w:asciiTheme="minorHAnsi" w:hAnsiTheme="minorHAnsi" w:cstheme="minorHAnsi"/>
          <w:sz w:val="16"/>
        </w:rPr>
        <w:t>Xuetong</w:t>
      </w:r>
      <w:proofErr w:type="spellEnd"/>
      <w:r w:rsidRPr="00973629">
        <w:rPr>
          <w:rFonts w:asciiTheme="minorHAnsi" w:hAnsiTheme="minorHAnsi" w:cstheme="minorHAnsi"/>
          <w:sz w:val="16"/>
        </w:rPr>
        <w:t>, it is more accurate to describe a rising China's potential predicament as ‘strategic rash advance’, overstretch being a phenomenon typically associated with hegemonic powers.</w:t>
      </w:r>
      <w:r w:rsidRPr="00973629">
        <w:rPr>
          <w:rFonts w:asciiTheme="minorHAnsi" w:hAnsiTheme="minorHAnsi" w:cstheme="minorHAnsi"/>
          <w:sz w:val="16"/>
          <w:vertAlign w:val="superscript"/>
        </w:rPr>
        <w:t>61</w:t>
      </w:r>
      <w:r w:rsidRPr="00973629">
        <w:rPr>
          <w:rFonts w:asciiTheme="minorHAnsi" w:hAnsiTheme="minorHAnsi" w:cstheme="minorHAnsi"/>
          <w:sz w:val="16"/>
        </w:rPr>
        <w:t xml:space="preserve"> Whether ‘strategic overstretch’ or ‘rash advance’ is the better description, the very discussion shows that </w:t>
      </w:r>
      <w:r w:rsidRPr="00973629">
        <w:rPr>
          <w:rFonts w:asciiTheme="minorHAnsi" w:hAnsiTheme="minorHAnsi" w:cstheme="minorHAnsi"/>
          <w:u w:val="single"/>
        </w:rPr>
        <w:t>some</w:t>
      </w:r>
      <w:r w:rsidRPr="00973629">
        <w:rPr>
          <w:rFonts w:asciiTheme="minorHAnsi" w:hAnsiTheme="minorHAnsi" w:cstheme="minorHAnsi"/>
          <w:sz w:val="16"/>
        </w:rPr>
        <w:t xml:space="preserve"> scholars </w:t>
      </w:r>
      <w:r w:rsidRPr="00973629">
        <w:rPr>
          <w:rFonts w:asciiTheme="minorHAnsi" w:hAnsiTheme="minorHAnsi" w:cstheme="minorHAnsi"/>
          <w:u w:val="single"/>
        </w:rPr>
        <w:t>are worried</w:t>
      </w:r>
      <w:r w:rsidRPr="00973629">
        <w:rPr>
          <w:rFonts w:asciiTheme="minorHAnsi" w:hAnsiTheme="minorHAnsi" w:cstheme="minorHAnsi"/>
          <w:sz w:val="16"/>
        </w:rPr>
        <w:t xml:space="preserve"> about the rapidity of </w:t>
      </w:r>
      <w:r w:rsidRPr="00973629">
        <w:rPr>
          <w:rFonts w:asciiTheme="minorHAnsi" w:hAnsiTheme="minorHAnsi" w:cstheme="minorHAnsi"/>
          <w:u w:val="single"/>
        </w:rPr>
        <w:t>China's expansion of its global influence,</w:t>
      </w:r>
      <w:r w:rsidRPr="00973629">
        <w:rPr>
          <w:rFonts w:asciiTheme="minorHAnsi" w:hAnsiTheme="minorHAnsi" w:cstheme="minorHAnsi"/>
          <w:sz w:val="16"/>
        </w:rPr>
        <w:t xml:space="preserve"> which </w:t>
      </w:r>
      <w:r w:rsidRPr="00973629">
        <w:rPr>
          <w:rFonts w:asciiTheme="minorHAnsi" w:hAnsiTheme="minorHAnsi" w:cstheme="minorHAnsi"/>
          <w:u w:val="single"/>
        </w:rPr>
        <w:t>will lead to a lack of resources internally and counterbalancing externally</w:t>
      </w:r>
      <w:r w:rsidRPr="00973629">
        <w:rPr>
          <w:rFonts w:asciiTheme="minorHAnsi" w:hAnsiTheme="minorHAnsi" w:cstheme="minorHAnsi"/>
          <w:sz w:val="16"/>
        </w:rPr>
        <w:t xml:space="preserve">. </w:t>
      </w:r>
      <w:r w:rsidRPr="00973629">
        <w:rPr>
          <w:rFonts w:asciiTheme="minorHAnsi" w:hAnsiTheme="minorHAnsi" w:cstheme="minorHAnsi"/>
          <w:u w:val="single"/>
        </w:rPr>
        <w:t>Some</w:t>
      </w:r>
      <w:r w:rsidRPr="00973629">
        <w:rPr>
          <w:rFonts w:asciiTheme="minorHAnsi" w:hAnsiTheme="minorHAnsi" w:cstheme="minorHAnsi"/>
          <w:sz w:val="16"/>
        </w:rPr>
        <w:t xml:space="preserve"> scholars </w:t>
      </w:r>
      <w:r w:rsidRPr="00973629">
        <w:rPr>
          <w:rFonts w:asciiTheme="minorHAnsi" w:hAnsiTheme="minorHAnsi" w:cstheme="minorHAnsi"/>
          <w:u w:val="single"/>
        </w:rPr>
        <w:t xml:space="preserve">go so far as to suggest that </w:t>
      </w:r>
      <w:r w:rsidRPr="00ED089B">
        <w:rPr>
          <w:rFonts w:asciiTheme="minorHAnsi" w:hAnsiTheme="minorHAnsi" w:cstheme="minorHAnsi"/>
          <w:highlight w:val="green"/>
          <w:u w:val="single"/>
        </w:rPr>
        <w:t>China should return to</w:t>
      </w:r>
      <w:r w:rsidRPr="00973629">
        <w:rPr>
          <w:rFonts w:asciiTheme="minorHAnsi" w:hAnsiTheme="minorHAnsi" w:cstheme="minorHAnsi"/>
          <w:u w:val="single"/>
        </w:rPr>
        <w:t xml:space="preserve"> its ‘</w:t>
      </w:r>
      <w:r w:rsidRPr="00ED089B">
        <w:rPr>
          <w:rFonts w:asciiTheme="minorHAnsi" w:hAnsiTheme="minorHAnsi" w:cstheme="minorHAnsi"/>
          <w:highlight w:val="green"/>
          <w:u w:val="single"/>
        </w:rPr>
        <w:t>keeping a low profile’</w:t>
      </w:r>
      <w:r w:rsidRPr="00973629">
        <w:rPr>
          <w:rFonts w:asciiTheme="minorHAnsi" w:hAnsiTheme="minorHAnsi" w:cstheme="minorHAnsi"/>
          <w:u w:val="single"/>
        </w:rPr>
        <w:t xml:space="preserve"> strategy</w:t>
      </w:r>
      <w:r w:rsidRPr="00973629">
        <w:rPr>
          <w:rFonts w:asciiTheme="minorHAnsi" w:hAnsiTheme="minorHAnsi" w:cstheme="minorHAnsi"/>
          <w:sz w:val="16"/>
        </w:rPr>
        <w:t>.</w:t>
      </w:r>
      <w:r w:rsidRPr="00973629">
        <w:rPr>
          <w:rFonts w:asciiTheme="minorHAnsi" w:hAnsiTheme="minorHAnsi" w:cstheme="minorHAnsi"/>
          <w:sz w:val="16"/>
          <w:vertAlign w:val="superscript"/>
        </w:rPr>
        <w:t>62</w:t>
      </w:r>
      <w:r w:rsidRPr="00973629">
        <w:rPr>
          <w:rFonts w:asciiTheme="minorHAnsi" w:hAnsiTheme="minorHAnsi" w:cstheme="minorHAnsi"/>
          <w:sz w:val="16"/>
        </w:rPr>
        <w:t xml:space="preserve"> As the next section will show, </w:t>
      </w:r>
      <w:r w:rsidRPr="00ED089B">
        <w:rPr>
          <w:rFonts w:asciiTheme="minorHAnsi" w:hAnsiTheme="minorHAnsi" w:cstheme="minorHAnsi"/>
          <w:highlight w:val="green"/>
          <w:u w:val="single"/>
        </w:rPr>
        <w:t>this debate</w:t>
      </w:r>
      <w:r w:rsidRPr="00973629">
        <w:rPr>
          <w:rFonts w:asciiTheme="minorHAnsi" w:hAnsiTheme="minorHAnsi" w:cstheme="minorHAnsi"/>
          <w:u w:val="single"/>
        </w:rPr>
        <w:t xml:space="preserve"> on China's strategic posture</w:t>
      </w:r>
      <w:r w:rsidRPr="00973629">
        <w:rPr>
          <w:rFonts w:asciiTheme="minorHAnsi" w:hAnsiTheme="minorHAnsi" w:cstheme="minorHAnsi"/>
          <w:sz w:val="16"/>
        </w:rPr>
        <w:t xml:space="preserve"> does not stop at the academic level; </w:t>
      </w:r>
      <w:r w:rsidRPr="00973629">
        <w:rPr>
          <w:rFonts w:asciiTheme="minorHAnsi" w:hAnsiTheme="minorHAnsi" w:cstheme="minorHAnsi"/>
          <w:u w:val="single"/>
        </w:rPr>
        <w:t xml:space="preserve">it </w:t>
      </w:r>
      <w:r w:rsidRPr="00ED089B">
        <w:rPr>
          <w:rFonts w:asciiTheme="minorHAnsi" w:hAnsiTheme="minorHAnsi" w:cstheme="minorHAnsi"/>
          <w:highlight w:val="green"/>
          <w:u w:val="single"/>
        </w:rPr>
        <w:t xml:space="preserve">has been </w:t>
      </w:r>
      <w:r w:rsidRPr="00ED089B">
        <w:rPr>
          <w:rFonts w:asciiTheme="minorHAnsi" w:hAnsiTheme="minorHAnsi" w:cstheme="minorHAnsi"/>
          <w:b/>
          <w:highlight w:val="green"/>
          <w:u w:val="single"/>
        </w:rPr>
        <w:t>transmitted into policy-making channels</w:t>
      </w:r>
      <w:r w:rsidRPr="00ED089B">
        <w:rPr>
          <w:rFonts w:asciiTheme="minorHAnsi" w:hAnsiTheme="minorHAnsi" w:cstheme="minorHAnsi"/>
          <w:highlight w:val="green"/>
          <w:u w:val="single"/>
        </w:rPr>
        <w:t xml:space="preserve"> and contributes to</w:t>
      </w:r>
      <w:r w:rsidRPr="00973629">
        <w:rPr>
          <w:rFonts w:asciiTheme="minorHAnsi" w:hAnsiTheme="minorHAnsi" w:cstheme="minorHAnsi"/>
          <w:u w:val="single"/>
        </w:rPr>
        <w:t xml:space="preserve"> the </w:t>
      </w:r>
      <w:r w:rsidRPr="00ED089B">
        <w:rPr>
          <w:rFonts w:asciiTheme="minorHAnsi" w:hAnsiTheme="minorHAnsi" w:cstheme="minorHAnsi"/>
          <w:b/>
          <w:highlight w:val="green"/>
          <w:u w:val="single"/>
        </w:rPr>
        <w:t>current adjustment</w:t>
      </w:r>
      <w:r w:rsidRPr="00973629">
        <w:rPr>
          <w:rFonts w:asciiTheme="minorHAnsi" w:hAnsiTheme="minorHAnsi" w:cstheme="minorHAnsi"/>
          <w:u w:val="single"/>
        </w:rPr>
        <w:t xml:space="preserve"> of China's foreign policy. </w:t>
      </w:r>
      <w:r w:rsidRPr="00973629">
        <w:rPr>
          <w:rFonts w:asciiTheme="minorHAnsi" w:hAnsiTheme="minorHAnsi" w:cstheme="minorHAnsi"/>
        </w:rPr>
        <w:t xml:space="preserve">A moderation of Chinese assertiveness </w:t>
      </w:r>
      <w:r w:rsidRPr="00973629">
        <w:rPr>
          <w:rFonts w:asciiTheme="minorHAnsi" w:hAnsiTheme="minorHAnsi" w:cstheme="minorHAnsi"/>
          <w:u w:val="single"/>
        </w:rPr>
        <w:t xml:space="preserve">The Chinese leadership's perceptions of its external environment </w:t>
      </w:r>
      <w:proofErr w:type="gramStart"/>
      <w:r w:rsidRPr="00973629">
        <w:rPr>
          <w:rFonts w:asciiTheme="minorHAnsi" w:hAnsiTheme="minorHAnsi" w:cstheme="minorHAnsi"/>
          <w:u w:val="single"/>
        </w:rPr>
        <w:t>are</w:t>
      </w:r>
      <w:proofErr w:type="gramEnd"/>
      <w:r w:rsidRPr="00973629">
        <w:rPr>
          <w:rFonts w:asciiTheme="minorHAnsi" w:hAnsiTheme="minorHAnsi" w:cstheme="minorHAnsi"/>
          <w:u w:val="single"/>
        </w:rPr>
        <w:t xml:space="preserve"> among the primary determinants of China's overall external strategy</w:t>
      </w:r>
      <w:r w:rsidRPr="00973629">
        <w:rPr>
          <w:rFonts w:asciiTheme="minorHAnsi" w:hAnsiTheme="minorHAnsi" w:cstheme="minorHAnsi"/>
          <w:sz w:val="16"/>
        </w:rPr>
        <w:t xml:space="preserve">. Undoubtedly, America's shifting strategic presence and influence in its </w:t>
      </w:r>
      <w:proofErr w:type="spellStart"/>
      <w:r w:rsidRPr="00973629">
        <w:rPr>
          <w:rFonts w:asciiTheme="minorHAnsi" w:hAnsiTheme="minorHAnsi" w:cstheme="minorHAnsi"/>
          <w:sz w:val="16"/>
        </w:rPr>
        <w:t>neighbourhood</w:t>
      </w:r>
      <w:proofErr w:type="spellEnd"/>
      <w:r w:rsidRPr="00973629">
        <w:rPr>
          <w:rFonts w:asciiTheme="minorHAnsi" w:hAnsiTheme="minorHAnsi" w:cstheme="minorHAnsi"/>
          <w:sz w:val="16"/>
        </w:rPr>
        <w:t xml:space="preserve"> play a significant role in shaping those perceptions. In response to the Trump administration's ‘Indo-Pacific strategy’ generally, and to its changing policies towards China in particular, we can identify some important shifts in China's regional policies. In general, </w:t>
      </w:r>
      <w:r w:rsidRPr="00973629">
        <w:rPr>
          <w:rFonts w:asciiTheme="minorHAnsi" w:hAnsiTheme="minorHAnsi" w:cstheme="minorHAnsi"/>
          <w:u w:val="single"/>
        </w:rPr>
        <w:t>Beijing has</w:t>
      </w:r>
      <w:r w:rsidRPr="00973629">
        <w:rPr>
          <w:rFonts w:asciiTheme="minorHAnsi" w:hAnsiTheme="minorHAnsi" w:cstheme="minorHAnsi"/>
          <w:sz w:val="16"/>
        </w:rPr>
        <w:t xml:space="preserve"> recently begun </w:t>
      </w:r>
      <w:r w:rsidRPr="00973629">
        <w:rPr>
          <w:rFonts w:asciiTheme="minorHAnsi" w:hAnsiTheme="minorHAnsi" w:cstheme="minorHAnsi"/>
          <w:u w:val="single"/>
        </w:rPr>
        <w:t xml:space="preserve">to </w:t>
      </w:r>
      <w:r w:rsidRPr="00973629">
        <w:rPr>
          <w:rFonts w:asciiTheme="minorHAnsi" w:hAnsiTheme="minorHAnsi" w:cstheme="minorHAnsi"/>
          <w:b/>
          <w:u w:val="single"/>
        </w:rPr>
        <w:t>moderate its assertive policies</w:t>
      </w:r>
      <w:r w:rsidRPr="00973629">
        <w:rPr>
          <w:rFonts w:asciiTheme="minorHAnsi" w:hAnsiTheme="minorHAnsi" w:cstheme="minorHAnsi"/>
          <w:u w:val="single"/>
        </w:rPr>
        <w:t xml:space="preserve"> </w:t>
      </w:r>
      <w:proofErr w:type="gramStart"/>
      <w:r w:rsidRPr="00973629">
        <w:rPr>
          <w:rFonts w:asciiTheme="minorHAnsi" w:hAnsiTheme="minorHAnsi" w:cstheme="minorHAnsi"/>
          <w:u w:val="single"/>
        </w:rPr>
        <w:t>in order to</w:t>
      </w:r>
      <w:proofErr w:type="gramEnd"/>
      <w:r w:rsidRPr="00973629">
        <w:rPr>
          <w:rFonts w:asciiTheme="minorHAnsi" w:hAnsiTheme="minorHAnsi" w:cstheme="minorHAnsi"/>
          <w:u w:val="single"/>
        </w:rPr>
        <w:t xml:space="preserve"> sustain its rise and alleviate external pressures</w:t>
      </w:r>
      <w:r w:rsidRPr="00973629">
        <w:rPr>
          <w:rFonts w:asciiTheme="minorHAnsi" w:hAnsiTheme="minorHAnsi" w:cstheme="minorHAnsi"/>
          <w:sz w:val="16"/>
        </w:rPr>
        <w:t xml:space="preserve"> imposed by the Indo-Pacific strategy. It should be noted that China's subtle change in policy since 2017 has been prompted not solely by America's efforts to promote that strategy, but more substantially by the Trump administration's overall China policy. However, the two policy agendas are closely interrelated and interact with one another. Given that the Indo-Pacific strategy has underlined an apparent US intention to counter China's growing regional influence, this section focuses on Beijing's shifting strategic </w:t>
      </w:r>
      <w:proofErr w:type="spellStart"/>
      <w:r w:rsidRPr="00973629">
        <w:rPr>
          <w:rFonts w:asciiTheme="minorHAnsi" w:hAnsiTheme="minorHAnsi" w:cstheme="minorHAnsi"/>
          <w:sz w:val="16"/>
        </w:rPr>
        <w:t>behaviour</w:t>
      </w:r>
      <w:proofErr w:type="spellEnd"/>
      <w:r w:rsidRPr="00973629">
        <w:rPr>
          <w:rFonts w:asciiTheme="minorHAnsi" w:hAnsiTheme="minorHAnsi" w:cstheme="minorHAnsi"/>
          <w:sz w:val="16"/>
        </w:rPr>
        <w:t xml:space="preserve"> at the regional level. </w:t>
      </w:r>
      <w:r w:rsidRPr="00973629">
        <w:rPr>
          <w:rFonts w:asciiTheme="minorHAnsi" w:hAnsiTheme="minorHAnsi" w:cstheme="minorHAnsi"/>
          <w:sz w:val="16"/>
          <w:szCs w:val="16"/>
        </w:rPr>
        <w:t xml:space="preserve">Reverting to prudence and restraint Between 2012 and 2016, China displayed a strong tendency to exaggerate its capability to achieve its preferred objectives by promoting Sino-centric initiatives and coercing its </w:t>
      </w:r>
      <w:proofErr w:type="spellStart"/>
      <w:r w:rsidRPr="00973629">
        <w:rPr>
          <w:rFonts w:asciiTheme="minorHAnsi" w:hAnsiTheme="minorHAnsi" w:cstheme="minorHAnsi"/>
          <w:sz w:val="16"/>
          <w:szCs w:val="16"/>
        </w:rPr>
        <w:t>neighbours</w:t>
      </w:r>
      <w:proofErr w:type="spellEnd"/>
      <w:r w:rsidRPr="00973629">
        <w:rPr>
          <w:rFonts w:asciiTheme="minorHAnsi" w:hAnsiTheme="minorHAnsi" w:cstheme="minorHAnsi"/>
          <w:sz w:val="16"/>
          <w:szCs w:val="16"/>
        </w:rPr>
        <w:t>. Chinese official discourse, diplomatic actions and academic discussions in this period all reveal a high degree of self-confidence.</w:t>
      </w:r>
      <w:r w:rsidRPr="00973629">
        <w:rPr>
          <w:rFonts w:asciiTheme="minorHAnsi" w:hAnsiTheme="minorHAnsi" w:cstheme="minorHAnsi"/>
          <w:sz w:val="16"/>
          <w:szCs w:val="16"/>
          <w:vertAlign w:val="superscript"/>
        </w:rPr>
        <w:t>63</w:t>
      </w:r>
      <w:r w:rsidRPr="00973629">
        <w:rPr>
          <w:rFonts w:asciiTheme="minorHAnsi" w:hAnsiTheme="minorHAnsi" w:cstheme="minorHAnsi"/>
          <w:sz w:val="16"/>
          <w:szCs w:val="16"/>
        </w:rPr>
        <w:t xml:space="preserve"> However, this new strategic posture in Asia and beyond prompted negative feedback from a growing number of detractors. In recent years, China has had to deal with deteriorating relations with many </w:t>
      </w:r>
      <w:proofErr w:type="spellStart"/>
      <w:r w:rsidRPr="00973629">
        <w:rPr>
          <w:rFonts w:asciiTheme="minorHAnsi" w:hAnsiTheme="minorHAnsi" w:cstheme="minorHAnsi"/>
          <w:sz w:val="16"/>
          <w:szCs w:val="16"/>
        </w:rPr>
        <w:t>neighbouring</w:t>
      </w:r>
      <w:proofErr w:type="spellEnd"/>
      <w:r w:rsidRPr="00973629">
        <w:rPr>
          <w:rFonts w:asciiTheme="minorHAnsi" w:hAnsiTheme="minorHAnsi" w:cstheme="minorHAnsi"/>
          <w:sz w:val="16"/>
          <w:szCs w:val="16"/>
        </w:rPr>
        <w:t xml:space="preserve"> countries, including Japan, South Korea, </w:t>
      </w:r>
      <w:proofErr w:type="gramStart"/>
      <w:r w:rsidRPr="00973629">
        <w:rPr>
          <w:rFonts w:asciiTheme="minorHAnsi" w:hAnsiTheme="minorHAnsi" w:cstheme="minorHAnsi"/>
          <w:sz w:val="16"/>
          <w:szCs w:val="16"/>
        </w:rPr>
        <w:t>India</w:t>
      </w:r>
      <w:proofErr w:type="gramEnd"/>
      <w:r w:rsidRPr="00973629">
        <w:rPr>
          <w:rFonts w:asciiTheme="minorHAnsi" w:hAnsiTheme="minorHAnsi" w:cstheme="minorHAnsi"/>
          <w:sz w:val="16"/>
          <w:szCs w:val="16"/>
        </w:rPr>
        <w:t xml:space="preserve"> and some south-east Asian countries, but the most serious challenge clearly comes in the form of its relations with America. Washington's present perception of China is generally negative. The consensus within the administration is that America has misjudged the direction of China's development since the establishment of US–China diplomatic relations. It has not developed in accordance with US expectations over the past four decades, that is, through gradual integration into the US-led international system. The focal point of the Trump administration's China policy is that America must abandon its illusions, realistically face the challenges that now exist, and adopt practical measures to balance against China's rise. Trump's tariff wars have been perceived as attempts to suppress China's technological development, and thereby stifle its long-term economic growth. Such an aggressive US stance has highlighted the vulnerability associated with China's heavy reliance on US high-tech imports and has consequently sparked discussion among scholars about the gradual decoupling of the two economies.</w:t>
      </w:r>
      <w:r w:rsidRPr="00973629">
        <w:rPr>
          <w:rFonts w:asciiTheme="minorHAnsi" w:hAnsiTheme="minorHAnsi" w:cstheme="minorHAnsi"/>
          <w:sz w:val="16"/>
          <w:szCs w:val="16"/>
          <w:vertAlign w:val="superscript"/>
        </w:rPr>
        <w:t>64</w:t>
      </w:r>
      <w:r w:rsidRPr="00973629">
        <w:rPr>
          <w:rFonts w:asciiTheme="minorHAnsi" w:hAnsiTheme="minorHAnsi" w:cstheme="minorHAnsi"/>
          <w:sz w:val="16"/>
          <w:szCs w:val="16"/>
        </w:rPr>
        <w:t xml:space="preserve"> The continuing trade disputes with America indicate the weaknesses of China's economy and its apparent inability to decouple itself from America without damaging its domestic development. </w:t>
      </w:r>
      <w:r w:rsidRPr="00973629">
        <w:rPr>
          <w:rFonts w:asciiTheme="minorHAnsi" w:hAnsiTheme="minorHAnsi" w:cstheme="minorHAnsi"/>
          <w:sz w:val="16"/>
        </w:rPr>
        <w:t xml:space="preserve">In recent months, </w:t>
      </w:r>
      <w:r w:rsidRPr="00ED089B">
        <w:rPr>
          <w:rFonts w:asciiTheme="minorHAnsi" w:hAnsiTheme="minorHAnsi" w:cstheme="minorHAnsi"/>
          <w:highlight w:val="green"/>
          <w:u w:val="single"/>
        </w:rPr>
        <w:t>Chinese academics, think-</w:t>
      </w:r>
      <w:proofErr w:type="gramStart"/>
      <w:r w:rsidRPr="00ED089B">
        <w:rPr>
          <w:rFonts w:asciiTheme="minorHAnsi" w:hAnsiTheme="minorHAnsi" w:cstheme="minorHAnsi"/>
          <w:highlight w:val="green"/>
          <w:u w:val="single"/>
        </w:rPr>
        <w:t>tanks</w:t>
      </w:r>
      <w:proofErr w:type="gramEnd"/>
      <w:r w:rsidRPr="00ED089B">
        <w:rPr>
          <w:rFonts w:asciiTheme="minorHAnsi" w:hAnsiTheme="minorHAnsi" w:cstheme="minorHAnsi"/>
          <w:highlight w:val="green"/>
          <w:u w:val="single"/>
        </w:rPr>
        <w:t xml:space="preserve"> and media</w:t>
      </w:r>
      <w:r w:rsidRPr="00973629">
        <w:rPr>
          <w:rFonts w:asciiTheme="minorHAnsi" w:hAnsiTheme="minorHAnsi" w:cstheme="minorHAnsi"/>
          <w:sz w:val="16"/>
        </w:rPr>
        <w:t xml:space="preserve"> have continued to </w:t>
      </w:r>
      <w:r w:rsidRPr="00ED089B">
        <w:rPr>
          <w:rFonts w:asciiTheme="minorHAnsi" w:hAnsiTheme="minorHAnsi" w:cstheme="minorHAnsi"/>
          <w:highlight w:val="green"/>
          <w:u w:val="single"/>
        </w:rPr>
        <w:t>emphasize</w:t>
      </w:r>
      <w:r w:rsidRPr="00973629">
        <w:rPr>
          <w:rFonts w:asciiTheme="minorHAnsi" w:hAnsiTheme="minorHAnsi" w:cstheme="minorHAnsi"/>
          <w:u w:val="single"/>
        </w:rPr>
        <w:t xml:space="preserve"> the importance of </w:t>
      </w:r>
      <w:r w:rsidRPr="00ED089B">
        <w:rPr>
          <w:rFonts w:asciiTheme="minorHAnsi" w:hAnsiTheme="minorHAnsi" w:cstheme="minorHAnsi"/>
          <w:highlight w:val="green"/>
          <w:u w:val="single"/>
        </w:rPr>
        <w:t>managing the</w:t>
      </w:r>
      <w:r w:rsidRPr="00973629">
        <w:rPr>
          <w:rFonts w:asciiTheme="minorHAnsi" w:hAnsiTheme="minorHAnsi" w:cstheme="minorHAnsi"/>
          <w:sz w:val="16"/>
        </w:rPr>
        <w:t xml:space="preserve"> mixed cooperative–competitive </w:t>
      </w:r>
      <w:r w:rsidRPr="00ED089B">
        <w:rPr>
          <w:rFonts w:asciiTheme="minorHAnsi" w:hAnsiTheme="minorHAnsi" w:cstheme="minorHAnsi"/>
          <w:highlight w:val="green"/>
          <w:u w:val="single"/>
        </w:rPr>
        <w:t>relationship with America</w:t>
      </w:r>
      <w:r w:rsidRPr="00973629">
        <w:rPr>
          <w:rFonts w:asciiTheme="minorHAnsi" w:hAnsiTheme="minorHAnsi" w:cstheme="minorHAnsi"/>
          <w:sz w:val="16"/>
        </w:rPr>
        <w:t xml:space="preserve"> and altering the position of passivity in which China has found itself since Trump's trade war was launched. </w:t>
      </w:r>
      <w:proofErr w:type="gramStart"/>
      <w:r w:rsidRPr="00973629">
        <w:rPr>
          <w:rFonts w:asciiTheme="minorHAnsi" w:hAnsiTheme="minorHAnsi" w:cstheme="minorHAnsi"/>
          <w:u w:val="single"/>
        </w:rPr>
        <w:t>Taking into account</w:t>
      </w:r>
      <w:proofErr w:type="gramEnd"/>
      <w:r w:rsidRPr="00973629">
        <w:rPr>
          <w:rFonts w:asciiTheme="minorHAnsi" w:hAnsiTheme="minorHAnsi" w:cstheme="minorHAnsi"/>
          <w:u w:val="single"/>
        </w:rPr>
        <w:t xml:space="preserve"> China's military and economic inferiority to America, </w:t>
      </w:r>
      <w:r w:rsidRPr="00ED089B">
        <w:rPr>
          <w:rFonts w:asciiTheme="minorHAnsi" w:hAnsiTheme="minorHAnsi" w:cstheme="minorHAnsi"/>
          <w:highlight w:val="green"/>
          <w:u w:val="single"/>
        </w:rPr>
        <w:t>direct confrontation would be costly</w:t>
      </w:r>
      <w:r w:rsidRPr="00973629">
        <w:rPr>
          <w:rFonts w:asciiTheme="minorHAnsi" w:hAnsiTheme="minorHAnsi" w:cstheme="minorHAnsi"/>
          <w:u w:val="single"/>
        </w:rPr>
        <w:t xml:space="preserve"> and</w:t>
      </w:r>
      <w:r w:rsidRPr="00973629">
        <w:rPr>
          <w:rFonts w:asciiTheme="minorHAnsi" w:hAnsiTheme="minorHAnsi" w:cstheme="minorHAnsi"/>
          <w:sz w:val="16"/>
        </w:rPr>
        <w:t xml:space="preserve"> even </w:t>
      </w:r>
      <w:r w:rsidRPr="00973629">
        <w:rPr>
          <w:rFonts w:asciiTheme="minorHAnsi" w:hAnsiTheme="minorHAnsi" w:cstheme="minorHAnsi"/>
          <w:u w:val="single"/>
        </w:rPr>
        <w:t>harmful for Chinese long-term economic development</w:t>
      </w:r>
      <w:r w:rsidRPr="00973629">
        <w:rPr>
          <w:rFonts w:asciiTheme="minorHAnsi" w:hAnsiTheme="minorHAnsi" w:cstheme="minorHAnsi"/>
          <w:sz w:val="16"/>
        </w:rPr>
        <w:t>. Many senior Chinese experts suggest that China must strive to strengthen relations with US elites and business circles to stabilize bilateral relations.</w:t>
      </w:r>
      <w:r w:rsidRPr="00973629">
        <w:rPr>
          <w:rFonts w:asciiTheme="minorHAnsi" w:hAnsiTheme="minorHAnsi" w:cstheme="minorHAnsi"/>
          <w:sz w:val="16"/>
          <w:vertAlign w:val="superscript"/>
        </w:rPr>
        <w:t>65</w:t>
      </w:r>
      <w:r w:rsidRPr="00973629">
        <w:rPr>
          <w:rFonts w:asciiTheme="minorHAnsi" w:hAnsiTheme="minorHAnsi" w:cstheme="minorHAnsi"/>
          <w:sz w:val="16"/>
        </w:rPr>
        <w:t xml:space="preserve"> According to Yuan Peng, a senior researcher in a government think-tank, ‘China should guard against arrogance and rashness’, given the persistence of ‘considerable strength gaps’.</w:t>
      </w:r>
      <w:r w:rsidRPr="00973629">
        <w:rPr>
          <w:rFonts w:asciiTheme="minorHAnsi" w:hAnsiTheme="minorHAnsi" w:cstheme="minorHAnsi"/>
          <w:sz w:val="16"/>
          <w:vertAlign w:val="superscript"/>
        </w:rPr>
        <w:t>66</w:t>
      </w:r>
      <w:r w:rsidRPr="00973629">
        <w:rPr>
          <w:rFonts w:asciiTheme="minorHAnsi" w:hAnsiTheme="minorHAnsi" w:cstheme="minorHAnsi"/>
          <w:sz w:val="16"/>
        </w:rPr>
        <w:t xml:space="preserve"> </w:t>
      </w:r>
      <w:r w:rsidRPr="00973629">
        <w:rPr>
          <w:rFonts w:asciiTheme="minorHAnsi" w:hAnsiTheme="minorHAnsi" w:cstheme="minorHAnsi"/>
          <w:u w:val="single"/>
        </w:rPr>
        <w:t>Faced with</w:t>
      </w:r>
      <w:r w:rsidRPr="00973629">
        <w:rPr>
          <w:rFonts w:asciiTheme="minorHAnsi" w:hAnsiTheme="minorHAnsi" w:cstheme="minorHAnsi"/>
          <w:sz w:val="16"/>
        </w:rPr>
        <w:t xml:space="preserve"> various </w:t>
      </w:r>
      <w:r w:rsidRPr="00973629">
        <w:rPr>
          <w:rFonts w:asciiTheme="minorHAnsi" w:hAnsiTheme="minorHAnsi" w:cstheme="minorHAnsi"/>
          <w:b/>
          <w:u w:val="single"/>
        </w:rPr>
        <w:t>pressures from America</w:t>
      </w:r>
      <w:r w:rsidRPr="00973629">
        <w:rPr>
          <w:rFonts w:asciiTheme="minorHAnsi" w:hAnsiTheme="minorHAnsi" w:cstheme="minorHAnsi"/>
          <w:sz w:val="16"/>
        </w:rPr>
        <w:t xml:space="preserve">, China has not taken the tough approach it would have formerly done in dealing with external conflicts. Since late 2017, </w:t>
      </w:r>
      <w:r w:rsidRPr="00973629">
        <w:rPr>
          <w:rFonts w:asciiTheme="minorHAnsi" w:hAnsiTheme="minorHAnsi" w:cstheme="minorHAnsi"/>
          <w:u w:val="single"/>
        </w:rPr>
        <w:t>Beijing has been sending a clear signal that it is toning down the domestic rhetoric of exaggerating China's capability and achievements.</w:t>
      </w:r>
      <w:r w:rsidRPr="00973629">
        <w:rPr>
          <w:rFonts w:asciiTheme="minorHAnsi" w:hAnsiTheme="minorHAnsi" w:cstheme="minorHAnsi"/>
          <w:sz w:val="16"/>
        </w:rPr>
        <w:t xml:space="preserve"> In the media, official sources quickly put an end to extravagant domestic claims of China's strength.</w:t>
      </w:r>
      <w:r w:rsidRPr="00973629">
        <w:rPr>
          <w:rFonts w:asciiTheme="minorHAnsi" w:hAnsiTheme="minorHAnsi" w:cstheme="minorHAnsi"/>
          <w:sz w:val="16"/>
          <w:vertAlign w:val="superscript"/>
        </w:rPr>
        <w:t>67</w:t>
      </w:r>
      <w:r w:rsidRPr="00973629">
        <w:rPr>
          <w:rFonts w:asciiTheme="minorHAnsi" w:hAnsiTheme="minorHAnsi" w:cstheme="minorHAnsi"/>
          <w:sz w:val="16"/>
        </w:rPr>
        <w:t xml:space="preserve"> The slogan ‘Made in China 2025’ is now rarely mentioned in official statements. </w:t>
      </w:r>
      <w:r w:rsidRPr="00ED089B">
        <w:rPr>
          <w:rFonts w:asciiTheme="minorHAnsi" w:hAnsiTheme="minorHAnsi" w:cstheme="minorHAnsi"/>
          <w:highlight w:val="green"/>
          <w:u w:val="single"/>
        </w:rPr>
        <w:t>When faced with</w:t>
      </w:r>
      <w:r w:rsidRPr="00973629">
        <w:rPr>
          <w:rFonts w:asciiTheme="minorHAnsi" w:hAnsiTheme="minorHAnsi" w:cstheme="minorHAnsi"/>
          <w:u w:val="single"/>
        </w:rPr>
        <w:t xml:space="preserve"> US </w:t>
      </w:r>
      <w:r w:rsidRPr="00ED089B">
        <w:rPr>
          <w:rFonts w:asciiTheme="minorHAnsi" w:hAnsiTheme="minorHAnsi" w:cstheme="minorHAnsi"/>
          <w:highlight w:val="green"/>
          <w:u w:val="single"/>
        </w:rPr>
        <w:t>sanctions</w:t>
      </w:r>
      <w:r w:rsidRPr="00973629">
        <w:rPr>
          <w:rFonts w:asciiTheme="minorHAnsi" w:hAnsiTheme="minorHAnsi" w:cstheme="minorHAnsi"/>
          <w:sz w:val="16"/>
        </w:rPr>
        <w:t xml:space="preserve"> on Chinese science and technology giants ZTE and Huawei, </w:t>
      </w:r>
      <w:r w:rsidRPr="00ED089B">
        <w:rPr>
          <w:rFonts w:asciiTheme="minorHAnsi" w:hAnsiTheme="minorHAnsi" w:cstheme="minorHAnsi"/>
          <w:highlight w:val="green"/>
          <w:u w:val="single"/>
        </w:rPr>
        <w:t>Beijing did not</w:t>
      </w:r>
      <w:r w:rsidRPr="00973629">
        <w:rPr>
          <w:rFonts w:asciiTheme="minorHAnsi" w:hAnsiTheme="minorHAnsi" w:cstheme="minorHAnsi"/>
          <w:sz w:val="16"/>
        </w:rPr>
        <w:t xml:space="preserve"> follow the traditional route of adopting political means to </w:t>
      </w:r>
      <w:r w:rsidRPr="00ED089B">
        <w:rPr>
          <w:rFonts w:asciiTheme="minorHAnsi" w:hAnsiTheme="minorHAnsi" w:cstheme="minorHAnsi"/>
          <w:highlight w:val="green"/>
          <w:u w:val="single"/>
        </w:rPr>
        <w:t>suppress US enterprises</w:t>
      </w:r>
      <w:r w:rsidRPr="00973629">
        <w:rPr>
          <w:rFonts w:asciiTheme="minorHAnsi" w:hAnsiTheme="minorHAnsi" w:cstheme="minorHAnsi"/>
          <w:u w:val="single"/>
        </w:rPr>
        <w:t xml:space="preserve"> operating in China</w:t>
      </w:r>
      <w:r w:rsidRPr="00973629">
        <w:rPr>
          <w:rFonts w:asciiTheme="minorHAnsi" w:hAnsiTheme="minorHAnsi" w:cstheme="minorHAnsi"/>
          <w:sz w:val="16"/>
        </w:rPr>
        <w:t xml:space="preserve"> to the same extent; </w:t>
      </w:r>
      <w:r w:rsidRPr="00ED089B">
        <w:rPr>
          <w:rFonts w:asciiTheme="minorHAnsi" w:hAnsiTheme="minorHAnsi" w:cstheme="minorHAnsi"/>
          <w:highlight w:val="green"/>
          <w:u w:val="single"/>
        </w:rPr>
        <w:t>nor did it</w:t>
      </w:r>
      <w:r w:rsidRPr="00973629">
        <w:rPr>
          <w:rFonts w:asciiTheme="minorHAnsi" w:hAnsiTheme="minorHAnsi" w:cstheme="minorHAnsi"/>
          <w:u w:val="single"/>
        </w:rPr>
        <w:t xml:space="preserve"> mobilize nationalist tools to </w:t>
      </w:r>
      <w:r w:rsidRPr="00ED089B">
        <w:rPr>
          <w:rFonts w:asciiTheme="minorHAnsi" w:hAnsiTheme="minorHAnsi" w:cstheme="minorHAnsi"/>
          <w:highlight w:val="green"/>
          <w:u w:val="single"/>
        </w:rPr>
        <w:t>rouse anti-American sentiment</w:t>
      </w:r>
      <w:r w:rsidRPr="00973629">
        <w:rPr>
          <w:rFonts w:asciiTheme="minorHAnsi" w:hAnsiTheme="minorHAnsi" w:cstheme="minorHAnsi"/>
          <w:sz w:val="16"/>
        </w:rPr>
        <w:t xml:space="preserve"> in China as it had done in Japan, South Korea, </w:t>
      </w:r>
      <w:proofErr w:type="gramStart"/>
      <w:r w:rsidRPr="00973629">
        <w:rPr>
          <w:rFonts w:asciiTheme="minorHAnsi" w:hAnsiTheme="minorHAnsi" w:cstheme="minorHAnsi"/>
          <w:sz w:val="16"/>
        </w:rPr>
        <w:t>Canada</w:t>
      </w:r>
      <w:proofErr w:type="gramEnd"/>
      <w:r w:rsidRPr="00973629">
        <w:rPr>
          <w:rFonts w:asciiTheme="minorHAnsi" w:hAnsiTheme="minorHAnsi" w:cstheme="minorHAnsi"/>
          <w:sz w:val="16"/>
        </w:rPr>
        <w:t xml:space="preserve"> and other countries. </w:t>
      </w:r>
      <w:r w:rsidRPr="00973629">
        <w:rPr>
          <w:rFonts w:asciiTheme="minorHAnsi" w:hAnsiTheme="minorHAnsi" w:cstheme="minorHAnsi"/>
          <w:u w:val="single"/>
        </w:rPr>
        <w:t xml:space="preserve">This low-key diplomacy contrasts sharply with China's </w:t>
      </w:r>
      <w:proofErr w:type="spellStart"/>
      <w:r w:rsidRPr="00973629">
        <w:rPr>
          <w:rFonts w:asciiTheme="minorHAnsi" w:hAnsiTheme="minorHAnsi" w:cstheme="minorHAnsi"/>
          <w:u w:val="single"/>
        </w:rPr>
        <w:t>hard-line</w:t>
      </w:r>
      <w:proofErr w:type="spellEnd"/>
      <w:r w:rsidRPr="00973629">
        <w:rPr>
          <w:rFonts w:asciiTheme="minorHAnsi" w:hAnsiTheme="minorHAnsi" w:cstheme="minorHAnsi"/>
          <w:u w:val="single"/>
        </w:rPr>
        <w:t xml:space="preserve"> diplomacy before 2017. </w:t>
      </w:r>
      <w:r w:rsidRPr="00973629">
        <w:rPr>
          <w:rFonts w:asciiTheme="minorHAnsi" w:hAnsiTheme="minorHAnsi" w:cstheme="minorHAnsi"/>
          <w:sz w:val="16"/>
          <w:szCs w:val="16"/>
        </w:rPr>
        <w:t xml:space="preserve">The BRI </w:t>
      </w:r>
      <w:proofErr w:type="gramStart"/>
      <w:r w:rsidRPr="00973629">
        <w:rPr>
          <w:rFonts w:asciiTheme="minorHAnsi" w:hAnsiTheme="minorHAnsi" w:cstheme="minorHAnsi"/>
          <w:sz w:val="16"/>
          <w:szCs w:val="16"/>
        </w:rPr>
        <w:t>is considered to be</w:t>
      </w:r>
      <w:proofErr w:type="gramEnd"/>
      <w:r w:rsidRPr="00973629">
        <w:rPr>
          <w:rFonts w:asciiTheme="minorHAnsi" w:hAnsiTheme="minorHAnsi" w:cstheme="minorHAnsi"/>
          <w:sz w:val="16"/>
          <w:szCs w:val="16"/>
        </w:rPr>
        <w:t xml:space="preserve"> the most obvious embodiment of China's ‘strategic overstretch’ or ‘rash advance’ in diplomacy. Some BRI projects are attracting a great deal of criticism in heavily indebted countries such as Sri Lanka, </w:t>
      </w:r>
      <w:proofErr w:type="gramStart"/>
      <w:r w:rsidRPr="00973629">
        <w:rPr>
          <w:rFonts w:asciiTheme="minorHAnsi" w:hAnsiTheme="minorHAnsi" w:cstheme="minorHAnsi"/>
          <w:sz w:val="16"/>
          <w:szCs w:val="16"/>
        </w:rPr>
        <w:t>Djibouti</w:t>
      </w:r>
      <w:proofErr w:type="gramEnd"/>
      <w:r w:rsidRPr="00973629">
        <w:rPr>
          <w:rFonts w:asciiTheme="minorHAnsi" w:hAnsiTheme="minorHAnsi" w:cstheme="minorHAnsi"/>
          <w:sz w:val="16"/>
          <w:szCs w:val="16"/>
        </w:rPr>
        <w:t xml:space="preserve"> and Myanmar (Burma), with detractors accusing China of obtaining financial and diplomatic influence over these countries via a ‘debt trap’.</w:t>
      </w:r>
      <w:r w:rsidRPr="00973629">
        <w:rPr>
          <w:rFonts w:asciiTheme="minorHAnsi" w:hAnsiTheme="minorHAnsi" w:cstheme="minorHAnsi"/>
          <w:sz w:val="16"/>
          <w:szCs w:val="16"/>
          <w:vertAlign w:val="superscript"/>
        </w:rPr>
        <w:t>68</w:t>
      </w:r>
      <w:r w:rsidRPr="00973629">
        <w:rPr>
          <w:rFonts w:asciiTheme="minorHAnsi" w:hAnsiTheme="minorHAnsi" w:cstheme="minorHAnsi"/>
          <w:sz w:val="16"/>
          <w:szCs w:val="16"/>
        </w:rPr>
        <w:t xml:space="preserve"> Recently, there have been shifts in the way China promotes the BRI, with Chinese leaders repeatedly stressing the need for refinements in BRI construction projects over the next few years. In particular, there needs to be a greater emphasis on developing high-quality and high-standard infrastructure projects to enhance the actual effects, and a greater focus on risk management and control of cooperative projects, both to strengthen the sustainability of financing and to enhance the openness and transparency of international cooperation.</w:t>
      </w:r>
      <w:r w:rsidRPr="00973629">
        <w:rPr>
          <w:rFonts w:asciiTheme="minorHAnsi" w:hAnsiTheme="minorHAnsi" w:cstheme="minorHAnsi"/>
          <w:sz w:val="16"/>
          <w:szCs w:val="16"/>
          <w:vertAlign w:val="superscript"/>
        </w:rPr>
        <w:t>69</w:t>
      </w:r>
      <w:r w:rsidRPr="00973629">
        <w:rPr>
          <w:rFonts w:asciiTheme="minorHAnsi" w:hAnsiTheme="minorHAnsi" w:cstheme="minorHAnsi"/>
          <w:sz w:val="16"/>
          <w:szCs w:val="16"/>
        </w:rPr>
        <w:t xml:space="preserve"> At the same time, Beijing has begun attaching significance to the financing risks of BRI projects, the Chinese ministry of finance approving ‘BRI Financing Guidelines’ jointly with the finance ministries of 26 countries. Concurrently, China has also begun to establish third-party market cooperation with some developed economies, including some EU member states, Japan and America. Transnational corporations from these developed countries have already been heavily involved in China's projects in south-east Asia, </w:t>
      </w:r>
      <w:proofErr w:type="gramStart"/>
      <w:r w:rsidRPr="00973629">
        <w:rPr>
          <w:rFonts w:asciiTheme="minorHAnsi" w:hAnsiTheme="minorHAnsi" w:cstheme="minorHAnsi"/>
          <w:sz w:val="16"/>
          <w:szCs w:val="16"/>
        </w:rPr>
        <w:t>Africa</w:t>
      </w:r>
      <w:proofErr w:type="gramEnd"/>
      <w:r w:rsidRPr="00973629">
        <w:rPr>
          <w:rFonts w:asciiTheme="minorHAnsi" w:hAnsiTheme="minorHAnsi" w:cstheme="minorHAnsi"/>
          <w:sz w:val="16"/>
          <w:szCs w:val="16"/>
        </w:rPr>
        <w:t xml:space="preserve"> and central Asia. A wedging strategy towards the Quad The security dimension of the Indo-Pacific strategy relies primarily on Australia, </w:t>
      </w:r>
      <w:proofErr w:type="gramStart"/>
      <w:r w:rsidRPr="00973629">
        <w:rPr>
          <w:rFonts w:asciiTheme="minorHAnsi" w:hAnsiTheme="minorHAnsi" w:cstheme="minorHAnsi"/>
          <w:sz w:val="16"/>
          <w:szCs w:val="16"/>
        </w:rPr>
        <w:t>India</w:t>
      </w:r>
      <w:proofErr w:type="gramEnd"/>
      <w:r w:rsidRPr="00973629">
        <w:rPr>
          <w:rFonts w:asciiTheme="minorHAnsi" w:hAnsiTheme="minorHAnsi" w:cstheme="minorHAnsi"/>
          <w:sz w:val="16"/>
          <w:szCs w:val="16"/>
        </w:rPr>
        <w:t xml:space="preserve"> and Japan (the Quad members); and there are elements in the security dialogue among these countries that are targeted at China. For example, the joint ministerial statement released by the Australia–Japan–US Trilateral Strategic Dialogue in August 2018 expressed ‘serious concerns about developments in the South China Sea’.</w:t>
      </w:r>
      <w:r w:rsidRPr="00973629">
        <w:rPr>
          <w:rFonts w:asciiTheme="minorHAnsi" w:hAnsiTheme="minorHAnsi" w:cstheme="minorHAnsi"/>
          <w:sz w:val="16"/>
          <w:szCs w:val="16"/>
          <w:vertAlign w:val="superscript"/>
        </w:rPr>
        <w:t>70</w:t>
      </w:r>
      <w:r w:rsidRPr="00973629">
        <w:rPr>
          <w:rFonts w:asciiTheme="minorHAnsi" w:hAnsiTheme="minorHAnsi" w:cstheme="minorHAnsi"/>
          <w:sz w:val="16"/>
          <w:szCs w:val="16"/>
        </w:rPr>
        <w:t xml:space="preserve"> Thus, if China were to drive a wedge between America and its allies and its partners in the region, the pressure from this coalition would be reduced. The use of bilateral means to disrupt relations between these nations is regarded by China as an efficient way of undermining the Indo-Pacific strategy. </w:t>
      </w:r>
      <w:proofErr w:type="gramStart"/>
      <w:r w:rsidRPr="00973629">
        <w:rPr>
          <w:rFonts w:asciiTheme="minorHAnsi" w:hAnsiTheme="minorHAnsi" w:cstheme="minorHAnsi"/>
          <w:sz w:val="16"/>
          <w:szCs w:val="16"/>
        </w:rPr>
        <w:t>In order to</w:t>
      </w:r>
      <w:proofErr w:type="gramEnd"/>
      <w:r w:rsidRPr="00973629">
        <w:rPr>
          <w:rFonts w:asciiTheme="minorHAnsi" w:hAnsiTheme="minorHAnsi" w:cstheme="minorHAnsi"/>
          <w:sz w:val="16"/>
          <w:szCs w:val="16"/>
        </w:rPr>
        <w:t xml:space="preserve"> divide and disrupt US alliances and partnerships in the region, China actively adopts both coercive and reassuring tactics against specific countries.</w:t>
      </w:r>
      <w:r w:rsidRPr="00973629">
        <w:rPr>
          <w:rFonts w:asciiTheme="minorHAnsi" w:hAnsiTheme="minorHAnsi" w:cstheme="minorHAnsi"/>
          <w:sz w:val="16"/>
          <w:szCs w:val="16"/>
          <w:vertAlign w:val="superscript"/>
        </w:rPr>
        <w:t>71</w:t>
      </w:r>
      <w:r w:rsidRPr="00973629">
        <w:rPr>
          <w:rFonts w:asciiTheme="minorHAnsi" w:hAnsiTheme="minorHAnsi" w:cstheme="minorHAnsi"/>
          <w:sz w:val="16"/>
          <w:szCs w:val="16"/>
        </w:rPr>
        <w:t xml:space="preserve"> </w:t>
      </w:r>
      <w:r w:rsidRPr="00973629">
        <w:rPr>
          <w:rFonts w:asciiTheme="minorHAnsi" w:hAnsiTheme="minorHAnsi" w:cstheme="minorHAnsi"/>
          <w:sz w:val="16"/>
        </w:rPr>
        <w:t xml:space="preserve">The previous section noted the belief among some Chinese scholars that even though India is embracing the ‘Indo-Pacific’ framework, it is not willing to change its own established tradition of balanced diplomacy. </w:t>
      </w:r>
      <w:r w:rsidRPr="00973629">
        <w:rPr>
          <w:rFonts w:asciiTheme="minorHAnsi" w:hAnsiTheme="minorHAnsi" w:cstheme="minorHAnsi"/>
          <w:u w:val="single"/>
        </w:rPr>
        <w:t>Beijing has</w:t>
      </w:r>
      <w:r w:rsidRPr="00973629">
        <w:rPr>
          <w:rFonts w:asciiTheme="minorHAnsi" w:hAnsiTheme="minorHAnsi" w:cstheme="minorHAnsi"/>
          <w:sz w:val="16"/>
        </w:rPr>
        <w:t xml:space="preserve"> thus its best </w:t>
      </w:r>
      <w:r w:rsidRPr="00973629">
        <w:rPr>
          <w:rFonts w:asciiTheme="minorHAnsi" w:hAnsiTheme="minorHAnsi" w:cstheme="minorHAnsi"/>
          <w:u w:val="single"/>
        </w:rPr>
        <w:t>to maintain a relatively benign relationship with New Delhi</w:t>
      </w:r>
      <w:r w:rsidRPr="00973629">
        <w:rPr>
          <w:rFonts w:asciiTheme="minorHAnsi" w:hAnsiTheme="minorHAnsi" w:cstheme="minorHAnsi"/>
          <w:sz w:val="16"/>
        </w:rPr>
        <w:t xml:space="preserve">. </w:t>
      </w:r>
      <w:r w:rsidRPr="00973629">
        <w:rPr>
          <w:rFonts w:asciiTheme="minorHAnsi" w:hAnsiTheme="minorHAnsi" w:cstheme="minorHAnsi"/>
          <w:u w:val="single"/>
        </w:rPr>
        <w:t>In the summer of</w:t>
      </w:r>
      <w:r w:rsidRPr="00973629">
        <w:rPr>
          <w:rFonts w:asciiTheme="minorHAnsi" w:hAnsiTheme="minorHAnsi" w:cstheme="minorHAnsi"/>
          <w:sz w:val="16"/>
        </w:rPr>
        <w:t xml:space="preserve"> 20</w:t>
      </w:r>
      <w:r w:rsidRPr="00973629">
        <w:rPr>
          <w:rFonts w:asciiTheme="minorHAnsi" w:hAnsiTheme="minorHAnsi" w:cstheme="minorHAnsi"/>
          <w:u w:val="single"/>
        </w:rPr>
        <w:t>17</w:t>
      </w:r>
      <w:r w:rsidRPr="00973629">
        <w:rPr>
          <w:rFonts w:asciiTheme="minorHAnsi" w:hAnsiTheme="minorHAnsi" w:cstheme="minorHAnsi"/>
          <w:sz w:val="16"/>
        </w:rPr>
        <w:t xml:space="preserve">, </w:t>
      </w:r>
      <w:r w:rsidRPr="00973629">
        <w:rPr>
          <w:rFonts w:asciiTheme="minorHAnsi" w:hAnsiTheme="minorHAnsi" w:cstheme="minorHAnsi"/>
          <w:u w:val="single"/>
        </w:rPr>
        <w:t>the Chinese and Indian armies faced off</w:t>
      </w:r>
      <w:r w:rsidRPr="00973629">
        <w:rPr>
          <w:rFonts w:asciiTheme="minorHAnsi" w:hAnsiTheme="minorHAnsi" w:cstheme="minorHAnsi"/>
          <w:sz w:val="16"/>
        </w:rPr>
        <w:t xml:space="preserve"> </w:t>
      </w:r>
      <w:r w:rsidRPr="00973629">
        <w:rPr>
          <w:rFonts w:asciiTheme="minorHAnsi" w:hAnsiTheme="minorHAnsi" w:cstheme="minorHAnsi"/>
          <w:u w:val="single"/>
        </w:rPr>
        <w:t xml:space="preserve">at the </w:t>
      </w:r>
      <w:proofErr w:type="spellStart"/>
      <w:r w:rsidRPr="00973629">
        <w:rPr>
          <w:rFonts w:asciiTheme="minorHAnsi" w:hAnsiTheme="minorHAnsi" w:cstheme="minorHAnsi"/>
          <w:u w:val="single"/>
        </w:rPr>
        <w:t>Doklam</w:t>
      </w:r>
      <w:proofErr w:type="spellEnd"/>
      <w:r w:rsidRPr="00973629">
        <w:rPr>
          <w:rFonts w:asciiTheme="minorHAnsi" w:hAnsiTheme="minorHAnsi" w:cstheme="minorHAnsi"/>
          <w:u w:val="single"/>
        </w:rPr>
        <w:t xml:space="preserve"> plateau</w:t>
      </w:r>
      <w:r w:rsidRPr="00973629">
        <w:rPr>
          <w:rFonts w:asciiTheme="minorHAnsi" w:hAnsiTheme="minorHAnsi" w:cstheme="minorHAnsi"/>
          <w:sz w:val="16"/>
        </w:rPr>
        <w:t xml:space="preserve">, </w:t>
      </w:r>
      <w:r w:rsidRPr="00973629">
        <w:rPr>
          <w:rFonts w:asciiTheme="minorHAnsi" w:hAnsiTheme="minorHAnsi" w:cstheme="minorHAnsi"/>
          <w:u w:val="single"/>
        </w:rPr>
        <w:t>bringing to a head a border dispute between the two Asian giants</w:t>
      </w:r>
      <w:r w:rsidRPr="00973629">
        <w:rPr>
          <w:rFonts w:asciiTheme="minorHAnsi" w:hAnsiTheme="minorHAnsi" w:cstheme="minorHAnsi"/>
          <w:sz w:val="16"/>
        </w:rPr>
        <w:t xml:space="preserve"> that had lasted for several decades. The </w:t>
      </w:r>
      <w:proofErr w:type="spellStart"/>
      <w:r w:rsidRPr="00973629">
        <w:rPr>
          <w:rFonts w:asciiTheme="minorHAnsi" w:hAnsiTheme="minorHAnsi" w:cstheme="minorHAnsi"/>
          <w:sz w:val="16"/>
        </w:rPr>
        <w:t>Doklam</w:t>
      </w:r>
      <w:proofErr w:type="spellEnd"/>
      <w:r w:rsidRPr="00973629">
        <w:rPr>
          <w:rFonts w:asciiTheme="minorHAnsi" w:hAnsiTheme="minorHAnsi" w:cstheme="minorHAnsi"/>
          <w:sz w:val="16"/>
        </w:rPr>
        <w:t xml:space="preserve"> standoff ended in August 2017 after the two sides agreed to disengage. The peaceful ending of this crisis could be attributed to the imminence of the BRICS summit involving Brazil, Russia, India, </w:t>
      </w:r>
      <w:proofErr w:type="gramStart"/>
      <w:r w:rsidRPr="00973629">
        <w:rPr>
          <w:rFonts w:asciiTheme="minorHAnsi" w:hAnsiTheme="minorHAnsi" w:cstheme="minorHAnsi"/>
          <w:sz w:val="16"/>
        </w:rPr>
        <w:t>China</w:t>
      </w:r>
      <w:proofErr w:type="gramEnd"/>
      <w:r w:rsidRPr="00973629">
        <w:rPr>
          <w:rFonts w:asciiTheme="minorHAnsi" w:hAnsiTheme="minorHAnsi" w:cstheme="minorHAnsi"/>
          <w:sz w:val="16"/>
        </w:rPr>
        <w:t xml:space="preserve"> and South Africa, hosted by China; however, it appears that Beijing and New Delhi decided to restore their relationship after an informal summit between Xi Jinping and Narendra Modi in April 2018. </w:t>
      </w:r>
      <w:r w:rsidRPr="00973629">
        <w:rPr>
          <w:rFonts w:asciiTheme="minorHAnsi" w:hAnsiTheme="minorHAnsi" w:cstheme="minorHAnsi"/>
          <w:u w:val="single"/>
        </w:rPr>
        <w:t xml:space="preserve">Since the </w:t>
      </w:r>
      <w:proofErr w:type="spellStart"/>
      <w:r w:rsidRPr="00973629">
        <w:rPr>
          <w:rFonts w:asciiTheme="minorHAnsi" w:hAnsiTheme="minorHAnsi" w:cstheme="minorHAnsi"/>
          <w:u w:val="single"/>
        </w:rPr>
        <w:t>Doklam</w:t>
      </w:r>
      <w:proofErr w:type="spellEnd"/>
      <w:r w:rsidRPr="00973629">
        <w:rPr>
          <w:rFonts w:asciiTheme="minorHAnsi" w:hAnsiTheme="minorHAnsi" w:cstheme="minorHAnsi"/>
          <w:u w:val="single"/>
        </w:rPr>
        <w:t xml:space="preserve"> confrontation</w:t>
      </w:r>
      <w:r w:rsidRPr="00973629">
        <w:rPr>
          <w:rFonts w:asciiTheme="minorHAnsi" w:hAnsiTheme="minorHAnsi" w:cstheme="minorHAnsi"/>
          <w:sz w:val="16"/>
        </w:rPr>
        <w:t xml:space="preserve">, </w:t>
      </w:r>
      <w:r w:rsidRPr="00ED089B">
        <w:rPr>
          <w:rFonts w:asciiTheme="minorHAnsi" w:hAnsiTheme="minorHAnsi" w:cstheme="minorHAnsi"/>
          <w:highlight w:val="green"/>
          <w:u w:val="single"/>
        </w:rPr>
        <w:t xml:space="preserve">China </w:t>
      </w:r>
      <w:r w:rsidRPr="00ED089B">
        <w:rPr>
          <w:rFonts w:asciiTheme="minorHAnsi" w:hAnsiTheme="minorHAnsi" w:cstheme="minorHAnsi"/>
          <w:b/>
          <w:bCs/>
          <w:highlight w:val="green"/>
          <w:u w:val="single"/>
        </w:rPr>
        <w:t>has taken measures to appease India</w:t>
      </w:r>
      <w:r w:rsidRPr="00973629">
        <w:rPr>
          <w:rFonts w:asciiTheme="minorHAnsi" w:hAnsiTheme="minorHAnsi" w:cstheme="minorHAnsi"/>
          <w:sz w:val="16"/>
        </w:rPr>
        <w:t xml:space="preserve">, </w:t>
      </w:r>
      <w:r w:rsidRPr="00973629">
        <w:rPr>
          <w:rFonts w:asciiTheme="minorHAnsi" w:hAnsiTheme="minorHAnsi" w:cstheme="minorHAnsi"/>
          <w:u w:val="single"/>
        </w:rPr>
        <w:t>including condemning terrorist attacks in Pakistan</w:t>
      </w:r>
      <w:r w:rsidRPr="00973629">
        <w:rPr>
          <w:rFonts w:asciiTheme="minorHAnsi" w:hAnsiTheme="minorHAnsi" w:cstheme="minorHAnsi"/>
          <w:sz w:val="16"/>
        </w:rPr>
        <w:t xml:space="preserve"> at the 2017 Xiamen BRICS summit, </w:t>
      </w:r>
      <w:r w:rsidRPr="00973629">
        <w:rPr>
          <w:rFonts w:asciiTheme="minorHAnsi" w:hAnsiTheme="minorHAnsi" w:cstheme="minorHAnsi"/>
          <w:u w:val="single"/>
        </w:rPr>
        <w:t>resuming the provision of hydrological info</w:t>
      </w:r>
      <w:r w:rsidRPr="00973629">
        <w:rPr>
          <w:rFonts w:asciiTheme="minorHAnsi" w:hAnsiTheme="minorHAnsi" w:cstheme="minorHAnsi"/>
          <w:sz w:val="16"/>
        </w:rPr>
        <w:t xml:space="preserve">rmation </w:t>
      </w:r>
      <w:r w:rsidRPr="00973629">
        <w:rPr>
          <w:rFonts w:asciiTheme="minorHAnsi" w:hAnsiTheme="minorHAnsi" w:cstheme="minorHAnsi"/>
          <w:u w:val="single"/>
        </w:rPr>
        <w:t xml:space="preserve">in the upstream section of the </w:t>
      </w:r>
      <w:proofErr w:type="spellStart"/>
      <w:r w:rsidRPr="00973629">
        <w:rPr>
          <w:rFonts w:asciiTheme="minorHAnsi" w:hAnsiTheme="minorHAnsi" w:cstheme="minorHAnsi"/>
          <w:u w:val="single"/>
        </w:rPr>
        <w:t>Yaluzangbu</w:t>
      </w:r>
      <w:proofErr w:type="spellEnd"/>
      <w:r w:rsidRPr="00973629">
        <w:rPr>
          <w:rFonts w:asciiTheme="minorHAnsi" w:hAnsiTheme="minorHAnsi" w:cstheme="minorHAnsi"/>
          <w:u w:val="single"/>
        </w:rPr>
        <w:t xml:space="preserve"> river to India, and agreeing to reopen the </w:t>
      </w:r>
      <w:proofErr w:type="spellStart"/>
      <w:r w:rsidRPr="00973629">
        <w:rPr>
          <w:rFonts w:asciiTheme="minorHAnsi" w:hAnsiTheme="minorHAnsi" w:cstheme="minorHAnsi"/>
          <w:u w:val="single"/>
        </w:rPr>
        <w:t>Nathu</w:t>
      </w:r>
      <w:proofErr w:type="spellEnd"/>
      <w:r w:rsidRPr="00973629">
        <w:rPr>
          <w:rFonts w:asciiTheme="minorHAnsi" w:hAnsiTheme="minorHAnsi" w:cstheme="minorHAnsi"/>
          <w:u w:val="single"/>
        </w:rPr>
        <w:t xml:space="preserve"> La route for the annual Indian pilgrimage to Tibet</w:t>
      </w:r>
      <w:r w:rsidRPr="00973629">
        <w:rPr>
          <w:rFonts w:asciiTheme="minorHAnsi" w:hAnsiTheme="minorHAnsi" w:cstheme="minorHAnsi"/>
          <w:sz w:val="16"/>
        </w:rPr>
        <w:t xml:space="preserve">. However, even though negotiations on border disputes between the two states have resumed, these issues continue to undermine China–Indian relations. For instance, India maintains that it will not take part in the BRI as long as the road from China to Pakistan's Gwadar Port passes through territory disputed by India and Pakistan. However, India's policy of maintaining a balanced approach to the Great Powers poses less of a threat to China than a policy choice to side definitively with the United States. Similarly, </w:t>
      </w:r>
      <w:r w:rsidRPr="00ED089B">
        <w:rPr>
          <w:rFonts w:asciiTheme="minorHAnsi" w:hAnsiTheme="minorHAnsi" w:cstheme="minorHAnsi"/>
          <w:highlight w:val="green"/>
          <w:u w:val="single"/>
        </w:rPr>
        <w:t>China has</w:t>
      </w:r>
      <w:r w:rsidRPr="00973629">
        <w:rPr>
          <w:rFonts w:asciiTheme="minorHAnsi" w:hAnsiTheme="minorHAnsi" w:cstheme="minorHAnsi"/>
          <w:sz w:val="16"/>
        </w:rPr>
        <w:t xml:space="preserve"> already </w:t>
      </w:r>
      <w:r w:rsidRPr="00ED089B">
        <w:rPr>
          <w:rFonts w:asciiTheme="minorHAnsi" w:hAnsiTheme="minorHAnsi" w:cstheme="minorHAnsi"/>
          <w:b/>
          <w:bCs/>
          <w:highlight w:val="green"/>
          <w:u w:val="single"/>
        </w:rPr>
        <w:t>begun to mend</w:t>
      </w:r>
      <w:r w:rsidRPr="00243B5F">
        <w:rPr>
          <w:rFonts w:asciiTheme="minorHAnsi" w:hAnsiTheme="minorHAnsi" w:cstheme="minorHAnsi"/>
          <w:b/>
          <w:bCs/>
          <w:u w:val="single"/>
        </w:rPr>
        <w:t xml:space="preserve"> its </w:t>
      </w:r>
      <w:r w:rsidRPr="00ED089B">
        <w:rPr>
          <w:rFonts w:asciiTheme="minorHAnsi" w:hAnsiTheme="minorHAnsi" w:cstheme="minorHAnsi"/>
          <w:b/>
          <w:bCs/>
          <w:highlight w:val="green"/>
          <w:u w:val="single"/>
        </w:rPr>
        <w:t>relations with Japan</w:t>
      </w:r>
      <w:r w:rsidRPr="00973629">
        <w:rPr>
          <w:rFonts w:asciiTheme="minorHAnsi" w:hAnsiTheme="minorHAnsi" w:cstheme="minorHAnsi"/>
          <w:u w:val="single"/>
        </w:rPr>
        <w:t xml:space="preserve"> after years of strained bilateral relations </w:t>
      </w:r>
      <w:r w:rsidRPr="00ED089B">
        <w:rPr>
          <w:rFonts w:asciiTheme="minorHAnsi" w:hAnsiTheme="minorHAnsi" w:cstheme="minorHAnsi"/>
          <w:highlight w:val="green"/>
          <w:u w:val="single"/>
        </w:rPr>
        <w:t>owing to the escalating confrontation over the</w:t>
      </w:r>
      <w:r w:rsidRPr="00973629">
        <w:rPr>
          <w:rFonts w:asciiTheme="minorHAnsi" w:hAnsiTheme="minorHAnsi" w:cstheme="minorHAnsi"/>
          <w:u w:val="single"/>
        </w:rPr>
        <w:t xml:space="preserve"> Diaoyu/</w:t>
      </w:r>
      <w:r w:rsidRPr="00ED089B">
        <w:rPr>
          <w:rFonts w:asciiTheme="minorHAnsi" w:hAnsiTheme="minorHAnsi" w:cstheme="minorHAnsi"/>
          <w:highlight w:val="green"/>
          <w:u w:val="single"/>
        </w:rPr>
        <w:t>Senkaku Islands</w:t>
      </w:r>
      <w:r w:rsidRPr="00973629">
        <w:rPr>
          <w:rFonts w:asciiTheme="minorHAnsi" w:hAnsiTheme="minorHAnsi" w:cstheme="minorHAnsi"/>
          <w:sz w:val="16"/>
        </w:rPr>
        <w:t xml:space="preserve"> from 2010 onwards. </w:t>
      </w:r>
      <w:r w:rsidRPr="00973629">
        <w:rPr>
          <w:rFonts w:asciiTheme="minorHAnsi" w:hAnsiTheme="minorHAnsi" w:cstheme="minorHAnsi"/>
          <w:u w:val="single"/>
        </w:rPr>
        <w:t>In</w:t>
      </w:r>
      <w:r w:rsidRPr="00973629">
        <w:rPr>
          <w:rFonts w:asciiTheme="minorHAnsi" w:hAnsiTheme="minorHAnsi" w:cstheme="minorHAnsi"/>
          <w:sz w:val="16"/>
        </w:rPr>
        <w:t xml:space="preserve"> May 20</w:t>
      </w:r>
      <w:r w:rsidRPr="00973629">
        <w:rPr>
          <w:rFonts w:asciiTheme="minorHAnsi" w:hAnsiTheme="minorHAnsi" w:cstheme="minorHAnsi"/>
          <w:u w:val="single"/>
        </w:rPr>
        <w:t>18</w:t>
      </w:r>
      <w:r w:rsidRPr="00973629">
        <w:rPr>
          <w:rFonts w:asciiTheme="minorHAnsi" w:hAnsiTheme="minorHAnsi" w:cstheme="minorHAnsi"/>
          <w:sz w:val="16"/>
        </w:rPr>
        <w:t xml:space="preserve"> </w:t>
      </w:r>
      <w:r w:rsidRPr="00973629">
        <w:rPr>
          <w:rFonts w:asciiTheme="minorHAnsi" w:hAnsiTheme="minorHAnsi" w:cstheme="minorHAnsi"/>
          <w:u w:val="single"/>
        </w:rPr>
        <w:t>the Chinese premier</w:t>
      </w:r>
      <w:r w:rsidRPr="00973629">
        <w:rPr>
          <w:rFonts w:asciiTheme="minorHAnsi" w:hAnsiTheme="minorHAnsi" w:cstheme="minorHAnsi"/>
          <w:sz w:val="16"/>
        </w:rPr>
        <w:t xml:space="preserve"> Li Keqiang visited Tokyo, where he </w:t>
      </w:r>
      <w:r w:rsidRPr="00ED089B">
        <w:rPr>
          <w:rFonts w:asciiTheme="minorHAnsi" w:hAnsiTheme="minorHAnsi" w:cstheme="minorHAnsi"/>
          <w:highlight w:val="green"/>
          <w:u w:val="single"/>
        </w:rPr>
        <w:t>declared</w:t>
      </w:r>
      <w:r w:rsidRPr="00973629">
        <w:rPr>
          <w:rFonts w:asciiTheme="minorHAnsi" w:hAnsiTheme="minorHAnsi" w:cstheme="minorHAnsi"/>
          <w:u w:val="single"/>
        </w:rPr>
        <w:t xml:space="preserve"> the resumption of </w:t>
      </w:r>
      <w:r w:rsidRPr="00ED089B">
        <w:rPr>
          <w:rFonts w:asciiTheme="minorHAnsi" w:hAnsiTheme="minorHAnsi" w:cstheme="minorHAnsi"/>
          <w:highlight w:val="green"/>
          <w:u w:val="single"/>
        </w:rPr>
        <w:t>mutual visits by Japanese and Chinese leaders</w:t>
      </w:r>
      <w:r w:rsidRPr="00973629">
        <w:rPr>
          <w:rFonts w:asciiTheme="minorHAnsi" w:hAnsiTheme="minorHAnsi" w:cstheme="minorHAnsi"/>
          <w:sz w:val="16"/>
        </w:rPr>
        <w:t xml:space="preserve">. In the security realm, </w:t>
      </w:r>
      <w:r w:rsidRPr="00973629">
        <w:rPr>
          <w:rFonts w:asciiTheme="minorHAnsi" w:hAnsiTheme="minorHAnsi" w:cstheme="minorHAnsi"/>
          <w:u w:val="single"/>
        </w:rPr>
        <w:t xml:space="preserve">the two sides </w:t>
      </w:r>
      <w:r w:rsidRPr="00ED089B">
        <w:rPr>
          <w:rFonts w:asciiTheme="minorHAnsi" w:hAnsiTheme="minorHAnsi" w:cstheme="minorHAnsi"/>
          <w:highlight w:val="green"/>
          <w:u w:val="single"/>
        </w:rPr>
        <w:t>agreed to launch an ‘air–sea liaison</w:t>
      </w:r>
      <w:r w:rsidRPr="00973629">
        <w:rPr>
          <w:rFonts w:asciiTheme="minorHAnsi" w:hAnsiTheme="minorHAnsi" w:cstheme="minorHAnsi"/>
          <w:u w:val="single"/>
        </w:rPr>
        <w:t xml:space="preserve"> mechanism’ </w:t>
      </w:r>
      <w:r w:rsidRPr="00ED089B">
        <w:rPr>
          <w:rFonts w:asciiTheme="minorHAnsi" w:hAnsiTheme="minorHAnsi" w:cstheme="minorHAnsi"/>
          <w:highlight w:val="green"/>
          <w:u w:val="single"/>
        </w:rPr>
        <w:t>to prevent clashes</w:t>
      </w:r>
      <w:r w:rsidRPr="00973629">
        <w:rPr>
          <w:rFonts w:asciiTheme="minorHAnsi" w:hAnsiTheme="minorHAnsi" w:cstheme="minorHAnsi"/>
          <w:u w:val="single"/>
        </w:rPr>
        <w:t xml:space="preserve"> </w:t>
      </w:r>
      <w:r w:rsidRPr="00973629">
        <w:rPr>
          <w:rFonts w:asciiTheme="minorHAnsi" w:hAnsiTheme="minorHAnsi" w:cstheme="minorHAnsi"/>
          <w:sz w:val="16"/>
        </w:rPr>
        <w:t xml:space="preserve">between the Japanese Self </w:t>
      </w:r>
      <w:proofErr w:type="spellStart"/>
      <w:r w:rsidRPr="00973629">
        <w:rPr>
          <w:rFonts w:asciiTheme="minorHAnsi" w:hAnsiTheme="minorHAnsi" w:cstheme="minorHAnsi"/>
          <w:sz w:val="16"/>
        </w:rPr>
        <w:t>Defence</w:t>
      </w:r>
      <w:proofErr w:type="spellEnd"/>
      <w:r w:rsidRPr="00973629">
        <w:rPr>
          <w:rFonts w:asciiTheme="minorHAnsi" w:hAnsiTheme="minorHAnsi" w:cstheme="minorHAnsi"/>
          <w:sz w:val="16"/>
        </w:rPr>
        <w:t xml:space="preserve"> Force and the Chinese military </w:t>
      </w:r>
      <w:r w:rsidRPr="00ED089B">
        <w:rPr>
          <w:rFonts w:asciiTheme="minorHAnsi" w:hAnsiTheme="minorHAnsi" w:cstheme="minorHAnsi"/>
          <w:highlight w:val="green"/>
          <w:u w:val="single"/>
        </w:rPr>
        <w:t>and</w:t>
      </w:r>
      <w:r w:rsidRPr="00973629">
        <w:rPr>
          <w:rFonts w:asciiTheme="minorHAnsi" w:hAnsiTheme="minorHAnsi" w:cstheme="minorHAnsi"/>
          <w:u w:val="single"/>
        </w:rPr>
        <w:t xml:space="preserve"> </w:t>
      </w:r>
      <w:r w:rsidRPr="00973629">
        <w:rPr>
          <w:rFonts w:asciiTheme="minorHAnsi" w:hAnsiTheme="minorHAnsi" w:cstheme="minorHAnsi"/>
          <w:sz w:val="16"/>
        </w:rPr>
        <w:t xml:space="preserve">to </w:t>
      </w:r>
      <w:r w:rsidRPr="00ED089B">
        <w:rPr>
          <w:rFonts w:asciiTheme="minorHAnsi" w:hAnsiTheme="minorHAnsi" w:cstheme="minorHAnsi"/>
          <w:highlight w:val="green"/>
          <w:u w:val="single"/>
        </w:rPr>
        <w:t>ease tension in the E</w:t>
      </w:r>
      <w:r w:rsidRPr="00973629">
        <w:rPr>
          <w:rFonts w:asciiTheme="minorHAnsi" w:hAnsiTheme="minorHAnsi" w:cstheme="minorHAnsi"/>
          <w:u w:val="single"/>
        </w:rPr>
        <w:t xml:space="preserve">ast </w:t>
      </w:r>
      <w:r w:rsidRPr="00ED089B">
        <w:rPr>
          <w:rFonts w:asciiTheme="minorHAnsi" w:hAnsiTheme="minorHAnsi" w:cstheme="minorHAnsi"/>
          <w:highlight w:val="green"/>
          <w:u w:val="single"/>
        </w:rPr>
        <w:t>C</w:t>
      </w:r>
      <w:r w:rsidRPr="00973629">
        <w:rPr>
          <w:rFonts w:asciiTheme="minorHAnsi" w:hAnsiTheme="minorHAnsi" w:cstheme="minorHAnsi"/>
          <w:u w:val="single"/>
        </w:rPr>
        <w:t xml:space="preserve">hina </w:t>
      </w:r>
      <w:r w:rsidRPr="00ED089B">
        <w:rPr>
          <w:rFonts w:asciiTheme="minorHAnsi" w:hAnsiTheme="minorHAnsi" w:cstheme="minorHAnsi"/>
          <w:highlight w:val="green"/>
          <w:u w:val="single"/>
        </w:rPr>
        <w:t>S</w:t>
      </w:r>
      <w:r w:rsidRPr="00973629">
        <w:rPr>
          <w:rFonts w:asciiTheme="minorHAnsi" w:hAnsiTheme="minorHAnsi" w:cstheme="minorHAnsi"/>
          <w:u w:val="single"/>
        </w:rPr>
        <w:t>ea</w:t>
      </w:r>
      <w:r w:rsidRPr="00973629">
        <w:rPr>
          <w:rFonts w:asciiTheme="minorHAnsi" w:hAnsiTheme="minorHAnsi" w:cstheme="minorHAnsi"/>
          <w:sz w:val="16"/>
        </w:rPr>
        <w:t>. In October 2018, Prime Minister Shinzo Abe travelled to Beijing, making the first official visit to China by a Japanese leader in seven years. While there, Abe expressed his hope of ‘usher[</w:t>
      </w:r>
      <w:proofErr w:type="spellStart"/>
      <w:r w:rsidRPr="00973629">
        <w:rPr>
          <w:rFonts w:asciiTheme="minorHAnsi" w:hAnsiTheme="minorHAnsi" w:cstheme="minorHAnsi"/>
          <w:sz w:val="16"/>
        </w:rPr>
        <w:t>ing</w:t>
      </w:r>
      <w:proofErr w:type="spellEnd"/>
      <w:r w:rsidRPr="00973629">
        <w:rPr>
          <w:rFonts w:asciiTheme="minorHAnsi" w:hAnsiTheme="minorHAnsi" w:cstheme="minorHAnsi"/>
          <w:sz w:val="16"/>
        </w:rPr>
        <w:t>] in a new era of China–Japan relations where competition is transformed into coordination’.</w:t>
      </w:r>
      <w:r w:rsidRPr="00973629">
        <w:rPr>
          <w:rFonts w:asciiTheme="minorHAnsi" w:hAnsiTheme="minorHAnsi" w:cstheme="minorHAnsi"/>
          <w:sz w:val="16"/>
          <w:vertAlign w:val="superscript"/>
        </w:rPr>
        <w:t>72</w:t>
      </w:r>
      <w:r w:rsidRPr="00973629">
        <w:rPr>
          <w:rFonts w:asciiTheme="minorHAnsi" w:hAnsiTheme="minorHAnsi" w:cstheme="minorHAnsi"/>
          <w:sz w:val="16"/>
        </w:rPr>
        <w:t xml:space="preserve"> Following the visit, </w:t>
      </w:r>
      <w:r w:rsidRPr="00973629">
        <w:rPr>
          <w:rFonts w:asciiTheme="minorHAnsi" w:hAnsiTheme="minorHAnsi" w:cstheme="minorHAnsi"/>
          <w:u w:val="single"/>
        </w:rPr>
        <w:t xml:space="preserve">China and Japan </w:t>
      </w:r>
      <w:r w:rsidRPr="00ED089B">
        <w:rPr>
          <w:rFonts w:asciiTheme="minorHAnsi" w:hAnsiTheme="minorHAnsi" w:cstheme="minorHAnsi"/>
          <w:highlight w:val="green"/>
          <w:u w:val="single"/>
        </w:rPr>
        <w:t>signed a number of cooperation agreements</w:t>
      </w:r>
      <w:r w:rsidRPr="00973629">
        <w:rPr>
          <w:rFonts w:asciiTheme="minorHAnsi" w:hAnsiTheme="minorHAnsi" w:cstheme="minorHAnsi"/>
          <w:sz w:val="16"/>
        </w:rPr>
        <w:t xml:space="preserve"> in the areas of third-party market cooperation, maritime crisis management, bilateral currency swap arrangements and the safeguarding of the multilateral free trade system, thereby </w:t>
      </w:r>
      <w:r w:rsidRPr="00ED089B">
        <w:rPr>
          <w:rFonts w:asciiTheme="minorHAnsi" w:hAnsiTheme="minorHAnsi" w:cstheme="minorHAnsi"/>
          <w:highlight w:val="green"/>
          <w:u w:val="single"/>
        </w:rPr>
        <w:t>marking the revival of bilateral relations</w:t>
      </w:r>
      <w:r w:rsidRPr="00973629">
        <w:rPr>
          <w:rFonts w:asciiTheme="minorHAnsi" w:hAnsiTheme="minorHAnsi" w:cstheme="minorHAnsi"/>
          <w:sz w:val="16"/>
        </w:rPr>
        <w:t>.</w:t>
      </w:r>
      <w:r w:rsidRPr="00973629">
        <w:rPr>
          <w:rFonts w:asciiTheme="minorHAnsi" w:hAnsiTheme="minorHAnsi" w:cstheme="minorHAnsi"/>
          <w:sz w:val="16"/>
          <w:vertAlign w:val="superscript"/>
        </w:rPr>
        <w:t>73</w:t>
      </w:r>
      <w:r w:rsidRPr="00973629">
        <w:rPr>
          <w:rFonts w:asciiTheme="minorHAnsi" w:hAnsiTheme="minorHAnsi" w:cstheme="minorHAnsi"/>
          <w:sz w:val="16"/>
        </w:rPr>
        <w:t xml:space="preserve"> Does China's adjustment of its relations with Japan and India represent a merely opportunistic move or a fundamental turning point? Is this initiative to ease relations sustainable? Definitive answers to these questions require the passage of more time. Given doubts about the credibility of the Trump administration's commitment to regional countries, as well as trade pressures on its allies and security partners, China still has room for </w:t>
      </w:r>
      <w:proofErr w:type="spellStart"/>
      <w:r w:rsidRPr="00973629">
        <w:rPr>
          <w:rFonts w:asciiTheme="minorHAnsi" w:hAnsiTheme="minorHAnsi" w:cstheme="minorHAnsi"/>
          <w:sz w:val="16"/>
        </w:rPr>
        <w:t>manoeuvre</w:t>
      </w:r>
      <w:proofErr w:type="spellEnd"/>
      <w:r w:rsidRPr="00973629">
        <w:rPr>
          <w:rFonts w:asciiTheme="minorHAnsi" w:hAnsiTheme="minorHAnsi" w:cstheme="minorHAnsi"/>
          <w:sz w:val="16"/>
        </w:rPr>
        <w:t xml:space="preserve">. Both India and Japan face </w:t>
      </w:r>
      <w:r w:rsidRPr="00973629">
        <w:rPr>
          <w:rFonts w:asciiTheme="minorHAnsi" w:hAnsiTheme="minorHAnsi" w:cstheme="minorHAnsi"/>
          <w:u w:val="single"/>
        </w:rPr>
        <w:t xml:space="preserve">strong trade protectionist pressure from </w:t>
      </w:r>
      <w:r w:rsidRPr="00973629">
        <w:rPr>
          <w:rFonts w:asciiTheme="minorHAnsi" w:hAnsiTheme="minorHAnsi" w:cstheme="minorHAnsi"/>
          <w:sz w:val="16"/>
        </w:rPr>
        <w:t xml:space="preserve">President </w:t>
      </w:r>
      <w:r w:rsidRPr="00ED089B">
        <w:rPr>
          <w:rFonts w:asciiTheme="minorHAnsi" w:hAnsiTheme="minorHAnsi" w:cstheme="minorHAnsi"/>
          <w:highlight w:val="green"/>
          <w:u w:val="single"/>
        </w:rPr>
        <w:t>Trump</w:t>
      </w:r>
      <w:r w:rsidRPr="00973629">
        <w:rPr>
          <w:rFonts w:asciiTheme="minorHAnsi" w:hAnsiTheme="minorHAnsi" w:cstheme="minorHAnsi"/>
          <w:sz w:val="16"/>
        </w:rPr>
        <w:t xml:space="preserve">. These concerns </w:t>
      </w:r>
      <w:r w:rsidRPr="00973629">
        <w:rPr>
          <w:rFonts w:asciiTheme="minorHAnsi" w:hAnsiTheme="minorHAnsi" w:cstheme="minorHAnsi"/>
          <w:u w:val="single"/>
        </w:rPr>
        <w:t xml:space="preserve">have </w:t>
      </w:r>
      <w:r w:rsidRPr="00ED089B">
        <w:rPr>
          <w:rFonts w:asciiTheme="minorHAnsi" w:hAnsiTheme="minorHAnsi" w:cstheme="minorHAnsi"/>
          <w:highlight w:val="green"/>
          <w:u w:val="single"/>
        </w:rPr>
        <w:t>prompted New Delhi and Tokyo to adjust</w:t>
      </w:r>
      <w:r w:rsidRPr="00973629">
        <w:rPr>
          <w:rFonts w:asciiTheme="minorHAnsi" w:hAnsiTheme="minorHAnsi" w:cstheme="minorHAnsi"/>
          <w:u w:val="single"/>
        </w:rPr>
        <w:t xml:space="preserve"> their </w:t>
      </w:r>
      <w:r w:rsidRPr="00ED089B">
        <w:rPr>
          <w:rFonts w:asciiTheme="minorHAnsi" w:hAnsiTheme="minorHAnsi" w:cstheme="minorHAnsi"/>
          <w:highlight w:val="green"/>
          <w:u w:val="single"/>
        </w:rPr>
        <w:t>policies towards China</w:t>
      </w:r>
      <w:r w:rsidRPr="00973629">
        <w:rPr>
          <w:rFonts w:asciiTheme="minorHAnsi" w:hAnsiTheme="minorHAnsi" w:cstheme="minorHAnsi"/>
          <w:u w:val="single"/>
        </w:rPr>
        <w:t xml:space="preserve"> and </w:t>
      </w:r>
      <w:r w:rsidRPr="00ED089B">
        <w:rPr>
          <w:rFonts w:asciiTheme="minorHAnsi" w:hAnsiTheme="minorHAnsi" w:cstheme="minorHAnsi"/>
          <w:highlight w:val="green"/>
          <w:u w:val="single"/>
        </w:rPr>
        <w:t xml:space="preserve">to </w:t>
      </w:r>
      <w:r w:rsidRPr="00ED089B">
        <w:rPr>
          <w:rFonts w:asciiTheme="minorHAnsi" w:hAnsiTheme="minorHAnsi" w:cstheme="minorHAnsi"/>
          <w:b/>
          <w:highlight w:val="green"/>
          <w:u w:val="single"/>
        </w:rPr>
        <w:t xml:space="preserve">seek </w:t>
      </w:r>
      <w:r w:rsidRPr="00ED089B">
        <w:rPr>
          <w:rStyle w:val="Emphasis"/>
          <w:rFonts w:asciiTheme="minorHAnsi" w:eastAsiaTheme="majorEastAsia" w:hAnsiTheme="minorHAnsi" w:cstheme="minorHAnsi"/>
          <w:highlight w:val="green"/>
        </w:rPr>
        <w:t>rapprochement</w:t>
      </w:r>
      <w:r w:rsidRPr="00ED089B">
        <w:rPr>
          <w:rFonts w:asciiTheme="minorHAnsi" w:hAnsiTheme="minorHAnsi" w:cstheme="minorHAnsi"/>
          <w:b/>
          <w:highlight w:val="green"/>
          <w:u w:val="single"/>
        </w:rPr>
        <w:t xml:space="preserve"> and cooperation</w:t>
      </w:r>
      <w:r w:rsidRPr="00973629">
        <w:rPr>
          <w:rFonts w:asciiTheme="minorHAnsi" w:hAnsiTheme="minorHAnsi" w:cstheme="minorHAnsi"/>
          <w:u w:val="single"/>
        </w:rPr>
        <w:t xml:space="preserve"> </w:t>
      </w:r>
      <w:r w:rsidRPr="00973629">
        <w:rPr>
          <w:rFonts w:asciiTheme="minorHAnsi" w:hAnsiTheme="minorHAnsi" w:cstheme="minorHAnsi"/>
          <w:sz w:val="16"/>
        </w:rPr>
        <w:t xml:space="preserve">on economic and trade issues. Moreover, </w:t>
      </w:r>
      <w:r w:rsidRPr="00973629">
        <w:rPr>
          <w:rFonts w:asciiTheme="minorHAnsi" w:hAnsiTheme="minorHAnsi" w:cstheme="minorHAnsi"/>
          <w:u w:val="single"/>
        </w:rPr>
        <w:t>in the context of</w:t>
      </w:r>
      <w:r w:rsidRPr="00973629">
        <w:rPr>
          <w:rFonts w:asciiTheme="minorHAnsi" w:hAnsiTheme="minorHAnsi" w:cstheme="minorHAnsi"/>
          <w:sz w:val="16"/>
        </w:rPr>
        <w:t xml:space="preserve"> long-term </w:t>
      </w:r>
      <w:r w:rsidRPr="00973629">
        <w:rPr>
          <w:rFonts w:asciiTheme="minorHAnsi" w:hAnsiTheme="minorHAnsi" w:cstheme="minorHAnsi"/>
          <w:u w:val="single"/>
        </w:rPr>
        <w:t xml:space="preserve">strategic competition with America, </w:t>
      </w:r>
      <w:r w:rsidRPr="00ED089B">
        <w:rPr>
          <w:rFonts w:asciiTheme="minorHAnsi" w:hAnsiTheme="minorHAnsi" w:cstheme="minorHAnsi"/>
          <w:highlight w:val="green"/>
          <w:u w:val="single"/>
        </w:rPr>
        <w:t>Beijing</w:t>
      </w:r>
      <w:r w:rsidRPr="00973629">
        <w:rPr>
          <w:rFonts w:asciiTheme="minorHAnsi" w:hAnsiTheme="minorHAnsi" w:cstheme="minorHAnsi"/>
          <w:u w:val="single"/>
        </w:rPr>
        <w:t xml:space="preserve"> </w:t>
      </w:r>
      <w:r w:rsidRPr="00ED089B">
        <w:rPr>
          <w:rFonts w:asciiTheme="minorHAnsi" w:hAnsiTheme="minorHAnsi" w:cstheme="minorHAnsi"/>
          <w:highlight w:val="green"/>
          <w:u w:val="single"/>
        </w:rPr>
        <w:t xml:space="preserve">will not </w:t>
      </w:r>
      <w:r w:rsidRPr="00243B5F">
        <w:rPr>
          <w:strike/>
        </w:rPr>
        <w:t>blindly</w:t>
      </w:r>
      <w:r w:rsidRPr="00243B5F">
        <w:rPr>
          <w:rFonts w:asciiTheme="minorHAnsi" w:hAnsiTheme="minorHAnsi" w:cstheme="minorHAnsi"/>
          <w:u w:val="single"/>
        </w:rPr>
        <w:t xml:space="preserve"> </w:t>
      </w:r>
      <w:r w:rsidRPr="00ED089B">
        <w:rPr>
          <w:rFonts w:asciiTheme="minorHAnsi" w:hAnsiTheme="minorHAnsi" w:cstheme="minorHAnsi"/>
          <w:highlight w:val="green"/>
          <w:u w:val="single"/>
        </w:rPr>
        <w:t>adopt tough policies</w:t>
      </w:r>
      <w:r w:rsidRPr="00973629">
        <w:rPr>
          <w:rFonts w:asciiTheme="minorHAnsi" w:hAnsiTheme="minorHAnsi" w:cstheme="minorHAnsi"/>
          <w:u w:val="single"/>
        </w:rPr>
        <w:t xml:space="preserve"> towards major Asian countries but </w:t>
      </w:r>
      <w:r w:rsidRPr="00ED089B">
        <w:rPr>
          <w:rFonts w:asciiTheme="minorHAnsi" w:hAnsiTheme="minorHAnsi" w:cstheme="minorHAnsi"/>
          <w:b/>
          <w:highlight w:val="green"/>
          <w:u w:val="single"/>
        </w:rPr>
        <w:t>will</w:t>
      </w:r>
      <w:r w:rsidRPr="00973629">
        <w:rPr>
          <w:rFonts w:asciiTheme="minorHAnsi" w:hAnsiTheme="minorHAnsi" w:cstheme="minorHAnsi"/>
          <w:b/>
          <w:u w:val="single"/>
        </w:rPr>
        <w:t xml:space="preserve"> </w:t>
      </w:r>
      <w:r w:rsidRPr="00ED089B">
        <w:rPr>
          <w:rFonts w:asciiTheme="minorHAnsi" w:hAnsiTheme="minorHAnsi" w:cstheme="minorHAnsi"/>
          <w:b/>
          <w:highlight w:val="green"/>
          <w:u w:val="single"/>
        </w:rPr>
        <w:t>adopt a strategy of engagement</w:t>
      </w:r>
      <w:r w:rsidRPr="00973629">
        <w:rPr>
          <w:rFonts w:asciiTheme="minorHAnsi" w:hAnsiTheme="minorHAnsi" w:cstheme="minorHAnsi"/>
          <w:u w:val="single"/>
        </w:rPr>
        <w:t xml:space="preserve"> through practical action.</w:t>
      </w:r>
    </w:p>
    <w:p w14:paraId="78BACBBF" w14:textId="77777777" w:rsidR="007D57A7" w:rsidRPr="00620F8C" w:rsidRDefault="007D57A7" w:rsidP="007D57A7">
      <w:pPr>
        <w:pStyle w:val="Heading4"/>
      </w:pPr>
      <w:r w:rsidRPr="007A5CF6">
        <w:rPr>
          <w:u w:val="single"/>
        </w:rPr>
        <w:t>Imperial overreach</w:t>
      </w:r>
      <w:r>
        <w:t xml:space="preserve"> causes </w:t>
      </w:r>
      <w:r w:rsidRPr="00712A82">
        <w:rPr>
          <w:u w:val="single"/>
        </w:rPr>
        <w:t>loss of faith</w:t>
      </w:r>
      <w:r>
        <w:t xml:space="preserve"> and incentivizes </w:t>
      </w:r>
      <w:r>
        <w:rPr>
          <w:u w:val="single"/>
        </w:rPr>
        <w:t>challenging the current order</w:t>
      </w:r>
      <w:r>
        <w:t xml:space="preserve"> -- link turns the revisionism stuff</w:t>
      </w:r>
    </w:p>
    <w:p w14:paraId="31274CC2" w14:textId="77777777" w:rsidR="007D57A7" w:rsidRDefault="007D57A7" w:rsidP="007D57A7">
      <w:pPr>
        <w:rPr>
          <w:rStyle w:val="Hyperlink"/>
        </w:rPr>
      </w:pPr>
      <w:r>
        <w:t xml:space="preserve">Yuval Noah </w:t>
      </w:r>
      <w:r>
        <w:rPr>
          <w:rStyle w:val="Style13ptBold"/>
        </w:rPr>
        <w:t>Harari 18</w:t>
      </w:r>
      <w:r>
        <w:t xml:space="preserve">, Professor of History at Hebrew University of Jerusalem, 9/26/18, “We need a post-liberal order now,” The Economist, </w:t>
      </w:r>
      <w:hyperlink r:id="rId13" w:history="1">
        <w:r>
          <w:rPr>
            <w:rStyle w:val="Hyperlink"/>
          </w:rPr>
          <w:t>https://www.economist.com/open-future/2018/09/26/we-need-a-post-liberal-order-now</w:t>
        </w:r>
      </w:hyperlink>
    </w:p>
    <w:p w14:paraId="4BB87762" w14:textId="77777777" w:rsidR="007D57A7" w:rsidRPr="00C5789A" w:rsidRDefault="007D57A7" w:rsidP="007D57A7">
      <w:pPr>
        <w:rPr>
          <w:sz w:val="12"/>
        </w:rPr>
      </w:pPr>
      <w:r w:rsidRPr="00C5789A">
        <w:rPr>
          <w:sz w:val="12"/>
        </w:rPr>
        <w:t xml:space="preserve">Nevertheless, </w:t>
      </w:r>
      <w:r w:rsidRPr="007A5CF6">
        <w:rPr>
          <w:rStyle w:val="StyleUnderline"/>
          <w:highlight w:val="green"/>
        </w:rPr>
        <w:t>people</w:t>
      </w:r>
      <w:r>
        <w:rPr>
          <w:rStyle w:val="StyleUnderline"/>
        </w:rPr>
        <w:t xml:space="preserve"> all over the world </w:t>
      </w:r>
      <w:r w:rsidRPr="007A5CF6">
        <w:rPr>
          <w:rStyle w:val="StyleUnderline"/>
          <w:highlight w:val="green"/>
        </w:rPr>
        <w:t>are now</w:t>
      </w:r>
      <w:r w:rsidRPr="00C5789A">
        <w:rPr>
          <w:sz w:val="12"/>
          <w:highlight w:val="green"/>
        </w:rPr>
        <w:t xml:space="preserve"> </w:t>
      </w:r>
      <w:r w:rsidRPr="007A5CF6">
        <w:rPr>
          <w:rStyle w:val="Emphasis"/>
          <w:highlight w:val="green"/>
        </w:rPr>
        <w:t>losing faith in the liberal order</w:t>
      </w:r>
      <w:r w:rsidRPr="00C5789A">
        <w:rPr>
          <w:sz w:val="12"/>
        </w:rPr>
        <w:t xml:space="preserve">. </w:t>
      </w:r>
      <w:r w:rsidRPr="007A5CF6">
        <w:rPr>
          <w:rStyle w:val="StyleUnderline"/>
          <w:highlight w:val="green"/>
        </w:rPr>
        <w:t>Nationalist</w:t>
      </w:r>
      <w:r>
        <w:rPr>
          <w:rStyle w:val="StyleUnderline"/>
        </w:rPr>
        <w:t xml:space="preserve"> and </w:t>
      </w:r>
      <w:r w:rsidRPr="007A5CF6">
        <w:rPr>
          <w:rStyle w:val="StyleUnderline"/>
          <w:highlight w:val="green"/>
        </w:rPr>
        <w:t xml:space="preserve">religious views </w:t>
      </w:r>
      <w:r w:rsidRPr="00C5789A">
        <w:rPr>
          <w:sz w:val="12"/>
          <w:highlight w:val="green"/>
        </w:rPr>
        <w:t>t</w:t>
      </w:r>
      <w:r w:rsidRPr="00C5789A">
        <w:rPr>
          <w:sz w:val="12"/>
        </w:rPr>
        <w:t xml:space="preserve">hat privilege one human group over all others </w:t>
      </w:r>
      <w:r w:rsidRPr="007A5CF6">
        <w:rPr>
          <w:rStyle w:val="StyleUnderline"/>
          <w:highlight w:val="green"/>
        </w:rPr>
        <w:t>are back</w:t>
      </w:r>
      <w:r>
        <w:rPr>
          <w:rStyle w:val="StyleUnderline"/>
        </w:rPr>
        <w:t xml:space="preserve"> in </w:t>
      </w:r>
      <w:r>
        <w:rPr>
          <w:rStyle w:val="Emphasis"/>
        </w:rPr>
        <w:t>vogue</w:t>
      </w:r>
      <w:r w:rsidRPr="00C5789A">
        <w:rPr>
          <w:sz w:val="12"/>
        </w:rPr>
        <w:t xml:space="preserve">. </w:t>
      </w:r>
      <w:r w:rsidRPr="007A5CF6">
        <w:rPr>
          <w:rStyle w:val="StyleUnderline"/>
          <w:highlight w:val="green"/>
        </w:rPr>
        <w:t>Governments are</w:t>
      </w:r>
      <w:r>
        <w:rPr>
          <w:rStyle w:val="StyleUnderline"/>
        </w:rPr>
        <w:t xml:space="preserve"> increasingly </w:t>
      </w:r>
      <w:r w:rsidRPr="007A5CF6">
        <w:rPr>
          <w:rStyle w:val="StyleUnderline"/>
          <w:highlight w:val="green"/>
        </w:rPr>
        <w:t>restricting</w:t>
      </w:r>
      <w:r>
        <w:rPr>
          <w:rStyle w:val="StyleUnderline"/>
        </w:rPr>
        <w:t xml:space="preserve"> the </w:t>
      </w:r>
      <w:r w:rsidRPr="007A5CF6">
        <w:rPr>
          <w:rStyle w:val="StyleUnderline"/>
          <w:highlight w:val="green"/>
        </w:rPr>
        <w:t xml:space="preserve">flow of </w:t>
      </w:r>
      <w:r w:rsidRPr="007A5CF6">
        <w:rPr>
          <w:rStyle w:val="Emphasis"/>
          <w:highlight w:val="green"/>
        </w:rPr>
        <w:t>ideas</w:t>
      </w:r>
      <w:r w:rsidRPr="00C5789A">
        <w:rPr>
          <w:sz w:val="12"/>
          <w:highlight w:val="green"/>
        </w:rPr>
        <w:t xml:space="preserve">, </w:t>
      </w:r>
      <w:r w:rsidRPr="007A5CF6">
        <w:rPr>
          <w:rStyle w:val="Emphasis"/>
          <w:highlight w:val="green"/>
        </w:rPr>
        <w:t>goods</w:t>
      </w:r>
      <w:r w:rsidRPr="00C5789A">
        <w:rPr>
          <w:sz w:val="12"/>
        </w:rPr>
        <w:t xml:space="preserve">, </w:t>
      </w:r>
      <w:proofErr w:type="gramStart"/>
      <w:r>
        <w:rPr>
          <w:rStyle w:val="Emphasis"/>
        </w:rPr>
        <w:t>money</w:t>
      </w:r>
      <w:proofErr w:type="gramEnd"/>
      <w:r w:rsidRPr="00C5789A">
        <w:rPr>
          <w:sz w:val="12"/>
        </w:rPr>
        <w:t xml:space="preserve"> </w:t>
      </w:r>
      <w:r w:rsidRPr="007A5CF6">
        <w:rPr>
          <w:rStyle w:val="StyleUnderline"/>
          <w:highlight w:val="green"/>
        </w:rPr>
        <w:t>and</w:t>
      </w:r>
      <w:r w:rsidRPr="00C5789A">
        <w:rPr>
          <w:sz w:val="12"/>
          <w:highlight w:val="green"/>
        </w:rPr>
        <w:t xml:space="preserve"> </w:t>
      </w:r>
      <w:r w:rsidRPr="007A5CF6">
        <w:rPr>
          <w:rStyle w:val="Emphasis"/>
          <w:highlight w:val="green"/>
        </w:rPr>
        <w:t>people</w:t>
      </w:r>
      <w:r w:rsidRPr="00C5789A">
        <w:rPr>
          <w:sz w:val="12"/>
        </w:rPr>
        <w:t>. Walls are popping up everywhere, both on the ground and in cyberspace. Immigration is out, tariffs are in.</w:t>
      </w:r>
    </w:p>
    <w:p w14:paraId="7EC8BA52" w14:textId="77777777" w:rsidR="007D57A7" w:rsidRPr="00C5789A" w:rsidRDefault="007D57A7" w:rsidP="007D57A7">
      <w:pPr>
        <w:rPr>
          <w:sz w:val="12"/>
        </w:rPr>
      </w:pPr>
      <w:r w:rsidRPr="00C5789A">
        <w:rPr>
          <w:sz w:val="12"/>
        </w:rPr>
        <w:t xml:space="preserve">If </w:t>
      </w:r>
      <w:r w:rsidRPr="007A5CF6">
        <w:rPr>
          <w:rStyle w:val="Emphasis"/>
          <w:highlight w:val="green"/>
        </w:rPr>
        <w:t>the liberal order is collapsing</w:t>
      </w:r>
      <w:r w:rsidRPr="00C5789A">
        <w:rPr>
          <w:sz w:val="12"/>
        </w:rPr>
        <w:t xml:space="preserve">, what new kind of global order might replace it? So far, those who challenge the liberal order do so mainly on a national level. They have many ideas about how to advance the interests of their </w:t>
      </w:r>
      <w:proofErr w:type="gramStart"/>
      <w:r w:rsidRPr="00C5789A">
        <w:rPr>
          <w:sz w:val="12"/>
        </w:rPr>
        <w:t>particular country</w:t>
      </w:r>
      <w:proofErr w:type="gramEnd"/>
      <w:r w:rsidRPr="00C5789A">
        <w:rPr>
          <w:sz w:val="12"/>
        </w:rPr>
        <w:t xml:space="preserve">, but they don’t have a viable vision for how the world as a whole should function. For example, Russian nationalism can be a reasonable guide for running the affairs of Russia, but Russian nationalism has no plan for the rest of humanity. Unless, of course, nationalism morphs into imperialism, and calls for one nation to conquer and rule the entire world. A century ago, several nationalist movements indeed </w:t>
      </w:r>
      <w:proofErr w:type="spellStart"/>
      <w:r w:rsidRPr="00C5789A">
        <w:rPr>
          <w:sz w:val="12"/>
        </w:rPr>
        <w:t>harboured</w:t>
      </w:r>
      <w:proofErr w:type="spellEnd"/>
      <w:r w:rsidRPr="00C5789A">
        <w:rPr>
          <w:sz w:val="12"/>
        </w:rPr>
        <w:t xml:space="preserve"> such imperialist fantasies. Today’s nationalists, whether in Russia, Turkey, </w:t>
      </w:r>
      <w:proofErr w:type="gramStart"/>
      <w:r w:rsidRPr="00C5789A">
        <w:rPr>
          <w:sz w:val="12"/>
        </w:rPr>
        <w:t>Italy</w:t>
      </w:r>
      <w:proofErr w:type="gramEnd"/>
      <w:r w:rsidRPr="00C5789A">
        <w:rPr>
          <w:sz w:val="12"/>
        </w:rPr>
        <w:t xml:space="preserve"> or China, so far refrain from advocating global conquest.</w:t>
      </w:r>
    </w:p>
    <w:p w14:paraId="75A0E62E" w14:textId="77777777" w:rsidR="007D57A7" w:rsidRPr="00C5789A" w:rsidRDefault="007D57A7" w:rsidP="007D57A7">
      <w:pPr>
        <w:rPr>
          <w:sz w:val="8"/>
          <w:szCs w:val="8"/>
        </w:rPr>
      </w:pPr>
      <w:r w:rsidRPr="00C5789A">
        <w:rPr>
          <w:sz w:val="8"/>
          <w:szCs w:val="8"/>
        </w:rPr>
        <w:t>The world will then be divided into distinct nation-states, each with its own sacred identity and traditions.</w:t>
      </w:r>
    </w:p>
    <w:p w14:paraId="38AB5F6F" w14:textId="77777777" w:rsidR="007D57A7" w:rsidRPr="00C5789A" w:rsidRDefault="007D57A7" w:rsidP="007D57A7">
      <w:pPr>
        <w:rPr>
          <w:sz w:val="8"/>
          <w:szCs w:val="8"/>
        </w:rPr>
      </w:pPr>
      <w:r w:rsidRPr="00C5789A">
        <w:rPr>
          <w:sz w:val="8"/>
          <w:szCs w:val="8"/>
        </w:rPr>
        <w:t xml:space="preserve">In place of violently establishing a global empire, some nationalists such as Steve Bannon, Viktor </w:t>
      </w:r>
      <w:proofErr w:type="spellStart"/>
      <w:r w:rsidRPr="00C5789A">
        <w:rPr>
          <w:sz w:val="8"/>
          <w:szCs w:val="8"/>
        </w:rPr>
        <w:t>Orban</w:t>
      </w:r>
      <w:proofErr w:type="spellEnd"/>
      <w:r w:rsidRPr="00C5789A">
        <w:rPr>
          <w:sz w:val="8"/>
          <w:szCs w:val="8"/>
        </w:rPr>
        <w:t xml:space="preserve">, the Northern League in Italy and the British Brexiteers dream about a peaceful “Nationalist International”. They argue that all nations today face the same enemies. The bogeymen of globalism, multiculturalism and immigration are threatening to destroy the traditions and identities of all nations. </w:t>
      </w:r>
      <w:proofErr w:type="gramStart"/>
      <w:r w:rsidRPr="00C5789A">
        <w:rPr>
          <w:sz w:val="8"/>
          <w:szCs w:val="8"/>
        </w:rPr>
        <w:t>Therefore</w:t>
      </w:r>
      <w:proofErr w:type="gramEnd"/>
      <w:r w:rsidRPr="00C5789A">
        <w:rPr>
          <w:sz w:val="8"/>
          <w:szCs w:val="8"/>
        </w:rPr>
        <w:t xml:space="preserve"> nationalists across the world should make common cause in opposing these global forces. Hungarians, Italians, </w:t>
      </w:r>
      <w:proofErr w:type="gramStart"/>
      <w:r w:rsidRPr="00C5789A">
        <w:rPr>
          <w:sz w:val="8"/>
          <w:szCs w:val="8"/>
        </w:rPr>
        <w:t>Turks</w:t>
      </w:r>
      <w:proofErr w:type="gramEnd"/>
      <w:r w:rsidRPr="00C5789A">
        <w:rPr>
          <w:sz w:val="8"/>
          <w:szCs w:val="8"/>
        </w:rPr>
        <w:t xml:space="preserve"> and Israelis should build walls, erect fences and slow down the movement of people, goods, money and ideas.</w:t>
      </w:r>
    </w:p>
    <w:p w14:paraId="2178EE62" w14:textId="77777777" w:rsidR="007D57A7" w:rsidRPr="00C5789A" w:rsidRDefault="007D57A7" w:rsidP="007D57A7">
      <w:pPr>
        <w:rPr>
          <w:sz w:val="8"/>
          <w:szCs w:val="8"/>
        </w:rPr>
      </w:pPr>
      <w:r w:rsidRPr="00C5789A">
        <w:rPr>
          <w:sz w:val="8"/>
          <w:szCs w:val="8"/>
        </w:rPr>
        <w:t>The world will then be divided into distinct nation-states, each with its own sacred identity and traditions. Based on mutual respect for these differing identities, all nation-states could cooperate and trade peacefully with one another. Hungary will be Hungarian, Turkey will be Turkish, Israel will be Israeli, and everyone will know who they are and what is their proper place in the world. It will be a world without immigration, without universal values, without multiculturalism, and without a global elite—but with peaceful international relations and some trade. In a word, the “Nationalist International” envisions the world as a network of walled-but-friendly fortresses.</w:t>
      </w:r>
    </w:p>
    <w:p w14:paraId="375DDCE6" w14:textId="77777777" w:rsidR="007D57A7" w:rsidRDefault="007D57A7" w:rsidP="007D57A7">
      <w:pPr>
        <w:rPr>
          <w:rStyle w:val="StyleUnderline"/>
        </w:rPr>
      </w:pPr>
      <w:r>
        <w:rPr>
          <w:rStyle w:val="StyleUnderline"/>
        </w:rPr>
        <w:t>The</w:t>
      </w:r>
      <w:r>
        <w:rPr>
          <w:sz w:val="14"/>
        </w:rPr>
        <w:t xml:space="preserve"> </w:t>
      </w:r>
      <w:r w:rsidRPr="007A5CF6">
        <w:rPr>
          <w:rStyle w:val="Emphasis"/>
          <w:highlight w:val="green"/>
        </w:rPr>
        <w:t>key problem</w:t>
      </w:r>
      <w:r>
        <w:rPr>
          <w:sz w:val="14"/>
        </w:rPr>
        <w:t xml:space="preserve"> </w:t>
      </w:r>
      <w:r>
        <w:rPr>
          <w:rStyle w:val="StyleUnderline"/>
        </w:rPr>
        <w:t xml:space="preserve">with the network of fortresses is that </w:t>
      </w:r>
      <w:r w:rsidRPr="007A5CF6">
        <w:rPr>
          <w:rStyle w:val="StyleUnderline"/>
          <w:highlight w:val="green"/>
        </w:rPr>
        <w:t>each national</w:t>
      </w:r>
      <w:r>
        <w:rPr>
          <w:rStyle w:val="StyleUnderline"/>
        </w:rPr>
        <w:t xml:space="preserve"> fortress </w:t>
      </w:r>
      <w:r w:rsidRPr="007A5CF6">
        <w:rPr>
          <w:rStyle w:val="StyleUnderline"/>
          <w:highlight w:val="green"/>
        </w:rPr>
        <w:t xml:space="preserve">wants a bit more </w:t>
      </w:r>
      <w:r w:rsidRPr="007A5CF6">
        <w:rPr>
          <w:rStyle w:val="Emphasis"/>
          <w:highlight w:val="green"/>
        </w:rPr>
        <w:t>land</w:t>
      </w:r>
      <w:r>
        <w:rPr>
          <w:rStyle w:val="StyleUnderline"/>
        </w:rPr>
        <w:t xml:space="preserve">, </w:t>
      </w:r>
      <w:proofErr w:type="gramStart"/>
      <w:r>
        <w:rPr>
          <w:rStyle w:val="Emphasis"/>
        </w:rPr>
        <w:t>security</w:t>
      </w:r>
      <w:proofErr w:type="gramEnd"/>
      <w:r>
        <w:rPr>
          <w:rStyle w:val="StyleUnderline"/>
        </w:rPr>
        <w:t xml:space="preserve"> </w:t>
      </w:r>
      <w:r w:rsidRPr="007A5CF6">
        <w:rPr>
          <w:rStyle w:val="StyleUnderline"/>
          <w:highlight w:val="green"/>
        </w:rPr>
        <w:t xml:space="preserve">and </w:t>
      </w:r>
      <w:r w:rsidRPr="007A5CF6">
        <w:rPr>
          <w:rStyle w:val="Emphasis"/>
          <w:highlight w:val="green"/>
        </w:rPr>
        <w:t>prosperity</w:t>
      </w:r>
      <w:r>
        <w:rPr>
          <w:rStyle w:val="StyleUnderline"/>
        </w:rPr>
        <w:t xml:space="preserve"> for itself at the expense of the neighbors</w:t>
      </w:r>
    </w:p>
    <w:p w14:paraId="26F03F58" w14:textId="77777777" w:rsidR="007D57A7" w:rsidRPr="00E60AFE" w:rsidRDefault="007D57A7" w:rsidP="007D57A7">
      <w:proofErr w:type="gramStart"/>
      <w:r>
        <w:rPr>
          <w:sz w:val="16"/>
          <w:szCs w:val="16"/>
        </w:rPr>
        <w:t>So</w:t>
      </w:r>
      <w:proofErr w:type="gramEnd"/>
      <w:r>
        <w:rPr>
          <w:sz w:val="16"/>
          <w:szCs w:val="16"/>
        </w:rPr>
        <w:t xml:space="preserve"> </w:t>
      </w:r>
      <w:r>
        <w:rPr>
          <w:rStyle w:val="StyleUnderline"/>
        </w:rPr>
        <w:t>the technocratic model is not</w:t>
      </w:r>
      <w:r>
        <w:rPr>
          <w:sz w:val="16"/>
          <w:szCs w:val="16"/>
        </w:rPr>
        <w:t xml:space="preserve"> clearly </w:t>
      </w:r>
      <w:r>
        <w:rPr>
          <w:rStyle w:val="StyleUnderline"/>
        </w:rPr>
        <w:t>superior</w:t>
      </w:r>
      <w:r>
        <w:rPr>
          <w:sz w:val="16"/>
          <w:szCs w:val="16"/>
        </w:rPr>
        <w:t xml:space="preserve">. Even </w:t>
      </w:r>
      <w:r>
        <w:rPr>
          <w:rStyle w:val="StyleUnderline"/>
        </w:rPr>
        <w:t>if it were, Western powers would have a hard time accepting it</w:t>
      </w:r>
      <w:r>
        <w:rPr>
          <w:sz w:val="16"/>
          <w:szCs w:val="16"/>
        </w:rPr>
        <w:t xml:space="preserve"> in more than hybrid form. </w:t>
      </w:r>
      <w:r>
        <w:rPr>
          <w:rStyle w:val="StyleUnderline"/>
        </w:rPr>
        <w:t>This comes down to white supremacy and its centrality to the Western paradigm</w:t>
      </w:r>
      <w:r>
        <w:rPr>
          <w:sz w:val="16"/>
          <w:szCs w:val="16"/>
        </w:rPr>
        <w:t xml:space="preserve">. </w:t>
      </w:r>
      <w:r w:rsidRPr="00C5789A">
        <w:rPr>
          <w:rStyle w:val="StyleUnderline"/>
          <w:highlight w:val="green"/>
        </w:rPr>
        <w:t>Democracy plays</w:t>
      </w:r>
      <w:r w:rsidRPr="00C5789A">
        <w:rPr>
          <w:rStyle w:val="StyleUnderline"/>
        </w:rPr>
        <w:t xml:space="preserve"> a </w:t>
      </w:r>
      <w:r w:rsidRPr="00C5789A">
        <w:rPr>
          <w:rStyle w:val="StyleUnderline"/>
          <w:highlight w:val="green"/>
        </w:rPr>
        <w:t xml:space="preserve">fundamental </w:t>
      </w:r>
      <w:r w:rsidRPr="00C5789A">
        <w:rPr>
          <w:rStyle w:val="StyleUnderline"/>
        </w:rPr>
        <w:t xml:space="preserve">role </w:t>
      </w:r>
      <w:r w:rsidRPr="00C5789A">
        <w:rPr>
          <w:rStyle w:val="StyleUnderline"/>
          <w:highlight w:val="green"/>
        </w:rPr>
        <w:t>in white supremacist mythology</w:t>
      </w:r>
      <w:r w:rsidRPr="00C5789A">
        <w:rPr>
          <w:rStyle w:val="StyleUnderline"/>
        </w:rPr>
        <w:t xml:space="preserve"> and the implicit claims of white progressives to superiority</w:t>
      </w:r>
      <w:r>
        <w:rPr>
          <w:sz w:val="16"/>
          <w:szCs w:val="16"/>
        </w:rPr>
        <w:t xml:space="preserve">. </w:t>
      </w:r>
      <w:r w:rsidRPr="00C5789A">
        <w:t xml:space="preserve">Basing the mythical roots of democracy in ancient Greece, </w:t>
      </w:r>
      <w:r w:rsidRPr="00C5789A">
        <w:rPr>
          <w:rStyle w:val="Emphasis"/>
          <w:highlight w:val="green"/>
        </w:rPr>
        <w:t>whites</w:t>
      </w:r>
      <w:r w:rsidRPr="00C5789A">
        <w:rPr>
          <w:rStyle w:val="Emphasis"/>
        </w:rPr>
        <w:t xml:space="preserve"> can </w:t>
      </w:r>
      <w:r w:rsidRPr="00C5789A">
        <w:rPr>
          <w:rStyle w:val="Emphasis"/>
          <w:highlight w:val="green"/>
        </w:rPr>
        <w:t xml:space="preserve">think </w:t>
      </w:r>
      <w:r w:rsidRPr="00C5789A">
        <w:rPr>
          <w:rStyle w:val="Emphasis"/>
        </w:rPr>
        <w:t xml:space="preserve">of </w:t>
      </w:r>
      <w:r w:rsidRPr="00C5789A">
        <w:rPr>
          <w:rStyle w:val="Emphasis"/>
          <w:highlight w:val="green"/>
        </w:rPr>
        <w:t>themselves as</w:t>
      </w:r>
      <w:r w:rsidRPr="00C5789A">
        <w:rPr>
          <w:rStyle w:val="Emphasis"/>
        </w:rPr>
        <w:t xml:space="preserve"> the </w:t>
      </w:r>
      <w:r w:rsidRPr="00C5789A">
        <w:rPr>
          <w:rStyle w:val="Emphasis"/>
          <w:highlight w:val="green"/>
        </w:rPr>
        <w:t>founders of civilization</w:t>
      </w:r>
      <w:r w:rsidRPr="00C5789A">
        <w:rPr>
          <w:rStyle w:val="Emphasis"/>
        </w:rPr>
        <w:t xml:space="preserve"> and thus apt tutors to the rest of the world’s societies</w:t>
      </w:r>
      <w:r>
        <w:rPr>
          <w:sz w:val="16"/>
          <w:szCs w:val="16"/>
        </w:rPr>
        <w:t xml:space="preserve">. </w:t>
      </w:r>
      <w:r w:rsidRPr="007A5CF6">
        <w:rPr>
          <w:rStyle w:val="StyleUnderline"/>
          <w:highlight w:val="green"/>
        </w:rPr>
        <w:t>Orientalist paranoias are</w:t>
      </w:r>
      <w:r w:rsidRPr="00DA4AC8">
        <w:rPr>
          <w:rStyle w:val="StyleUnderline"/>
        </w:rPr>
        <w:t xml:space="preserve"> based on the </w:t>
      </w:r>
      <w:r w:rsidRPr="007A5CF6">
        <w:rPr>
          <w:rStyle w:val="StyleUnderline"/>
          <w:highlight w:val="green"/>
        </w:rPr>
        <w:t xml:space="preserve">association of Eastern civilizations with autocracy </w:t>
      </w:r>
      <w:r w:rsidRPr="00DA4AC8">
        <w:rPr>
          <w:rStyle w:val="StyleUnderline"/>
        </w:rPr>
        <w:t xml:space="preserve">and </w:t>
      </w:r>
      <w:r w:rsidRPr="00700587">
        <w:rPr>
          <w:rStyle w:val="StyleUnderline"/>
        </w:rPr>
        <w:t>despotism.</w:t>
      </w:r>
      <w:r>
        <w:rPr>
          <w:rStyle w:val="StyleUnderline"/>
        </w:rPr>
        <w:t xml:space="preserve"> </w:t>
      </w:r>
      <w:r>
        <w:rPr>
          <w:rStyle w:val="Emphasis"/>
        </w:rPr>
        <w:t xml:space="preserve">The </w:t>
      </w:r>
      <w:r w:rsidRPr="007A5CF6">
        <w:rPr>
          <w:rStyle w:val="Emphasis"/>
          <w:highlight w:val="green"/>
        </w:rPr>
        <w:t>Western</w:t>
      </w:r>
      <w:r>
        <w:rPr>
          <w:rStyle w:val="Emphasis"/>
        </w:rPr>
        <w:t xml:space="preserve"> sense of </w:t>
      </w:r>
      <w:r w:rsidRPr="007A5CF6">
        <w:rPr>
          <w:rStyle w:val="Emphasis"/>
          <w:highlight w:val="green"/>
        </w:rPr>
        <w:t>self-worth collapses without that opposition</w:t>
      </w:r>
      <w:r>
        <w:rPr>
          <w:rStyle w:val="Emphasis"/>
        </w:rPr>
        <w:t xml:space="preserve">. </w:t>
      </w:r>
      <w:r>
        <w:rPr>
          <w:sz w:val="16"/>
          <w:szCs w:val="16"/>
        </w:rPr>
        <w:t xml:space="preserve">In fact, </w:t>
      </w:r>
      <w:r w:rsidRPr="00DA4AC8">
        <w:rPr>
          <w:rStyle w:val="StyleUnderline"/>
        </w:rPr>
        <w:t xml:space="preserve">the </w:t>
      </w:r>
      <w:r w:rsidRPr="005302AE">
        <w:rPr>
          <w:rStyle w:val="StyleUnderline"/>
        </w:rPr>
        <w:t>Chinese state makes plenty of claims to democracy, justice, equality, and the common good,</w:t>
      </w:r>
      <w:r w:rsidRPr="005302AE">
        <w:rPr>
          <w:sz w:val="16"/>
          <w:szCs w:val="16"/>
        </w:rPr>
        <w:t xml:space="preserve"> </w:t>
      </w:r>
      <w:r w:rsidRPr="005302AE">
        <w:rPr>
          <w:rStyle w:val="Emphasis"/>
        </w:rPr>
        <w:t>every bit as valid as the claims made by Western states</w:t>
      </w:r>
      <w:r w:rsidRPr="005302AE">
        <w:rPr>
          <w:sz w:val="16"/>
          <w:szCs w:val="16"/>
        </w:rPr>
        <w:t xml:space="preserve">. </w:t>
      </w:r>
      <w:r w:rsidRPr="005302AE">
        <w:rPr>
          <w:rStyle w:val="StyleUnderline"/>
        </w:rPr>
        <w:t>But these</w:t>
      </w:r>
      <w:r w:rsidRPr="005302AE">
        <w:rPr>
          <w:sz w:val="16"/>
          <w:szCs w:val="16"/>
        </w:rPr>
        <w:t xml:space="preserve"> claims are </w:t>
      </w:r>
      <w:r w:rsidRPr="005302AE">
        <w:rPr>
          <w:rStyle w:val="StyleUnderline"/>
        </w:rPr>
        <w:t>validated within a paradigm</w:t>
      </w:r>
      <w:r w:rsidRPr="005302AE">
        <w:rPr>
          <w:sz w:val="16"/>
          <w:szCs w:val="16"/>
        </w:rPr>
        <w:t xml:space="preserve"> that is </w:t>
      </w:r>
      <w:r w:rsidRPr="005302AE">
        <w:rPr>
          <w:rStyle w:val="StyleUnderline"/>
        </w:rPr>
        <w:t xml:space="preserve">different from the one Western </w:t>
      </w:r>
      <w:proofErr w:type="gramStart"/>
      <w:r w:rsidRPr="005302AE">
        <w:rPr>
          <w:rStyle w:val="StyleUnderline"/>
        </w:rPr>
        <w:t>elites</w:t>
      </w:r>
      <w:proofErr w:type="gramEnd"/>
      <w:r w:rsidRPr="005302AE">
        <w:rPr>
          <w:rStyle w:val="StyleUnderline"/>
        </w:rPr>
        <w:t xml:space="preserve"> use to justify </w:t>
      </w:r>
      <w:r w:rsidRPr="005302AE">
        <w:rPr>
          <w:sz w:val="16"/>
          <w:szCs w:val="16"/>
        </w:rPr>
        <w:t xml:space="preserve">their own </w:t>
      </w:r>
      <w:r w:rsidRPr="005302AE">
        <w:rPr>
          <w:rStyle w:val="StyleUnderline"/>
        </w:rPr>
        <w:t>imperfections</w:t>
      </w:r>
      <w:r w:rsidRPr="005302AE">
        <w:rPr>
          <w:sz w:val="16"/>
          <w:szCs w:val="16"/>
        </w:rPr>
        <w:t xml:space="preserve">. </w:t>
      </w:r>
      <w:r w:rsidRPr="005302AE">
        <w:rPr>
          <w:rStyle w:val="StyleUnderline"/>
        </w:rPr>
        <w:t>Chinese democracy draws in roughly equal parts from Leninism and a Confucian science of statecraft</w:t>
      </w:r>
      <w:r w:rsidRPr="005302AE">
        <w:rPr>
          <w:sz w:val="16"/>
          <w:szCs w:val="16"/>
        </w:rPr>
        <w:t xml:space="preserve">. In this model, </w:t>
      </w:r>
      <w:r w:rsidRPr="005302AE">
        <w:rPr>
          <w:rStyle w:val="StyleUnderline"/>
        </w:rPr>
        <w:t>the CP consults minority parties and interest groups before drafting a consensus position</w:t>
      </w:r>
      <w:r w:rsidRPr="005302AE">
        <w:rPr>
          <w:sz w:val="16"/>
          <w:szCs w:val="16"/>
        </w:rPr>
        <w:t xml:space="preserve"> deemed to be in the general interest. </w:t>
      </w:r>
      <w:r w:rsidRPr="005302AE">
        <w:rPr>
          <w:rStyle w:val="StyleUnderline"/>
        </w:rPr>
        <w:t>This conception doesn’t translate</w:t>
      </w:r>
      <w:r w:rsidRPr="005302AE">
        <w:rPr>
          <w:sz w:val="16"/>
          <w:szCs w:val="16"/>
        </w:rPr>
        <w:t xml:space="preserve"> well </w:t>
      </w:r>
      <w:r w:rsidRPr="005302AE">
        <w:rPr>
          <w:rStyle w:val="StyleUnderline"/>
        </w:rPr>
        <w:t>into a Western liberal paradigm. Western ruling classes cannot be convinced</w:t>
      </w:r>
      <w:r w:rsidRPr="005302AE">
        <w:rPr>
          <w:sz w:val="16"/>
          <w:szCs w:val="16"/>
        </w:rPr>
        <w:t xml:space="preserve"> by such a model</w:t>
      </w:r>
      <w:r w:rsidRPr="005302AE">
        <w:rPr>
          <w:rStyle w:val="StyleUnderline"/>
        </w:rPr>
        <w:t xml:space="preserve">; </w:t>
      </w:r>
      <w:r w:rsidRPr="007A5CF6">
        <w:rPr>
          <w:rStyle w:val="Emphasis"/>
          <w:highlight w:val="green"/>
        </w:rPr>
        <w:t>they feel threatened by the prospect of Chinese dominance, even as they believe in their own hypocrisy</w:t>
      </w:r>
      <w:r w:rsidRPr="005302AE">
        <w:rPr>
          <w:rStyle w:val="StyleUnderline"/>
        </w:rPr>
        <w:t xml:space="preserve">. </w:t>
      </w:r>
      <w:r w:rsidRPr="005302AE">
        <w:rPr>
          <w:sz w:val="16"/>
          <w:szCs w:val="16"/>
        </w:rPr>
        <w:t xml:space="preserve">The </w:t>
      </w:r>
      <w:r w:rsidRPr="005302AE">
        <w:rPr>
          <w:rStyle w:val="StyleUnderline"/>
        </w:rPr>
        <w:t>competition between NATO and China is increasingly taking on</w:t>
      </w:r>
      <w:r w:rsidRPr="005302AE">
        <w:rPr>
          <w:sz w:val="16"/>
          <w:szCs w:val="16"/>
        </w:rPr>
        <w:t xml:space="preserve"> these </w:t>
      </w:r>
      <w:r w:rsidRPr="005302AE">
        <w:rPr>
          <w:rStyle w:val="Emphasis"/>
        </w:rPr>
        <w:t>cultural overtones</w:t>
      </w:r>
      <w:r w:rsidRPr="005302AE">
        <w:rPr>
          <w:sz w:val="16"/>
          <w:szCs w:val="16"/>
        </w:rPr>
        <w:t xml:space="preserve">. </w:t>
      </w:r>
      <w:r w:rsidRPr="005302AE">
        <w:rPr>
          <w:rStyle w:val="StyleUnderline"/>
        </w:rPr>
        <w:t>But as geopolitical conflicts between the US, Russia, and China continue to erode existing interstate institutions</w:t>
      </w:r>
      <w:r>
        <w:rPr>
          <w:sz w:val="16"/>
          <w:szCs w:val="16"/>
        </w:rPr>
        <w:t xml:space="preserve">, the current </w:t>
      </w:r>
      <w:r>
        <w:rPr>
          <w:rStyle w:val="StyleUnderline"/>
        </w:rPr>
        <w:t xml:space="preserve">spats might come to </w:t>
      </w:r>
      <w:r w:rsidRPr="00DA4AC8">
        <w:rPr>
          <w:rStyle w:val="StyleUnderline"/>
        </w:rPr>
        <w:t>represent</w:t>
      </w:r>
      <w:r>
        <w:rPr>
          <w:rStyle w:val="StyleUnderline"/>
        </w:rPr>
        <w:t xml:space="preserve"> a greater shift </w:t>
      </w:r>
      <w:r w:rsidRPr="007A5CF6">
        <w:rPr>
          <w:rStyle w:val="StyleUnderline"/>
          <w:highlight w:val="green"/>
        </w:rPr>
        <w:t xml:space="preserve">towards a </w:t>
      </w:r>
      <w:r w:rsidRPr="007A5CF6">
        <w:rPr>
          <w:rStyle w:val="Emphasis"/>
          <w:highlight w:val="green"/>
        </w:rPr>
        <w:t xml:space="preserve">confrontation between </w:t>
      </w:r>
      <w:r w:rsidRPr="00700587">
        <w:rPr>
          <w:rStyle w:val="Emphasis"/>
        </w:rPr>
        <w:t xml:space="preserve">different </w:t>
      </w:r>
      <w:r w:rsidRPr="007A5CF6">
        <w:rPr>
          <w:rStyle w:val="Emphasis"/>
          <w:highlight w:val="green"/>
        </w:rPr>
        <w:t>models of governance on a world scale</w:t>
      </w:r>
      <w:r>
        <w:rPr>
          <w:rStyle w:val="Emphasis"/>
        </w:rPr>
        <w:t xml:space="preserve">. </w:t>
      </w:r>
      <w:r>
        <w:rPr>
          <w:sz w:val="16"/>
          <w:szCs w:val="16"/>
        </w:rPr>
        <w:t xml:space="preserve">The </w:t>
      </w:r>
      <w:proofErr w:type="gramStart"/>
      <w:r>
        <w:rPr>
          <w:sz w:val="16"/>
          <w:szCs w:val="16"/>
        </w:rPr>
        <w:t>aforementioned trend</w:t>
      </w:r>
      <w:proofErr w:type="gramEnd"/>
      <w:r>
        <w:rPr>
          <w:sz w:val="16"/>
          <w:szCs w:val="16"/>
        </w:rPr>
        <w:t xml:space="preserve">, in which </w:t>
      </w:r>
      <w:r>
        <w:rPr>
          <w:rStyle w:val="StyleUnderline"/>
        </w:rPr>
        <w:t xml:space="preserve">multiple </w:t>
      </w:r>
      <w:r w:rsidRPr="007A5CF6">
        <w:rPr>
          <w:rStyle w:val="StyleUnderline"/>
          <w:highlight w:val="green"/>
        </w:rPr>
        <w:t>countries</w:t>
      </w:r>
      <w:r>
        <w:rPr>
          <w:rStyle w:val="StyleUnderline"/>
        </w:rPr>
        <w:t xml:space="preserve"> have changed their diplomatic relations from Taiwan to China</w:t>
      </w:r>
      <w:r>
        <w:rPr>
          <w:sz w:val="16"/>
          <w:szCs w:val="16"/>
        </w:rPr>
        <w:t xml:space="preserve">, has </w:t>
      </w:r>
      <w:r>
        <w:rPr>
          <w:rStyle w:val="StyleUnderline"/>
        </w:rPr>
        <w:t>a significance that extends beyond the fate of the island</w:t>
      </w:r>
      <w:r>
        <w:rPr>
          <w:sz w:val="16"/>
          <w:szCs w:val="16"/>
        </w:rPr>
        <w:t xml:space="preserve"> formerly known as Formosa. </w:t>
      </w:r>
      <w:r>
        <w:rPr>
          <w:rStyle w:val="StyleUnderline"/>
        </w:rPr>
        <w:t>Many</w:t>
      </w:r>
      <w:r>
        <w:rPr>
          <w:sz w:val="16"/>
          <w:szCs w:val="16"/>
        </w:rPr>
        <w:t xml:space="preserve"> of the countries </w:t>
      </w:r>
      <w:r>
        <w:rPr>
          <w:rStyle w:val="StyleUnderline"/>
        </w:rPr>
        <w:t xml:space="preserve">that have fallen in line with Beijing’s demands are small Caribbean and Central American countries historically anchored to the US. The fact that they </w:t>
      </w:r>
      <w:r w:rsidRPr="0085492E">
        <w:rPr>
          <w:rStyle w:val="StyleUnderline"/>
        </w:rPr>
        <w:t xml:space="preserve">are backing away from US ally Taiwan also symbolizes a </w:t>
      </w:r>
      <w:r w:rsidRPr="0085492E">
        <w:rPr>
          <w:sz w:val="16"/>
          <w:szCs w:val="16"/>
        </w:rPr>
        <w:t xml:space="preserve">certain </w:t>
      </w:r>
      <w:r w:rsidRPr="0085492E">
        <w:rPr>
          <w:rStyle w:val="Emphasis"/>
        </w:rPr>
        <w:t xml:space="preserve">cooling of their relationship with the US </w:t>
      </w:r>
      <w:r w:rsidRPr="0085492E">
        <w:rPr>
          <w:sz w:val="16"/>
          <w:szCs w:val="16"/>
        </w:rPr>
        <w:t xml:space="preserve">itself. </w:t>
      </w:r>
      <w:r w:rsidRPr="0085492E">
        <w:rPr>
          <w:rStyle w:val="StyleUnderline"/>
        </w:rPr>
        <w:t>In</w:t>
      </w:r>
      <w:r>
        <w:rPr>
          <w:rStyle w:val="StyleUnderline"/>
        </w:rPr>
        <w:t xml:space="preserve"> the </w:t>
      </w:r>
      <w:r w:rsidRPr="007A5CF6">
        <w:rPr>
          <w:rStyle w:val="StyleUnderline"/>
          <w:highlight w:val="green"/>
        </w:rPr>
        <w:t>emerging system</w:t>
      </w:r>
      <w:r>
        <w:rPr>
          <w:rStyle w:val="StyleUnderline"/>
        </w:rPr>
        <w:t xml:space="preserve">, </w:t>
      </w:r>
      <w:r w:rsidRPr="00700587">
        <w:rPr>
          <w:rStyle w:val="StyleUnderline"/>
        </w:rPr>
        <w:t xml:space="preserve">they have </w:t>
      </w:r>
      <w:r w:rsidRPr="007A5CF6">
        <w:rPr>
          <w:rStyle w:val="StyleUnderline"/>
          <w:highlight w:val="green"/>
        </w:rPr>
        <w:t xml:space="preserve">alternatives, </w:t>
      </w:r>
      <w:r w:rsidRPr="00700587">
        <w:rPr>
          <w:rStyle w:val="StyleUnderline"/>
        </w:rPr>
        <w:t>and</w:t>
      </w:r>
      <w:r>
        <w:rPr>
          <w:rStyle w:val="StyleUnderline"/>
        </w:rPr>
        <w:t xml:space="preserve"> these alternatives </w:t>
      </w:r>
      <w:r w:rsidRPr="007A5CF6">
        <w:rPr>
          <w:rStyle w:val="Emphasis"/>
          <w:highlight w:val="green"/>
        </w:rPr>
        <w:t>erode US dominance</w:t>
      </w:r>
      <w:r>
        <w:rPr>
          <w:sz w:val="16"/>
          <w:szCs w:val="16"/>
        </w:rPr>
        <w:t xml:space="preserve">, </w:t>
      </w:r>
      <w:r>
        <w:rPr>
          <w:rStyle w:val="StyleUnderline"/>
        </w:rPr>
        <w:t>not just in Central America but also</w:t>
      </w:r>
      <w:r>
        <w:rPr>
          <w:sz w:val="16"/>
          <w:szCs w:val="16"/>
        </w:rPr>
        <w:t xml:space="preserve"> </w:t>
      </w:r>
      <w:r w:rsidRPr="007A5CF6">
        <w:rPr>
          <w:rStyle w:val="Emphasis"/>
          <w:highlight w:val="green"/>
        </w:rPr>
        <w:t>in</w:t>
      </w:r>
      <w:r>
        <w:rPr>
          <w:rStyle w:val="Emphasis"/>
        </w:rPr>
        <w:t xml:space="preserve"> </w:t>
      </w:r>
      <w:proofErr w:type="gramStart"/>
      <w:r>
        <w:rPr>
          <w:rStyle w:val="Emphasis"/>
        </w:rPr>
        <w:t>a number of</w:t>
      </w:r>
      <w:proofErr w:type="gramEnd"/>
      <w:r>
        <w:rPr>
          <w:rStyle w:val="Emphasis"/>
        </w:rPr>
        <w:t xml:space="preserve"> </w:t>
      </w:r>
      <w:r w:rsidRPr="00700587">
        <w:rPr>
          <w:rStyle w:val="Emphasis"/>
        </w:rPr>
        <w:t xml:space="preserve">geopolitical </w:t>
      </w:r>
      <w:r w:rsidRPr="007A5CF6">
        <w:rPr>
          <w:rStyle w:val="Emphasis"/>
          <w:highlight w:val="green"/>
        </w:rPr>
        <w:t>hotspots</w:t>
      </w:r>
      <w:r>
        <w:rPr>
          <w:rStyle w:val="Emphasis"/>
        </w:rPr>
        <w:t>.</w:t>
      </w:r>
      <w:r>
        <w:rPr>
          <w:sz w:val="16"/>
          <w:szCs w:val="16"/>
        </w:rPr>
        <w:t xml:space="preserve"> As Turkey’s </w:t>
      </w:r>
      <w:r>
        <w:rPr>
          <w:rStyle w:val="StyleUnderline"/>
        </w:rPr>
        <w:t>Erdogan said in response to</w:t>
      </w:r>
      <w:r>
        <w:rPr>
          <w:sz w:val="16"/>
          <w:szCs w:val="16"/>
        </w:rPr>
        <w:t xml:space="preserve"> the usual </w:t>
      </w:r>
      <w:r>
        <w:rPr>
          <w:rStyle w:val="StyleUnderline"/>
        </w:rPr>
        <w:t>attempts by the US to strong-arm foreign policy</w:t>
      </w:r>
      <w:r>
        <w:rPr>
          <w:sz w:val="16"/>
          <w:szCs w:val="16"/>
        </w:rPr>
        <w:t xml:space="preserve">, </w:t>
      </w:r>
      <w:r>
        <w:rPr>
          <w:rStyle w:val="StyleUnderline"/>
        </w:rPr>
        <w:t>“</w:t>
      </w:r>
      <w:r>
        <w:rPr>
          <w:sz w:val="16"/>
          <w:szCs w:val="16"/>
        </w:rPr>
        <w:t xml:space="preserve">Before it is too late, </w:t>
      </w:r>
      <w:r>
        <w:rPr>
          <w:rStyle w:val="StyleUnderline"/>
        </w:rPr>
        <w:t>Washington must give up the</w:t>
      </w:r>
      <w:r>
        <w:rPr>
          <w:sz w:val="16"/>
          <w:szCs w:val="16"/>
        </w:rPr>
        <w:t xml:space="preserve"> misguided </w:t>
      </w:r>
      <w:r>
        <w:rPr>
          <w:rStyle w:val="StyleUnderline"/>
        </w:rPr>
        <w:t>notion that our relationship can be asymmetrical</w:t>
      </w:r>
      <w:r>
        <w:rPr>
          <w:sz w:val="16"/>
          <w:szCs w:val="16"/>
        </w:rPr>
        <w:t xml:space="preserve"> and come to terms with the fact that </w:t>
      </w:r>
      <w:r>
        <w:rPr>
          <w:rStyle w:val="Emphasis"/>
        </w:rPr>
        <w:t>Turkey has alternatives</w:t>
      </w:r>
      <w:r>
        <w:rPr>
          <w:rStyle w:val="StyleUnderline"/>
        </w:rPr>
        <w:t>.”</w:t>
      </w:r>
      <w:r>
        <w:rPr>
          <w:sz w:val="16"/>
          <w:szCs w:val="16"/>
        </w:rPr>
        <w:t xml:space="preserve"> Saudi Arabia has shown the same awareness of a new geopolitical situation by expelling Canada’s ambassador and suspending trade deals after a routine human rights criticism, the typical hypocritical rebuke Western countries have always doled out before carrying on with business-as-usual. The Saudi crown’s murder of dissident journalist Khashoggi and the response of Western governments also show that the rules are being rewritten. </w:t>
      </w:r>
      <w:r>
        <w:rPr>
          <w:rStyle w:val="StyleUnderline"/>
        </w:rPr>
        <w:t>Some players are trying to change their prerogatives, while others are pushing back</w:t>
      </w:r>
      <w:r>
        <w:rPr>
          <w:sz w:val="16"/>
          <w:szCs w:val="16"/>
        </w:rPr>
        <w:t xml:space="preserve">. The role that the Turkish state is playing, astutely milking the controversy for its own benefit, illustrates how </w:t>
      </w:r>
      <w:r>
        <w:rPr>
          <w:rStyle w:val="StyleUnderline"/>
        </w:rPr>
        <w:t xml:space="preserve">everything is up for grabs in this </w:t>
      </w:r>
      <w:r w:rsidRPr="00DA4AC8">
        <w:rPr>
          <w:rStyle w:val="StyleUnderline"/>
        </w:rPr>
        <w:t xml:space="preserve">situation: </w:t>
      </w:r>
      <w:r w:rsidRPr="00DA4AC8">
        <w:rPr>
          <w:rStyle w:val="Emphasis"/>
        </w:rPr>
        <w:t xml:space="preserve">every alliance and every country can improve its standing, or lose it. </w:t>
      </w:r>
      <w:r w:rsidRPr="00DA4AC8">
        <w:rPr>
          <w:sz w:val="16"/>
          <w:szCs w:val="16"/>
        </w:rPr>
        <w:t>China’s vociferous</w:t>
      </w:r>
      <w:r>
        <w:rPr>
          <w:sz w:val="16"/>
          <w:szCs w:val="16"/>
        </w:rPr>
        <w:t xml:space="preserve"> criticisms of Swedish racism, after the relatively minor humiliation of a small group of Chinese tourists, are likewise significant. The criticism is valid, but its actual content is irrelevant insofar as the Chinese state could have been making similar criticisms of far more serious attacks against Chinese travelers and immigrants across the West for well over a hundred years. What has changed is that a state from the global South is now challenging the West’s moral high ground, striking at the very heart of self-satisfied Scandinavia, and it is pairing that critique with an economic threat: the Chinese state combined its rebuke with a warning advising its citizens against tourism in Sweden, and there have also been campaigns for the boycott of Swedish </w:t>
      </w:r>
      <w:r w:rsidRPr="00700587">
        <w:rPr>
          <w:sz w:val="16"/>
          <w:szCs w:val="16"/>
        </w:rPr>
        <w:t xml:space="preserve">products. </w:t>
      </w:r>
      <w:r w:rsidRPr="00700587">
        <w:rPr>
          <w:rStyle w:val="StyleUnderline"/>
        </w:rPr>
        <w:t xml:space="preserve">If </w:t>
      </w:r>
      <w:r w:rsidRPr="007A5CF6">
        <w:rPr>
          <w:rStyle w:val="StyleUnderline"/>
          <w:highlight w:val="green"/>
        </w:rPr>
        <w:t>the Chinese</w:t>
      </w:r>
      <w:r w:rsidRPr="00700587">
        <w:rPr>
          <w:rStyle w:val="StyleUnderline"/>
        </w:rPr>
        <w:t xml:space="preserve"> state were to become the architect of a new global </w:t>
      </w:r>
      <w:r w:rsidRPr="007A5CF6">
        <w:rPr>
          <w:rStyle w:val="StyleUnderline"/>
          <w:highlight w:val="green"/>
        </w:rPr>
        <w:t>cycle of accumulation</w:t>
      </w:r>
      <w:r w:rsidRPr="00700587">
        <w:rPr>
          <w:rStyle w:val="StyleUnderline"/>
        </w:rPr>
        <w:t>, it would need a system for governing interstate relations compatible with its technocratic model</w:t>
      </w:r>
      <w:r w:rsidRPr="00700587">
        <w:rPr>
          <w:sz w:val="16"/>
          <w:szCs w:val="16"/>
        </w:rPr>
        <w:t xml:space="preserve"> </w:t>
      </w:r>
      <w:r w:rsidRPr="00700587">
        <w:rPr>
          <w:rStyle w:val="StyleUnderline"/>
        </w:rPr>
        <w:t>for</w:t>
      </w:r>
      <w:r w:rsidRPr="00700587">
        <w:rPr>
          <w:sz w:val="16"/>
          <w:szCs w:val="16"/>
        </w:rPr>
        <w:t xml:space="preserve"> the </w:t>
      </w:r>
      <w:r w:rsidRPr="00700587">
        <w:rPr>
          <w:rStyle w:val="StyleUnderline"/>
        </w:rPr>
        <w:t>state regulation of domestic capitalism</w:t>
      </w:r>
      <w:r w:rsidRPr="00700587">
        <w:rPr>
          <w:sz w:val="16"/>
          <w:szCs w:val="16"/>
        </w:rPr>
        <w:t xml:space="preserve">. </w:t>
      </w:r>
      <w:r w:rsidRPr="00700587">
        <w:rPr>
          <w:rStyle w:val="StyleUnderline"/>
        </w:rPr>
        <w:t xml:space="preserve">All indications suggest it would </w:t>
      </w:r>
      <w:r w:rsidRPr="007A5CF6">
        <w:rPr>
          <w:rStyle w:val="StyleUnderline"/>
          <w:highlight w:val="green"/>
        </w:rPr>
        <w:t xml:space="preserve">seek global stability by </w:t>
      </w:r>
      <w:r w:rsidRPr="007A5CF6">
        <w:rPr>
          <w:rStyle w:val="Emphasis"/>
          <w:highlight w:val="green"/>
        </w:rPr>
        <w:t>explicitly putting state rights over any other</w:t>
      </w:r>
      <w:r w:rsidRPr="00700587">
        <w:rPr>
          <w:rStyle w:val="Emphasis"/>
        </w:rPr>
        <w:t xml:space="preserve"> kind</w:t>
      </w:r>
      <w:r w:rsidRPr="00700587">
        <w:rPr>
          <w:sz w:val="16"/>
          <w:szCs w:val="16"/>
        </w:rPr>
        <w:t xml:space="preserve">. This </w:t>
      </w:r>
      <w:r w:rsidRPr="00700587">
        <w:rPr>
          <w:sz w:val="14"/>
          <w:szCs w:val="14"/>
        </w:rPr>
        <w:t xml:space="preserve">would mean that if Turkey wanted to bulldoze </w:t>
      </w:r>
      <w:proofErr w:type="gramStart"/>
      <w:r w:rsidRPr="00700587">
        <w:rPr>
          <w:sz w:val="14"/>
          <w:szCs w:val="14"/>
        </w:rPr>
        <w:t>all of</w:t>
      </w:r>
      <w:proofErr w:type="gramEnd"/>
      <w:r w:rsidRPr="00700587">
        <w:rPr>
          <w:sz w:val="14"/>
          <w:szCs w:val="14"/>
        </w:rPr>
        <w:t xml:space="preserve"> </w:t>
      </w:r>
      <w:proofErr w:type="spellStart"/>
      <w:r w:rsidRPr="00700587">
        <w:rPr>
          <w:sz w:val="14"/>
          <w:szCs w:val="14"/>
        </w:rPr>
        <w:t>Bakur</w:t>
      </w:r>
      <w:proofErr w:type="spellEnd"/>
      <w:r w:rsidRPr="00700587">
        <w:rPr>
          <w:sz w:val="14"/>
          <w:szCs w:val="14"/>
        </w:rPr>
        <w:t>, if Saudi Arabia wanted to virtually enslave its domestic workers, if China wanted to imprison a million Uighurs in concentration camps, that would be their prerogative, and no one else’s business. This is a potentially effective strategy for creating</w:t>
      </w:r>
      <w:r>
        <w:rPr>
          <w:sz w:val="14"/>
          <w:szCs w:val="14"/>
        </w:rPr>
        <w:t xml:space="preserve"> more goodwill and unimpeded economic cooperation between</w:t>
      </w:r>
      <w:r>
        <w:rPr>
          <w:sz w:val="16"/>
          <w:szCs w:val="16"/>
        </w:rPr>
        <w:t xml:space="preserve"> states, with organized military might as the basis for right. It also does not shock us that such a philosophy comes out of the Communist Party, which long ago embraced the Jacobin idea that ends justify means. </w:t>
      </w:r>
      <w:r w:rsidRPr="0085492E">
        <w:rPr>
          <w:rStyle w:val="StyleUnderline"/>
        </w:rPr>
        <w:t>The CIA has been intervening in public discourse to warn</w:t>
      </w:r>
      <w:r w:rsidRPr="0085492E">
        <w:rPr>
          <w:sz w:val="16"/>
          <w:szCs w:val="16"/>
        </w:rPr>
        <w:t xml:space="preserve"> the world </w:t>
      </w:r>
      <w:r w:rsidRPr="0085492E">
        <w:rPr>
          <w:rStyle w:val="StyleUnderline"/>
        </w:rPr>
        <w:t>that China wants to replace the US as global superpower. To make this seem</w:t>
      </w:r>
      <w:r w:rsidRPr="0085492E">
        <w:rPr>
          <w:sz w:val="16"/>
          <w:szCs w:val="16"/>
        </w:rPr>
        <w:t xml:space="preserve"> like a </w:t>
      </w:r>
      <w:r w:rsidRPr="0085492E">
        <w:rPr>
          <w:rStyle w:val="StyleUnderline"/>
        </w:rPr>
        <w:t>bad</w:t>
      </w:r>
      <w:r w:rsidRPr="0085492E">
        <w:rPr>
          <w:sz w:val="16"/>
          <w:szCs w:val="16"/>
        </w:rPr>
        <w:t xml:space="preserve"> thing, </w:t>
      </w:r>
      <w:r w:rsidRPr="0085492E">
        <w:rPr>
          <w:rStyle w:val="Emphasis"/>
        </w:rPr>
        <w:t xml:space="preserve">they </w:t>
      </w:r>
      <w:proofErr w:type="gramStart"/>
      <w:r w:rsidRPr="0085492E">
        <w:rPr>
          <w:rStyle w:val="Emphasis"/>
        </w:rPr>
        <w:t>have to</w:t>
      </w:r>
      <w:proofErr w:type="gramEnd"/>
      <w:r w:rsidRPr="0085492E">
        <w:rPr>
          <w:rStyle w:val="Emphasis"/>
        </w:rPr>
        <w:t xml:space="preserve"> suggest that the world is better off as a US protectorate</w:t>
      </w:r>
      <w:r w:rsidRPr="0085492E">
        <w:rPr>
          <w:sz w:val="16"/>
          <w:szCs w:val="16"/>
        </w:rPr>
        <w:t xml:space="preserve"> than as a Chinese protectorate. According to one agent, “I too am optimistic that in the battle for norms and rules and standards of behavior, that the liberal national order is stronger than the repressive standards that the Chinese promulgate. I’m confident others won’t want to subscribe to that.” Transparently, the US needs to convince the world that the democratic model can provide a better interstate system. But </w:t>
      </w:r>
      <w:r w:rsidRPr="0085492E">
        <w:rPr>
          <w:rStyle w:val="StyleUnderline"/>
        </w:rPr>
        <w:t xml:space="preserve">despite more than a century of Western propaganda, this is a hard sell. Not only are populists like Trump willfully flaunting the weaknesses of the democratic system and undermining Western alliances at their most critical moment since 1940—even at its strongest, </w:t>
      </w:r>
      <w:proofErr w:type="gramStart"/>
      <w:r w:rsidRPr="0085492E">
        <w:rPr>
          <w:rStyle w:val="StyleUnderline"/>
        </w:rPr>
        <w:t>democracy has</w:t>
      </w:r>
      <w:proofErr w:type="gramEnd"/>
      <w:r w:rsidRPr="0085492E">
        <w:rPr>
          <w:rStyle w:val="StyleUnderline"/>
        </w:rPr>
        <w:t xml:space="preserve"> delivered disappointing results</w:t>
      </w:r>
      <w:r w:rsidRPr="0085492E">
        <w:rPr>
          <w:sz w:val="16"/>
          <w:szCs w:val="16"/>
        </w:rPr>
        <w:t xml:space="preserve">. </w:t>
      </w:r>
      <w:r w:rsidRPr="0085492E">
        <w:rPr>
          <w:rStyle w:val="Emphasis"/>
        </w:rPr>
        <w:t>The US is famous for systemic racism and injustice</w:t>
      </w:r>
      <w:r w:rsidRPr="0085492E">
        <w:rPr>
          <w:sz w:val="16"/>
          <w:szCs w:val="16"/>
        </w:rPr>
        <w:t xml:space="preserve">. With every Brixton and Tottenham, the UK shows it’s in the same shape, and the growing wave of far-right movements throughout Europe shows that liberal democracies from Sweden to Italy were never less racist than the US, as they liked to believe. </w:t>
      </w:r>
      <w:r w:rsidRPr="0085492E">
        <w:rPr>
          <w:rStyle w:val="StyleUnderline"/>
        </w:rPr>
        <w:t>The moment that people of color gained visibility</w:t>
      </w:r>
      <w:r w:rsidRPr="0085492E">
        <w:rPr>
          <w:sz w:val="16"/>
          <w:szCs w:val="16"/>
        </w:rPr>
        <w:t xml:space="preserve"> in these</w:t>
      </w:r>
      <w:r w:rsidRPr="00DA4AC8">
        <w:rPr>
          <w:sz w:val="16"/>
          <w:szCs w:val="16"/>
        </w:rPr>
        <w:t xml:space="preserve"> </w:t>
      </w:r>
      <w:r w:rsidRPr="00891382">
        <w:rPr>
          <w:sz w:val="16"/>
          <w:szCs w:val="16"/>
        </w:rPr>
        <w:t xml:space="preserve">societies, </w:t>
      </w:r>
      <w:r w:rsidRPr="007A5CF6">
        <w:rPr>
          <w:rStyle w:val="Emphasis"/>
          <w:highlight w:val="green"/>
        </w:rPr>
        <w:t>supposedly enlightened citizens ran</w:t>
      </w:r>
      <w:r w:rsidRPr="00891382">
        <w:rPr>
          <w:rStyle w:val="Emphasis"/>
        </w:rPr>
        <w:t xml:space="preserve"> in</w:t>
      </w:r>
      <w:r w:rsidRPr="007A5CF6">
        <w:rPr>
          <w:rStyle w:val="Emphasis"/>
          <w:highlight w:val="green"/>
        </w:rPr>
        <w:t>to the</w:t>
      </w:r>
      <w:r w:rsidRPr="00891382">
        <w:rPr>
          <w:rStyle w:val="Emphasis"/>
        </w:rPr>
        <w:t xml:space="preserve"> arms of xenophobic, </w:t>
      </w:r>
      <w:r w:rsidRPr="007A5CF6">
        <w:rPr>
          <w:rStyle w:val="Emphasis"/>
          <w:highlight w:val="green"/>
        </w:rPr>
        <w:t>far-right</w:t>
      </w:r>
      <w:r w:rsidRPr="00891382">
        <w:rPr>
          <w:rStyle w:val="Emphasis"/>
        </w:rPr>
        <w:t xml:space="preserve"> parties</w:t>
      </w:r>
      <w:r w:rsidRPr="00891382">
        <w:rPr>
          <w:rStyle w:val="StyleUnderline"/>
        </w:rPr>
        <w:t>.</w:t>
      </w:r>
      <w:r w:rsidRPr="00891382">
        <w:rPr>
          <w:sz w:val="16"/>
          <w:szCs w:val="16"/>
        </w:rPr>
        <w:t xml:space="preserve"> Even</w:t>
      </w:r>
      <w:r>
        <w:rPr>
          <w:sz w:val="16"/>
          <w:szCs w:val="16"/>
        </w:rPr>
        <w:t xml:space="preserve"> the German far left has begun adopting openly anti-immigrant positions. </w:t>
      </w:r>
      <w:r>
        <w:rPr>
          <w:rStyle w:val="StyleUnderline"/>
        </w:rPr>
        <w:t xml:space="preserve">In the Global South, where </w:t>
      </w:r>
      <w:r w:rsidRPr="007A5CF6">
        <w:rPr>
          <w:rStyle w:val="StyleUnderline"/>
          <w:highlight w:val="green"/>
        </w:rPr>
        <w:t xml:space="preserve">Western </w:t>
      </w:r>
      <w:r w:rsidRPr="00891382">
        <w:rPr>
          <w:rStyle w:val="StyleUnderline"/>
        </w:rPr>
        <w:t>powers</w:t>
      </w:r>
      <w:r>
        <w:rPr>
          <w:rStyle w:val="StyleUnderline"/>
        </w:rPr>
        <w:t xml:space="preserve"> have</w:t>
      </w:r>
      <w:r>
        <w:rPr>
          <w:sz w:val="16"/>
          <w:szCs w:val="16"/>
        </w:rPr>
        <w:t xml:space="preserve"> long </w:t>
      </w:r>
      <w:r>
        <w:rPr>
          <w:rStyle w:val="StyleUnderline"/>
        </w:rPr>
        <w:t xml:space="preserve">preached </w:t>
      </w:r>
      <w:r w:rsidRPr="007A5CF6">
        <w:rPr>
          <w:rStyle w:val="StyleUnderline"/>
          <w:highlight w:val="green"/>
        </w:rPr>
        <w:t>democracy</w:t>
      </w:r>
      <w:r>
        <w:rPr>
          <w:sz w:val="16"/>
          <w:szCs w:val="16"/>
        </w:rPr>
        <w:t xml:space="preserve"> as a panacea even </w:t>
      </w:r>
      <w:r>
        <w:rPr>
          <w:rStyle w:val="StyleUnderline"/>
        </w:rPr>
        <w:t>as they</w:t>
      </w:r>
      <w:r>
        <w:rPr>
          <w:sz w:val="16"/>
          <w:szCs w:val="16"/>
        </w:rPr>
        <w:t xml:space="preserve"> continue to </w:t>
      </w:r>
      <w:r w:rsidRPr="007A5CF6">
        <w:rPr>
          <w:rStyle w:val="StyleUnderline"/>
          <w:highlight w:val="green"/>
        </w:rPr>
        <w:t>support military dictatorships</w:t>
      </w:r>
      <w:r>
        <w:rPr>
          <w:sz w:val="16"/>
          <w:szCs w:val="16"/>
        </w:rPr>
        <w:t xml:space="preserve">, the results of democracy have been disappointing. Across South America, </w:t>
      </w:r>
      <w:r w:rsidRPr="00DA4AC8">
        <w:rPr>
          <w:rStyle w:val="StyleUnderline"/>
        </w:rPr>
        <w:t xml:space="preserve">democratic governance has only made manifest the underlying social polarization caused by </w:t>
      </w:r>
      <w:r w:rsidRPr="007A5CF6">
        <w:rPr>
          <w:rStyle w:val="StyleUnderline"/>
          <w:highlight w:val="green"/>
        </w:rPr>
        <w:t xml:space="preserve">capitalism and </w:t>
      </w:r>
      <w:proofErr w:type="gramStart"/>
      <w:r w:rsidRPr="007A5CF6">
        <w:rPr>
          <w:rStyle w:val="StyleUnderline"/>
          <w:highlight w:val="green"/>
        </w:rPr>
        <w:t>neo-colonialism</w:t>
      </w:r>
      <w:r>
        <w:rPr>
          <w:rStyle w:val="StyleUnderline"/>
        </w:rPr>
        <w:t>, and</w:t>
      </w:r>
      <w:proofErr w:type="gramEnd"/>
      <w:r>
        <w:rPr>
          <w:rStyle w:val="StyleUnderline"/>
        </w:rPr>
        <w:t xml:space="preserve"> </w:t>
      </w:r>
      <w:r w:rsidRPr="007A5CF6">
        <w:rPr>
          <w:rStyle w:val="Emphasis"/>
          <w:highlight w:val="green"/>
        </w:rPr>
        <w:t>brought back</w:t>
      </w:r>
      <w:r>
        <w:rPr>
          <w:rStyle w:val="Emphasis"/>
        </w:rPr>
        <w:t xml:space="preserve"> </w:t>
      </w:r>
      <w:r w:rsidRPr="00DA4AC8">
        <w:rPr>
          <w:rStyle w:val="Emphasis"/>
        </w:rPr>
        <w:t>the</w:t>
      </w:r>
      <w:r>
        <w:rPr>
          <w:rStyle w:val="Emphasis"/>
        </w:rPr>
        <w:t xml:space="preserve"> </w:t>
      </w:r>
      <w:r w:rsidRPr="007A5CF6">
        <w:rPr>
          <w:rStyle w:val="Emphasis"/>
          <w:highlight w:val="green"/>
        </w:rPr>
        <w:t>levels of instability that required military dictatorships in the first place</w:t>
      </w:r>
      <w:r w:rsidRPr="00DA4AC8">
        <w:rPr>
          <w:rStyle w:val="Emphasis"/>
        </w:rPr>
        <w:t xml:space="preserve">. </w:t>
      </w:r>
      <w:r w:rsidRPr="00DA4AC8">
        <w:rPr>
          <w:sz w:val="16"/>
          <w:szCs w:val="16"/>
        </w:rPr>
        <w:t>In Myanmar</w:t>
      </w:r>
      <w:r>
        <w:rPr>
          <w:sz w:val="16"/>
          <w:szCs w:val="16"/>
        </w:rPr>
        <w:t xml:space="preserve">, long the cause célèbre of democrats and pacifists, their Nobel Prize-winning State Counselor wasn’t in power for more than a year before her government started carrying out genocide against the Rohingya and persecuting dissident journalists. But what democracy hasn’t ever carried out a little genocide, amiright? Elsewhere, </w:t>
      </w:r>
      <w:r>
        <w:rPr>
          <w:rStyle w:val="StyleUnderline"/>
        </w:rPr>
        <w:t xml:space="preserve">the </w:t>
      </w:r>
      <w:r w:rsidRPr="00DA4AC8">
        <w:rPr>
          <w:rStyle w:val="StyleUnderline"/>
        </w:rPr>
        <w:t xml:space="preserve">moral superiority </w:t>
      </w:r>
      <w:r w:rsidRPr="007A5CF6">
        <w:rPr>
          <w:rStyle w:val="StyleUnderline"/>
          <w:highlight w:val="green"/>
        </w:rPr>
        <w:t xml:space="preserve">Western media </w:t>
      </w:r>
      <w:r w:rsidRPr="00891382">
        <w:rPr>
          <w:rStyle w:val="StyleUnderline"/>
        </w:rPr>
        <w:t xml:space="preserve">and government institutions </w:t>
      </w:r>
      <w:r w:rsidRPr="00DA4AC8">
        <w:rPr>
          <w:rStyle w:val="StyleUnderline"/>
        </w:rPr>
        <w:t xml:space="preserve">have been trying to build up </w:t>
      </w:r>
      <w:r w:rsidRPr="007A5CF6">
        <w:rPr>
          <w:rStyle w:val="StyleUnderline"/>
          <w:highlight w:val="green"/>
        </w:rPr>
        <w:t xml:space="preserve">against </w:t>
      </w:r>
      <w:r w:rsidRPr="00891382">
        <w:rPr>
          <w:rStyle w:val="StyleUnderline"/>
        </w:rPr>
        <w:t xml:space="preserve">the </w:t>
      </w:r>
      <w:r w:rsidRPr="007A5CF6">
        <w:rPr>
          <w:rStyle w:val="StyleUnderline"/>
          <w:highlight w:val="green"/>
        </w:rPr>
        <w:t xml:space="preserve">perceived Chinese threat has been </w:t>
      </w:r>
      <w:r w:rsidRPr="00DA4AC8">
        <w:rPr>
          <w:rStyle w:val="StyleUnderline"/>
        </w:rPr>
        <w:t xml:space="preserve">equally </w:t>
      </w:r>
      <w:r w:rsidRPr="007A5CF6">
        <w:rPr>
          <w:rStyle w:val="StyleUnderline"/>
          <w:highlight w:val="green"/>
        </w:rPr>
        <w:t>hollow</w:t>
      </w:r>
      <w:r>
        <w:rPr>
          <w:sz w:val="16"/>
          <w:szCs w:val="16"/>
        </w:rPr>
        <w:t xml:space="preserve">. </w:t>
      </w:r>
      <w:r>
        <w:rPr>
          <w:rStyle w:val="StyleUnderline"/>
        </w:rPr>
        <w:t>In response to growing economic competition in Africa</w:t>
      </w:r>
      <w:r>
        <w:rPr>
          <w:sz w:val="16"/>
          <w:szCs w:val="16"/>
        </w:rPr>
        <w:t xml:space="preserve">, long reserved as Europe’s “backyard,” </w:t>
      </w:r>
      <w:r>
        <w:rPr>
          <w:rStyle w:val="StyleUnderline"/>
        </w:rPr>
        <w:t xml:space="preserve">article after article has appeared </w:t>
      </w:r>
      <w:r w:rsidRPr="00DA4AC8">
        <w:rPr>
          <w:rStyle w:val="StyleUnderline"/>
        </w:rPr>
        <w:t xml:space="preserve">bemoaning </w:t>
      </w:r>
      <w:r w:rsidRPr="007A5CF6">
        <w:rPr>
          <w:rStyle w:val="StyleUnderline"/>
          <w:highlight w:val="green"/>
        </w:rPr>
        <w:t xml:space="preserve">China’s </w:t>
      </w:r>
      <w:r w:rsidRPr="00DA4AC8">
        <w:rPr>
          <w:rStyle w:val="StyleUnderline"/>
        </w:rPr>
        <w:t xml:space="preserve">practice of </w:t>
      </w:r>
      <w:r w:rsidRPr="007A5CF6">
        <w:rPr>
          <w:rStyle w:val="StyleUnderline"/>
          <w:highlight w:val="green"/>
        </w:rPr>
        <w:t>predatory lending</w:t>
      </w:r>
      <w:r>
        <w:rPr>
          <w:sz w:val="16"/>
          <w:szCs w:val="16"/>
        </w:rPr>
        <w:t xml:space="preserve">, unloading cheap loans for largely unnecessary infrastructure on poor countries in Africa and the rest of the Global South, </w:t>
      </w:r>
      <w:r>
        <w:rPr>
          <w:rStyle w:val="StyleUnderline"/>
        </w:rPr>
        <w:t>and</w:t>
      </w:r>
      <w:r>
        <w:rPr>
          <w:sz w:val="16"/>
          <w:szCs w:val="16"/>
        </w:rPr>
        <w:t xml:space="preserve"> then </w:t>
      </w:r>
      <w:r>
        <w:rPr>
          <w:rStyle w:val="StyleUnderline"/>
        </w:rPr>
        <w:t xml:space="preserve">appropriating their </w:t>
      </w:r>
      <w:r>
        <w:rPr>
          <w:sz w:val="16"/>
          <w:szCs w:val="16"/>
        </w:rPr>
        <w:t xml:space="preserve">entire </w:t>
      </w:r>
      <w:r>
        <w:rPr>
          <w:rStyle w:val="StyleUnderline"/>
        </w:rPr>
        <w:t>public sector</w:t>
      </w:r>
      <w:r>
        <w:rPr>
          <w:sz w:val="16"/>
          <w:szCs w:val="16"/>
        </w:rPr>
        <w:t xml:space="preserve">, their </w:t>
      </w:r>
      <w:r>
        <w:rPr>
          <w:rStyle w:val="StyleUnderline"/>
        </w:rPr>
        <w:t>resources, and</w:t>
      </w:r>
      <w:r>
        <w:rPr>
          <w:sz w:val="16"/>
          <w:szCs w:val="16"/>
        </w:rPr>
        <w:t xml:space="preserve"> their </w:t>
      </w:r>
      <w:r>
        <w:rPr>
          <w:rStyle w:val="StyleUnderline"/>
        </w:rPr>
        <w:t>future earnings when they can’t pay back the debts</w:t>
      </w:r>
      <w:r>
        <w:rPr>
          <w:sz w:val="16"/>
          <w:szCs w:val="16"/>
        </w:rPr>
        <w:t xml:space="preserve">. </w:t>
      </w:r>
      <w:r>
        <w:rPr>
          <w:rStyle w:val="StyleUnderline"/>
        </w:rPr>
        <w:t>The New York Times</w:t>
      </w:r>
      <w:r>
        <w:rPr>
          <w:sz w:val="16"/>
          <w:szCs w:val="16"/>
        </w:rPr>
        <w:t xml:space="preserve"> describes Chinese debt bondage in Malaysia and lauds the local government for supposedly standing up to the practice. They </w:t>
      </w:r>
      <w:r>
        <w:rPr>
          <w:rStyle w:val="StyleUnderline"/>
        </w:rPr>
        <w:t>go so far as to speak of “a new version of colonialism.” There’s nothing inaccurate about this:</w:t>
      </w:r>
      <w:r>
        <w:rPr>
          <w:sz w:val="16"/>
          <w:szCs w:val="16"/>
        </w:rPr>
        <w:t xml:space="preserve"> there has only been one century out of the last twenty (1839-1949) when China wasn’t an active colonial or imperial power with its own brand of ethnic superiority. </w:t>
      </w:r>
      <w:r>
        <w:rPr>
          <w:rStyle w:val="StyleUnderline"/>
        </w:rPr>
        <w:t xml:space="preserve">Colonialism has taken many forms in addition to the </w:t>
      </w:r>
      <w:proofErr w:type="gramStart"/>
      <w:r>
        <w:rPr>
          <w:rStyle w:val="StyleUnderline"/>
        </w:rPr>
        <w:t>particular race</w:t>
      </w:r>
      <w:proofErr w:type="gramEnd"/>
      <w:r>
        <w:rPr>
          <w:rStyle w:val="StyleUnderline"/>
        </w:rPr>
        <w:t xml:space="preserve"> paradigm that evolved in the Triangular Trade of the Atlantic. A truly global anti-colonial practice cannot be limited to a Eurocentric understanding of race or a simplistic opposition that places all whites on one side and all people of color homogeneously on the other. What is</w:t>
      </w:r>
      <w:r>
        <w:rPr>
          <w:sz w:val="16"/>
          <w:szCs w:val="16"/>
        </w:rPr>
        <w:t xml:space="preserve"> in fact </w:t>
      </w:r>
      <w:r>
        <w:rPr>
          <w:rStyle w:val="StyleUnderline"/>
        </w:rPr>
        <w:t>inaccurate</w:t>
      </w:r>
      <w:r>
        <w:rPr>
          <w:sz w:val="16"/>
          <w:szCs w:val="16"/>
        </w:rPr>
        <w:t xml:space="preserve"> about the </w:t>
      </w:r>
      <w:proofErr w:type="gramStart"/>
      <w:r>
        <w:rPr>
          <w:sz w:val="16"/>
          <w:szCs w:val="16"/>
        </w:rPr>
        <w:t>hand-wringing</w:t>
      </w:r>
      <w:proofErr w:type="gramEnd"/>
      <w:r>
        <w:rPr>
          <w:sz w:val="16"/>
          <w:szCs w:val="16"/>
        </w:rPr>
        <w:t xml:space="preserve"> of the New York Times </w:t>
      </w:r>
      <w:r>
        <w:rPr>
          <w:rStyle w:val="StyleUnderline"/>
        </w:rPr>
        <w:t xml:space="preserve">is that this “new version of colonialism” </w:t>
      </w:r>
      <w:r w:rsidRPr="007A5CF6">
        <w:rPr>
          <w:rStyle w:val="StyleUnderline"/>
          <w:highlight w:val="green"/>
        </w:rPr>
        <w:t xml:space="preserve">was </w:t>
      </w:r>
      <w:r w:rsidRPr="007A5CF6">
        <w:rPr>
          <w:rStyle w:val="Emphasis"/>
          <w:highlight w:val="green"/>
        </w:rPr>
        <w:t>developed by the United States</w:t>
      </w:r>
      <w:r>
        <w:rPr>
          <w:rStyle w:val="StyleUnderline"/>
        </w:rPr>
        <w:t xml:space="preserve"> in the </w:t>
      </w:r>
      <w:r w:rsidRPr="00DA4AC8">
        <w:rPr>
          <w:rStyle w:val="StyleUnderline"/>
        </w:rPr>
        <w:t>decades immediately after World War II</w:t>
      </w:r>
      <w:r w:rsidRPr="00DA4AC8">
        <w:rPr>
          <w:sz w:val="16"/>
          <w:szCs w:val="16"/>
        </w:rPr>
        <w:t>. Anyone familiar</w:t>
      </w:r>
      <w:r>
        <w:rPr>
          <w:sz w:val="16"/>
          <w:szCs w:val="16"/>
        </w:rPr>
        <w:t xml:space="preserve"> with the critiques of the anti- and alter-globalization movement knows that it was the Bretton Woods institutions created in the US that pioneered the practice of debt bondage and appropriation of public infrastructure. The corporate media is apparently hoping everyone has forgotten about those critiques by now. If this too-late, too-hollow concern is the best that the proponents of Western democracy can whip up, </w:t>
      </w:r>
      <w:r w:rsidRPr="007A5CF6">
        <w:rPr>
          <w:rStyle w:val="Emphasis"/>
          <w:highlight w:val="green"/>
        </w:rPr>
        <w:t xml:space="preserve">the contest is lost </w:t>
      </w:r>
      <w:r w:rsidRPr="00DA4AC8">
        <w:rPr>
          <w:rStyle w:val="Emphasis"/>
        </w:rPr>
        <w:t>already</w:t>
      </w:r>
      <w:r w:rsidRPr="007A5CF6">
        <w:rPr>
          <w:sz w:val="16"/>
          <w:szCs w:val="16"/>
          <w:highlight w:val="green"/>
        </w:rPr>
        <w:t xml:space="preserve">. </w:t>
      </w:r>
      <w:r w:rsidRPr="007A5CF6">
        <w:rPr>
          <w:rStyle w:val="StyleUnderline"/>
          <w:highlight w:val="green"/>
        </w:rPr>
        <w:t>It would take</w:t>
      </w:r>
      <w:r w:rsidRPr="00DA4AC8">
        <w:rPr>
          <w:rStyle w:val="StyleUnderline"/>
        </w:rPr>
        <w:t xml:space="preserve"> a </w:t>
      </w:r>
      <w:r w:rsidRPr="007A5CF6">
        <w:rPr>
          <w:rStyle w:val="StyleUnderline"/>
          <w:highlight w:val="green"/>
        </w:rPr>
        <w:t>major overhaul to rescue</w:t>
      </w:r>
      <w:r w:rsidRPr="00DA4AC8">
        <w:rPr>
          <w:sz w:val="16"/>
          <w:szCs w:val="16"/>
        </w:rPr>
        <w:t xml:space="preserve"> the </w:t>
      </w:r>
      <w:r w:rsidRPr="007A5CF6">
        <w:rPr>
          <w:rStyle w:val="StyleUnderline"/>
          <w:highlight w:val="green"/>
        </w:rPr>
        <w:t>current institutions</w:t>
      </w:r>
      <w:r w:rsidRPr="00DA4AC8">
        <w:rPr>
          <w:rStyle w:val="StyleUnderline"/>
        </w:rPr>
        <w:t xml:space="preserve"> of interstate cooperation</w:t>
      </w:r>
      <w:r w:rsidRPr="00DA4AC8">
        <w:rPr>
          <w:sz w:val="16"/>
          <w:szCs w:val="16"/>
        </w:rPr>
        <w:t xml:space="preserve"> </w:t>
      </w:r>
      <w:r w:rsidRPr="00DA4AC8">
        <w:rPr>
          <w:rStyle w:val="StyleUnderline"/>
        </w:rPr>
        <w:t xml:space="preserve">and create </w:t>
      </w:r>
      <w:r w:rsidRPr="00DA4AC8">
        <w:rPr>
          <w:sz w:val="16"/>
          <w:szCs w:val="16"/>
        </w:rPr>
        <w:t xml:space="preserve">the possibility for </w:t>
      </w:r>
      <w:r w:rsidRPr="00DA4AC8">
        <w:rPr>
          <w:rStyle w:val="StyleUnderline"/>
        </w:rPr>
        <w:t>another American Century</w:t>
      </w:r>
      <w:r w:rsidRPr="00DA4AC8">
        <w:rPr>
          <w:sz w:val="16"/>
          <w:szCs w:val="16"/>
        </w:rPr>
        <w:t>, or</w:t>
      </w:r>
      <w:r w:rsidRPr="00DA4AC8">
        <w:rPr>
          <w:rStyle w:val="StyleUnderline"/>
        </w:rPr>
        <w:t xml:space="preserve"> </w:t>
      </w:r>
      <w:r w:rsidRPr="00DA4AC8">
        <w:rPr>
          <w:sz w:val="16"/>
          <w:szCs w:val="16"/>
        </w:rPr>
        <w:t>at least a US-European one.</w:t>
      </w:r>
    </w:p>
    <w:p w14:paraId="69BADA00" w14:textId="77777777" w:rsidR="007D57A7" w:rsidRDefault="007D57A7" w:rsidP="007D57A7"/>
    <w:p w14:paraId="6D8BD3CE" w14:textId="77777777" w:rsidR="006E6604" w:rsidRPr="006E6604" w:rsidRDefault="006E6604" w:rsidP="006E6604"/>
    <w:sectPr w:rsidR="006E6604" w:rsidRPr="006E66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0"/>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1" w15:restartNumberingAfterBreak="0">
    <w:nsid w:val="00000003"/>
    <w:multiLevelType w:val="multilevel"/>
    <w:tmpl w:val="00000002"/>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2" w15:restartNumberingAfterBreak="0">
    <w:nsid w:val="00000005"/>
    <w:multiLevelType w:val="multilevel"/>
    <w:tmpl w:val="00000004"/>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3" w15:restartNumberingAfterBreak="0">
    <w:nsid w:val="00000007"/>
    <w:multiLevelType w:val="multilevel"/>
    <w:tmpl w:val="00000006"/>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4" w15:restartNumberingAfterBreak="0">
    <w:nsid w:val="00000009"/>
    <w:multiLevelType w:val="multilevel"/>
    <w:tmpl w:val="00000008"/>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5" w15:restartNumberingAfterBreak="0">
    <w:nsid w:val="0000000B"/>
    <w:multiLevelType w:val="multilevel"/>
    <w:tmpl w:val="0000000A"/>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6" w15:restartNumberingAfterBreak="0">
    <w:nsid w:val="0000000D"/>
    <w:multiLevelType w:val="multilevel"/>
    <w:tmpl w:val="0000000C"/>
    <w:lvl w:ilvl="0">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17" w15:restartNumberingAfterBreak="0">
    <w:nsid w:val="0000000F"/>
    <w:multiLevelType w:val="multilevel"/>
    <w:tmpl w:val="0000000E"/>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8" w15:restartNumberingAfterBreak="0">
    <w:nsid w:val="02D7272F"/>
    <w:multiLevelType w:val="hybridMultilevel"/>
    <w:tmpl w:val="971A47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DAB13DB"/>
    <w:multiLevelType w:val="hybridMultilevel"/>
    <w:tmpl w:val="4AEE05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9D70775"/>
    <w:multiLevelType w:val="hybridMultilevel"/>
    <w:tmpl w:val="A71435E2"/>
    <w:lvl w:ilvl="0" w:tplc="5B624EC8">
      <w:numFmt w:val="bullet"/>
      <w:lvlText w:val=""/>
      <w:lvlJc w:val="left"/>
      <w:pPr>
        <w:ind w:left="410" w:hanging="360"/>
      </w:pPr>
      <w:rPr>
        <w:rFonts w:ascii="Wingdings" w:eastAsiaTheme="minorHAnsi" w:hAnsi="Wingdings" w:cstheme="minorBid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21" w15:restartNumberingAfterBreak="0">
    <w:nsid w:val="1AF024F5"/>
    <w:multiLevelType w:val="hybridMultilevel"/>
    <w:tmpl w:val="433CC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DAB6BE9"/>
    <w:multiLevelType w:val="hybridMultilevel"/>
    <w:tmpl w:val="0F2A38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3BC2C42"/>
    <w:multiLevelType w:val="hybridMultilevel"/>
    <w:tmpl w:val="59E883CE"/>
    <w:lvl w:ilvl="0" w:tplc="89D42A90">
      <w:start w:val="1"/>
      <w:numFmt w:val="bullet"/>
      <w:lvlText w:val="-"/>
      <w:lvlJc w:val="left"/>
      <w:pPr>
        <w:ind w:left="720" w:hanging="36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4BC727B"/>
    <w:multiLevelType w:val="hybridMultilevel"/>
    <w:tmpl w:val="8F5097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D174E74"/>
    <w:multiLevelType w:val="hybridMultilevel"/>
    <w:tmpl w:val="48F4116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8B1616"/>
    <w:multiLevelType w:val="hybridMultilevel"/>
    <w:tmpl w:val="B474419E"/>
    <w:lvl w:ilvl="0" w:tplc="1D3CF7A2">
      <w:start w:val="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2E039B"/>
    <w:multiLevelType w:val="hybridMultilevel"/>
    <w:tmpl w:val="8214C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0BD055B"/>
    <w:multiLevelType w:val="hybridMultilevel"/>
    <w:tmpl w:val="8116C9F2"/>
    <w:lvl w:ilvl="0" w:tplc="D0E2FB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751501A"/>
    <w:multiLevelType w:val="hybridMultilevel"/>
    <w:tmpl w:val="E7EC0A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3"/>
  </w:num>
  <w:num w:numId="12">
    <w:abstractNumId w:val="25"/>
  </w:num>
  <w:num w:numId="13">
    <w:abstractNumId w:val="10"/>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28"/>
  </w:num>
  <w:num w:numId="22">
    <w:abstractNumId w:val="27"/>
  </w:num>
  <w:num w:numId="23">
    <w:abstractNumId w:val="24"/>
  </w:num>
  <w:num w:numId="24">
    <w:abstractNumId w:val="29"/>
  </w:num>
  <w:num w:numId="25">
    <w:abstractNumId w:val="22"/>
  </w:num>
  <w:num w:numId="26">
    <w:abstractNumId w:val="21"/>
  </w:num>
  <w:num w:numId="27">
    <w:abstractNumId w:val="18"/>
  </w:num>
  <w:num w:numId="28">
    <w:abstractNumId w:val="19"/>
  </w:num>
  <w:num w:numId="29">
    <w:abstractNumId w:val="26"/>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6"/>
  <w:doNotDisplayPageBoundaries/>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B7311"/>
    <w:rsid w:val="00012153"/>
    <w:rsid w:val="000139A3"/>
    <w:rsid w:val="00015D30"/>
    <w:rsid w:val="00021326"/>
    <w:rsid w:val="00030253"/>
    <w:rsid w:val="0003796A"/>
    <w:rsid w:val="00041D4E"/>
    <w:rsid w:val="00045303"/>
    <w:rsid w:val="00053633"/>
    <w:rsid w:val="00062E22"/>
    <w:rsid w:val="00065441"/>
    <w:rsid w:val="000675F2"/>
    <w:rsid w:val="000678D5"/>
    <w:rsid w:val="0007151B"/>
    <w:rsid w:val="00073380"/>
    <w:rsid w:val="00080C73"/>
    <w:rsid w:val="0008232D"/>
    <w:rsid w:val="000834E1"/>
    <w:rsid w:val="00086F35"/>
    <w:rsid w:val="000A4CFA"/>
    <w:rsid w:val="000A7ABE"/>
    <w:rsid w:val="000B2596"/>
    <w:rsid w:val="000C3680"/>
    <w:rsid w:val="000D74D2"/>
    <w:rsid w:val="000E185C"/>
    <w:rsid w:val="000E3735"/>
    <w:rsid w:val="000E4457"/>
    <w:rsid w:val="000F1572"/>
    <w:rsid w:val="000F51EF"/>
    <w:rsid w:val="000F7635"/>
    <w:rsid w:val="00100833"/>
    <w:rsid w:val="00104529"/>
    <w:rsid w:val="001050CC"/>
    <w:rsid w:val="00105942"/>
    <w:rsid w:val="00107396"/>
    <w:rsid w:val="001078FF"/>
    <w:rsid w:val="00107B80"/>
    <w:rsid w:val="00112654"/>
    <w:rsid w:val="0012086E"/>
    <w:rsid w:val="001258EE"/>
    <w:rsid w:val="00125E7C"/>
    <w:rsid w:val="001271BA"/>
    <w:rsid w:val="001315FD"/>
    <w:rsid w:val="00133843"/>
    <w:rsid w:val="001352CC"/>
    <w:rsid w:val="001378DA"/>
    <w:rsid w:val="00144811"/>
    <w:rsid w:val="00144A4C"/>
    <w:rsid w:val="00146986"/>
    <w:rsid w:val="00152D9C"/>
    <w:rsid w:val="001670C8"/>
    <w:rsid w:val="0017182C"/>
    <w:rsid w:val="00173C51"/>
    <w:rsid w:val="00176AB0"/>
    <w:rsid w:val="00177B7D"/>
    <w:rsid w:val="00182BDA"/>
    <w:rsid w:val="0018322D"/>
    <w:rsid w:val="00190052"/>
    <w:rsid w:val="00192F7F"/>
    <w:rsid w:val="001A2757"/>
    <w:rsid w:val="001A4476"/>
    <w:rsid w:val="001B531F"/>
    <w:rsid w:val="001B5776"/>
    <w:rsid w:val="001B6AD6"/>
    <w:rsid w:val="001C4897"/>
    <w:rsid w:val="001C4979"/>
    <w:rsid w:val="001D4CFE"/>
    <w:rsid w:val="001E527A"/>
    <w:rsid w:val="001F2032"/>
    <w:rsid w:val="001F24C2"/>
    <w:rsid w:val="001F4130"/>
    <w:rsid w:val="001F78CE"/>
    <w:rsid w:val="00203CC0"/>
    <w:rsid w:val="0021272D"/>
    <w:rsid w:val="00215A05"/>
    <w:rsid w:val="002229AE"/>
    <w:rsid w:val="002245D2"/>
    <w:rsid w:val="00225A31"/>
    <w:rsid w:val="00230786"/>
    <w:rsid w:val="002351E9"/>
    <w:rsid w:val="002444D9"/>
    <w:rsid w:val="00246D3F"/>
    <w:rsid w:val="00251FC7"/>
    <w:rsid w:val="00252BBD"/>
    <w:rsid w:val="002552FA"/>
    <w:rsid w:val="00255B91"/>
    <w:rsid w:val="0026678E"/>
    <w:rsid w:val="00267F23"/>
    <w:rsid w:val="002855A7"/>
    <w:rsid w:val="0029078C"/>
    <w:rsid w:val="002925C6"/>
    <w:rsid w:val="002A73BA"/>
    <w:rsid w:val="002B146A"/>
    <w:rsid w:val="002B536F"/>
    <w:rsid w:val="002B5E17"/>
    <w:rsid w:val="002C461E"/>
    <w:rsid w:val="002D2057"/>
    <w:rsid w:val="002D3FEB"/>
    <w:rsid w:val="002D6370"/>
    <w:rsid w:val="002F5DDE"/>
    <w:rsid w:val="00315690"/>
    <w:rsid w:val="00316B75"/>
    <w:rsid w:val="00316F7C"/>
    <w:rsid w:val="00325646"/>
    <w:rsid w:val="00330FD1"/>
    <w:rsid w:val="0033118E"/>
    <w:rsid w:val="003311B8"/>
    <w:rsid w:val="003428F3"/>
    <w:rsid w:val="003460F2"/>
    <w:rsid w:val="00347F14"/>
    <w:rsid w:val="00365817"/>
    <w:rsid w:val="00366655"/>
    <w:rsid w:val="00370209"/>
    <w:rsid w:val="0037517D"/>
    <w:rsid w:val="0038158C"/>
    <w:rsid w:val="00385FEF"/>
    <w:rsid w:val="0038632E"/>
    <w:rsid w:val="003902BA"/>
    <w:rsid w:val="003A09E2"/>
    <w:rsid w:val="003A7107"/>
    <w:rsid w:val="003A77D9"/>
    <w:rsid w:val="003B7473"/>
    <w:rsid w:val="003C5E2C"/>
    <w:rsid w:val="003D24AA"/>
    <w:rsid w:val="003D6D40"/>
    <w:rsid w:val="003D7701"/>
    <w:rsid w:val="003F1F93"/>
    <w:rsid w:val="003F3F60"/>
    <w:rsid w:val="0040315D"/>
    <w:rsid w:val="00407037"/>
    <w:rsid w:val="00407F0C"/>
    <w:rsid w:val="00411ECA"/>
    <w:rsid w:val="00412768"/>
    <w:rsid w:val="00417F7A"/>
    <w:rsid w:val="0042360B"/>
    <w:rsid w:val="0043050E"/>
    <w:rsid w:val="004319CE"/>
    <w:rsid w:val="00433160"/>
    <w:rsid w:val="00440A2D"/>
    <w:rsid w:val="00444696"/>
    <w:rsid w:val="0044488D"/>
    <w:rsid w:val="004501A8"/>
    <w:rsid w:val="004526D8"/>
    <w:rsid w:val="004605D6"/>
    <w:rsid w:val="00463AD6"/>
    <w:rsid w:val="0047464E"/>
    <w:rsid w:val="00475385"/>
    <w:rsid w:val="00476AD2"/>
    <w:rsid w:val="00483E7C"/>
    <w:rsid w:val="00484C32"/>
    <w:rsid w:val="00485252"/>
    <w:rsid w:val="004A3866"/>
    <w:rsid w:val="004A5D71"/>
    <w:rsid w:val="004A6AD2"/>
    <w:rsid w:val="004B7311"/>
    <w:rsid w:val="004C2813"/>
    <w:rsid w:val="004C60E8"/>
    <w:rsid w:val="004E3579"/>
    <w:rsid w:val="004E728B"/>
    <w:rsid w:val="004F39E0"/>
    <w:rsid w:val="00503D74"/>
    <w:rsid w:val="00520D06"/>
    <w:rsid w:val="005324C8"/>
    <w:rsid w:val="00534FED"/>
    <w:rsid w:val="00537BD5"/>
    <w:rsid w:val="00542D95"/>
    <w:rsid w:val="00546C9F"/>
    <w:rsid w:val="0055045B"/>
    <w:rsid w:val="005514D7"/>
    <w:rsid w:val="00557191"/>
    <w:rsid w:val="005724EA"/>
    <w:rsid w:val="0057268A"/>
    <w:rsid w:val="00572B09"/>
    <w:rsid w:val="00576728"/>
    <w:rsid w:val="00577544"/>
    <w:rsid w:val="00582F42"/>
    <w:rsid w:val="00584EEF"/>
    <w:rsid w:val="005B64ED"/>
    <w:rsid w:val="005C1297"/>
    <w:rsid w:val="005D131B"/>
    <w:rsid w:val="005D2912"/>
    <w:rsid w:val="005D78C6"/>
    <w:rsid w:val="005F7775"/>
    <w:rsid w:val="006054C0"/>
    <w:rsid w:val="006058A3"/>
    <w:rsid w:val="006065BD"/>
    <w:rsid w:val="00613ED8"/>
    <w:rsid w:val="0062063B"/>
    <w:rsid w:val="00620F8C"/>
    <w:rsid w:val="00631E20"/>
    <w:rsid w:val="00634273"/>
    <w:rsid w:val="00645FA9"/>
    <w:rsid w:val="00647866"/>
    <w:rsid w:val="006519FE"/>
    <w:rsid w:val="00654ACD"/>
    <w:rsid w:val="00657AF7"/>
    <w:rsid w:val="00665003"/>
    <w:rsid w:val="0068542A"/>
    <w:rsid w:val="006920EA"/>
    <w:rsid w:val="006A2AD0"/>
    <w:rsid w:val="006A4AD6"/>
    <w:rsid w:val="006B0744"/>
    <w:rsid w:val="006B42B0"/>
    <w:rsid w:val="006B50E1"/>
    <w:rsid w:val="006B5B45"/>
    <w:rsid w:val="006C2375"/>
    <w:rsid w:val="006D4ECC"/>
    <w:rsid w:val="006E2671"/>
    <w:rsid w:val="006E6604"/>
    <w:rsid w:val="006F1C44"/>
    <w:rsid w:val="006F24FC"/>
    <w:rsid w:val="00707958"/>
    <w:rsid w:val="00710209"/>
    <w:rsid w:val="00714CD8"/>
    <w:rsid w:val="0071609F"/>
    <w:rsid w:val="00722258"/>
    <w:rsid w:val="007243E5"/>
    <w:rsid w:val="0073233E"/>
    <w:rsid w:val="00736160"/>
    <w:rsid w:val="007475F0"/>
    <w:rsid w:val="00754F7A"/>
    <w:rsid w:val="00765E8A"/>
    <w:rsid w:val="00766EA0"/>
    <w:rsid w:val="007674E3"/>
    <w:rsid w:val="00775D60"/>
    <w:rsid w:val="00776ACE"/>
    <w:rsid w:val="007858AE"/>
    <w:rsid w:val="007924BB"/>
    <w:rsid w:val="007A2226"/>
    <w:rsid w:val="007A6C75"/>
    <w:rsid w:val="007A70DB"/>
    <w:rsid w:val="007A7E2E"/>
    <w:rsid w:val="007B0E9A"/>
    <w:rsid w:val="007C0B85"/>
    <w:rsid w:val="007C4201"/>
    <w:rsid w:val="007C4612"/>
    <w:rsid w:val="007D57A7"/>
    <w:rsid w:val="007F5B66"/>
    <w:rsid w:val="007F685F"/>
    <w:rsid w:val="00803955"/>
    <w:rsid w:val="0080439F"/>
    <w:rsid w:val="00810774"/>
    <w:rsid w:val="00814E3C"/>
    <w:rsid w:val="00816BF7"/>
    <w:rsid w:val="00823A1C"/>
    <w:rsid w:val="00837339"/>
    <w:rsid w:val="00840530"/>
    <w:rsid w:val="00842025"/>
    <w:rsid w:val="00842E42"/>
    <w:rsid w:val="00845B9D"/>
    <w:rsid w:val="00857EA5"/>
    <w:rsid w:val="00860984"/>
    <w:rsid w:val="00861C47"/>
    <w:rsid w:val="00864126"/>
    <w:rsid w:val="00871A72"/>
    <w:rsid w:val="00871E11"/>
    <w:rsid w:val="008A1F88"/>
    <w:rsid w:val="008B1B48"/>
    <w:rsid w:val="008B3ECB"/>
    <w:rsid w:val="008B4E85"/>
    <w:rsid w:val="008C1B2E"/>
    <w:rsid w:val="008C30A2"/>
    <w:rsid w:val="008C30B6"/>
    <w:rsid w:val="008C6822"/>
    <w:rsid w:val="008D58CC"/>
    <w:rsid w:val="008E0202"/>
    <w:rsid w:val="008E1BDF"/>
    <w:rsid w:val="008E6DDF"/>
    <w:rsid w:val="008F40B4"/>
    <w:rsid w:val="00903589"/>
    <w:rsid w:val="00904A41"/>
    <w:rsid w:val="00914C0B"/>
    <w:rsid w:val="0091627E"/>
    <w:rsid w:val="00916465"/>
    <w:rsid w:val="00917279"/>
    <w:rsid w:val="0092122E"/>
    <w:rsid w:val="00934C86"/>
    <w:rsid w:val="00936829"/>
    <w:rsid w:val="0093730B"/>
    <w:rsid w:val="00937570"/>
    <w:rsid w:val="00940747"/>
    <w:rsid w:val="009410FC"/>
    <w:rsid w:val="0094172F"/>
    <w:rsid w:val="009446F8"/>
    <w:rsid w:val="00950A41"/>
    <w:rsid w:val="009521CE"/>
    <w:rsid w:val="00953DB5"/>
    <w:rsid w:val="0097032B"/>
    <w:rsid w:val="009850AC"/>
    <w:rsid w:val="00990026"/>
    <w:rsid w:val="00991DB2"/>
    <w:rsid w:val="009A051F"/>
    <w:rsid w:val="009B2DDE"/>
    <w:rsid w:val="009B40F7"/>
    <w:rsid w:val="009B6954"/>
    <w:rsid w:val="009C0AE4"/>
    <w:rsid w:val="009C37FE"/>
    <w:rsid w:val="009C71F5"/>
    <w:rsid w:val="009D1F3A"/>
    <w:rsid w:val="009D2EAD"/>
    <w:rsid w:val="009D4ACD"/>
    <w:rsid w:val="009D54B2"/>
    <w:rsid w:val="009E039E"/>
    <w:rsid w:val="009E1448"/>
    <w:rsid w:val="009E1922"/>
    <w:rsid w:val="009E4CF8"/>
    <w:rsid w:val="009F360D"/>
    <w:rsid w:val="009F4537"/>
    <w:rsid w:val="009F7ED2"/>
    <w:rsid w:val="00A02A25"/>
    <w:rsid w:val="00A06BA3"/>
    <w:rsid w:val="00A123D8"/>
    <w:rsid w:val="00A1361B"/>
    <w:rsid w:val="00A137B6"/>
    <w:rsid w:val="00A14B51"/>
    <w:rsid w:val="00A22A17"/>
    <w:rsid w:val="00A278BE"/>
    <w:rsid w:val="00A32B14"/>
    <w:rsid w:val="00A4089E"/>
    <w:rsid w:val="00A41A2E"/>
    <w:rsid w:val="00A42F2D"/>
    <w:rsid w:val="00A51825"/>
    <w:rsid w:val="00A51AC3"/>
    <w:rsid w:val="00A6472B"/>
    <w:rsid w:val="00A649F4"/>
    <w:rsid w:val="00A7559F"/>
    <w:rsid w:val="00A77465"/>
    <w:rsid w:val="00A80498"/>
    <w:rsid w:val="00A93661"/>
    <w:rsid w:val="00A95652"/>
    <w:rsid w:val="00A96A9A"/>
    <w:rsid w:val="00A97374"/>
    <w:rsid w:val="00AA3191"/>
    <w:rsid w:val="00AA4C7F"/>
    <w:rsid w:val="00AA65B4"/>
    <w:rsid w:val="00AB3E38"/>
    <w:rsid w:val="00AB7111"/>
    <w:rsid w:val="00AC0AB8"/>
    <w:rsid w:val="00AD635D"/>
    <w:rsid w:val="00AD6B91"/>
    <w:rsid w:val="00B17D1A"/>
    <w:rsid w:val="00B2604B"/>
    <w:rsid w:val="00B271C4"/>
    <w:rsid w:val="00B30E34"/>
    <w:rsid w:val="00B318AD"/>
    <w:rsid w:val="00B32216"/>
    <w:rsid w:val="00B33C6D"/>
    <w:rsid w:val="00B36EB9"/>
    <w:rsid w:val="00B405F0"/>
    <w:rsid w:val="00B42675"/>
    <w:rsid w:val="00B43345"/>
    <w:rsid w:val="00B43BAE"/>
    <w:rsid w:val="00B4508F"/>
    <w:rsid w:val="00B4703A"/>
    <w:rsid w:val="00B55AD5"/>
    <w:rsid w:val="00B641EF"/>
    <w:rsid w:val="00B679D7"/>
    <w:rsid w:val="00B67E28"/>
    <w:rsid w:val="00B748FB"/>
    <w:rsid w:val="00B8057C"/>
    <w:rsid w:val="00B85EF9"/>
    <w:rsid w:val="00B92961"/>
    <w:rsid w:val="00BA06C9"/>
    <w:rsid w:val="00BA0AAD"/>
    <w:rsid w:val="00BA7BBB"/>
    <w:rsid w:val="00BB150E"/>
    <w:rsid w:val="00BC4D5B"/>
    <w:rsid w:val="00BC6BB3"/>
    <w:rsid w:val="00BC721D"/>
    <w:rsid w:val="00BD5013"/>
    <w:rsid w:val="00BD6238"/>
    <w:rsid w:val="00BE29C1"/>
    <w:rsid w:val="00BE59C3"/>
    <w:rsid w:val="00BE748F"/>
    <w:rsid w:val="00BF593B"/>
    <w:rsid w:val="00BF773A"/>
    <w:rsid w:val="00BF7E81"/>
    <w:rsid w:val="00C0689E"/>
    <w:rsid w:val="00C13773"/>
    <w:rsid w:val="00C177CD"/>
    <w:rsid w:val="00C17CC8"/>
    <w:rsid w:val="00C41257"/>
    <w:rsid w:val="00C57CB9"/>
    <w:rsid w:val="00C64EF7"/>
    <w:rsid w:val="00C709FE"/>
    <w:rsid w:val="00C763FD"/>
    <w:rsid w:val="00C8193B"/>
    <w:rsid w:val="00C82DDA"/>
    <w:rsid w:val="00C83417"/>
    <w:rsid w:val="00C9604F"/>
    <w:rsid w:val="00CA19AA"/>
    <w:rsid w:val="00CA732E"/>
    <w:rsid w:val="00CB0D29"/>
    <w:rsid w:val="00CB150B"/>
    <w:rsid w:val="00CC3627"/>
    <w:rsid w:val="00CC5298"/>
    <w:rsid w:val="00CD47C1"/>
    <w:rsid w:val="00CD736E"/>
    <w:rsid w:val="00CD798D"/>
    <w:rsid w:val="00CE161E"/>
    <w:rsid w:val="00CE24D8"/>
    <w:rsid w:val="00CE5A4D"/>
    <w:rsid w:val="00CF55DC"/>
    <w:rsid w:val="00CF59A8"/>
    <w:rsid w:val="00CF74DB"/>
    <w:rsid w:val="00D076C1"/>
    <w:rsid w:val="00D103F6"/>
    <w:rsid w:val="00D173B5"/>
    <w:rsid w:val="00D17DE3"/>
    <w:rsid w:val="00D20FC2"/>
    <w:rsid w:val="00D23AE9"/>
    <w:rsid w:val="00D23BFB"/>
    <w:rsid w:val="00D25074"/>
    <w:rsid w:val="00D325A9"/>
    <w:rsid w:val="00D36A8A"/>
    <w:rsid w:val="00D566FF"/>
    <w:rsid w:val="00D61409"/>
    <w:rsid w:val="00D62F7E"/>
    <w:rsid w:val="00D6691E"/>
    <w:rsid w:val="00D66E01"/>
    <w:rsid w:val="00D71170"/>
    <w:rsid w:val="00D721DD"/>
    <w:rsid w:val="00D757C7"/>
    <w:rsid w:val="00D81399"/>
    <w:rsid w:val="00D83661"/>
    <w:rsid w:val="00D91D3E"/>
    <w:rsid w:val="00DA1C92"/>
    <w:rsid w:val="00DA25D4"/>
    <w:rsid w:val="00DA2DD1"/>
    <w:rsid w:val="00DA6538"/>
    <w:rsid w:val="00DC1785"/>
    <w:rsid w:val="00DC7B8C"/>
    <w:rsid w:val="00DD7E09"/>
    <w:rsid w:val="00E021F4"/>
    <w:rsid w:val="00E10A50"/>
    <w:rsid w:val="00E12E38"/>
    <w:rsid w:val="00E159FC"/>
    <w:rsid w:val="00E15E75"/>
    <w:rsid w:val="00E16F41"/>
    <w:rsid w:val="00E226F8"/>
    <w:rsid w:val="00E30A0F"/>
    <w:rsid w:val="00E43733"/>
    <w:rsid w:val="00E5262C"/>
    <w:rsid w:val="00E5732B"/>
    <w:rsid w:val="00E61B87"/>
    <w:rsid w:val="00E6622B"/>
    <w:rsid w:val="00E70D1A"/>
    <w:rsid w:val="00E766B8"/>
    <w:rsid w:val="00E816B1"/>
    <w:rsid w:val="00E81A16"/>
    <w:rsid w:val="00E82FB5"/>
    <w:rsid w:val="00E855A9"/>
    <w:rsid w:val="00E85EFC"/>
    <w:rsid w:val="00E92A0F"/>
    <w:rsid w:val="00EA34F1"/>
    <w:rsid w:val="00EA448A"/>
    <w:rsid w:val="00EA6194"/>
    <w:rsid w:val="00EC7DC4"/>
    <w:rsid w:val="00ED30CF"/>
    <w:rsid w:val="00EE73E2"/>
    <w:rsid w:val="00EF0BED"/>
    <w:rsid w:val="00EF0C27"/>
    <w:rsid w:val="00F019E1"/>
    <w:rsid w:val="00F021DA"/>
    <w:rsid w:val="00F02EFC"/>
    <w:rsid w:val="00F176EF"/>
    <w:rsid w:val="00F33634"/>
    <w:rsid w:val="00F37555"/>
    <w:rsid w:val="00F438CD"/>
    <w:rsid w:val="00F440A4"/>
    <w:rsid w:val="00F45E10"/>
    <w:rsid w:val="00F577D0"/>
    <w:rsid w:val="00F6364A"/>
    <w:rsid w:val="00F645FF"/>
    <w:rsid w:val="00F657E6"/>
    <w:rsid w:val="00F67BA1"/>
    <w:rsid w:val="00F722F9"/>
    <w:rsid w:val="00F75B48"/>
    <w:rsid w:val="00F77480"/>
    <w:rsid w:val="00F85790"/>
    <w:rsid w:val="00F9113A"/>
    <w:rsid w:val="00F913E6"/>
    <w:rsid w:val="00FA03BD"/>
    <w:rsid w:val="00FB569B"/>
    <w:rsid w:val="00FC4046"/>
    <w:rsid w:val="00FC6BA3"/>
    <w:rsid w:val="00FD1BAB"/>
    <w:rsid w:val="00FD66BC"/>
    <w:rsid w:val="00FD7169"/>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7B42A"/>
  <w15:chartTrackingRefBased/>
  <w15:docId w15:val="{E14551F4-F828-4ABE-BAC1-6CC5A508B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0"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44811"/>
    <w:rPr>
      <w:rFonts w:ascii="Calibri" w:hAnsi="Calibri"/>
    </w:rPr>
  </w:style>
  <w:style w:type="paragraph" w:styleId="Heading1">
    <w:name w:val="heading 1"/>
    <w:aliases w:val="Pocket"/>
    <w:basedOn w:val="Normal"/>
    <w:next w:val="Normal"/>
    <w:link w:val="Heading1Char"/>
    <w:qFormat/>
    <w:rsid w:val="001448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4481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14481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14481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448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4811"/>
  </w:style>
  <w:style w:type="character" w:customStyle="1" w:styleId="Heading1Char">
    <w:name w:val="Heading 1 Char"/>
    <w:aliases w:val="Pocket Char"/>
    <w:basedOn w:val="DefaultParagraphFont"/>
    <w:link w:val="Heading1"/>
    <w:rsid w:val="0014481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44811"/>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14481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144811"/>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14481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44811"/>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6"/>
    <w:qFormat/>
    <w:rsid w:val="00144811"/>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144811"/>
    <w:rPr>
      <w:color w:val="auto"/>
      <w:u w:val="none"/>
    </w:rPr>
  </w:style>
  <w:style w:type="character" w:styleId="FollowedHyperlink">
    <w:name w:val="FollowedHyperlink"/>
    <w:basedOn w:val="DefaultParagraphFont"/>
    <w:uiPriority w:val="99"/>
    <w:semiHidden/>
    <w:unhideWhenUsed/>
    <w:rsid w:val="00144811"/>
    <w:rPr>
      <w:color w:val="auto"/>
      <w:u w:val="none"/>
    </w:rPr>
  </w:style>
  <w:style w:type="character" w:styleId="UnresolvedMention">
    <w:name w:val="Unresolved Mention"/>
    <w:basedOn w:val="DefaultParagraphFont"/>
    <w:uiPriority w:val="99"/>
    <w:semiHidden/>
    <w:unhideWhenUsed/>
    <w:rsid w:val="004B7311"/>
    <w:rPr>
      <w:color w:val="605E5C"/>
      <w:shd w:val="clear" w:color="auto" w:fill="E1DFDD"/>
    </w:rPr>
  </w:style>
  <w:style w:type="character" w:customStyle="1" w:styleId="c10">
    <w:name w:val="c10"/>
    <w:basedOn w:val="DefaultParagraphFont"/>
    <w:rsid w:val="003A7107"/>
  </w:style>
  <w:style w:type="character" w:customStyle="1" w:styleId="c2">
    <w:name w:val="c2"/>
    <w:basedOn w:val="DefaultParagraphFont"/>
    <w:rsid w:val="00864126"/>
  </w:style>
  <w:style w:type="paragraph" w:customStyle="1" w:styleId="textbold">
    <w:name w:val="text bold"/>
    <w:basedOn w:val="Normal"/>
    <w:link w:val="Emphasis"/>
    <w:autoRedefine/>
    <w:uiPriority w:val="7"/>
    <w:qFormat/>
    <w:rsid w:val="00021326"/>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UnderlinePara">
    <w:name w:val="Underline Para"/>
    <w:basedOn w:val="Normal"/>
    <w:uiPriority w:val="6"/>
    <w:qFormat/>
    <w:rsid w:val="00917279"/>
    <w:pPr>
      <w:widowControl w:val="0"/>
      <w:suppressAutoHyphens/>
      <w:spacing w:after="200"/>
      <w:contextualSpacing/>
    </w:pPr>
    <w:rPr>
      <w:rFonts w:asciiTheme="minorHAnsi" w:hAnsiTheme="minorHAnsi"/>
      <w:u w:val="single"/>
    </w:rPr>
  </w:style>
  <w:style w:type="paragraph" w:styleId="ListParagraph">
    <w:name w:val="List Paragraph"/>
    <w:aliases w:val="6 font"/>
    <w:basedOn w:val="Normal"/>
    <w:uiPriority w:val="99"/>
    <w:unhideWhenUsed/>
    <w:qFormat/>
    <w:rsid w:val="00917279"/>
    <w:pPr>
      <w:ind w:left="720"/>
      <w:contextualSpacing/>
    </w:pPr>
  </w:style>
  <w:style w:type="paragraph" w:customStyle="1" w:styleId="card">
    <w:name w:val="card"/>
    <w:aliases w:val="Medium Grid 21"/>
    <w:basedOn w:val="Normal"/>
    <w:next w:val="Normal"/>
    <w:uiPriority w:val="6"/>
    <w:qFormat/>
    <w:rsid w:val="00917279"/>
    <w:pPr>
      <w:ind w:left="288" w:right="288"/>
    </w:pPr>
    <w:rPr>
      <w:rFonts w:asciiTheme="minorHAnsi" w:hAnsiTheme="minorHAnsi"/>
      <w:u w:val="single"/>
    </w:rPr>
  </w:style>
  <w:style w:type="paragraph" w:customStyle="1" w:styleId="Emphasis1">
    <w:name w:val="Emphasis1"/>
    <w:basedOn w:val="Normal"/>
    <w:uiPriority w:val="7"/>
    <w:qFormat/>
    <w:rsid w:val="00917279"/>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character" w:customStyle="1" w:styleId="TitleChar">
    <w:name w:val="Title Char"/>
    <w:aliases w:val="Cites and Cards Char,UNDERLINE Char,Bold Underlined Char,title Char,Block Heading Char,Read This Char1"/>
    <w:basedOn w:val="DefaultParagraphFont"/>
    <w:link w:val="Title"/>
    <w:uiPriority w:val="6"/>
    <w:qFormat/>
    <w:rsid w:val="00917279"/>
    <w:rPr>
      <w:rFonts w:ascii="Times New Roman" w:hAnsi="Times New Roman"/>
      <w:bCs/>
      <w:sz w:val="20"/>
      <w:u w:val="single"/>
    </w:rPr>
  </w:style>
  <w:style w:type="paragraph" w:styleId="Title">
    <w:name w:val="Title"/>
    <w:aliases w:val="Cites and Cards,UNDERLINE,Bold Underlined,title,Block Heading,Read This"/>
    <w:basedOn w:val="Normal"/>
    <w:next w:val="Normal"/>
    <w:link w:val="TitleChar"/>
    <w:uiPriority w:val="6"/>
    <w:qFormat/>
    <w:rsid w:val="00917279"/>
    <w:pPr>
      <w:pBdr>
        <w:bottom w:val="single" w:sz="8" w:space="4" w:color="4F81BD"/>
      </w:pBdr>
      <w:spacing w:after="300"/>
      <w:contextualSpacing/>
    </w:pPr>
    <w:rPr>
      <w:rFonts w:ascii="Times New Roman" w:hAnsi="Times New Roman"/>
      <w:bCs/>
      <w:sz w:val="20"/>
      <w:u w:val="single"/>
    </w:rPr>
  </w:style>
  <w:style w:type="character" w:customStyle="1" w:styleId="TitleChar1">
    <w:name w:val="Title Char1"/>
    <w:basedOn w:val="DefaultParagraphFont"/>
    <w:uiPriority w:val="99"/>
    <w:semiHidden/>
    <w:rsid w:val="00917279"/>
    <w:rPr>
      <w:rFonts w:asciiTheme="majorHAnsi" w:eastAsiaTheme="majorEastAsia" w:hAnsiTheme="majorHAnsi" w:cstheme="majorBidi"/>
      <w:spacing w:val="-10"/>
      <w:kern w:val="28"/>
      <w:sz w:val="56"/>
      <w:szCs w:val="56"/>
    </w:rPr>
  </w:style>
  <w:style w:type="character" w:customStyle="1" w:styleId="CommentTextChar">
    <w:name w:val="Comment Text Char"/>
    <w:basedOn w:val="DefaultParagraphFont"/>
    <w:link w:val="CommentText"/>
    <w:uiPriority w:val="99"/>
    <w:semiHidden/>
    <w:rsid w:val="00917279"/>
    <w:rPr>
      <w:rFonts w:ascii="Georgia" w:hAnsi="Georgia" w:cs="Calibri"/>
      <w:sz w:val="20"/>
      <w:szCs w:val="20"/>
    </w:rPr>
  </w:style>
  <w:style w:type="paragraph" w:styleId="CommentText">
    <w:name w:val="annotation text"/>
    <w:basedOn w:val="Normal"/>
    <w:link w:val="CommentTextChar"/>
    <w:uiPriority w:val="99"/>
    <w:semiHidden/>
    <w:unhideWhenUsed/>
    <w:rsid w:val="00917279"/>
    <w:rPr>
      <w:rFonts w:ascii="Georgia" w:hAnsi="Georgia" w:cs="Calibri"/>
      <w:sz w:val="20"/>
      <w:szCs w:val="20"/>
    </w:rPr>
  </w:style>
  <w:style w:type="character" w:customStyle="1" w:styleId="CommentTextChar1">
    <w:name w:val="Comment Text Char1"/>
    <w:basedOn w:val="DefaultParagraphFont"/>
    <w:uiPriority w:val="99"/>
    <w:semiHidden/>
    <w:rsid w:val="00917279"/>
    <w:rPr>
      <w:rFonts w:ascii="Calibri" w:hAnsi="Calibri"/>
      <w:sz w:val="20"/>
      <w:szCs w:val="20"/>
    </w:rPr>
  </w:style>
  <w:style w:type="character" w:customStyle="1" w:styleId="CommentSubjectChar">
    <w:name w:val="Comment Subject Char"/>
    <w:basedOn w:val="CommentTextChar"/>
    <w:link w:val="CommentSubject"/>
    <w:uiPriority w:val="99"/>
    <w:semiHidden/>
    <w:rsid w:val="00917279"/>
    <w:rPr>
      <w:rFonts w:ascii="Georgia" w:hAnsi="Georgia" w:cs="Calibri"/>
      <w:b/>
      <w:bCs/>
      <w:sz w:val="20"/>
      <w:szCs w:val="20"/>
    </w:rPr>
  </w:style>
  <w:style w:type="paragraph" w:styleId="CommentSubject">
    <w:name w:val="annotation subject"/>
    <w:basedOn w:val="CommentText"/>
    <w:next w:val="CommentText"/>
    <w:link w:val="CommentSubjectChar"/>
    <w:uiPriority w:val="99"/>
    <w:semiHidden/>
    <w:unhideWhenUsed/>
    <w:rsid w:val="00917279"/>
    <w:rPr>
      <w:b/>
      <w:bCs/>
    </w:rPr>
  </w:style>
  <w:style w:type="character" w:customStyle="1" w:styleId="CommentSubjectChar1">
    <w:name w:val="Comment Subject Char1"/>
    <w:basedOn w:val="CommentTextChar1"/>
    <w:uiPriority w:val="99"/>
    <w:semiHidden/>
    <w:rsid w:val="00917279"/>
    <w:rPr>
      <w:rFonts w:ascii="Calibri" w:hAnsi="Calibri"/>
      <w:b/>
      <w:bCs/>
      <w:sz w:val="20"/>
      <w:szCs w:val="20"/>
    </w:rPr>
  </w:style>
  <w:style w:type="character" w:customStyle="1" w:styleId="BalloonTextChar">
    <w:name w:val="Balloon Text Char"/>
    <w:basedOn w:val="DefaultParagraphFont"/>
    <w:link w:val="BalloonText"/>
    <w:uiPriority w:val="99"/>
    <w:semiHidden/>
    <w:rsid w:val="00917279"/>
    <w:rPr>
      <w:rFonts w:ascii="Segoe UI" w:hAnsi="Segoe UI" w:cs="Segoe UI"/>
      <w:sz w:val="18"/>
      <w:szCs w:val="18"/>
    </w:rPr>
  </w:style>
  <w:style w:type="paragraph" w:styleId="BalloonText">
    <w:name w:val="Balloon Text"/>
    <w:basedOn w:val="Normal"/>
    <w:link w:val="BalloonTextChar"/>
    <w:uiPriority w:val="99"/>
    <w:semiHidden/>
    <w:unhideWhenUsed/>
    <w:rsid w:val="00917279"/>
    <w:rPr>
      <w:rFonts w:ascii="Segoe UI" w:hAnsi="Segoe UI" w:cs="Segoe UI"/>
      <w:sz w:val="18"/>
      <w:szCs w:val="18"/>
    </w:rPr>
  </w:style>
  <w:style w:type="character" w:customStyle="1" w:styleId="BalloonTextChar1">
    <w:name w:val="Balloon Text Char1"/>
    <w:basedOn w:val="DefaultParagraphFont"/>
    <w:uiPriority w:val="99"/>
    <w:semiHidden/>
    <w:rsid w:val="00917279"/>
    <w:rPr>
      <w:rFonts w:ascii="Segoe UI" w:hAnsi="Segoe UI" w:cs="Segoe UI"/>
      <w:sz w:val="18"/>
      <w:szCs w:val="18"/>
    </w:rPr>
  </w:style>
  <w:style w:type="paragraph" w:customStyle="1" w:styleId="Cards">
    <w:name w:val="Cards"/>
    <w:next w:val="Normal"/>
    <w:link w:val="CardsChar"/>
    <w:qFormat/>
    <w:rsid w:val="00917279"/>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basedOn w:val="DefaultParagraphFont"/>
    <w:link w:val="Cards"/>
    <w:rsid w:val="00917279"/>
    <w:rPr>
      <w:rFonts w:ascii="Times New Roman" w:eastAsia="Times New Roman" w:hAnsi="Times New Roman" w:cs="Times New Roman"/>
      <w:sz w:val="20"/>
      <w:szCs w:val="24"/>
    </w:rPr>
  </w:style>
  <w:style w:type="character" w:customStyle="1" w:styleId="DebateUnderline">
    <w:name w:val="Debate Underline"/>
    <w:rsid w:val="00917279"/>
    <w:rPr>
      <w:rFonts w:ascii="Times New Roman" w:hAnsi="Times New Roman"/>
      <w:sz w:val="20"/>
      <w:u w:val="thick"/>
    </w:rPr>
  </w:style>
  <w:style w:type="character" w:customStyle="1" w:styleId="underline">
    <w:name w:val="underline"/>
    <w:basedOn w:val="DefaultParagraphFont"/>
    <w:qFormat/>
    <w:rsid w:val="00917279"/>
    <w:rPr>
      <w:b/>
      <w:u w:val="single"/>
    </w:rPr>
  </w:style>
  <w:style w:type="character" w:customStyle="1" w:styleId="Emphasis2">
    <w:name w:val="Emphasis2"/>
    <w:basedOn w:val="DefaultParagraphFont"/>
    <w:rsid w:val="00917279"/>
    <w:rPr>
      <w:rFonts w:ascii="Franklin Gothic Heavy" w:hAnsi="Franklin Gothic Heavy"/>
      <w:iCs/>
      <w:u w:val="single"/>
    </w:rPr>
  </w:style>
  <w:style w:type="paragraph" w:customStyle="1" w:styleId="CiteSpacing">
    <w:name w:val="Cite Spacing"/>
    <w:basedOn w:val="Normal"/>
    <w:uiPriority w:val="4"/>
    <w:qFormat/>
    <w:rsid w:val="00917279"/>
    <w:pPr>
      <w:spacing w:before="60" w:after="60"/>
    </w:pPr>
  </w:style>
  <w:style w:type="character" w:styleId="IntenseEmphasis">
    <w:name w:val="Intense Emphasis"/>
    <w:aliases w:val="9.5 pt,Cites and Cards Char1,Bold Underlined Char1,Underline Cha,cites Char Ch,Intense Emphasi,Box Out,Cite Char1,Sty,8 ,cit,Minimized Char,Read This Char"/>
    <w:basedOn w:val="DefaultParagraphFont"/>
    <w:qFormat/>
    <w:rsid w:val="00917279"/>
    <w:rPr>
      <w:u w:val="single"/>
    </w:rPr>
  </w:style>
  <w:style w:type="paragraph" w:customStyle="1" w:styleId="Analytics">
    <w:name w:val="Analytics"/>
    <w:link w:val="AnalyticsChar"/>
    <w:uiPriority w:val="4"/>
    <w:qFormat/>
    <w:rsid w:val="00917279"/>
    <w:rPr>
      <w:rFonts w:ascii="Calibri" w:hAnsi="Calibri" w:cs="Calibri"/>
      <w:b/>
      <w:color w:val="2F5496" w:themeColor="accent5" w:themeShade="BF"/>
      <w:sz w:val="24"/>
    </w:rPr>
  </w:style>
  <w:style w:type="character" w:customStyle="1" w:styleId="AnalyticsChar">
    <w:name w:val="Analytics Char"/>
    <w:basedOn w:val="DefaultParagraphFont"/>
    <w:link w:val="Analytics"/>
    <w:uiPriority w:val="4"/>
    <w:rsid w:val="00917279"/>
    <w:rPr>
      <w:rFonts w:ascii="Calibri" w:hAnsi="Calibri" w:cs="Calibri"/>
      <w:b/>
      <w:color w:val="2F5496" w:themeColor="accent5" w:themeShade="BF"/>
      <w:sz w:val="24"/>
    </w:rPr>
  </w:style>
  <w:style w:type="character" w:customStyle="1" w:styleId="Style1Char1">
    <w:name w:val="Style1 Char1"/>
    <w:basedOn w:val="DefaultParagraphFont"/>
    <w:rsid w:val="00917279"/>
    <w:rPr>
      <w:rFonts w:ascii="Times New Roman" w:eastAsia="SimSun" w:hAnsi="Times New Roman" w:cs="Times New Roman"/>
      <w:sz w:val="20"/>
      <w:szCs w:val="24"/>
      <w:u w:val="single"/>
      <w:lang w:eastAsia="zh-CN"/>
    </w:rPr>
  </w:style>
  <w:style w:type="character" w:customStyle="1" w:styleId="hit">
    <w:name w:val="hit"/>
    <w:rsid w:val="00917279"/>
  </w:style>
  <w:style w:type="character" w:customStyle="1" w:styleId="ssl4">
    <w:name w:val="ss_l4"/>
    <w:rsid w:val="00917279"/>
  </w:style>
  <w:style w:type="character" w:customStyle="1" w:styleId="italic">
    <w:name w:val="italic"/>
    <w:rsid w:val="00917279"/>
  </w:style>
  <w:style w:type="character" w:customStyle="1" w:styleId="tl8wme">
    <w:name w:val="tl8wme"/>
    <w:basedOn w:val="DefaultParagraphFont"/>
    <w:rsid w:val="00917279"/>
  </w:style>
  <w:style w:type="table" w:styleId="TableGrid">
    <w:name w:val="Table Grid"/>
    <w:basedOn w:val="TableNormal"/>
    <w:uiPriority w:val="39"/>
    <w:rsid w:val="009172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17279"/>
    <w:rPr>
      <w:sz w:val="16"/>
      <w:szCs w:val="16"/>
    </w:rPr>
  </w:style>
  <w:style w:type="character" w:customStyle="1" w:styleId="UnderlineBold">
    <w:name w:val="Underline + Bold"/>
    <w:uiPriority w:val="1"/>
    <w:qFormat/>
    <w:rsid w:val="00917279"/>
    <w:rPr>
      <w:b/>
      <w:sz w:val="20"/>
      <w:u w:val="single"/>
    </w:rPr>
  </w:style>
  <w:style w:type="paragraph" w:customStyle="1" w:styleId="Smalltext">
    <w:name w:val="Small text"/>
    <w:basedOn w:val="Normal"/>
    <w:link w:val="SmalltextChar"/>
    <w:rsid w:val="000E4457"/>
    <w:rPr>
      <w:sz w:val="16"/>
    </w:rPr>
  </w:style>
  <w:style w:type="character" w:customStyle="1" w:styleId="SmalltextChar">
    <w:name w:val="Small text Char"/>
    <w:link w:val="Smalltext"/>
    <w:rsid w:val="000E4457"/>
    <w:rPr>
      <w:rFonts w:ascii="Calibri" w:hAnsi="Calibri"/>
      <w:sz w:val="16"/>
    </w:rPr>
  </w:style>
  <w:style w:type="paragraph" w:customStyle="1" w:styleId="Reallyfuckingsmall">
    <w:name w:val="Really fucking small"/>
    <w:basedOn w:val="Normal"/>
    <w:link w:val="ReallyfuckingsmallChar"/>
    <w:rsid w:val="000E4457"/>
    <w:rPr>
      <w:sz w:val="10"/>
    </w:rPr>
  </w:style>
  <w:style w:type="character" w:customStyle="1" w:styleId="ReallyfuckingsmallChar">
    <w:name w:val="Really fucking small Char"/>
    <w:link w:val="Reallyfuckingsmall"/>
    <w:rsid w:val="000E4457"/>
    <w:rPr>
      <w:rFonts w:ascii="Calibri" w:hAnsi="Calibri"/>
      <w:sz w:val="10"/>
    </w:rPr>
  </w:style>
  <w:style w:type="paragraph" w:customStyle="1" w:styleId="HotRoute">
    <w:name w:val="Hot Route!"/>
    <w:basedOn w:val="Normal"/>
    <w:link w:val="HotRouteChar"/>
    <w:qFormat/>
    <w:rsid w:val="00837339"/>
    <w:pPr>
      <w:ind w:left="90"/>
    </w:pPr>
    <w:rPr>
      <w:rFonts w:eastAsia="Calibri" w:cs="Times New Roman"/>
      <w:szCs w:val="20"/>
    </w:rPr>
  </w:style>
  <w:style w:type="character" w:customStyle="1" w:styleId="HotRouteChar">
    <w:name w:val="Hot Route! Char"/>
    <w:link w:val="HotRoute"/>
    <w:rsid w:val="00837339"/>
    <w:rPr>
      <w:rFonts w:ascii="Calibri" w:eastAsia="Calibri" w:hAnsi="Calibri" w:cs="Times New Roman"/>
      <w:szCs w:val="20"/>
    </w:rPr>
  </w:style>
  <w:style w:type="paragraph" w:customStyle="1" w:styleId="paragraph">
    <w:name w:val="paragraph"/>
    <w:basedOn w:val="Normal"/>
    <w:rsid w:val="009850AC"/>
    <w:pPr>
      <w:spacing w:before="100" w:beforeAutospacing="1" w:after="100" w:afterAutospacing="1"/>
    </w:pPr>
  </w:style>
  <w:style w:type="character" w:customStyle="1" w:styleId="normaltextrun">
    <w:name w:val="normaltextrun"/>
    <w:basedOn w:val="DefaultParagraphFont"/>
    <w:rsid w:val="009850AC"/>
  </w:style>
  <w:style w:type="character" w:customStyle="1" w:styleId="eop">
    <w:name w:val="eop"/>
    <w:basedOn w:val="DefaultParagraphFont"/>
    <w:rsid w:val="009850AC"/>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E159F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2695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uow.edu.au/lhapapers/1849/" TargetMode="External"/><Relationship Id="rId13" Type="http://schemas.openxmlformats.org/officeDocument/2006/relationships/hyperlink" Target="https://www.economist.com/open-future/2018/09/26/we-need-a-post-liberal-order-now"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s://digitalcommons.bryant.edu/honors_economics/2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arxist.com/covid-19-pandemic-patents-and-profits.htm" TargetMode="External"/><Relationship Id="rId11" Type="http://schemas.openxmlformats.org/officeDocument/2006/relationships/hyperlink" Target="https://wjspaniel.files.wordpress.com/2019/03/uncertainty-tradeoff-final.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ratnerprestia.com/2021/05/24/the-moral-waiver-of-ip-protection-for-covid-vaccines-why-the-us-proposal-creates-more-problems-than-it-solves/" TargetMode="External"/><Relationship Id="rId4" Type="http://schemas.openxmlformats.org/officeDocument/2006/relationships/settings" Target="settings.xml"/><Relationship Id="rId9" Type="http://schemas.openxmlformats.org/officeDocument/2006/relationships/hyperlink" Target="https://www.freeborn.com/sites/default/files/downloads/Powerhouse%20Points_Newsletter_Summer%202021%20Final.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to1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8802A4-02CA-4013-B784-5B2294E0F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35</TotalTime>
  <Pages>24</Pages>
  <Words>17148</Words>
  <Characters>97744</Characters>
  <Application>Microsoft Office Word</Application>
  <DocSecurity>0</DocSecurity>
  <Lines>814</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Cryan</dc:creator>
  <cp:keywords>5.1.1</cp:keywords>
  <dc:description/>
  <cp:lastModifiedBy>Roberto Sosa</cp:lastModifiedBy>
  <cp:revision>7</cp:revision>
  <dcterms:created xsi:type="dcterms:W3CDTF">2021-09-25T23:47:00Z</dcterms:created>
  <dcterms:modified xsi:type="dcterms:W3CDTF">2021-09-26T13:53:00Z</dcterms:modified>
</cp:coreProperties>
</file>