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875212" w14:textId="4401BF94" w:rsidR="00054134" w:rsidRDefault="00054134" w:rsidP="00054134">
      <w:pPr>
        <w:pStyle w:val="Heading2"/>
        <w:numPr>
          <w:ilvl w:val="0"/>
          <w:numId w:val="13"/>
        </w:numPr>
      </w:pPr>
      <w:r>
        <w:t>T</w:t>
      </w:r>
    </w:p>
    <w:p w14:paraId="599A35DE" w14:textId="77777777" w:rsidR="00054134" w:rsidRDefault="00054134" w:rsidP="00054134">
      <w:pPr>
        <w:pStyle w:val="Heading4"/>
        <w:rPr>
          <w:sz w:val="16"/>
        </w:rPr>
      </w:pPr>
      <w:r>
        <w:t xml:space="preserve">Interpretation: The affirmative must defend a permanent reduction in intellectual property protections for medicines. </w:t>
      </w:r>
    </w:p>
    <w:p w14:paraId="0C11743F" w14:textId="77777777" w:rsidR="00054134" w:rsidRPr="00E9332D" w:rsidRDefault="00054134" w:rsidP="00054134">
      <w:pPr>
        <w:rPr>
          <w:sz w:val="16"/>
        </w:rPr>
      </w:pPr>
    </w:p>
    <w:p w14:paraId="14A54C43" w14:textId="77777777" w:rsidR="00054134" w:rsidRDefault="00054134" w:rsidP="00054134">
      <w:pPr>
        <w:pStyle w:val="Heading4"/>
      </w:pPr>
      <w:r>
        <w:t>Allowing the possibility of a future increase violates the core meaning of the term “reduce”.</w:t>
      </w:r>
    </w:p>
    <w:p w14:paraId="246B62BC" w14:textId="77777777" w:rsidR="00054134" w:rsidRDefault="00054134" w:rsidP="00054134">
      <w:r w:rsidRPr="00134397">
        <w:rPr>
          <w:rStyle w:val="Style13ptBold"/>
        </w:rPr>
        <w:t>US Federal Court of Appeals 1999</w:t>
      </w:r>
      <w:r>
        <w:t xml:space="preserve"> “CUNA MUTUAL LIFE INSURANCE COMPANY, Plaintiff-Appellant, v. UNITED STATES, Defendant-Appellee,” Lexis</w:t>
      </w:r>
    </w:p>
    <w:p w14:paraId="46B78935" w14:textId="77777777" w:rsidR="00054134" w:rsidRDefault="00054134" w:rsidP="00054134">
      <w:pPr>
        <w:rPr>
          <w:sz w:val="16"/>
        </w:rPr>
      </w:pPr>
      <w:r w:rsidRPr="00E9332D">
        <w:rPr>
          <w:sz w:val="16"/>
        </w:rPr>
        <w:t xml:space="preserve">"The amount determined" under § 809, by which the policyholder dividend deduction is to be "reduced," is the "excess" specified in § 809(c)(1). Like the word "excess," </w:t>
      </w:r>
      <w:r w:rsidRPr="00E9332D">
        <w:rPr>
          <w:rStyle w:val="StyleUnderline"/>
          <w:highlight w:val="green"/>
        </w:rPr>
        <w:t>the word "reduced" is</w:t>
      </w:r>
      <w:r w:rsidRPr="00A13513">
        <w:rPr>
          <w:rStyle w:val="StyleUnderline"/>
        </w:rPr>
        <w:t xml:space="preserve"> a </w:t>
      </w:r>
      <w:r w:rsidRPr="00E9332D">
        <w:rPr>
          <w:rStyle w:val="StyleUnderline"/>
          <w:highlight w:val="green"/>
        </w:rPr>
        <w:t>common, unambiguous,</w:t>
      </w:r>
      <w:r w:rsidRPr="00A13513">
        <w:rPr>
          <w:rStyle w:val="StyleUnderline"/>
        </w:rPr>
        <w:t xml:space="preserve"> non-technical term that is </w:t>
      </w:r>
      <w:r w:rsidRPr="00E9332D">
        <w:rPr>
          <w:rStyle w:val="StyleUnderline"/>
          <w:highlight w:val="green"/>
        </w:rPr>
        <w:t>given its ordinary meaning</w:t>
      </w:r>
      <w:r w:rsidRPr="00A13513">
        <w:rPr>
          <w:rStyle w:val="StyleUnderline"/>
        </w:rPr>
        <w:t>.</w:t>
      </w:r>
      <w:r w:rsidRPr="00E9332D">
        <w:rPr>
          <w:sz w:val="16"/>
        </w:rPr>
        <w:t xml:space="preserve"> See San Joaquin Fruit &amp; Inv. Co., 297 U.S. at 499</w:t>
      </w:r>
      <w:r w:rsidRPr="00E9332D">
        <w:rPr>
          <w:sz w:val="16"/>
          <w:highlight w:val="green"/>
        </w:rPr>
        <w:t xml:space="preserve">. </w:t>
      </w:r>
      <w:r w:rsidRPr="00E9332D">
        <w:rPr>
          <w:rStyle w:val="StyleUnderline"/>
          <w:highlight w:val="green"/>
        </w:rPr>
        <w:t>"Reduce" means "to diminish in size, amount, extent, or number</w:t>
      </w:r>
      <w:r w:rsidRPr="00E9332D">
        <w:rPr>
          <w:sz w:val="16"/>
          <w:highlight w:val="green"/>
        </w:rPr>
        <w:t>."</w:t>
      </w:r>
      <w:r w:rsidRPr="00E9332D">
        <w:rPr>
          <w:sz w:val="16"/>
        </w:rPr>
        <w:t xml:space="preserve"> Webster's Third International Dictionary 1905. Under CUNA's interpretation of "excess" in § 809(c), however, the result of the "amount determination" under § 809 would be not to reduce the policyholder dividends deduction, but to increase it. This would directly contradict the explicit instruction in § 808(c)(2) that the deduction "be reduced." </w:t>
      </w:r>
      <w:r w:rsidRPr="00E9332D">
        <w:rPr>
          <w:rStyle w:val="StyleUnderline"/>
          <w:highlight w:val="green"/>
        </w:rPr>
        <w:t xml:space="preserve">The word "reduce" </w:t>
      </w:r>
      <w:r w:rsidRPr="00E9332D">
        <w:rPr>
          <w:rStyle w:val="Emphasis"/>
          <w:highlight w:val="green"/>
        </w:rPr>
        <w:t>cannot be interpreted</w:t>
      </w:r>
      <w:r w:rsidRPr="00E9332D">
        <w:rPr>
          <w:sz w:val="16"/>
        </w:rPr>
        <w:t xml:space="preserve">, as CUNA would treat it, </w:t>
      </w:r>
      <w:r w:rsidRPr="00E9332D">
        <w:rPr>
          <w:rStyle w:val="StyleUnderline"/>
          <w:highlight w:val="green"/>
        </w:rPr>
        <w:t>to mean "</w:t>
      </w:r>
      <w:r w:rsidRPr="00F56682">
        <w:rPr>
          <w:rStyle w:val="StyleUnderline"/>
          <w:highlight w:val="green"/>
        </w:rPr>
        <w:t>increase."</w:t>
      </w:r>
      <w:r w:rsidRPr="00E9332D">
        <w:rPr>
          <w:sz w:val="16"/>
        </w:rPr>
        <w:t xml:space="preserve"> </w:t>
      </w:r>
    </w:p>
    <w:p w14:paraId="0A1797F7" w14:textId="77777777" w:rsidR="00054134" w:rsidRDefault="00054134" w:rsidP="00054134">
      <w:pPr>
        <w:rPr>
          <w:sz w:val="16"/>
        </w:rPr>
      </w:pPr>
    </w:p>
    <w:p w14:paraId="462D8CD0" w14:textId="77777777" w:rsidR="00054134" w:rsidRDefault="00054134" w:rsidP="00054134">
      <w:pPr>
        <w:pStyle w:val="Heading4"/>
      </w:pPr>
      <w:r>
        <w:t>Reductions are different from suspensions. Suspensions are temporary, reductions are not.</w:t>
      </w:r>
    </w:p>
    <w:p w14:paraId="5C7FD63C" w14:textId="77777777" w:rsidR="00054134" w:rsidRDefault="00054134" w:rsidP="00054134">
      <w:proofErr w:type="spellStart"/>
      <w:r w:rsidRPr="00F56682">
        <w:rPr>
          <w:rStyle w:val="Heading4Char"/>
        </w:rPr>
        <w:t>Montesani</w:t>
      </w:r>
      <w:proofErr w:type="spellEnd"/>
      <w:r w:rsidRPr="00F56682">
        <w:rPr>
          <w:rStyle w:val="Heading4Char"/>
        </w:rPr>
        <w:t xml:space="preserve"> v Levitt 59</w:t>
      </w:r>
      <w:r>
        <w:t xml:space="preserve"> [MATTER OF MONTESANI v. Levitt, 9 A.D.2d 51, 189 N.Y.S.2d 695 (App. Div. 1959), 8-13-1959, Accessible Online at https://scholar.google.com/scholar_case?case=1402552157078234696&amp;q=Montesani+v.+Levitt&amp;hl=en&amp;as_sdt=2006] </w:t>
      </w:r>
      <w:proofErr w:type="spellStart"/>
      <w:r>
        <w:t>brett</w:t>
      </w:r>
      <w:proofErr w:type="spellEnd"/>
    </w:p>
    <w:p w14:paraId="2F4AB15C" w14:textId="77777777" w:rsidR="00054134" w:rsidRPr="00F56682" w:rsidRDefault="00054134" w:rsidP="00054134">
      <w:pPr>
        <w:rPr>
          <w:b/>
          <w:iCs/>
          <w:u w:val="single"/>
        </w:rPr>
      </w:pPr>
      <w:r w:rsidRPr="00536C83">
        <w:rPr>
          <w:sz w:val="16"/>
        </w:rPr>
        <w:t xml:space="preserve">Under his retirement contract deceased agreed that in return for a plan that would </w:t>
      </w:r>
      <w:proofErr w:type="gramStart"/>
      <w:r w:rsidRPr="00536C83">
        <w:rPr>
          <w:sz w:val="16"/>
        </w:rPr>
        <w:t>insure</w:t>
      </w:r>
      <w:proofErr w:type="gramEnd"/>
      <w:r w:rsidRPr="00536C83">
        <w:rPr>
          <w:sz w:val="16"/>
        </w:rPr>
        <w:t xml:space="preserve"> payment of the remainder of his initial fund to his beneficiary after his death he would accept a lower rate of lifetime compensation. Implicit in this agreement were various statutory provisions governing the rights of both parties. One of these provisions was section 83 which provided that if deceased were able to return to a gainful occupation or </w:t>
      </w:r>
      <w:proofErr w:type="gramStart"/>
      <w:r w:rsidRPr="00536C83">
        <w:rPr>
          <w:sz w:val="16"/>
        </w:rPr>
        <w:t>actually did</w:t>
      </w:r>
      <w:proofErr w:type="gramEnd"/>
      <w:r w:rsidRPr="00536C83">
        <w:rPr>
          <w:sz w:val="16"/>
        </w:rPr>
        <w:t xml:space="preserve"> so his pension would accordingly be reduced. This reduction would be governed by the amount he </w:t>
      </w:r>
      <w:proofErr w:type="gramStart"/>
      <w:r w:rsidRPr="00536C83">
        <w:rPr>
          <w:sz w:val="16"/>
        </w:rPr>
        <w:t>actually earned</w:t>
      </w:r>
      <w:proofErr w:type="gramEnd"/>
      <w:r w:rsidRPr="00536C83">
        <w:rPr>
          <w:sz w:val="16"/>
        </w:rPr>
        <w:t xml:space="preserve"> or was capable of earning. We now reach one of the major issues in the case, to wit: Is section 83 to be considered as a binding factor in his contract and if </w:t>
      </w:r>
      <w:r w:rsidRPr="00536C83">
        <w:rPr>
          <w:rStyle w:val="Emphasis"/>
          <w:highlight w:val="green"/>
        </w:rPr>
        <w:t>so does "reduce" mean "forfeit" or "temporarily suspended"?</w:t>
      </w:r>
    </w:p>
    <w:p w14:paraId="5F82F009" w14:textId="77777777" w:rsidR="00054134" w:rsidRPr="00536C83" w:rsidRDefault="00054134" w:rsidP="00054134">
      <w:pPr>
        <w:rPr>
          <w:sz w:val="10"/>
          <w:szCs w:val="10"/>
        </w:rPr>
      </w:pPr>
      <w:r w:rsidRPr="00536C83">
        <w:rPr>
          <w:sz w:val="10"/>
          <w:szCs w:val="10"/>
        </w:rPr>
        <w:t>It seems obvious that section 83 was in the law to protect the System against disability retirees who might, in truth, be capable of providing for themselves without being on dole (albeit a "</w:t>
      </w:r>
      <w:proofErr w:type="spellStart"/>
      <w:r w:rsidRPr="00536C83">
        <w:rPr>
          <w:sz w:val="10"/>
          <w:szCs w:val="10"/>
        </w:rPr>
        <w:t>contractural</w:t>
      </w:r>
      <w:proofErr w:type="spellEnd"/>
      <w:r w:rsidRPr="00536C83">
        <w:rPr>
          <w:sz w:val="10"/>
          <w:szCs w:val="10"/>
        </w:rPr>
        <w:t xml:space="preserve">" dole). See Matter of Stewart v. </w:t>
      </w:r>
      <w:proofErr w:type="spellStart"/>
      <w:r w:rsidRPr="00536C83">
        <w:rPr>
          <w:sz w:val="10"/>
          <w:szCs w:val="10"/>
        </w:rPr>
        <w:t>O'Dwyer</w:t>
      </w:r>
      <w:proofErr w:type="spellEnd"/>
      <w:r w:rsidRPr="00536C83">
        <w:rPr>
          <w:sz w:val="10"/>
          <w:szCs w:val="10"/>
        </w:rPr>
        <w:t xml:space="preserve"> (271 App. Div. 485, 490 [1st Dept., 1946]), where such a purpose is ascribed to section 83's counterpart in the New York City retirement statute. Deceased quit his work here because of his physical defect and elected the plan of retirement he fancied most suitable. He impliedly agreed to all the terms of the contract which included section 83. When he became employed in California at a considerable salary section 83 came into play and cut off his monthly pension payments although his annuity payments were not affected (thus he was not being deprived of anything he had contributed). There is no persuasive 56*56 argument that this was not proper. When the California employment ceased, assuming deceased to be still living, should he then be entitled to the withheld payments?</w:t>
      </w:r>
    </w:p>
    <w:p w14:paraId="3D3F6C66" w14:textId="77777777" w:rsidR="00054134" w:rsidRPr="00536C83" w:rsidRDefault="00054134" w:rsidP="00054134">
      <w:pPr>
        <w:rPr>
          <w:sz w:val="12"/>
        </w:rPr>
      </w:pPr>
      <w:r w:rsidRPr="00536C83">
        <w:rPr>
          <w:sz w:val="12"/>
        </w:rPr>
        <w:t xml:space="preserve">Section 83's counterpart </w:t>
      </w:r>
      <w:proofErr w:type="gramStart"/>
      <w:r w:rsidRPr="00536C83">
        <w:rPr>
          <w:sz w:val="12"/>
        </w:rPr>
        <w:t>with regard to</w:t>
      </w:r>
      <w:proofErr w:type="gramEnd"/>
      <w:r w:rsidRPr="00536C83">
        <w:rPr>
          <w:sz w:val="12"/>
        </w:rPr>
        <w:t xml:space="preserve"> </w:t>
      </w:r>
      <w:proofErr w:type="spellStart"/>
      <w:r w:rsidRPr="00536C83">
        <w:rPr>
          <w:sz w:val="12"/>
        </w:rPr>
        <w:t>nondisability</w:t>
      </w:r>
      <w:proofErr w:type="spellEnd"/>
      <w:r w:rsidRPr="00536C83">
        <w:rPr>
          <w:sz w:val="12"/>
        </w:rPr>
        <w:t xml:space="preserve"> pensioners, section 84, prescribes a reduction only if the pensioner should again take a public job. The disability pensioner is penalized if he takes any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section 83 were payable whenever the pensioner died or stopped his other employment the whole purpose of the provision would be defeated, i.e., the System might just as well have continued payments during the other employment since it must later pay it anyway. The section says "</w:t>
      </w:r>
      <w:r w:rsidRPr="00536C83">
        <w:rPr>
          <w:rStyle w:val="Emphasis"/>
          <w:highlight w:val="green"/>
        </w:rPr>
        <w:t>reduced", does not say</w:t>
      </w:r>
      <w:r w:rsidRPr="00536C83">
        <w:rPr>
          <w:sz w:val="12"/>
        </w:rPr>
        <w:t xml:space="preserve"> that monthly payments shall be </w:t>
      </w:r>
      <w:proofErr w:type="gramStart"/>
      <w:r w:rsidRPr="00536C83">
        <w:rPr>
          <w:rStyle w:val="Emphasis"/>
          <w:highlight w:val="green"/>
        </w:rPr>
        <w:t>temporarily suspended</w:t>
      </w:r>
      <w:proofErr w:type="gramEnd"/>
      <w:r w:rsidRPr="00536C83">
        <w:rPr>
          <w:sz w:val="12"/>
        </w:rPr>
        <w:t xml:space="preserve">; it says that the pension itself shall be reduced. </w:t>
      </w:r>
      <w:r w:rsidRPr="00536C83">
        <w:rPr>
          <w:rStyle w:val="StyleUnderline"/>
          <w:highlight w:val="green"/>
        </w:rPr>
        <w:t>The plain dictionary meaning of the word</w:t>
      </w:r>
      <w:r w:rsidRPr="00F56682">
        <w:rPr>
          <w:rStyle w:val="StyleUnderline"/>
        </w:rPr>
        <w:t xml:space="preserve"> is to diminish, lower or degrade. </w:t>
      </w:r>
      <w:r w:rsidRPr="00F56682">
        <w:rPr>
          <w:rStyle w:val="Emphasis"/>
        </w:rPr>
        <w:t>The word "reduce"</w:t>
      </w:r>
      <w:r w:rsidRPr="00536C83">
        <w:rPr>
          <w:sz w:val="12"/>
        </w:rPr>
        <w:t xml:space="preserve"> seems adequately to </w:t>
      </w:r>
      <w:r w:rsidRPr="00536C83">
        <w:rPr>
          <w:rStyle w:val="Emphasis"/>
          <w:highlight w:val="green"/>
        </w:rPr>
        <w:t>indicate permanency</w:t>
      </w:r>
      <w:r w:rsidRPr="00536C83">
        <w:rPr>
          <w:sz w:val="12"/>
        </w:rPr>
        <w:t>.</w:t>
      </w:r>
    </w:p>
    <w:p w14:paraId="452E6ACF" w14:textId="77777777" w:rsidR="00054134" w:rsidRPr="00536C83" w:rsidRDefault="00054134" w:rsidP="00054134">
      <w:pPr>
        <w:rPr>
          <w:sz w:val="14"/>
          <w:szCs w:val="14"/>
        </w:rPr>
      </w:pPr>
      <w:r w:rsidRPr="00536C83">
        <w:rPr>
          <w:sz w:val="14"/>
          <w:szCs w:val="14"/>
        </w:rPr>
        <w:t>Aside from the practical aspect indicating permanency other indicia point to the same conclusion.</w:t>
      </w:r>
    </w:p>
    <w:p w14:paraId="20C4544D" w14:textId="77777777" w:rsidR="00054134" w:rsidRPr="00536C83" w:rsidRDefault="00054134" w:rsidP="00054134">
      <w:pPr>
        <w:rPr>
          <w:sz w:val="12"/>
        </w:rPr>
      </w:pPr>
      <w:r w:rsidRPr="00536C83">
        <w:rPr>
          <w:sz w:val="12"/>
        </w:rPr>
        <w:t xml:space="preserve">From 1924 (L. 1924, </w:t>
      </w:r>
      <w:proofErr w:type="spellStart"/>
      <w:r w:rsidRPr="00536C83">
        <w:rPr>
          <w:sz w:val="12"/>
        </w:rPr>
        <w:t>ch.</w:t>
      </w:r>
      <w:proofErr w:type="spellEnd"/>
      <w:r w:rsidRPr="00536C83">
        <w:rPr>
          <w:sz w:val="12"/>
        </w:rPr>
        <w:t xml:space="preserve"> 619) to 1947 (L. 1947, </w:t>
      </w:r>
      <w:proofErr w:type="spellStart"/>
      <w:r w:rsidRPr="00536C83">
        <w:rPr>
          <w:sz w:val="12"/>
        </w:rPr>
        <w:t>ch.</w:t>
      </w:r>
      <w:proofErr w:type="spellEnd"/>
      <w:r w:rsidRPr="00536C83">
        <w:rPr>
          <w:sz w:val="12"/>
        </w:rPr>
        <w:t xml:space="preserve"> 841) a provision appeared in the Civil Service Law which read substantially as follows: "If the pension of a beneficiary is reduced for any reason, the amount of such reduction shall be transferred from the pension reserve fund to the pension accumulation fund during that period that such reduction is in effect." (See L. 1924, </w:t>
      </w:r>
      <w:proofErr w:type="spellStart"/>
      <w:r w:rsidRPr="00536C83">
        <w:rPr>
          <w:sz w:val="12"/>
        </w:rPr>
        <w:t>ch.</w:t>
      </w:r>
      <w:proofErr w:type="spellEnd"/>
      <w:r w:rsidRPr="00536C83">
        <w:rPr>
          <w:sz w:val="12"/>
        </w:rPr>
        <w:t xml:space="preserve"> 619, § 2 [Civil Service Law, § 58, </w:t>
      </w:r>
      <w:proofErr w:type="spellStart"/>
      <w:r w:rsidRPr="00536C83">
        <w:rPr>
          <w:sz w:val="12"/>
        </w:rPr>
        <w:t>subd</w:t>
      </w:r>
      <w:proofErr w:type="spellEnd"/>
      <w:r w:rsidRPr="00536C83">
        <w:rPr>
          <w:sz w:val="12"/>
        </w:rPr>
        <w:t xml:space="preserve">. 4]; L. 1947, </w:t>
      </w:r>
      <w:proofErr w:type="spellStart"/>
      <w:r w:rsidRPr="00536C83">
        <w:rPr>
          <w:sz w:val="12"/>
        </w:rPr>
        <w:t>ch.</w:t>
      </w:r>
      <w:proofErr w:type="spellEnd"/>
      <w:r w:rsidRPr="00536C83">
        <w:rPr>
          <w:sz w:val="12"/>
        </w:rPr>
        <w:t xml:space="preserve"> 841 [Civil Service Law, § 66, </w:t>
      </w:r>
      <w:proofErr w:type="spellStart"/>
      <w:r w:rsidRPr="00536C83">
        <w:rPr>
          <w:sz w:val="12"/>
        </w:rPr>
        <w:t>subd</w:t>
      </w:r>
      <w:proofErr w:type="spellEnd"/>
      <w:r w:rsidRPr="00536C83">
        <w:rPr>
          <w:sz w:val="12"/>
        </w:rPr>
        <w:t xml:space="preserve">. e].) This provision reappears in the 1955 Retirement and Social Security Law as subdivision f of section 24. This provision is useful for interpretative purposes. Since it prescribes that moneys not paid because of reduction should be transferred back to the accumulation fund the conclusion is </w:t>
      </w:r>
      <w:r w:rsidRPr="00536C83">
        <w:rPr>
          <w:sz w:val="12"/>
        </w:rPr>
        <w:lastRenderedPageBreak/>
        <w:t xml:space="preserve">inescapable that such </w:t>
      </w:r>
      <w:r w:rsidRPr="00536C83">
        <w:rPr>
          <w:rStyle w:val="Emphasis"/>
          <w:highlight w:val="green"/>
        </w:rPr>
        <w:t>reductions were meant to be permanent</w:t>
      </w:r>
      <w:r w:rsidRPr="00536C83">
        <w:rPr>
          <w:sz w:val="12"/>
        </w:rPr>
        <w:t>. If temporary suspensions were intended this bookkeeping device would result in a false picture of the funds, i.e., the reserve fund would be depleted when it would contain adequate funds to meet eventual payments 57*57 to present pensioners. Likewise, the accumulation fund would be improperly inflated with respect to the present pensioners.</w:t>
      </w:r>
    </w:p>
    <w:p w14:paraId="26E2E44B" w14:textId="77777777" w:rsidR="00054134" w:rsidRPr="00536C83" w:rsidRDefault="00054134" w:rsidP="00054134">
      <w:pPr>
        <w:rPr>
          <w:sz w:val="16"/>
        </w:rPr>
      </w:pPr>
      <w:r w:rsidRPr="00536C83">
        <w:rPr>
          <w:sz w:val="16"/>
        </w:rPr>
        <w:t xml:space="preserve">Section 64 of the Retirement and Social Security Law (§ 85 under the 1947 act) provides that any disability pension must be reduced by the amount payable pursuant to the Workmen's Compensation Law if applicable. In Matter of Dalton v. City of Yonkers (262 App. Div. 321, 323 [1941]) this court interpreted "reduce" to mean "offset" in holding that under then section 67 (relating to Workmen's Compensation benefits as do its successors sections 85 and 64), pensions were to be offset by compensation benefits. This is merely another indication that </w:t>
      </w:r>
      <w:r w:rsidRPr="00F56682">
        <w:rPr>
          <w:rStyle w:val="Emphasis"/>
        </w:rPr>
        <w:t>"</w:t>
      </w:r>
      <w:r w:rsidRPr="00536C83">
        <w:rPr>
          <w:rStyle w:val="Emphasis"/>
          <w:highlight w:val="green"/>
        </w:rPr>
        <w:t>reduce" means</w:t>
      </w:r>
      <w:r w:rsidRPr="00536C83">
        <w:rPr>
          <w:sz w:val="16"/>
        </w:rPr>
        <w:t xml:space="preserve"> a </w:t>
      </w:r>
      <w:r w:rsidRPr="00536C83">
        <w:rPr>
          <w:rStyle w:val="Emphasis"/>
          <w:highlight w:val="green"/>
        </w:rPr>
        <w:t>diminishing</w:t>
      </w:r>
      <w:r w:rsidRPr="00536C83">
        <w:rPr>
          <w:sz w:val="16"/>
        </w:rPr>
        <w:t xml:space="preserve"> of the pension pursuant to a given formula </w:t>
      </w:r>
      <w:r w:rsidRPr="00536C83">
        <w:rPr>
          <w:rStyle w:val="Emphasis"/>
          <w:highlight w:val="green"/>
        </w:rPr>
        <w:t xml:space="preserve">rather than a mere </w:t>
      </w:r>
      <w:r w:rsidRPr="00536C83">
        <w:rPr>
          <w:rStyle w:val="Emphasis"/>
        </w:rPr>
        <w:t xml:space="preserve">recoverable, </w:t>
      </w:r>
      <w:r w:rsidRPr="00536C83">
        <w:rPr>
          <w:rStyle w:val="Emphasis"/>
          <w:highlight w:val="green"/>
        </w:rPr>
        <w:t>temporary suspension</w:t>
      </w:r>
      <w:r w:rsidRPr="00536C83">
        <w:rPr>
          <w:sz w:val="16"/>
        </w:rPr>
        <w:t xml:space="preserve"> during the time other benefits or salaries are being received by the pensioner. (Also, cf., Retirement and Social Security Law, § 101 [§ 84 under the 1947 act].)</w:t>
      </w:r>
    </w:p>
    <w:p w14:paraId="695CCE4F" w14:textId="77777777" w:rsidR="00054134" w:rsidRDefault="00054134" w:rsidP="00054134"/>
    <w:p w14:paraId="2863AE54" w14:textId="42153ED3" w:rsidR="00054134" w:rsidRDefault="00054134" w:rsidP="00054134">
      <w:pPr>
        <w:pStyle w:val="Heading4"/>
      </w:pPr>
      <w:r>
        <w:t>Violation: it’s a waiver</w:t>
      </w:r>
    </w:p>
    <w:p w14:paraId="13238923" w14:textId="77777777" w:rsidR="00054134" w:rsidRDefault="00054134" w:rsidP="00054134"/>
    <w:p w14:paraId="5550B52B" w14:textId="77777777" w:rsidR="00054134" w:rsidRDefault="00054134" w:rsidP="00054134">
      <w:pPr>
        <w:pStyle w:val="Heading4"/>
      </w:pPr>
      <w:r>
        <w:t>Vote neg:</w:t>
      </w:r>
    </w:p>
    <w:p w14:paraId="144307F8" w14:textId="715BFD6C" w:rsidR="00054134" w:rsidRDefault="00054134" w:rsidP="00054134">
      <w:pPr>
        <w:pStyle w:val="Heading4"/>
      </w:pPr>
      <w:r>
        <w:t xml:space="preserve">1] Precision---all neg prep is centered on words in the resolution, the precise definition of our word from a legal source means it’d be the most predictable in the lit. </w:t>
      </w:r>
    </w:p>
    <w:p w14:paraId="71161237" w14:textId="77777777" w:rsidR="00054134" w:rsidRPr="00054134" w:rsidRDefault="00054134" w:rsidP="00054134"/>
    <w:p w14:paraId="6A95644C" w14:textId="436F3914" w:rsidR="00054134" w:rsidRDefault="00054134" w:rsidP="00054134">
      <w:pPr>
        <w:pStyle w:val="Heading4"/>
      </w:pPr>
      <w:r>
        <w:t xml:space="preserve">2] </w:t>
      </w:r>
      <w:proofErr w:type="spellStart"/>
      <w:r>
        <w:t>Aff</w:t>
      </w:r>
      <w:proofErr w:type="spellEnd"/>
      <w:r>
        <w:t xml:space="preserve"> conditionality---they can de-link core neg ground like innovation by saying they’ll protect IP again after the pandemic, as well as enabling </w:t>
      </w:r>
      <w:proofErr w:type="spellStart"/>
      <w:r>
        <w:t>cheaty</w:t>
      </w:r>
      <w:proofErr w:type="spellEnd"/>
      <w:r>
        <w:t xml:space="preserve"> perms that kill plan vs CP clash.</w:t>
      </w:r>
    </w:p>
    <w:p w14:paraId="1CED9D51" w14:textId="62B8F93A" w:rsidR="00054134" w:rsidRDefault="00054134" w:rsidP="00054134"/>
    <w:p w14:paraId="6D3E06E0" w14:textId="32E0EC12" w:rsidR="00054134" w:rsidRPr="00054134" w:rsidRDefault="00054134" w:rsidP="00054134">
      <w:pPr>
        <w:pStyle w:val="Heading4"/>
      </w:pPr>
      <w:r>
        <w:t>TVA; eliminate IPP for covid vaccine</w:t>
      </w:r>
    </w:p>
    <w:p w14:paraId="668E04D3" w14:textId="76C5BD17" w:rsidR="00054134" w:rsidRDefault="00054134" w:rsidP="00054134"/>
    <w:p w14:paraId="253C2D80" w14:textId="0E979C7D" w:rsidR="00054134" w:rsidRDefault="00054134" w:rsidP="00054134">
      <w:pPr>
        <w:pStyle w:val="Heading4"/>
      </w:pPr>
      <w:r>
        <w:t xml:space="preserve">Competing interpretations- </w:t>
      </w:r>
    </w:p>
    <w:p w14:paraId="695B27EC" w14:textId="53EDE844" w:rsidR="00054134" w:rsidRDefault="00054134" w:rsidP="00054134">
      <w:pPr>
        <w:pStyle w:val="Heading4"/>
        <w:numPr>
          <w:ilvl w:val="0"/>
          <w:numId w:val="14"/>
        </w:numPr>
      </w:pPr>
      <w:r>
        <w:t xml:space="preserve">Reasonability is arbitrary because </w:t>
      </w:r>
      <w:proofErr w:type="spellStart"/>
      <w:r>
        <w:t>its</w:t>
      </w:r>
      <w:proofErr w:type="spellEnd"/>
      <w:r>
        <w:t xml:space="preserve"> up to judges with different </w:t>
      </w:r>
      <w:proofErr w:type="spellStart"/>
      <w:r>
        <w:t>brightlines</w:t>
      </w:r>
      <w:proofErr w:type="spellEnd"/>
      <w:r>
        <w:t xml:space="preserve">- competing </w:t>
      </w:r>
      <w:proofErr w:type="spellStart"/>
      <w:r>
        <w:t>interps</w:t>
      </w:r>
      <w:proofErr w:type="spellEnd"/>
      <w:r>
        <w:t xml:space="preserve"> sets the best norms</w:t>
      </w:r>
    </w:p>
    <w:p w14:paraId="68F462B9" w14:textId="027C543D" w:rsidR="00054134" w:rsidRDefault="00054134" w:rsidP="00054134"/>
    <w:p w14:paraId="53976DF5" w14:textId="1C2BE15C" w:rsidR="00054134" w:rsidRDefault="00054134" w:rsidP="00054134">
      <w:pPr>
        <w:pStyle w:val="Heading4"/>
      </w:pPr>
      <w:r>
        <w:t xml:space="preserve">DTD- no </w:t>
      </w:r>
      <w:proofErr w:type="spellStart"/>
      <w:r>
        <w:t>arg</w:t>
      </w:r>
      <w:proofErr w:type="spellEnd"/>
      <w:r>
        <w:t xml:space="preserve"> to drop</w:t>
      </w:r>
    </w:p>
    <w:p w14:paraId="5A7159D1" w14:textId="498F8722" w:rsidR="00054134" w:rsidRDefault="00054134" w:rsidP="00054134"/>
    <w:p w14:paraId="224005E2" w14:textId="7857C8FD" w:rsidR="00054134" w:rsidRDefault="00054134" w:rsidP="00054134">
      <w:pPr>
        <w:pStyle w:val="Heading4"/>
      </w:pPr>
      <w:r>
        <w:t xml:space="preserve">No </w:t>
      </w:r>
      <w:proofErr w:type="spellStart"/>
      <w:r>
        <w:t>rvis</w:t>
      </w:r>
      <w:proofErr w:type="spellEnd"/>
    </w:p>
    <w:p w14:paraId="5AC68C1E" w14:textId="24CE2A0A" w:rsidR="00054134" w:rsidRDefault="00054134" w:rsidP="00054134">
      <w:pPr>
        <w:pStyle w:val="Heading4"/>
        <w:numPr>
          <w:ilvl w:val="0"/>
          <w:numId w:val="15"/>
        </w:numPr>
      </w:pPr>
      <w:r>
        <w:t>Incentivizes being abusive to bait theory</w:t>
      </w:r>
    </w:p>
    <w:p w14:paraId="5B277AEE" w14:textId="0DA39CEE" w:rsidR="00054134" w:rsidRDefault="00054134" w:rsidP="00054134">
      <w:pPr>
        <w:pStyle w:val="Heading4"/>
        <w:numPr>
          <w:ilvl w:val="0"/>
          <w:numId w:val="15"/>
        </w:numPr>
      </w:pPr>
      <w:r>
        <w:t>Prevents substance</w:t>
      </w:r>
      <w:r w:rsidR="00514256">
        <w:t xml:space="preserve"> education by focusing on theory</w:t>
      </w:r>
    </w:p>
    <w:p w14:paraId="58C816C0" w14:textId="0F1D97BF" w:rsidR="00514256" w:rsidRDefault="00514256" w:rsidP="00514256"/>
    <w:p w14:paraId="7D53459C" w14:textId="654CD6BB" w:rsidR="00514256" w:rsidRDefault="00514256" w:rsidP="00514256">
      <w:pPr>
        <w:pStyle w:val="Heading2"/>
        <w:numPr>
          <w:ilvl w:val="0"/>
          <w:numId w:val="13"/>
        </w:numPr>
      </w:pPr>
      <w:r>
        <w:lastRenderedPageBreak/>
        <w:t>DA</w:t>
      </w:r>
    </w:p>
    <w:p w14:paraId="780ABF9D" w14:textId="77777777" w:rsidR="00514256" w:rsidRDefault="00514256" w:rsidP="00514256">
      <w:pPr>
        <w:pStyle w:val="Heading4"/>
      </w:pPr>
      <w:r>
        <w:t xml:space="preserve">Current US diplomatic efforts solve climate change BUT </w:t>
      </w:r>
      <w:r>
        <w:rPr>
          <w:u w:val="single"/>
        </w:rPr>
        <w:t>diplomatic capital</w:t>
      </w:r>
      <w:r>
        <w:t xml:space="preserve"> is key</w:t>
      </w:r>
    </w:p>
    <w:p w14:paraId="4F65F16E" w14:textId="77777777" w:rsidR="00514256" w:rsidRPr="00B762BA" w:rsidRDefault="00514256" w:rsidP="00514256">
      <w:pPr>
        <w:rPr>
          <w:sz w:val="15"/>
          <w:szCs w:val="16"/>
        </w:rPr>
      </w:pPr>
      <w:r w:rsidRPr="007110D1">
        <w:rPr>
          <w:rStyle w:val="Style13ptBold"/>
        </w:rPr>
        <w:t>Yu 20</w:t>
      </w:r>
      <w:r>
        <w:t xml:space="preserve"> </w:t>
      </w:r>
      <w:r w:rsidRPr="00B762BA">
        <w:rPr>
          <w:sz w:val="15"/>
          <w:szCs w:val="16"/>
        </w:rPr>
        <w:t>Alan Yu, a senior fellow and the director of International Climate Policy at the Center for American Progress. Previously, he was a career foreign service officer at the State Department., 12-8-2020, "How U.S. Diplomacy and Diplomats Can Help Get International Climate Action Back on Track," Center for American Progress, https://www.americanprogress.org/issues/green/reports/2020/12/08/493528/u-s-diplomacy-diplomats-can-help-get-international-climate-action-back-track/, accessed 7/27/2021 EH</w:t>
      </w:r>
    </w:p>
    <w:p w14:paraId="14EBEB7F" w14:textId="77777777" w:rsidR="00514256" w:rsidRPr="00B762BA" w:rsidRDefault="00514256" w:rsidP="00514256">
      <w:pPr>
        <w:rPr>
          <w:sz w:val="14"/>
        </w:rPr>
      </w:pPr>
      <w:r w:rsidRPr="00B762BA">
        <w:rPr>
          <w:sz w:val="14"/>
        </w:rPr>
        <w:t xml:space="preserve">Throughout the 2020 presidential campaign and in the early days of the transition, President-elect Joe </w:t>
      </w:r>
      <w:r w:rsidRPr="00B762BA">
        <w:rPr>
          <w:rStyle w:val="Emphasis"/>
        </w:rPr>
        <w:t>Biden</w:t>
      </w:r>
      <w:r w:rsidRPr="00B762BA">
        <w:rPr>
          <w:sz w:val="14"/>
        </w:rPr>
        <w:t xml:space="preserve"> has </w:t>
      </w:r>
      <w:r w:rsidRPr="00B762BA">
        <w:rPr>
          <w:rStyle w:val="Emphasis"/>
        </w:rPr>
        <w:t xml:space="preserve">made clear that </w:t>
      </w:r>
      <w:r w:rsidRPr="00752C96">
        <w:rPr>
          <w:rStyle w:val="Emphasis"/>
          <w:highlight w:val="green"/>
        </w:rPr>
        <w:t>climate action</w:t>
      </w:r>
      <w:r w:rsidRPr="00B762BA">
        <w:rPr>
          <w:rStyle w:val="Emphasis"/>
        </w:rPr>
        <w:t xml:space="preserve"> will be </w:t>
      </w:r>
      <w:r w:rsidRPr="00752C96">
        <w:rPr>
          <w:rStyle w:val="Emphasis"/>
          <w:highlight w:val="green"/>
        </w:rPr>
        <w:t>a core element</w:t>
      </w:r>
      <w:r w:rsidRPr="00B762BA">
        <w:rPr>
          <w:rStyle w:val="Emphasis"/>
        </w:rPr>
        <w:t xml:space="preserve"> of his plan to “build back better</w:t>
      </w:r>
      <w:r w:rsidRPr="00B762BA">
        <w:rPr>
          <w:sz w:val="14"/>
        </w:rPr>
        <w:t xml:space="preserve">,” driving toward a more resilient, sustainable economy </w:t>
      </w:r>
      <w:r w:rsidRPr="00752C96">
        <w:rPr>
          <w:rStyle w:val="Emphasis"/>
          <w:highlight w:val="green"/>
        </w:rPr>
        <w:t>that</w:t>
      </w:r>
      <w:r w:rsidRPr="00B762BA">
        <w:rPr>
          <w:rStyle w:val="Emphasis"/>
        </w:rPr>
        <w:t xml:space="preserve"> will </w:t>
      </w:r>
      <w:r w:rsidRPr="00752C96">
        <w:rPr>
          <w:rStyle w:val="Emphasis"/>
          <w:highlight w:val="green"/>
        </w:rPr>
        <w:t>put the U</w:t>
      </w:r>
      <w:r w:rsidRPr="00B762BA">
        <w:t>nited</w:t>
      </w:r>
      <w:r w:rsidRPr="00B762BA">
        <w:rPr>
          <w:rStyle w:val="Emphasis"/>
        </w:rPr>
        <w:t xml:space="preserve"> </w:t>
      </w:r>
      <w:r w:rsidRPr="00752C96">
        <w:rPr>
          <w:rStyle w:val="Emphasis"/>
          <w:highlight w:val="green"/>
        </w:rPr>
        <w:t>S</w:t>
      </w:r>
      <w:r w:rsidRPr="00B762BA">
        <w:t xml:space="preserve">tates </w:t>
      </w:r>
      <w:r w:rsidRPr="00B762BA">
        <w:rPr>
          <w:rStyle w:val="Emphasis"/>
        </w:rPr>
        <w:t xml:space="preserve">on an irreversible path </w:t>
      </w:r>
      <w:r w:rsidRPr="00752C96">
        <w:rPr>
          <w:rStyle w:val="Emphasis"/>
          <w:highlight w:val="green"/>
        </w:rPr>
        <w:t>to achieve net-zero emissions</w:t>
      </w:r>
      <w:r w:rsidRPr="00B762BA">
        <w:rPr>
          <w:sz w:val="14"/>
        </w:rPr>
        <w:t xml:space="preserve"> </w:t>
      </w:r>
      <w:r w:rsidRPr="00752C96">
        <w:rPr>
          <w:rStyle w:val="Emphasis"/>
          <w:highlight w:val="green"/>
        </w:rPr>
        <w:t>by</w:t>
      </w:r>
      <w:r w:rsidRPr="00B762BA">
        <w:rPr>
          <w:sz w:val="14"/>
        </w:rPr>
        <w:t xml:space="preserve"> </w:t>
      </w:r>
      <w:r w:rsidRPr="00B762BA">
        <w:rPr>
          <w:rStyle w:val="Emphasis"/>
        </w:rPr>
        <w:t xml:space="preserve">no later than </w:t>
      </w:r>
      <w:r w:rsidRPr="00752C96">
        <w:rPr>
          <w:rStyle w:val="Emphasis"/>
          <w:highlight w:val="green"/>
        </w:rPr>
        <w:t>2050</w:t>
      </w:r>
      <w:r w:rsidRPr="00B762BA">
        <w:rPr>
          <w:sz w:val="14"/>
        </w:rPr>
        <w:t xml:space="preserve">.1 President-elect Biden’s first foreign policy actions have also demonstrated a commitment to make climate change a central pillar of his foreign policy. He has announced a senior national security team that recognizes the linkage between U.S. national security and climate change and is committed to climate action.2 He has raised climate action in every congratulatory call he has received from foreign leaders.3 And, most notably, he has created the new position of special presidential envoy (SPE) for climate change and enlisted former U.S. Secretary of State John Kerry, Washington’s leading climate champion—a strong signal that President-elect Biden intends to return the United States to global climate change leadership. President-elect Biden’s intention to position climate action as a central focus of U.S. foreign policy aligns with recommendations by the Center for American Progress and other leading international climate and U.S. foreign policy experts.4 Although President-elect Biden and SPE-designate Kerry will lead this transformation, it will be the U.S. Department of State and U.S. diplomats who will execute this new charge. This will </w:t>
      </w:r>
      <w:r w:rsidRPr="00B762BA">
        <w:rPr>
          <w:rStyle w:val="Emphasis"/>
        </w:rPr>
        <w:t>require fundamental changes to the U.S. foreign policy apparatus and the work of its diplomats.</w:t>
      </w:r>
      <w:r w:rsidRPr="00B762BA">
        <w:rPr>
          <w:sz w:val="14"/>
        </w:rPr>
        <w:t xml:space="preserve"> At a time when experts are calling for reform and repurposing how the State Department executes a foreign policy to fit changing global challenges, now is the time to design for the centrality of climate action in the department’s mission and operations.5 </w:t>
      </w:r>
      <w:r w:rsidRPr="00B762BA">
        <w:rPr>
          <w:rStyle w:val="Emphasis"/>
        </w:rPr>
        <w:t xml:space="preserve">There is </w:t>
      </w:r>
      <w:r w:rsidRPr="00752C96">
        <w:rPr>
          <w:rStyle w:val="Emphasis"/>
          <w:highlight w:val="green"/>
        </w:rPr>
        <w:t>no alternative to the</w:t>
      </w:r>
      <w:r w:rsidRPr="00B762BA">
        <w:rPr>
          <w:rStyle w:val="Emphasis"/>
        </w:rPr>
        <w:t xml:space="preserve"> </w:t>
      </w:r>
      <w:r w:rsidRPr="00752C96">
        <w:rPr>
          <w:rStyle w:val="Emphasis"/>
          <w:highlight w:val="green"/>
        </w:rPr>
        <w:t>U</w:t>
      </w:r>
      <w:r w:rsidRPr="00B762BA">
        <w:t>nited</w:t>
      </w:r>
      <w:r w:rsidRPr="00B762BA">
        <w:rPr>
          <w:rStyle w:val="Emphasis"/>
        </w:rPr>
        <w:t xml:space="preserve"> </w:t>
      </w:r>
      <w:r w:rsidRPr="00752C96">
        <w:rPr>
          <w:rStyle w:val="Emphasis"/>
          <w:highlight w:val="green"/>
        </w:rPr>
        <w:t>S</w:t>
      </w:r>
      <w:r w:rsidRPr="00B762BA">
        <w:t xml:space="preserve">tates </w:t>
      </w:r>
      <w:r w:rsidRPr="00B762BA">
        <w:rPr>
          <w:rStyle w:val="Emphasis"/>
        </w:rPr>
        <w:t xml:space="preserve">for </w:t>
      </w:r>
      <w:r w:rsidRPr="00752C96">
        <w:rPr>
          <w:rStyle w:val="Emphasis"/>
          <w:highlight w:val="green"/>
        </w:rPr>
        <w:t>driving all countries toward climate</w:t>
      </w:r>
      <w:r w:rsidRPr="00B762BA">
        <w:rPr>
          <w:rStyle w:val="Emphasis"/>
        </w:rPr>
        <w:t xml:space="preserve"> ambition and </w:t>
      </w:r>
      <w:r w:rsidRPr="00752C96">
        <w:rPr>
          <w:rStyle w:val="Emphasis"/>
          <w:highlight w:val="green"/>
        </w:rPr>
        <w:t>action</w:t>
      </w:r>
      <w:r w:rsidRPr="00B762BA">
        <w:rPr>
          <w:rStyle w:val="Emphasis"/>
        </w:rPr>
        <w:t>—</w:t>
      </w:r>
      <w:r w:rsidRPr="00752C96">
        <w:rPr>
          <w:rStyle w:val="Emphasis"/>
          <w:highlight w:val="green"/>
        </w:rPr>
        <w:t>including China</w:t>
      </w:r>
      <w:r w:rsidRPr="00B762BA">
        <w:rPr>
          <w:rStyle w:val="Emphasis"/>
        </w:rPr>
        <w:t>, the world’s largest carbon emitter</w:t>
      </w:r>
      <w:r w:rsidRPr="00B762BA">
        <w:rPr>
          <w:sz w:val="14"/>
        </w:rPr>
        <w:t xml:space="preserve">.6 </w:t>
      </w:r>
      <w:r w:rsidRPr="00B762BA">
        <w:rPr>
          <w:rStyle w:val="Emphasis"/>
        </w:rPr>
        <w:t>Restoring U.S. leadership in the global fight against climate change is in the</w:t>
      </w:r>
      <w:r w:rsidRPr="00B762BA">
        <w:rPr>
          <w:sz w:val="14"/>
        </w:rPr>
        <w:t xml:space="preserve"> U.S. </w:t>
      </w:r>
      <w:r w:rsidRPr="00B762BA">
        <w:rPr>
          <w:rStyle w:val="Emphasis"/>
        </w:rPr>
        <w:t>national</w:t>
      </w:r>
      <w:r w:rsidRPr="00B762BA">
        <w:rPr>
          <w:sz w:val="14"/>
        </w:rPr>
        <w:t xml:space="preserve"> interest </w:t>
      </w:r>
      <w:r w:rsidRPr="00B762BA">
        <w:rPr>
          <w:rStyle w:val="Emphasis"/>
        </w:rPr>
        <w:t>and</w:t>
      </w:r>
      <w:r w:rsidRPr="00B762BA">
        <w:rPr>
          <w:sz w:val="14"/>
        </w:rPr>
        <w:t xml:space="preserve"> the </w:t>
      </w:r>
      <w:r w:rsidRPr="00B762BA">
        <w:rPr>
          <w:rStyle w:val="Emphasis"/>
        </w:rPr>
        <w:t>global interest</w:t>
      </w:r>
      <w:r w:rsidRPr="00B762BA">
        <w:rPr>
          <w:sz w:val="14"/>
        </w:rPr>
        <w:t xml:space="preserve">. But while the world would welcome the United States back to the fight against climate change, four years of head-snapping changes in U.S. policy—such as reversals in domestic climate policies and actions, withdrawal from the Paris Agreement, and retreat from global cooperation—have eroded trust in the United States’ consistency and commitment. America must demonstrate that it is a reliable global leader and partner. </w:t>
      </w:r>
      <w:proofErr w:type="gramStart"/>
      <w:r w:rsidRPr="00B762BA">
        <w:rPr>
          <w:sz w:val="14"/>
        </w:rPr>
        <w:t>In order for</w:t>
      </w:r>
      <w:proofErr w:type="gramEnd"/>
      <w:r w:rsidRPr="00B762BA">
        <w:rPr>
          <w:sz w:val="14"/>
        </w:rPr>
        <w:t xml:space="preserve"> the Biden administration to restore U.S. climate leadership and then drive global action, it will need to determine what the U.S. government will do and how it will do it. </w:t>
      </w:r>
      <w:r w:rsidRPr="00B762BA">
        <w:rPr>
          <w:rStyle w:val="Emphasis"/>
        </w:rPr>
        <w:t>The president and his special envoy must lead</w:t>
      </w:r>
      <w:r w:rsidRPr="00B762BA">
        <w:rPr>
          <w:sz w:val="14"/>
        </w:rPr>
        <w:t xml:space="preserve">, but they should </w:t>
      </w:r>
      <w:r w:rsidRPr="00B762BA">
        <w:rPr>
          <w:rStyle w:val="Emphasis"/>
        </w:rPr>
        <w:t>put U.S. diplomats</w:t>
      </w:r>
      <w:r w:rsidRPr="00B762BA">
        <w:rPr>
          <w:sz w:val="14"/>
        </w:rPr>
        <w:t xml:space="preserve"> and the State Department </w:t>
      </w:r>
      <w:r w:rsidRPr="00B762BA">
        <w:rPr>
          <w:rStyle w:val="Emphasis"/>
        </w:rPr>
        <w:t xml:space="preserve">in the central </w:t>
      </w:r>
      <w:r w:rsidRPr="00146986">
        <w:rPr>
          <w:rStyle w:val="Emphasis"/>
        </w:rPr>
        <w:t>role to drive global climate action</w:t>
      </w:r>
      <w:r w:rsidRPr="00B762BA">
        <w:rPr>
          <w:sz w:val="14"/>
        </w:rPr>
        <w:t xml:space="preserve">. This issue brief offers some priority actions for the new administration to consider and a series of detailed recommendations on how to execute these changes through leadership and actions by the president, the secretary of state, and U.S. ambassadors overseas. It concludes with recommendations on management reforms, including a boost in foreign service personnel, which the State Department should adopt to make the centrality of climate diplomacy in U.S. foreign relations built to last. A progressive U.S. agenda on global climate action President-elect Biden has been clear that a return to the Paris Agreement would be the first necessary step for the United States to reclaim its place in international climate leadership,7 but his administration will have much to do to repair the United States’ reputation and move to counter climate change. </w:t>
      </w:r>
      <w:r w:rsidRPr="00752C96">
        <w:rPr>
          <w:rStyle w:val="StyleUnderline"/>
          <w:highlight w:val="green"/>
        </w:rPr>
        <w:t>A U.S. agenda</w:t>
      </w:r>
      <w:r w:rsidRPr="00B762BA">
        <w:rPr>
          <w:rStyle w:val="StyleUnderline"/>
        </w:rPr>
        <w:t xml:space="preserve"> for international climate policy that prioritizes urgent and consequential outcomes </w:t>
      </w:r>
      <w:r w:rsidRPr="00752C96">
        <w:rPr>
          <w:rStyle w:val="StyleUnderline"/>
          <w:highlight w:val="green"/>
        </w:rPr>
        <w:t xml:space="preserve">should </w:t>
      </w:r>
      <w:r w:rsidRPr="00A14B51">
        <w:rPr>
          <w:rStyle w:val="StyleUnderline"/>
        </w:rPr>
        <w:t>include the following</w:t>
      </w:r>
      <w:r w:rsidRPr="00B762BA">
        <w:rPr>
          <w:rStyle w:val="StyleUnderline"/>
        </w:rPr>
        <w:t xml:space="preserve"> core actions:</w:t>
      </w:r>
      <w:r w:rsidRPr="00B762BA">
        <w:rPr>
          <w:sz w:val="14"/>
        </w:rPr>
        <w:t xml:space="preserve"> Promptly deliver an ambitious and credible plan to demonstrate to the world that the United States will act domestically to reduce greenhouse gas emissions to net-zero by 2050.8 </w:t>
      </w:r>
      <w:r w:rsidRPr="00752C96">
        <w:rPr>
          <w:rStyle w:val="Emphasis"/>
          <w:highlight w:val="green"/>
        </w:rPr>
        <w:t>Reengage diplomatically in</w:t>
      </w:r>
      <w:r w:rsidRPr="00B762BA">
        <w:rPr>
          <w:rStyle w:val="Emphasis"/>
        </w:rPr>
        <w:t xml:space="preserve"> key multilateral processes and </w:t>
      </w:r>
      <w:r w:rsidRPr="00752C96">
        <w:rPr>
          <w:rStyle w:val="Emphasis"/>
          <w:highlight w:val="green"/>
        </w:rPr>
        <w:t>with major</w:t>
      </w:r>
      <w:r w:rsidRPr="00B762BA">
        <w:rPr>
          <w:rStyle w:val="Emphasis"/>
        </w:rPr>
        <w:t xml:space="preserve"> climate </w:t>
      </w:r>
      <w:r w:rsidRPr="00752C96">
        <w:rPr>
          <w:rStyle w:val="Emphasis"/>
          <w:highlight w:val="green"/>
        </w:rPr>
        <w:t>players</w:t>
      </w:r>
      <w:r w:rsidRPr="00B762BA">
        <w:rPr>
          <w:sz w:val="14"/>
        </w:rPr>
        <w:t xml:space="preserve"> such as </w:t>
      </w:r>
      <w:r w:rsidRPr="00B762BA">
        <w:rPr>
          <w:rStyle w:val="StyleUnderline"/>
        </w:rPr>
        <w:t>China, India, the European Union</w:t>
      </w:r>
      <w:r w:rsidRPr="00B762BA">
        <w:rPr>
          <w:sz w:val="14"/>
        </w:rPr>
        <w:t xml:space="preserve">, and </w:t>
      </w:r>
      <w:r w:rsidRPr="00B762BA">
        <w:rPr>
          <w:rStyle w:val="StyleUnderline"/>
        </w:rPr>
        <w:t>Brazil</w:t>
      </w:r>
      <w:r w:rsidRPr="00B762BA">
        <w:rPr>
          <w:sz w:val="14"/>
        </w:rPr>
        <w:t xml:space="preserve"> </w:t>
      </w:r>
      <w:r w:rsidRPr="00B762BA">
        <w:rPr>
          <w:rStyle w:val="Emphasis"/>
        </w:rPr>
        <w:t>to drive stronger and faster</w:t>
      </w:r>
      <w:r w:rsidRPr="00B762BA">
        <w:rPr>
          <w:sz w:val="14"/>
        </w:rPr>
        <w:t xml:space="preserve"> collective and country </w:t>
      </w:r>
      <w:r w:rsidRPr="00B762BA">
        <w:rPr>
          <w:rStyle w:val="Emphasis"/>
        </w:rPr>
        <w:t>actions</w:t>
      </w:r>
      <w:r w:rsidRPr="00B762BA">
        <w:rPr>
          <w:sz w:val="14"/>
        </w:rPr>
        <w:t xml:space="preserve">. Restore and elevate the United States’ work with developing countries to support their efforts to achieve their development goals in a clean energy pathway that aligns with the Intergovernmental Panel on Climate Change’s recommendation to limit global temperature rise to 1.5 degrees Celsius and that strengthens their resilience to the impacts of climate change.9 Accelerate work across U.S. agencies—such as the departments of State, Defense, Treasury, Agriculture, and Energy and the U.S. Agency for International Development (USAID)—and with key foreign governments, research institutions, and other stakeholders to deepen America’s understanding and planning to address the national security risk implications of climate change and develop measures to address them. Draw from the U.S. trade and financial policy toolkits to catalyze increased climate action by major emitters beyond U.S. borders. </w:t>
      </w:r>
      <w:r w:rsidRPr="00A14B51">
        <w:rPr>
          <w:sz w:val="14"/>
        </w:rPr>
        <w:t xml:space="preserve">How can </w:t>
      </w:r>
      <w:r w:rsidRPr="00A14B51">
        <w:rPr>
          <w:rStyle w:val="Emphasis"/>
        </w:rPr>
        <w:t xml:space="preserve">the </w:t>
      </w:r>
      <w:r w:rsidRPr="00146986">
        <w:rPr>
          <w:rStyle w:val="Emphasis"/>
        </w:rPr>
        <w:t>Biden administration best position itself to drive climate action internationally</w:t>
      </w:r>
      <w:r w:rsidRPr="00146986">
        <w:rPr>
          <w:sz w:val="14"/>
        </w:rPr>
        <w:t xml:space="preserve">? CAP identifies </w:t>
      </w:r>
      <w:r w:rsidRPr="00146986">
        <w:rPr>
          <w:rStyle w:val="StyleUnderline"/>
        </w:rPr>
        <w:t>two key factors</w:t>
      </w:r>
      <w:r w:rsidRPr="00A14B51">
        <w:rPr>
          <w:sz w:val="14"/>
        </w:rPr>
        <w:t xml:space="preserve">: Washington’s </w:t>
      </w:r>
      <w:r w:rsidRPr="00A14B51">
        <w:rPr>
          <w:rStyle w:val="StyleUnderline"/>
        </w:rPr>
        <w:t>demonstration of climate leadership and</w:t>
      </w:r>
      <w:r w:rsidRPr="00B762BA">
        <w:rPr>
          <w:sz w:val="14"/>
        </w:rPr>
        <w:t xml:space="preserve"> </w:t>
      </w:r>
      <w:r w:rsidRPr="00146986">
        <w:rPr>
          <w:sz w:val="14"/>
        </w:rPr>
        <w:t xml:space="preserve">a </w:t>
      </w:r>
      <w:r w:rsidRPr="00146986">
        <w:rPr>
          <w:rStyle w:val="Emphasis"/>
        </w:rPr>
        <w:t xml:space="preserve">strategic use of the </w:t>
      </w:r>
      <w:r w:rsidRPr="00752C96">
        <w:rPr>
          <w:rStyle w:val="Emphasis"/>
          <w:highlight w:val="green"/>
        </w:rPr>
        <w:t>full power of U.S. diplomacy</w:t>
      </w:r>
      <w:r w:rsidRPr="00B762BA">
        <w:rPr>
          <w:rStyle w:val="Emphasis"/>
        </w:rPr>
        <w:t>.</w:t>
      </w:r>
      <w:r>
        <w:rPr>
          <w:rStyle w:val="Emphasis"/>
        </w:rPr>
        <w:t xml:space="preserve"> </w:t>
      </w:r>
      <w:r w:rsidRPr="00B762BA">
        <w:rPr>
          <w:sz w:val="14"/>
        </w:rPr>
        <w:t xml:space="preserve">Presidential leadership: The centrality of international climate action in words and deeds </w:t>
      </w:r>
      <w:proofErr w:type="gramStart"/>
      <w:r w:rsidRPr="00B762BA">
        <w:rPr>
          <w:sz w:val="14"/>
        </w:rPr>
        <w:t>As</w:t>
      </w:r>
      <w:proofErr w:type="gramEnd"/>
      <w:r w:rsidRPr="00B762BA">
        <w:rPr>
          <w:sz w:val="14"/>
        </w:rPr>
        <w:t xml:space="preserve"> noted earlier, President-elect Biden has demonstrated both in his statements and senior appointments his intention to prioritize climate action in his foreign policy agenda. As a practical matter, the new administration’s </w:t>
      </w:r>
      <w:proofErr w:type="gramStart"/>
      <w:r w:rsidRPr="00B762BA">
        <w:rPr>
          <w:sz w:val="14"/>
        </w:rPr>
        <w:t>first priority</w:t>
      </w:r>
      <w:proofErr w:type="gramEnd"/>
      <w:r w:rsidRPr="00B762BA">
        <w:rPr>
          <w:sz w:val="14"/>
        </w:rPr>
        <w:t xml:space="preserve"> on climate will be to deliver an ambitious and credible domestic plan to make up for lost progress. Demonstrating bold action at home is also the first step to regaining U.S. climate influence abroad to drive global action. In </w:t>
      </w:r>
      <w:r w:rsidRPr="00A14B51">
        <w:rPr>
          <w:sz w:val="14"/>
        </w:rPr>
        <w:t xml:space="preserve">turn, </w:t>
      </w:r>
      <w:r w:rsidRPr="00A14B51">
        <w:rPr>
          <w:rStyle w:val="StyleUnderline"/>
        </w:rPr>
        <w:t xml:space="preserve">helping to drive action internationally </w:t>
      </w:r>
      <w:r w:rsidRPr="00752C96">
        <w:rPr>
          <w:rStyle w:val="StyleUnderline"/>
          <w:highlight w:val="green"/>
        </w:rPr>
        <w:t>will be critical</w:t>
      </w:r>
      <w:r w:rsidRPr="009B2DDE">
        <w:rPr>
          <w:rStyle w:val="StyleUnderline"/>
        </w:rPr>
        <w:t xml:space="preserve"> </w:t>
      </w:r>
      <w:proofErr w:type="gramStart"/>
      <w:r w:rsidRPr="009B2DDE">
        <w:rPr>
          <w:rStyle w:val="StyleUnderline"/>
        </w:rPr>
        <w:t>in order for</w:t>
      </w:r>
      <w:proofErr w:type="gramEnd"/>
      <w:r w:rsidRPr="009B2DDE">
        <w:rPr>
          <w:rStyle w:val="StyleUnderline"/>
        </w:rPr>
        <w:t xml:space="preserve"> the administration </w:t>
      </w:r>
      <w:r w:rsidRPr="00752C96">
        <w:rPr>
          <w:rStyle w:val="StyleUnderline"/>
          <w:highlight w:val="green"/>
        </w:rPr>
        <w:t>to sustain</w:t>
      </w:r>
      <w:r w:rsidRPr="009B2DDE">
        <w:rPr>
          <w:rStyle w:val="StyleUnderline"/>
        </w:rPr>
        <w:t xml:space="preserve"> public support for </w:t>
      </w:r>
      <w:r w:rsidRPr="00752C96">
        <w:rPr>
          <w:rStyle w:val="Emphasis"/>
          <w:highlight w:val="green"/>
        </w:rPr>
        <w:t>domestic climate ambition</w:t>
      </w:r>
      <w:r w:rsidRPr="00B762BA">
        <w:rPr>
          <w:sz w:val="14"/>
        </w:rPr>
        <w:t xml:space="preserve">. After he is sworn in, President-elect </w:t>
      </w:r>
      <w:r w:rsidRPr="00752C96">
        <w:rPr>
          <w:rStyle w:val="StyleUnderline"/>
          <w:highlight w:val="green"/>
        </w:rPr>
        <w:t>Biden should use</w:t>
      </w:r>
      <w:r w:rsidRPr="00B762BA">
        <w:rPr>
          <w:sz w:val="14"/>
        </w:rPr>
        <w:t xml:space="preserve"> the occasion of his first </w:t>
      </w:r>
      <w:r w:rsidRPr="00752C96">
        <w:rPr>
          <w:rStyle w:val="StyleUnderline"/>
          <w:highlight w:val="green"/>
        </w:rPr>
        <w:t>foreign policy speech to speak directly to the</w:t>
      </w:r>
      <w:r w:rsidRPr="009B2DDE">
        <w:rPr>
          <w:rStyle w:val="StyleUnderline"/>
        </w:rPr>
        <w:t xml:space="preserve"> American people about the </w:t>
      </w:r>
      <w:r w:rsidRPr="00752C96">
        <w:rPr>
          <w:rStyle w:val="StyleUnderline"/>
          <w:highlight w:val="green"/>
        </w:rPr>
        <w:t>urgency of the climate crisis</w:t>
      </w:r>
      <w:r w:rsidRPr="009B2DDE">
        <w:rPr>
          <w:rStyle w:val="StyleUnderline"/>
        </w:rPr>
        <w:t xml:space="preserve"> and the need for action</w:t>
      </w:r>
      <w:r w:rsidRPr="00B762BA">
        <w:rPr>
          <w:sz w:val="14"/>
        </w:rPr>
        <w:t xml:space="preserve">—and explain how he will deliver climate results globally at the same time he calls for consequential domestic transformations. He should make the case that combatting climate change globally is in the economic and security interests of the United States and declare that, under his National Security Strategy, he will make achieving meaningful climate action beyond U.S. borders a central priority of U.S. foreign policy. President-elect Biden and senior leaders in his administration must reinforce that message and vision to both domestic and international audiences—and, importantly, to his own government. To reinforce his words, the president-elect can take the following steps to put climate at the center of U.S. foreign policy: </w:t>
      </w:r>
      <w:r w:rsidRPr="00752C96">
        <w:rPr>
          <w:rStyle w:val="Emphasis"/>
          <w:highlight w:val="green"/>
        </w:rPr>
        <w:t>Engage in presidential climate diplomacy</w:t>
      </w:r>
      <w:r w:rsidRPr="00B762BA">
        <w:rPr>
          <w:sz w:val="14"/>
        </w:rPr>
        <w:t xml:space="preserve">. President-elect </w:t>
      </w:r>
      <w:r w:rsidRPr="00B762BA">
        <w:rPr>
          <w:rStyle w:val="Emphasis"/>
        </w:rPr>
        <w:t>Biden</w:t>
      </w:r>
      <w:r w:rsidRPr="00B762BA">
        <w:rPr>
          <w:sz w:val="14"/>
        </w:rPr>
        <w:t xml:space="preserve"> has </w:t>
      </w:r>
      <w:r w:rsidRPr="00B762BA">
        <w:rPr>
          <w:rStyle w:val="Emphasis"/>
        </w:rPr>
        <w:t>demonstrated</w:t>
      </w:r>
      <w:r w:rsidRPr="00B762BA">
        <w:rPr>
          <w:sz w:val="14"/>
        </w:rPr>
        <w:t xml:space="preserve"> this </w:t>
      </w:r>
      <w:r w:rsidRPr="00B762BA">
        <w:rPr>
          <w:rStyle w:val="Emphasis"/>
        </w:rPr>
        <w:t>commitment to engaging on climate change</w:t>
      </w:r>
      <w:r w:rsidRPr="00B762BA">
        <w:rPr>
          <w:sz w:val="14"/>
        </w:rPr>
        <w:t xml:space="preserve"> in his congratulatory calls from foreign leaders. Once in office, he should continue to make clear to foreign governments that the U.S. government will prioritize addressing climate change in all bilateral relationships. He should </w:t>
      </w:r>
      <w:r w:rsidRPr="00752C96">
        <w:rPr>
          <w:rStyle w:val="Emphasis"/>
          <w:highlight w:val="green"/>
        </w:rPr>
        <w:t xml:space="preserve">commit to making climate an ongoing leader-level </w:t>
      </w:r>
      <w:r w:rsidRPr="00752C96">
        <w:rPr>
          <w:rStyle w:val="Emphasis"/>
          <w:sz w:val="28"/>
          <w:szCs w:val="32"/>
          <w:highlight w:val="green"/>
        </w:rPr>
        <w:t>topic</w:t>
      </w:r>
      <w:r w:rsidRPr="00B762BA">
        <w:rPr>
          <w:sz w:val="16"/>
          <w:szCs w:val="32"/>
        </w:rPr>
        <w:t xml:space="preserve"> </w:t>
      </w:r>
      <w:r w:rsidRPr="007A7E2E">
        <w:rPr>
          <w:rStyle w:val="StyleUnderline"/>
        </w:rPr>
        <w:t xml:space="preserve">with </w:t>
      </w:r>
      <w:r w:rsidRPr="00752C96">
        <w:rPr>
          <w:rStyle w:val="Emphasis"/>
          <w:highlight w:val="green"/>
        </w:rPr>
        <w:t>key</w:t>
      </w:r>
      <w:r w:rsidRPr="007A7E2E">
        <w:rPr>
          <w:sz w:val="10"/>
          <w:szCs w:val="20"/>
        </w:rPr>
        <w:t xml:space="preserve"> global climate </w:t>
      </w:r>
      <w:r w:rsidRPr="00752C96">
        <w:rPr>
          <w:rStyle w:val="Emphasis"/>
          <w:highlight w:val="green"/>
        </w:rPr>
        <w:t>players</w:t>
      </w:r>
      <w:r w:rsidRPr="007A7E2E">
        <w:rPr>
          <w:rStyle w:val="StyleUnderline"/>
        </w:rPr>
        <w:t xml:space="preserve"> such as </w:t>
      </w:r>
      <w:r w:rsidRPr="007A7E2E">
        <w:rPr>
          <w:rStyle w:val="Emphasis"/>
        </w:rPr>
        <w:t>China, India</w:t>
      </w:r>
      <w:r w:rsidRPr="007A7E2E">
        <w:rPr>
          <w:rStyle w:val="StyleUnderline"/>
        </w:rPr>
        <w:t xml:space="preserve">, the </w:t>
      </w:r>
      <w:r w:rsidRPr="007A7E2E">
        <w:rPr>
          <w:rStyle w:val="Emphasis"/>
        </w:rPr>
        <w:t>E</w:t>
      </w:r>
      <w:r w:rsidRPr="007A7E2E">
        <w:rPr>
          <w:rStyle w:val="StyleUnderline"/>
        </w:rPr>
        <w:t xml:space="preserve">uropean </w:t>
      </w:r>
      <w:r w:rsidRPr="007A7E2E">
        <w:rPr>
          <w:rStyle w:val="Emphasis"/>
        </w:rPr>
        <w:t>U</w:t>
      </w:r>
      <w:r w:rsidRPr="007A7E2E">
        <w:rPr>
          <w:rStyle w:val="StyleUnderline"/>
        </w:rPr>
        <w:t xml:space="preserve">nion, and </w:t>
      </w:r>
      <w:r w:rsidRPr="007A7E2E">
        <w:rPr>
          <w:rStyle w:val="Emphasis"/>
        </w:rPr>
        <w:t>Brazil</w:t>
      </w:r>
      <w:r w:rsidRPr="007A7E2E">
        <w:rPr>
          <w:rStyle w:val="StyleUnderline"/>
        </w:rPr>
        <w:t xml:space="preserve">, </w:t>
      </w:r>
      <w:r w:rsidRPr="00752C96">
        <w:rPr>
          <w:rStyle w:val="StyleUnderline"/>
          <w:highlight w:val="green"/>
        </w:rPr>
        <w:t>and he should include it on his agenda at</w:t>
      </w:r>
      <w:r w:rsidRPr="007A7E2E">
        <w:rPr>
          <w:rStyle w:val="StyleUnderline"/>
        </w:rPr>
        <w:t xml:space="preserve"> the G-7, </w:t>
      </w:r>
      <w:r w:rsidRPr="00752C96">
        <w:rPr>
          <w:rStyle w:val="Emphasis"/>
          <w:highlight w:val="green"/>
        </w:rPr>
        <w:t>G-20, NATO</w:t>
      </w:r>
      <w:r w:rsidRPr="00752C96">
        <w:rPr>
          <w:rStyle w:val="StyleUnderline"/>
          <w:highlight w:val="green"/>
        </w:rPr>
        <w:t>, and</w:t>
      </w:r>
      <w:r w:rsidRPr="007A7E2E">
        <w:rPr>
          <w:rStyle w:val="StyleUnderline"/>
        </w:rPr>
        <w:t xml:space="preserve"> Asia Pacific Economic Cooperation, commonly known as </w:t>
      </w:r>
      <w:r w:rsidRPr="00752C96">
        <w:rPr>
          <w:rStyle w:val="Emphasis"/>
          <w:highlight w:val="green"/>
        </w:rPr>
        <w:t>APEC</w:t>
      </w:r>
      <w:r w:rsidRPr="00B762BA">
        <w:rPr>
          <w:sz w:val="10"/>
          <w:szCs w:val="20"/>
        </w:rPr>
        <w:t xml:space="preserve">. </w:t>
      </w:r>
      <w:r w:rsidRPr="00146986">
        <w:rPr>
          <w:sz w:val="6"/>
          <w:szCs w:val="6"/>
        </w:rPr>
        <w:t xml:space="preserve">Appoint senior officials committed to climate action. The president should select senior leadership who embrace this new paradigm and are committed to leading this transformation in U.S. foreign policymaking. His nominees for secretary of state, secretary of the treasury, national security adviser, and director of the national economic council do just that. He should look for those same qualities in his nominees for secretaries of defense and energy, U.S. trade representative, USAID administrator, and ambassadors to China, India, the European Union, and Brazil. Give his special presidential envoy for climate change resources and authority. Former Secretary of State John Kerry’s appointment to the SPE role gives the administration immediate credibility in foreign capitals and a leader with diplomatic experience, substantive expertise, and policy passion. To deliver on this central foreign policy priority, the White House must grant the SPE sufficient authority to lead across the government, mobilizing cabinet agencies to align diplomats and technical experts, as well as development assistance and other policy tools. His seat on the National Security Council is critical for that reason. The secretary of state-SPE relationship will also be critically important. Boost the federal climate budget to meet the crisis. To reinvigorate U.S. diplomatic and development strategies, the president-elect should seek funding from Congress to hire 500 new diplomatic positions and boost U.S. climate-related foreign assistance programs to $25 billion over five years. The Biden administration should use the additional funding to make good on U.S. funding commitments to the Green Climate Fund.10 </w:t>
      </w:r>
      <w:proofErr w:type="spellStart"/>
      <w:r w:rsidRPr="00146986">
        <w:rPr>
          <w:sz w:val="6"/>
          <w:szCs w:val="6"/>
        </w:rPr>
        <w:t>Reenvisioning</w:t>
      </w:r>
      <w:proofErr w:type="spellEnd"/>
      <w:r w:rsidRPr="00146986">
        <w:rPr>
          <w:sz w:val="6"/>
          <w:szCs w:val="6"/>
        </w:rPr>
        <w:t xml:space="preserve"> U.S. diplomacy and climate change For U.S. diplomacy to deliver on global climate action, State Department leaders will need to work seamlessly with SPE-designate Kerry, as the State Department will be the lead agency responsible for executing the reorientation of U.S. foreign policy to a climate-centric vision. The State Department will also need to partner with and rely on the contributions from a wide range of U.S. economic, development, and technical agencies, but it will be ultimately accountable for delivering results. The success of this reorientation will rely critically on the strategic vision and bureaucratic stamina of the secretary of state, who will face both the urgency to act on the climate crisis and the challenge of driving change to the State Department’s outmoded culture, structure, and incentives, which hamper its capacity to deliver stronger climate action. Secretary of State-designate Antony </w:t>
      </w:r>
      <w:proofErr w:type="spellStart"/>
      <w:r w:rsidRPr="00146986">
        <w:rPr>
          <w:sz w:val="6"/>
          <w:szCs w:val="6"/>
        </w:rPr>
        <w:t>Blinken’s</w:t>
      </w:r>
      <w:proofErr w:type="spellEnd"/>
      <w:r w:rsidRPr="00146986">
        <w:rPr>
          <w:sz w:val="6"/>
          <w:szCs w:val="6"/>
        </w:rPr>
        <w:t xml:space="preserve"> previous experience as deputy secretary in leading and managing the department would enable him to understand the scope of the challenge and lead the change, if confirmed.11 But change will not happen overnight or without the right mix of incentives and structural support. Setting diplomatic course direction at the State Department </w:t>
      </w:r>
      <w:proofErr w:type="gramStart"/>
      <w:r w:rsidRPr="00146986">
        <w:rPr>
          <w:sz w:val="6"/>
          <w:szCs w:val="6"/>
        </w:rPr>
        <w:t>The</w:t>
      </w:r>
      <w:proofErr w:type="gramEnd"/>
      <w:r w:rsidRPr="00146986">
        <w:rPr>
          <w:sz w:val="6"/>
          <w:szCs w:val="6"/>
        </w:rPr>
        <w:t xml:space="preserve"> Biden administration can draw useful lessons from then-Secretary of State Kerry’s efforts to elevate climate change as a top foreign policy issue and his attempts to implement cultural and operational change at the State Department. Current Secretary of State Mike Pompeo’s whole-of-department approach on China policy also offers insights and a potential model for climate policy management. Both examples illustrate that for climate change to be central to U.S. foreign policy—and not just a niche issue that may or may not be considered more broadly—State Department leaders will need to fully integrate it into department policy and operations, including by embassies worldwide. The secretary of state and State Department leadership should take the following key steps to elevate and center climate action in the work of the department: Set the secretary’s vision for climate diplomacy. One of Secretary-designate </w:t>
      </w:r>
      <w:proofErr w:type="spellStart"/>
      <w:r w:rsidRPr="00146986">
        <w:rPr>
          <w:sz w:val="6"/>
          <w:szCs w:val="6"/>
        </w:rPr>
        <w:t>Blinken’s</w:t>
      </w:r>
      <w:proofErr w:type="spellEnd"/>
      <w:r w:rsidRPr="00146986">
        <w:rPr>
          <w:sz w:val="6"/>
          <w:szCs w:val="6"/>
        </w:rPr>
        <w:t xml:space="preserve"> first tasks will be to translate the administration’s broad framing of climate change policy into a strategic vision and operational guidance for U.S. diplomats across the world and in Washington. During the Obama administration, Secretary Kerry’s focus on climate shook up the department’s tradition-bound bureaucracy. In his first months in office, he used the secretary’s traditional first message to U.S. embassies worldwide to issue a very nontraditional directive, declaring that climate action would be a top department priority. He identified core objectives and directed bureaus and embassies to realign resources and effort accordingly—and they did.12 In the department’s 2015 Quadrennial Diplomatic and Development Review, Secretary Kerry declared “mitigating and adapting to climate change” to be one of four department priorities.13 Transformative while he was there, Secretary Kerry’s efforts to lock in the primacy of climate in U.S. foreign policy went dormant after the change in administration. CAP recommends that the new administration take policy and administrative steps to build sustainability of climate as a State Department priority. Engage in secretarial climate diplomacy. The single most important action the incoming secretary can take to elevate and give urgency to climate in U.S. foreign policy is to do so in his own diplomacy. Secretary Kerry put climate change on the agenda in </w:t>
      </w:r>
      <w:proofErr w:type="gramStart"/>
      <w:r w:rsidRPr="00146986">
        <w:rPr>
          <w:sz w:val="6"/>
          <w:szCs w:val="6"/>
        </w:rPr>
        <w:t>all of</w:t>
      </w:r>
      <w:proofErr w:type="gramEnd"/>
      <w:r w:rsidRPr="00146986">
        <w:rPr>
          <w:sz w:val="6"/>
          <w:szCs w:val="6"/>
        </w:rPr>
        <w:t xml:space="preserve"> his foreign diplomatic engagements. For some engagements, climate was a top, extensive discussion topic. For others, it was a secondary but present issue. He took a direct role in securing the Paris Agreement. The department and embassies quickly adjusted and followed his new policy direction. Domestically, Secretary Kerry was a persistent and effective advocate with the White House, federal agencies, Congress, industry, and civil society to align effort and resources in support of the department’s climate agenda. Make the right senior State Department appointments. The department will need senior leaders who accept the strategic imperative of embedding climate action as a central pillar of foreign policy. The secretary of State, deputy Secretary, and undersecretaries14 will be instrumental in driving this change from the top. But it will be the department’s regional bureau assistant secretaries15 and U.S. ambassadors overseas who will direct U.S. diplomats on whether to take up and act on climate as a priority in the nation’s foreign policy. Their appointments will be critical. Sync climate policy coordination between the secretary of state and SPE </w:t>
      </w:r>
      <w:proofErr w:type="gramStart"/>
      <w:r w:rsidRPr="00146986">
        <w:rPr>
          <w:sz w:val="6"/>
          <w:szCs w:val="6"/>
        </w:rPr>
        <w:t>Kerry .</w:t>
      </w:r>
      <w:proofErr w:type="gramEnd"/>
      <w:r w:rsidRPr="00146986">
        <w:rPr>
          <w:sz w:val="6"/>
          <w:szCs w:val="6"/>
        </w:rPr>
        <w:t xml:space="preserve"> Clear communication and close coordination between Secretary-designate </w:t>
      </w:r>
      <w:proofErr w:type="spellStart"/>
      <w:r w:rsidRPr="00146986">
        <w:rPr>
          <w:sz w:val="6"/>
          <w:szCs w:val="6"/>
        </w:rPr>
        <w:t>Blinken</w:t>
      </w:r>
      <w:proofErr w:type="spellEnd"/>
      <w:r w:rsidRPr="00146986">
        <w:rPr>
          <w:sz w:val="6"/>
          <w:szCs w:val="6"/>
        </w:rPr>
        <w:t xml:space="preserve"> and SPE-designate Kerry will be critical for the administration to best leverage the expertise and policy connections of U.S. diplomats, who typically look to their chains of command for instruction. For good, SPE-designate Kerry knows how the department works and how it conducts climate diplomacy, but unity of communication between the secretary’s office and SPE-designate Kerry will be critical for foreign service officers (FSOs) to implement the administration’s climate action agenda with speed and effectiveness. Importantly, it will be the secretary of state and the department’s leadership who will ultimately drive U.S. diplomats to integrate climate change in their conduct of foreign policy. The success of this effort will be key to ensuring that climate action as a department priority is not vulnerable to changes in leadership or administration. China “core policy” offers a model for departmentwide climate policy action. Secretary Pompeo’s mobilization of bureaus and embassies to execute the administration’s China adversary strategy provides an interesting model that the next administration could draw from to unify and direct all department elements to advance its climate change strategy. Secretary Pompeo instructed the deputy secretary to chair a monthly meeting with all bureau assistant secretaries to identify and prioritize specific policy actions and align resources and efforts to act accordingly. The East Asia assistant secretary coordinated departmentwide efforts; each bureau identified a senior official and staff to coordinate China action within the bureau; and each embassy designated China-responsible officers. For example, under the deputy secretary’s direction, relevant regional and technical bureaus coordinated on a worldwide diplomatic strategy to counter China’s commercial 5G buildout by engaging foreign governments, corporations, and other stakeholders to explain the security risks Chinese technology pose to domestic networks.16 For climate purposes, the deputy secretary could adapt this mechanism to coordinate and leverage the efforts of senior State Department officials and ambassadors to engage senior foreign government leaders—particularly at the presidential or prime ministerial level—to address specific climate policy objectives or strategies. That could be at a global level—for example, a global hydrogen research and development strategy—or at a regional level, such as a Gulf states engagement strategy. Administratively, the assistant secretary for Oceans and International Environmental and Scientific Affairs could serve as the department coordinator. Regional bureaus and embassies could create structures to coordinate climate-related work within bureaus and between bureaus and embassies. Climate action on the ground: Ambassadors and embassies </w:t>
      </w:r>
      <w:proofErr w:type="gramStart"/>
      <w:r w:rsidRPr="00146986">
        <w:rPr>
          <w:sz w:val="6"/>
          <w:szCs w:val="6"/>
        </w:rPr>
        <w:t>The</w:t>
      </w:r>
      <w:proofErr w:type="gramEnd"/>
      <w:r w:rsidRPr="00146986">
        <w:rPr>
          <w:sz w:val="6"/>
          <w:szCs w:val="6"/>
        </w:rPr>
        <w:t xml:space="preserve"> urgency for global action requires the State Department to scrap its past practice of putting U.S. climate diplomacy solely in the hands of Washington-based climate policy experts and instead put its ambassadors, diplomats, and local embassy staff at the forefront of advancing U.S. climate policy in host countries. Climate diplomacy for the early 2020s has a very different charge when compared with the mission during the Obama administration and even earlier. At that time, the State Department was focused on negotiating the new design of an international climate regime, and long-time Washington-based climate experts carried the diplomatic load. FSOs, who often have generalist backgrounds, largely played supporting </w:t>
      </w:r>
      <w:proofErr w:type="gramStart"/>
      <w:r w:rsidRPr="00146986">
        <w:rPr>
          <w:sz w:val="6"/>
          <w:szCs w:val="6"/>
        </w:rPr>
        <w:t>roles</w:t>
      </w:r>
      <w:proofErr w:type="gramEnd"/>
      <w:r w:rsidRPr="00146986">
        <w:rPr>
          <w:sz w:val="6"/>
          <w:szCs w:val="6"/>
        </w:rPr>
        <w:t xml:space="preserve"> or watched from the side. A smaller team was able to successfully carry out the mission.17 But with the Paris Agreement framework now established, countries are focused on implementing their commitments. Climate policy has pivoted from U.N. negotiations to domestic governance. Governments are deciding development pathways; passing legislation and setting rules; debating economic and energy policies with business and labor; and communicating their climate policy vision to the public. It is at this governance stage where U.S. diplomats—advancing U.S. climate policy with government, business, and civil society—do their best work. To put climate at the center of every embassy’s policy mission, the administration can: Make clear embassy senior leaders’ intent. The president’s letter of instruction to chiefs of mission18 should direct all ambassadors to make climate change a priority issue in their embassies’ work in host countries. Just as the secretary would communicate to the entire department the centrality of climate change, U.S. ambassadors should do the same to embassy staff and in their own diplomacy. Ambassadors should prioritize climate change action appropriately in their Integrated Country Strategy, the strategic and priority-setting policy document for U.S. foreign policy in the host country.19 Institute a whole-of-embassy effort. Economic or science sections traditionally manage U.S. embassies’ climate change diplomacy. But because climate change policy spans the equities of nearly all parts of a typical embassy, the ambassador’s office should lead and direct a holistic approach to the embassy’s policy strategy. Under the deputy chief of mission’s (DCM) direction, for example, the embassy country team should make briefings on embassy actions on climate change a standard agenda item in its regular meeting. Forging a cohesive team that includes State Department economic and public affairs officers; defense attaches; and Foreign Commercial Service, Foreign Agricultural Service, and USAID officers is vital to a successful, full-court press to advance a U.S. climate agenda. Also, U.S. embassies have long benefited from the talent and experience of local professional staff, many of whom previously served in prestigious roles in government, industry, and academia. They are an invaluable resource that embassies should elevate to serve as full partners to advance the U.S. climate agenda. Leverage the diplomatic tool of climate assistance. There have been few more effective tools for U.S. technical agencies and embassies to drive on-the-ground climate policy implementation than the Obama administration’s Global Climate Change Initiative (GCCI), particularly in developing countries. Under the GCCI, the State Department funded the overseas climate-related activities of experts from the U.S. departments of Agriculture, Energy, and the Treasury and the U.S. Environmental Protection Agency,20 who advanced climate policy objectives and built important political and economic connections. The Biden administration should revive and boost GCCI-like activities. As noted above, CAP recommends seeking $25 billion over five years. Launch State Department annual climate country reports. The State Department’s annual Human Rights Country Report is one of the U.S. government’s most powerful instruments for monitoring and potentially driving improved human rights performance around the world.21 An annual State Department Climate Change Country Report could serve a similar catalytic function. Embassies could provide annual updates on host country greenhouse gas emissions; their climate policies and actions; climate adaptation preparedness; transition trends in the power, transportation, and other sectors; and more. Climate country reports could serve to increase transparency of country actions—or inaction and highlight creative solutions. Making climate diplomacy built to last in U.S. foreign relations Nearly all the leadership and management changes recommended in this issue brief are subject to the risk of fading or termination should a subsequent administration take a less urgent approach to climate change. To sustain prioritized climate action, the Biden administration, in any broader State Department reform strategy, should incorporate new measures to ensure climate change is mainstreamed into how the department and the foreign service conduct U.S. foreign relations. The secretary of state and the department leadership team can take administrative measures in the following areas to make “built to last” the goal of embedding climate action into U.S. foreign policy. More people Executing climate action effectively, both under the Biden administration and over the long term, will require many more foreign affairs professionals. The administration should create 500 new foreign service and local U.S. embassy staff positions at the State Department, USAID, the Department of Commerce, and the Department of Agriculture—all dedicated to the international climate brief. An exodus of diplomats in recent years22 might tempt the State Department to direct new officers and resources to traditional foreign policy priority areas. It should resist doing so. Looming global challenges such as climate change require the department to reorient its strategic outlook and resources. More climate-smart people </w:t>
      </w:r>
      <w:proofErr w:type="gramStart"/>
      <w:r w:rsidRPr="00146986">
        <w:rPr>
          <w:sz w:val="6"/>
          <w:szCs w:val="6"/>
        </w:rPr>
        <w:t>For</w:t>
      </w:r>
      <w:proofErr w:type="gramEnd"/>
      <w:r w:rsidRPr="00146986">
        <w:rPr>
          <w:sz w:val="6"/>
          <w:szCs w:val="6"/>
        </w:rPr>
        <w:t xml:space="preserve"> most foreign affairs professionals, climate change is a subject that is expansive, complex, and new. That can no longer stand. The department should implement training across a range of climate policy functions and at all seniority levels to elevate and sustain climate policy and program management competencies. A departmentwide climate training program should include climate policy familiarization modules at entering-officer orientation, as well as DCM and ambassador courses; required courses on topics such as climate diplomacy, decarbonization policy measures, and climate science for all officers with climate policy responsibilities; and distance learning units on priority climate policy initiatives for all personnel. The department should also offer promising officers one-year external assignments at agencies such as USAID, the Department of Energy, the U.S. Development Finance Corporation, and the U.S. Trade and Development Agency to learn about these agencies’ climate-related tools and capabilities. To realize those training and detail opportunities without compromising the State Department’s operational readiness, the department needs more “float” personnel slots, which the 500 new-hire positions would help make possible. More climate-as-career people The Biden administration can further embed climate change as a core State Department policy priority over time and across changes in administration with changes to organizational incentives that influence the culture of the foreign service.23 Foreign service job assignments and promotion are two areas where the department can act.24 If you were to speak to any FSO, she would tell you that her career path decisions are largely influenced by two incentives: onward job assignments and promotion potential. For any number of historical reasons, the personnel system rewards both in assignments and promotion those officers who specialize in regions—such as Europe, the Middle East, or East Asia—over those who specialize in global or transnational issues, such as climate change, nonproliferation, or refugee matters. To rebalance the system to make climate change a desirable career path for FSOs, the department should take the following actions: Create more embassy climate change jobs. Officers see little foreign service career growth opportunity in climate. At a typical embassy, climate change responsibility is given to one midlevel officer. Supervisors engage on an ad hoc basis, </w:t>
      </w:r>
      <w:proofErr w:type="gramStart"/>
      <w:r w:rsidRPr="00146986">
        <w:rPr>
          <w:sz w:val="6"/>
          <w:szCs w:val="6"/>
        </w:rPr>
        <w:t>ambassadors</w:t>
      </w:r>
      <w:proofErr w:type="gramEnd"/>
      <w:r w:rsidRPr="00146986">
        <w:rPr>
          <w:sz w:val="6"/>
          <w:szCs w:val="6"/>
        </w:rPr>
        <w:t xml:space="preserve"> and DCMs even less so. The department should create clear career ladder opportunities from midlevel to senior positions, both in Washington and at embassies. Embassies in major capitals should have senior climate officers who lead </w:t>
      </w:r>
      <w:proofErr w:type="spellStart"/>
      <w:r w:rsidRPr="00146986">
        <w:rPr>
          <w:sz w:val="6"/>
          <w:szCs w:val="6"/>
        </w:rPr>
        <w:t>multiofficer</w:t>
      </w:r>
      <w:proofErr w:type="spellEnd"/>
      <w:r w:rsidRPr="00146986">
        <w:rPr>
          <w:sz w:val="6"/>
          <w:szCs w:val="6"/>
        </w:rPr>
        <w:t xml:space="preserve"> teams. Consider climate performance in foreign service promotion decisions. Given the up-or-out system, all FSOs focus on how a job’s responsibilities and visibility can help them move up the ladder. The foreign service promotion system discourages an officer from considering a climate change assignment or career focused on climate. The system rewards accomplishments that support department-specified priorities, of which climate has long been absent. The department should work with the American Foreign Service Association to add to its promotion precepts a specific expectation that officers demonstrate positive performance on climate to be considered for promotion at each professional level. Reward and recognize climate performance. The department’s </w:t>
      </w:r>
      <w:proofErr w:type="spellStart"/>
      <w:r w:rsidRPr="00146986">
        <w:rPr>
          <w:sz w:val="6"/>
          <w:szCs w:val="6"/>
        </w:rPr>
        <w:t>servicewide</w:t>
      </w:r>
      <w:proofErr w:type="spellEnd"/>
      <w:r w:rsidRPr="00146986">
        <w:rPr>
          <w:sz w:val="6"/>
          <w:szCs w:val="6"/>
        </w:rPr>
        <w:t xml:space="preserve"> awards program is another signal of the low priority it places on climate change. There are awards for DCM performance, political reporting, consular management, and other areas. There is no department award recognizing foreign service performance on climate change.25 The department should create such an award. </w:t>
      </w:r>
      <w:proofErr w:type="gramStart"/>
      <w:r w:rsidRPr="00146986">
        <w:rPr>
          <w:sz w:val="6"/>
          <w:szCs w:val="6"/>
        </w:rPr>
        <w:t>Conclusion The majority of</w:t>
      </w:r>
      <w:proofErr w:type="gramEnd"/>
      <w:r w:rsidRPr="00146986">
        <w:rPr>
          <w:sz w:val="6"/>
          <w:szCs w:val="6"/>
        </w:rPr>
        <w:t xml:space="preserve"> Americans expect President-elect Biden to act promptly on climate change, both at home and abroad</w:t>
      </w:r>
      <w:r w:rsidRPr="00B762BA">
        <w:rPr>
          <w:sz w:val="10"/>
          <w:szCs w:val="20"/>
        </w:rPr>
        <w:t>.2</w:t>
      </w:r>
      <w:r w:rsidRPr="00B762BA">
        <w:rPr>
          <w:sz w:val="6"/>
          <w:szCs w:val="16"/>
        </w:rPr>
        <w:t xml:space="preserve">6 </w:t>
      </w:r>
      <w:r w:rsidRPr="00752C96">
        <w:rPr>
          <w:rStyle w:val="Emphasis"/>
          <w:highlight w:val="green"/>
        </w:rPr>
        <w:t>The</w:t>
      </w:r>
      <w:r w:rsidRPr="00B762BA">
        <w:rPr>
          <w:rStyle w:val="Emphasis"/>
        </w:rPr>
        <w:t xml:space="preserve"> gravity of the </w:t>
      </w:r>
      <w:r w:rsidRPr="00752C96">
        <w:rPr>
          <w:rStyle w:val="Emphasis"/>
          <w:highlight w:val="green"/>
        </w:rPr>
        <w:t>threat</w:t>
      </w:r>
      <w:r w:rsidRPr="00B762BA">
        <w:rPr>
          <w:rStyle w:val="Emphasis"/>
        </w:rPr>
        <w:t xml:space="preserve"> of climate change to the</w:t>
      </w:r>
      <w:r w:rsidRPr="00B762BA">
        <w:rPr>
          <w:sz w:val="14"/>
        </w:rPr>
        <w:t xml:space="preserve"> United States and the </w:t>
      </w:r>
      <w:r w:rsidRPr="00B762BA">
        <w:rPr>
          <w:rStyle w:val="Emphasis"/>
        </w:rPr>
        <w:t xml:space="preserve">world </w:t>
      </w:r>
      <w:r w:rsidRPr="00752C96">
        <w:rPr>
          <w:rStyle w:val="Emphasis"/>
          <w:highlight w:val="green"/>
        </w:rPr>
        <w:t>requires</w:t>
      </w:r>
      <w:r w:rsidRPr="00B762BA">
        <w:rPr>
          <w:sz w:val="14"/>
        </w:rPr>
        <w:t xml:space="preserve"> the </w:t>
      </w:r>
      <w:r w:rsidRPr="00B762BA">
        <w:rPr>
          <w:rStyle w:val="Emphasis"/>
        </w:rPr>
        <w:t>Biden</w:t>
      </w:r>
      <w:r w:rsidRPr="00B762BA">
        <w:rPr>
          <w:sz w:val="14"/>
        </w:rPr>
        <w:t xml:space="preserve"> administration </w:t>
      </w:r>
      <w:r w:rsidRPr="00B762BA">
        <w:rPr>
          <w:rStyle w:val="Emphasis"/>
        </w:rPr>
        <w:t xml:space="preserve">to make climate change </w:t>
      </w:r>
      <w:r w:rsidRPr="00752C96">
        <w:rPr>
          <w:rStyle w:val="Emphasis"/>
          <w:highlight w:val="green"/>
        </w:rPr>
        <w:t>a</w:t>
      </w:r>
      <w:r w:rsidRPr="00B762BA">
        <w:rPr>
          <w:rStyle w:val="Emphasis"/>
        </w:rPr>
        <w:t xml:space="preserve"> central </w:t>
      </w:r>
      <w:r w:rsidRPr="00752C96">
        <w:rPr>
          <w:rStyle w:val="Emphasis"/>
          <w:highlight w:val="green"/>
        </w:rPr>
        <w:t>focus of</w:t>
      </w:r>
      <w:r w:rsidRPr="00B762BA">
        <w:rPr>
          <w:sz w:val="14"/>
        </w:rPr>
        <w:t xml:space="preserve"> U.S. </w:t>
      </w:r>
      <w:r w:rsidRPr="00752C96">
        <w:rPr>
          <w:rStyle w:val="Emphasis"/>
          <w:highlight w:val="green"/>
        </w:rPr>
        <w:t>foreign policy, aligning</w:t>
      </w:r>
      <w:r w:rsidRPr="00B762BA">
        <w:rPr>
          <w:sz w:val="14"/>
        </w:rPr>
        <w:t xml:space="preserve"> the </w:t>
      </w:r>
      <w:r w:rsidRPr="00752C96">
        <w:rPr>
          <w:rStyle w:val="Emphasis"/>
          <w:highlight w:val="green"/>
        </w:rPr>
        <w:t>resources and influence</w:t>
      </w:r>
      <w:r w:rsidRPr="00B762BA">
        <w:rPr>
          <w:sz w:val="14"/>
        </w:rPr>
        <w:t xml:space="preserve"> of the United States </w:t>
      </w:r>
      <w:r w:rsidRPr="00752C96">
        <w:rPr>
          <w:rStyle w:val="Emphasis"/>
          <w:highlight w:val="green"/>
        </w:rPr>
        <w:t>to</w:t>
      </w:r>
      <w:r w:rsidRPr="00B762BA">
        <w:rPr>
          <w:sz w:val="14"/>
        </w:rPr>
        <w:t xml:space="preserve"> help </w:t>
      </w:r>
      <w:r w:rsidRPr="00752C96">
        <w:rPr>
          <w:rStyle w:val="Emphasis"/>
          <w:highlight w:val="green"/>
        </w:rPr>
        <w:t>drive global action</w:t>
      </w:r>
      <w:r w:rsidRPr="00B762BA">
        <w:rPr>
          <w:sz w:val="14"/>
        </w:rPr>
        <w:t>. The president must lead, but he should put U.S. diplomats and the State Department in the central role for executing this new charge and driving global action. These recommendations should go a long way in enabling them to do so.</w:t>
      </w:r>
    </w:p>
    <w:p w14:paraId="39B61525" w14:textId="77777777" w:rsidR="00514256" w:rsidRPr="002925C6" w:rsidRDefault="00514256" w:rsidP="00514256"/>
    <w:p w14:paraId="1955F427" w14:textId="77777777" w:rsidR="00514256" w:rsidRPr="007C4612" w:rsidRDefault="00514256" w:rsidP="00514256">
      <w:pPr>
        <w:pStyle w:val="Heading4"/>
        <w:rPr>
          <w:u w:val="single"/>
        </w:rPr>
      </w:pPr>
      <w:r>
        <w:t xml:space="preserve">Biden is currently </w:t>
      </w:r>
      <w:r w:rsidRPr="000B2596">
        <w:rPr>
          <w:u w:val="single"/>
        </w:rPr>
        <w:t>avoiding disagreements</w:t>
      </w:r>
      <w:r>
        <w:t xml:space="preserve"> with other WTO members over TRIPS. The plan </w:t>
      </w:r>
      <w:r>
        <w:rPr>
          <w:u w:val="single"/>
        </w:rPr>
        <w:t>flips that</w:t>
      </w:r>
      <w:r>
        <w:t xml:space="preserve"> to create consensus, expending </w:t>
      </w:r>
      <w:r w:rsidRPr="007C4612">
        <w:rPr>
          <w:u w:val="single"/>
        </w:rPr>
        <w:t xml:space="preserve">critical </w:t>
      </w:r>
      <w:r>
        <w:rPr>
          <w:u w:val="single"/>
        </w:rPr>
        <w:t>dip-cap</w:t>
      </w:r>
    </w:p>
    <w:p w14:paraId="11842921" w14:textId="77777777" w:rsidR="00514256" w:rsidRDefault="00514256" w:rsidP="00514256">
      <w:r w:rsidRPr="00BE29C1">
        <w:rPr>
          <w:rStyle w:val="Style13ptBold"/>
        </w:rPr>
        <w:t>Day 7-19</w:t>
      </w:r>
      <w:r>
        <w:t xml:space="preserve">, Meagan Day is a staff writer at Jacobin. Jacobin, 7-19-21. “Biden Just Turned Down a Golden Opportunity to End Vaccine Apartheid” </w:t>
      </w:r>
      <w:hyperlink r:id="rId6" w:history="1">
        <w:r w:rsidRPr="00E47A01">
          <w:rPr>
            <w:rStyle w:val="Hyperlink"/>
          </w:rPr>
          <w:t>https://www.jacobinmag.com/2021/07/biden-administration-covid-19-vaccine-apartheid-global-south-distribution-merkel</w:t>
        </w:r>
      </w:hyperlink>
      <w:r>
        <w:t xml:space="preserve"> </w:t>
      </w:r>
      <w:proofErr w:type="spellStart"/>
      <w:r>
        <w:t>brett</w:t>
      </w:r>
      <w:proofErr w:type="spellEnd"/>
    </w:p>
    <w:p w14:paraId="162A89DE" w14:textId="77777777" w:rsidR="00514256" w:rsidRPr="007C4612" w:rsidRDefault="00514256" w:rsidP="00514256">
      <w:pPr>
        <w:rPr>
          <w:sz w:val="16"/>
        </w:rPr>
      </w:pPr>
      <w:r w:rsidRPr="007C4612">
        <w:rPr>
          <w:sz w:val="16"/>
        </w:rPr>
        <w:t xml:space="preserve">The protest on Thursday was organized by a coalition of progressive trade advocacy organizations who object to Merkel’s obstruction of the patent waiver proposal in the World Trade Organization (WTO). </w:t>
      </w:r>
      <w:r w:rsidRPr="00752C96">
        <w:rPr>
          <w:rStyle w:val="StyleUnderline"/>
          <w:highlight w:val="green"/>
        </w:rPr>
        <w:t>The WTO operates by consensus</w:t>
      </w:r>
      <w:r w:rsidRPr="007C4612">
        <w:rPr>
          <w:sz w:val="16"/>
        </w:rPr>
        <w:t xml:space="preserve">, which means that, in principle, </w:t>
      </w:r>
      <w:r w:rsidRPr="00752C96">
        <w:rPr>
          <w:rStyle w:val="StyleUnderline"/>
          <w:highlight w:val="green"/>
        </w:rPr>
        <w:t>any</w:t>
      </w:r>
      <w:r w:rsidRPr="007C4612">
        <w:rPr>
          <w:sz w:val="16"/>
        </w:rPr>
        <w:t xml:space="preserve"> intransigent </w:t>
      </w:r>
      <w:r w:rsidRPr="00752C96">
        <w:rPr>
          <w:rStyle w:val="StyleUnderline"/>
          <w:highlight w:val="green"/>
        </w:rPr>
        <w:t>party can</w:t>
      </w:r>
      <w:r w:rsidRPr="007C4612">
        <w:rPr>
          <w:sz w:val="16"/>
        </w:rPr>
        <w:t xml:space="preserve"> successfully </w:t>
      </w:r>
      <w:r w:rsidRPr="00752C96">
        <w:rPr>
          <w:rStyle w:val="StyleUnderline"/>
          <w:highlight w:val="green"/>
        </w:rPr>
        <w:t>block</w:t>
      </w:r>
      <w:r w:rsidRPr="007C4612">
        <w:rPr>
          <w:sz w:val="16"/>
        </w:rPr>
        <w:t xml:space="preserve"> the </w:t>
      </w:r>
      <w:r w:rsidRPr="00752C96">
        <w:rPr>
          <w:rStyle w:val="StyleUnderline"/>
          <w:highlight w:val="green"/>
        </w:rPr>
        <w:t>implementation</w:t>
      </w:r>
      <w:r w:rsidRPr="007C4612">
        <w:rPr>
          <w:sz w:val="16"/>
        </w:rPr>
        <w:t xml:space="preserve"> </w:t>
      </w:r>
      <w:r w:rsidRPr="00073380">
        <w:rPr>
          <w:rStyle w:val="StyleUnderline"/>
        </w:rPr>
        <w:t>of a policy backed by more than a hundred forty countries</w:t>
      </w:r>
      <w:r w:rsidRPr="007C4612">
        <w:rPr>
          <w:sz w:val="16"/>
        </w:rPr>
        <w:t>.</w:t>
      </w:r>
    </w:p>
    <w:p w14:paraId="78F7C9EF" w14:textId="77777777" w:rsidR="00514256" w:rsidRPr="00073380" w:rsidRDefault="00514256" w:rsidP="00514256">
      <w:pPr>
        <w:rPr>
          <w:sz w:val="16"/>
        </w:rPr>
      </w:pPr>
      <w:r w:rsidRPr="00073380">
        <w:rPr>
          <w:rStyle w:val="StyleUnderline"/>
        </w:rPr>
        <w:t xml:space="preserve">“The protection of intellectual property is a source of </w:t>
      </w:r>
      <w:proofErr w:type="gramStart"/>
      <w:r w:rsidRPr="00073380">
        <w:rPr>
          <w:rStyle w:val="StyleUnderline"/>
        </w:rPr>
        <w:t>innovation</w:t>
      </w:r>
      <w:proofErr w:type="gramEnd"/>
      <w:r w:rsidRPr="00073380">
        <w:rPr>
          <w:rStyle w:val="StyleUnderline"/>
        </w:rPr>
        <w:t xml:space="preserve"> and this has to remain so in the future,” Merkel</w:t>
      </w:r>
      <w:r w:rsidRPr="00073380">
        <w:rPr>
          <w:sz w:val="16"/>
        </w:rPr>
        <w:t xml:space="preserve"> has </w:t>
      </w:r>
      <w:r w:rsidRPr="00073380">
        <w:rPr>
          <w:rStyle w:val="StyleUnderline"/>
        </w:rPr>
        <w:t>said in defense of her opposition</w:t>
      </w:r>
      <w:r w:rsidRPr="00073380">
        <w:rPr>
          <w:sz w:val="16"/>
        </w:rPr>
        <w:t xml:space="preserve"> to the waiver, which would exempt COVID-19 vaccines from the patent protection rules spelled out in the WTO’s Trade-Related Aspects of Intellectual Property Rights Agreement, or TRIPS.</w:t>
      </w:r>
    </w:p>
    <w:p w14:paraId="550AD02E" w14:textId="77777777" w:rsidR="00514256" w:rsidRPr="00073380" w:rsidRDefault="00514256" w:rsidP="00514256">
      <w:pPr>
        <w:rPr>
          <w:sz w:val="16"/>
          <w:szCs w:val="16"/>
        </w:rPr>
      </w:pPr>
      <w:r w:rsidRPr="00073380">
        <w:rPr>
          <w:sz w:val="16"/>
          <w:szCs w:val="16"/>
        </w:rPr>
        <w:t xml:space="preserve">To improve global vaccine access, Merkel prefers instead to rely on the COVID-19 Vaccines Global Access initiative (COVAX), a program that has agreements with current vaccine patent holders and would not challenge their intellectual property rights. COVAX caps vaccine doses at 20 percent of a country’s </w:t>
      </w:r>
      <w:proofErr w:type="gramStart"/>
      <w:r w:rsidRPr="00073380">
        <w:rPr>
          <w:sz w:val="16"/>
          <w:szCs w:val="16"/>
        </w:rPr>
        <w:t>population, and</w:t>
      </w:r>
      <w:proofErr w:type="gramEnd"/>
      <w:r w:rsidRPr="00073380">
        <w:rPr>
          <w:sz w:val="16"/>
          <w:szCs w:val="16"/>
        </w:rPr>
        <w:t xml:space="preserve"> is meant only as a supplement to the ordinary market-based system. Critics say that while it will protect corporate profits, it will be insufficient to end the pandemic worldwide.</w:t>
      </w:r>
    </w:p>
    <w:p w14:paraId="1AE16661" w14:textId="77777777" w:rsidR="00514256" w:rsidRPr="007C4612" w:rsidRDefault="00514256" w:rsidP="00514256">
      <w:pPr>
        <w:rPr>
          <w:sz w:val="16"/>
        </w:rPr>
      </w:pPr>
      <w:r w:rsidRPr="00752C96">
        <w:rPr>
          <w:rStyle w:val="StyleUnderline"/>
          <w:highlight w:val="green"/>
        </w:rPr>
        <w:t>Merkel’s opposition</w:t>
      </w:r>
      <w:r w:rsidRPr="00073380">
        <w:rPr>
          <w:rStyle w:val="StyleUnderline"/>
        </w:rPr>
        <w:t xml:space="preserve"> to a waiver of TRIPS</w:t>
      </w:r>
      <w:r w:rsidRPr="007C4612">
        <w:rPr>
          <w:sz w:val="16"/>
        </w:rPr>
        <w:t xml:space="preserve"> nominally </w:t>
      </w:r>
      <w:r w:rsidRPr="00752C96">
        <w:rPr>
          <w:rStyle w:val="Emphasis"/>
          <w:highlight w:val="green"/>
        </w:rPr>
        <w:t>puts her at odds with Biden</w:t>
      </w:r>
      <w:r w:rsidRPr="007C4612">
        <w:rPr>
          <w:sz w:val="16"/>
        </w:rPr>
        <w:t xml:space="preserve">, </w:t>
      </w:r>
      <w:r w:rsidRPr="00752C96">
        <w:rPr>
          <w:rStyle w:val="StyleUnderline"/>
          <w:highlight w:val="green"/>
        </w:rPr>
        <w:t>who publicly avowed</w:t>
      </w:r>
      <w:r w:rsidRPr="00073380">
        <w:rPr>
          <w:rStyle w:val="StyleUnderline"/>
        </w:rPr>
        <w:t xml:space="preserve"> his </w:t>
      </w:r>
      <w:r w:rsidRPr="00752C96">
        <w:rPr>
          <w:rStyle w:val="StyleUnderline"/>
          <w:highlight w:val="green"/>
        </w:rPr>
        <w:t xml:space="preserve">support </w:t>
      </w:r>
      <w:r w:rsidRPr="007C4612">
        <w:rPr>
          <w:rStyle w:val="StyleUnderline"/>
        </w:rPr>
        <w:t>for the patent</w:t>
      </w:r>
      <w:r w:rsidRPr="00073380">
        <w:rPr>
          <w:rStyle w:val="StyleUnderline"/>
        </w:rPr>
        <w:t xml:space="preserve"> waiver </w:t>
      </w:r>
      <w:r w:rsidRPr="00752C96">
        <w:rPr>
          <w:rStyle w:val="StyleUnderline"/>
          <w:highlight w:val="green"/>
        </w:rPr>
        <w:t>in May</w:t>
      </w:r>
      <w:r w:rsidRPr="007C4612">
        <w:rPr>
          <w:sz w:val="16"/>
        </w:rPr>
        <w:t xml:space="preserve">. </w:t>
      </w:r>
      <w:r w:rsidRPr="003C5E2C">
        <w:rPr>
          <w:rStyle w:val="StyleUnderline"/>
        </w:rPr>
        <w:t>Biden was</w:t>
      </w:r>
      <w:r w:rsidRPr="003C5E2C">
        <w:rPr>
          <w:sz w:val="16"/>
        </w:rPr>
        <w:t xml:space="preserve"> praised by progressives and </w:t>
      </w:r>
      <w:r w:rsidRPr="003C5E2C">
        <w:rPr>
          <w:rStyle w:val="StyleUnderline"/>
        </w:rPr>
        <w:t>censured by the pharmaceutical industry for his positi</w:t>
      </w:r>
      <w:r w:rsidRPr="00073380">
        <w:rPr>
          <w:rStyle w:val="StyleUnderline"/>
        </w:rPr>
        <w:t>on</w:t>
      </w:r>
      <w:r w:rsidRPr="007C4612">
        <w:rPr>
          <w:sz w:val="16"/>
        </w:rPr>
        <w:t xml:space="preserve">. </w:t>
      </w:r>
      <w:r w:rsidRPr="00752C96">
        <w:rPr>
          <w:rStyle w:val="StyleUnderline"/>
          <w:highlight w:val="green"/>
        </w:rPr>
        <w:t>But now</w:t>
      </w:r>
      <w:r w:rsidRPr="007C4612">
        <w:rPr>
          <w:sz w:val="16"/>
        </w:rPr>
        <w:t xml:space="preserve"> groups who want to see the policy implemented say that </w:t>
      </w:r>
      <w:r w:rsidRPr="00752C96">
        <w:rPr>
          <w:rStyle w:val="StyleUnderline"/>
          <w:highlight w:val="green"/>
        </w:rPr>
        <w:t>Biden isn’t doing enough to</w:t>
      </w:r>
      <w:r w:rsidRPr="007C4612">
        <w:rPr>
          <w:sz w:val="16"/>
        </w:rPr>
        <w:t xml:space="preserve"> convince allies like Merkel and </w:t>
      </w:r>
      <w:r w:rsidRPr="00752C96">
        <w:rPr>
          <w:rStyle w:val="StyleUnderline"/>
          <w:highlight w:val="green"/>
        </w:rPr>
        <w:t>make the idea a reality</w:t>
      </w:r>
      <w:r w:rsidRPr="007C4612">
        <w:rPr>
          <w:sz w:val="16"/>
        </w:rPr>
        <w:t>.</w:t>
      </w:r>
    </w:p>
    <w:p w14:paraId="54215FC5" w14:textId="77777777" w:rsidR="00514256" w:rsidRPr="007C4612" w:rsidRDefault="00514256" w:rsidP="00514256">
      <w:pPr>
        <w:rPr>
          <w:sz w:val="16"/>
        </w:rPr>
      </w:pPr>
      <w:r w:rsidRPr="00073380">
        <w:rPr>
          <w:rStyle w:val="StyleUnderline"/>
        </w:rPr>
        <w:t xml:space="preserve">The White House </w:t>
      </w:r>
      <w:r w:rsidRPr="00752C96">
        <w:rPr>
          <w:rStyle w:val="StyleUnderline"/>
          <w:highlight w:val="green"/>
        </w:rPr>
        <w:t>meeting</w:t>
      </w:r>
      <w:r w:rsidRPr="007C4612">
        <w:rPr>
          <w:sz w:val="16"/>
        </w:rPr>
        <w:t xml:space="preserve"> on Thursday came and went </w:t>
      </w:r>
      <w:r w:rsidRPr="00752C96">
        <w:rPr>
          <w:rStyle w:val="StyleUnderline"/>
          <w:highlight w:val="green"/>
        </w:rPr>
        <w:t>with</w:t>
      </w:r>
      <w:r w:rsidRPr="007C4612">
        <w:rPr>
          <w:sz w:val="16"/>
        </w:rPr>
        <w:t xml:space="preserve"> no apparent change in </w:t>
      </w:r>
      <w:r w:rsidRPr="00752C96">
        <w:rPr>
          <w:rStyle w:val="StyleUnderline"/>
          <w:highlight w:val="green"/>
        </w:rPr>
        <w:t>Merkel</w:t>
      </w:r>
      <w:r w:rsidRPr="00073380">
        <w:rPr>
          <w:rStyle w:val="StyleUnderline"/>
        </w:rPr>
        <w:t>’</w:t>
      </w:r>
      <w:r w:rsidRPr="007C4612">
        <w:rPr>
          <w:sz w:val="16"/>
        </w:rPr>
        <w:t xml:space="preserve">s position. </w:t>
      </w:r>
      <w:r w:rsidRPr="00073380">
        <w:rPr>
          <w:rStyle w:val="StyleUnderline"/>
        </w:rPr>
        <w:t>Biden did not mention the TRIPS waiver</w:t>
      </w:r>
      <w:r w:rsidRPr="007C4612">
        <w:rPr>
          <w:sz w:val="16"/>
        </w:rPr>
        <w:t xml:space="preserve"> in his post-meeting press conference, suggesting either that it was not discussed or that </w:t>
      </w:r>
      <w:r w:rsidRPr="00752C96">
        <w:rPr>
          <w:rStyle w:val="StyleUnderline"/>
          <w:highlight w:val="green"/>
        </w:rPr>
        <w:t>Biden felt no need to publicly pressure</w:t>
      </w:r>
      <w:r w:rsidRPr="00073380">
        <w:rPr>
          <w:rStyle w:val="StyleUnderline"/>
        </w:rPr>
        <w:t xml:space="preserve"> Merkel</w:t>
      </w:r>
      <w:r w:rsidRPr="007C4612">
        <w:rPr>
          <w:sz w:val="16"/>
        </w:rPr>
        <w:t xml:space="preserve"> after she privately reiterated her position.</w:t>
      </w:r>
    </w:p>
    <w:p w14:paraId="1F63DBD0" w14:textId="77777777" w:rsidR="00514256" w:rsidRPr="007C4612" w:rsidRDefault="00514256" w:rsidP="00514256">
      <w:pPr>
        <w:rPr>
          <w:sz w:val="16"/>
        </w:rPr>
      </w:pPr>
      <w:r w:rsidRPr="00073380">
        <w:rPr>
          <w:rStyle w:val="StyleUnderline"/>
        </w:rPr>
        <w:t>Biden</w:t>
      </w:r>
      <w:r w:rsidRPr="007C4612">
        <w:rPr>
          <w:sz w:val="16"/>
        </w:rPr>
        <w:t xml:space="preserve"> and Merkel’s discussion appeared to focus more on Nord Stream 2, a Russian oil pipeline to Germany that Biden worries will give Russia greater influence over the European energy sector and undermine US dominance. He was willing to give airtime to this </w:t>
      </w:r>
      <w:proofErr w:type="gramStart"/>
      <w:r w:rsidRPr="007C4612">
        <w:rPr>
          <w:sz w:val="16"/>
        </w:rPr>
        <w:t>disagreement, but</w:t>
      </w:r>
      <w:proofErr w:type="gramEnd"/>
      <w:r w:rsidRPr="007C4612">
        <w:rPr>
          <w:sz w:val="16"/>
        </w:rPr>
        <w:t xml:space="preserve"> </w:t>
      </w:r>
      <w:r w:rsidRPr="00073380">
        <w:rPr>
          <w:rStyle w:val="StyleUnderline"/>
        </w:rPr>
        <w:t>said nothing about their disagreement over the vaccine patent waiver</w:t>
      </w:r>
      <w:r w:rsidRPr="007C4612">
        <w:rPr>
          <w:sz w:val="16"/>
        </w:rPr>
        <w:t>.</w:t>
      </w:r>
    </w:p>
    <w:p w14:paraId="54F48CD5" w14:textId="77777777" w:rsidR="00514256" w:rsidRPr="00073380" w:rsidRDefault="00514256" w:rsidP="00514256">
      <w:pPr>
        <w:rPr>
          <w:sz w:val="12"/>
          <w:szCs w:val="12"/>
        </w:rPr>
      </w:pPr>
      <w:r w:rsidRPr="00073380">
        <w:rPr>
          <w:sz w:val="12"/>
          <w:szCs w:val="12"/>
        </w:rPr>
        <w:t>“For Merkel to get a high-profile White House victory lap and have Pres. Biden proclaim that she ‘never fails to stand for human dignity’ while Biden has failed to get Merkel to stop blocking the WTO COVID vaccine waiver delivers a punishing blow to efforts to end the pandemic,” said Lori Wallach, director of the group Public Citizen’s Global Trade Watch.</w:t>
      </w:r>
    </w:p>
    <w:p w14:paraId="44CBB227" w14:textId="77777777" w:rsidR="00514256" w:rsidRPr="00073380" w:rsidRDefault="00514256" w:rsidP="00514256">
      <w:pPr>
        <w:rPr>
          <w:sz w:val="12"/>
          <w:szCs w:val="12"/>
        </w:rPr>
      </w:pPr>
      <w:r w:rsidRPr="00073380">
        <w:rPr>
          <w:sz w:val="12"/>
          <w:szCs w:val="12"/>
        </w:rPr>
        <w:t>“To show global leadership, Biden had to get Germany to stop blocking what he says is a U.S. priority to save tens of millions of lives,” she added. “This summit was a failure.”</w:t>
      </w:r>
    </w:p>
    <w:p w14:paraId="557E55C9" w14:textId="77777777" w:rsidR="00514256" w:rsidRPr="00073380" w:rsidRDefault="00514256" w:rsidP="00514256">
      <w:pPr>
        <w:rPr>
          <w:sz w:val="12"/>
          <w:szCs w:val="12"/>
        </w:rPr>
      </w:pPr>
      <w:r w:rsidRPr="00073380">
        <w:rPr>
          <w:sz w:val="12"/>
          <w:szCs w:val="12"/>
        </w:rPr>
        <w:t>COVID deaths have risen 40 percent in Africa in the past week alone. Only 1 percent of Africans have been vaccinated, as wealthy nations on other continents have preordered vaccine doses well into the future. Africa’s COVID spike illustrates the urgency of waiving vaccine patents so that global production can scale up immediately, even though to do so would undermine pharmaceutical profits.</w:t>
      </w:r>
    </w:p>
    <w:p w14:paraId="6AADF521" w14:textId="77777777" w:rsidR="00514256" w:rsidRPr="00073380" w:rsidRDefault="00514256" w:rsidP="00514256">
      <w:pPr>
        <w:rPr>
          <w:sz w:val="12"/>
          <w:szCs w:val="12"/>
        </w:rPr>
      </w:pPr>
      <w:r w:rsidRPr="00073380">
        <w:rPr>
          <w:sz w:val="12"/>
          <w:szCs w:val="12"/>
        </w:rPr>
        <w:t>Every month that passes without a patent waiver, COVID deaths increase in countries without the resources to buy vaccines. So do the chances of viral mutations whose risks won’t necessarily be contained to the Global South.</w:t>
      </w:r>
    </w:p>
    <w:p w14:paraId="2EA1EF85" w14:textId="77777777" w:rsidR="00514256" w:rsidRPr="00073380" w:rsidRDefault="00514256" w:rsidP="00514256">
      <w:pPr>
        <w:rPr>
          <w:sz w:val="12"/>
          <w:szCs w:val="12"/>
        </w:rPr>
      </w:pPr>
      <w:r w:rsidRPr="00073380">
        <w:rPr>
          <w:sz w:val="12"/>
          <w:szCs w:val="12"/>
        </w:rPr>
        <w:t>Merkel’s rejection of a TRIPS waiver is a deadly policy rooted in her politics of centrist market liberalism — a politics that, in this case, will result in many more deaths worldwide if not swiftly reversed.</w:t>
      </w:r>
    </w:p>
    <w:p w14:paraId="156E96D0" w14:textId="77777777" w:rsidR="00514256" w:rsidRPr="00073380" w:rsidRDefault="00514256" w:rsidP="00514256">
      <w:pPr>
        <w:rPr>
          <w:sz w:val="16"/>
        </w:rPr>
      </w:pPr>
      <w:r w:rsidRPr="00752C96">
        <w:rPr>
          <w:rStyle w:val="StyleUnderline"/>
          <w:highlight w:val="green"/>
        </w:rPr>
        <w:t>Biden</w:t>
      </w:r>
      <w:r w:rsidRPr="00073380">
        <w:rPr>
          <w:sz w:val="16"/>
        </w:rPr>
        <w:t xml:space="preserve"> just </w:t>
      </w:r>
      <w:r w:rsidRPr="00073380">
        <w:rPr>
          <w:rStyle w:val="StyleUnderline"/>
        </w:rPr>
        <w:t>had a chance to</w:t>
      </w:r>
      <w:r w:rsidRPr="00073380">
        <w:rPr>
          <w:sz w:val="16"/>
        </w:rPr>
        <w:t xml:space="preserve"> take a stand and </w:t>
      </w:r>
      <w:r w:rsidRPr="00073380">
        <w:rPr>
          <w:rStyle w:val="StyleUnderline"/>
        </w:rPr>
        <w:t>push for that reversal</w:t>
      </w:r>
      <w:r w:rsidRPr="00073380">
        <w:rPr>
          <w:sz w:val="16"/>
        </w:rPr>
        <w:t xml:space="preserve">, </w:t>
      </w:r>
      <w:r w:rsidRPr="00073380">
        <w:rPr>
          <w:rStyle w:val="StyleUnderline"/>
        </w:rPr>
        <w:t xml:space="preserve">but he </w:t>
      </w:r>
      <w:r w:rsidRPr="00752C96">
        <w:rPr>
          <w:rStyle w:val="StyleUnderline"/>
          <w:sz w:val="28"/>
          <w:szCs w:val="28"/>
          <w:highlight w:val="green"/>
        </w:rPr>
        <w:t>neglected to spend</w:t>
      </w:r>
      <w:r w:rsidRPr="00073380">
        <w:rPr>
          <w:rStyle w:val="StyleUnderline"/>
          <w:sz w:val="28"/>
          <w:szCs w:val="28"/>
        </w:rPr>
        <w:t xml:space="preserve"> </w:t>
      </w:r>
      <w:r w:rsidRPr="00073380">
        <w:rPr>
          <w:rStyle w:val="StyleUnderline"/>
        </w:rPr>
        <w:t>his</w:t>
      </w:r>
      <w:r w:rsidRPr="00073380">
        <w:rPr>
          <w:sz w:val="16"/>
        </w:rPr>
        <w:t xml:space="preserve"> </w:t>
      </w:r>
      <w:r w:rsidRPr="00752C96">
        <w:rPr>
          <w:rStyle w:val="StyleUnderline"/>
          <w:highlight w:val="green"/>
        </w:rPr>
        <w:t>political</w:t>
      </w:r>
      <w:r w:rsidRPr="00CE24D8">
        <w:rPr>
          <w:rStyle w:val="StyleUnderline"/>
        </w:rPr>
        <w:t xml:space="preserve"> </w:t>
      </w:r>
      <w:r w:rsidRPr="00752C96">
        <w:rPr>
          <w:rStyle w:val="Emphasis"/>
          <w:highlight w:val="green"/>
        </w:rPr>
        <w:t>capital</w:t>
      </w:r>
      <w:r w:rsidRPr="00073380">
        <w:rPr>
          <w:sz w:val="16"/>
        </w:rPr>
        <w:t xml:space="preserve"> </w:t>
      </w:r>
      <w:r w:rsidRPr="00752C96">
        <w:rPr>
          <w:rStyle w:val="StyleUnderline"/>
          <w:highlight w:val="green"/>
        </w:rPr>
        <w:t>pushing the chancellor to get on board with</w:t>
      </w:r>
      <w:r w:rsidRPr="00073380">
        <w:rPr>
          <w:sz w:val="16"/>
        </w:rPr>
        <w:t xml:space="preserve"> our best shot at ending the pandemic globally. He has taken the right public position on </w:t>
      </w:r>
      <w:r w:rsidRPr="00752C96">
        <w:rPr>
          <w:rStyle w:val="StyleUnderline"/>
          <w:highlight w:val="green"/>
        </w:rPr>
        <w:t>TRIPS</w:t>
      </w:r>
      <w:r w:rsidRPr="00073380">
        <w:rPr>
          <w:sz w:val="16"/>
        </w:rPr>
        <w:t xml:space="preserve">, </w:t>
      </w:r>
      <w:r w:rsidRPr="00752C96">
        <w:rPr>
          <w:rStyle w:val="StyleUnderline"/>
          <w:highlight w:val="green"/>
        </w:rPr>
        <w:t>but</w:t>
      </w:r>
      <w:r w:rsidRPr="00073380">
        <w:rPr>
          <w:sz w:val="16"/>
        </w:rPr>
        <w:t xml:space="preserve"> so </w:t>
      </w:r>
      <w:proofErr w:type="gramStart"/>
      <w:r w:rsidRPr="00073380">
        <w:rPr>
          <w:sz w:val="16"/>
        </w:rPr>
        <w:t>far</w:t>
      </w:r>
      <w:proofErr w:type="gramEnd"/>
      <w:r w:rsidRPr="00073380">
        <w:rPr>
          <w:sz w:val="16"/>
        </w:rPr>
        <w:t xml:space="preserve"> </w:t>
      </w:r>
      <w:r w:rsidRPr="00752C96">
        <w:rPr>
          <w:rStyle w:val="StyleUnderline"/>
          <w:highlight w:val="green"/>
        </w:rPr>
        <w:t>it’s still an open question</w:t>
      </w:r>
      <w:r w:rsidRPr="00073380">
        <w:rPr>
          <w:rStyle w:val="StyleUnderline"/>
        </w:rPr>
        <w:t xml:space="preserve"> how serious he is about making it a reality</w:t>
      </w:r>
      <w:r w:rsidRPr="00073380">
        <w:rPr>
          <w:sz w:val="16"/>
        </w:rPr>
        <w:t>.</w:t>
      </w:r>
    </w:p>
    <w:p w14:paraId="4E9C66B4" w14:textId="77777777" w:rsidR="00514256" w:rsidRDefault="00514256" w:rsidP="00514256">
      <w:pPr>
        <w:rPr>
          <w:rFonts w:asciiTheme="minorHAnsi" w:hAnsiTheme="minorHAnsi"/>
        </w:rPr>
      </w:pPr>
    </w:p>
    <w:p w14:paraId="611CE99F" w14:textId="77777777" w:rsidR="00514256" w:rsidRPr="00953DB5" w:rsidRDefault="00514256" w:rsidP="00514256">
      <w:pPr>
        <w:pStyle w:val="Heading4"/>
      </w:pPr>
      <w:r>
        <w:t xml:space="preserve">Dip-cap is </w:t>
      </w:r>
      <w:r>
        <w:rPr>
          <w:u w:val="single"/>
        </w:rPr>
        <w:t>finite</w:t>
      </w:r>
      <w:r>
        <w:t xml:space="preserve">---the plan </w:t>
      </w:r>
      <w:r>
        <w:rPr>
          <w:u w:val="single"/>
        </w:rPr>
        <w:t>distracts</w:t>
      </w:r>
      <w:r>
        <w:t xml:space="preserve"> US focus</w:t>
      </w:r>
    </w:p>
    <w:p w14:paraId="2D3B579F" w14:textId="77777777" w:rsidR="00514256" w:rsidRDefault="00514256" w:rsidP="00514256">
      <w:pPr>
        <w:rPr>
          <w:rStyle w:val="SmalltextChar"/>
        </w:rPr>
      </w:pPr>
      <w:r w:rsidRPr="00E763B1">
        <w:rPr>
          <w:rStyle w:val="Style13ptBold"/>
        </w:rPr>
        <w:t xml:space="preserve">Anderson </w:t>
      </w:r>
      <w:r>
        <w:rPr>
          <w:rStyle w:val="Style13ptBold"/>
        </w:rPr>
        <w:t>&amp;</w:t>
      </w:r>
      <w:r w:rsidRPr="00E763B1">
        <w:rPr>
          <w:rStyle w:val="Style13ptBold"/>
        </w:rPr>
        <w:t xml:space="preserve"> Grewell 01 </w:t>
      </w:r>
      <w:r>
        <w:rPr>
          <w:rStyle w:val="SmalltextChar"/>
        </w:rPr>
        <w:t>T</w:t>
      </w:r>
      <w:r w:rsidRPr="00A92876">
        <w:rPr>
          <w:rStyle w:val="SmalltextChar"/>
        </w:rPr>
        <w:t>erry L. Anderson is executive director of Political Economy Research Cente</w:t>
      </w:r>
      <w:r>
        <w:rPr>
          <w:rStyle w:val="SmalltextChar"/>
        </w:rPr>
        <w:t xml:space="preserve">r / </w:t>
      </w:r>
      <w:r w:rsidRPr="00A92876">
        <w:rPr>
          <w:rStyle w:val="SmalltextChar"/>
        </w:rPr>
        <w:t xml:space="preserve"> </w:t>
      </w:r>
      <w:r>
        <w:rPr>
          <w:rStyle w:val="SmalltextChar"/>
        </w:rPr>
        <w:t xml:space="preserve"> </w:t>
      </w:r>
      <w:r w:rsidRPr="00A92876">
        <w:rPr>
          <w:rStyle w:val="SmalltextChar"/>
        </w:rPr>
        <w:t>J. Bishop Grewell is a research associate with PERC</w:t>
      </w:r>
      <w:r w:rsidRPr="00F548D5">
        <w:rPr>
          <w:rStyle w:val="SmalltextChar"/>
        </w:rPr>
        <w:t xml:space="preserve">, The Greening of Foreign Policy, </w:t>
      </w:r>
      <w:r w:rsidRPr="00A92876">
        <w:rPr>
          <w:rStyle w:val="SmalltextChar"/>
        </w:rPr>
        <w:t>Chicago Journal of International Law</w:t>
      </w:r>
      <w:r>
        <w:rPr>
          <w:rStyle w:val="SmalltextChar"/>
        </w:rPr>
        <w:t xml:space="preserve"> </w:t>
      </w:r>
      <w:r w:rsidRPr="00A92876">
        <w:rPr>
          <w:rStyle w:val="SmalltextChar"/>
        </w:rPr>
        <w:t>Fall, 2001</w:t>
      </w:r>
      <w:r>
        <w:rPr>
          <w:rStyle w:val="SmalltextChar"/>
        </w:rPr>
        <w:t xml:space="preserve"> </w:t>
      </w:r>
      <w:r w:rsidRPr="00A92876">
        <w:rPr>
          <w:rStyle w:val="SmalltextChar"/>
        </w:rPr>
        <w:t xml:space="preserve">2 Chi. J. Int'l L. 427 </w:t>
      </w:r>
      <w:r>
        <w:rPr>
          <w:rStyle w:val="SmalltextChar"/>
        </w:rPr>
        <w:t>(Lexis-Nexis)</w:t>
      </w:r>
    </w:p>
    <w:p w14:paraId="589D46F3" w14:textId="77777777" w:rsidR="00514256" w:rsidRDefault="00514256" w:rsidP="00514256">
      <w:pPr>
        <w:rPr>
          <w:sz w:val="16"/>
        </w:rPr>
      </w:pPr>
      <w:r w:rsidRPr="00723F33">
        <w:rPr>
          <w:sz w:val="16"/>
        </w:rPr>
        <w:t xml:space="preserve">Greater international environmental regulation can increase international tension. </w:t>
      </w:r>
      <w:r w:rsidRPr="00752C96">
        <w:rPr>
          <w:rStyle w:val="StyleUnderline"/>
          <w:highlight w:val="green"/>
        </w:rPr>
        <w:t>Foreign policy is a bag of goods</w:t>
      </w:r>
      <w:r w:rsidRPr="00723F33">
        <w:rPr>
          <w:sz w:val="16"/>
        </w:rPr>
        <w:t xml:space="preserve"> that includes issues </w:t>
      </w:r>
      <w:r w:rsidRPr="00752C96">
        <w:rPr>
          <w:rStyle w:val="StyleUnderline"/>
          <w:highlight w:val="green"/>
        </w:rPr>
        <w:t>from</w:t>
      </w:r>
      <w:r w:rsidRPr="00723F33">
        <w:rPr>
          <w:sz w:val="16"/>
        </w:rPr>
        <w:t xml:space="preserve"> free </w:t>
      </w:r>
      <w:r w:rsidRPr="00752C96">
        <w:rPr>
          <w:rStyle w:val="Emphasis"/>
          <w:highlight w:val="green"/>
        </w:rPr>
        <w:t>trade</w:t>
      </w:r>
      <w:r w:rsidRPr="00723F33">
        <w:rPr>
          <w:sz w:val="16"/>
        </w:rPr>
        <w:t xml:space="preserve"> to arms trading </w:t>
      </w:r>
      <w:r w:rsidRPr="00752C96">
        <w:rPr>
          <w:rStyle w:val="Emphasis"/>
          <w:highlight w:val="green"/>
        </w:rPr>
        <w:t>to h</w:t>
      </w:r>
      <w:r w:rsidRPr="000678D5">
        <w:rPr>
          <w:rStyle w:val="Emphasis"/>
        </w:rPr>
        <w:t xml:space="preserve">uman </w:t>
      </w:r>
      <w:r w:rsidRPr="00752C96">
        <w:rPr>
          <w:rStyle w:val="Emphasis"/>
          <w:highlight w:val="green"/>
        </w:rPr>
        <w:t>r</w:t>
      </w:r>
      <w:r w:rsidRPr="000678D5">
        <w:rPr>
          <w:rStyle w:val="Emphasis"/>
        </w:rPr>
        <w:t>ights</w:t>
      </w:r>
      <w:r w:rsidRPr="000678D5">
        <w:rPr>
          <w:sz w:val="16"/>
        </w:rPr>
        <w:t xml:space="preserve">. </w:t>
      </w:r>
      <w:r w:rsidRPr="00752C96">
        <w:rPr>
          <w:rStyle w:val="Emphasis"/>
          <w:highlight w:val="green"/>
        </w:rPr>
        <w:t>Each new issue</w:t>
      </w:r>
      <w:r w:rsidRPr="00752C96">
        <w:rPr>
          <w:rStyle w:val="StyleUnderline"/>
          <w:highlight w:val="green"/>
        </w:rPr>
        <w:t xml:space="preserve"> in the bag weighs it down, </w:t>
      </w:r>
      <w:r w:rsidRPr="00752C96">
        <w:rPr>
          <w:rStyle w:val="Emphasis"/>
          <w:highlight w:val="green"/>
        </w:rPr>
        <w:t>lessening the focus</w:t>
      </w:r>
      <w:r w:rsidRPr="00752C96">
        <w:rPr>
          <w:rStyle w:val="StyleUnderline"/>
          <w:highlight w:val="green"/>
        </w:rPr>
        <w:t xml:space="preserve"> on other issues and even creating conflicts </w:t>
      </w:r>
      <w:r w:rsidRPr="00752C96">
        <w:rPr>
          <w:rStyle w:val="Emphasis"/>
          <w:highlight w:val="green"/>
        </w:rPr>
        <w:t>between</w:t>
      </w:r>
      <w:r w:rsidRPr="00752C96">
        <w:rPr>
          <w:rStyle w:val="StyleUnderline"/>
          <w:highlight w:val="green"/>
        </w:rPr>
        <w:t xml:space="preserve"> issues</w:t>
      </w:r>
      <w:r w:rsidRPr="000678D5">
        <w:rPr>
          <w:rStyle w:val="StyleUnderline"/>
        </w:rPr>
        <w:t xml:space="preserve">. </w:t>
      </w:r>
      <w:r w:rsidRPr="00752C96">
        <w:rPr>
          <w:rStyle w:val="StyleUnderline"/>
          <w:highlight w:val="green"/>
        </w:rPr>
        <w:t xml:space="preserve">Increased environmental regulations could </w:t>
      </w:r>
      <w:r w:rsidRPr="000678D5">
        <w:rPr>
          <w:rStyle w:val="StyleUnderline"/>
        </w:rPr>
        <w:t xml:space="preserve">cause countries to </w:t>
      </w:r>
      <w:r w:rsidRPr="00752C96">
        <w:rPr>
          <w:rStyle w:val="StyleUnderline"/>
          <w:highlight w:val="green"/>
        </w:rPr>
        <w:t xml:space="preserve">lessen </w:t>
      </w:r>
      <w:r w:rsidRPr="000678D5">
        <w:rPr>
          <w:rStyle w:val="StyleUnderline"/>
        </w:rPr>
        <w:t xml:space="preserve">their </w:t>
      </w:r>
      <w:r w:rsidRPr="00752C96">
        <w:rPr>
          <w:rStyle w:val="StyleUnderline"/>
          <w:highlight w:val="green"/>
        </w:rPr>
        <w:t xml:space="preserve">focus on </w:t>
      </w:r>
      <w:r w:rsidRPr="000678D5">
        <w:rPr>
          <w:rStyle w:val="StyleUnderline"/>
        </w:rPr>
        <w:t>international threats of violence</w:t>
      </w:r>
      <w:r w:rsidRPr="000678D5">
        <w:rPr>
          <w:rStyle w:val="ReallyfuckingsmallChar"/>
          <w:sz w:val="16"/>
        </w:rPr>
        <w:t xml:space="preserve"> such as the sale of </w:t>
      </w:r>
      <w:r w:rsidRPr="00752C96">
        <w:rPr>
          <w:rStyle w:val="StyleUnderline"/>
          <w:highlight w:val="green"/>
        </w:rPr>
        <w:t>ballistic missiles</w:t>
      </w:r>
      <w:r w:rsidRPr="000678D5">
        <w:rPr>
          <w:rStyle w:val="ReallyfuckingsmallChar"/>
          <w:sz w:val="16"/>
        </w:rPr>
        <w:t xml:space="preserve"> or border conflicts between nations. As countries must watch</w:t>
      </w:r>
      <w:r w:rsidRPr="00723F33">
        <w:rPr>
          <w:rStyle w:val="ReallyfuckingsmallChar"/>
          <w:sz w:val="16"/>
        </w:rPr>
        <w:t xml:space="preserve"> over more and more issues arising in the international policy arena, they will stretch the resources necessary to deal with traditional international issues. As Schaefer (2000, 46) writes, “</w:t>
      </w:r>
      <w:r w:rsidRPr="00752C96">
        <w:rPr>
          <w:rStyle w:val="StyleUnderline"/>
          <w:highlight w:val="green"/>
        </w:rPr>
        <w:t xml:space="preserve">Because diplomatic currency is </w:t>
      </w:r>
      <w:r w:rsidRPr="00752C96">
        <w:rPr>
          <w:rStyle w:val="Emphasis"/>
          <w:highlight w:val="green"/>
        </w:rPr>
        <w:t>finite</w:t>
      </w:r>
      <w:r w:rsidRPr="00752C96">
        <w:rPr>
          <w:rStyle w:val="StyleUnderline"/>
          <w:highlight w:val="green"/>
        </w:rPr>
        <w:t xml:space="preserve"> . . . it is critically important that the U</w:t>
      </w:r>
      <w:r w:rsidRPr="000678D5">
        <w:rPr>
          <w:rStyle w:val="StyleUnderline"/>
        </w:rPr>
        <w:t xml:space="preserve">nited </w:t>
      </w:r>
      <w:r w:rsidRPr="00752C96">
        <w:rPr>
          <w:rStyle w:val="StyleUnderline"/>
          <w:highlight w:val="green"/>
        </w:rPr>
        <w:t>S</w:t>
      </w:r>
      <w:r w:rsidRPr="000678D5">
        <w:rPr>
          <w:rStyle w:val="StyleUnderline"/>
        </w:rPr>
        <w:t xml:space="preserve">tates </w:t>
      </w:r>
      <w:r w:rsidRPr="00752C96">
        <w:rPr>
          <w:rStyle w:val="Emphasis"/>
          <w:highlight w:val="green"/>
        </w:rPr>
        <w:t>focus</w:t>
      </w:r>
      <w:r w:rsidRPr="00752C96">
        <w:rPr>
          <w:rStyle w:val="StyleUnderline"/>
          <w:highlight w:val="green"/>
        </w:rPr>
        <w:t xml:space="preserve"> its diplomatic efforts on issues of </w:t>
      </w:r>
      <w:r w:rsidRPr="00752C96">
        <w:rPr>
          <w:rStyle w:val="Emphasis"/>
          <w:highlight w:val="green"/>
        </w:rPr>
        <w:t>paramount importance</w:t>
      </w:r>
      <w:r w:rsidRPr="00752C96">
        <w:rPr>
          <w:rStyle w:val="StyleUnderline"/>
          <w:highlight w:val="green"/>
        </w:rPr>
        <w:t xml:space="preserve"> to the nation</w:t>
      </w:r>
      <w:r w:rsidRPr="00752C96">
        <w:rPr>
          <w:sz w:val="16"/>
          <w:highlight w:val="green"/>
        </w:rPr>
        <w:t>.</w:t>
      </w:r>
      <w:r w:rsidRPr="00723F33">
        <w:rPr>
          <w:sz w:val="16"/>
        </w:rPr>
        <w:t xml:space="preserve"> </w:t>
      </w:r>
    </w:p>
    <w:p w14:paraId="24B7D077" w14:textId="77777777" w:rsidR="00514256" w:rsidRDefault="00514256" w:rsidP="00514256">
      <w:pPr>
        <w:rPr>
          <w:sz w:val="16"/>
        </w:rPr>
      </w:pPr>
    </w:p>
    <w:p w14:paraId="3AC52632" w14:textId="228CF66E" w:rsidR="00514256" w:rsidRPr="009F6B1F" w:rsidRDefault="00514256" w:rsidP="00514256">
      <w:pPr>
        <w:pStyle w:val="Heading4"/>
      </w:pPr>
      <w:r w:rsidRPr="009F6B1F">
        <w:t xml:space="preserve">Warming </w:t>
      </w:r>
      <w:r>
        <w:rPr>
          <w:u w:val="single"/>
        </w:rPr>
        <w:t>causes extinction</w:t>
      </w:r>
    </w:p>
    <w:p w14:paraId="38571226" w14:textId="77777777" w:rsidR="00514256" w:rsidRPr="009F6B1F" w:rsidRDefault="00514256" w:rsidP="00514256">
      <w:r w:rsidRPr="009F6B1F">
        <w:rPr>
          <w:rStyle w:val="Style13ptBold"/>
        </w:rPr>
        <w:t xml:space="preserve">Torres </w:t>
      </w:r>
      <w:proofErr w:type="gramStart"/>
      <w:r w:rsidRPr="009F6B1F">
        <w:rPr>
          <w:rStyle w:val="Style13ptBold"/>
        </w:rPr>
        <w:t>16</w:t>
      </w:r>
      <w:r w:rsidRPr="009F6B1F">
        <w:t xml:space="preserve">  (</w:t>
      </w:r>
      <w:proofErr w:type="gramEnd"/>
      <w:r w:rsidRPr="009F6B1F">
        <w:t xml:space="preserve">Phil, affiliate scholar @ Institute for Ethics and Emerging Technologies PhD candidate @ Rice University in tropical conservation biology, Op-ed: Climate Change Is the Most Urgent Existential Risk, </w:t>
      </w:r>
      <w:hyperlink r:id="rId7" w:history="1">
        <w:r w:rsidRPr="009F6B1F">
          <w:rPr>
            <w:rStyle w:val="Hyperlink"/>
          </w:rPr>
          <w:t>http://ieet.org/index.php/IEET/more/Torres20160807</w:t>
        </w:r>
      </w:hyperlink>
      <w:r w:rsidRPr="009F6B1F">
        <w:t xml:space="preserve">) </w:t>
      </w:r>
    </w:p>
    <w:p w14:paraId="7F60084E" w14:textId="77777777" w:rsidR="00514256" w:rsidRPr="00397DC3" w:rsidRDefault="00514256" w:rsidP="00514256">
      <w:pPr>
        <w:rPr>
          <w:sz w:val="12"/>
          <w:u w:val="single"/>
        </w:rPr>
      </w:pPr>
      <w:r w:rsidRPr="009F6B1F">
        <w:rPr>
          <w:rStyle w:val="StyleUnderline"/>
        </w:rPr>
        <w:t xml:space="preserve">Humanity faces </w:t>
      </w:r>
      <w:proofErr w:type="gramStart"/>
      <w:r w:rsidRPr="009F6B1F">
        <w:rPr>
          <w:rStyle w:val="StyleUnderline"/>
        </w:rPr>
        <w:t>a number of</w:t>
      </w:r>
      <w:proofErr w:type="gramEnd"/>
      <w:r w:rsidRPr="009F6B1F">
        <w:rPr>
          <w:rStyle w:val="StyleUnderline"/>
        </w:rPr>
        <w:t xml:space="preserve"> formidable challenges</w:t>
      </w:r>
      <w:r w:rsidRPr="009F6B1F">
        <w:rPr>
          <w:sz w:val="12"/>
        </w:rPr>
        <w:t xml:space="preserve"> this century. </w:t>
      </w:r>
      <w:r w:rsidRPr="009F6B1F">
        <w:rPr>
          <w:rStyle w:val="StyleUnderline"/>
        </w:rPr>
        <w:t>Threats</w:t>
      </w:r>
      <w:r w:rsidRPr="009F6B1F">
        <w:rPr>
          <w:sz w:val="12"/>
        </w:rPr>
        <w:t xml:space="preserve"> to our collective survival </w:t>
      </w:r>
      <w:r w:rsidRPr="009F6B1F">
        <w:rPr>
          <w:rStyle w:val="StyleUnderline"/>
        </w:rPr>
        <w:t>stem from</w:t>
      </w:r>
      <w:r w:rsidRPr="009F6B1F">
        <w:rPr>
          <w:sz w:val="12"/>
        </w:rPr>
        <w:t xml:space="preserve"> </w:t>
      </w:r>
      <w:r w:rsidRPr="009F6B1F">
        <w:rPr>
          <w:rStyle w:val="StyleUnderline"/>
        </w:rPr>
        <w:t>asteroids</w:t>
      </w:r>
      <w:r w:rsidRPr="009F6B1F">
        <w:rPr>
          <w:sz w:val="12"/>
        </w:rPr>
        <w:t xml:space="preserve"> and comets, </w:t>
      </w:r>
      <w:proofErr w:type="spellStart"/>
      <w:r w:rsidRPr="009F6B1F">
        <w:rPr>
          <w:sz w:val="12"/>
        </w:rPr>
        <w:t>supervolcanoes</w:t>
      </w:r>
      <w:proofErr w:type="spellEnd"/>
      <w:r w:rsidRPr="009F6B1F">
        <w:rPr>
          <w:sz w:val="12"/>
        </w:rPr>
        <w:t xml:space="preserve">, global </w:t>
      </w:r>
      <w:r w:rsidRPr="009F6B1F">
        <w:rPr>
          <w:rStyle w:val="StyleUnderline"/>
        </w:rPr>
        <w:t>pandemics</w:t>
      </w:r>
      <w:r w:rsidRPr="009F6B1F">
        <w:rPr>
          <w:sz w:val="12"/>
        </w:rPr>
        <w:t xml:space="preserve">, </w:t>
      </w:r>
      <w:r w:rsidRPr="009F6B1F">
        <w:rPr>
          <w:rStyle w:val="StyleUnderline"/>
        </w:rPr>
        <w:t>climate change</w:t>
      </w:r>
      <w:r w:rsidRPr="009F6B1F">
        <w:rPr>
          <w:sz w:val="12"/>
        </w:rPr>
        <w:t xml:space="preserve">, biodiversity loss, </w:t>
      </w:r>
      <w:r w:rsidRPr="009F6B1F">
        <w:rPr>
          <w:rStyle w:val="StyleUnderline"/>
        </w:rPr>
        <w:t>nuclear weapons</w:t>
      </w:r>
      <w:r w:rsidRPr="009F6B1F">
        <w:rPr>
          <w:sz w:val="12"/>
        </w:rPr>
        <w:t xml:space="preserve">, </w:t>
      </w:r>
      <w:r w:rsidRPr="009F6B1F">
        <w:rPr>
          <w:rStyle w:val="StyleUnderline"/>
        </w:rPr>
        <w:t>biotechnology</w:t>
      </w:r>
      <w:r w:rsidRPr="009F6B1F">
        <w:rPr>
          <w:sz w:val="12"/>
        </w:rPr>
        <w:t xml:space="preserve">, synthetic biology, nanotechnology, and artificial superintelligence. With such threats in mind, an informal survey conducted by the Future of Humanity Institute placed the probability of human extinction this century at 19%. To put this in perspective, it means that the average American is more than a thousand times more likely to die in a human extinction event than a plane </w:t>
      </w:r>
      <w:proofErr w:type="gramStart"/>
      <w:r w:rsidRPr="009F6B1F">
        <w:rPr>
          <w:sz w:val="12"/>
        </w:rPr>
        <w:t>crash.*</w:t>
      </w:r>
      <w:proofErr w:type="gramEnd"/>
      <w:r w:rsidRPr="009F6B1F">
        <w:rPr>
          <w:sz w:val="12"/>
        </w:rPr>
        <w:t xml:space="preserve"> So, given limited resources, which risks should we prioritize? Many intellectual leaders, including Elon Musk, Stephen Hawking, and Bill Gates, have suggested that artificial superintelligence constitutes one of the most significant risks to humanity. And this may be correct in the long-term. But I would argue that two other risks, namely </w:t>
      </w:r>
      <w:r w:rsidRPr="00752C96">
        <w:rPr>
          <w:rStyle w:val="Emphasis"/>
          <w:highlight w:val="green"/>
        </w:rPr>
        <w:t>climate</w:t>
      </w:r>
      <w:r w:rsidRPr="002653C3">
        <w:rPr>
          <w:rStyle w:val="Emphasis"/>
        </w:rPr>
        <w:t xml:space="preserve"> change</w:t>
      </w:r>
      <w:r w:rsidRPr="009F6B1F">
        <w:rPr>
          <w:rStyle w:val="Emphasis"/>
        </w:rPr>
        <w:t xml:space="preserve"> </w:t>
      </w:r>
      <w:r w:rsidRPr="009F6B1F">
        <w:rPr>
          <w:sz w:val="12"/>
        </w:rPr>
        <w:t xml:space="preserve">and </w:t>
      </w:r>
      <w:proofErr w:type="spellStart"/>
      <w:r w:rsidRPr="009F6B1F">
        <w:rPr>
          <w:sz w:val="12"/>
        </w:rPr>
        <w:t>biodiveristy</w:t>
      </w:r>
      <w:proofErr w:type="spellEnd"/>
      <w:r w:rsidRPr="009F6B1F">
        <w:rPr>
          <w:rStyle w:val="StyleUnderline"/>
        </w:rPr>
        <w:t xml:space="preserve"> loss</w:t>
      </w:r>
      <w:r w:rsidRPr="009F6B1F">
        <w:rPr>
          <w:sz w:val="12"/>
        </w:rPr>
        <w:t xml:space="preserve">, </w:t>
      </w:r>
      <w:r w:rsidRPr="00752C96">
        <w:rPr>
          <w:rStyle w:val="Emphasis"/>
          <w:highlight w:val="green"/>
        </w:rPr>
        <w:t>should</w:t>
      </w:r>
      <w:r w:rsidRPr="00752C96">
        <w:rPr>
          <w:rStyle w:val="StyleUnderline"/>
          <w:highlight w:val="green"/>
        </w:rPr>
        <w:t xml:space="preserve"> </w:t>
      </w:r>
      <w:r w:rsidRPr="00752C96">
        <w:rPr>
          <w:rStyle w:val="Emphasis"/>
          <w:highlight w:val="green"/>
        </w:rPr>
        <w:t>take priority</w:t>
      </w:r>
      <w:r w:rsidRPr="009F6B1F">
        <w:rPr>
          <w:sz w:val="12"/>
        </w:rPr>
        <w:t xml:space="preserve"> right now </w:t>
      </w:r>
      <w:r w:rsidRPr="00752C96">
        <w:rPr>
          <w:rStyle w:val="Emphasis"/>
          <w:highlight w:val="green"/>
        </w:rPr>
        <w:t>over every other known threat</w:t>
      </w:r>
      <w:r w:rsidRPr="009F6B1F">
        <w:rPr>
          <w:sz w:val="12"/>
        </w:rPr>
        <w:t xml:space="preserve">. Why? </w:t>
      </w:r>
      <w:r w:rsidRPr="009F6B1F">
        <w:rPr>
          <w:rStyle w:val="StyleUnderline"/>
        </w:rPr>
        <w:t>Because these ongoing catastrophes</w:t>
      </w:r>
      <w:r w:rsidRPr="009F6B1F">
        <w:rPr>
          <w:sz w:val="12"/>
        </w:rPr>
        <w:t xml:space="preserve"> </w:t>
      </w:r>
      <w:r w:rsidRPr="009F6B1F">
        <w:rPr>
          <w:rStyle w:val="Emphasis"/>
        </w:rPr>
        <w:t>in slow-motion</w:t>
      </w:r>
      <w:r w:rsidRPr="009F6B1F">
        <w:rPr>
          <w:sz w:val="12"/>
        </w:rPr>
        <w:t xml:space="preserve"> </w:t>
      </w:r>
      <w:r w:rsidRPr="009F6B1F">
        <w:rPr>
          <w:rStyle w:val="StyleUnderline"/>
        </w:rPr>
        <w:t xml:space="preserve">will frame our </w:t>
      </w:r>
      <w:r w:rsidRPr="009F6B1F">
        <w:rPr>
          <w:rStyle w:val="Emphasis"/>
        </w:rPr>
        <w:t>existential predicament</w:t>
      </w:r>
      <w:r w:rsidRPr="009F6B1F">
        <w:rPr>
          <w:sz w:val="12"/>
        </w:rPr>
        <w:t xml:space="preserve"> on Earth not just for the rest of this century, but </w:t>
      </w:r>
      <w:r w:rsidRPr="009F6B1F">
        <w:rPr>
          <w:rStyle w:val="StyleUnderline"/>
        </w:rPr>
        <w:t>for</w:t>
      </w:r>
      <w:r w:rsidRPr="009F6B1F">
        <w:rPr>
          <w:sz w:val="12"/>
        </w:rPr>
        <w:t xml:space="preserve"> literally </w:t>
      </w:r>
      <w:r w:rsidRPr="009F6B1F">
        <w:rPr>
          <w:rStyle w:val="Emphasis"/>
        </w:rPr>
        <w:t>thousands of years</w:t>
      </w:r>
      <w:r w:rsidRPr="009F6B1F">
        <w:rPr>
          <w:sz w:val="12"/>
        </w:rPr>
        <w:t xml:space="preserve"> to come. As such, </w:t>
      </w:r>
      <w:r w:rsidRPr="00752C96">
        <w:rPr>
          <w:rStyle w:val="Emphasis"/>
          <w:highlight w:val="green"/>
        </w:rPr>
        <w:t>they</w:t>
      </w:r>
      <w:r w:rsidRPr="009F6B1F">
        <w:rPr>
          <w:sz w:val="12"/>
        </w:rPr>
        <w:t xml:space="preserve"> </w:t>
      </w:r>
      <w:r w:rsidRPr="009F6B1F">
        <w:rPr>
          <w:rStyle w:val="StyleUnderline"/>
        </w:rPr>
        <w:t xml:space="preserve">have the capacity to </w:t>
      </w:r>
      <w:r w:rsidRPr="00752C96">
        <w:rPr>
          <w:rStyle w:val="Emphasis"/>
          <w:highlight w:val="green"/>
        </w:rPr>
        <w:t>raise</w:t>
      </w:r>
      <w:r w:rsidRPr="009F6B1F">
        <w:rPr>
          <w:rStyle w:val="Emphasis"/>
        </w:rPr>
        <w:t xml:space="preserve"> or lower</w:t>
      </w:r>
      <w:r w:rsidRPr="009F6B1F">
        <w:rPr>
          <w:rStyle w:val="StyleUnderline"/>
        </w:rPr>
        <w:t xml:space="preserve"> </w:t>
      </w:r>
      <w:r w:rsidRPr="00752C96">
        <w:rPr>
          <w:rStyle w:val="StyleUnderline"/>
          <w:highlight w:val="green"/>
        </w:rPr>
        <w:t xml:space="preserve">the </w:t>
      </w:r>
      <w:r w:rsidRPr="00752C96">
        <w:rPr>
          <w:rStyle w:val="Emphasis"/>
          <w:highlight w:val="green"/>
        </w:rPr>
        <w:t>probability of other risks</w:t>
      </w:r>
      <w:r w:rsidRPr="009F6B1F">
        <w:rPr>
          <w:rStyle w:val="Emphasis"/>
        </w:rPr>
        <w:t xml:space="preserve"> scenarios</w:t>
      </w:r>
      <w:r w:rsidRPr="009F6B1F">
        <w:rPr>
          <w:sz w:val="12"/>
        </w:rPr>
        <w:t xml:space="preserve"> </w:t>
      </w:r>
      <w:r w:rsidRPr="009F6B1F">
        <w:rPr>
          <w:rStyle w:val="StyleUnderline"/>
        </w:rPr>
        <w:t>unfolding</w:t>
      </w:r>
      <w:r w:rsidRPr="009F6B1F">
        <w:rPr>
          <w:sz w:val="12"/>
        </w:rPr>
        <w:t xml:space="preserve">. Multiplying Threats Ask yourself the following: </w:t>
      </w:r>
      <w:r w:rsidRPr="009F6B1F">
        <w:rPr>
          <w:rStyle w:val="StyleUnderline"/>
        </w:rPr>
        <w:t xml:space="preserve">are </w:t>
      </w:r>
      <w:r w:rsidRPr="00752C96">
        <w:rPr>
          <w:rStyle w:val="Emphasis"/>
          <w:highlight w:val="green"/>
        </w:rPr>
        <w:t>wars</w:t>
      </w:r>
      <w:r w:rsidRPr="00752C96">
        <w:rPr>
          <w:rStyle w:val="StyleUnderline"/>
          <w:highlight w:val="green"/>
        </w:rPr>
        <w:t xml:space="preserve"> </w:t>
      </w:r>
      <w:r w:rsidRPr="00125EF8">
        <w:rPr>
          <w:rStyle w:val="StyleUnderline"/>
        </w:rPr>
        <w:t>more</w:t>
      </w:r>
      <w:r w:rsidRPr="009F6B1F">
        <w:rPr>
          <w:rStyle w:val="StyleUnderline"/>
        </w:rPr>
        <w:t xml:space="preserve"> or less </w:t>
      </w:r>
      <w:r w:rsidRPr="00125EF8">
        <w:rPr>
          <w:rStyle w:val="StyleUnderline"/>
        </w:rPr>
        <w:t xml:space="preserve">likely </w:t>
      </w:r>
      <w:r w:rsidRPr="009F6B1F">
        <w:rPr>
          <w:rStyle w:val="StyleUnderline"/>
        </w:rPr>
        <w:t xml:space="preserve">in a world marked by </w:t>
      </w:r>
      <w:r w:rsidRPr="009F6B1F">
        <w:rPr>
          <w:rStyle w:val="Emphasis"/>
        </w:rPr>
        <w:t>extreme weather events</w:t>
      </w:r>
      <w:r w:rsidRPr="009F6B1F">
        <w:rPr>
          <w:sz w:val="12"/>
        </w:rPr>
        <w:t xml:space="preserve">, </w:t>
      </w:r>
      <w:r w:rsidRPr="009F6B1F">
        <w:rPr>
          <w:rStyle w:val="Emphasis"/>
        </w:rPr>
        <w:t>megadroughts</w:t>
      </w:r>
      <w:r w:rsidRPr="009F6B1F">
        <w:rPr>
          <w:sz w:val="12"/>
        </w:rPr>
        <w:t xml:space="preserve">, </w:t>
      </w:r>
      <w:r w:rsidRPr="009F6B1F">
        <w:rPr>
          <w:rStyle w:val="Emphasis"/>
        </w:rPr>
        <w:t>food supply disruptions</w:t>
      </w:r>
      <w:r w:rsidRPr="009F6B1F">
        <w:rPr>
          <w:sz w:val="12"/>
        </w:rPr>
        <w:t xml:space="preserve">, and sea-level rise? </w:t>
      </w:r>
      <w:r w:rsidRPr="009F6B1F">
        <w:rPr>
          <w:rStyle w:val="StyleUnderline"/>
        </w:rPr>
        <w:t xml:space="preserve">Are </w:t>
      </w:r>
      <w:r w:rsidRPr="00752C96">
        <w:rPr>
          <w:rStyle w:val="Emphasis"/>
          <w:highlight w:val="green"/>
        </w:rPr>
        <w:t>terrorist attacks</w:t>
      </w:r>
      <w:r w:rsidRPr="003065EB">
        <w:rPr>
          <w:sz w:val="12"/>
        </w:rPr>
        <w:t xml:space="preserve"> </w:t>
      </w:r>
      <w:r w:rsidRPr="00125EF8">
        <w:rPr>
          <w:rStyle w:val="StyleUnderline"/>
        </w:rPr>
        <w:t>more</w:t>
      </w:r>
      <w:r w:rsidRPr="009F6B1F">
        <w:rPr>
          <w:rStyle w:val="StyleUnderline"/>
        </w:rPr>
        <w:t xml:space="preserve"> or less </w:t>
      </w:r>
      <w:r w:rsidRPr="00125EF8">
        <w:rPr>
          <w:rStyle w:val="StyleUnderline"/>
        </w:rPr>
        <w:t>likely</w:t>
      </w:r>
      <w:r w:rsidRPr="009F6B1F">
        <w:rPr>
          <w:rStyle w:val="StyleUnderline"/>
        </w:rPr>
        <w:t xml:space="preserve"> in a world beset</w:t>
      </w:r>
      <w:r w:rsidRPr="009F6B1F">
        <w:rPr>
          <w:sz w:val="12"/>
        </w:rPr>
        <w:t xml:space="preserve"> by </w:t>
      </w:r>
      <w:r w:rsidRPr="00125EF8">
        <w:rPr>
          <w:rStyle w:val="Emphasis"/>
        </w:rPr>
        <w:t xml:space="preserve">the </w:t>
      </w:r>
      <w:r w:rsidRPr="00752C96">
        <w:rPr>
          <w:rStyle w:val="Emphasis"/>
          <w:highlight w:val="green"/>
        </w:rPr>
        <w:t xml:space="preserve">collapse of </w:t>
      </w:r>
      <w:r w:rsidRPr="00125EF8">
        <w:rPr>
          <w:rStyle w:val="Emphasis"/>
        </w:rPr>
        <w:t xml:space="preserve">global </w:t>
      </w:r>
      <w:r w:rsidRPr="00752C96">
        <w:rPr>
          <w:rStyle w:val="Emphasis"/>
          <w:highlight w:val="green"/>
        </w:rPr>
        <w:t>ecosystems</w:t>
      </w:r>
      <w:r w:rsidRPr="00752C96">
        <w:rPr>
          <w:sz w:val="12"/>
          <w:highlight w:val="green"/>
        </w:rPr>
        <w:t xml:space="preserve">, </w:t>
      </w:r>
      <w:r w:rsidRPr="00752C96">
        <w:rPr>
          <w:rStyle w:val="Emphasis"/>
          <w:highlight w:val="green"/>
        </w:rPr>
        <w:t>agricultural failures</w:t>
      </w:r>
      <w:r w:rsidRPr="00752C96">
        <w:rPr>
          <w:sz w:val="12"/>
          <w:highlight w:val="green"/>
        </w:rPr>
        <w:t xml:space="preserve">, </w:t>
      </w:r>
      <w:r w:rsidRPr="00752C96">
        <w:rPr>
          <w:rStyle w:val="Emphasis"/>
          <w:highlight w:val="green"/>
        </w:rPr>
        <w:t>economic uncertainty</w:t>
      </w:r>
      <w:r w:rsidRPr="009F6B1F">
        <w:rPr>
          <w:sz w:val="12"/>
        </w:rPr>
        <w:t xml:space="preserve">, </w:t>
      </w:r>
      <w:r w:rsidRPr="00125EF8">
        <w:rPr>
          <w:rStyle w:val="StyleUnderline"/>
        </w:rPr>
        <w:t xml:space="preserve">and </w:t>
      </w:r>
      <w:r w:rsidRPr="00125EF8">
        <w:rPr>
          <w:rStyle w:val="Emphasis"/>
        </w:rPr>
        <w:t>political instability</w:t>
      </w:r>
      <w:r w:rsidRPr="009F6B1F">
        <w:rPr>
          <w:sz w:val="12"/>
        </w:rPr>
        <w:t xml:space="preserve">? Both </w:t>
      </w:r>
      <w:r w:rsidRPr="009F6B1F">
        <w:rPr>
          <w:rStyle w:val="StyleUnderline"/>
        </w:rPr>
        <w:t>government officials and scientists agree that the answer is</w:t>
      </w:r>
      <w:r w:rsidRPr="009F6B1F">
        <w:rPr>
          <w:sz w:val="12"/>
        </w:rPr>
        <w:t xml:space="preserve"> </w:t>
      </w:r>
      <w:r w:rsidRPr="009F6B1F">
        <w:rPr>
          <w:rStyle w:val="Emphasis"/>
        </w:rPr>
        <w:t>“more likely.”</w:t>
      </w:r>
      <w:r w:rsidRPr="009F6B1F">
        <w:rPr>
          <w:sz w:val="12"/>
        </w:rPr>
        <w:t xml:space="preserve"> For example, the current </w:t>
      </w:r>
      <w:r w:rsidRPr="009F6B1F">
        <w:rPr>
          <w:rStyle w:val="StyleUnderline"/>
        </w:rPr>
        <w:t>Director of the CIA, John</w:t>
      </w:r>
      <w:r w:rsidRPr="009F6B1F">
        <w:rPr>
          <w:sz w:val="12"/>
        </w:rPr>
        <w:t xml:space="preserve"> </w:t>
      </w:r>
      <w:r w:rsidRPr="009F6B1F">
        <w:rPr>
          <w:rStyle w:val="StyleUnderline"/>
        </w:rPr>
        <w:t>Brennan</w:t>
      </w:r>
      <w:r w:rsidRPr="009F6B1F">
        <w:rPr>
          <w:sz w:val="12"/>
        </w:rPr>
        <w:t xml:space="preserve">, recently </w:t>
      </w:r>
      <w:r w:rsidRPr="009F6B1F">
        <w:rPr>
          <w:rStyle w:val="StyleUnderline"/>
        </w:rPr>
        <w:t>identified</w:t>
      </w:r>
      <w:r w:rsidRPr="009F6B1F">
        <w:rPr>
          <w:sz w:val="12"/>
        </w:rPr>
        <w:t xml:space="preserve"> “the impact of </w:t>
      </w:r>
      <w:r w:rsidRPr="00752C96">
        <w:rPr>
          <w:rStyle w:val="Emphasis"/>
          <w:highlight w:val="green"/>
        </w:rPr>
        <w:t>climate change</w:t>
      </w:r>
      <w:r w:rsidRPr="00752C96">
        <w:rPr>
          <w:sz w:val="12"/>
          <w:highlight w:val="green"/>
        </w:rPr>
        <w:t xml:space="preserve">” </w:t>
      </w:r>
      <w:r w:rsidRPr="009F6B1F">
        <w:rPr>
          <w:rStyle w:val="StyleUnderline"/>
        </w:rPr>
        <w:t xml:space="preserve">as one of the </w:t>
      </w:r>
      <w:r w:rsidRPr="009F6B1F">
        <w:rPr>
          <w:rStyle w:val="Emphasis"/>
        </w:rPr>
        <w:t xml:space="preserve">“deeper </w:t>
      </w:r>
      <w:r w:rsidRPr="00752C96">
        <w:rPr>
          <w:rStyle w:val="Emphasis"/>
          <w:highlight w:val="green"/>
        </w:rPr>
        <w:t>causes</w:t>
      </w:r>
      <w:r w:rsidRPr="009F6B1F">
        <w:rPr>
          <w:rStyle w:val="StyleUnderline"/>
        </w:rPr>
        <w:t xml:space="preserve"> of this </w:t>
      </w:r>
      <w:r w:rsidRPr="00752C96">
        <w:rPr>
          <w:rStyle w:val="Emphasis"/>
          <w:highlight w:val="green"/>
        </w:rPr>
        <w:t>rising instability”</w:t>
      </w:r>
      <w:r w:rsidRPr="00752C96">
        <w:rPr>
          <w:sz w:val="12"/>
          <w:highlight w:val="green"/>
        </w:rPr>
        <w:t xml:space="preserve"> </w:t>
      </w:r>
      <w:r w:rsidRPr="00125EF8">
        <w:rPr>
          <w:rStyle w:val="StyleUnderline"/>
        </w:rPr>
        <w:t>in</w:t>
      </w:r>
      <w:r w:rsidRPr="009F6B1F">
        <w:rPr>
          <w:sz w:val="12"/>
        </w:rPr>
        <w:t xml:space="preserve"> countries like </w:t>
      </w:r>
      <w:r w:rsidRPr="00125EF8">
        <w:rPr>
          <w:rStyle w:val="Emphasis"/>
        </w:rPr>
        <w:t>Syria</w:t>
      </w:r>
      <w:r w:rsidRPr="00125EF8">
        <w:rPr>
          <w:sz w:val="12"/>
        </w:rPr>
        <w:t xml:space="preserve">, </w:t>
      </w:r>
      <w:r w:rsidRPr="00125EF8">
        <w:rPr>
          <w:rStyle w:val="Emphasis"/>
        </w:rPr>
        <w:t>Iraq</w:t>
      </w:r>
      <w:r w:rsidRPr="00125EF8">
        <w:rPr>
          <w:sz w:val="12"/>
        </w:rPr>
        <w:t xml:space="preserve">, </w:t>
      </w:r>
      <w:r w:rsidRPr="00125EF8">
        <w:rPr>
          <w:rStyle w:val="Emphasis"/>
        </w:rPr>
        <w:t>Yemen</w:t>
      </w:r>
      <w:r w:rsidRPr="00125EF8">
        <w:rPr>
          <w:sz w:val="12"/>
        </w:rPr>
        <w:t xml:space="preserve">, </w:t>
      </w:r>
      <w:r w:rsidRPr="00125EF8">
        <w:rPr>
          <w:rStyle w:val="Emphasis"/>
        </w:rPr>
        <w:t>Libya</w:t>
      </w:r>
      <w:r w:rsidRPr="00125EF8">
        <w:rPr>
          <w:sz w:val="12"/>
        </w:rPr>
        <w:t xml:space="preserve">, </w:t>
      </w:r>
      <w:r w:rsidRPr="00125EF8">
        <w:rPr>
          <w:rStyle w:val="StyleUnderline"/>
        </w:rPr>
        <w:t>and</w:t>
      </w:r>
      <w:r w:rsidRPr="00125EF8">
        <w:rPr>
          <w:sz w:val="12"/>
        </w:rPr>
        <w:t xml:space="preserve"> </w:t>
      </w:r>
      <w:r w:rsidRPr="00125EF8">
        <w:rPr>
          <w:rStyle w:val="Emphasis"/>
        </w:rPr>
        <w:t>Ukraine</w:t>
      </w:r>
      <w:r w:rsidRPr="009F6B1F">
        <w:rPr>
          <w:sz w:val="12"/>
        </w:rPr>
        <w:t xml:space="preserve">. Similarly, the </w:t>
      </w:r>
      <w:r w:rsidRPr="009F6B1F">
        <w:rPr>
          <w:rStyle w:val="StyleUnderline"/>
        </w:rPr>
        <w:t>former Secretary of Defense</w:t>
      </w:r>
      <w:r w:rsidRPr="009F6B1F">
        <w:rPr>
          <w:sz w:val="12"/>
        </w:rPr>
        <w:t xml:space="preserve">, Chuck </w:t>
      </w:r>
      <w:r w:rsidRPr="009F6B1F">
        <w:rPr>
          <w:rStyle w:val="StyleUnderline"/>
        </w:rPr>
        <w:t>Hagel</w:t>
      </w:r>
      <w:r w:rsidRPr="009F6B1F">
        <w:rPr>
          <w:sz w:val="12"/>
        </w:rPr>
        <w:t xml:space="preserve">, has </w:t>
      </w:r>
      <w:r w:rsidRPr="009F6B1F">
        <w:rPr>
          <w:rStyle w:val="StyleUnderline"/>
        </w:rPr>
        <w:t xml:space="preserve">described climate change as a </w:t>
      </w:r>
      <w:r w:rsidRPr="009F6B1F">
        <w:rPr>
          <w:rStyle w:val="Emphasis"/>
        </w:rPr>
        <w:t>“</w:t>
      </w:r>
      <w:r w:rsidRPr="00752C96">
        <w:rPr>
          <w:rStyle w:val="Emphasis"/>
          <w:highlight w:val="green"/>
        </w:rPr>
        <w:t>threat multiplier</w:t>
      </w:r>
      <w:r w:rsidRPr="009F6B1F">
        <w:rPr>
          <w:rStyle w:val="Emphasis"/>
        </w:rPr>
        <w:t>”</w:t>
      </w:r>
      <w:r w:rsidRPr="009F6B1F">
        <w:rPr>
          <w:sz w:val="12"/>
        </w:rPr>
        <w:t xml:space="preserve"> </w:t>
      </w:r>
      <w:r w:rsidRPr="009F6B1F">
        <w:rPr>
          <w:rStyle w:val="StyleUnderline"/>
        </w:rPr>
        <w:t>with “the potential to exacerbate many of the challenges we are dealing with today — from infectious disease to terrorism</w:t>
      </w:r>
      <w:r w:rsidRPr="009F6B1F">
        <w:rPr>
          <w:sz w:val="12"/>
        </w:rPr>
        <w:t xml:space="preserve">.” </w:t>
      </w:r>
      <w:r w:rsidRPr="009F6B1F">
        <w:rPr>
          <w:rStyle w:val="StyleUnderline"/>
        </w:rPr>
        <w:t>The Department of Defense has also affirmed a connection</w:t>
      </w:r>
      <w:r w:rsidRPr="009F6B1F">
        <w:rPr>
          <w:sz w:val="12"/>
        </w:rPr>
        <w:t xml:space="preserve">. </w:t>
      </w:r>
      <w:r w:rsidRPr="009F6B1F">
        <w:rPr>
          <w:rStyle w:val="StyleUnderline"/>
        </w:rPr>
        <w:t>In a 2015 report</w:t>
      </w:r>
      <w:r w:rsidRPr="009F6B1F">
        <w:rPr>
          <w:sz w:val="12"/>
        </w:rPr>
        <w:t xml:space="preserve">, it </w:t>
      </w:r>
      <w:r w:rsidRPr="009F6B1F">
        <w:rPr>
          <w:rStyle w:val="StyleUnderline"/>
        </w:rPr>
        <w:t>states</w:t>
      </w:r>
      <w:r w:rsidRPr="009F6B1F">
        <w:rPr>
          <w:sz w:val="12"/>
        </w:rPr>
        <w:t xml:space="preserve">, “Global </w:t>
      </w:r>
      <w:r w:rsidRPr="00752C96">
        <w:rPr>
          <w:rStyle w:val="Emphasis"/>
          <w:highlight w:val="green"/>
        </w:rPr>
        <w:t>climate change</w:t>
      </w:r>
      <w:r w:rsidRPr="00752C96">
        <w:rPr>
          <w:rStyle w:val="StyleUnderline"/>
          <w:highlight w:val="green"/>
        </w:rPr>
        <w:t xml:space="preserve"> </w:t>
      </w:r>
      <w:r w:rsidRPr="009F6B1F">
        <w:rPr>
          <w:rStyle w:val="StyleUnderline"/>
        </w:rPr>
        <w:t xml:space="preserve">will </w:t>
      </w:r>
      <w:r w:rsidRPr="00752C96">
        <w:rPr>
          <w:rStyle w:val="Emphasis"/>
          <w:highlight w:val="green"/>
        </w:rPr>
        <w:t>aggravate</w:t>
      </w:r>
      <w:r w:rsidRPr="009F6B1F">
        <w:rPr>
          <w:sz w:val="12"/>
        </w:rPr>
        <w:t xml:space="preserve"> problems such as </w:t>
      </w:r>
      <w:r w:rsidRPr="00752C96">
        <w:rPr>
          <w:rStyle w:val="Emphasis"/>
          <w:highlight w:val="green"/>
        </w:rPr>
        <w:t>poverty</w:t>
      </w:r>
      <w:r w:rsidRPr="00752C96">
        <w:rPr>
          <w:sz w:val="12"/>
          <w:highlight w:val="green"/>
        </w:rPr>
        <w:t xml:space="preserve">, </w:t>
      </w:r>
      <w:r w:rsidRPr="00752C96">
        <w:rPr>
          <w:rStyle w:val="Emphasis"/>
          <w:highlight w:val="green"/>
        </w:rPr>
        <w:t>social tensions</w:t>
      </w:r>
      <w:r w:rsidRPr="009F6B1F">
        <w:rPr>
          <w:sz w:val="12"/>
        </w:rPr>
        <w:t xml:space="preserve">, </w:t>
      </w:r>
      <w:r w:rsidRPr="009F6B1F">
        <w:rPr>
          <w:rStyle w:val="Emphasis"/>
        </w:rPr>
        <w:t>environmental degradation</w:t>
      </w:r>
      <w:r w:rsidRPr="009F6B1F">
        <w:rPr>
          <w:sz w:val="12"/>
        </w:rPr>
        <w:t xml:space="preserve">, </w:t>
      </w:r>
      <w:r w:rsidRPr="00752C96">
        <w:rPr>
          <w:rStyle w:val="Emphasis"/>
          <w:highlight w:val="green"/>
        </w:rPr>
        <w:t>ineffectual leadership and weak political institutions</w:t>
      </w:r>
      <w:r w:rsidRPr="009F6B1F">
        <w:rPr>
          <w:sz w:val="12"/>
        </w:rPr>
        <w:t xml:space="preserve"> </w:t>
      </w:r>
      <w:r w:rsidRPr="009F6B1F">
        <w:rPr>
          <w:rStyle w:val="StyleUnderline"/>
        </w:rPr>
        <w:t>that threaten stability in a number of countries</w:t>
      </w:r>
      <w:r w:rsidRPr="009F6B1F">
        <w:rPr>
          <w:sz w:val="12"/>
        </w:rPr>
        <w:t xml:space="preserve">.” </w:t>
      </w:r>
      <w:r w:rsidRPr="009F6B1F">
        <w:rPr>
          <w:rStyle w:val="Emphasis"/>
        </w:rPr>
        <w:t>Scientific studies</w:t>
      </w:r>
      <w:r w:rsidRPr="009F6B1F">
        <w:rPr>
          <w:rStyle w:val="StyleUnderline"/>
        </w:rPr>
        <w:t xml:space="preserve"> have further shown a connection between the environmental crisis and violent conflicts</w:t>
      </w:r>
      <w:r w:rsidRPr="009F6B1F">
        <w:rPr>
          <w:sz w:val="12"/>
        </w:rPr>
        <w:t xml:space="preserve">. For example, a 2015 paper in the Proceedings of the National Academy of Sciences argues that climate change was a causal factor behind the record-breaking 2007-2010 drought in Syria. This drought led to a mass migration of farmers into urban centers, which fueled the 2011 Syrian civil war. Some observers, including myself, have suggested that this struggle could be the beginning of World War III, given the complex tangle of international involvement and overlapping interests. The study’s conclusion is also significant because the Syrian civil war was the Petri dish in which the Islamic State consolidated its forces, later emerging as the largest and most powerful terrorist organization in human history. A Perfect Storm The point is that </w:t>
      </w:r>
      <w:r w:rsidRPr="009F6B1F">
        <w:rPr>
          <w:rStyle w:val="StyleUnderline"/>
        </w:rPr>
        <w:t xml:space="preserve">climate change </w:t>
      </w:r>
      <w:r w:rsidRPr="009F6B1F">
        <w:rPr>
          <w:sz w:val="12"/>
        </w:rPr>
        <w:t xml:space="preserve">and biodiversity loss </w:t>
      </w:r>
      <w:r w:rsidRPr="009F6B1F">
        <w:rPr>
          <w:rStyle w:val="StyleUnderline"/>
        </w:rPr>
        <w:t xml:space="preserve">could very easily </w:t>
      </w:r>
      <w:r w:rsidRPr="00752C96">
        <w:rPr>
          <w:rStyle w:val="Emphasis"/>
          <w:highlight w:val="green"/>
        </w:rPr>
        <w:t xml:space="preserve">push societies to </w:t>
      </w:r>
      <w:r w:rsidRPr="00125EF8">
        <w:rPr>
          <w:rStyle w:val="Emphasis"/>
        </w:rPr>
        <w:t xml:space="preserve">the brink </w:t>
      </w:r>
      <w:r w:rsidRPr="00E16C6F">
        <w:rPr>
          <w:rStyle w:val="Emphasis"/>
        </w:rPr>
        <w:t xml:space="preserve">of </w:t>
      </w:r>
      <w:r w:rsidRPr="00752C96">
        <w:rPr>
          <w:rStyle w:val="Emphasis"/>
          <w:highlight w:val="green"/>
        </w:rPr>
        <w:t>collapse</w:t>
      </w:r>
      <w:r w:rsidRPr="009F6B1F">
        <w:rPr>
          <w:sz w:val="12"/>
        </w:rPr>
        <w:t xml:space="preserve">. </w:t>
      </w:r>
      <w:r w:rsidRPr="009F6B1F">
        <w:rPr>
          <w:rStyle w:val="StyleUnderline"/>
        </w:rPr>
        <w:t xml:space="preserve">This will </w:t>
      </w:r>
      <w:r w:rsidRPr="00752C96">
        <w:rPr>
          <w:rStyle w:val="Emphasis"/>
          <w:highlight w:val="green"/>
        </w:rPr>
        <w:t>exacerbate</w:t>
      </w:r>
      <w:r w:rsidRPr="009F6B1F">
        <w:rPr>
          <w:rStyle w:val="StyleUnderline"/>
        </w:rPr>
        <w:t xml:space="preserve"> </w:t>
      </w:r>
      <w:r w:rsidRPr="00125EF8">
        <w:rPr>
          <w:rStyle w:val="Emphasis"/>
        </w:rPr>
        <w:t>existing</w:t>
      </w:r>
      <w:r w:rsidRPr="009F6B1F">
        <w:rPr>
          <w:rStyle w:val="Emphasis"/>
        </w:rPr>
        <w:t xml:space="preserve"> geopolitical </w:t>
      </w:r>
      <w:r w:rsidRPr="00752C96">
        <w:rPr>
          <w:rStyle w:val="Emphasis"/>
          <w:highlight w:val="green"/>
        </w:rPr>
        <w:t>tensions and introduce</w:t>
      </w:r>
      <w:r w:rsidRPr="009F6B1F">
        <w:rPr>
          <w:rStyle w:val="StyleUnderline"/>
        </w:rPr>
        <w:t xml:space="preserve"> entirely</w:t>
      </w:r>
      <w:r w:rsidRPr="009F6B1F">
        <w:rPr>
          <w:sz w:val="12"/>
        </w:rPr>
        <w:t xml:space="preserve"> </w:t>
      </w:r>
      <w:r w:rsidRPr="00752C96">
        <w:rPr>
          <w:rStyle w:val="Emphasis"/>
          <w:highlight w:val="green"/>
        </w:rPr>
        <w:t>new power struggles</w:t>
      </w:r>
      <w:r w:rsidRPr="009F6B1F">
        <w:rPr>
          <w:sz w:val="12"/>
        </w:rPr>
        <w:t xml:space="preserve"> between state and nonstate actors. At the same time, advanced technologies will very likely become increasingly powerful and accessible. As I’ve written elsewhere, the malicious agents of the future will have bulldozers rather than shovels to dig mass graves for their enemies. The result is a perfect storm of more conflicts in the world along with unprecedentedly dangerous weapons. If the conversation were to end here, we’d have ample reason for placing climate change and biodiversity loss at the top of our priority lists. But there are other reasons they ought to be considered urgent threats. I would argue that they could make humanity more vulnerable to a catastrophe involving superintelligence and even asteroids. The basic reasoning is the same for both cases. Consider superintelligence first. Programming a superintelligence whose values align with ours is a formidable task even in stable circumstances. As Nick Bostrom argues in his 2014 book, we should recognize the “default outcome” of superintelligence to be “doom.” Now imagine trying to solve these problems amidst a rising tide of interstate wars, civil unrest, terrorist attacks, and other tragedies? The societal stress caused by climate change and biodiversity loss will almost certainly compromise important conditions for creating friendly AI, such as sufficient funding, academic programs to train new scientists, conferences on AI, peer-reviewed journal publications, and communication/collaboration between experts of different fields, such as computer science and ethics. It could even make an “AI arms race” more likely, thereby raising the probability of a malevolent superintelligence being created either on purpose or by mistake. Similarly, </w:t>
      </w:r>
      <w:r w:rsidRPr="009F6B1F">
        <w:rPr>
          <w:rStyle w:val="StyleUnderline"/>
        </w:rPr>
        <w:t>imagine</w:t>
      </w:r>
      <w:r w:rsidRPr="009F6B1F">
        <w:rPr>
          <w:sz w:val="12"/>
        </w:rPr>
        <w:t xml:space="preserve"> that astronomers discover </w:t>
      </w:r>
      <w:r w:rsidRPr="009F6B1F">
        <w:rPr>
          <w:rStyle w:val="StyleUnderline"/>
        </w:rPr>
        <w:t>a</w:t>
      </w:r>
      <w:r w:rsidRPr="009F6B1F">
        <w:rPr>
          <w:sz w:val="12"/>
        </w:rPr>
        <w:t xml:space="preserve"> behemoth asteroid </w:t>
      </w:r>
      <w:r w:rsidRPr="009F6B1F">
        <w:rPr>
          <w:rStyle w:val="StyleUnderline"/>
        </w:rPr>
        <w:t>barreling toward</w:t>
      </w:r>
      <w:r w:rsidRPr="009F6B1F">
        <w:rPr>
          <w:sz w:val="12"/>
        </w:rPr>
        <w:t xml:space="preserve"> Earth. Will designing, building, and launching a spacecraft to divert the assassin past our planet be easier or more difficult in a world preoccupied with other survival issues? </w:t>
      </w:r>
      <w:r w:rsidRPr="009F6B1F">
        <w:rPr>
          <w:rStyle w:val="StyleUnderline"/>
        </w:rPr>
        <w:t>In a relatively peaceful world,</w:t>
      </w:r>
      <w:r w:rsidRPr="009F6B1F">
        <w:rPr>
          <w:sz w:val="12"/>
        </w:rPr>
        <w:t xml:space="preserve"> </w:t>
      </w:r>
      <w:r w:rsidRPr="009F6B1F">
        <w:rPr>
          <w:rStyle w:val="StyleUnderline"/>
        </w:rPr>
        <w:t>one could imagine an asteroid</w:t>
      </w:r>
      <w:r w:rsidRPr="009F6B1F">
        <w:rPr>
          <w:sz w:val="12"/>
        </w:rPr>
        <w:t xml:space="preserve"> </w:t>
      </w:r>
      <w:proofErr w:type="gramStart"/>
      <w:r w:rsidRPr="009F6B1F">
        <w:rPr>
          <w:sz w:val="12"/>
        </w:rPr>
        <w:t xml:space="preserve">actually </w:t>
      </w:r>
      <w:r w:rsidRPr="009F6B1F">
        <w:rPr>
          <w:rStyle w:val="StyleUnderline"/>
        </w:rPr>
        <w:t>bringing</w:t>
      </w:r>
      <w:proofErr w:type="gramEnd"/>
      <w:r w:rsidRPr="009F6B1F">
        <w:rPr>
          <w:rStyle w:val="StyleUnderline"/>
        </w:rPr>
        <w:t xml:space="preserve"> humanity together</w:t>
      </w:r>
      <w:r w:rsidRPr="009F6B1F">
        <w:rPr>
          <w:sz w:val="12"/>
        </w:rPr>
        <w:t xml:space="preserve"> </w:t>
      </w:r>
      <w:r w:rsidRPr="009F6B1F">
        <w:rPr>
          <w:rStyle w:val="StyleUnderline"/>
        </w:rPr>
        <w:t xml:space="preserve">by directing our attention </w:t>
      </w:r>
      <w:r w:rsidRPr="009F6B1F">
        <w:rPr>
          <w:rStyle w:val="Emphasis"/>
        </w:rPr>
        <w:t>toward a common threat</w:t>
      </w:r>
      <w:r w:rsidRPr="009F6B1F">
        <w:rPr>
          <w:rStyle w:val="StyleUnderline"/>
        </w:rPr>
        <w:t>.</w:t>
      </w:r>
      <w:r w:rsidRPr="009F6B1F">
        <w:rPr>
          <w:sz w:val="12"/>
        </w:rPr>
        <w:t xml:space="preserve"> </w:t>
      </w:r>
      <w:r w:rsidRPr="009F6B1F">
        <w:rPr>
          <w:rStyle w:val="Emphasis"/>
        </w:rPr>
        <w:t>But</w:t>
      </w:r>
      <w:r w:rsidRPr="009F6B1F">
        <w:rPr>
          <w:sz w:val="12"/>
        </w:rPr>
        <w:t xml:space="preserve"> if </w:t>
      </w:r>
      <w:r w:rsidRPr="009F6B1F">
        <w:rPr>
          <w:rStyle w:val="StyleUnderline"/>
        </w:rPr>
        <w:t>the “conflict multipliers” of climate change</w:t>
      </w:r>
      <w:r w:rsidRPr="009F6B1F">
        <w:rPr>
          <w:sz w:val="12"/>
        </w:rPr>
        <w:t xml:space="preserve"> and biodiversity loss </w:t>
      </w:r>
      <w:r w:rsidRPr="009F6B1F">
        <w:rPr>
          <w:rStyle w:val="StyleUnderline"/>
        </w:rPr>
        <w:t xml:space="preserve">have already </w:t>
      </w:r>
      <w:r w:rsidRPr="009F6B1F">
        <w:rPr>
          <w:rStyle w:val="Emphasis"/>
        </w:rPr>
        <w:t>catapulted civilization</w:t>
      </w:r>
      <w:r w:rsidRPr="009F6B1F">
        <w:rPr>
          <w:sz w:val="12"/>
        </w:rPr>
        <w:t xml:space="preserve"> </w:t>
      </w:r>
      <w:r w:rsidRPr="009F6B1F">
        <w:rPr>
          <w:rStyle w:val="StyleUnderline"/>
        </w:rPr>
        <w:t>into</w:t>
      </w:r>
      <w:r w:rsidRPr="009F6B1F">
        <w:rPr>
          <w:sz w:val="12"/>
        </w:rPr>
        <w:t xml:space="preserve"> chaos </w:t>
      </w:r>
      <w:r w:rsidRPr="009F6B1F">
        <w:rPr>
          <w:rStyle w:val="StyleUnderline"/>
        </w:rPr>
        <w:t>and</w:t>
      </w:r>
      <w:r w:rsidRPr="009F6B1F">
        <w:rPr>
          <w:sz w:val="12"/>
        </w:rPr>
        <w:t xml:space="preserve"> turmoil, I strongly suspect that </w:t>
      </w:r>
      <w:r w:rsidRPr="009F6B1F">
        <w:rPr>
          <w:rStyle w:val="StyleUnderline"/>
        </w:rPr>
        <w:t>humanity will become</w:t>
      </w:r>
      <w:r w:rsidRPr="009F6B1F">
        <w:rPr>
          <w:sz w:val="12"/>
        </w:rPr>
        <w:t xml:space="preserve"> </w:t>
      </w:r>
      <w:r w:rsidRPr="009F6B1F">
        <w:rPr>
          <w:rStyle w:val="StyleUnderline"/>
        </w:rPr>
        <w:t>more</w:t>
      </w:r>
      <w:r w:rsidRPr="009F6B1F">
        <w:rPr>
          <w:sz w:val="12"/>
        </w:rPr>
        <w:t xml:space="preserve">, rather than less, </w:t>
      </w:r>
      <w:r w:rsidRPr="009F6B1F">
        <w:rPr>
          <w:rStyle w:val="StyleUnderline"/>
        </w:rPr>
        <w:t>susceptible to danger</w:t>
      </w:r>
      <w:r w:rsidRPr="009F6B1F">
        <w:rPr>
          <w:sz w:val="12"/>
        </w:rPr>
        <w:t xml:space="preserve">s of this sort. Context Risks We can describe the dual threats of climate change and biodiversity loss as “context risks.” Neither is likely to directly cause the extinction of our species. But </w:t>
      </w:r>
      <w:r w:rsidRPr="009F6B1F">
        <w:rPr>
          <w:rStyle w:val="Emphasis"/>
        </w:rPr>
        <w:t>both will define the context in which civilization confronts all the other threats</w:t>
      </w:r>
      <w:r w:rsidRPr="009F6B1F">
        <w:rPr>
          <w:sz w:val="12"/>
        </w:rPr>
        <w:t xml:space="preserve"> before us. In this way, </w:t>
      </w:r>
      <w:r w:rsidRPr="009F6B1F">
        <w:rPr>
          <w:rStyle w:val="StyleUnderline"/>
        </w:rPr>
        <w:t xml:space="preserve">they could </w:t>
      </w:r>
      <w:r w:rsidRPr="009F6B1F">
        <w:rPr>
          <w:rStyle w:val="Emphasis"/>
        </w:rPr>
        <w:t>indirectly</w:t>
      </w:r>
      <w:r w:rsidRPr="009F6B1F">
        <w:rPr>
          <w:rStyle w:val="StyleUnderline"/>
        </w:rPr>
        <w:t xml:space="preserve"> contribute to the </w:t>
      </w:r>
      <w:r w:rsidRPr="009F6B1F">
        <w:rPr>
          <w:rStyle w:val="Emphasis"/>
        </w:rPr>
        <w:t>overall danger of annihilation</w:t>
      </w:r>
      <w:r w:rsidRPr="009F6B1F">
        <w:rPr>
          <w:sz w:val="12"/>
        </w:rPr>
        <w:t xml:space="preserve"> — and this worrisome effect could be significant. For example, according to the Intergovernmental Panel on Climate Change, the effects of climate change will be “severe,” “pervasive,” and “irreversible.” Or, as a 2016 study published in Nature and authored by over twenty scientists puts it, the consequences of climate change “will extend longer than the entire history of human civilization thus far.” Furthermore, a recent article in Science Advances confirms that humanity has already escorted the biosphere into the sixth mass extinction event in life’s </w:t>
      </w:r>
      <w:proofErr w:type="gramStart"/>
      <w:r w:rsidRPr="009F6B1F">
        <w:rPr>
          <w:sz w:val="12"/>
        </w:rPr>
        <w:t>3.8 billion year</w:t>
      </w:r>
      <w:proofErr w:type="gramEnd"/>
      <w:r w:rsidRPr="009F6B1F">
        <w:rPr>
          <w:sz w:val="12"/>
        </w:rPr>
        <w:t xml:space="preserve"> history on Earth. Yet </w:t>
      </w:r>
      <w:r w:rsidRPr="009F6B1F">
        <w:rPr>
          <w:rStyle w:val="StyleUnderline"/>
        </w:rPr>
        <w:t>another study suggests</w:t>
      </w:r>
      <w:r w:rsidRPr="009F6B1F">
        <w:rPr>
          <w:sz w:val="12"/>
        </w:rPr>
        <w:t xml:space="preserve"> that </w:t>
      </w:r>
      <w:r w:rsidRPr="003065EB">
        <w:rPr>
          <w:rStyle w:val="StyleUnderline"/>
        </w:rPr>
        <w:t xml:space="preserve">we could be approaching a </w:t>
      </w:r>
      <w:r w:rsidRPr="003065EB">
        <w:rPr>
          <w:rStyle w:val="Emphasis"/>
        </w:rPr>
        <w:t>sudden</w:t>
      </w:r>
      <w:r w:rsidRPr="003065EB">
        <w:rPr>
          <w:rStyle w:val="StyleUnderline"/>
        </w:rPr>
        <w:t>,</w:t>
      </w:r>
      <w:r w:rsidRPr="003065EB">
        <w:rPr>
          <w:sz w:val="12"/>
        </w:rPr>
        <w:t xml:space="preserve"> </w:t>
      </w:r>
      <w:r w:rsidRPr="003065EB">
        <w:rPr>
          <w:rStyle w:val="Emphasis"/>
        </w:rPr>
        <w:t>irreversible</w:t>
      </w:r>
      <w:r w:rsidRPr="009F6B1F">
        <w:rPr>
          <w:sz w:val="12"/>
        </w:rPr>
        <w:t xml:space="preserve">, catastrophic </w:t>
      </w:r>
      <w:r w:rsidRPr="003065EB">
        <w:rPr>
          <w:rStyle w:val="Emphasis"/>
        </w:rPr>
        <w:t>collapse</w:t>
      </w:r>
      <w:r w:rsidRPr="009F6B1F">
        <w:rPr>
          <w:rStyle w:val="Emphasis"/>
        </w:rPr>
        <w:t xml:space="preserve"> of the global ecosystem</w:t>
      </w:r>
      <w:r w:rsidRPr="009F6B1F">
        <w:rPr>
          <w:sz w:val="12"/>
        </w:rPr>
        <w:t xml:space="preserve">. If this were to occur, it could result in “widespread social unrest, economic instability and loss of human life.” </w:t>
      </w:r>
      <w:r w:rsidRPr="009F6B1F">
        <w:rPr>
          <w:rStyle w:val="StyleUnderline"/>
        </w:rPr>
        <w:t xml:space="preserve">Given the potential for </w:t>
      </w:r>
      <w:r w:rsidRPr="003065EB">
        <w:rPr>
          <w:rStyle w:val="StyleUnderline"/>
        </w:rPr>
        <w:t xml:space="preserve">environmental degradation </w:t>
      </w:r>
      <w:r w:rsidRPr="009F6B1F">
        <w:rPr>
          <w:rStyle w:val="StyleUnderline"/>
        </w:rPr>
        <w:t xml:space="preserve">to </w:t>
      </w:r>
      <w:r w:rsidRPr="00752C96">
        <w:rPr>
          <w:rStyle w:val="Emphasis"/>
          <w:highlight w:val="green"/>
        </w:rPr>
        <w:t>elevate the likelihood of nuclear wars</w:t>
      </w:r>
      <w:r w:rsidRPr="00752C96">
        <w:rPr>
          <w:sz w:val="12"/>
          <w:highlight w:val="green"/>
        </w:rPr>
        <w:t xml:space="preserve">, </w:t>
      </w:r>
      <w:r w:rsidRPr="00752C96">
        <w:rPr>
          <w:rStyle w:val="Emphasis"/>
          <w:highlight w:val="green"/>
        </w:rPr>
        <w:t>nuclear terrorism</w:t>
      </w:r>
      <w:r w:rsidRPr="00752C96">
        <w:rPr>
          <w:sz w:val="12"/>
          <w:highlight w:val="green"/>
        </w:rPr>
        <w:t xml:space="preserve">, </w:t>
      </w:r>
      <w:r w:rsidRPr="00752C96">
        <w:rPr>
          <w:rStyle w:val="Emphasis"/>
          <w:highlight w:val="green"/>
        </w:rPr>
        <w:t>engineered pandemics</w:t>
      </w:r>
      <w:r w:rsidRPr="00752C96">
        <w:rPr>
          <w:sz w:val="12"/>
          <w:highlight w:val="green"/>
        </w:rPr>
        <w:t>,</w:t>
      </w:r>
      <w:r w:rsidRPr="009F6B1F">
        <w:rPr>
          <w:sz w:val="12"/>
        </w:rPr>
        <w:t xml:space="preserve"> a </w:t>
      </w:r>
      <w:r w:rsidRPr="009F6B1F">
        <w:rPr>
          <w:rStyle w:val="Emphasis"/>
        </w:rPr>
        <w:t>superintelligence takeover</w:t>
      </w:r>
      <w:r w:rsidRPr="009F6B1F">
        <w:rPr>
          <w:sz w:val="12"/>
        </w:rPr>
        <w:t xml:space="preserve">, </w:t>
      </w:r>
      <w:r w:rsidRPr="009F6B1F">
        <w:rPr>
          <w:rStyle w:val="StyleUnderline"/>
        </w:rPr>
        <w:t>and</w:t>
      </w:r>
      <w:r w:rsidRPr="009F6B1F">
        <w:rPr>
          <w:sz w:val="12"/>
        </w:rPr>
        <w:t xml:space="preserve"> perhaps even </w:t>
      </w:r>
      <w:r w:rsidRPr="009F6B1F">
        <w:rPr>
          <w:rStyle w:val="Emphasis"/>
        </w:rPr>
        <w:t>an impact winter</w:t>
      </w:r>
      <w:r w:rsidRPr="009F6B1F">
        <w:rPr>
          <w:sz w:val="12"/>
        </w:rPr>
        <w:t xml:space="preserve">, </w:t>
      </w:r>
      <w:r w:rsidRPr="009F6B1F">
        <w:rPr>
          <w:rStyle w:val="StyleUnderline"/>
        </w:rPr>
        <w:t xml:space="preserve">it ought to take precedence </w:t>
      </w:r>
      <w:r w:rsidRPr="009F6B1F">
        <w:rPr>
          <w:rStyle w:val="Emphasis"/>
        </w:rPr>
        <w:t>over all other risk concerns</w:t>
      </w:r>
      <w:r w:rsidRPr="009F6B1F">
        <w:rPr>
          <w:sz w:val="12"/>
        </w:rPr>
        <w:t xml:space="preserve"> — at least in the near-term. Let’s make sure we get our priorities straight.</w:t>
      </w:r>
    </w:p>
    <w:p w14:paraId="4FD6A1D1" w14:textId="77777777" w:rsidR="00514256" w:rsidRPr="00514256" w:rsidRDefault="00514256" w:rsidP="00514256"/>
    <w:p w14:paraId="121F660A" w14:textId="77777777" w:rsidR="00054134" w:rsidRPr="00054134" w:rsidRDefault="00054134" w:rsidP="00054134"/>
    <w:p w14:paraId="174CDA0A" w14:textId="725C5720" w:rsidR="00A95652" w:rsidRDefault="00EE39A4" w:rsidP="00EE39A4">
      <w:pPr>
        <w:pStyle w:val="Heading2"/>
      </w:pPr>
      <w:r>
        <w:t>Case</w:t>
      </w:r>
    </w:p>
    <w:p w14:paraId="41EC6147" w14:textId="77777777" w:rsidR="00EE39A4" w:rsidRDefault="00EE39A4" w:rsidP="00EE39A4">
      <w:pPr>
        <w:pStyle w:val="Heading3"/>
      </w:pPr>
      <w:r>
        <w:t>COVID</w:t>
      </w:r>
    </w:p>
    <w:p w14:paraId="245CA7E7" w14:textId="77777777" w:rsidR="00EE39A4" w:rsidRPr="00461322" w:rsidRDefault="00EE39A4" w:rsidP="00EE39A4">
      <w:pPr>
        <w:pStyle w:val="Heading4"/>
        <w:rPr>
          <w:rFonts w:cs="Calibri"/>
        </w:rPr>
      </w:pPr>
      <w:bookmarkStart w:id="0" w:name="OLE_LINK1"/>
      <w:bookmarkStart w:id="1" w:name="OLE_LINK2"/>
      <w:r w:rsidRPr="00461322">
        <w:rPr>
          <w:rFonts w:cs="Calibri"/>
        </w:rPr>
        <w:t xml:space="preserve">The waiver is </w:t>
      </w:r>
      <w:r w:rsidRPr="00461322">
        <w:rPr>
          <w:rFonts w:cs="Calibri"/>
          <w:u w:val="single"/>
        </w:rPr>
        <w:t>too slow</w:t>
      </w:r>
    </w:p>
    <w:p w14:paraId="11A20ADC" w14:textId="77777777" w:rsidR="00EE39A4" w:rsidRPr="00461322" w:rsidRDefault="00EE39A4" w:rsidP="00EE39A4">
      <w:pPr>
        <w:rPr>
          <w:rFonts w:cs="Calibri"/>
        </w:rPr>
      </w:pPr>
      <w:r w:rsidRPr="00461322">
        <w:rPr>
          <w:rFonts w:cs="Calibri"/>
        </w:rPr>
        <w:t xml:space="preserve">Rajesh </w:t>
      </w:r>
      <w:proofErr w:type="spellStart"/>
      <w:r w:rsidRPr="00461322">
        <w:rPr>
          <w:rStyle w:val="Style13ptBold"/>
          <w:rFonts w:cs="Calibri"/>
        </w:rPr>
        <w:t>Vellakkat</w:t>
      </w:r>
      <w:proofErr w:type="spellEnd"/>
      <w:r w:rsidRPr="00461322">
        <w:rPr>
          <w:rStyle w:val="Style13ptBold"/>
          <w:rFonts w:cs="Calibri"/>
        </w:rPr>
        <w:t xml:space="preserve"> 21</w:t>
      </w:r>
      <w:r w:rsidRPr="00461322">
        <w:rPr>
          <w:rFonts w:cs="Calibri"/>
        </w:rPr>
        <w:t xml:space="preserve">, LLM Student, London School of Economics and Political Science and Partner of Fox Mandal and Associates LLP, Advocates and Solicitors, India. SSRN, June 7, 2021. “IP Waiver during COVID Pandemic – Salvage or </w:t>
      </w:r>
      <w:proofErr w:type="gramStart"/>
      <w:r w:rsidRPr="00461322">
        <w:rPr>
          <w:rFonts w:cs="Calibri"/>
        </w:rPr>
        <w:t>Apostacy ?</w:t>
      </w:r>
      <w:proofErr w:type="gramEnd"/>
      <w:r w:rsidRPr="00461322">
        <w:rPr>
          <w:rFonts w:cs="Calibri"/>
        </w:rPr>
        <w:t xml:space="preserve">” </w:t>
      </w:r>
      <w:hyperlink r:id="rId8" w:history="1">
        <w:r w:rsidRPr="00461322">
          <w:rPr>
            <w:rStyle w:val="Hyperlink"/>
            <w:rFonts w:cs="Calibri"/>
          </w:rPr>
          <w:t>https://papers.ssrn.com/sol3/papers.cfm?abstract_id=3861961</w:t>
        </w:r>
      </w:hyperlink>
      <w:r w:rsidRPr="00461322">
        <w:rPr>
          <w:rFonts w:cs="Calibri"/>
        </w:rPr>
        <w:t xml:space="preserve"> </w:t>
      </w:r>
      <w:proofErr w:type="spellStart"/>
      <w:r w:rsidRPr="00461322">
        <w:rPr>
          <w:rFonts w:cs="Calibri"/>
        </w:rPr>
        <w:t>brett</w:t>
      </w:r>
      <w:proofErr w:type="spellEnd"/>
    </w:p>
    <w:p w14:paraId="10874768" w14:textId="77777777" w:rsidR="00EE39A4" w:rsidRPr="00461322" w:rsidRDefault="00EE39A4" w:rsidP="00EE39A4">
      <w:pPr>
        <w:rPr>
          <w:rFonts w:cs="Calibri"/>
          <w:sz w:val="16"/>
        </w:rPr>
      </w:pPr>
      <w:r w:rsidRPr="00461322">
        <w:rPr>
          <w:rFonts w:cs="Calibri"/>
          <w:sz w:val="16"/>
        </w:rPr>
        <w:t xml:space="preserve">In addition, neither are there news reports of any other critical drug used for Covid 19 treatment or their shortage nor about a patent related hurdle in the manufacture of any drug used for Covid 19 treatment. For argument’s sake, let us assume that many other patented drugs are being used for Covid -19, which is in short supply and there is no such voluntary license given by the patent owner. Then </w:t>
      </w:r>
      <w:r w:rsidRPr="00461322">
        <w:rPr>
          <w:rStyle w:val="Emphasis"/>
          <w:rFonts w:cs="Calibri"/>
          <w:highlight w:val="green"/>
        </w:rPr>
        <w:t>will this patent waiver help?</w:t>
      </w:r>
      <w:r w:rsidRPr="00461322">
        <w:rPr>
          <w:rFonts w:cs="Calibri"/>
          <w:sz w:val="16"/>
        </w:rPr>
        <w:t xml:space="preserve"> The answer </w:t>
      </w:r>
      <w:r w:rsidRPr="00461322">
        <w:rPr>
          <w:rStyle w:val="StyleUnderline"/>
          <w:rFonts w:cs="Calibri"/>
        </w:rPr>
        <w:t>is</w:t>
      </w:r>
      <w:r w:rsidRPr="00461322">
        <w:rPr>
          <w:rFonts w:cs="Calibri"/>
          <w:sz w:val="16"/>
        </w:rPr>
        <w:t xml:space="preserve"> simple, </w:t>
      </w:r>
      <w:r w:rsidRPr="00461322">
        <w:rPr>
          <w:rStyle w:val="Emphasis"/>
          <w:rFonts w:cs="Calibri"/>
          <w:highlight w:val="green"/>
        </w:rPr>
        <w:t>unlikely for a year or more</w:t>
      </w:r>
      <w:r w:rsidRPr="00461322">
        <w:rPr>
          <w:rFonts w:cs="Calibri"/>
          <w:sz w:val="16"/>
        </w:rPr>
        <w:t xml:space="preserve">. </w:t>
      </w:r>
      <w:r w:rsidRPr="00461322">
        <w:rPr>
          <w:rStyle w:val="StyleUnderline"/>
          <w:rFonts w:cs="Calibri"/>
          <w:highlight w:val="green"/>
        </w:rPr>
        <w:t>It will be impossible to reverse engineer</w:t>
      </w:r>
      <w:r w:rsidRPr="00461322">
        <w:rPr>
          <w:rStyle w:val="StyleUnderline"/>
          <w:rFonts w:cs="Calibri"/>
        </w:rPr>
        <w:t xml:space="preserve"> and set </w:t>
      </w:r>
      <w:r w:rsidRPr="00461322">
        <w:rPr>
          <w:rStyle w:val="StyleUnderline"/>
          <w:rFonts w:cs="Calibri"/>
          <w:highlight w:val="green"/>
        </w:rPr>
        <w:t xml:space="preserve">the entire </w:t>
      </w:r>
      <w:r w:rsidRPr="00461322">
        <w:rPr>
          <w:rStyle w:val="StyleUnderline"/>
          <w:rFonts w:cs="Calibri"/>
        </w:rPr>
        <w:t xml:space="preserve">manufacturing </w:t>
      </w:r>
      <w:r w:rsidRPr="00461322">
        <w:rPr>
          <w:rStyle w:val="StyleUnderline"/>
          <w:rFonts w:cs="Calibri"/>
          <w:highlight w:val="green"/>
        </w:rPr>
        <w:t>process so quickly</w:t>
      </w:r>
      <w:r w:rsidRPr="00461322">
        <w:rPr>
          <w:rFonts w:cs="Calibri"/>
          <w:sz w:val="16"/>
        </w:rPr>
        <w:t xml:space="preserve">. </w:t>
      </w:r>
      <w:r w:rsidRPr="00461322">
        <w:rPr>
          <w:rStyle w:val="StyleUnderline"/>
          <w:rFonts w:cs="Calibri"/>
          <w:highlight w:val="green"/>
        </w:rPr>
        <w:t>If the</w:t>
      </w:r>
      <w:r w:rsidRPr="00461322">
        <w:rPr>
          <w:rFonts w:cs="Calibri"/>
          <w:sz w:val="16"/>
        </w:rPr>
        <w:t xml:space="preserve"> present technology </w:t>
      </w:r>
      <w:r w:rsidRPr="00461322">
        <w:rPr>
          <w:rStyle w:val="StyleUnderline"/>
          <w:rFonts w:cs="Calibri"/>
          <w:highlight w:val="green"/>
        </w:rPr>
        <w:t xml:space="preserve">owner is </w:t>
      </w:r>
      <w:r w:rsidRPr="00461322">
        <w:rPr>
          <w:rStyle w:val="Emphasis"/>
          <w:rFonts w:cs="Calibri"/>
          <w:highlight w:val="green"/>
        </w:rPr>
        <w:t>not willing</w:t>
      </w:r>
      <w:r w:rsidRPr="00461322">
        <w:rPr>
          <w:rStyle w:val="StyleUnderline"/>
          <w:rFonts w:cs="Calibri"/>
          <w:highlight w:val="green"/>
        </w:rPr>
        <w:t xml:space="preserve"> to support, it would not be easy to find a parallel process</w:t>
      </w:r>
      <w:r w:rsidRPr="00461322">
        <w:rPr>
          <w:rStyle w:val="StyleUnderline"/>
          <w:rFonts w:cs="Calibri"/>
        </w:rPr>
        <w:t xml:space="preserve"> of creating the drug </w:t>
      </w:r>
      <w:r w:rsidRPr="00461322">
        <w:rPr>
          <w:rStyle w:val="StyleUnderline"/>
          <w:rFonts w:cs="Calibri"/>
          <w:highlight w:val="green"/>
        </w:rPr>
        <w:t>in a short duration</w:t>
      </w:r>
      <w:r w:rsidRPr="00461322">
        <w:rPr>
          <w:rFonts w:cs="Calibri"/>
          <w:sz w:val="16"/>
        </w:rPr>
        <w:t xml:space="preserve">. </w:t>
      </w:r>
      <w:r w:rsidRPr="00461322">
        <w:rPr>
          <w:rStyle w:val="Emphasis"/>
          <w:rFonts w:cs="Calibri"/>
          <w:highlight w:val="green"/>
        </w:rPr>
        <w:t>Procurement</w:t>
      </w:r>
      <w:r w:rsidRPr="00461322">
        <w:rPr>
          <w:rStyle w:val="StyleUnderline"/>
          <w:rFonts w:cs="Calibri"/>
          <w:highlight w:val="green"/>
        </w:rPr>
        <w:t xml:space="preserve"> of</w:t>
      </w:r>
      <w:r w:rsidRPr="00461322">
        <w:rPr>
          <w:rStyle w:val="StyleUnderline"/>
          <w:rFonts w:cs="Calibri"/>
        </w:rPr>
        <w:t xml:space="preserve"> the active ingredients and raw </w:t>
      </w:r>
      <w:r w:rsidRPr="00461322">
        <w:rPr>
          <w:rStyle w:val="Emphasis"/>
          <w:rFonts w:cs="Calibri"/>
          <w:highlight w:val="green"/>
        </w:rPr>
        <w:t>materials</w:t>
      </w:r>
      <w:r w:rsidRPr="00461322">
        <w:rPr>
          <w:rStyle w:val="StyleUnderline"/>
          <w:rFonts w:cs="Calibri"/>
          <w:highlight w:val="green"/>
        </w:rPr>
        <w:t xml:space="preserve"> is another challenge</w:t>
      </w:r>
      <w:r w:rsidRPr="00461322">
        <w:rPr>
          <w:rFonts w:cs="Calibri"/>
          <w:sz w:val="16"/>
        </w:rPr>
        <w:t xml:space="preserve">. </w:t>
      </w:r>
      <w:r w:rsidRPr="00461322">
        <w:rPr>
          <w:rStyle w:val="StyleUnderline"/>
          <w:rFonts w:cs="Calibri"/>
          <w:highlight w:val="green"/>
        </w:rPr>
        <w:t>Getting</w:t>
      </w:r>
      <w:r w:rsidRPr="00461322">
        <w:rPr>
          <w:rStyle w:val="StyleUnderline"/>
          <w:rFonts w:cs="Calibri"/>
        </w:rPr>
        <w:t xml:space="preserve"> the required </w:t>
      </w:r>
      <w:r w:rsidRPr="00461322">
        <w:rPr>
          <w:rStyle w:val="StyleUnderline"/>
          <w:rFonts w:cs="Calibri"/>
          <w:highlight w:val="green"/>
        </w:rPr>
        <w:t xml:space="preserve">approvals </w:t>
      </w:r>
      <w:r w:rsidRPr="00461322">
        <w:rPr>
          <w:rStyle w:val="StyleUnderline"/>
          <w:rFonts w:cs="Calibri"/>
        </w:rPr>
        <w:t xml:space="preserve">and thereafter manufacturing a drug </w:t>
      </w:r>
      <w:r w:rsidRPr="00461322">
        <w:rPr>
          <w:rStyle w:val="StyleUnderline"/>
          <w:rFonts w:cs="Calibri"/>
          <w:highlight w:val="green"/>
        </w:rPr>
        <w:t>is</w:t>
      </w:r>
      <w:r w:rsidRPr="00461322">
        <w:rPr>
          <w:rStyle w:val="StyleUnderline"/>
          <w:rFonts w:cs="Calibri"/>
        </w:rPr>
        <w:t xml:space="preserve"> a </w:t>
      </w:r>
      <w:r w:rsidRPr="00461322">
        <w:rPr>
          <w:rStyle w:val="Emphasis"/>
          <w:rFonts w:cs="Calibri"/>
          <w:highlight w:val="green"/>
        </w:rPr>
        <w:t>time-consuming</w:t>
      </w:r>
      <w:r w:rsidRPr="00461322">
        <w:rPr>
          <w:rStyle w:val="StyleUnderline"/>
          <w:rFonts w:cs="Calibri"/>
        </w:rPr>
        <w:t xml:space="preserve"> process</w:t>
      </w:r>
      <w:r w:rsidRPr="00461322">
        <w:rPr>
          <w:rFonts w:cs="Calibri"/>
          <w:sz w:val="16"/>
        </w:rPr>
        <w:t xml:space="preserve">. </w:t>
      </w:r>
      <w:r w:rsidRPr="00461322">
        <w:rPr>
          <w:rFonts w:cs="Calibri"/>
          <w:sz w:val="16"/>
          <w:szCs w:val="16"/>
        </w:rPr>
        <w:t>To launch</w:t>
      </w:r>
      <w:r w:rsidRPr="00461322">
        <w:rPr>
          <w:rStyle w:val="StyleUnderline"/>
          <w:rFonts w:cs="Calibri"/>
          <w:sz w:val="16"/>
          <w:szCs w:val="16"/>
        </w:rPr>
        <w:t xml:space="preserve"> </w:t>
      </w:r>
      <w:r w:rsidRPr="00461322">
        <w:rPr>
          <w:rStyle w:val="StyleUnderline"/>
          <w:rFonts w:cs="Calibri"/>
          <w:highlight w:val="green"/>
        </w:rPr>
        <w:t>a new drug requires</w:t>
      </w:r>
      <w:r w:rsidRPr="00461322">
        <w:rPr>
          <w:rStyle w:val="StyleUnderline"/>
          <w:rFonts w:cs="Calibri"/>
        </w:rPr>
        <w:t xml:space="preserve"> certain </w:t>
      </w:r>
      <w:r w:rsidRPr="00461322">
        <w:rPr>
          <w:rStyle w:val="StyleUnderline"/>
          <w:rFonts w:cs="Calibri"/>
          <w:highlight w:val="green"/>
        </w:rPr>
        <w:t>safety protocols</w:t>
      </w:r>
      <w:r w:rsidRPr="00461322">
        <w:rPr>
          <w:rStyle w:val="StyleUnderline"/>
          <w:rFonts w:cs="Calibri"/>
        </w:rPr>
        <w:t xml:space="preserve"> and clinical trials</w:t>
      </w:r>
      <w:r w:rsidRPr="00461322">
        <w:rPr>
          <w:rFonts w:cs="Calibri"/>
          <w:sz w:val="16"/>
        </w:rPr>
        <w:t xml:space="preserve">. </w:t>
      </w:r>
      <w:r w:rsidRPr="00461322">
        <w:rPr>
          <w:rStyle w:val="StyleUnderline"/>
          <w:rFonts w:cs="Calibri"/>
          <w:highlight w:val="green"/>
        </w:rPr>
        <w:t>A waiver</w:t>
      </w:r>
      <w:r w:rsidRPr="00461322">
        <w:rPr>
          <w:rFonts w:cs="Calibri"/>
          <w:sz w:val="16"/>
        </w:rPr>
        <w:t xml:space="preserve"> of IP rights </w:t>
      </w:r>
      <w:r w:rsidRPr="00461322">
        <w:rPr>
          <w:rStyle w:val="StyleUnderline"/>
          <w:rFonts w:cs="Calibri"/>
          <w:highlight w:val="green"/>
        </w:rPr>
        <w:t xml:space="preserve">will not waive regulatory requirements </w:t>
      </w:r>
      <w:r w:rsidRPr="00461322">
        <w:rPr>
          <w:rStyle w:val="StyleUnderline"/>
          <w:rFonts w:cs="Calibri"/>
        </w:rPr>
        <w:t>for drug approvals</w:t>
      </w:r>
      <w:r w:rsidRPr="00461322">
        <w:rPr>
          <w:rFonts w:cs="Calibri"/>
          <w:sz w:val="16"/>
        </w:rPr>
        <w:t xml:space="preserve">. Hence, </w:t>
      </w:r>
      <w:r w:rsidRPr="00461322">
        <w:rPr>
          <w:rStyle w:val="StyleUnderline"/>
          <w:rFonts w:cs="Calibri"/>
          <w:highlight w:val="green"/>
        </w:rPr>
        <w:t>even if a new</w:t>
      </w:r>
      <w:r w:rsidRPr="00461322">
        <w:rPr>
          <w:rFonts w:cs="Calibri"/>
          <w:sz w:val="16"/>
        </w:rPr>
        <w:t xml:space="preserve"> Indian </w:t>
      </w:r>
      <w:r w:rsidRPr="00461322">
        <w:rPr>
          <w:rStyle w:val="StyleUnderline"/>
          <w:rFonts w:cs="Calibri"/>
          <w:highlight w:val="green"/>
        </w:rPr>
        <w:t xml:space="preserve">manufacturer attempts to make a drug, it </w:t>
      </w:r>
      <w:r w:rsidRPr="00461322">
        <w:rPr>
          <w:rStyle w:val="StyleUnderline"/>
          <w:rFonts w:cs="Calibri"/>
        </w:rPr>
        <w:t xml:space="preserve">invariably </w:t>
      </w:r>
      <w:r w:rsidRPr="00461322">
        <w:rPr>
          <w:rStyle w:val="StyleUnderline"/>
          <w:rFonts w:cs="Calibri"/>
          <w:highlight w:val="green"/>
        </w:rPr>
        <w:t>may take</w:t>
      </w:r>
      <w:r w:rsidRPr="00461322">
        <w:rPr>
          <w:rStyle w:val="StyleUnderline"/>
          <w:rFonts w:cs="Calibri"/>
        </w:rPr>
        <w:t xml:space="preserve"> minimum of </w:t>
      </w:r>
      <w:r w:rsidRPr="00461322">
        <w:rPr>
          <w:rStyle w:val="Emphasis"/>
          <w:rFonts w:cs="Calibri"/>
          <w:highlight w:val="green"/>
        </w:rPr>
        <w:t>two to three years</w:t>
      </w:r>
      <w:r w:rsidRPr="00461322">
        <w:rPr>
          <w:rFonts w:cs="Calibri"/>
          <w:sz w:val="16"/>
        </w:rPr>
        <w:t xml:space="preserve">. </w:t>
      </w:r>
      <w:r w:rsidRPr="00461322">
        <w:rPr>
          <w:rStyle w:val="StyleUnderline"/>
          <w:rFonts w:cs="Calibri"/>
        </w:rPr>
        <w:t xml:space="preserve">By a waiver of patents, </w:t>
      </w:r>
      <w:r w:rsidRPr="00461322">
        <w:rPr>
          <w:rStyle w:val="StyleUnderline"/>
          <w:rFonts w:cs="Calibri"/>
          <w:highlight w:val="green"/>
        </w:rPr>
        <w:t>no one can compel the existing manufacturer</w:t>
      </w:r>
      <w:r w:rsidRPr="00461322">
        <w:rPr>
          <w:rStyle w:val="StyleUnderline"/>
          <w:rFonts w:cs="Calibri"/>
        </w:rPr>
        <w:t xml:space="preserve"> to </w:t>
      </w:r>
      <w:r w:rsidRPr="00461322">
        <w:rPr>
          <w:rStyle w:val="StyleUnderline"/>
          <w:rFonts w:cs="Calibri"/>
          <w:highlight w:val="green"/>
        </w:rPr>
        <w:t>share</w:t>
      </w:r>
      <w:r w:rsidRPr="00461322">
        <w:rPr>
          <w:rStyle w:val="StyleUnderline"/>
          <w:rFonts w:cs="Calibri"/>
        </w:rPr>
        <w:t xml:space="preserve"> the </w:t>
      </w:r>
      <w:r w:rsidRPr="00461322">
        <w:rPr>
          <w:rStyle w:val="StyleUnderline"/>
          <w:rFonts w:cs="Calibri"/>
          <w:highlight w:val="green"/>
        </w:rPr>
        <w:t>know-how</w:t>
      </w:r>
      <w:r w:rsidRPr="00461322">
        <w:rPr>
          <w:rStyle w:val="StyleUnderline"/>
          <w:rFonts w:cs="Calibri"/>
        </w:rPr>
        <w:t>. So, a waiver of patents on drugs relating to Covid-19 may not give any immediate effect in sourcing drugs for managing Covid19</w:t>
      </w:r>
      <w:r w:rsidRPr="00461322">
        <w:rPr>
          <w:rFonts w:cs="Calibri"/>
          <w:sz w:val="16"/>
        </w:rPr>
        <w:t>.</w:t>
      </w:r>
    </w:p>
    <w:bookmarkEnd w:id="0"/>
    <w:bookmarkEnd w:id="1"/>
    <w:p w14:paraId="30CB1E13" w14:textId="77777777" w:rsidR="00EE39A4" w:rsidRPr="00461322" w:rsidRDefault="00EE39A4" w:rsidP="00EE39A4">
      <w:pPr>
        <w:pStyle w:val="Heading4"/>
        <w:rPr>
          <w:rFonts w:cs="Calibri"/>
        </w:rPr>
      </w:pPr>
      <w:r w:rsidRPr="00461322">
        <w:rPr>
          <w:rFonts w:cs="Calibri"/>
        </w:rPr>
        <w:t xml:space="preserve">The issue is </w:t>
      </w:r>
      <w:r w:rsidRPr="00461322">
        <w:rPr>
          <w:rFonts w:cs="Calibri"/>
          <w:u w:val="single"/>
        </w:rPr>
        <w:t>lack of resources</w:t>
      </w:r>
      <w:r w:rsidRPr="00461322">
        <w:rPr>
          <w:rFonts w:cs="Calibri"/>
        </w:rPr>
        <w:t>, not IPR.</w:t>
      </w:r>
    </w:p>
    <w:p w14:paraId="7B4D88B4" w14:textId="77777777" w:rsidR="00EE39A4" w:rsidRPr="00461322" w:rsidRDefault="00EE39A4" w:rsidP="00EE39A4">
      <w:pPr>
        <w:rPr>
          <w:rFonts w:cs="Calibri"/>
        </w:rPr>
      </w:pPr>
      <w:r w:rsidRPr="00461322">
        <w:rPr>
          <w:rStyle w:val="Style13ptBold"/>
          <w:rFonts w:cs="Calibri"/>
        </w:rPr>
        <w:t>Brown 21</w:t>
      </w:r>
      <w:r w:rsidRPr="00461322">
        <w:rPr>
          <w:rFonts w:cs="Calibri"/>
        </w:rPr>
        <w:t xml:space="preserve">, Delphine Knight Brown is a Partner in the firm’s Litigation Practice Group, and Intellectual Property Litigation Group. With over twenty years of trial experience, Delphine’s practice focuses on complex intellectual property and technology cases, with extensive experience in the life sciences industry. Freeborn Attorneys at Law, Summer 2021. “Will TRIPS Waiver of IP Protection for COVID-19 Vaccines Serve Global Need?” </w:t>
      </w:r>
      <w:hyperlink r:id="rId9" w:history="1">
        <w:r w:rsidRPr="00461322">
          <w:rPr>
            <w:rStyle w:val="Hyperlink"/>
            <w:rFonts w:cs="Calibri"/>
          </w:rPr>
          <w:t>https://www.freeborn.com/sites/default/files/downloads/Powerhouse%20Points_Newsletter_Summer%202021%20Final.pdf</w:t>
        </w:r>
      </w:hyperlink>
      <w:r w:rsidRPr="00461322">
        <w:rPr>
          <w:rFonts w:cs="Calibri"/>
        </w:rPr>
        <w:t xml:space="preserve"> </w:t>
      </w:r>
      <w:proofErr w:type="spellStart"/>
      <w:r w:rsidRPr="00461322">
        <w:rPr>
          <w:rFonts w:cs="Calibri"/>
        </w:rPr>
        <w:t>brett</w:t>
      </w:r>
      <w:proofErr w:type="spellEnd"/>
    </w:p>
    <w:p w14:paraId="68825E5E" w14:textId="77777777" w:rsidR="00EE39A4" w:rsidRPr="00461322" w:rsidRDefault="00EE39A4" w:rsidP="00EE39A4">
      <w:pPr>
        <w:rPr>
          <w:rFonts w:cs="Calibri"/>
          <w:sz w:val="16"/>
        </w:rPr>
      </w:pPr>
      <w:r w:rsidRPr="00461322">
        <w:rPr>
          <w:rStyle w:val="StyleUnderline"/>
          <w:rFonts w:cs="Calibri"/>
          <w:highlight w:val="green"/>
        </w:rPr>
        <w:t>When the</w:t>
      </w:r>
      <w:r w:rsidRPr="00461322">
        <w:rPr>
          <w:rStyle w:val="StyleUnderline"/>
          <w:rFonts w:cs="Calibri"/>
        </w:rPr>
        <w:t xml:space="preserve"> IP </w:t>
      </w:r>
      <w:r w:rsidRPr="00461322">
        <w:rPr>
          <w:rStyle w:val="StyleUnderline"/>
          <w:rFonts w:cs="Calibri"/>
          <w:highlight w:val="green"/>
        </w:rPr>
        <w:t>waiver</w:t>
      </w:r>
      <w:r w:rsidRPr="00461322">
        <w:rPr>
          <w:rFonts w:cs="Calibri"/>
          <w:sz w:val="16"/>
        </w:rPr>
        <w:t xml:space="preserve"> concept </w:t>
      </w:r>
      <w:r w:rsidRPr="00461322">
        <w:rPr>
          <w:rStyle w:val="StyleUnderline"/>
          <w:rFonts w:cs="Calibri"/>
          <w:highlight w:val="green"/>
        </w:rPr>
        <w:t>was first proposed</w:t>
      </w:r>
      <w:r w:rsidRPr="00461322">
        <w:rPr>
          <w:rFonts w:cs="Calibri"/>
          <w:sz w:val="16"/>
        </w:rPr>
        <w:t xml:space="preserve"> last October, </w:t>
      </w:r>
      <w:r w:rsidRPr="00461322">
        <w:rPr>
          <w:rStyle w:val="StyleUnderline"/>
          <w:rFonts w:cs="Calibri"/>
          <w:highlight w:val="green"/>
        </w:rPr>
        <w:t>Moderna agreed not to enforce its COVID</w:t>
      </w:r>
      <w:r w:rsidRPr="00461322">
        <w:rPr>
          <w:rStyle w:val="StyleUnderline"/>
          <w:rFonts w:cs="Calibri"/>
        </w:rPr>
        <w:t xml:space="preserve">-19 </w:t>
      </w:r>
      <w:r w:rsidRPr="00461322">
        <w:rPr>
          <w:rStyle w:val="StyleUnderline"/>
          <w:rFonts w:cs="Calibri"/>
          <w:highlight w:val="green"/>
        </w:rPr>
        <w:t>related patents</w:t>
      </w:r>
      <w:r w:rsidRPr="00461322">
        <w:rPr>
          <w:rStyle w:val="StyleUnderline"/>
          <w:rFonts w:cs="Calibri"/>
        </w:rPr>
        <w:t xml:space="preserve"> during the pandemic</w:t>
      </w:r>
      <w:r w:rsidRPr="00461322">
        <w:rPr>
          <w:rFonts w:cs="Calibri"/>
          <w:sz w:val="16"/>
        </w:rPr>
        <w:t xml:space="preserve">. </w:t>
      </w:r>
      <w:r w:rsidRPr="00461322">
        <w:rPr>
          <w:rStyle w:val="StyleUnderline"/>
          <w:rFonts w:cs="Calibri"/>
          <w:highlight w:val="green"/>
        </w:rPr>
        <w:t>But despite Moderna’s voluntary waiver</w:t>
      </w:r>
      <w:r w:rsidRPr="00461322">
        <w:rPr>
          <w:rStyle w:val="StyleUnderline"/>
          <w:rFonts w:cs="Calibri"/>
        </w:rPr>
        <w:t xml:space="preserve"> of its IP rights, </w:t>
      </w:r>
      <w:r w:rsidRPr="00461322">
        <w:rPr>
          <w:rStyle w:val="StyleUnderline"/>
          <w:rFonts w:cs="Calibri"/>
          <w:highlight w:val="green"/>
        </w:rPr>
        <w:t>no other company</w:t>
      </w:r>
      <w:r w:rsidRPr="00461322">
        <w:rPr>
          <w:rStyle w:val="StyleUnderline"/>
          <w:rFonts w:cs="Calibri"/>
        </w:rPr>
        <w:t xml:space="preserve"> has </w:t>
      </w:r>
      <w:r w:rsidRPr="00461322">
        <w:rPr>
          <w:rStyle w:val="StyleUnderline"/>
          <w:rFonts w:cs="Calibri"/>
          <w:highlight w:val="green"/>
        </w:rPr>
        <w:t>stepped up to manufacture the Moderna vaccine</w:t>
      </w:r>
      <w:r w:rsidRPr="00461322">
        <w:rPr>
          <w:rFonts w:cs="Calibri"/>
          <w:sz w:val="16"/>
        </w:rPr>
        <w:t xml:space="preserve">. </w:t>
      </w:r>
      <w:r w:rsidRPr="00461322">
        <w:rPr>
          <w:rStyle w:val="StyleUnderline"/>
          <w:rFonts w:cs="Calibri"/>
          <w:highlight w:val="green"/>
        </w:rPr>
        <w:t>The most significant obstacle</w:t>
      </w:r>
      <w:r w:rsidRPr="00461322">
        <w:rPr>
          <w:rStyle w:val="StyleUnderline"/>
          <w:rFonts w:cs="Calibri"/>
        </w:rPr>
        <w:t xml:space="preserve"> to</w:t>
      </w:r>
      <w:r w:rsidRPr="00461322">
        <w:rPr>
          <w:rFonts w:cs="Calibri"/>
          <w:sz w:val="16"/>
        </w:rPr>
        <w:t xml:space="preserve"> COVID-19 </w:t>
      </w:r>
      <w:r w:rsidRPr="00461322">
        <w:rPr>
          <w:rStyle w:val="StyleUnderline"/>
          <w:rFonts w:cs="Calibri"/>
        </w:rPr>
        <w:t xml:space="preserve">vaccine supply </w:t>
      </w:r>
      <w:r w:rsidRPr="00461322">
        <w:rPr>
          <w:rStyle w:val="StyleUnderline"/>
          <w:rFonts w:cs="Calibri"/>
          <w:highlight w:val="green"/>
        </w:rPr>
        <w:t>is not</w:t>
      </w:r>
      <w:r w:rsidRPr="00461322">
        <w:rPr>
          <w:rFonts w:cs="Calibri"/>
          <w:sz w:val="16"/>
        </w:rPr>
        <w:t xml:space="preserve"> just the </w:t>
      </w:r>
      <w:r w:rsidRPr="00461322">
        <w:rPr>
          <w:rStyle w:val="StyleUnderline"/>
          <w:rFonts w:cs="Calibri"/>
          <w:highlight w:val="green"/>
        </w:rPr>
        <w:t>IP rights</w:t>
      </w:r>
      <w:r w:rsidRPr="00461322">
        <w:rPr>
          <w:rFonts w:cs="Calibri"/>
          <w:sz w:val="16"/>
        </w:rPr>
        <w:t xml:space="preserve"> that companies have obtained, or are pursuing, </w:t>
      </w:r>
      <w:r w:rsidRPr="00461322">
        <w:rPr>
          <w:rStyle w:val="StyleUnderline"/>
          <w:rFonts w:cs="Calibri"/>
          <w:highlight w:val="green"/>
        </w:rPr>
        <w:t>but rather</w:t>
      </w:r>
      <w:r w:rsidRPr="00461322">
        <w:rPr>
          <w:rStyle w:val="StyleUnderline"/>
          <w:rFonts w:cs="Calibri"/>
        </w:rPr>
        <w:t xml:space="preserve"> the </w:t>
      </w:r>
      <w:r w:rsidRPr="00461322">
        <w:rPr>
          <w:rStyle w:val="Emphasis"/>
          <w:rFonts w:cs="Calibri"/>
          <w:highlight w:val="green"/>
        </w:rPr>
        <w:t>lack of raw materials</w:t>
      </w:r>
      <w:r w:rsidRPr="00461322">
        <w:rPr>
          <w:rStyle w:val="StyleUnderline"/>
          <w:rFonts w:cs="Calibri"/>
        </w:rPr>
        <w:t xml:space="preserve"> </w:t>
      </w:r>
      <w:r w:rsidRPr="00461322">
        <w:rPr>
          <w:rStyle w:val="StyleUnderline"/>
          <w:rFonts w:cs="Calibri"/>
          <w:highlight w:val="green"/>
        </w:rPr>
        <w:t>and</w:t>
      </w:r>
      <w:r w:rsidRPr="00461322">
        <w:rPr>
          <w:rStyle w:val="StyleUnderline"/>
          <w:rFonts w:cs="Calibri"/>
        </w:rPr>
        <w:t xml:space="preserve"> </w:t>
      </w:r>
      <w:r w:rsidRPr="00461322">
        <w:rPr>
          <w:rStyle w:val="Emphasis"/>
          <w:rFonts w:cs="Calibri"/>
          <w:highlight w:val="green"/>
        </w:rPr>
        <w:t>manufacturing facilities</w:t>
      </w:r>
      <w:r w:rsidRPr="00461322">
        <w:rPr>
          <w:rStyle w:val="StyleUnderline"/>
          <w:rFonts w:cs="Calibri"/>
        </w:rPr>
        <w:t xml:space="preserve"> to produce the vaccines</w:t>
      </w:r>
      <w:r w:rsidRPr="00461322">
        <w:rPr>
          <w:rFonts w:cs="Calibri"/>
          <w:sz w:val="16"/>
        </w:rPr>
        <w:t xml:space="preserve">. Currently, there are shortages of raw materials and equipment used to make vaccines and biological products. </w:t>
      </w:r>
    </w:p>
    <w:p w14:paraId="6C6B3B73" w14:textId="77777777" w:rsidR="00EE39A4" w:rsidRPr="00461322" w:rsidRDefault="00EE39A4" w:rsidP="00EE39A4">
      <w:pPr>
        <w:rPr>
          <w:rFonts w:cs="Calibri"/>
          <w:sz w:val="16"/>
        </w:rPr>
      </w:pPr>
      <w:r w:rsidRPr="00461322">
        <w:rPr>
          <w:rStyle w:val="StyleUnderline"/>
          <w:rFonts w:cs="Calibri"/>
        </w:rPr>
        <w:t xml:space="preserve">Unlike drug manufacturing, </w:t>
      </w:r>
      <w:r w:rsidRPr="00461322">
        <w:rPr>
          <w:rStyle w:val="StyleUnderline"/>
          <w:rFonts w:cs="Calibri"/>
          <w:highlight w:val="green"/>
        </w:rPr>
        <w:t xml:space="preserve">vaccine production processes are extremely </w:t>
      </w:r>
      <w:r w:rsidRPr="00461322">
        <w:rPr>
          <w:rStyle w:val="StyleUnderline"/>
          <w:rFonts w:cs="Calibri"/>
        </w:rPr>
        <w:t xml:space="preserve">complex and </w:t>
      </w:r>
      <w:r w:rsidRPr="00461322">
        <w:rPr>
          <w:rStyle w:val="StyleUnderline"/>
          <w:rFonts w:cs="Calibri"/>
          <w:highlight w:val="green"/>
        </w:rPr>
        <w:t>difficult</w:t>
      </w:r>
      <w:r w:rsidRPr="00461322">
        <w:rPr>
          <w:rStyle w:val="StyleUnderline"/>
          <w:rFonts w:cs="Calibri"/>
        </w:rPr>
        <w:t xml:space="preserve"> to develop without support from current manufacturers</w:t>
      </w:r>
      <w:r w:rsidRPr="00461322">
        <w:rPr>
          <w:rFonts w:cs="Calibri"/>
          <w:sz w:val="16"/>
        </w:rPr>
        <w:t xml:space="preserve">. </w:t>
      </w:r>
      <w:r w:rsidRPr="00461322">
        <w:rPr>
          <w:rStyle w:val="StyleUnderline"/>
          <w:rFonts w:cs="Calibri"/>
          <w:highlight w:val="green"/>
        </w:rPr>
        <w:t>Additional manufacturers would need</w:t>
      </w:r>
      <w:r w:rsidRPr="00461322">
        <w:rPr>
          <w:rStyle w:val="StyleUnderline"/>
          <w:rFonts w:cs="Calibri"/>
        </w:rPr>
        <w:t xml:space="preserve"> to have or acquire skilled </w:t>
      </w:r>
      <w:r w:rsidRPr="00461322">
        <w:rPr>
          <w:rStyle w:val="Emphasis"/>
          <w:rFonts w:cs="Calibri"/>
          <w:highlight w:val="green"/>
        </w:rPr>
        <w:t>expertise in mRNA</w:t>
      </w:r>
      <w:r w:rsidRPr="00461322">
        <w:rPr>
          <w:rStyle w:val="StyleUnderline"/>
          <w:rFonts w:cs="Calibri"/>
        </w:rPr>
        <w:t xml:space="preserve"> technology </w:t>
      </w:r>
      <w:r w:rsidRPr="00461322">
        <w:rPr>
          <w:rStyle w:val="StyleUnderline"/>
          <w:rFonts w:cs="Calibri"/>
          <w:highlight w:val="green"/>
        </w:rPr>
        <w:t>and create</w:t>
      </w:r>
      <w:r w:rsidRPr="00461322">
        <w:rPr>
          <w:rStyle w:val="StyleUnderline"/>
          <w:rFonts w:cs="Calibri"/>
        </w:rPr>
        <w:t xml:space="preserve"> or reconfigure </w:t>
      </w:r>
      <w:r w:rsidRPr="00461322">
        <w:rPr>
          <w:rStyle w:val="Emphasis"/>
          <w:rFonts w:cs="Calibri"/>
          <w:highlight w:val="green"/>
        </w:rPr>
        <w:t>manufacturing sites</w:t>
      </w:r>
      <w:r w:rsidRPr="00461322">
        <w:rPr>
          <w:rStyle w:val="StyleUnderline"/>
          <w:rFonts w:cs="Calibri"/>
        </w:rPr>
        <w:t>.</w:t>
      </w:r>
      <w:r w:rsidRPr="00461322">
        <w:rPr>
          <w:rFonts w:cs="Calibri"/>
          <w:sz w:val="16"/>
        </w:rPr>
        <w:t xml:space="preserve"> </w:t>
      </w:r>
      <w:r w:rsidRPr="00461322">
        <w:rPr>
          <w:rStyle w:val="StyleUnderline"/>
          <w:rFonts w:cs="Calibri"/>
        </w:rPr>
        <w:t>Manufacturing vaccines requires additional processing steps</w:t>
      </w:r>
      <w:r w:rsidRPr="00461322">
        <w:rPr>
          <w:rFonts w:cs="Calibri"/>
          <w:sz w:val="16"/>
        </w:rPr>
        <w:t xml:space="preserve"> and testing </w:t>
      </w:r>
      <w:r w:rsidRPr="00461322">
        <w:rPr>
          <w:rStyle w:val="StyleUnderline"/>
          <w:rFonts w:cs="Calibri"/>
        </w:rPr>
        <w:t>to assure quality</w:t>
      </w:r>
      <w:r w:rsidRPr="00461322">
        <w:rPr>
          <w:rFonts w:cs="Calibri"/>
          <w:sz w:val="16"/>
        </w:rPr>
        <w:t xml:space="preserve"> and consistency. </w:t>
      </w:r>
      <w:r w:rsidRPr="00461322">
        <w:rPr>
          <w:rStyle w:val="StyleUnderline"/>
          <w:rFonts w:cs="Calibri"/>
        </w:rPr>
        <w:t>Manufacturing vaccines will also likely use the patented technology of other companies, who have not waived their IP rights</w:t>
      </w:r>
      <w:r w:rsidRPr="00461322">
        <w:rPr>
          <w:rFonts w:cs="Calibri"/>
          <w:sz w:val="16"/>
        </w:rPr>
        <w:t xml:space="preserve">. </w:t>
      </w:r>
      <w:r w:rsidRPr="00461322">
        <w:rPr>
          <w:rStyle w:val="StyleUnderline"/>
          <w:rFonts w:cs="Calibri"/>
          <w:highlight w:val="green"/>
        </w:rPr>
        <w:t>Investment in manufacturing is also</w:t>
      </w:r>
      <w:r w:rsidRPr="00461322">
        <w:rPr>
          <w:rFonts w:cs="Calibri"/>
          <w:sz w:val="16"/>
        </w:rPr>
        <w:t xml:space="preserve"> an </w:t>
      </w:r>
      <w:r w:rsidRPr="00461322">
        <w:rPr>
          <w:rStyle w:val="StyleUnderline"/>
          <w:rFonts w:cs="Calibri"/>
          <w:highlight w:val="green"/>
        </w:rPr>
        <w:t>important</w:t>
      </w:r>
      <w:r w:rsidRPr="00461322">
        <w:rPr>
          <w:rStyle w:val="StyleUnderline"/>
          <w:rFonts w:cs="Calibri"/>
        </w:rPr>
        <w:t xml:space="preserve"> </w:t>
      </w:r>
      <w:r w:rsidRPr="00461322">
        <w:rPr>
          <w:rFonts w:cs="Calibri"/>
          <w:sz w:val="16"/>
        </w:rPr>
        <w:t xml:space="preserve">piece of the solution. </w:t>
      </w:r>
      <w:r w:rsidRPr="00461322">
        <w:rPr>
          <w:rStyle w:val="StyleUnderline"/>
          <w:rFonts w:cs="Calibri"/>
          <w:highlight w:val="green"/>
        </w:rPr>
        <w:t>Whether existing companies can</w:t>
      </w:r>
      <w:r w:rsidRPr="00461322">
        <w:rPr>
          <w:rStyle w:val="StyleUnderline"/>
          <w:rFonts w:cs="Calibri"/>
        </w:rPr>
        <w:t xml:space="preserve"> retool facilities and </w:t>
      </w:r>
      <w:r w:rsidRPr="00461322">
        <w:rPr>
          <w:rStyle w:val="StyleUnderline"/>
          <w:rFonts w:cs="Calibri"/>
          <w:highlight w:val="green"/>
        </w:rPr>
        <w:t>jump start manufacturing</w:t>
      </w:r>
      <w:r w:rsidRPr="00461322">
        <w:rPr>
          <w:rStyle w:val="StyleUnderline"/>
          <w:rFonts w:cs="Calibri"/>
        </w:rPr>
        <w:t xml:space="preserve"> or new facilities need to be created through investment </w:t>
      </w:r>
      <w:r w:rsidRPr="00461322">
        <w:rPr>
          <w:rStyle w:val="StyleUnderline"/>
          <w:rFonts w:cs="Calibri"/>
          <w:highlight w:val="green"/>
        </w:rPr>
        <w:t>will be</w:t>
      </w:r>
      <w:r w:rsidRPr="00461322">
        <w:rPr>
          <w:rStyle w:val="StyleUnderline"/>
          <w:rFonts w:cs="Calibri"/>
        </w:rPr>
        <w:t xml:space="preserve"> outcome </w:t>
      </w:r>
      <w:r w:rsidRPr="00461322">
        <w:rPr>
          <w:rStyle w:val="StyleUnderline"/>
          <w:rFonts w:cs="Calibri"/>
          <w:highlight w:val="green"/>
        </w:rPr>
        <w:t>determinative</w:t>
      </w:r>
      <w:r w:rsidRPr="00461322">
        <w:rPr>
          <w:rFonts w:cs="Calibri"/>
          <w:sz w:val="16"/>
        </w:rPr>
        <w:t>.</w:t>
      </w:r>
    </w:p>
    <w:p w14:paraId="68D49BEB" w14:textId="77777777" w:rsidR="00EE39A4" w:rsidRPr="00461322" w:rsidRDefault="00EE39A4" w:rsidP="00EE39A4">
      <w:pPr>
        <w:rPr>
          <w:rFonts w:cs="Calibri"/>
          <w:sz w:val="16"/>
        </w:rPr>
      </w:pPr>
      <w:r w:rsidRPr="00461322">
        <w:rPr>
          <w:rFonts w:cs="Calibri"/>
          <w:sz w:val="16"/>
        </w:rPr>
        <w:t xml:space="preserve">There is little doubt that </w:t>
      </w:r>
      <w:r w:rsidRPr="00461322">
        <w:rPr>
          <w:rStyle w:val="StyleUnderline"/>
          <w:rFonts w:cs="Calibri"/>
        </w:rPr>
        <w:t xml:space="preserve">the waiver </w:t>
      </w:r>
      <w:r w:rsidRPr="00461322">
        <w:rPr>
          <w:rStyle w:val="StyleUnderline"/>
          <w:rFonts w:cs="Calibri"/>
          <w:highlight w:val="green"/>
        </w:rPr>
        <w:t>proposals would</w:t>
      </w:r>
      <w:r w:rsidRPr="00461322">
        <w:rPr>
          <w:rFonts w:cs="Calibri"/>
          <w:sz w:val="16"/>
        </w:rPr>
        <w:t xml:space="preserve"> at the very least </w:t>
      </w:r>
      <w:r w:rsidRPr="00461322">
        <w:rPr>
          <w:rStyle w:val="StyleUnderline"/>
          <w:rFonts w:cs="Calibri"/>
          <w:highlight w:val="green"/>
        </w:rPr>
        <w:t>up-end</w:t>
      </w:r>
      <w:r w:rsidRPr="00461322">
        <w:rPr>
          <w:rFonts w:cs="Calibri"/>
          <w:sz w:val="16"/>
        </w:rPr>
        <w:t xml:space="preserve"> the </w:t>
      </w:r>
      <w:r w:rsidRPr="00461322">
        <w:rPr>
          <w:rStyle w:val="StyleUnderline"/>
          <w:rFonts w:cs="Calibri"/>
        </w:rPr>
        <w:t xml:space="preserve">existing </w:t>
      </w:r>
      <w:r w:rsidRPr="00461322">
        <w:rPr>
          <w:rStyle w:val="StyleUnderline"/>
          <w:rFonts w:cs="Calibri"/>
          <w:highlight w:val="green"/>
        </w:rPr>
        <w:t>incentives</w:t>
      </w:r>
      <w:r w:rsidRPr="00461322">
        <w:rPr>
          <w:rFonts w:cs="Calibri"/>
          <w:sz w:val="16"/>
        </w:rPr>
        <w:t xml:space="preserve">, </w:t>
      </w:r>
      <w:r w:rsidRPr="00461322">
        <w:rPr>
          <w:rStyle w:val="StyleUnderline"/>
          <w:rFonts w:cs="Calibri"/>
          <w:highlight w:val="green"/>
        </w:rPr>
        <w:t>including the prospect of</w:t>
      </w:r>
      <w:r w:rsidRPr="00461322">
        <w:rPr>
          <w:rStyle w:val="StyleUnderline"/>
          <w:rFonts w:cs="Calibri"/>
        </w:rPr>
        <w:t xml:space="preserve"> future pharmaceutical </w:t>
      </w:r>
      <w:r w:rsidRPr="00461322">
        <w:rPr>
          <w:rStyle w:val="StyleUnderline"/>
          <w:rFonts w:cs="Calibri"/>
          <w:highlight w:val="green"/>
        </w:rPr>
        <w:t>innovation</w:t>
      </w:r>
      <w:r w:rsidRPr="00461322">
        <w:rPr>
          <w:rStyle w:val="StyleUnderline"/>
          <w:rFonts w:cs="Calibri"/>
        </w:rPr>
        <w:t xml:space="preserve"> and development of products, </w:t>
      </w:r>
      <w:r w:rsidRPr="00461322">
        <w:rPr>
          <w:rStyle w:val="StyleUnderline"/>
          <w:rFonts w:cs="Calibri"/>
          <w:highlight w:val="green"/>
        </w:rPr>
        <w:t>that resulted in</w:t>
      </w:r>
      <w:r w:rsidRPr="00461322">
        <w:rPr>
          <w:rStyle w:val="StyleUnderline"/>
          <w:rFonts w:cs="Calibri"/>
        </w:rPr>
        <w:t xml:space="preserve"> the </w:t>
      </w:r>
      <w:r w:rsidRPr="00461322">
        <w:rPr>
          <w:rStyle w:val="StyleUnderline"/>
          <w:rFonts w:cs="Calibri"/>
          <w:highlight w:val="green"/>
        </w:rPr>
        <w:t>rapid development</w:t>
      </w:r>
      <w:r w:rsidRPr="00461322">
        <w:rPr>
          <w:rStyle w:val="StyleUnderline"/>
          <w:rFonts w:cs="Calibri"/>
        </w:rPr>
        <w:t xml:space="preserve"> and approval </w:t>
      </w:r>
      <w:r w:rsidRPr="00461322">
        <w:rPr>
          <w:rStyle w:val="StyleUnderline"/>
          <w:rFonts w:cs="Calibri"/>
          <w:highlight w:val="green"/>
        </w:rPr>
        <w:t>of COVID</w:t>
      </w:r>
      <w:r w:rsidRPr="00461322">
        <w:rPr>
          <w:rStyle w:val="StyleUnderline"/>
          <w:rFonts w:cs="Calibri"/>
        </w:rPr>
        <w:t xml:space="preserve">-19 </w:t>
      </w:r>
      <w:r w:rsidRPr="00461322">
        <w:rPr>
          <w:rStyle w:val="StyleUnderline"/>
          <w:rFonts w:cs="Calibri"/>
          <w:highlight w:val="green"/>
        </w:rPr>
        <w:t>vaccines</w:t>
      </w:r>
      <w:r w:rsidRPr="00461322">
        <w:rPr>
          <w:rFonts w:cs="Calibri"/>
          <w:sz w:val="16"/>
          <w:highlight w:val="green"/>
        </w:rPr>
        <w:t>.</w:t>
      </w:r>
      <w:r w:rsidRPr="00461322">
        <w:rPr>
          <w:rFonts w:cs="Calibri"/>
          <w:sz w:val="16"/>
        </w:rPr>
        <w:t xml:space="preserve"> Moreover, </w:t>
      </w:r>
      <w:r w:rsidRPr="00461322">
        <w:rPr>
          <w:rStyle w:val="StyleUnderline"/>
          <w:rFonts w:cs="Calibri"/>
          <w:highlight w:val="green"/>
        </w:rPr>
        <w:t>the TRIPS waiver proposals may not have the desired effect of boosting</w:t>
      </w:r>
      <w:r w:rsidRPr="00461322">
        <w:rPr>
          <w:rStyle w:val="StyleUnderline"/>
          <w:rFonts w:cs="Calibri"/>
        </w:rPr>
        <w:t xml:space="preserve"> COVID vaccine production and </w:t>
      </w:r>
      <w:r w:rsidRPr="00461322">
        <w:rPr>
          <w:rStyle w:val="StyleUnderline"/>
          <w:rFonts w:cs="Calibri"/>
          <w:highlight w:val="green"/>
        </w:rPr>
        <w:t>availability</w:t>
      </w:r>
      <w:r w:rsidRPr="00461322">
        <w:rPr>
          <w:rStyle w:val="StyleUnderline"/>
          <w:rFonts w:cs="Calibri"/>
        </w:rPr>
        <w:t xml:space="preserve"> of mRNA vaccines</w:t>
      </w:r>
      <w:r w:rsidRPr="00461322">
        <w:rPr>
          <w:rFonts w:cs="Calibri"/>
          <w:sz w:val="16"/>
        </w:rPr>
        <w:t xml:space="preserve">. </w:t>
      </w:r>
      <w:r w:rsidRPr="00461322">
        <w:rPr>
          <w:rStyle w:val="StyleUnderline"/>
          <w:rFonts w:cs="Calibri"/>
        </w:rPr>
        <w:t>On the other hand, recent attempts at voluntary licensing and technology transfer agreements related to adenovirus vector technology have resulted in increased vaccine production and availability. A TRIPS waiver may not be as effective for more complex vaccine production</w:t>
      </w:r>
      <w:r w:rsidRPr="00461322">
        <w:rPr>
          <w:rFonts w:cs="Calibri"/>
          <w:sz w:val="16"/>
        </w:rPr>
        <w:t>.</w:t>
      </w:r>
    </w:p>
    <w:p w14:paraId="3F6E6B00" w14:textId="77777777" w:rsidR="00EE39A4" w:rsidRPr="00461322" w:rsidRDefault="00EE39A4" w:rsidP="00EE39A4">
      <w:pPr>
        <w:rPr>
          <w:rFonts w:cs="Calibri"/>
        </w:rPr>
      </w:pPr>
      <w:r w:rsidRPr="00461322">
        <w:rPr>
          <w:rStyle w:val="StyleUnderline"/>
          <w:rFonts w:cs="Calibri"/>
        </w:rPr>
        <w:t>Scaling up COVID-19 vaccine production is not a one-size-fits -all proposition. Ensuring equitable availability and delivery complicates the matter further</w:t>
      </w:r>
      <w:r w:rsidRPr="00461322">
        <w:rPr>
          <w:rFonts w:cs="Calibri"/>
        </w:rPr>
        <w:t xml:space="preserve">. </w:t>
      </w:r>
    </w:p>
    <w:p w14:paraId="0A0BB6AB" w14:textId="77777777" w:rsidR="00EE39A4" w:rsidRPr="00461322" w:rsidRDefault="00EE39A4" w:rsidP="00EE39A4">
      <w:pPr>
        <w:rPr>
          <w:rFonts w:cs="Calibri"/>
        </w:rPr>
      </w:pPr>
    </w:p>
    <w:p w14:paraId="7E6B8586" w14:textId="77777777" w:rsidR="00EE39A4" w:rsidRPr="00461322" w:rsidRDefault="00EE39A4" w:rsidP="00EE39A4">
      <w:pPr>
        <w:pStyle w:val="Heading4"/>
        <w:rPr>
          <w:rFonts w:cs="Calibri"/>
        </w:rPr>
      </w:pPr>
      <w:r w:rsidRPr="00461322">
        <w:rPr>
          <w:rFonts w:cs="Calibri"/>
        </w:rPr>
        <w:t xml:space="preserve">New manufacturers </w:t>
      </w:r>
      <w:r w:rsidRPr="00461322">
        <w:rPr>
          <w:rFonts w:cs="Calibri"/>
          <w:u w:val="single"/>
        </w:rPr>
        <w:t>trade off</w:t>
      </w:r>
      <w:r w:rsidRPr="00461322">
        <w:rPr>
          <w:rFonts w:cs="Calibri"/>
        </w:rPr>
        <w:t xml:space="preserve"> with current ones --- </w:t>
      </w:r>
      <w:r w:rsidRPr="00461322">
        <w:rPr>
          <w:rFonts w:cs="Calibri"/>
          <w:u w:val="single"/>
        </w:rPr>
        <w:t>turns case</w:t>
      </w:r>
      <w:r w:rsidRPr="00461322">
        <w:rPr>
          <w:rFonts w:cs="Calibri"/>
        </w:rPr>
        <w:t xml:space="preserve"> because they won’t make vaccines as effectively.</w:t>
      </w:r>
    </w:p>
    <w:p w14:paraId="7DEE69DA" w14:textId="77777777" w:rsidR="00EE39A4" w:rsidRPr="00461322" w:rsidRDefault="00EE39A4" w:rsidP="00EE39A4">
      <w:pPr>
        <w:rPr>
          <w:rFonts w:cs="Calibri"/>
        </w:rPr>
      </w:pPr>
      <w:r w:rsidRPr="00461322">
        <w:rPr>
          <w:rFonts w:cs="Calibri"/>
        </w:rPr>
        <w:t xml:space="preserve">Jonathan H. </w:t>
      </w:r>
      <w:proofErr w:type="spellStart"/>
      <w:r w:rsidRPr="00461322">
        <w:rPr>
          <w:rStyle w:val="Style13ptBold"/>
          <w:rFonts w:cs="Calibri"/>
        </w:rPr>
        <w:t>Spadt</w:t>
      </w:r>
      <w:proofErr w:type="spellEnd"/>
      <w:r w:rsidRPr="00461322">
        <w:rPr>
          <w:rStyle w:val="Style13ptBold"/>
          <w:rFonts w:cs="Calibri"/>
        </w:rPr>
        <w:t xml:space="preserve"> &amp;</w:t>
      </w:r>
      <w:r w:rsidRPr="00461322">
        <w:rPr>
          <w:rFonts w:cs="Calibri"/>
        </w:rPr>
        <w:t xml:space="preserve"> Andrew J. </w:t>
      </w:r>
      <w:r w:rsidRPr="00461322">
        <w:rPr>
          <w:rStyle w:val="Style13ptBold"/>
          <w:rFonts w:cs="Calibri"/>
        </w:rPr>
        <w:t>Koopman 5-24</w:t>
      </w:r>
      <w:r w:rsidRPr="00461322">
        <w:rPr>
          <w:rFonts w:cs="Calibri"/>
        </w:rPr>
        <w:t xml:space="preserve">, Jonathan H. </w:t>
      </w:r>
      <w:proofErr w:type="spellStart"/>
      <w:r w:rsidRPr="00461322">
        <w:rPr>
          <w:rFonts w:cs="Calibri"/>
        </w:rPr>
        <w:t>Spadt</w:t>
      </w:r>
      <w:proofErr w:type="spellEnd"/>
      <w:r w:rsidRPr="00461322">
        <w:rPr>
          <w:rFonts w:cs="Calibri"/>
        </w:rPr>
        <w:t xml:space="preserve"> is the Chief Executive Officer and President of </w:t>
      </w:r>
      <w:proofErr w:type="spellStart"/>
      <w:r w:rsidRPr="00461322">
        <w:rPr>
          <w:rFonts w:cs="Calibri"/>
        </w:rPr>
        <w:t>RatnerPrestia</w:t>
      </w:r>
      <w:proofErr w:type="spellEnd"/>
      <w:r w:rsidRPr="00461322">
        <w:rPr>
          <w:rFonts w:cs="Calibri"/>
        </w:rPr>
        <w:t xml:space="preserve">. Andrew J. Koopman, J.D., Temple University Beasley School of Law (2008) Vice President, Intellectual Property Law Society Member, Intellectual Property Moot Court </w:t>
      </w:r>
      <w:proofErr w:type="gramStart"/>
      <w:r w:rsidRPr="00461322">
        <w:rPr>
          <w:rFonts w:cs="Calibri"/>
        </w:rPr>
        <w:t>team</w:t>
      </w:r>
      <w:proofErr w:type="gramEnd"/>
      <w:r w:rsidRPr="00461322">
        <w:rPr>
          <w:rFonts w:cs="Calibri"/>
        </w:rPr>
        <w:t xml:space="preserve"> Staff Writer, International and Comparative Law Journal B.S., Engineering Physics, Cornell University (2005) Minor in Electrical Engineering. 5-24-21, </w:t>
      </w:r>
      <w:proofErr w:type="spellStart"/>
      <w:r w:rsidRPr="00461322">
        <w:rPr>
          <w:rFonts w:cs="Calibri"/>
        </w:rPr>
        <w:t>RatnerPrestia</w:t>
      </w:r>
      <w:proofErr w:type="spellEnd"/>
      <w:r w:rsidRPr="00461322">
        <w:rPr>
          <w:rFonts w:cs="Calibri"/>
        </w:rPr>
        <w:t xml:space="preserve">. “The “Moral” Waiver of IP Protection For COVID Vaccines: Why The US Proposal Creates More Problems Than It Solves” </w:t>
      </w:r>
      <w:hyperlink r:id="rId10" w:history="1">
        <w:r w:rsidRPr="00461322">
          <w:rPr>
            <w:rStyle w:val="Hyperlink"/>
            <w:rFonts w:cs="Calibri"/>
          </w:rPr>
          <w:t>https://www.ratnerprestia.com/2021/05/24/the-moral-waiver-of-ip-protection-for-covid-vaccines-why-the-us-proposal-creates-more-problems-than-it-solves/</w:t>
        </w:r>
      </w:hyperlink>
      <w:r w:rsidRPr="00461322">
        <w:rPr>
          <w:rFonts w:cs="Calibri"/>
        </w:rPr>
        <w:t xml:space="preserve"> </w:t>
      </w:r>
      <w:proofErr w:type="spellStart"/>
      <w:r w:rsidRPr="00461322">
        <w:rPr>
          <w:rFonts w:cs="Calibri"/>
        </w:rPr>
        <w:t>brett</w:t>
      </w:r>
      <w:proofErr w:type="spellEnd"/>
    </w:p>
    <w:p w14:paraId="3E5FB9EB" w14:textId="77777777" w:rsidR="00EE39A4" w:rsidRPr="00461322" w:rsidRDefault="00EE39A4" w:rsidP="00EE39A4">
      <w:pPr>
        <w:rPr>
          <w:rFonts w:cs="Calibri"/>
          <w:sz w:val="16"/>
        </w:rPr>
      </w:pPr>
      <w:r w:rsidRPr="00461322">
        <w:rPr>
          <w:rFonts w:cs="Calibri"/>
          <w:sz w:val="16"/>
        </w:rPr>
        <w:t xml:space="preserve">Not to be ignored in any discussion of </w:t>
      </w:r>
      <w:proofErr w:type="gramStart"/>
      <w:r w:rsidRPr="00461322">
        <w:rPr>
          <w:rFonts w:cs="Calibri"/>
          <w:sz w:val="16"/>
        </w:rPr>
        <w:t>short term</w:t>
      </w:r>
      <w:proofErr w:type="gramEnd"/>
      <w:r w:rsidRPr="00461322">
        <w:rPr>
          <w:rFonts w:cs="Calibri"/>
          <w:sz w:val="16"/>
        </w:rPr>
        <w:t xml:space="preserve"> effects is the potential impact a waiver would have on current vaccine manufacture.  Like any product, </w:t>
      </w:r>
      <w:r w:rsidRPr="00461322">
        <w:rPr>
          <w:rStyle w:val="StyleUnderline"/>
          <w:rFonts w:cs="Calibri"/>
        </w:rPr>
        <w:t>the manufacture of vaccines is contingent on the availability of raw materials, which are not unlimited in supply</w:t>
      </w:r>
      <w:r w:rsidRPr="00461322">
        <w:rPr>
          <w:rFonts w:cs="Calibri"/>
          <w:sz w:val="16"/>
        </w:rPr>
        <w:t xml:space="preserve">.  </w:t>
      </w:r>
      <w:r w:rsidRPr="00461322">
        <w:rPr>
          <w:rStyle w:val="Emphasis"/>
          <w:rFonts w:cs="Calibri"/>
          <w:highlight w:val="green"/>
        </w:rPr>
        <w:t>The waiver</w:t>
      </w:r>
      <w:r w:rsidRPr="00461322">
        <w:rPr>
          <w:rFonts w:cs="Calibri"/>
          <w:sz w:val="16"/>
        </w:rPr>
        <w:t xml:space="preserve"> of IP rights </w:t>
      </w:r>
      <w:r w:rsidRPr="00461322">
        <w:rPr>
          <w:rStyle w:val="StyleUnderline"/>
          <w:rFonts w:cs="Calibri"/>
          <w:highlight w:val="green"/>
        </w:rPr>
        <w:t>would</w:t>
      </w:r>
      <w:r w:rsidRPr="00461322">
        <w:rPr>
          <w:rFonts w:cs="Calibri"/>
          <w:sz w:val="16"/>
        </w:rPr>
        <w:t xml:space="preserve"> in principle </w:t>
      </w:r>
      <w:r w:rsidRPr="00461322">
        <w:rPr>
          <w:rStyle w:val="Emphasis"/>
          <w:rFonts w:cs="Calibri"/>
          <w:highlight w:val="green"/>
        </w:rPr>
        <w:t>substantially increase</w:t>
      </w:r>
      <w:r w:rsidRPr="00461322">
        <w:rPr>
          <w:rStyle w:val="StyleUnderline"/>
          <w:rFonts w:cs="Calibri"/>
        </w:rPr>
        <w:t xml:space="preserve"> </w:t>
      </w:r>
      <w:r w:rsidRPr="00461322">
        <w:rPr>
          <w:rStyle w:val="StyleUnderline"/>
          <w:rFonts w:cs="Calibri"/>
          <w:highlight w:val="green"/>
        </w:rPr>
        <w:t>demand for</w:t>
      </w:r>
      <w:r w:rsidRPr="00461322">
        <w:rPr>
          <w:rStyle w:val="StyleUnderline"/>
          <w:rFonts w:cs="Calibri"/>
        </w:rPr>
        <w:t xml:space="preserve"> these </w:t>
      </w:r>
      <w:r w:rsidRPr="00461322">
        <w:rPr>
          <w:rStyle w:val="StyleUnderline"/>
          <w:rFonts w:cs="Calibri"/>
          <w:highlight w:val="green"/>
        </w:rPr>
        <w:t>raw materials</w:t>
      </w:r>
      <w:r w:rsidRPr="00461322">
        <w:rPr>
          <w:rStyle w:val="StyleUnderline"/>
          <w:rFonts w:cs="Calibri"/>
        </w:rPr>
        <w:t xml:space="preserve">, </w:t>
      </w:r>
      <w:r w:rsidRPr="00461322">
        <w:rPr>
          <w:rStyle w:val="StyleUnderline"/>
          <w:rFonts w:cs="Calibri"/>
          <w:highlight w:val="green"/>
        </w:rPr>
        <w:t>resulting</w:t>
      </w:r>
      <w:r w:rsidRPr="00461322">
        <w:rPr>
          <w:rStyle w:val="StyleUnderline"/>
          <w:rFonts w:cs="Calibri"/>
        </w:rPr>
        <w:t xml:space="preserve"> not only </w:t>
      </w:r>
      <w:r w:rsidRPr="00461322">
        <w:rPr>
          <w:rStyle w:val="StyleUnderline"/>
          <w:rFonts w:cs="Calibri"/>
          <w:highlight w:val="green"/>
        </w:rPr>
        <w:t>in</w:t>
      </w:r>
      <w:r w:rsidRPr="00461322">
        <w:rPr>
          <w:rStyle w:val="StyleUnderline"/>
          <w:rFonts w:cs="Calibri"/>
        </w:rPr>
        <w:t xml:space="preserve"> higher prices but potential </w:t>
      </w:r>
      <w:r w:rsidRPr="00461322">
        <w:rPr>
          <w:rStyle w:val="StyleUnderline"/>
          <w:rFonts w:cs="Calibri"/>
          <w:highlight w:val="green"/>
        </w:rPr>
        <w:t>interference in the supply chain for established</w:t>
      </w:r>
      <w:r w:rsidRPr="00461322">
        <w:rPr>
          <w:rFonts w:cs="Calibri"/>
          <w:sz w:val="16"/>
        </w:rPr>
        <w:t xml:space="preserve"> and proven </w:t>
      </w:r>
      <w:r w:rsidRPr="00461322">
        <w:rPr>
          <w:rStyle w:val="Emphasis"/>
          <w:rFonts w:cs="Calibri"/>
          <w:highlight w:val="green"/>
        </w:rPr>
        <w:t>vaccine manufacturers</w:t>
      </w:r>
      <w:r w:rsidRPr="00461322">
        <w:rPr>
          <w:rFonts w:cs="Calibri"/>
          <w:sz w:val="16"/>
        </w:rPr>
        <w:t xml:space="preserve">.  </w:t>
      </w:r>
      <w:r w:rsidRPr="00461322">
        <w:rPr>
          <w:rStyle w:val="StyleUnderline"/>
          <w:rFonts w:cs="Calibri"/>
          <w:highlight w:val="green"/>
        </w:rPr>
        <w:t>There is no guarantee</w:t>
      </w:r>
      <w:r w:rsidRPr="00461322">
        <w:rPr>
          <w:rStyle w:val="StyleUnderline"/>
          <w:rFonts w:cs="Calibri"/>
        </w:rPr>
        <w:t xml:space="preserve"> that </w:t>
      </w:r>
      <w:r w:rsidRPr="00461322">
        <w:rPr>
          <w:rStyle w:val="StyleUnderline"/>
          <w:rFonts w:cs="Calibri"/>
          <w:highlight w:val="green"/>
        </w:rPr>
        <w:t>manufacturers entering the market on the</w:t>
      </w:r>
      <w:r w:rsidRPr="00461322">
        <w:rPr>
          <w:rFonts w:cs="Calibri"/>
          <w:sz w:val="16"/>
        </w:rPr>
        <w:t xml:space="preserve"> back of a </w:t>
      </w:r>
      <w:r w:rsidRPr="00461322">
        <w:rPr>
          <w:rStyle w:val="StyleUnderline"/>
          <w:rFonts w:cs="Calibri"/>
        </w:rPr>
        <w:t xml:space="preserve">TRIPS </w:t>
      </w:r>
      <w:r w:rsidRPr="00461322">
        <w:rPr>
          <w:rStyle w:val="StyleUnderline"/>
          <w:rFonts w:cs="Calibri"/>
          <w:highlight w:val="green"/>
        </w:rPr>
        <w:t>waiver would</w:t>
      </w:r>
      <w:r w:rsidRPr="00461322">
        <w:rPr>
          <w:rStyle w:val="StyleUnderline"/>
          <w:rFonts w:cs="Calibri"/>
        </w:rPr>
        <w:t xml:space="preserve"> have the ability to </w:t>
      </w:r>
      <w:r w:rsidRPr="00461322">
        <w:rPr>
          <w:rStyle w:val="StyleUnderline"/>
          <w:rFonts w:cs="Calibri"/>
          <w:highlight w:val="green"/>
        </w:rPr>
        <w:t xml:space="preserve">produce vaccines with the </w:t>
      </w:r>
      <w:r w:rsidRPr="00461322">
        <w:rPr>
          <w:rStyle w:val="Emphasis"/>
          <w:rFonts w:cs="Calibri"/>
          <w:highlight w:val="green"/>
        </w:rPr>
        <w:t>quality and throughput</w:t>
      </w:r>
      <w:r w:rsidRPr="00461322">
        <w:rPr>
          <w:rStyle w:val="StyleUnderline"/>
          <w:rFonts w:cs="Calibri"/>
          <w:highlight w:val="green"/>
        </w:rPr>
        <w:t xml:space="preserve"> of current suppliers</w:t>
      </w:r>
      <w:r w:rsidRPr="00461322">
        <w:rPr>
          <w:rFonts w:cs="Calibri"/>
          <w:sz w:val="16"/>
        </w:rPr>
        <w:t>.</w:t>
      </w:r>
    </w:p>
    <w:p w14:paraId="796C5199" w14:textId="77777777" w:rsidR="00EE39A4" w:rsidRPr="00245304" w:rsidRDefault="00EE39A4" w:rsidP="00EE39A4">
      <w:pPr>
        <w:pStyle w:val="Heading4"/>
        <w:rPr>
          <w:rFonts w:cs="Calibri"/>
          <w:color w:val="000000" w:themeColor="text1"/>
        </w:rPr>
      </w:pPr>
      <w:r>
        <w:rPr>
          <w:rFonts w:cs="Calibri"/>
          <w:color w:val="000000" w:themeColor="text1"/>
        </w:rPr>
        <w:t>Mutations</w:t>
      </w:r>
      <w:r w:rsidRPr="00245304">
        <w:rPr>
          <w:rFonts w:cs="Calibri"/>
          <w:color w:val="000000" w:themeColor="text1"/>
        </w:rPr>
        <w:t xml:space="preserve"> won’t cause extinction – burnout and geographical isolation check</w:t>
      </w:r>
    </w:p>
    <w:p w14:paraId="4B8343A2" w14:textId="77777777" w:rsidR="00EE39A4" w:rsidRPr="00245304" w:rsidRDefault="00EE39A4" w:rsidP="00EE39A4">
      <w:pPr>
        <w:rPr>
          <w:rFonts w:cs="Calibri"/>
          <w:color w:val="000000" w:themeColor="text1"/>
        </w:rPr>
      </w:pPr>
      <w:proofErr w:type="spellStart"/>
      <w:r w:rsidRPr="00245304">
        <w:rPr>
          <w:rStyle w:val="Style13ptBold"/>
          <w:rFonts w:cs="Calibri"/>
          <w:color w:val="000000" w:themeColor="text1"/>
        </w:rPr>
        <w:t>Consiglio</w:t>
      </w:r>
      <w:proofErr w:type="spellEnd"/>
      <w:r w:rsidRPr="00245304">
        <w:rPr>
          <w:rStyle w:val="Style13ptBold"/>
          <w:rFonts w:cs="Calibri"/>
          <w:color w:val="000000" w:themeColor="text1"/>
        </w:rPr>
        <w:t xml:space="preserve"> 17 </w:t>
      </w:r>
      <w:r w:rsidRPr="00245304">
        <w:rPr>
          <w:rFonts w:cs="Calibri"/>
          <w:color w:val="000000" w:themeColor="text1"/>
        </w:rPr>
        <w:t xml:space="preserve">[Dave, Community College Professor of Chemistry and Physics, 12/7/17, “Could a Disease Wipe Out Humans Entirely?”, </w:t>
      </w:r>
      <w:hyperlink r:id="rId11" w:anchor="387c2f308203" w:history="1">
        <w:r w:rsidRPr="00245304">
          <w:rPr>
            <w:rStyle w:val="Hyperlink"/>
            <w:rFonts w:cs="Calibri"/>
            <w:color w:val="000000" w:themeColor="text1"/>
          </w:rPr>
          <w:t>https://www.forbes.com/sites/quora/2017/12/07/could-a-disease-wipe-out-humans-entirely/#387c2f308203</w:t>
        </w:r>
      </w:hyperlink>
      <w:r w:rsidRPr="00245304">
        <w:rPr>
          <w:rFonts w:cs="Calibri"/>
          <w:color w:val="000000" w:themeColor="text1"/>
        </w:rPr>
        <w:t xml:space="preserve"> Accessed 2/8/28] </w:t>
      </w:r>
      <w:proofErr w:type="spellStart"/>
      <w:r w:rsidRPr="00245304">
        <w:rPr>
          <w:rFonts w:cs="Calibri"/>
          <w:color w:val="000000" w:themeColor="text1"/>
        </w:rPr>
        <w:t>BBro</w:t>
      </w:r>
      <w:proofErr w:type="spellEnd"/>
    </w:p>
    <w:p w14:paraId="05C66ACF" w14:textId="77777777" w:rsidR="00EE39A4" w:rsidRPr="00245304" w:rsidRDefault="00EE39A4" w:rsidP="00EE39A4">
      <w:pPr>
        <w:rPr>
          <w:rFonts w:cs="Calibri"/>
          <w:color w:val="000000" w:themeColor="text1"/>
          <w:u w:val="single"/>
        </w:rPr>
      </w:pPr>
      <w:r w:rsidRPr="00245304">
        <w:rPr>
          <w:rFonts w:cs="Calibri"/>
          <w:color w:val="000000" w:themeColor="text1"/>
          <w:u w:val="single"/>
        </w:rPr>
        <w:t xml:space="preserve">What scenarios seem like they should kill everyone but </w:t>
      </w:r>
      <w:proofErr w:type="gramStart"/>
      <w:r w:rsidRPr="00245304">
        <w:rPr>
          <w:rFonts w:cs="Calibri"/>
          <w:color w:val="000000" w:themeColor="text1"/>
          <w:u w:val="single"/>
        </w:rPr>
        <w:t>actually won't</w:t>
      </w:r>
      <w:proofErr w:type="gramEnd"/>
      <w:r w:rsidRPr="00245304">
        <w:rPr>
          <w:rFonts w:cs="Calibri"/>
          <w:color w:val="000000" w:themeColor="text1"/>
          <w:u w:val="single"/>
        </w:rPr>
        <w:t>? Disease.</w:t>
      </w:r>
      <w:r w:rsidRPr="00245304">
        <w:rPr>
          <w:rFonts w:cs="Calibri"/>
          <w:color w:val="000000" w:themeColor="text1"/>
          <w:sz w:val="16"/>
        </w:rPr>
        <w:t xml:space="preserve"> Everyone seems worried about a killer disease, be it HIV or Ebola or Flu or some unknown pathogen. But </w:t>
      </w:r>
      <w:r w:rsidRPr="00245304">
        <w:rPr>
          <w:rFonts w:cs="Calibri"/>
          <w:color w:val="000000" w:themeColor="text1"/>
          <w:highlight w:val="green"/>
          <w:u w:val="single"/>
        </w:rPr>
        <w:t>humans are</w:t>
      </w:r>
      <w:r w:rsidRPr="00245304">
        <w:rPr>
          <w:rFonts w:cs="Calibri"/>
          <w:color w:val="000000" w:themeColor="text1"/>
          <w:u w:val="single"/>
        </w:rPr>
        <w:t xml:space="preserve"> going to be </w:t>
      </w:r>
      <w:proofErr w:type="gramStart"/>
      <w:r w:rsidRPr="00245304">
        <w:rPr>
          <w:rFonts w:cs="Calibri"/>
          <w:color w:val="000000" w:themeColor="text1"/>
          <w:u w:val="single"/>
        </w:rPr>
        <w:t xml:space="preserve">really </w:t>
      </w:r>
      <w:r w:rsidRPr="00245304">
        <w:rPr>
          <w:rFonts w:cs="Calibri"/>
          <w:color w:val="000000" w:themeColor="text1"/>
          <w:highlight w:val="green"/>
          <w:u w:val="single"/>
        </w:rPr>
        <w:t>hard</w:t>
      </w:r>
      <w:proofErr w:type="gramEnd"/>
      <w:r w:rsidRPr="00245304">
        <w:rPr>
          <w:rFonts w:cs="Calibri"/>
          <w:color w:val="000000" w:themeColor="text1"/>
          <w:highlight w:val="green"/>
          <w:u w:val="single"/>
        </w:rPr>
        <w:t xml:space="preserve"> to wipe out via disease</w:t>
      </w:r>
      <w:r w:rsidRPr="00245304">
        <w:rPr>
          <w:rFonts w:cs="Calibri"/>
          <w:color w:val="000000" w:themeColor="text1"/>
          <w:u w:val="single"/>
        </w:rPr>
        <w:t>.</w:t>
      </w:r>
      <w:r w:rsidRPr="00245304">
        <w:rPr>
          <w:rFonts w:cs="Calibri"/>
          <w:color w:val="000000" w:themeColor="text1"/>
          <w:sz w:val="16"/>
        </w:rPr>
        <w:t xml:space="preserve"> Why? Well, we have several things going for us: </w:t>
      </w:r>
      <w:r w:rsidRPr="00245304">
        <w:rPr>
          <w:rFonts w:cs="Calibri"/>
          <w:color w:val="000000" w:themeColor="text1"/>
          <w:u w:val="single"/>
        </w:rPr>
        <w:t xml:space="preserve">We have a massive population. </w:t>
      </w:r>
      <w:r w:rsidRPr="00245304">
        <w:rPr>
          <w:rFonts w:cs="Calibri"/>
          <w:b/>
          <w:color w:val="000000" w:themeColor="text1"/>
          <w:highlight w:val="green"/>
          <w:u w:val="single"/>
        </w:rPr>
        <w:t>We are geographically widespread</w:t>
      </w:r>
      <w:r w:rsidRPr="00245304">
        <w:rPr>
          <w:rFonts w:cs="Calibri"/>
          <w:color w:val="000000" w:themeColor="text1"/>
          <w:u w:val="single"/>
        </w:rPr>
        <w:t xml:space="preserve">. We </w:t>
      </w:r>
      <w:proofErr w:type="gramStart"/>
      <w:r w:rsidRPr="00245304">
        <w:rPr>
          <w:rFonts w:cs="Calibri"/>
          <w:color w:val="000000" w:themeColor="text1"/>
          <w:u w:val="single"/>
        </w:rPr>
        <w:t>are capable of eating</w:t>
      </w:r>
      <w:proofErr w:type="gramEnd"/>
      <w:r w:rsidRPr="00245304">
        <w:rPr>
          <w:rFonts w:cs="Calibri"/>
          <w:color w:val="000000" w:themeColor="text1"/>
          <w:u w:val="single"/>
        </w:rPr>
        <w:t xml:space="preserve"> nearly anything. We are reasonably diverse as a species. </w:t>
      </w:r>
      <w:r w:rsidRPr="00245304">
        <w:rPr>
          <w:rFonts w:cs="Calibri"/>
          <w:b/>
          <w:color w:val="000000" w:themeColor="text1"/>
          <w:highlight w:val="green"/>
          <w:u w:val="single"/>
        </w:rPr>
        <w:t>There are geographically</w:t>
      </w:r>
      <w:r w:rsidRPr="00245304">
        <w:rPr>
          <w:rFonts w:cs="Calibri"/>
          <w:color w:val="000000" w:themeColor="text1"/>
          <w:u w:val="single"/>
        </w:rPr>
        <w:t xml:space="preserve"> and genetically </w:t>
      </w:r>
      <w:r w:rsidRPr="00245304">
        <w:rPr>
          <w:rFonts w:cs="Calibri"/>
          <w:b/>
          <w:color w:val="000000" w:themeColor="text1"/>
          <w:highlight w:val="green"/>
          <w:u w:val="single"/>
        </w:rPr>
        <w:t>isolated</w:t>
      </w:r>
      <w:r w:rsidRPr="00245304">
        <w:rPr>
          <w:rFonts w:cs="Calibri"/>
          <w:color w:val="000000" w:themeColor="text1"/>
          <w:highlight w:val="green"/>
          <w:u w:val="single"/>
        </w:rPr>
        <w:t xml:space="preserve"> pockets of</w:t>
      </w:r>
      <w:r w:rsidRPr="00245304">
        <w:rPr>
          <w:rFonts w:cs="Calibri"/>
          <w:color w:val="000000" w:themeColor="text1"/>
          <w:u w:val="single"/>
        </w:rPr>
        <w:t xml:space="preserve"> our </w:t>
      </w:r>
      <w:r w:rsidRPr="00245304">
        <w:rPr>
          <w:rFonts w:cs="Calibri"/>
          <w:b/>
          <w:color w:val="000000" w:themeColor="text1"/>
          <w:highlight w:val="green"/>
          <w:u w:val="single"/>
        </w:rPr>
        <w:t>population.</w:t>
      </w:r>
      <w:r w:rsidRPr="00245304">
        <w:rPr>
          <w:rFonts w:cs="Calibri"/>
          <w:b/>
          <w:color w:val="000000" w:themeColor="text1"/>
          <w:u w:val="single"/>
        </w:rPr>
        <w:t xml:space="preserve"> Diseases require</w:t>
      </w:r>
      <w:r w:rsidRPr="00245304">
        <w:rPr>
          <w:rFonts w:cs="Calibri"/>
          <w:color w:val="000000" w:themeColor="text1"/>
          <w:u w:val="single"/>
        </w:rPr>
        <w:t xml:space="preserve"> a </w:t>
      </w:r>
      <w:r w:rsidRPr="00245304">
        <w:rPr>
          <w:rFonts w:cs="Calibri"/>
          <w:b/>
          <w:color w:val="000000" w:themeColor="text1"/>
          <w:u w:val="single"/>
        </w:rPr>
        <w:t>vector</w:t>
      </w:r>
      <w:r w:rsidRPr="00245304">
        <w:rPr>
          <w:rFonts w:cs="Calibri"/>
          <w:color w:val="000000" w:themeColor="text1"/>
          <w:u w:val="single"/>
        </w:rPr>
        <w:t xml:space="preserve"> to spread.</w:t>
      </w:r>
      <w:r w:rsidRPr="00245304">
        <w:rPr>
          <w:rFonts w:cs="Calibri"/>
          <w:color w:val="000000" w:themeColor="text1"/>
          <w:sz w:val="16"/>
        </w:rPr>
        <w:t xml:space="preserve"> Let’s say the perfect disease arose tomorrow: It kills two weeks after you get it, shows no symptoms until the last minute, is </w:t>
      </w:r>
      <w:proofErr w:type="gramStart"/>
      <w:r w:rsidRPr="00245304">
        <w:rPr>
          <w:rFonts w:cs="Calibri"/>
          <w:color w:val="000000" w:themeColor="text1"/>
          <w:sz w:val="16"/>
        </w:rPr>
        <w:t>really easy</w:t>
      </w:r>
      <w:proofErr w:type="gramEnd"/>
      <w:r w:rsidRPr="00245304">
        <w:rPr>
          <w:rFonts w:cs="Calibri"/>
          <w:color w:val="000000" w:themeColor="text1"/>
          <w:sz w:val="16"/>
        </w:rPr>
        <w:t xml:space="preserve"> to transmit, and we have very little immunity to it. It still doesn’t kill everyone. </w:t>
      </w:r>
      <w:r w:rsidRPr="00245304">
        <w:rPr>
          <w:rFonts w:cs="Calibri"/>
          <w:color w:val="000000" w:themeColor="text1"/>
          <w:u w:val="single"/>
        </w:rPr>
        <w:t xml:space="preserve">Native </w:t>
      </w:r>
      <w:r w:rsidRPr="00245304">
        <w:rPr>
          <w:rFonts w:cs="Calibri"/>
          <w:color w:val="000000" w:themeColor="text1"/>
          <w:highlight w:val="green"/>
          <w:u w:val="single"/>
        </w:rPr>
        <w:t>Greenlanders and</w:t>
      </w:r>
      <w:r w:rsidRPr="00245304">
        <w:rPr>
          <w:rFonts w:cs="Calibri"/>
          <w:color w:val="000000" w:themeColor="text1"/>
          <w:u w:val="single"/>
        </w:rPr>
        <w:t xml:space="preserve"> the people in Antarctica and people on Navy submarines and the few random </w:t>
      </w:r>
      <w:r w:rsidRPr="00245304">
        <w:rPr>
          <w:rFonts w:cs="Calibri"/>
          <w:color w:val="000000" w:themeColor="text1"/>
          <w:highlight w:val="green"/>
          <w:u w:val="single"/>
        </w:rPr>
        <w:t>people who are immune</w:t>
      </w:r>
      <w:r w:rsidRPr="00245304">
        <w:rPr>
          <w:rFonts w:cs="Calibri"/>
          <w:color w:val="000000" w:themeColor="text1"/>
          <w:u w:val="single"/>
        </w:rPr>
        <w:t xml:space="preserve">, and park rangers all either never </w:t>
      </w:r>
      <w:proofErr w:type="gramStart"/>
      <w:r w:rsidRPr="00245304">
        <w:rPr>
          <w:rFonts w:cs="Calibri"/>
          <w:color w:val="000000" w:themeColor="text1"/>
          <w:u w:val="single"/>
        </w:rPr>
        <w:t>come into contact with</w:t>
      </w:r>
      <w:proofErr w:type="gramEnd"/>
      <w:r w:rsidRPr="00245304">
        <w:rPr>
          <w:rFonts w:cs="Calibri"/>
          <w:color w:val="000000" w:themeColor="text1"/>
          <w:u w:val="single"/>
        </w:rPr>
        <w:t xml:space="preserve"> an infected person or else </w:t>
      </w:r>
      <w:r w:rsidRPr="00245304">
        <w:rPr>
          <w:rFonts w:cs="Calibri"/>
          <w:color w:val="000000" w:themeColor="text1"/>
          <w:highlight w:val="green"/>
          <w:u w:val="single"/>
        </w:rPr>
        <w:t>are spared</w:t>
      </w:r>
      <w:r w:rsidRPr="00245304">
        <w:rPr>
          <w:rFonts w:cs="Calibri"/>
          <w:color w:val="000000" w:themeColor="text1"/>
          <w:u w:val="single"/>
        </w:rPr>
        <w:t xml:space="preserve"> by a genetic fluke. We even have the International Space Station</w:t>
      </w:r>
      <w:r w:rsidRPr="00245304">
        <w:rPr>
          <w:rFonts w:cs="Calibri"/>
          <w:color w:val="000000" w:themeColor="text1"/>
          <w:sz w:val="16"/>
        </w:rPr>
        <w:t xml:space="preserve"> as a potential place to hide and wait for the epidemic to die down. In fairness, nearly everyone is dead in short order, but </w:t>
      </w:r>
      <w:r w:rsidRPr="00245304">
        <w:rPr>
          <w:rFonts w:cs="Calibri"/>
          <w:b/>
          <w:color w:val="000000" w:themeColor="text1"/>
          <w:highlight w:val="green"/>
          <w:u w:val="single"/>
        </w:rPr>
        <w:t>once</w:t>
      </w:r>
      <w:r w:rsidRPr="00245304">
        <w:rPr>
          <w:rFonts w:cs="Calibri"/>
          <w:color w:val="000000" w:themeColor="text1"/>
          <w:highlight w:val="green"/>
          <w:u w:val="single"/>
        </w:rPr>
        <w:t xml:space="preserve"> the </w:t>
      </w:r>
      <w:r w:rsidRPr="00245304">
        <w:rPr>
          <w:rFonts w:cs="Calibri"/>
          <w:b/>
          <w:color w:val="000000" w:themeColor="text1"/>
          <w:highlight w:val="green"/>
          <w:u w:val="single"/>
        </w:rPr>
        <w:t>disease has run its course, the pathogen</w:t>
      </w:r>
      <w:r w:rsidRPr="00245304">
        <w:rPr>
          <w:rFonts w:cs="Calibri"/>
          <w:color w:val="000000" w:themeColor="text1"/>
          <w:u w:val="single"/>
        </w:rPr>
        <w:t xml:space="preserve"> that causes it </w:t>
      </w:r>
      <w:r w:rsidRPr="00245304">
        <w:rPr>
          <w:rFonts w:cs="Calibri"/>
          <w:b/>
          <w:color w:val="000000" w:themeColor="text1"/>
          <w:highlight w:val="green"/>
          <w:u w:val="single"/>
        </w:rPr>
        <w:t>is also</w:t>
      </w:r>
      <w:r w:rsidRPr="00245304">
        <w:rPr>
          <w:rFonts w:cs="Calibri"/>
          <w:color w:val="000000" w:themeColor="text1"/>
          <w:u w:val="single"/>
        </w:rPr>
        <w:t xml:space="preserve"> likely to be </w:t>
      </w:r>
      <w:r w:rsidRPr="00245304">
        <w:rPr>
          <w:rFonts w:cs="Calibri"/>
          <w:b/>
          <w:color w:val="000000" w:themeColor="text1"/>
          <w:highlight w:val="green"/>
          <w:u w:val="single"/>
        </w:rPr>
        <w:t>dead</w:t>
      </w:r>
      <w:r w:rsidRPr="00245304">
        <w:rPr>
          <w:rFonts w:cs="Calibri"/>
          <w:b/>
          <w:color w:val="000000" w:themeColor="text1"/>
          <w:u w:val="single"/>
        </w:rPr>
        <w:t>.</w:t>
      </w:r>
      <w:r w:rsidRPr="00245304">
        <w:rPr>
          <w:rFonts w:cs="Calibri"/>
          <w:color w:val="000000" w:themeColor="text1"/>
          <w:sz w:val="16"/>
        </w:rPr>
        <w:t xml:space="preserve"> </w:t>
      </w:r>
      <w:proofErr w:type="gramStart"/>
      <w:r w:rsidRPr="00245304">
        <w:rPr>
          <w:rFonts w:cs="Calibri"/>
          <w:color w:val="000000" w:themeColor="text1"/>
          <w:sz w:val="16"/>
        </w:rPr>
        <w:t>The vast majority of</w:t>
      </w:r>
      <w:proofErr w:type="gramEnd"/>
      <w:r w:rsidRPr="00245304">
        <w:rPr>
          <w:rFonts w:cs="Calibri"/>
          <w:color w:val="000000" w:themeColor="text1"/>
          <w:sz w:val="16"/>
        </w:rPr>
        <w:t xml:space="preserve"> </w:t>
      </w:r>
      <w:r w:rsidRPr="00245304">
        <w:rPr>
          <w:rFonts w:cs="Calibri"/>
          <w:color w:val="000000" w:themeColor="text1"/>
          <w:highlight w:val="green"/>
          <w:u w:val="single"/>
        </w:rPr>
        <w:t>pathogens don’t survive</w:t>
      </w:r>
      <w:r w:rsidRPr="00245304">
        <w:rPr>
          <w:rFonts w:cs="Calibri"/>
          <w:color w:val="000000" w:themeColor="text1"/>
          <w:u w:val="single"/>
        </w:rPr>
        <w:t xml:space="preserve"> </w:t>
      </w:r>
      <w:r w:rsidRPr="00245304">
        <w:rPr>
          <w:rFonts w:cs="Calibri"/>
          <w:color w:val="000000" w:themeColor="text1"/>
          <w:highlight w:val="green"/>
          <w:u w:val="single"/>
        </w:rPr>
        <w:t>for long</w:t>
      </w:r>
      <w:r w:rsidRPr="00245304">
        <w:rPr>
          <w:rFonts w:cs="Calibri"/>
          <w:color w:val="000000" w:themeColor="text1"/>
          <w:u w:val="single"/>
        </w:rPr>
        <w:t xml:space="preserve"> outside of their hosts.</w:t>
      </w:r>
      <w:r w:rsidRPr="00245304">
        <w:rPr>
          <w:rFonts w:cs="Calibri"/>
          <w:color w:val="000000" w:themeColor="text1"/>
          <w:sz w:val="16"/>
        </w:rPr>
        <w:t xml:space="preserve"> As such, </w:t>
      </w:r>
      <w:r w:rsidRPr="00245304">
        <w:rPr>
          <w:rFonts w:cs="Calibri"/>
          <w:color w:val="000000" w:themeColor="text1"/>
          <w:highlight w:val="green"/>
          <w:u w:val="single"/>
        </w:rPr>
        <w:t>once</w:t>
      </w:r>
      <w:r w:rsidRPr="00245304">
        <w:rPr>
          <w:rFonts w:cs="Calibri"/>
          <w:color w:val="000000" w:themeColor="text1"/>
          <w:u w:val="single"/>
        </w:rPr>
        <w:t xml:space="preserve"> nearly </w:t>
      </w:r>
      <w:r w:rsidRPr="00245304">
        <w:rPr>
          <w:rFonts w:cs="Calibri"/>
          <w:color w:val="000000" w:themeColor="text1"/>
          <w:highlight w:val="green"/>
          <w:u w:val="single"/>
        </w:rPr>
        <w:t>everyone is dead</w:t>
      </w:r>
      <w:r w:rsidRPr="00245304">
        <w:rPr>
          <w:rFonts w:cs="Calibri"/>
          <w:color w:val="000000" w:themeColor="text1"/>
          <w:u w:val="single"/>
        </w:rPr>
        <w:t xml:space="preserve"> and the </w:t>
      </w:r>
      <w:r w:rsidRPr="00245304">
        <w:rPr>
          <w:rFonts w:cs="Calibri"/>
          <w:color w:val="000000" w:themeColor="text1"/>
          <w:highlight w:val="green"/>
          <w:u w:val="single"/>
        </w:rPr>
        <w:t>survivors</w:t>
      </w:r>
      <w:r w:rsidRPr="00245304">
        <w:rPr>
          <w:rFonts w:cs="Calibri"/>
          <w:color w:val="000000" w:themeColor="text1"/>
          <w:u w:val="single"/>
        </w:rPr>
        <w:t xml:space="preserve"> wait a bit, they’re </w:t>
      </w:r>
      <w:r w:rsidRPr="00245304">
        <w:rPr>
          <w:rFonts w:cs="Calibri"/>
          <w:b/>
          <w:color w:val="000000" w:themeColor="text1"/>
          <w:highlight w:val="green"/>
          <w:u w:val="single"/>
        </w:rPr>
        <w:t>unlikely to encounter live pathogen</w:t>
      </w:r>
      <w:r w:rsidRPr="00245304">
        <w:rPr>
          <w:rFonts w:cs="Calibri"/>
          <w:color w:val="000000" w:themeColor="text1"/>
          <w:u w:val="single"/>
        </w:rPr>
        <w:t>.</w:t>
      </w:r>
      <w:r w:rsidRPr="00245304">
        <w:rPr>
          <w:rFonts w:cs="Calibri"/>
          <w:color w:val="000000" w:themeColor="text1"/>
          <w:sz w:val="16"/>
        </w:rPr>
        <w:t xml:space="preserve"> As </w:t>
      </w:r>
      <w:proofErr w:type="gramStart"/>
      <w:r w:rsidRPr="00245304">
        <w:rPr>
          <w:rFonts w:cs="Calibri"/>
          <w:color w:val="000000" w:themeColor="text1"/>
          <w:sz w:val="16"/>
        </w:rPr>
        <w:t>an added bonus</w:t>
      </w:r>
      <w:proofErr w:type="gramEnd"/>
      <w:r w:rsidRPr="00245304">
        <w:rPr>
          <w:rFonts w:cs="Calibri"/>
          <w:color w:val="000000" w:themeColor="text1"/>
          <w:sz w:val="16"/>
        </w:rPr>
        <w:t xml:space="preserve">, </w:t>
      </w:r>
      <w:r w:rsidRPr="00245304">
        <w:rPr>
          <w:rFonts w:cs="Calibri"/>
          <w:color w:val="000000" w:themeColor="text1"/>
          <w:u w:val="single"/>
        </w:rPr>
        <w:t>the few surviving people include many of the most naturally immune members of the</w:t>
      </w:r>
      <w:r w:rsidRPr="00245304">
        <w:rPr>
          <w:rFonts w:cs="Calibri"/>
          <w:color w:val="000000" w:themeColor="text1"/>
          <w:sz w:val="16"/>
        </w:rPr>
        <w:t xml:space="preserve"> (now mostly dead) </w:t>
      </w:r>
      <w:r w:rsidRPr="00245304">
        <w:rPr>
          <w:rFonts w:cs="Calibri"/>
          <w:color w:val="000000" w:themeColor="text1"/>
          <w:u w:val="single"/>
        </w:rPr>
        <w:t>population.</w:t>
      </w:r>
      <w:r w:rsidRPr="00245304">
        <w:rPr>
          <w:rFonts w:cs="Calibri"/>
          <w:color w:val="000000" w:themeColor="text1"/>
          <w:sz w:val="16"/>
        </w:rPr>
        <w:t xml:space="preserve"> Now, don’t get me wrong, this scenario would be catastrophic for humanity. 99.9% of us could die in this way. And it’s possible that the remaining humans would be so isolated as to be unable to find one another for the purposes of reproduction. But I doubt it. Humans are nothing if not fecund, and we have those submarines, boats, airplanes, etc. We will eventually come out from hiding, find that special someone, and breed our way out of trouble. </w:t>
      </w:r>
      <w:r w:rsidRPr="00245304">
        <w:rPr>
          <w:rFonts w:cs="Calibri"/>
          <w:color w:val="000000" w:themeColor="text1"/>
          <w:u w:val="single"/>
        </w:rPr>
        <w:t>It’s why we’re still around as a species - nothing stops us from making more humans.</w:t>
      </w:r>
    </w:p>
    <w:p w14:paraId="27FC2938" w14:textId="77777777" w:rsidR="00EE39A4" w:rsidRPr="00245304" w:rsidRDefault="00EE39A4" w:rsidP="00EE39A4">
      <w:pPr>
        <w:pStyle w:val="Heading4"/>
        <w:rPr>
          <w:rFonts w:cs="Calibri"/>
          <w:color w:val="000000" w:themeColor="text1"/>
        </w:rPr>
      </w:pPr>
      <w:r>
        <w:rPr>
          <w:rFonts w:cs="Calibri"/>
          <w:color w:val="000000" w:themeColor="text1"/>
        </w:rPr>
        <w:t>History proves</w:t>
      </w:r>
    </w:p>
    <w:p w14:paraId="0FC60EA8" w14:textId="77777777" w:rsidR="00EE39A4" w:rsidRPr="00245304" w:rsidRDefault="00EE39A4" w:rsidP="00EE39A4">
      <w:pPr>
        <w:rPr>
          <w:rFonts w:eastAsia="Calibri" w:cs="Calibri"/>
          <w:color w:val="000000" w:themeColor="text1"/>
        </w:rPr>
      </w:pPr>
      <w:r w:rsidRPr="00245304">
        <w:rPr>
          <w:rStyle w:val="Style13ptBold"/>
          <w:rFonts w:cs="Calibri"/>
          <w:color w:val="000000" w:themeColor="text1"/>
        </w:rPr>
        <w:t>Posner 5</w:t>
      </w:r>
      <w:r w:rsidRPr="00245304">
        <w:rPr>
          <w:rFonts w:eastAsia="Calibri" w:cs="Calibri"/>
          <w:color w:val="000000" w:themeColor="text1"/>
        </w:rPr>
        <w:t xml:space="preserve">—Senior Lecturer, </w:t>
      </w:r>
      <w:proofErr w:type="gramStart"/>
      <w:r w:rsidRPr="00245304">
        <w:rPr>
          <w:rFonts w:eastAsia="Calibri" w:cs="Calibri"/>
          <w:color w:val="000000" w:themeColor="text1"/>
        </w:rPr>
        <w:t>U  Chicago</w:t>
      </w:r>
      <w:proofErr w:type="gramEnd"/>
      <w:r w:rsidRPr="00245304">
        <w:rPr>
          <w:rFonts w:eastAsia="Calibri" w:cs="Calibri"/>
          <w:color w:val="000000" w:themeColor="text1"/>
        </w:rPr>
        <w:t xml:space="preserve"> Law. Judge on the US Court of Appeals 7th Circuit. AB from Yale and LLB from Harvard. (Richard, Catastrophe, http://goliath.ecnext.com/coms2/gi_0199-4150331/Catastrophe-the-dozen-most-significant.html)</w:t>
      </w:r>
    </w:p>
    <w:p w14:paraId="3C2CF72F" w14:textId="77777777" w:rsidR="00EE39A4" w:rsidRPr="00245304" w:rsidRDefault="00EE39A4" w:rsidP="00EE39A4">
      <w:pPr>
        <w:ind w:right="288"/>
        <w:rPr>
          <w:rFonts w:eastAsia="Calibri" w:cs="Calibri"/>
          <w:color w:val="000000" w:themeColor="text1"/>
          <w:sz w:val="16"/>
        </w:rPr>
      </w:pPr>
      <w:r w:rsidRPr="00245304">
        <w:rPr>
          <w:rFonts w:eastAsia="Calibri" w:cs="Calibri"/>
          <w:color w:val="000000" w:themeColor="text1"/>
          <w:sz w:val="16"/>
        </w:rPr>
        <w:t xml:space="preserve">Yet the fact that </w:t>
      </w:r>
      <w:r w:rsidRPr="00245304">
        <w:rPr>
          <w:rFonts w:eastAsia="Calibri" w:cs="Calibri"/>
          <w:color w:val="000000" w:themeColor="text1"/>
          <w:highlight w:val="green"/>
          <w:u w:val="single"/>
        </w:rPr>
        <w:t>Homo sapiens</w:t>
      </w:r>
      <w:r w:rsidRPr="00245304">
        <w:rPr>
          <w:rFonts w:eastAsia="Calibri" w:cs="Calibri"/>
          <w:color w:val="000000" w:themeColor="text1"/>
          <w:sz w:val="16"/>
        </w:rPr>
        <w:t xml:space="preserve"> has </w:t>
      </w:r>
      <w:r w:rsidRPr="00245304">
        <w:rPr>
          <w:rFonts w:eastAsia="Calibri" w:cs="Calibri"/>
          <w:color w:val="000000" w:themeColor="text1"/>
          <w:highlight w:val="green"/>
          <w:u w:val="single"/>
        </w:rPr>
        <w:t>managed to survive every disease</w:t>
      </w:r>
      <w:r w:rsidRPr="00245304">
        <w:rPr>
          <w:rFonts w:eastAsia="Calibri" w:cs="Calibri"/>
          <w:color w:val="000000" w:themeColor="text1"/>
          <w:sz w:val="16"/>
        </w:rPr>
        <w:t xml:space="preserve"> to assail it </w:t>
      </w:r>
      <w:r w:rsidRPr="00245304">
        <w:rPr>
          <w:rFonts w:eastAsia="Calibri" w:cs="Calibri"/>
          <w:color w:val="000000" w:themeColor="text1"/>
          <w:highlight w:val="green"/>
          <w:u w:val="single"/>
        </w:rPr>
        <w:t>in</w:t>
      </w:r>
      <w:r w:rsidRPr="00245304">
        <w:rPr>
          <w:rFonts w:eastAsia="Calibri" w:cs="Calibri"/>
          <w:color w:val="000000" w:themeColor="text1"/>
          <w:sz w:val="16"/>
        </w:rPr>
        <w:t xml:space="preserve"> the </w:t>
      </w:r>
      <w:r w:rsidRPr="00245304">
        <w:rPr>
          <w:rFonts w:eastAsia="Calibri" w:cs="Calibri"/>
          <w:color w:val="000000" w:themeColor="text1"/>
          <w:highlight w:val="green"/>
          <w:u w:val="single"/>
        </w:rPr>
        <w:t>200,000 years</w:t>
      </w:r>
      <w:r w:rsidRPr="00245304">
        <w:rPr>
          <w:rFonts w:eastAsia="Calibri" w:cs="Calibri"/>
          <w:color w:val="000000" w:themeColor="text1"/>
          <w:sz w:val="16"/>
        </w:rPr>
        <w:t xml:space="preserve"> or so of its existence is a source of genuine comfort, at least if the focus is on extinction events. There have been enormously destructive plagues, such as the Black Death, smallpox, and now AIDS, but </w:t>
      </w:r>
      <w:r w:rsidRPr="00245304">
        <w:rPr>
          <w:rFonts w:eastAsia="Calibri" w:cs="Calibri"/>
          <w:color w:val="000000" w:themeColor="text1"/>
          <w:u w:val="single"/>
        </w:rPr>
        <w:t>none has come close to destroying the</w:t>
      </w:r>
      <w:r w:rsidRPr="00245304">
        <w:rPr>
          <w:rFonts w:eastAsia="Calibri" w:cs="Calibri"/>
          <w:color w:val="000000" w:themeColor="text1"/>
          <w:sz w:val="16"/>
        </w:rPr>
        <w:t xml:space="preserve"> entire </w:t>
      </w:r>
      <w:r w:rsidRPr="00245304">
        <w:rPr>
          <w:rFonts w:eastAsia="Calibri" w:cs="Calibri"/>
          <w:color w:val="000000" w:themeColor="text1"/>
          <w:u w:val="single"/>
        </w:rPr>
        <w:t>human race</w:t>
      </w:r>
      <w:r w:rsidRPr="00245304">
        <w:rPr>
          <w:rFonts w:eastAsia="Calibri" w:cs="Calibri"/>
          <w:color w:val="000000" w:themeColor="text1"/>
          <w:sz w:val="16"/>
        </w:rPr>
        <w:t xml:space="preserve">. </w:t>
      </w:r>
      <w:r w:rsidRPr="00245304">
        <w:rPr>
          <w:rFonts w:eastAsia="Calibri" w:cs="Calibri"/>
          <w:b/>
          <w:iCs/>
          <w:color w:val="000000" w:themeColor="text1"/>
          <w:u w:val="single"/>
        </w:rPr>
        <w:t>There is a biological reason</w:t>
      </w:r>
      <w:r w:rsidRPr="00245304">
        <w:rPr>
          <w:rFonts w:eastAsia="Calibri" w:cs="Calibri"/>
          <w:color w:val="000000" w:themeColor="text1"/>
          <w:sz w:val="16"/>
        </w:rPr>
        <w:t xml:space="preserve">. </w:t>
      </w:r>
      <w:r w:rsidRPr="00245304">
        <w:rPr>
          <w:rFonts w:eastAsia="Calibri" w:cs="Calibri"/>
          <w:color w:val="000000" w:themeColor="text1"/>
          <w:highlight w:val="green"/>
          <w:u w:val="single"/>
        </w:rPr>
        <w:t>Natural selection favors</w:t>
      </w:r>
      <w:r w:rsidRPr="00245304">
        <w:rPr>
          <w:rFonts w:eastAsia="Calibri" w:cs="Calibri"/>
          <w:color w:val="000000" w:themeColor="text1"/>
          <w:sz w:val="16"/>
        </w:rPr>
        <w:t xml:space="preserve"> </w:t>
      </w:r>
      <w:r w:rsidRPr="00245304">
        <w:rPr>
          <w:rFonts w:eastAsia="Calibri" w:cs="Calibri"/>
          <w:color w:val="000000" w:themeColor="text1"/>
          <w:u w:val="single"/>
        </w:rPr>
        <w:t>germs of</w:t>
      </w:r>
      <w:r w:rsidRPr="00245304">
        <w:rPr>
          <w:rFonts w:eastAsia="Calibri" w:cs="Calibri"/>
          <w:color w:val="000000" w:themeColor="text1"/>
          <w:sz w:val="16"/>
        </w:rPr>
        <w:t xml:space="preserve"> </w:t>
      </w:r>
      <w:r w:rsidRPr="00245304">
        <w:rPr>
          <w:rFonts w:eastAsia="Calibri" w:cs="Calibri"/>
          <w:color w:val="000000" w:themeColor="text1"/>
          <w:highlight w:val="green"/>
          <w:u w:val="single"/>
        </w:rPr>
        <w:t>limited lethality</w:t>
      </w:r>
      <w:r w:rsidRPr="00245304">
        <w:rPr>
          <w:rFonts w:eastAsia="Calibri" w:cs="Calibri"/>
          <w:color w:val="000000" w:themeColor="text1"/>
          <w:sz w:val="16"/>
          <w:highlight w:val="green"/>
        </w:rPr>
        <w:t xml:space="preserve">; </w:t>
      </w:r>
      <w:r w:rsidRPr="00245304">
        <w:rPr>
          <w:rFonts w:eastAsia="Calibri" w:cs="Calibri"/>
          <w:color w:val="000000" w:themeColor="text1"/>
          <w:highlight w:val="green"/>
          <w:u w:val="single"/>
        </w:rPr>
        <w:t>they are fitter</w:t>
      </w:r>
      <w:r w:rsidRPr="00245304">
        <w:rPr>
          <w:rFonts w:eastAsia="Calibri" w:cs="Calibri"/>
          <w:color w:val="000000" w:themeColor="text1"/>
          <w:u w:val="single"/>
        </w:rPr>
        <w:t xml:space="preserve"> in an evolutionary sense </w:t>
      </w:r>
      <w:r w:rsidRPr="00245304">
        <w:rPr>
          <w:rFonts w:eastAsia="Calibri" w:cs="Calibri"/>
          <w:color w:val="000000" w:themeColor="text1"/>
          <w:highlight w:val="green"/>
          <w:u w:val="single"/>
        </w:rPr>
        <w:t>because their genes are more likely to</w:t>
      </w:r>
      <w:r w:rsidRPr="00245304">
        <w:rPr>
          <w:rFonts w:eastAsia="Calibri" w:cs="Calibri"/>
          <w:color w:val="000000" w:themeColor="text1"/>
          <w:u w:val="single"/>
        </w:rPr>
        <w:t xml:space="preserve"> be </w:t>
      </w:r>
      <w:r w:rsidRPr="00245304">
        <w:rPr>
          <w:rFonts w:eastAsia="Calibri" w:cs="Calibri"/>
          <w:color w:val="000000" w:themeColor="text1"/>
          <w:highlight w:val="green"/>
          <w:u w:val="single"/>
        </w:rPr>
        <w:t>spread if the germs do not kill their hosts too quickly</w:t>
      </w:r>
      <w:r w:rsidRPr="00245304">
        <w:rPr>
          <w:rFonts w:eastAsia="Calibri" w:cs="Calibri"/>
          <w:color w:val="000000" w:themeColor="text1"/>
          <w:sz w:val="16"/>
        </w:rPr>
        <w:t xml:space="preserve">. The AIDS virus is an example of a lethal virus, wholly natural, that by lying dormant yet infectious in its host for years maximizes its spread. Yet </w:t>
      </w:r>
      <w:r w:rsidRPr="00245304">
        <w:rPr>
          <w:rFonts w:eastAsia="Calibri" w:cs="Calibri"/>
          <w:color w:val="000000" w:themeColor="text1"/>
          <w:highlight w:val="green"/>
          <w:u w:val="single"/>
        </w:rPr>
        <w:t>there is no danger</w:t>
      </w:r>
      <w:r w:rsidRPr="00245304">
        <w:rPr>
          <w:rFonts w:eastAsia="Calibri" w:cs="Calibri"/>
          <w:color w:val="000000" w:themeColor="text1"/>
          <w:u w:val="single"/>
        </w:rPr>
        <w:t xml:space="preserve"> </w:t>
      </w:r>
      <w:r w:rsidRPr="00245304">
        <w:rPr>
          <w:rFonts w:eastAsia="Calibri" w:cs="Calibri"/>
          <w:color w:val="000000" w:themeColor="text1"/>
          <w:highlight w:val="green"/>
          <w:u w:val="single"/>
        </w:rPr>
        <w:t>that</w:t>
      </w:r>
      <w:r w:rsidRPr="00245304">
        <w:rPr>
          <w:rFonts w:eastAsia="Calibri" w:cs="Calibri"/>
          <w:color w:val="000000" w:themeColor="text1"/>
          <w:sz w:val="16"/>
        </w:rPr>
        <w:t xml:space="preserve"> AIDS will destroy the entire human race. The likelihood of </w:t>
      </w:r>
      <w:r w:rsidRPr="00245304">
        <w:rPr>
          <w:rFonts w:eastAsia="Calibri" w:cs="Calibri"/>
          <w:color w:val="000000" w:themeColor="text1"/>
          <w:highlight w:val="green"/>
          <w:u w:val="single"/>
        </w:rPr>
        <w:t>a</w:t>
      </w:r>
      <w:r w:rsidRPr="00245304">
        <w:rPr>
          <w:rFonts w:eastAsia="Calibri" w:cs="Calibri"/>
          <w:color w:val="000000" w:themeColor="text1"/>
          <w:u w:val="single"/>
        </w:rPr>
        <w:t xml:space="preserve"> natural </w:t>
      </w:r>
      <w:r w:rsidRPr="00245304">
        <w:rPr>
          <w:rFonts w:eastAsia="Calibri" w:cs="Calibri"/>
          <w:color w:val="000000" w:themeColor="text1"/>
          <w:highlight w:val="green"/>
          <w:u w:val="single"/>
        </w:rPr>
        <w:t>pandemic</w:t>
      </w:r>
      <w:r w:rsidRPr="00245304">
        <w:rPr>
          <w:rFonts w:eastAsia="Calibri" w:cs="Calibri"/>
          <w:color w:val="000000" w:themeColor="text1"/>
          <w:sz w:val="16"/>
        </w:rPr>
        <w:t xml:space="preserve"> that </w:t>
      </w:r>
      <w:r w:rsidRPr="00245304">
        <w:rPr>
          <w:rFonts w:eastAsia="Calibri" w:cs="Calibri"/>
          <w:color w:val="000000" w:themeColor="text1"/>
          <w:highlight w:val="green"/>
          <w:u w:val="single"/>
        </w:rPr>
        <w:t>would cause</w:t>
      </w:r>
      <w:r w:rsidRPr="00245304">
        <w:rPr>
          <w:rFonts w:eastAsia="Calibri" w:cs="Calibri"/>
          <w:color w:val="000000" w:themeColor="text1"/>
          <w:sz w:val="16"/>
        </w:rPr>
        <w:t xml:space="preserve"> the </w:t>
      </w:r>
      <w:r w:rsidRPr="00245304">
        <w:rPr>
          <w:rFonts w:eastAsia="Calibri" w:cs="Calibri"/>
          <w:color w:val="000000" w:themeColor="text1"/>
          <w:highlight w:val="green"/>
          <w:u w:val="single"/>
        </w:rPr>
        <w:t>extinction</w:t>
      </w:r>
      <w:r w:rsidRPr="00245304">
        <w:rPr>
          <w:rFonts w:eastAsia="Calibri" w:cs="Calibri"/>
          <w:color w:val="000000" w:themeColor="text1"/>
          <w:sz w:val="16"/>
        </w:rPr>
        <w:t xml:space="preserve"> of </w:t>
      </w:r>
      <w:proofErr w:type="gramStart"/>
      <w:r w:rsidRPr="00245304">
        <w:rPr>
          <w:rFonts w:eastAsia="Calibri" w:cs="Calibri"/>
          <w:color w:val="000000" w:themeColor="text1"/>
          <w:sz w:val="16"/>
        </w:rPr>
        <w:t>the human race</w:t>
      </w:r>
      <w:proofErr w:type="gramEnd"/>
      <w:r w:rsidRPr="00245304">
        <w:rPr>
          <w:rFonts w:eastAsia="Calibri" w:cs="Calibri"/>
          <w:color w:val="000000" w:themeColor="text1"/>
          <w:sz w:val="16"/>
        </w:rPr>
        <w:t xml:space="preserve"> is probably even less today than in the past (except in prehistoric times, when people lived in small, scattered bands, which would have limited the spread of disease), despite wider human contacts that make it more difficult to localize an infectious disease. </w:t>
      </w:r>
    </w:p>
    <w:p w14:paraId="241389BD" w14:textId="2F6051D8" w:rsidR="00EE39A4" w:rsidRDefault="00EE39A4" w:rsidP="00EE39A4">
      <w:pPr>
        <w:ind w:right="288"/>
        <w:rPr>
          <w:rFonts w:eastAsia="Calibri" w:cs="Calibri"/>
          <w:color w:val="FF0000"/>
          <w:sz w:val="16"/>
        </w:rPr>
      </w:pPr>
    </w:p>
    <w:p w14:paraId="1D309A4C" w14:textId="7891207C" w:rsidR="00EE39A4" w:rsidRPr="00A1072B" w:rsidRDefault="00EE39A4" w:rsidP="00EE39A4">
      <w:pPr>
        <w:pStyle w:val="Heading3"/>
        <w:rPr>
          <w:rFonts w:eastAsia="Calibri"/>
        </w:rPr>
      </w:pPr>
      <w:proofErr w:type="spellStart"/>
      <w:r>
        <w:rPr>
          <w:rFonts w:eastAsia="Calibri"/>
        </w:rPr>
        <w:t>Heg</w:t>
      </w:r>
      <w:proofErr w:type="spellEnd"/>
    </w:p>
    <w:p w14:paraId="3ED02E4D" w14:textId="77777777" w:rsidR="00EE39A4" w:rsidRDefault="00EE39A4" w:rsidP="00EE39A4">
      <w:pPr>
        <w:pStyle w:val="Heading4"/>
      </w:pPr>
      <w:r>
        <w:t>Inequality</w:t>
      </w:r>
      <w:r w:rsidRPr="006969E5">
        <w:t xml:space="preserve"> makes </w:t>
      </w:r>
      <w:r>
        <w:t xml:space="preserve">primacy </w:t>
      </w:r>
      <w:r w:rsidRPr="006969E5">
        <w:t xml:space="preserve">collapse </w:t>
      </w:r>
      <w:r w:rsidRPr="006D263C">
        <w:rPr>
          <w:u w:val="single"/>
        </w:rPr>
        <w:t>structurally inevitable</w:t>
      </w:r>
      <w:r w:rsidRPr="00F9308E">
        <w:t xml:space="preserve"> </w:t>
      </w:r>
      <w:r>
        <w:t xml:space="preserve">and </w:t>
      </w:r>
      <w:r>
        <w:rPr>
          <w:u w:val="single"/>
        </w:rPr>
        <w:t>increases war</w:t>
      </w:r>
      <w:r w:rsidRPr="006969E5">
        <w:t>.</w:t>
      </w:r>
    </w:p>
    <w:p w14:paraId="538D2580" w14:textId="77777777" w:rsidR="00EE39A4" w:rsidRPr="006D263C" w:rsidRDefault="00EE39A4" w:rsidP="00EE39A4">
      <w:pPr>
        <w:rPr>
          <w:rStyle w:val="Style13ptBold"/>
        </w:rPr>
      </w:pPr>
      <w:proofErr w:type="spellStart"/>
      <w:r w:rsidRPr="006D263C">
        <w:rPr>
          <w:rStyle w:val="Style13ptBold"/>
        </w:rPr>
        <w:t>Kalyanpur</w:t>
      </w:r>
      <w:proofErr w:type="spellEnd"/>
      <w:r w:rsidRPr="006D263C">
        <w:rPr>
          <w:rStyle w:val="Style13ptBold"/>
        </w:rPr>
        <w:t xml:space="preserve"> </w:t>
      </w:r>
      <w:r>
        <w:rPr>
          <w:rStyle w:val="Style13ptBold"/>
        </w:rPr>
        <w:t>‘</w:t>
      </w:r>
      <w:r w:rsidRPr="006D263C">
        <w:rPr>
          <w:rStyle w:val="Style13ptBold"/>
        </w:rPr>
        <w:t>18</w:t>
      </w:r>
    </w:p>
    <w:p w14:paraId="68E47E0F" w14:textId="77777777" w:rsidR="00EE39A4" w:rsidRPr="006D263C" w:rsidRDefault="00EE39A4" w:rsidP="00EE39A4">
      <w:pPr>
        <w:rPr>
          <w:sz w:val="16"/>
          <w:szCs w:val="16"/>
        </w:rPr>
      </w:pPr>
      <w:r w:rsidRPr="006D263C">
        <w:rPr>
          <w:sz w:val="16"/>
          <w:szCs w:val="16"/>
        </w:rPr>
        <w:t xml:space="preserve">(Nikhil, Graduate Fellow at the </w:t>
      </w:r>
      <w:proofErr w:type="spellStart"/>
      <w:r w:rsidRPr="006D263C">
        <w:rPr>
          <w:sz w:val="16"/>
          <w:szCs w:val="16"/>
        </w:rPr>
        <w:t>Mortara</w:t>
      </w:r>
      <w:proofErr w:type="spellEnd"/>
      <w:r w:rsidRPr="006D263C">
        <w:rPr>
          <w:sz w:val="16"/>
          <w:szCs w:val="16"/>
        </w:rPr>
        <w:t xml:space="preserve"> Center for International Studies, Georgetown University, Hegemony, Inequality, and the Quest for Primacy Journal of Global Security Studies, 3(3), 2018, 371–384)//TR </w:t>
      </w:r>
      <w:proofErr w:type="spellStart"/>
      <w:r w:rsidRPr="006D263C">
        <w:rPr>
          <w:sz w:val="16"/>
          <w:szCs w:val="16"/>
        </w:rPr>
        <w:t>rc</w:t>
      </w:r>
      <w:proofErr w:type="spellEnd"/>
      <w:r w:rsidRPr="006D263C">
        <w:rPr>
          <w:sz w:val="16"/>
          <w:szCs w:val="16"/>
        </w:rPr>
        <w:t>/Pat</w:t>
      </w:r>
    </w:p>
    <w:p w14:paraId="20C4E822" w14:textId="77777777" w:rsidR="00EE39A4" w:rsidRPr="00EA4E44" w:rsidRDefault="00EE39A4" w:rsidP="00EE39A4">
      <w:pPr>
        <w:rPr>
          <w:sz w:val="12"/>
        </w:rPr>
      </w:pPr>
      <w:r w:rsidRPr="00EA4E44">
        <w:rPr>
          <w:sz w:val="12"/>
        </w:rPr>
        <w:t xml:space="preserve">Scholars have long been frustrated by the separation between political economy and security research. Paying attention to the full causal chain behind important domestic transformations will allow us to better integrate our IR subfields. </w:t>
      </w:r>
      <w:r w:rsidRPr="00F9308E">
        <w:rPr>
          <w:rStyle w:val="StyleUnderline"/>
        </w:rPr>
        <w:t xml:space="preserve">The </w:t>
      </w:r>
      <w:r w:rsidRPr="001F452D">
        <w:rPr>
          <w:rStyle w:val="StyleUnderline"/>
          <w:highlight w:val="green"/>
        </w:rPr>
        <w:t>social and fiscal crises</w:t>
      </w:r>
      <w:r w:rsidRPr="00F9308E">
        <w:rPr>
          <w:rStyle w:val="StyleUnderline"/>
        </w:rPr>
        <w:t xml:space="preserve"> that Krippner</w:t>
      </w:r>
      <w:r w:rsidRPr="00EA4E44">
        <w:rPr>
          <w:sz w:val="12"/>
        </w:rPr>
        <w:t xml:space="preserve"> (2011) </w:t>
      </w:r>
      <w:r w:rsidRPr="00F9308E">
        <w:rPr>
          <w:rStyle w:val="StyleUnderline"/>
        </w:rPr>
        <w:t xml:space="preserve">explores </w:t>
      </w:r>
      <w:r w:rsidRPr="001F452D">
        <w:rPr>
          <w:rStyle w:val="StyleUnderline"/>
          <w:highlight w:val="green"/>
        </w:rPr>
        <w:t>trace</w:t>
      </w:r>
      <w:r w:rsidRPr="00F9308E">
        <w:rPr>
          <w:rStyle w:val="StyleUnderline"/>
        </w:rPr>
        <w:t xml:space="preserve"> their </w:t>
      </w:r>
      <w:r w:rsidRPr="001F452D">
        <w:rPr>
          <w:rStyle w:val="StyleUnderline"/>
          <w:highlight w:val="green"/>
        </w:rPr>
        <w:t>origins to</w:t>
      </w:r>
      <w:r w:rsidRPr="00F9308E">
        <w:rPr>
          <w:rStyle w:val="StyleUnderline"/>
        </w:rPr>
        <w:t xml:space="preserve"> the </w:t>
      </w:r>
      <w:r w:rsidRPr="001F452D">
        <w:rPr>
          <w:rStyle w:val="StyleUnderline"/>
          <w:highlight w:val="green"/>
        </w:rPr>
        <w:t>inflation and deficit pressures instigated by</w:t>
      </w:r>
      <w:r w:rsidRPr="00F9308E">
        <w:rPr>
          <w:rStyle w:val="StyleUnderline"/>
        </w:rPr>
        <w:t xml:space="preserve"> the </w:t>
      </w:r>
      <w:r w:rsidRPr="001F452D">
        <w:rPr>
          <w:rStyle w:val="StyleUnderline"/>
          <w:highlight w:val="green"/>
        </w:rPr>
        <w:t>Vietnam</w:t>
      </w:r>
      <w:r w:rsidRPr="00F9308E">
        <w:rPr>
          <w:rStyle w:val="StyleUnderline"/>
        </w:rPr>
        <w:t xml:space="preserve"> War </w:t>
      </w:r>
      <w:r w:rsidRPr="001F452D">
        <w:rPr>
          <w:rStyle w:val="StyleUnderline"/>
          <w:highlight w:val="green"/>
        </w:rPr>
        <w:t>and the Cold War</w:t>
      </w:r>
      <w:r w:rsidRPr="00EA4E44">
        <w:rPr>
          <w:sz w:val="12"/>
        </w:rPr>
        <w:t xml:space="preserve">, respectively. Likewise, Weiss (2014) argues that the </w:t>
      </w:r>
      <w:r w:rsidRPr="006969E5">
        <w:rPr>
          <w:u w:val="single"/>
        </w:rPr>
        <w:t xml:space="preserve">transition of the National Security State toward a </w:t>
      </w:r>
      <w:r w:rsidRPr="001F452D">
        <w:rPr>
          <w:highlight w:val="green"/>
          <w:u w:val="single"/>
        </w:rPr>
        <w:t>dual security/commercialization</w:t>
      </w:r>
      <w:r w:rsidRPr="00F9308E">
        <w:rPr>
          <w:u w:val="single"/>
        </w:rPr>
        <w:t xml:space="preserve"> </w:t>
      </w:r>
      <w:r w:rsidRPr="009F6F50">
        <w:rPr>
          <w:u w:val="single"/>
        </w:rPr>
        <w:t>agenda</w:t>
      </w:r>
      <w:r w:rsidRPr="006969E5">
        <w:rPr>
          <w:u w:val="single"/>
        </w:rPr>
        <w:t xml:space="preserve"> was a function of the resurgence in anti-statist sentiment within the country and </w:t>
      </w:r>
      <w:r w:rsidRPr="009F6F50">
        <w:rPr>
          <w:u w:val="single"/>
        </w:rPr>
        <w:t>especially</w:t>
      </w:r>
      <w:r w:rsidRPr="006969E5">
        <w:rPr>
          <w:u w:val="single"/>
        </w:rPr>
        <w:t xml:space="preserve"> within the private sector</w:t>
      </w:r>
      <w:r w:rsidRPr="00EA4E44">
        <w:rPr>
          <w:sz w:val="12"/>
        </w:rPr>
        <w:t xml:space="preserve">. Linking these factors together, we can see that the social and fiscal crises at time t limited the feasible win-set for the security apparatus, resulting in a change in national security policy at time t + 1. </w:t>
      </w:r>
      <w:r w:rsidRPr="00F9308E">
        <w:rPr>
          <w:rStyle w:val="Emphasis"/>
        </w:rPr>
        <w:t xml:space="preserve">Pushing the state’s role under the private sector’s hood </w:t>
      </w:r>
      <w:r w:rsidRPr="001F452D">
        <w:rPr>
          <w:rStyle w:val="Emphasis"/>
          <w:highlight w:val="green"/>
        </w:rPr>
        <w:t>ensured</w:t>
      </w:r>
      <w:r w:rsidRPr="00F9308E">
        <w:rPr>
          <w:rStyle w:val="Emphasis"/>
        </w:rPr>
        <w:t xml:space="preserve"> that technologies would come to market, but that the </w:t>
      </w:r>
      <w:r w:rsidRPr="001F452D">
        <w:rPr>
          <w:rStyle w:val="Emphasis"/>
          <w:highlight w:val="green"/>
        </w:rPr>
        <w:t>monetary returns</w:t>
      </w:r>
      <w:r w:rsidRPr="00D84ED4">
        <w:rPr>
          <w:rStyle w:val="Emphasis"/>
        </w:rPr>
        <w:t xml:space="preserve"> would</w:t>
      </w:r>
      <w:r w:rsidRPr="00F9308E">
        <w:rPr>
          <w:rStyle w:val="Emphasis"/>
        </w:rPr>
        <w:t xml:space="preserve"> </w:t>
      </w:r>
      <w:r w:rsidRPr="001F452D">
        <w:rPr>
          <w:rStyle w:val="Emphasis"/>
          <w:highlight w:val="green"/>
        </w:rPr>
        <w:t>go to</w:t>
      </w:r>
      <w:r w:rsidRPr="00F9308E">
        <w:rPr>
          <w:rStyle w:val="Emphasis"/>
        </w:rPr>
        <w:t xml:space="preserve"> the </w:t>
      </w:r>
      <w:r w:rsidRPr="001F452D">
        <w:rPr>
          <w:rStyle w:val="Emphasis"/>
          <w:highlight w:val="green"/>
        </w:rPr>
        <w:t>private sector and not</w:t>
      </w:r>
      <w:r w:rsidRPr="00F9308E">
        <w:rPr>
          <w:rStyle w:val="Emphasis"/>
        </w:rPr>
        <w:t xml:space="preserve"> the government who could otherwise </w:t>
      </w:r>
      <w:r w:rsidRPr="001F452D">
        <w:rPr>
          <w:rStyle w:val="Emphasis"/>
          <w:highlight w:val="green"/>
        </w:rPr>
        <w:t>distribute</w:t>
      </w:r>
      <w:r w:rsidRPr="00F9308E">
        <w:rPr>
          <w:rStyle w:val="Emphasis"/>
        </w:rPr>
        <w:t xml:space="preserve"> those </w:t>
      </w:r>
      <w:r w:rsidRPr="001F452D">
        <w:rPr>
          <w:rStyle w:val="Emphasis"/>
          <w:highlight w:val="green"/>
        </w:rPr>
        <w:t>gains</w:t>
      </w:r>
      <w:r w:rsidRPr="00EA4E44">
        <w:rPr>
          <w:sz w:val="12"/>
        </w:rPr>
        <w:t xml:space="preserve">. Similarly, Oatley’s (2015) work relies on the presence of an adequate number of congressional members will- </w:t>
      </w:r>
      <w:proofErr w:type="spellStart"/>
      <w:r w:rsidRPr="00EA4E44">
        <w:rPr>
          <w:sz w:val="12"/>
        </w:rPr>
        <w:t>ing</w:t>
      </w:r>
      <w:proofErr w:type="spellEnd"/>
      <w:r w:rsidRPr="00EA4E44">
        <w:rPr>
          <w:sz w:val="12"/>
        </w:rPr>
        <w:t xml:space="preserve"> to vote to expand security spending independent of the long-term costs. Thorpe (2014) finds that the gains from the military-industrial complex are disproportionately shared by a handful of rural districts in the Mid- west and the South. These homogenous political areas have grown so dependent on such spending that it leaves their senators with no choice but to run on further in- creasing and reifying this relationship. Examining the financial consequences of hegemony independent of how prior security threats conditioned Congress’s promilitary spending agenda prevents us from seeing the full causal chain. While certain factors like Piketty’s r &gt; g tend to apply across all contexts, we have strong theoretical and empirical reasons to believe that the causal pathways driving American inequality may be both different and contingent. This enhances the need to import HI’s toolkit. With only a few exceptions, </w:t>
      </w:r>
      <w:r w:rsidRPr="00F9308E">
        <w:rPr>
          <w:rStyle w:val="StyleUnderline"/>
        </w:rPr>
        <w:t xml:space="preserve">the United States has been at the </w:t>
      </w:r>
      <w:r w:rsidRPr="001F452D">
        <w:rPr>
          <w:rStyle w:val="StyleUnderline"/>
          <w:highlight w:val="green"/>
        </w:rPr>
        <w:t>forefront</w:t>
      </w:r>
      <w:r w:rsidRPr="001F452D">
        <w:rPr>
          <w:highlight w:val="green"/>
          <w:u w:val="single"/>
        </w:rPr>
        <w:t xml:space="preserve"> of</w:t>
      </w:r>
      <w:r w:rsidRPr="006969E5">
        <w:rPr>
          <w:u w:val="single"/>
        </w:rPr>
        <w:t xml:space="preserve"> the </w:t>
      </w:r>
      <w:r w:rsidRPr="001F452D">
        <w:rPr>
          <w:highlight w:val="green"/>
          <w:u w:val="single"/>
        </w:rPr>
        <w:t>ICT revolution</w:t>
      </w:r>
      <w:r w:rsidRPr="00EA4E44">
        <w:rPr>
          <w:sz w:val="12"/>
        </w:rPr>
        <w:t xml:space="preserve">, making it the first economy to automate. Unsurprisingly, </w:t>
      </w:r>
      <w:r w:rsidRPr="00F9308E">
        <w:rPr>
          <w:rStyle w:val="StyleUnderline"/>
        </w:rPr>
        <w:t xml:space="preserve">the </w:t>
      </w:r>
      <w:r w:rsidRPr="001F452D">
        <w:rPr>
          <w:rStyle w:val="StyleUnderline"/>
          <w:highlight w:val="green"/>
        </w:rPr>
        <w:t>loss of jobs</w:t>
      </w:r>
      <w:r w:rsidRPr="00F9308E">
        <w:rPr>
          <w:rStyle w:val="StyleUnderline"/>
        </w:rPr>
        <w:t xml:space="preserve"> in manufacturing </w:t>
      </w:r>
      <w:r w:rsidRPr="001F452D">
        <w:rPr>
          <w:rStyle w:val="StyleUnderline"/>
          <w:highlight w:val="green"/>
        </w:rPr>
        <w:t>to automa</w:t>
      </w:r>
      <w:r w:rsidRPr="001F452D">
        <w:rPr>
          <w:highlight w:val="green"/>
          <w:u w:val="single"/>
        </w:rPr>
        <w:t>tion</w:t>
      </w:r>
      <w:r w:rsidRPr="00EA4E44">
        <w:rPr>
          <w:sz w:val="12"/>
        </w:rPr>
        <w:t xml:space="preserve">, when compared to other developed states, </w:t>
      </w:r>
      <w:r w:rsidRPr="00F9308E">
        <w:rPr>
          <w:rStyle w:val="StyleUnderline"/>
        </w:rPr>
        <w:t xml:space="preserve">happened first and has been </w:t>
      </w:r>
      <w:r w:rsidRPr="001F452D">
        <w:rPr>
          <w:rStyle w:val="StyleUnderline"/>
          <w:highlight w:val="green"/>
        </w:rPr>
        <w:t>most dramatic</w:t>
      </w:r>
      <w:r w:rsidRPr="00F9308E">
        <w:rPr>
          <w:rStyle w:val="StyleUnderline"/>
        </w:rPr>
        <w:t xml:space="preserve"> in the United States</w:t>
      </w:r>
      <w:r w:rsidRPr="00EA4E44">
        <w:rPr>
          <w:sz w:val="12"/>
        </w:rPr>
        <w:t xml:space="preserve">. </w:t>
      </w:r>
      <w:r w:rsidRPr="00F9308E">
        <w:rPr>
          <w:rStyle w:val="StyleUnderline"/>
        </w:rPr>
        <w:t xml:space="preserve">This is not only </w:t>
      </w:r>
      <w:r w:rsidRPr="001F452D">
        <w:rPr>
          <w:rStyle w:val="StyleUnderline"/>
          <w:highlight w:val="green"/>
        </w:rPr>
        <w:t>because the U</w:t>
      </w:r>
      <w:r w:rsidRPr="00EA4E44">
        <w:rPr>
          <w:sz w:val="12"/>
        </w:rPr>
        <w:t xml:space="preserve">nited </w:t>
      </w:r>
      <w:r w:rsidRPr="001F452D">
        <w:rPr>
          <w:rStyle w:val="StyleUnderline"/>
          <w:highlight w:val="green"/>
        </w:rPr>
        <w:t>S</w:t>
      </w:r>
      <w:r w:rsidRPr="00EA4E44">
        <w:rPr>
          <w:sz w:val="12"/>
        </w:rPr>
        <w:t xml:space="preserve">tates </w:t>
      </w:r>
      <w:r w:rsidRPr="001F452D">
        <w:rPr>
          <w:rStyle w:val="StyleUnderline"/>
          <w:highlight w:val="green"/>
        </w:rPr>
        <w:t>created</w:t>
      </w:r>
      <w:r w:rsidRPr="00F9308E">
        <w:rPr>
          <w:rStyle w:val="StyleUnderline"/>
        </w:rPr>
        <w:t xml:space="preserve"> these </w:t>
      </w:r>
      <w:r w:rsidRPr="001F452D">
        <w:rPr>
          <w:rStyle w:val="StyleUnderline"/>
          <w:highlight w:val="green"/>
        </w:rPr>
        <w:t>tech</w:t>
      </w:r>
      <w:r w:rsidRPr="00EA4E44">
        <w:rPr>
          <w:sz w:val="12"/>
        </w:rPr>
        <w:t xml:space="preserve">nologies, forcing it to internalize the effects of automation earlier than other states, but </w:t>
      </w:r>
      <w:r w:rsidRPr="001F452D">
        <w:rPr>
          <w:rStyle w:val="StyleUnderline"/>
          <w:highlight w:val="green"/>
        </w:rPr>
        <w:t>also</w:t>
      </w:r>
      <w:r w:rsidRPr="00F9308E">
        <w:rPr>
          <w:rStyle w:val="StyleUnderline"/>
        </w:rPr>
        <w:t xml:space="preserve"> because </w:t>
      </w:r>
      <w:r w:rsidRPr="001F452D">
        <w:rPr>
          <w:rStyle w:val="StyleUnderline"/>
          <w:highlight w:val="green"/>
        </w:rPr>
        <w:t>export sectors</w:t>
      </w:r>
      <w:r w:rsidRPr="00F9308E">
        <w:rPr>
          <w:rStyle w:val="StyleUnderline"/>
        </w:rPr>
        <w:t xml:space="preserve"> were </w:t>
      </w:r>
      <w:r w:rsidRPr="001F452D">
        <w:rPr>
          <w:rStyle w:val="StyleUnderline"/>
          <w:highlight w:val="green"/>
        </w:rPr>
        <w:t>impacted by</w:t>
      </w:r>
      <w:r w:rsidRPr="00F9308E">
        <w:rPr>
          <w:rStyle w:val="StyleUnderline"/>
        </w:rPr>
        <w:t xml:space="preserve"> America’s exorbitant privilege of </w:t>
      </w:r>
      <w:r w:rsidRPr="001F452D">
        <w:rPr>
          <w:rStyle w:val="StyleUnderline"/>
          <w:highlight w:val="green"/>
        </w:rPr>
        <w:t>issuing</w:t>
      </w:r>
      <w:r w:rsidRPr="00F9308E">
        <w:rPr>
          <w:rStyle w:val="StyleUnderline"/>
        </w:rPr>
        <w:t xml:space="preserve"> the </w:t>
      </w:r>
      <w:r w:rsidRPr="001F452D">
        <w:rPr>
          <w:rStyle w:val="StyleUnderline"/>
          <w:highlight w:val="green"/>
        </w:rPr>
        <w:t>reserve</w:t>
      </w:r>
      <w:r w:rsidRPr="001F452D">
        <w:rPr>
          <w:highlight w:val="green"/>
          <w:u w:val="single"/>
        </w:rPr>
        <w:t xml:space="preserve"> currency</w:t>
      </w:r>
      <w:r w:rsidRPr="00EA4E44">
        <w:rPr>
          <w:sz w:val="12"/>
        </w:rPr>
        <w:t xml:space="preserve">. This is in sharp contrast to other states that have experienced less manufacturing job losses, like Germany, who have continually relied on undervalued currencies to boost their exports. </w:t>
      </w:r>
      <w:r w:rsidRPr="001F452D">
        <w:rPr>
          <w:highlight w:val="green"/>
          <w:u w:val="single"/>
        </w:rPr>
        <w:t>The U</w:t>
      </w:r>
      <w:r w:rsidRPr="00EA4E44">
        <w:rPr>
          <w:sz w:val="12"/>
        </w:rPr>
        <w:t xml:space="preserve">nited </w:t>
      </w:r>
      <w:r w:rsidRPr="001F452D">
        <w:rPr>
          <w:highlight w:val="green"/>
          <w:u w:val="single"/>
        </w:rPr>
        <w:t>S</w:t>
      </w:r>
      <w:r w:rsidRPr="00EA4E44">
        <w:rPr>
          <w:sz w:val="12"/>
        </w:rPr>
        <w:t xml:space="preserve">tates </w:t>
      </w:r>
      <w:r w:rsidRPr="004A2672">
        <w:rPr>
          <w:u w:val="single"/>
        </w:rPr>
        <w:t xml:space="preserve">further </w:t>
      </w:r>
      <w:r w:rsidRPr="001F452D">
        <w:rPr>
          <w:highlight w:val="green"/>
          <w:u w:val="single"/>
        </w:rPr>
        <w:t>diminishes</w:t>
      </w:r>
      <w:r w:rsidRPr="004A2672">
        <w:rPr>
          <w:u w:val="single"/>
        </w:rPr>
        <w:t xml:space="preserve"> the </w:t>
      </w:r>
      <w:r w:rsidRPr="001F452D">
        <w:rPr>
          <w:highlight w:val="green"/>
          <w:u w:val="single"/>
        </w:rPr>
        <w:t>need for</w:t>
      </w:r>
      <w:r w:rsidRPr="004A2672">
        <w:rPr>
          <w:u w:val="single"/>
        </w:rPr>
        <w:t xml:space="preserve"> such </w:t>
      </w:r>
      <w:r w:rsidRPr="001F452D">
        <w:rPr>
          <w:highlight w:val="green"/>
          <w:u w:val="single"/>
        </w:rPr>
        <w:t>states to undertake</w:t>
      </w:r>
      <w:r w:rsidRPr="004A2672">
        <w:rPr>
          <w:u w:val="single"/>
        </w:rPr>
        <w:t xml:space="preserve"> sudden </w:t>
      </w:r>
      <w:r w:rsidRPr="001F452D">
        <w:rPr>
          <w:highlight w:val="green"/>
          <w:u w:val="single"/>
        </w:rPr>
        <w:t>security spending as they</w:t>
      </w:r>
      <w:r w:rsidRPr="004A2672">
        <w:rPr>
          <w:u w:val="single"/>
        </w:rPr>
        <w:t xml:space="preserve"> g</w:t>
      </w:r>
      <w:r w:rsidRPr="006969E5">
        <w:rPr>
          <w:u w:val="single"/>
        </w:rPr>
        <w:t xml:space="preserve">enerally </w:t>
      </w:r>
      <w:r w:rsidRPr="001F452D">
        <w:rPr>
          <w:highlight w:val="green"/>
          <w:u w:val="single"/>
        </w:rPr>
        <w:t>fall under the</w:t>
      </w:r>
      <w:r w:rsidRPr="006969E5">
        <w:rPr>
          <w:u w:val="single"/>
        </w:rPr>
        <w:t xml:space="preserve"> American </w:t>
      </w:r>
      <w:r w:rsidRPr="001F452D">
        <w:rPr>
          <w:highlight w:val="green"/>
          <w:u w:val="single"/>
        </w:rPr>
        <w:t>security umbrella</w:t>
      </w:r>
      <w:r w:rsidRPr="00EA4E44">
        <w:rPr>
          <w:sz w:val="12"/>
        </w:rPr>
        <w:t xml:space="preserve">. Moreover, finance plays the largest role in the US economy compared to other OECD states. </w:t>
      </w:r>
      <w:r w:rsidRPr="006969E5">
        <w:rPr>
          <w:u w:val="single"/>
        </w:rPr>
        <w:t xml:space="preserve">This is primarily a result of the hierarchical tendencies of the monetary system where </w:t>
      </w:r>
      <w:r w:rsidRPr="001F452D">
        <w:rPr>
          <w:highlight w:val="green"/>
          <w:u w:val="single"/>
        </w:rPr>
        <w:t xml:space="preserve">capital continues to </w:t>
      </w:r>
      <w:proofErr w:type="gramStart"/>
      <w:r w:rsidRPr="001F452D">
        <w:rPr>
          <w:highlight w:val="green"/>
          <w:u w:val="single"/>
        </w:rPr>
        <w:t>return back</w:t>
      </w:r>
      <w:proofErr w:type="gramEnd"/>
      <w:r w:rsidRPr="001F452D">
        <w:rPr>
          <w:highlight w:val="green"/>
          <w:u w:val="single"/>
        </w:rPr>
        <w:t xml:space="preserve"> to the hegemon</w:t>
      </w:r>
      <w:r w:rsidRPr="00EA4E44">
        <w:rPr>
          <w:sz w:val="12"/>
        </w:rPr>
        <w:t xml:space="preserve"> (Oatley et al. 2013). </w:t>
      </w:r>
      <w:r w:rsidRPr="006969E5">
        <w:rPr>
          <w:u w:val="single"/>
        </w:rPr>
        <w:t xml:space="preserve">The </w:t>
      </w:r>
      <w:r w:rsidRPr="001F452D">
        <w:rPr>
          <w:highlight w:val="green"/>
          <w:u w:val="single"/>
        </w:rPr>
        <w:t>gains to the 1 percent</w:t>
      </w:r>
      <w:r w:rsidRPr="006969E5">
        <w:rPr>
          <w:u w:val="single"/>
        </w:rPr>
        <w:t xml:space="preserve"> since the 1970s </w:t>
      </w:r>
      <w:proofErr w:type="gramStart"/>
      <w:r w:rsidRPr="00F9308E">
        <w:rPr>
          <w:u w:val="single"/>
        </w:rPr>
        <w:t>has</w:t>
      </w:r>
      <w:proofErr w:type="gramEnd"/>
      <w:r w:rsidRPr="006969E5">
        <w:rPr>
          <w:u w:val="single"/>
        </w:rPr>
        <w:t xml:space="preserve"> </w:t>
      </w:r>
      <w:r w:rsidRPr="001F452D">
        <w:rPr>
          <w:highlight w:val="green"/>
          <w:u w:val="single"/>
        </w:rPr>
        <w:t>correspondingly</w:t>
      </w:r>
      <w:r w:rsidRPr="006969E5">
        <w:rPr>
          <w:u w:val="single"/>
        </w:rPr>
        <w:t xml:space="preserve"> </w:t>
      </w:r>
      <w:r w:rsidRPr="009F6F50">
        <w:rPr>
          <w:u w:val="single"/>
        </w:rPr>
        <w:t xml:space="preserve">been </w:t>
      </w:r>
      <w:r w:rsidRPr="001F452D">
        <w:rPr>
          <w:highlight w:val="green"/>
          <w:u w:val="single"/>
        </w:rPr>
        <w:t>the largest in</w:t>
      </w:r>
      <w:r w:rsidRPr="00F9308E">
        <w:rPr>
          <w:u w:val="single"/>
        </w:rPr>
        <w:t xml:space="preserve"> US </w:t>
      </w:r>
      <w:r w:rsidRPr="001F452D">
        <w:rPr>
          <w:highlight w:val="green"/>
          <w:u w:val="single"/>
        </w:rPr>
        <w:t>history</w:t>
      </w:r>
      <w:r w:rsidRPr="00EA4E44">
        <w:rPr>
          <w:sz w:val="12"/>
        </w:rPr>
        <w:t xml:space="preserve">. Attempts to maintain primacy and the structural effects of the international system reorganized the American economy and had long-term consequences for domestic inequality. </w:t>
      </w:r>
      <w:r w:rsidRPr="001F452D">
        <w:rPr>
          <w:rStyle w:val="Emphasis"/>
          <w:highlight w:val="green"/>
        </w:rPr>
        <w:t>Mainstream theories</w:t>
      </w:r>
      <w:r w:rsidRPr="00F9308E">
        <w:rPr>
          <w:rStyle w:val="Emphasis"/>
        </w:rPr>
        <w:t xml:space="preserve"> of IPE would </w:t>
      </w:r>
      <w:r w:rsidRPr="001F452D">
        <w:rPr>
          <w:rStyle w:val="Emphasis"/>
          <w:highlight w:val="green"/>
        </w:rPr>
        <w:t>struggle</w:t>
      </w:r>
      <w:r w:rsidRPr="00F9308E">
        <w:rPr>
          <w:rStyle w:val="Emphasis"/>
        </w:rPr>
        <w:t xml:space="preserve"> to grapple </w:t>
      </w:r>
      <w:r w:rsidRPr="001F452D">
        <w:rPr>
          <w:rStyle w:val="Emphasis"/>
          <w:highlight w:val="green"/>
        </w:rPr>
        <w:t>with</w:t>
      </w:r>
      <w:r w:rsidRPr="00F9308E">
        <w:rPr>
          <w:rStyle w:val="Emphasis"/>
        </w:rPr>
        <w:t xml:space="preserve"> the dynamics described in this review essay as both </w:t>
      </w:r>
      <w:r w:rsidRPr="001F452D">
        <w:rPr>
          <w:rStyle w:val="Emphasis"/>
          <w:highlight w:val="green"/>
        </w:rPr>
        <w:t>systemic theorizing, and</w:t>
      </w:r>
      <w:r w:rsidRPr="00F9308E">
        <w:rPr>
          <w:rStyle w:val="Emphasis"/>
        </w:rPr>
        <w:t xml:space="preserve"> highlighting </w:t>
      </w:r>
      <w:r w:rsidRPr="001F452D">
        <w:rPr>
          <w:rStyle w:val="Emphasis"/>
          <w:highlight w:val="green"/>
        </w:rPr>
        <w:t>different causal pathways</w:t>
      </w:r>
      <w:r w:rsidRPr="00F9308E">
        <w:rPr>
          <w:rStyle w:val="Emphasis"/>
        </w:rPr>
        <w:t xml:space="preserve"> for the same outcome</w:t>
      </w:r>
      <w:r w:rsidRPr="00EA4E44">
        <w:rPr>
          <w:sz w:val="12"/>
        </w:rPr>
        <w:t xml:space="preserve">, are not indicative of the primary modeling strategy. The dominant strand of American IPE, open economy politics, takes an actor- centric approach, utilizing economic theories to assume preferences that can then be extrapolated upward into law-like statements. Research questions focus on why some states are more open than others and which model of </w:t>
      </w:r>
      <w:proofErr w:type="gramStart"/>
      <w:r w:rsidRPr="00EA4E44">
        <w:rPr>
          <w:sz w:val="12"/>
        </w:rPr>
        <w:t>economic-theory</w:t>
      </w:r>
      <w:proofErr w:type="gramEnd"/>
      <w:r w:rsidRPr="00EA4E44">
        <w:rPr>
          <w:sz w:val="12"/>
        </w:rPr>
        <w:t xml:space="preserve"> best explains public opinion. This linear style of theorizing provides important </w:t>
      </w:r>
      <w:proofErr w:type="gramStart"/>
      <w:r w:rsidRPr="00EA4E44">
        <w:rPr>
          <w:sz w:val="12"/>
        </w:rPr>
        <w:t>insights</w:t>
      </w:r>
      <w:proofErr w:type="gramEnd"/>
      <w:r w:rsidRPr="00EA4E44">
        <w:rPr>
          <w:sz w:val="12"/>
        </w:rPr>
        <w:t xml:space="preserve"> but it also negates the possibility that there are systemic features driving economic interests or action, and the pluralistic view of the state assumes governments have no independent preferences, inhibiting geopolitical analyses. The international security field has also begun to take a bottom-up approach with a growing focus on the effect of domestic audiences and domestic institutions. The shift has clearly helped us better understand variation in </w:t>
      </w:r>
      <w:proofErr w:type="gramStart"/>
      <w:r w:rsidRPr="00EA4E44">
        <w:rPr>
          <w:sz w:val="12"/>
        </w:rPr>
        <w:t>statecraft</w:t>
      </w:r>
      <w:proofErr w:type="gramEnd"/>
      <w:r w:rsidRPr="00EA4E44">
        <w:rPr>
          <w:sz w:val="12"/>
        </w:rPr>
        <w:t xml:space="preserve"> but it prevents a full understanding of how levels of analysis can interact. For example, the most recent wave of experiment-based research on audience costs primarily draws its participants from the United States (</w:t>
      </w:r>
      <w:proofErr w:type="spellStart"/>
      <w:r w:rsidRPr="00EA4E44">
        <w:rPr>
          <w:sz w:val="12"/>
        </w:rPr>
        <w:t>Tomz</w:t>
      </w:r>
      <w:proofErr w:type="spellEnd"/>
      <w:r w:rsidRPr="00EA4E44">
        <w:rPr>
          <w:sz w:val="12"/>
        </w:rPr>
        <w:t xml:space="preserve"> 2007; </w:t>
      </w:r>
      <w:proofErr w:type="spellStart"/>
      <w:r w:rsidRPr="00EA4E44">
        <w:rPr>
          <w:sz w:val="12"/>
        </w:rPr>
        <w:t>Levendusky</w:t>
      </w:r>
      <w:proofErr w:type="spellEnd"/>
      <w:r w:rsidRPr="00EA4E44">
        <w:rPr>
          <w:sz w:val="12"/>
        </w:rPr>
        <w:t xml:space="preserve"> and Horowitz 2012). This clarifies prospects of international </w:t>
      </w:r>
      <w:proofErr w:type="gramStart"/>
      <w:r w:rsidRPr="00EA4E44">
        <w:rPr>
          <w:sz w:val="12"/>
        </w:rPr>
        <w:t>conflict</w:t>
      </w:r>
      <w:proofErr w:type="gramEnd"/>
      <w:r w:rsidRPr="00EA4E44">
        <w:rPr>
          <w:sz w:val="12"/>
        </w:rPr>
        <w:t xml:space="preserve"> but few have stopped to question whether US military primacy could condition or limit the external validity of such results. Moreover, </w:t>
      </w:r>
      <w:r w:rsidRPr="001F452D">
        <w:rPr>
          <w:rStyle w:val="Emphasis"/>
          <w:highlight w:val="green"/>
        </w:rPr>
        <w:t>inequality is</w:t>
      </w:r>
      <w:r w:rsidRPr="00F9308E">
        <w:rPr>
          <w:rStyle w:val="Emphasis"/>
        </w:rPr>
        <w:t xml:space="preserve"> often </w:t>
      </w:r>
      <w:r w:rsidRPr="001F452D">
        <w:rPr>
          <w:rStyle w:val="Emphasis"/>
          <w:highlight w:val="green"/>
        </w:rPr>
        <w:t>seen as</w:t>
      </w:r>
      <w:r w:rsidRPr="00F9308E">
        <w:rPr>
          <w:rStyle w:val="Emphasis"/>
        </w:rPr>
        <w:t xml:space="preserve"> something </w:t>
      </w:r>
      <w:r w:rsidRPr="001F452D">
        <w:rPr>
          <w:rStyle w:val="Emphasis"/>
          <w:highlight w:val="green"/>
        </w:rPr>
        <w:t>outside</w:t>
      </w:r>
      <w:r w:rsidRPr="00F9308E">
        <w:rPr>
          <w:rStyle w:val="Emphasis"/>
        </w:rPr>
        <w:t xml:space="preserve"> the “high politics” of </w:t>
      </w:r>
      <w:r w:rsidRPr="001F452D">
        <w:rPr>
          <w:rStyle w:val="Emphasis"/>
          <w:highlight w:val="green"/>
        </w:rPr>
        <w:t>security studies</w:t>
      </w:r>
      <w:r w:rsidRPr="00EA4E44">
        <w:rPr>
          <w:sz w:val="12"/>
        </w:rPr>
        <w:t xml:space="preserve">. The distinction between IR’s subfields is constantly debated, but this has not changed the fact that, given American preponderance and economic globalization, </w:t>
      </w:r>
      <w:r w:rsidRPr="00F9308E">
        <w:rPr>
          <w:rStyle w:val="StyleUnderline"/>
        </w:rPr>
        <w:t xml:space="preserve">substantively </w:t>
      </w:r>
      <w:r w:rsidRPr="001F452D">
        <w:rPr>
          <w:rStyle w:val="StyleUnderline"/>
          <w:highlight w:val="green"/>
        </w:rPr>
        <w:t>important questions are</w:t>
      </w:r>
      <w:r w:rsidRPr="00F9308E">
        <w:rPr>
          <w:rStyle w:val="StyleUnderline"/>
        </w:rPr>
        <w:t xml:space="preserve"> still </w:t>
      </w:r>
      <w:r w:rsidRPr="001F452D">
        <w:rPr>
          <w:rStyle w:val="StyleUnderline"/>
          <w:highlight w:val="green"/>
        </w:rPr>
        <w:t>falling through</w:t>
      </w:r>
      <w:r w:rsidRPr="00F9308E">
        <w:rPr>
          <w:rStyle w:val="StyleUnderline"/>
        </w:rPr>
        <w:t xml:space="preserve"> our discipline’s </w:t>
      </w:r>
      <w:r w:rsidRPr="001F452D">
        <w:rPr>
          <w:rStyle w:val="StyleUnderline"/>
          <w:highlight w:val="green"/>
        </w:rPr>
        <w:t>self-defined cracks</w:t>
      </w:r>
      <w:r w:rsidRPr="00EA4E44">
        <w:rPr>
          <w:sz w:val="12"/>
        </w:rPr>
        <w:t>. If we want to understand the economics-security nexus, we need to take a more dynamic approach. The closest coherent agenda that cuts across the IPE/security divide is the work on issue linkage (</w:t>
      </w:r>
      <w:proofErr w:type="spellStart"/>
      <w:r w:rsidRPr="00EA4E44">
        <w:rPr>
          <w:sz w:val="12"/>
        </w:rPr>
        <w:t>Poast</w:t>
      </w:r>
      <w:proofErr w:type="spellEnd"/>
      <w:r w:rsidRPr="00EA4E44">
        <w:rPr>
          <w:sz w:val="12"/>
        </w:rPr>
        <w:t xml:space="preserve"> 2012), which combines multiple arenas into the same bargaining space. Although some authors analyze how domestic politics can temper strategic side payments (Davis 2009), bargaining rounds are generally seen as independent events. We should begin to ask how </w:t>
      </w:r>
      <w:r w:rsidRPr="006969E5">
        <w:rPr>
          <w:u w:val="single"/>
        </w:rPr>
        <w:t xml:space="preserve">deals made at time </w:t>
      </w:r>
      <w:proofErr w:type="spellStart"/>
      <w:r w:rsidRPr="006969E5">
        <w:rPr>
          <w:u w:val="single"/>
        </w:rPr>
        <w:t>t</w:t>
      </w:r>
      <w:proofErr w:type="spellEnd"/>
      <w:r w:rsidRPr="006969E5">
        <w:rPr>
          <w:u w:val="single"/>
        </w:rPr>
        <w:t xml:space="preserve"> create </w:t>
      </w:r>
      <w:r w:rsidRPr="001F452D">
        <w:rPr>
          <w:highlight w:val="green"/>
          <w:u w:val="single"/>
        </w:rPr>
        <w:t>feedback loops within</w:t>
      </w:r>
      <w:r w:rsidRPr="006969E5">
        <w:rPr>
          <w:u w:val="single"/>
        </w:rPr>
        <w:t xml:space="preserve"> the </w:t>
      </w:r>
      <w:r w:rsidRPr="001F452D">
        <w:rPr>
          <w:highlight w:val="green"/>
          <w:u w:val="single"/>
        </w:rPr>
        <w:t>domestic political economy</w:t>
      </w:r>
      <w:r w:rsidRPr="006969E5">
        <w:rPr>
          <w:u w:val="single"/>
        </w:rPr>
        <w:t xml:space="preserve"> that </w:t>
      </w:r>
      <w:r w:rsidRPr="001F452D">
        <w:rPr>
          <w:highlight w:val="green"/>
          <w:u w:val="single"/>
        </w:rPr>
        <w:t>alter bargaining positions</w:t>
      </w:r>
      <w:r w:rsidRPr="006969E5">
        <w:rPr>
          <w:u w:val="single"/>
        </w:rPr>
        <w:t xml:space="preserve"> and </w:t>
      </w:r>
      <w:r w:rsidRPr="00ED2A77">
        <w:rPr>
          <w:u w:val="single"/>
        </w:rPr>
        <w:t xml:space="preserve">preferences </w:t>
      </w:r>
      <w:r w:rsidRPr="001F452D">
        <w:rPr>
          <w:highlight w:val="green"/>
          <w:u w:val="single"/>
        </w:rPr>
        <w:t>in future negotiation</w:t>
      </w:r>
      <w:r w:rsidRPr="006969E5">
        <w:rPr>
          <w:u w:val="single"/>
        </w:rPr>
        <w:t xml:space="preserve"> rounds at time t + 1</w:t>
      </w:r>
      <w:r w:rsidRPr="00EA4E44">
        <w:rPr>
          <w:sz w:val="12"/>
        </w:rPr>
        <w:t xml:space="preserve">. Such a model would include not only times when the two areas of inquiry are combined in the negotiation process, but also analyze how an early security round affects economic interests at the domestic level </w:t>
      </w:r>
      <w:proofErr w:type="gramStart"/>
      <w:r w:rsidRPr="00EA4E44">
        <w:rPr>
          <w:sz w:val="12"/>
        </w:rPr>
        <w:t>and,</w:t>
      </w:r>
      <w:proofErr w:type="gramEnd"/>
      <w:r w:rsidRPr="00EA4E44">
        <w:rPr>
          <w:sz w:val="12"/>
        </w:rPr>
        <w:t xml:space="preserve"> then, alters future international security negotiations. In other words, sequencing across the international and domestic divide needs to be considered to ensure that we are making correct inferences. This will not apply to every case or </w:t>
      </w:r>
      <w:proofErr w:type="gramStart"/>
      <w:r w:rsidRPr="00EA4E44">
        <w:rPr>
          <w:sz w:val="12"/>
        </w:rPr>
        <w:t>issue, but</w:t>
      </w:r>
      <w:proofErr w:type="gramEnd"/>
      <w:r w:rsidRPr="00EA4E44">
        <w:rPr>
          <w:sz w:val="12"/>
        </w:rPr>
        <w:t xml:space="preserve"> taking such alternative hypotheses seriously will only improve the accuracy of our work and help cumulatively link knowledge across (sub)fields. IR then needs to grapple with how the changes in the domestic political economy triggered by international forces alter hegemonic power. How does rising inequality affect how the American state can project its power internationally? This could become both symbolically and materially important, as the current moment has no clear dominant economic model in sight. </w:t>
      </w:r>
      <w:r w:rsidRPr="006969E5">
        <w:rPr>
          <w:u w:val="single"/>
        </w:rPr>
        <w:t xml:space="preserve">The growing global recognition of </w:t>
      </w:r>
      <w:r w:rsidRPr="001F452D">
        <w:rPr>
          <w:highlight w:val="green"/>
          <w:u w:val="single"/>
        </w:rPr>
        <w:t>inequality</w:t>
      </w:r>
      <w:r w:rsidRPr="00F9308E">
        <w:rPr>
          <w:u w:val="single"/>
        </w:rPr>
        <w:t xml:space="preserve"> </w:t>
      </w:r>
      <w:r w:rsidRPr="009F6F50">
        <w:rPr>
          <w:u w:val="single"/>
        </w:rPr>
        <w:t>as a normative</w:t>
      </w:r>
      <w:r w:rsidRPr="006969E5">
        <w:rPr>
          <w:u w:val="single"/>
        </w:rPr>
        <w:t xml:space="preserve"> issue potentially </w:t>
      </w:r>
      <w:r w:rsidRPr="001F452D">
        <w:rPr>
          <w:highlight w:val="green"/>
          <w:u w:val="single"/>
        </w:rPr>
        <w:t>diminishes</w:t>
      </w:r>
      <w:r w:rsidRPr="006969E5">
        <w:rPr>
          <w:u w:val="single"/>
        </w:rPr>
        <w:t xml:space="preserve"> US </w:t>
      </w:r>
      <w:r w:rsidRPr="001F452D">
        <w:rPr>
          <w:highlight w:val="green"/>
          <w:u w:val="single"/>
        </w:rPr>
        <w:t>soft power</w:t>
      </w:r>
      <w:r w:rsidRPr="00EA4E44">
        <w:rPr>
          <w:sz w:val="12"/>
        </w:rPr>
        <w:t xml:space="preserve">, </w:t>
      </w:r>
      <w:r w:rsidRPr="001F452D">
        <w:rPr>
          <w:highlight w:val="green"/>
          <w:u w:val="single"/>
        </w:rPr>
        <w:t>while</w:t>
      </w:r>
      <w:r w:rsidRPr="006969E5">
        <w:rPr>
          <w:u w:val="single"/>
        </w:rPr>
        <w:t xml:space="preserve"> the growing consensus in macroeconomics on the </w:t>
      </w:r>
      <w:r w:rsidRPr="001F452D">
        <w:rPr>
          <w:highlight w:val="green"/>
          <w:u w:val="single"/>
        </w:rPr>
        <w:t>negative growth effects</w:t>
      </w:r>
      <w:r w:rsidRPr="006969E5">
        <w:rPr>
          <w:u w:val="single"/>
        </w:rPr>
        <w:t xml:space="preserve"> of inequality implies that the American economy will continue to pay long-term costs for its international behavior</w:t>
      </w:r>
      <w:r w:rsidRPr="00EA4E44">
        <w:rPr>
          <w:sz w:val="12"/>
        </w:rPr>
        <w:t xml:space="preserve">. </w:t>
      </w:r>
      <w:r w:rsidRPr="006969E5">
        <w:rPr>
          <w:u w:val="single"/>
        </w:rPr>
        <w:t xml:space="preserve">This </w:t>
      </w:r>
      <w:r w:rsidRPr="001F452D">
        <w:rPr>
          <w:highlight w:val="green"/>
          <w:u w:val="single"/>
        </w:rPr>
        <w:t>will</w:t>
      </w:r>
      <w:r w:rsidRPr="006969E5">
        <w:rPr>
          <w:u w:val="single"/>
        </w:rPr>
        <w:t xml:space="preserve"> inevitably </w:t>
      </w:r>
      <w:r w:rsidRPr="001F452D">
        <w:rPr>
          <w:highlight w:val="green"/>
          <w:u w:val="single"/>
        </w:rPr>
        <w:t>inhibit future</w:t>
      </w:r>
      <w:r w:rsidRPr="006969E5">
        <w:rPr>
          <w:u w:val="single"/>
        </w:rPr>
        <w:t xml:space="preserve"> geopolitical attempts to maintain </w:t>
      </w:r>
      <w:r w:rsidRPr="001F452D">
        <w:rPr>
          <w:highlight w:val="green"/>
          <w:u w:val="single"/>
        </w:rPr>
        <w:t>primacy</w:t>
      </w:r>
      <w:r w:rsidRPr="00EA4E44">
        <w:rPr>
          <w:sz w:val="12"/>
        </w:rPr>
        <w:t xml:space="preserve">. More broadly, we should begin to study if and how the task of managing hegemony alters domestic politics in ways that cause endogenous hegemonic breakdown. Overexpansion was the key concern for hegemonic </w:t>
      </w:r>
      <w:proofErr w:type="spellStart"/>
      <w:r w:rsidRPr="00EA4E44">
        <w:rPr>
          <w:sz w:val="12"/>
        </w:rPr>
        <w:t>sta</w:t>
      </w:r>
      <w:proofErr w:type="spellEnd"/>
      <w:r w:rsidRPr="00EA4E44">
        <w:rPr>
          <w:sz w:val="12"/>
        </w:rPr>
        <w:t xml:space="preserve">- </w:t>
      </w:r>
      <w:proofErr w:type="spellStart"/>
      <w:r w:rsidRPr="00EA4E44">
        <w:rPr>
          <w:sz w:val="12"/>
        </w:rPr>
        <w:t>bility</w:t>
      </w:r>
      <w:proofErr w:type="spellEnd"/>
      <w:r w:rsidRPr="00EA4E44">
        <w:rPr>
          <w:sz w:val="12"/>
        </w:rPr>
        <w:t xml:space="preserve"> theory, with a rising challenger resulting in a power shift. The books here signal a need to ask whether at- tempts to maintain primacy can be sufficient (or </w:t>
      </w:r>
      <w:proofErr w:type="spellStart"/>
      <w:r w:rsidRPr="00EA4E44">
        <w:rPr>
          <w:sz w:val="12"/>
        </w:rPr>
        <w:t>neces</w:t>
      </w:r>
      <w:proofErr w:type="spellEnd"/>
      <w:r w:rsidRPr="00EA4E44">
        <w:rPr>
          <w:sz w:val="12"/>
        </w:rPr>
        <w:t xml:space="preserve">- </w:t>
      </w:r>
      <w:proofErr w:type="spellStart"/>
      <w:r w:rsidRPr="00EA4E44">
        <w:rPr>
          <w:sz w:val="12"/>
        </w:rPr>
        <w:t>sary</w:t>
      </w:r>
      <w:proofErr w:type="spellEnd"/>
      <w:r w:rsidRPr="00EA4E44">
        <w:rPr>
          <w:sz w:val="12"/>
        </w:rPr>
        <w:t xml:space="preserve">) for decline and how the resultant domestic </w:t>
      </w:r>
      <w:proofErr w:type="spellStart"/>
      <w:r w:rsidRPr="00EA4E44">
        <w:rPr>
          <w:sz w:val="12"/>
        </w:rPr>
        <w:t>cleav</w:t>
      </w:r>
      <w:proofErr w:type="spellEnd"/>
      <w:r w:rsidRPr="00EA4E44">
        <w:rPr>
          <w:sz w:val="12"/>
        </w:rPr>
        <w:t xml:space="preserve">- ages alter the possibility for stability in the international system. For example, </w:t>
      </w:r>
      <w:proofErr w:type="spellStart"/>
      <w:r w:rsidRPr="00EA4E44">
        <w:rPr>
          <w:sz w:val="12"/>
        </w:rPr>
        <w:t>Caverley’s</w:t>
      </w:r>
      <w:proofErr w:type="spellEnd"/>
      <w:r w:rsidRPr="00EA4E44">
        <w:rPr>
          <w:sz w:val="12"/>
        </w:rPr>
        <w:t xml:space="preserve"> (2014) recent work illustrates that </w:t>
      </w:r>
      <w:r w:rsidRPr="001F452D">
        <w:rPr>
          <w:highlight w:val="green"/>
          <w:u w:val="single"/>
        </w:rPr>
        <w:t>as militaries become more capital intensive</w:t>
      </w:r>
      <w:r w:rsidRPr="00EA4E44">
        <w:rPr>
          <w:sz w:val="12"/>
        </w:rPr>
        <w:t>— one of the key transformations and intervening variables of this article—</w:t>
      </w:r>
      <w:r w:rsidRPr="001F452D">
        <w:rPr>
          <w:rStyle w:val="StyleUnderline"/>
          <w:highlight w:val="green"/>
        </w:rPr>
        <w:t>and inequality</w:t>
      </w:r>
      <w:r w:rsidRPr="001F452D">
        <w:rPr>
          <w:highlight w:val="green"/>
          <w:u w:val="single"/>
        </w:rPr>
        <w:t xml:space="preserve"> increases</w:t>
      </w:r>
      <w:r w:rsidRPr="00EA4E44">
        <w:rPr>
          <w:sz w:val="12"/>
        </w:rPr>
        <w:t xml:space="preserve"> (the outcome in the United States), </w:t>
      </w:r>
      <w:r w:rsidRPr="00F9308E">
        <w:rPr>
          <w:rStyle w:val="Emphasis"/>
        </w:rPr>
        <w:t xml:space="preserve">democratic </w:t>
      </w:r>
      <w:r w:rsidRPr="001F452D">
        <w:rPr>
          <w:rStyle w:val="Emphasis"/>
          <w:highlight w:val="green"/>
        </w:rPr>
        <w:t>publics become increasingly war-prone</w:t>
      </w:r>
      <w:r w:rsidRPr="00EA4E44">
        <w:rPr>
          <w:sz w:val="12"/>
        </w:rPr>
        <w:t xml:space="preserve">. </w:t>
      </w:r>
      <w:proofErr w:type="spellStart"/>
      <w:r w:rsidRPr="00EA4E44">
        <w:rPr>
          <w:sz w:val="12"/>
        </w:rPr>
        <w:t>Caverley</w:t>
      </w:r>
      <w:proofErr w:type="spellEnd"/>
      <w:r w:rsidRPr="00EA4E44">
        <w:rPr>
          <w:sz w:val="12"/>
        </w:rPr>
        <w:t xml:space="preserve"> (2014) in turn attributes the decision to take on unnecessary and ineffective wars to such political effects. Alternatively, </w:t>
      </w:r>
      <w:r w:rsidRPr="00F9308E">
        <w:rPr>
          <w:rStyle w:val="StyleUnderline"/>
        </w:rPr>
        <w:t xml:space="preserve">growing </w:t>
      </w:r>
      <w:r w:rsidRPr="001F452D">
        <w:rPr>
          <w:rStyle w:val="StyleUnderline"/>
          <w:highlight w:val="green"/>
        </w:rPr>
        <w:t>inequality could</w:t>
      </w:r>
      <w:r w:rsidRPr="001F452D">
        <w:rPr>
          <w:highlight w:val="green"/>
          <w:u w:val="single"/>
        </w:rPr>
        <w:t xml:space="preserve"> trigger</w:t>
      </w:r>
      <w:r w:rsidRPr="00F9308E">
        <w:rPr>
          <w:u w:val="single"/>
        </w:rPr>
        <w:t xml:space="preserve"> </w:t>
      </w:r>
      <w:r w:rsidRPr="00ED2A77">
        <w:rPr>
          <w:u w:val="single"/>
        </w:rPr>
        <w:t>increasing</w:t>
      </w:r>
      <w:r w:rsidRPr="009F6F50">
        <w:rPr>
          <w:u w:val="single"/>
        </w:rPr>
        <w:t xml:space="preserve"> </w:t>
      </w:r>
      <w:r w:rsidRPr="001F452D">
        <w:rPr>
          <w:highlight w:val="green"/>
          <w:u w:val="single"/>
        </w:rPr>
        <w:t>isolationist preferences that</w:t>
      </w:r>
      <w:r w:rsidRPr="009F6F50">
        <w:rPr>
          <w:u w:val="single"/>
        </w:rPr>
        <w:t xml:space="preserve"> then </w:t>
      </w:r>
      <w:r w:rsidRPr="001F452D">
        <w:rPr>
          <w:highlight w:val="green"/>
          <w:u w:val="single"/>
        </w:rPr>
        <w:t>make a hegemon retrench</w:t>
      </w:r>
      <w:r w:rsidRPr="009F6F50">
        <w:rPr>
          <w:u w:val="single"/>
        </w:rPr>
        <w:t xml:space="preserve"> rather than overstretch</w:t>
      </w:r>
      <w:r w:rsidRPr="00EA4E44">
        <w:rPr>
          <w:sz w:val="12"/>
        </w:rPr>
        <w:t xml:space="preserve">. While one could study the effects of inequality on hegemonic power without looking at the initial feedback, it would disregard the endogenous process at work. </w:t>
      </w:r>
    </w:p>
    <w:p w14:paraId="69020872" w14:textId="77777777" w:rsidR="00EE39A4" w:rsidRPr="00E64416" w:rsidRDefault="00EE39A4" w:rsidP="00EE39A4">
      <w:pPr>
        <w:rPr>
          <w:sz w:val="12"/>
        </w:rPr>
      </w:pPr>
    </w:p>
    <w:p w14:paraId="56C6BF41" w14:textId="77777777" w:rsidR="00EE39A4" w:rsidRPr="00620F8C" w:rsidRDefault="00EE39A4" w:rsidP="00EE39A4">
      <w:pPr>
        <w:pStyle w:val="Heading4"/>
      </w:pPr>
      <w:r w:rsidRPr="007A5CF6">
        <w:rPr>
          <w:u w:val="single"/>
        </w:rPr>
        <w:t>Imperial overreach</w:t>
      </w:r>
      <w:r>
        <w:t xml:space="preserve"> causes </w:t>
      </w:r>
      <w:r w:rsidRPr="00712A82">
        <w:rPr>
          <w:u w:val="single"/>
        </w:rPr>
        <w:t>loss of faith</w:t>
      </w:r>
      <w:r>
        <w:t xml:space="preserve"> and incentivizes </w:t>
      </w:r>
      <w:r>
        <w:rPr>
          <w:u w:val="single"/>
        </w:rPr>
        <w:t>challenging the current order</w:t>
      </w:r>
      <w:r>
        <w:t xml:space="preserve"> -- link turns the revisionism stuff</w:t>
      </w:r>
    </w:p>
    <w:p w14:paraId="21A3F270" w14:textId="77777777" w:rsidR="00EE39A4" w:rsidRDefault="00EE39A4" w:rsidP="00EE39A4">
      <w:pPr>
        <w:rPr>
          <w:rStyle w:val="Hyperlink"/>
        </w:rPr>
      </w:pPr>
      <w:r>
        <w:t xml:space="preserve">Yuval Noah </w:t>
      </w:r>
      <w:r>
        <w:rPr>
          <w:rStyle w:val="Style13ptBold"/>
        </w:rPr>
        <w:t>Harari 18</w:t>
      </w:r>
      <w:r>
        <w:t xml:space="preserve">, Professor of History at Hebrew University of Jerusalem, 9/26/18, “We need a post-liberal order now,” The Economist, </w:t>
      </w:r>
      <w:hyperlink r:id="rId12" w:history="1">
        <w:r>
          <w:rPr>
            <w:rStyle w:val="Hyperlink"/>
          </w:rPr>
          <w:t>https://www.economist.com/open-future/2018/09/26/we-need-a-post-liberal-order-now</w:t>
        </w:r>
      </w:hyperlink>
    </w:p>
    <w:p w14:paraId="299873A7" w14:textId="77777777" w:rsidR="00EE39A4" w:rsidRPr="00C5789A" w:rsidRDefault="00EE39A4" w:rsidP="00EE39A4">
      <w:pPr>
        <w:rPr>
          <w:sz w:val="12"/>
        </w:rPr>
      </w:pPr>
      <w:r w:rsidRPr="00C5789A">
        <w:rPr>
          <w:sz w:val="12"/>
        </w:rPr>
        <w:t xml:space="preserve">Nevertheless, </w:t>
      </w:r>
      <w:r w:rsidRPr="007A5CF6">
        <w:rPr>
          <w:rStyle w:val="StyleUnderline"/>
          <w:highlight w:val="green"/>
        </w:rPr>
        <w:t>people</w:t>
      </w:r>
      <w:r>
        <w:rPr>
          <w:rStyle w:val="StyleUnderline"/>
        </w:rPr>
        <w:t xml:space="preserve"> all over the world </w:t>
      </w:r>
      <w:r w:rsidRPr="007A5CF6">
        <w:rPr>
          <w:rStyle w:val="StyleUnderline"/>
          <w:highlight w:val="green"/>
        </w:rPr>
        <w:t>are now</w:t>
      </w:r>
      <w:r w:rsidRPr="00C5789A">
        <w:rPr>
          <w:sz w:val="12"/>
          <w:highlight w:val="green"/>
        </w:rPr>
        <w:t xml:space="preserve"> </w:t>
      </w:r>
      <w:r w:rsidRPr="007A5CF6">
        <w:rPr>
          <w:rStyle w:val="Emphasis"/>
          <w:highlight w:val="green"/>
        </w:rPr>
        <w:t>losing faith in the liberal order</w:t>
      </w:r>
      <w:r w:rsidRPr="00C5789A">
        <w:rPr>
          <w:sz w:val="12"/>
        </w:rPr>
        <w:t xml:space="preserve">. </w:t>
      </w:r>
      <w:r w:rsidRPr="007A5CF6">
        <w:rPr>
          <w:rStyle w:val="StyleUnderline"/>
          <w:highlight w:val="green"/>
        </w:rPr>
        <w:t>Nationalist</w:t>
      </w:r>
      <w:r>
        <w:rPr>
          <w:rStyle w:val="StyleUnderline"/>
        </w:rPr>
        <w:t xml:space="preserve"> and </w:t>
      </w:r>
      <w:r w:rsidRPr="007A5CF6">
        <w:rPr>
          <w:rStyle w:val="StyleUnderline"/>
          <w:highlight w:val="green"/>
        </w:rPr>
        <w:t xml:space="preserve">religious views </w:t>
      </w:r>
      <w:r w:rsidRPr="00C5789A">
        <w:rPr>
          <w:sz w:val="12"/>
          <w:highlight w:val="green"/>
        </w:rPr>
        <w:t>t</w:t>
      </w:r>
      <w:r w:rsidRPr="00C5789A">
        <w:rPr>
          <w:sz w:val="12"/>
        </w:rPr>
        <w:t xml:space="preserve">hat privilege one human group over all others </w:t>
      </w:r>
      <w:r w:rsidRPr="007A5CF6">
        <w:rPr>
          <w:rStyle w:val="StyleUnderline"/>
          <w:highlight w:val="green"/>
        </w:rPr>
        <w:t>are back</w:t>
      </w:r>
      <w:r>
        <w:rPr>
          <w:rStyle w:val="StyleUnderline"/>
        </w:rPr>
        <w:t xml:space="preserve"> in </w:t>
      </w:r>
      <w:r>
        <w:rPr>
          <w:rStyle w:val="Emphasis"/>
        </w:rPr>
        <w:t>vogue</w:t>
      </w:r>
      <w:r w:rsidRPr="00C5789A">
        <w:rPr>
          <w:sz w:val="12"/>
        </w:rPr>
        <w:t xml:space="preserve">. </w:t>
      </w:r>
      <w:r w:rsidRPr="007A5CF6">
        <w:rPr>
          <w:rStyle w:val="StyleUnderline"/>
          <w:highlight w:val="green"/>
        </w:rPr>
        <w:t>Governments are</w:t>
      </w:r>
      <w:r>
        <w:rPr>
          <w:rStyle w:val="StyleUnderline"/>
        </w:rPr>
        <w:t xml:space="preserve"> increasingly </w:t>
      </w:r>
      <w:r w:rsidRPr="007A5CF6">
        <w:rPr>
          <w:rStyle w:val="StyleUnderline"/>
          <w:highlight w:val="green"/>
        </w:rPr>
        <w:t>restricting</w:t>
      </w:r>
      <w:r>
        <w:rPr>
          <w:rStyle w:val="StyleUnderline"/>
        </w:rPr>
        <w:t xml:space="preserve"> the </w:t>
      </w:r>
      <w:r w:rsidRPr="007A5CF6">
        <w:rPr>
          <w:rStyle w:val="StyleUnderline"/>
          <w:highlight w:val="green"/>
        </w:rPr>
        <w:t xml:space="preserve">flow of </w:t>
      </w:r>
      <w:r w:rsidRPr="007A5CF6">
        <w:rPr>
          <w:rStyle w:val="Emphasis"/>
          <w:highlight w:val="green"/>
        </w:rPr>
        <w:t>ideas</w:t>
      </w:r>
      <w:r w:rsidRPr="00C5789A">
        <w:rPr>
          <w:sz w:val="12"/>
          <w:highlight w:val="green"/>
        </w:rPr>
        <w:t xml:space="preserve">, </w:t>
      </w:r>
      <w:r w:rsidRPr="007A5CF6">
        <w:rPr>
          <w:rStyle w:val="Emphasis"/>
          <w:highlight w:val="green"/>
        </w:rPr>
        <w:t>goods</w:t>
      </w:r>
      <w:r w:rsidRPr="00C5789A">
        <w:rPr>
          <w:sz w:val="12"/>
        </w:rPr>
        <w:t xml:space="preserve">, </w:t>
      </w:r>
      <w:proofErr w:type="gramStart"/>
      <w:r>
        <w:rPr>
          <w:rStyle w:val="Emphasis"/>
        </w:rPr>
        <w:t>money</w:t>
      </w:r>
      <w:proofErr w:type="gramEnd"/>
      <w:r w:rsidRPr="00C5789A">
        <w:rPr>
          <w:sz w:val="12"/>
        </w:rPr>
        <w:t xml:space="preserve"> </w:t>
      </w:r>
      <w:r w:rsidRPr="007A5CF6">
        <w:rPr>
          <w:rStyle w:val="StyleUnderline"/>
          <w:highlight w:val="green"/>
        </w:rPr>
        <w:t>and</w:t>
      </w:r>
      <w:r w:rsidRPr="00C5789A">
        <w:rPr>
          <w:sz w:val="12"/>
          <w:highlight w:val="green"/>
        </w:rPr>
        <w:t xml:space="preserve"> </w:t>
      </w:r>
      <w:r w:rsidRPr="007A5CF6">
        <w:rPr>
          <w:rStyle w:val="Emphasis"/>
          <w:highlight w:val="green"/>
        </w:rPr>
        <w:t>people</w:t>
      </w:r>
      <w:r w:rsidRPr="00C5789A">
        <w:rPr>
          <w:sz w:val="12"/>
        </w:rPr>
        <w:t>. Walls are popping up everywhere, both on the ground and in cyberspace. Immigration is out, tariffs are in.</w:t>
      </w:r>
    </w:p>
    <w:p w14:paraId="589993A6" w14:textId="77777777" w:rsidR="00EE39A4" w:rsidRPr="00C5789A" w:rsidRDefault="00EE39A4" w:rsidP="00EE39A4">
      <w:pPr>
        <w:rPr>
          <w:sz w:val="12"/>
        </w:rPr>
      </w:pPr>
      <w:r w:rsidRPr="00C5789A">
        <w:rPr>
          <w:sz w:val="12"/>
        </w:rPr>
        <w:t xml:space="preserve">If </w:t>
      </w:r>
      <w:r w:rsidRPr="007A5CF6">
        <w:rPr>
          <w:rStyle w:val="Emphasis"/>
          <w:highlight w:val="green"/>
        </w:rPr>
        <w:t>the liberal order is collapsing</w:t>
      </w:r>
      <w:r w:rsidRPr="00C5789A">
        <w:rPr>
          <w:sz w:val="12"/>
        </w:rPr>
        <w:t xml:space="preserve">, what new kind of global order might replace it? So far, those who challenge the liberal order do so mainly on a national level. They have many ideas about how to advance the interests of their </w:t>
      </w:r>
      <w:proofErr w:type="gramStart"/>
      <w:r w:rsidRPr="00C5789A">
        <w:rPr>
          <w:sz w:val="12"/>
        </w:rPr>
        <w:t>particular country</w:t>
      </w:r>
      <w:proofErr w:type="gramEnd"/>
      <w:r w:rsidRPr="00C5789A">
        <w:rPr>
          <w:sz w:val="12"/>
        </w:rPr>
        <w:t xml:space="preserve">, but they don’t have a viable vision for how the world as a whole should function. For example, Russian nationalism can be a reasonable guide for running the affairs of Russia, but Russian nationalism has no plan for the rest of humanity. Unless, of course, nationalism morphs into imperialism, and calls for one nation to conquer and rule the entire world. A century ago, several nationalist movements indeed </w:t>
      </w:r>
      <w:proofErr w:type="spellStart"/>
      <w:r w:rsidRPr="00C5789A">
        <w:rPr>
          <w:sz w:val="12"/>
        </w:rPr>
        <w:t>harboured</w:t>
      </w:r>
      <w:proofErr w:type="spellEnd"/>
      <w:r w:rsidRPr="00C5789A">
        <w:rPr>
          <w:sz w:val="12"/>
        </w:rPr>
        <w:t xml:space="preserve"> such imperialist fantasies. Today’s nationalists, whether in Russia, Turkey, </w:t>
      </w:r>
      <w:proofErr w:type="gramStart"/>
      <w:r w:rsidRPr="00C5789A">
        <w:rPr>
          <w:sz w:val="12"/>
        </w:rPr>
        <w:t>Italy</w:t>
      </w:r>
      <w:proofErr w:type="gramEnd"/>
      <w:r w:rsidRPr="00C5789A">
        <w:rPr>
          <w:sz w:val="12"/>
        </w:rPr>
        <w:t xml:space="preserve"> or China, so far refrain from advocating global conquest.</w:t>
      </w:r>
    </w:p>
    <w:p w14:paraId="16C23A2C" w14:textId="77777777" w:rsidR="00EE39A4" w:rsidRPr="00C5789A" w:rsidRDefault="00EE39A4" w:rsidP="00EE39A4">
      <w:pPr>
        <w:rPr>
          <w:sz w:val="8"/>
          <w:szCs w:val="8"/>
        </w:rPr>
      </w:pPr>
      <w:r w:rsidRPr="00C5789A">
        <w:rPr>
          <w:sz w:val="8"/>
          <w:szCs w:val="8"/>
        </w:rPr>
        <w:t>The world will then be divided into distinct nation-states, each with its own sacred identity and traditions.</w:t>
      </w:r>
    </w:p>
    <w:p w14:paraId="343E6EEB" w14:textId="77777777" w:rsidR="00EE39A4" w:rsidRPr="00C5789A" w:rsidRDefault="00EE39A4" w:rsidP="00EE39A4">
      <w:pPr>
        <w:rPr>
          <w:sz w:val="8"/>
          <w:szCs w:val="8"/>
        </w:rPr>
      </w:pPr>
      <w:r w:rsidRPr="00C5789A">
        <w:rPr>
          <w:sz w:val="8"/>
          <w:szCs w:val="8"/>
        </w:rPr>
        <w:t xml:space="preserve">In place of violently establishing a global empire, some nationalists such as Steve Bannon, Viktor </w:t>
      </w:r>
      <w:proofErr w:type="spellStart"/>
      <w:r w:rsidRPr="00C5789A">
        <w:rPr>
          <w:sz w:val="8"/>
          <w:szCs w:val="8"/>
        </w:rPr>
        <w:t>Orban</w:t>
      </w:r>
      <w:proofErr w:type="spellEnd"/>
      <w:r w:rsidRPr="00C5789A">
        <w:rPr>
          <w:sz w:val="8"/>
          <w:szCs w:val="8"/>
        </w:rPr>
        <w:t xml:space="preserve">, the Northern League in Italy and the British Brexiteers dream about a peaceful “Nationalist International”. They argue that all nations today face the same enemies. The bogeymen of globalism, multiculturalism and immigration are threatening to destroy the traditions and identities of all nations. </w:t>
      </w:r>
      <w:proofErr w:type="gramStart"/>
      <w:r w:rsidRPr="00C5789A">
        <w:rPr>
          <w:sz w:val="8"/>
          <w:szCs w:val="8"/>
        </w:rPr>
        <w:t>Therefore</w:t>
      </w:r>
      <w:proofErr w:type="gramEnd"/>
      <w:r w:rsidRPr="00C5789A">
        <w:rPr>
          <w:sz w:val="8"/>
          <w:szCs w:val="8"/>
        </w:rPr>
        <w:t xml:space="preserve"> nationalists across the world should make common cause in opposing these global forces. Hungarians, Italians, </w:t>
      </w:r>
      <w:proofErr w:type="gramStart"/>
      <w:r w:rsidRPr="00C5789A">
        <w:rPr>
          <w:sz w:val="8"/>
          <w:szCs w:val="8"/>
        </w:rPr>
        <w:t>Turks</w:t>
      </w:r>
      <w:proofErr w:type="gramEnd"/>
      <w:r w:rsidRPr="00C5789A">
        <w:rPr>
          <w:sz w:val="8"/>
          <w:szCs w:val="8"/>
        </w:rPr>
        <w:t xml:space="preserve"> and Israelis should build walls, erect fences and slow down the movement of people, goods, money and ideas.</w:t>
      </w:r>
    </w:p>
    <w:p w14:paraId="5A320B68" w14:textId="77777777" w:rsidR="00EE39A4" w:rsidRPr="00C5789A" w:rsidRDefault="00EE39A4" w:rsidP="00EE39A4">
      <w:pPr>
        <w:rPr>
          <w:sz w:val="8"/>
          <w:szCs w:val="8"/>
        </w:rPr>
      </w:pPr>
      <w:r w:rsidRPr="00C5789A">
        <w:rPr>
          <w:sz w:val="8"/>
          <w:szCs w:val="8"/>
        </w:rPr>
        <w:t>The world will then be divided into distinct nation-states, each with its own sacred identity and traditions. Based on mutual respect for these differing identities, all nation-states could cooperate and trade peacefully with one another. Hungary will be Hungarian, Turkey will be Turkish, Israel will be Israeli, and everyone will know who they are and what is their proper place in the world. It will be a world without immigration, without universal values, without multiculturalism, and without a global elite—but with peaceful international relations and some trade. In a word, the “Nationalist International” envisions the world as a network of walled-but-friendly fortresses.</w:t>
      </w:r>
    </w:p>
    <w:p w14:paraId="4CEC6D0C" w14:textId="77777777" w:rsidR="00EE39A4" w:rsidRDefault="00EE39A4" w:rsidP="00EE39A4">
      <w:pPr>
        <w:rPr>
          <w:rStyle w:val="StyleUnderline"/>
        </w:rPr>
      </w:pPr>
      <w:r>
        <w:rPr>
          <w:rStyle w:val="StyleUnderline"/>
        </w:rPr>
        <w:t>The</w:t>
      </w:r>
      <w:r>
        <w:rPr>
          <w:sz w:val="14"/>
        </w:rPr>
        <w:t xml:space="preserve"> </w:t>
      </w:r>
      <w:r w:rsidRPr="007A5CF6">
        <w:rPr>
          <w:rStyle w:val="Emphasis"/>
          <w:highlight w:val="green"/>
        </w:rPr>
        <w:t>key problem</w:t>
      </w:r>
      <w:r>
        <w:rPr>
          <w:sz w:val="14"/>
        </w:rPr>
        <w:t xml:space="preserve"> </w:t>
      </w:r>
      <w:r>
        <w:rPr>
          <w:rStyle w:val="StyleUnderline"/>
        </w:rPr>
        <w:t xml:space="preserve">with the network of fortresses is that </w:t>
      </w:r>
      <w:r w:rsidRPr="007A5CF6">
        <w:rPr>
          <w:rStyle w:val="StyleUnderline"/>
          <w:highlight w:val="green"/>
        </w:rPr>
        <w:t>each national</w:t>
      </w:r>
      <w:r>
        <w:rPr>
          <w:rStyle w:val="StyleUnderline"/>
        </w:rPr>
        <w:t xml:space="preserve"> fortress </w:t>
      </w:r>
      <w:r w:rsidRPr="007A5CF6">
        <w:rPr>
          <w:rStyle w:val="StyleUnderline"/>
          <w:highlight w:val="green"/>
        </w:rPr>
        <w:t xml:space="preserve">wants a bit more </w:t>
      </w:r>
      <w:r w:rsidRPr="007A5CF6">
        <w:rPr>
          <w:rStyle w:val="Emphasis"/>
          <w:highlight w:val="green"/>
        </w:rPr>
        <w:t>land</w:t>
      </w:r>
      <w:r>
        <w:rPr>
          <w:rStyle w:val="StyleUnderline"/>
        </w:rPr>
        <w:t xml:space="preserve">, </w:t>
      </w:r>
      <w:proofErr w:type="gramStart"/>
      <w:r>
        <w:rPr>
          <w:rStyle w:val="Emphasis"/>
        </w:rPr>
        <w:t>security</w:t>
      </w:r>
      <w:proofErr w:type="gramEnd"/>
      <w:r>
        <w:rPr>
          <w:rStyle w:val="StyleUnderline"/>
        </w:rPr>
        <w:t xml:space="preserve"> </w:t>
      </w:r>
      <w:r w:rsidRPr="007A5CF6">
        <w:rPr>
          <w:rStyle w:val="StyleUnderline"/>
          <w:highlight w:val="green"/>
        </w:rPr>
        <w:t xml:space="preserve">and </w:t>
      </w:r>
      <w:r w:rsidRPr="007A5CF6">
        <w:rPr>
          <w:rStyle w:val="Emphasis"/>
          <w:highlight w:val="green"/>
        </w:rPr>
        <w:t>prosperity</w:t>
      </w:r>
      <w:r>
        <w:rPr>
          <w:rStyle w:val="StyleUnderline"/>
        </w:rPr>
        <w:t xml:space="preserve"> for itself at the expense of the neighbors</w:t>
      </w:r>
    </w:p>
    <w:p w14:paraId="25203E27" w14:textId="77777777" w:rsidR="00EE39A4" w:rsidRPr="00E60AFE" w:rsidRDefault="00EE39A4" w:rsidP="00EE39A4">
      <w:proofErr w:type="gramStart"/>
      <w:r>
        <w:rPr>
          <w:sz w:val="16"/>
          <w:szCs w:val="16"/>
        </w:rPr>
        <w:t>So</w:t>
      </w:r>
      <w:proofErr w:type="gramEnd"/>
      <w:r>
        <w:rPr>
          <w:sz w:val="16"/>
          <w:szCs w:val="16"/>
        </w:rPr>
        <w:t xml:space="preserve"> </w:t>
      </w:r>
      <w:r>
        <w:rPr>
          <w:rStyle w:val="StyleUnderline"/>
        </w:rPr>
        <w:t>the technocratic model is not</w:t>
      </w:r>
      <w:r>
        <w:rPr>
          <w:sz w:val="16"/>
          <w:szCs w:val="16"/>
        </w:rPr>
        <w:t xml:space="preserve"> clearly </w:t>
      </w:r>
      <w:r>
        <w:rPr>
          <w:rStyle w:val="StyleUnderline"/>
        </w:rPr>
        <w:t>superior</w:t>
      </w:r>
      <w:r>
        <w:rPr>
          <w:sz w:val="16"/>
          <w:szCs w:val="16"/>
        </w:rPr>
        <w:t xml:space="preserve">. Even </w:t>
      </w:r>
      <w:r>
        <w:rPr>
          <w:rStyle w:val="StyleUnderline"/>
        </w:rPr>
        <w:t>if it were, Western powers would have a hard time accepting it</w:t>
      </w:r>
      <w:r>
        <w:rPr>
          <w:sz w:val="16"/>
          <w:szCs w:val="16"/>
        </w:rPr>
        <w:t xml:space="preserve"> in more than hybrid form. </w:t>
      </w:r>
      <w:r>
        <w:rPr>
          <w:rStyle w:val="StyleUnderline"/>
        </w:rPr>
        <w:t>This comes down to white supremacy and its centrality to the Western paradigm</w:t>
      </w:r>
      <w:r>
        <w:rPr>
          <w:sz w:val="16"/>
          <w:szCs w:val="16"/>
        </w:rPr>
        <w:t xml:space="preserve">. </w:t>
      </w:r>
      <w:r w:rsidRPr="00C5789A">
        <w:rPr>
          <w:rStyle w:val="StyleUnderline"/>
          <w:highlight w:val="green"/>
        </w:rPr>
        <w:t>Democracy plays</w:t>
      </w:r>
      <w:r w:rsidRPr="00C5789A">
        <w:rPr>
          <w:rStyle w:val="StyleUnderline"/>
        </w:rPr>
        <w:t xml:space="preserve"> a </w:t>
      </w:r>
      <w:r w:rsidRPr="00C5789A">
        <w:rPr>
          <w:rStyle w:val="StyleUnderline"/>
          <w:highlight w:val="green"/>
        </w:rPr>
        <w:t xml:space="preserve">fundamental </w:t>
      </w:r>
      <w:r w:rsidRPr="00C5789A">
        <w:rPr>
          <w:rStyle w:val="StyleUnderline"/>
        </w:rPr>
        <w:t xml:space="preserve">role </w:t>
      </w:r>
      <w:r w:rsidRPr="00C5789A">
        <w:rPr>
          <w:rStyle w:val="StyleUnderline"/>
          <w:highlight w:val="green"/>
        </w:rPr>
        <w:t>in white supremacist mythology</w:t>
      </w:r>
      <w:r w:rsidRPr="00C5789A">
        <w:rPr>
          <w:rStyle w:val="StyleUnderline"/>
        </w:rPr>
        <w:t xml:space="preserve"> and the implicit claims of white progressives to superiority</w:t>
      </w:r>
      <w:r>
        <w:rPr>
          <w:sz w:val="16"/>
          <w:szCs w:val="16"/>
        </w:rPr>
        <w:t xml:space="preserve">. </w:t>
      </w:r>
      <w:r w:rsidRPr="00C5789A">
        <w:t xml:space="preserve">Basing the mythical roots of democracy in ancient Greece, </w:t>
      </w:r>
      <w:r w:rsidRPr="00C5789A">
        <w:rPr>
          <w:rStyle w:val="Emphasis"/>
          <w:highlight w:val="green"/>
        </w:rPr>
        <w:t>whites</w:t>
      </w:r>
      <w:r w:rsidRPr="00C5789A">
        <w:rPr>
          <w:rStyle w:val="Emphasis"/>
        </w:rPr>
        <w:t xml:space="preserve"> can </w:t>
      </w:r>
      <w:r w:rsidRPr="00C5789A">
        <w:rPr>
          <w:rStyle w:val="Emphasis"/>
          <w:highlight w:val="green"/>
        </w:rPr>
        <w:t xml:space="preserve">think </w:t>
      </w:r>
      <w:r w:rsidRPr="00C5789A">
        <w:rPr>
          <w:rStyle w:val="Emphasis"/>
        </w:rPr>
        <w:t xml:space="preserve">of </w:t>
      </w:r>
      <w:r w:rsidRPr="00C5789A">
        <w:rPr>
          <w:rStyle w:val="Emphasis"/>
          <w:highlight w:val="green"/>
        </w:rPr>
        <w:t>themselves as</w:t>
      </w:r>
      <w:r w:rsidRPr="00C5789A">
        <w:rPr>
          <w:rStyle w:val="Emphasis"/>
        </w:rPr>
        <w:t xml:space="preserve"> the </w:t>
      </w:r>
      <w:r w:rsidRPr="00C5789A">
        <w:rPr>
          <w:rStyle w:val="Emphasis"/>
          <w:highlight w:val="green"/>
        </w:rPr>
        <w:t>founders of civilization</w:t>
      </w:r>
      <w:r w:rsidRPr="00C5789A">
        <w:rPr>
          <w:rStyle w:val="Emphasis"/>
        </w:rPr>
        <w:t xml:space="preserve"> and thus apt tutors to the rest of the world’s societies</w:t>
      </w:r>
      <w:r>
        <w:rPr>
          <w:sz w:val="16"/>
          <w:szCs w:val="16"/>
        </w:rPr>
        <w:t xml:space="preserve">. </w:t>
      </w:r>
      <w:r w:rsidRPr="007A5CF6">
        <w:rPr>
          <w:rStyle w:val="StyleUnderline"/>
          <w:highlight w:val="green"/>
        </w:rPr>
        <w:t>Orientalist paranoias are</w:t>
      </w:r>
      <w:r w:rsidRPr="00DA4AC8">
        <w:rPr>
          <w:rStyle w:val="StyleUnderline"/>
        </w:rPr>
        <w:t xml:space="preserve"> based on the </w:t>
      </w:r>
      <w:r w:rsidRPr="007A5CF6">
        <w:rPr>
          <w:rStyle w:val="StyleUnderline"/>
          <w:highlight w:val="green"/>
        </w:rPr>
        <w:t xml:space="preserve">association of Eastern civilizations with autocracy </w:t>
      </w:r>
      <w:r w:rsidRPr="00DA4AC8">
        <w:rPr>
          <w:rStyle w:val="StyleUnderline"/>
        </w:rPr>
        <w:t xml:space="preserve">and </w:t>
      </w:r>
      <w:r w:rsidRPr="00700587">
        <w:rPr>
          <w:rStyle w:val="StyleUnderline"/>
        </w:rPr>
        <w:t>despotism.</w:t>
      </w:r>
      <w:r>
        <w:rPr>
          <w:rStyle w:val="StyleUnderline"/>
        </w:rPr>
        <w:t xml:space="preserve"> </w:t>
      </w:r>
      <w:r>
        <w:rPr>
          <w:rStyle w:val="Emphasis"/>
        </w:rPr>
        <w:t xml:space="preserve">The </w:t>
      </w:r>
      <w:r w:rsidRPr="007A5CF6">
        <w:rPr>
          <w:rStyle w:val="Emphasis"/>
          <w:highlight w:val="green"/>
        </w:rPr>
        <w:t>Western</w:t>
      </w:r>
      <w:r>
        <w:rPr>
          <w:rStyle w:val="Emphasis"/>
        </w:rPr>
        <w:t xml:space="preserve"> sense of </w:t>
      </w:r>
      <w:r w:rsidRPr="007A5CF6">
        <w:rPr>
          <w:rStyle w:val="Emphasis"/>
          <w:highlight w:val="green"/>
        </w:rPr>
        <w:t>self-worth collapses without that opposition</w:t>
      </w:r>
      <w:r>
        <w:rPr>
          <w:rStyle w:val="Emphasis"/>
        </w:rPr>
        <w:t xml:space="preserve">. </w:t>
      </w:r>
      <w:r>
        <w:rPr>
          <w:sz w:val="16"/>
          <w:szCs w:val="16"/>
        </w:rPr>
        <w:t xml:space="preserve">In fact, </w:t>
      </w:r>
      <w:r w:rsidRPr="00DA4AC8">
        <w:rPr>
          <w:rStyle w:val="StyleUnderline"/>
        </w:rPr>
        <w:t xml:space="preserve">the </w:t>
      </w:r>
      <w:r w:rsidRPr="005302AE">
        <w:rPr>
          <w:rStyle w:val="StyleUnderline"/>
        </w:rPr>
        <w:t>Chinese state makes plenty of claims to democracy, justice, equality, and the common good,</w:t>
      </w:r>
      <w:r w:rsidRPr="005302AE">
        <w:rPr>
          <w:sz w:val="16"/>
          <w:szCs w:val="16"/>
        </w:rPr>
        <w:t xml:space="preserve"> </w:t>
      </w:r>
      <w:r w:rsidRPr="005302AE">
        <w:rPr>
          <w:rStyle w:val="Emphasis"/>
        </w:rPr>
        <w:t>every bit as valid as the claims made by Western states</w:t>
      </w:r>
      <w:r w:rsidRPr="005302AE">
        <w:rPr>
          <w:sz w:val="16"/>
          <w:szCs w:val="16"/>
        </w:rPr>
        <w:t xml:space="preserve">. </w:t>
      </w:r>
      <w:r w:rsidRPr="005302AE">
        <w:rPr>
          <w:rStyle w:val="StyleUnderline"/>
        </w:rPr>
        <w:t>But these</w:t>
      </w:r>
      <w:r w:rsidRPr="005302AE">
        <w:rPr>
          <w:sz w:val="16"/>
          <w:szCs w:val="16"/>
        </w:rPr>
        <w:t xml:space="preserve"> claims are </w:t>
      </w:r>
      <w:r w:rsidRPr="005302AE">
        <w:rPr>
          <w:rStyle w:val="StyleUnderline"/>
        </w:rPr>
        <w:t>validated within a paradigm</w:t>
      </w:r>
      <w:r w:rsidRPr="005302AE">
        <w:rPr>
          <w:sz w:val="16"/>
          <w:szCs w:val="16"/>
        </w:rPr>
        <w:t xml:space="preserve"> that is </w:t>
      </w:r>
      <w:r w:rsidRPr="005302AE">
        <w:rPr>
          <w:rStyle w:val="StyleUnderline"/>
        </w:rPr>
        <w:t xml:space="preserve">different from the one Western </w:t>
      </w:r>
      <w:proofErr w:type="gramStart"/>
      <w:r w:rsidRPr="005302AE">
        <w:rPr>
          <w:rStyle w:val="StyleUnderline"/>
        </w:rPr>
        <w:t>elites</w:t>
      </w:r>
      <w:proofErr w:type="gramEnd"/>
      <w:r w:rsidRPr="005302AE">
        <w:rPr>
          <w:rStyle w:val="StyleUnderline"/>
        </w:rPr>
        <w:t xml:space="preserve"> use to justify </w:t>
      </w:r>
      <w:r w:rsidRPr="005302AE">
        <w:rPr>
          <w:sz w:val="16"/>
          <w:szCs w:val="16"/>
        </w:rPr>
        <w:t xml:space="preserve">their own </w:t>
      </w:r>
      <w:r w:rsidRPr="005302AE">
        <w:rPr>
          <w:rStyle w:val="StyleUnderline"/>
        </w:rPr>
        <w:t>imperfections</w:t>
      </w:r>
      <w:r w:rsidRPr="005302AE">
        <w:rPr>
          <w:sz w:val="16"/>
          <w:szCs w:val="16"/>
        </w:rPr>
        <w:t xml:space="preserve">. </w:t>
      </w:r>
      <w:r w:rsidRPr="005302AE">
        <w:rPr>
          <w:rStyle w:val="StyleUnderline"/>
        </w:rPr>
        <w:t>Chinese democracy draws in roughly equal parts from Leninism and a Confucian science of statecraft</w:t>
      </w:r>
      <w:r w:rsidRPr="005302AE">
        <w:rPr>
          <w:sz w:val="16"/>
          <w:szCs w:val="16"/>
        </w:rPr>
        <w:t xml:space="preserve">. In this model, </w:t>
      </w:r>
      <w:r w:rsidRPr="005302AE">
        <w:rPr>
          <w:rStyle w:val="StyleUnderline"/>
        </w:rPr>
        <w:t>the CP consults minority parties and interest groups before drafting a consensus position</w:t>
      </w:r>
      <w:r w:rsidRPr="005302AE">
        <w:rPr>
          <w:sz w:val="16"/>
          <w:szCs w:val="16"/>
        </w:rPr>
        <w:t xml:space="preserve"> deemed to be in the general interest. </w:t>
      </w:r>
      <w:r w:rsidRPr="005302AE">
        <w:rPr>
          <w:rStyle w:val="StyleUnderline"/>
        </w:rPr>
        <w:t>This conception doesn’t translate</w:t>
      </w:r>
      <w:r w:rsidRPr="005302AE">
        <w:rPr>
          <w:sz w:val="16"/>
          <w:szCs w:val="16"/>
        </w:rPr>
        <w:t xml:space="preserve"> well </w:t>
      </w:r>
      <w:r w:rsidRPr="005302AE">
        <w:rPr>
          <w:rStyle w:val="StyleUnderline"/>
        </w:rPr>
        <w:t>into a Western liberal paradigm. Western ruling classes cannot be convinced</w:t>
      </w:r>
      <w:r w:rsidRPr="005302AE">
        <w:rPr>
          <w:sz w:val="16"/>
          <w:szCs w:val="16"/>
        </w:rPr>
        <w:t xml:space="preserve"> by such a model</w:t>
      </w:r>
      <w:r w:rsidRPr="005302AE">
        <w:rPr>
          <w:rStyle w:val="StyleUnderline"/>
        </w:rPr>
        <w:t xml:space="preserve">; </w:t>
      </w:r>
      <w:r w:rsidRPr="007A5CF6">
        <w:rPr>
          <w:rStyle w:val="Emphasis"/>
          <w:highlight w:val="green"/>
        </w:rPr>
        <w:t>they feel threatened by the prospect of Chinese dominance, even as they believe in their own hypocrisy</w:t>
      </w:r>
      <w:r w:rsidRPr="005302AE">
        <w:rPr>
          <w:rStyle w:val="StyleUnderline"/>
        </w:rPr>
        <w:t xml:space="preserve">. </w:t>
      </w:r>
      <w:r w:rsidRPr="005302AE">
        <w:rPr>
          <w:sz w:val="16"/>
          <w:szCs w:val="16"/>
        </w:rPr>
        <w:t xml:space="preserve">The </w:t>
      </w:r>
      <w:r w:rsidRPr="005302AE">
        <w:rPr>
          <w:rStyle w:val="StyleUnderline"/>
        </w:rPr>
        <w:t>competition between NATO and China is increasingly taking on</w:t>
      </w:r>
      <w:r w:rsidRPr="005302AE">
        <w:rPr>
          <w:sz w:val="16"/>
          <w:szCs w:val="16"/>
        </w:rPr>
        <w:t xml:space="preserve"> these </w:t>
      </w:r>
      <w:r w:rsidRPr="005302AE">
        <w:rPr>
          <w:rStyle w:val="Emphasis"/>
        </w:rPr>
        <w:t>cultural overtones</w:t>
      </w:r>
      <w:r w:rsidRPr="005302AE">
        <w:rPr>
          <w:sz w:val="16"/>
          <w:szCs w:val="16"/>
        </w:rPr>
        <w:t xml:space="preserve">. </w:t>
      </w:r>
      <w:r w:rsidRPr="005302AE">
        <w:rPr>
          <w:rStyle w:val="StyleUnderline"/>
        </w:rPr>
        <w:t>But as geopolitical conflicts between the US, Russia, and China continue to erode existing interstate institutions</w:t>
      </w:r>
      <w:r>
        <w:rPr>
          <w:sz w:val="16"/>
          <w:szCs w:val="16"/>
        </w:rPr>
        <w:t xml:space="preserve">, the current </w:t>
      </w:r>
      <w:r>
        <w:rPr>
          <w:rStyle w:val="StyleUnderline"/>
        </w:rPr>
        <w:t xml:space="preserve">spats might come to </w:t>
      </w:r>
      <w:r w:rsidRPr="00DA4AC8">
        <w:rPr>
          <w:rStyle w:val="StyleUnderline"/>
        </w:rPr>
        <w:t>represent</w:t>
      </w:r>
      <w:r>
        <w:rPr>
          <w:rStyle w:val="StyleUnderline"/>
        </w:rPr>
        <w:t xml:space="preserve"> a greater shift </w:t>
      </w:r>
      <w:r w:rsidRPr="007A5CF6">
        <w:rPr>
          <w:rStyle w:val="StyleUnderline"/>
          <w:highlight w:val="green"/>
        </w:rPr>
        <w:t xml:space="preserve">towards a </w:t>
      </w:r>
      <w:r w:rsidRPr="007A5CF6">
        <w:rPr>
          <w:rStyle w:val="Emphasis"/>
          <w:highlight w:val="green"/>
        </w:rPr>
        <w:t xml:space="preserve">confrontation between </w:t>
      </w:r>
      <w:r w:rsidRPr="00700587">
        <w:rPr>
          <w:rStyle w:val="Emphasis"/>
        </w:rPr>
        <w:t xml:space="preserve">different </w:t>
      </w:r>
      <w:r w:rsidRPr="007A5CF6">
        <w:rPr>
          <w:rStyle w:val="Emphasis"/>
          <w:highlight w:val="green"/>
        </w:rPr>
        <w:t>models of governance on a world scale</w:t>
      </w:r>
      <w:r>
        <w:rPr>
          <w:rStyle w:val="Emphasis"/>
        </w:rPr>
        <w:t xml:space="preserve">. </w:t>
      </w:r>
      <w:r>
        <w:rPr>
          <w:sz w:val="16"/>
          <w:szCs w:val="16"/>
        </w:rPr>
        <w:t xml:space="preserve">The </w:t>
      </w:r>
      <w:proofErr w:type="gramStart"/>
      <w:r>
        <w:rPr>
          <w:sz w:val="16"/>
          <w:szCs w:val="16"/>
        </w:rPr>
        <w:t>aforementioned trend</w:t>
      </w:r>
      <w:proofErr w:type="gramEnd"/>
      <w:r>
        <w:rPr>
          <w:sz w:val="16"/>
          <w:szCs w:val="16"/>
        </w:rPr>
        <w:t xml:space="preserve">, in which </w:t>
      </w:r>
      <w:r>
        <w:rPr>
          <w:rStyle w:val="StyleUnderline"/>
        </w:rPr>
        <w:t xml:space="preserve">multiple </w:t>
      </w:r>
      <w:r w:rsidRPr="007A5CF6">
        <w:rPr>
          <w:rStyle w:val="StyleUnderline"/>
          <w:highlight w:val="green"/>
        </w:rPr>
        <w:t>countries</w:t>
      </w:r>
      <w:r>
        <w:rPr>
          <w:rStyle w:val="StyleUnderline"/>
        </w:rPr>
        <w:t xml:space="preserve"> have changed their diplomatic relations from Taiwan to China</w:t>
      </w:r>
      <w:r>
        <w:rPr>
          <w:sz w:val="16"/>
          <w:szCs w:val="16"/>
        </w:rPr>
        <w:t xml:space="preserve">, has </w:t>
      </w:r>
      <w:r>
        <w:rPr>
          <w:rStyle w:val="StyleUnderline"/>
        </w:rPr>
        <w:t>a significance that extends beyond the fate of the island</w:t>
      </w:r>
      <w:r>
        <w:rPr>
          <w:sz w:val="16"/>
          <w:szCs w:val="16"/>
        </w:rPr>
        <w:t xml:space="preserve"> formerly known as Formosa. </w:t>
      </w:r>
      <w:r>
        <w:rPr>
          <w:rStyle w:val="StyleUnderline"/>
        </w:rPr>
        <w:t>Many</w:t>
      </w:r>
      <w:r>
        <w:rPr>
          <w:sz w:val="16"/>
          <w:szCs w:val="16"/>
        </w:rPr>
        <w:t xml:space="preserve"> of the countries </w:t>
      </w:r>
      <w:r>
        <w:rPr>
          <w:rStyle w:val="StyleUnderline"/>
        </w:rPr>
        <w:t xml:space="preserve">that have fallen in line with Beijing’s demands are small Caribbean and Central American countries historically anchored to the US. The fact that they </w:t>
      </w:r>
      <w:r w:rsidRPr="0085492E">
        <w:rPr>
          <w:rStyle w:val="StyleUnderline"/>
        </w:rPr>
        <w:t xml:space="preserve">are backing away from US ally Taiwan also symbolizes a </w:t>
      </w:r>
      <w:r w:rsidRPr="0085492E">
        <w:rPr>
          <w:sz w:val="16"/>
          <w:szCs w:val="16"/>
        </w:rPr>
        <w:t xml:space="preserve">certain </w:t>
      </w:r>
      <w:r w:rsidRPr="0085492E">
        <w:rPr>
          <w:rStyle w:val="Emphasis"/>
        </w:rPr>
        <w:t xml:space="preserve">cooling of their relationship with the US </w:t>
      </w:r>
      <w:r w:rsidRPr="0085492E">
        <w:rPr>
          <w:sz w:val="16"/>
          <w:szCs w:val="16"/>
        </w:rPr>
        <w:t xml:space="preserve">itself. </w:t>
      </w:r>
      <w:r w:rsidRPr="0085492E">
        <w:rPr>
          <w:rStyle w:val="StyleUnderline"/>
        </w:rPr>
        <w:t>In</w:t>
      </w:r>
      <w:r>
        <w:rPr>
          <w:rStyle w:val="StyleUnderline"/>
        </w:rPr>
        <w:t xml:space="preserve"> the </w:t>
      </w:r>
      <w:r w:rsidRPr="007A5CF6">
        <w:rPr>
          <w:rStyle w:val="StyleUnderline"/>
          <w:highlight w:val="green"/>
        </w:rPr>
        <w:t>emerging system</w:t>
      </w:r>
      <w:r>
        <w:rPr>
          <w:rStyle w:val="StyleUnderline"/>
        </w:rPr>
        <w:t xml:space="preserve">, </w:t>
      </w:r>
      <w:r w:rsidRPr="00700587">
        <w:rPr>
          <w:rStyle w:val="StyleUnderline"/>
        </w:rPr>
        <w:t xml:space="preserve">they have </w:t>
      </w:r>
      <w:r w:rsidRPr="007A5CF6">
        <w:rPr>
          <w:rStyle w:val="StyleUnderline"/>
          <w:highlight w:val="green"/>
        </w:rPr>
        <w:t xml:space="preserve">alternatives, </w:t>
      </w:r>
      <w:r w:rsidRPr="00700587">
        <w:rPr>
          <w:rStyle w:val="StyleUnderline"/>
        </w:rPr>
        <w:t>and</w:t>
      </w:r>
      <w:r>
        <w:rPr>
          <w:rStyle w:val="StyleUnderline"/>
        </w:rPr>
        <w:t xml:space="preserve"> these alternatives </w:t>
      </w:r>
      <w:r w:rsidRPr="007A5CF6">
        <w:rPr>
          <w:rStyle w:val="Emphasis"/>
          <w:highlight w:val="green"/>
        </w:rPr>
        <w:t>erode US dominance</w:t>
      </w:r>
      <w:r>
        <w:rPr>
          <w:sz w:val="16"/>
          <w:szCs w:val="16"/>
        </w:rPr>
        <w:t xml:space="preserve">, </w:t>
      </w:r>
      <w:r>
        <w:rPr>
          <w:rStyle w:val="StyleUnderline"/>
        </w:rPr>
        <w:t>not just in Central America but also</w:t>
      </w:r>
      <w:r>
        <w:rPr>
          <w:sz w:val="16"/>
          <w:szCs w:val="16"/>
        </w:rPr>
        <w:t xml:space="preserve"> </w:t>
      </w:r>
      <w:r w:rsidRPr="007A5CF6">
        <w:rPr>
          <w:rStyle w:val="Emphasis"/>
          <w:highlight w:val="green"/>
        </w:rPr>
        <w:t>in</w:t>
      </w:r>
      <w:r>
        <w:rPr>
          <w:rStyle w:val="Emphasis"/>
        </w:rPr>
        <w:t xml:space="preserve"> </w:t>
      </w:r>
      <w:proofErr w:type="gramStart"/>
      <w:r>
        <w:rPr>
          <w:rStyle w:val="Emphasis"/>
        </w:rPr>
        <w:t>a number of</w:t>
      </w:r>
      <w:proofErr w:type="gramEnd"/>
      <w:r>
        <w:rPr>
          <w:rStyle w:val="Emphasis"/>
        </w:rPr>
        <w:t xml:space="preserve"> </w:t>
      </w:r>
      <w:r w:rsidRPr="00700587">
        <w:rPr>
          <w:rStyle w:val="Emphasis"/>
        </w:rPr>
        <w:t xml:space="preserve">geopolitical </w:t>
      </w:r>
      <w:r w:rsidRPr="007A5CF6">
        <w:rPr>
          <w:rStyle w:val="Emphasis"/>
          <w:highlight w:val="green"/>
        </w:rPr>
        <w:t>hotspots</w:t>
      </w:r>
      <w:r>
        <w:rPr>
          <w:rStyle w:val="Emphasis"/>
        </w:rPr>
        <w:t>.</w:t>
      </w:r>
      <w:r>
        <w:rPr>
          <w:sz w:val="16"/>
          <w:szCs w:val="16"/>
        </w:rPr>
        <w:t xml:space="preserve"> As Turkey’s </w:t>
      </w:r>
      <w:r>
        <w:rPr>
          <w:rStyle w:val="StyleUnderline"/>
        </w:rPr>
        <w:t>Erdogan said in response to</w:t>
      </w:r>
      <w:r>
        <w:rPr>
          <w:sz w:val="16"/>
          <w:szCs w:val="16"/>
        </w:rPr>
        <w:t xml:space="preserve"> the usual </w:t>
      </w:r>
      <w:r>
        <w:rPr>
          <w:rStyle w:val="StyleUnderline"/>
        </w:rPr>
        <w:t>attempts by the US to strong-arm foreign policy</w:t>
      </w:r>
      <w:r>
        <w:rPr>
          <w:sz w:val="16"/>
          <w:szCs w:val="16"/>
        </w:rPr>
        <w:t xml:space="preserve">, </w:t>
      </w:r>
      <w:r>
        <w:rPr>
          <w:rStyle w:val="StyleUnderline"/>
        </w:rPr>
        <w:t>“</w:t>
      </w:r>
      <w:r>
        <w:rPr>
          <w:sz w:val="16"/>
          <w:szCs w:val="16"/>
        </w:rPr>
        <w:t xml:space="preserve">Before it is too late, </w:t>
      </w:r>
      <w:r>
        <w:rPr>
          <w:rStyle w:val="StyleUnderline"/>
        </w:rPr>
        <w:t>Washington must give up the</w:t>
      </w:r>
      <w:r>
        <w:rPr>
          <w:sz w:val="16"/>
          <w:szCs w:val="16"/>
        </w:rPr>
        <w:t xml:space="preserve"> misguided </w:t>
      </w:r>
      <w:r>
        <w:rPr>
          <w:rStyle w:val="StyleUnderline"/>
        </w:rPr>
        <w:t>notion that our relationship can be asymmetrical</w:t>
      </w:r>
      <w:r>
        <w:rPr>
          <w:sz w:val="16"/>
          <w:szCs w:val="16"/>
        </w:rPr>
        <w:t xml:space="preserve"> and come to terms with the fact that </w:t>
      </w:r>
      <w:r>
        <w:rPr>
          <w:rStyle w:val="Emphasis"/>
        </w:rPr>
        <w:t>Turkey has alternatives</w:t>
      </w:r>
      <w:r>
        <w:rPr>
          <w:rStyle w:val="StyleUnderline"/>
        </w:rPr>
        <w:t>.”</w:t>
      </w:r>
      <w:r>
        <w:rPr>
          <w:sz w:val="16"/>
          <w:szCs w:val="16"/>
        </w:rPr>
        <w:t xml:space="preserve"> Saudi Arabia has shown the same awareness of a new geopolitical situation by expelling Canada’s ambassador and suspending trade deals after a routine human rights criticism, the typical hypocritical rebuke Western countries have always doled out before carrying on with business-as-usual. The Saudi crown’s murder of dissident journalist Khashoggi and the response of Western governments also show that the rules are being rewritten. </w:t>
      </w:r>
      <w:r>
        <w:rPr>
          <w:rStyle w:val="StyleUnderline"/>
        </w:rPr>
        <w:t>Some players are trying to change their prerogatives, while others are pushing back</w:t>
      </w:r>
      <w:r>
        <w:rPr>
          <w:sz w:val="16"/>
          <w:szCs w:val="16"/>
        </w:rPr>
        <w:t xml:space="preserve">. The role that the Turkish state is playing, astutely milking the controversy for its own benefit, illustrates how </w:t>
      </w:r>
      <w:r>
        <w:rPr>
          <w:rStyle w:val="StyleUnderline"/>
        </w:rPr>
        <w:t xml:space="preserve">everything is up for grabs in this </w:t>
      </w:r>
      <w:r w:rsidRPr="00DA4AC8">
        <w:rPr>
          <w:rStyle w:val="StyleUnderline"/>
        </w:rPr>
        <w:t xml:space="preserve">situation: </w:t>
      </w:r>
      <w:r w:rsidRPr="00DA4AC8">
        <w:rPr>
          <w:rStyle w:val="Emphasis"/>
        </w:rPr>
        <w:t xml:space="preserve">every alliance and every country can improve its standing, or lose it. </w:t>
      </w:r>
      <w:r w:rsidRPr="00DA4AC8">
        <w:rPr>
          <w:sz w:val="16"/>
          <w:szCs w:val="16"/>
        </w:rPr>
        <w:t>China’s vociferous</w:t>
      </w:r>
      <w:r>
        <w:rPr>
          <w:sz w:val="16"/>
          <w:szCs w:val="16"/>
        </w:rPr>
        <w:t xml:space="preserve"> criticisms of Swedish racism, after the relatively minor humiliation of a small group of Chinese tourists, are likewise significant. The criticism is valid, but its actual content is irrelevant insofar as the Chinese state could have been making similar criticisms of far more serious attacks against Chinese travelers and immigrants across the West for well over a hundred years. What has changed is that a state from the global South is now challenging the West’s moral high ground, striking at the very heart of self-satisfied Scandinavia, and it is pairing that critique with an economic threat: the Chinese state combined its rebuke with a warning advising its citizens against tourism in Sweden, and there have also been campaigns for the boycott of Swedish </w:t>
      </w:r>
      <w:r w:rsidRPr="00700587">
        <w:rPr>
          <w:sz w:val="16"/>
          <w:szCs w:val="16"/>
        </w:rPr>
        <w:t xml:space="preserve">products. </w:t>
      </w:r>
      <w:r w:rsidRPr="00700587">
        <w:rPr>
          <w:rStyle w:val="StyleUnderline"/>
        </w:rPr>
        <w:t xml:space="preserve">If </w:t>
      </w:r>
      <w:r w:rsidRPr="007A5CF6">
        <w:rPr>
          <w:rStyle w:val="StyleUnderline"/>
          <w:highlight w:val="green"/>
        </w:rPr>
        <w:t>the Chinese</w:t>
      </w:r>
      <w:r w:rsidRPr="00700587">
        <w:rPr>
          <w:rStyle w:val="StyleUnderline"/>
        </w:rPr>
        <w:t xml:space="preserve"> state were to become the architect of a new global </w:t>
      </w:r>
      <w:r w:rsidRPr="007A5CF6">
        <w:rPr>
          <w:rStyle w:val="StyleUnderline"/>
          <w:highlight w:val="green"/>
        </w:rPr>
        <w:t>cycle of accumulation</w:t>
      </w:r>
      <w:r w:rsidRPr="00700587">
        <w:rPr>
          <w:rStyle w:val="StyleUnderline"/>
        </w:rPr>
        <w:t>, it would need a system for governing interstate relations compatible with its technocratic model</w:t>
      </w:r>
      <w:r w:rsidRPr="00700587">
        <w:rPr>
          <w:sz w:val="16"/>
          <w:szCs w:val="16"/>
        </w:rPr>
        <w:t xml:space="preserve"> </w:t>
      </w:r>
      <w:r w:rsidRPr="00700587">
        <w:rPr>
          <w:rStyle w:val="StyleUnderline"/>
        </w:rPr>
        <w:t>for</w:t>
      </w:r>
      <w:r w:rsidRPr="00700587">
        <w:rPr>
          <w:sz w:val="16"/>
          <w:szCs w:val="16"/>
        </w:rPr>
        <w:t xml:space="preserve"> the </w:t>
      </w:r>
      <w:r w:rsidRPr="00700587">
        <w:rPr>
          <w:rStyle w:val="StyleUnderline"/>
        </w:rPr>
        <w:t>state regulation of domestic capitalism</w:t>
      </w:r>
      <w:r w:rsidRPr="00700587">
        <w:rPr>
          <w:sz w:val="16"/>
          <w:szCs w:val="16"/>
        </w:rPr>
        <w:t xml:space="preserve">. </w:t>
      </w:r>
      <w:r w:rsidRPr="00700587">
        <w:rPr>
          <w:rStyle w:val="StyleUnderline"/>
        </w:rPr>
        <w:t xml:space="preserve">All indications suggest it would </w:t>
      </w:r>
      <w:r w:rsidRPr="007A5CF6">
        <w:rPr>
          <w:rStyle w:val="StyleUnderline"/>
          <w:highlight w:val="green"/>
        </w:rPr>
        <w:t xml:space="preserve">seek global stability by </w:t>
      </w:r>
      <w:r w:rsidRPr="007A5CF6">
        <w:rPr>
          <w:rStyle w:val="Emphasis"/>
          <w:highlight w:val="green"/>
        </w:rPr>
        <w:t>explicitly putting state rights over any other</w:t>
      </w:r>
      <w:r w:rsidRPr="00700587">
        <w:rPr>
          <w:rStyle w:val="Emphasis"/>
        </w:rPr>
        <w:t xml:space="preserve"> kind</w:t>
      </w:r>
      <w:r w:rsidRPr="00700587">
        <w:rPr>
          <w:sz w:val="16"/>
          <w:szCs w:val="16"/>
        </w:rPr>
        <w:t xml:space="preserve">. This </w:t>
      </w:r>
      <w:r w:rsidRPr="00700587">
        <w:rPr>
          <w:sz w:val="14"/>
          <w:szCs w:val="14"/>
        </w:rPr>
        <w:t xml:space="preserve">would mean that if Turkey wanted to bulldoze </w:t>
      </w:r>
      <w:proofErr w:type="gramStart"/>
      <w:r w:rsidRPr="00700587">
        <w:rPr>
          <w:sz w:val="14"/>
          <w:szCs w:val="14"/>
        </w:rPr>
        <w:t>all of</w:t>
      </w:r>
      <w:proofErr w:type="gramEnd"/>
      <w:r w:rsidRPr="00700587">
        <w:rPr>
          <w:sz w:val="14"/>
          <w:szCs w:val="14"/>
        </w:rPr>
        <w:t xml:space="preserve"> </w:t>
      </w:r>
      <w:proofErr w:type="spellStart"/>
      <w:r w:rsidRPr="00700587">
        <w:rPr>
          <w:sz w:val="14"/>
          <w:szCs w:val="14"/>
        </w:rPr>
        <w:t>Bakur</w:t>
      </w:r>
      <w:proofErr w:type="spellEnd"/>
      <w:r w:rsidRPr="00700587">
        <w:rPr>
          <w:sz w:val="14"/>
          <w:szCs w:val="14"/>
        </w:rPr>
        <w:t>, if Saudi Arabia wanted to virtually enslave its domestic workers, if China wanted to imprison a million Uighurs in concentration camps, that would be their prerogative, and no one else’s business. This is a potentially effective strategy for creating</w:t>
      </w:r>
      <w:r>
        <w:rPr>
          <w:sz w:val="14"/>
          <w:szCs w:val="14"/>
        </w:rPr>
        <w:t xml:space="preserve"> more goodwill and unimpeded economic cooperation between</w:t>
      </w:r>
      <w:r>
        <w:rPr>
          <w:sz w:val="16"/>
          <w:szCs w:val="16"/>
        </w:rPr>
        <w:t xml:space="preserve"> states, with organized military might as the basis for right. It also does not shock us that such a philosophy comes out of the Communist Party, which long ago embraced the Jacobin idea that ends justify means. </w:t>
      </w:r>
      <w:r w:rsidRPr="0085492E">
        <w:rPr>
          <w:rStyle w:val="StyleUnderline"/>
        </w:rPr>
        <w:t>The CIA has been intervening in public discourse to warn</w:t>
      </w:r>
      <w:r w:rsidRPr="0085492E">
        <w:rPr>
          <w:sz w:val="16"/>
          <w:szCs w:val="16"/>
        </w:rPr>
        <w:t xml:space="preserve"> the world </w:t>
      </w:r>
      <w:r w:rsidRPr="0085492E">
        <w:rPr>
          <w:rStyle w:val="StyleUnderline"/>
        </w:rPr>
        <w:t>that China wants to replace the US as global superpower. To make this seem</w:t>
      </w:r>
      <w:r w:rsidRPr="0085492E">
        <w:rPr>
          <w:sz w:val="16"/>
          <w:szCs w:val="16"/>
        </w:rPr>
        <w:t xml:space="preserve"> like a </w:t>
      </w:r>
      <w:r w:rsidRPr="0085492E">
        <w:rPr>
          <w:rStyle w:val="StyleUnderline"/>
        </w:rPr>
        <w:t>bad</w:t>
      </w:r>
      <w:r w:rsidRPr="0085492E">
        <w:rPr>
          <w:sz w:val="16"/>
          <w:szCs w:val="16"/>
        </w:rPr>
        <w:t xml:space="preserve"> thing, </w:t>
      </w:r>
      <w:r w:rsidRPr="0085492E">
        <w:rPr>
          <w:rStyle w:val="Emphasis"/>
        </w:rPr>
        <w:t xml:space="preserve">they </w:t>
      </w:r>
      <w:proofErr w:type="gramStart"/>
      <w:r w:rsidRPr="0085492E">
        <w:rPr>
          <w:rStyle w:val="Emphasis"/>
        </w:rPr>
        <w:t>have to</w:t>
      </w:r>
      <w:proofErr w:type="gramEnd"/>
      <w:r w:rsidRPr="0085492E">
        <w:rPr>
          <w:rStyle w:val="Emphasis"/>
        </w:rPr>
        <w:t xml:space="preserve"> suggest that the world is better off as a US protectorate</w:t>
      </w:r>
      <w:r w:rsidRPr="0085492E">
        <w:rPr>
          <w:sz w:val="16"/>
          <w:szCs w:val="16"/>
        </w:rPr>
        <w:t xml:space="preserve"> than as a Chinese protectorate. According to one agent, “I too am optimistic that in the battle for norms and rules and standards of behavior, that the liberal national order is stronger than the repressive standards that the Chinese promulgate. I’m confident others won’t want to subscribe to that.” Transparently, the US needs to convince the world that the democratic model can provide a better interstate system. But </w:t>
      </w:r>
      <w:r w:rsidRPr="0085492E">
        <w:rPr>
          <w:rStyle w:val="StyleUnderline"/>
        </w:rPr>
        <w:t xml:space="preserve">despite more than a century of Western propaganda, this is a hard sell. Not only are populists like Trump willfully flaunting the weaknesses of the democratic system and undermining Western alliances at their most critical moment since 1940—even at its strongest, </w:t>
      </w:r>
      <w:proofErr w:type="gramStart"/>
      <w:r w:rsidRPr="0085492E">
        <w:rPr>
          <w:rStyle w:val="StyleUnderline"/>
        </w:rPr>
        <w:t>democracy has</w:t>
      </w:r>
      <w:proofErr w:type="gramEnd"/>
      <w:r w:rsidRPr="0085492E">
        <w:rPr>
          <w:rStyle w:val="StyleUnderline"/>
        </w:rPr>
        <w:t xml:space="preserve"> delivered disappointing results</w:t>
      </w:r>
      <w:r w:rsidRPr="0085492E">
        <w:rPr>
          <w:sz w:val="16"/>
          <w:szCs w:val="16"/>
        </w:rPr>
        <w:t xml:space="preserve">. </w:t>
      </w:r>
      <w:r w:rsidRPr="0085492E">
        <w:rPr>
          <w:rStyle w:val="Emphasis"/>
        </w:rPr>
        <w:t>The US is famous for systemic racism and injustice</w:t>
      </w:r>
      <w:r w:rsidRPr="0085492E">
        <w:rPr>
          <w:sz w:val="16"/>
          <w:szCs w:val="16"/>
        </w:rPr>
        <w:t xml:space="preserve">. With every Brixton and Tottenham, the UK shows it’s in the same shape, and the growing wave of far-right movements throughout Europe shows that liberal democracies from Sweden to Italy were never less racist than the US, as they liked to believe. </w:t>
      </w:r>
      <w:r w:rsidRPr="0085492E">
        <w:rPr>
          <w:rStyle w:val="StyleUnderline"/>
        </w:rPr>
        <w:t>The moment that people of color gained visibility</w:t>
      </w:r>
      <w:r w:rsidRPr="0085492E">
        <w:rPr>
          <w:sz w:val="16"/>
          <w:szCs w:val="16"/>
        </w:rPr>
        <w:t xml:space="preserve"> in these</w:t>
      </w:r>
      <w:r w:rsidRPr="00DA4AC8">
        <w:rPr>
          <w:sz w:val="16"/>
          <w:szCs w:val="16"/>
        </w:rPr>
        <w:t xml:space="preserve"> </w:t>
      </w:r>
      <w:r w:rsidRPr="00891382">
        <w:rPr>
          <w:sz w:val="16"/>
          <w:szCs w:val="16"/>
        </w:rPr>
        <w:t xml:space="preserve">societies, </w:t>
      </w:r>
      <w:r w:rsidRPr="007A5CF6">
        <w:rPr>
          <w:rStyle w:val="Emphasis"/>
          <w:highlight w:val="green"/>
        </w:rPr>
        <w:t>supposedly enlightened citizens ran</w:t>
      </w:r>
      <w:r w:rsidRPr="00891382">
        <w:rPr>
          <w:rStyle w:val="Emphasis"/>
        </w:rPr>
        <w:t xml:space="preserve"> in</w:t>
      </w:r>
      <w:r w:rsidRPr="007A5CF6">
        <w:rPr>
          <w:rStyle w:val="Emphasis"/>
          <w:highlight w:val="green"/>
        </w:rPr>
        <w:t>to the</w:t>
      </w:r>
      <w:r w:rsidRPr="00891382">
        <w:rPr>
          <w:rStyle w:val="Emphasis"/>
        </w:rPr>
        <w:t xml:space="preserve"> arms of xenophobic, </w:t>
      </w:r>
      <w:r w:rsidRPr="007A5CF6">
        <w:rPr>
          <w:rStyle w:val="Emphasis"/>
          <w:highlight w:val="green"/>
        </w:rPr>
        <w:t>far-right</w:t>
      </w:r>
      <w:r w:rsidRPr="00891382">
        <w:rPr>
          <w:rStyle w:val="Emphasis"/>
        </w:rPr>
        <w:t xml:space="preserve"> parties</w:t>
      </w:r>
      <w:r w:rsidRPr="00891382">
        <w:rPr>
          <w:rStyle w:val="StyleUnderline"/>
        </w:rPr>
        <w:t>.</w:t>
      </w:r>
      <w:r w:rsidRPr="00891382">
        <w:rPr>
          <w:sz w:val="16"/>
          <w:szCs w:val="16"/>
        </w:rPr>
        <w:t xml:space="preserve"> Even</w:t>
      </w:r>
      <w:r>
        <w:rPr>
          <w:sz w:val="16"/>
          <w:szCs w:val="16"/>
        </w:rPr>
        <w:t xml:space="preserve"> the German far left has begun adopting openly anti-immigrant positions. </w:t>
      </w:r>
      <w:r>
        <w:rPr>
          <w:rStyle w:val="StyleUnderline"/>
        </w:rPr>
        <w:t xml:space="preserve">In the Global South, where </w:t>
      </w:r>
      <w:r w:rsidRPr="007A5CF6">
        <w:rPr>
          <w:rStyle w:val="StyleUnderline"/>
          <w:highlight w:val="green"/>
        </w:rPr>
        <w:t xml:space="preserve">Western </w:t>
      </w:r>
      <w:r w:rsidRPr="00891382">
        <w:rPr>
          <w:rStyle w:val="StyleUnderline"/>
        </w:rPr>
        <w:t>powers</w:t>
      </w:r>
      <w:r>
        <w:rPr>
          <w:rStyle w:val="StyleUnderline"/>
        </w:rPr>
        <w:t xml:space="preserve"> have</w:t>
      </w:r>
      <w:r>
        <w:rPr>
          <w:sz w:val="16"/>
          <w:szCs w:val="16"/>
        </w:rPr>
        <w:t xml:space="preserve"> long </w:t>
      </w:r>
      <w:r>
        <w:rPr>
          <w:rStyle w:val="StyleUnderline"/>
        </w:rPr>
        <w:t xml:space="preserve">preached </w:t>
      </w:r>
      <w:r w:rsidRPr="007A5CF6">
        <w:rPr>
          <w:rStyle w:val="StyleUnderline"/>
          <w:highlight w:val="green"/>
        </w:rPr>
        <w:t>democracy</w:t>
      </w:r>
      <w:r>
        <w:rPr>
          <w:sz w:val="16"/>
          <w:szCs w:val="16"/>
        </w:rPr>
        <w:t xml:space="preserve"> as a panacea even </w:t>
      </w:r>
      <w:r>
        <w:rPr>
          <w:rStyle w:val="StyleUnderline"/>
        </w:rPr>
        <w:t>as they</w:t>
      </w:r>
      <w:r>
        <w:rPr>
          <w:sz w:val="16"/>
          <w:szCs w:val="16"/>
        </w:rPr>
        <w:t xml:space="preserve"> continue to </w:t>
      </w:r>
      <w:r w:rsidRPr="007A5CF6">
        <w:rPr>
          <w:rStyle w:val="StyleUnderline"/>
          <w:highlight w:val="green"/>
        </w:rPr>
        <w:t>support military dictatorships</w:t>
      </w:r>
      <w:r>
        <w:rPr>
          <w:sz w:val="16"/>
          <w:szCs w:val="16"/>
        </w:rPr>
        <w:t xml:space="preserve">, the results of democracy have been disappointing. Across South America, </w:t>
      </w:r>
      <w:r w:rsidRPr="00DA4AC8">
        <w:rPr>
          <w:rStyle w:val="StyleUnderline"/>
        </w:rPr>
        <w:t xml:space="preserve">democratic governance has only made manifest the underlying social polarization caused by </w:t>
      </w:r>
      <w:r w:rsidRPr="007A5CF6">
        <w:rPr>
          <w:rStyle w:val="StyleUnderline"/>
          <w:highlight w:val="green"/>
        </w:rPr>
        <w:t xml:space="preserve">capitalism and </w:t>
      </w:r>
      <w:proofErr w:type="gramStart"/>
      <w:r w:rsidRPr="007A5CF6">
        <w:rPr>
          <w:rStyle w:val="StyleUnderline"/>
          <w:highlight w:val="green"/>
        </w:rPr>
        <w:t>neo-colonialism</w:t>
      </w:r>
      <w:r>
        <w:rPr>
          <w:rStyle w:val="StyleUnderline"/>
        </w:rPr>
        <w:t>, and</w:t>
      </w:r>
      <w:proofErr w:type="gramEnd"/>
      <w:r>
        <w:rPr>
          <w:rStyle w:val="StyleUnderline"/>
        </w:rPr>
        <w:t xml:space="preserve"> </w:t>
      </w:r>
      <w:r w:rsidRPr="007A5CF6">
        <w:rPr>
          <w:rStyle w:val="Emphasis"/>
          <w:highlight w:val="green"/>
        </w:rPr>
        <w:t>brought back</w:t>
      </w:r>
      <w:r>
        <w:rPr>
          <w:rStyle w:val="Emphasis"/>
        </w:rPr>
        <w:t xml:space="preserve"> </w:t>
      </w:r>
      <w:r w:rsidRPr="00DA4AC8">
        <w:rPr>
          <w:rStyle w:val="Emphasis"/>
        </w:rPr>
        <w:t>the</w:t>
      </w:r>
      <w:r>
        <w:rPr>
          <w:rStyle w:val="Emphasis"/>
        </w:rPr>
        <w:t xml:space="preserve"> </w:t>
      </w:r>
      <w:r w:rsidRPr="007A5CF6">
        <w:rPr>
          <w:rStyle w:val="Emphasis"/>
          <w:highlight w:val="green"/>
        </w:rPr>
        <w:t>levels of instability that required military dictatorships in the first place</w:t>
      </w:r>
      <w:r w:rsidRPr="00DA4AC8">
        <w:rPr>
          <w:rStyle w:val="Emphasis"/>
        </w:rPr>
        <w:t xml:space="preserve">. </w:t>
      </w:r>
      <w:r w:rsidRPr="00DA4AC8">
        <w:rPr>
          <w:sz w:val="16"/>
          <w:szCs w:val="16"/>
        </w:rPr>
        <w:t>In Myanmar</w:t>
      </w:r>
      <w:r>
        <w:rPr>
          <w:sz w:val="16"/>
          <w:szCs w:val="16"/>
        </w:rPr>
        <w:t xml:space="preserve">, long the cause célèbre of democrats and pacifists, their Nobel Prize-winning State Counselor wasn’t in power for more than a year before her government started carrying out genocide against the Rohingya and persecuting dissident journalists. But what democracy hasn’t ever carried out a little genocide, amiright? Elsewhere, </w:t>
      </w:r>
      <w:r>
        <w:rPr>
          <w:rStyle w:val="StyleUnderline"/>
        </w:rPr>
        <w:t xml:space="preserve">the </w:t>
      </w:r>
      <w:r w:rsidRPr="00DA4AC8">
        <w:rPr>
          <w:rStyle w:val="StyleUnderline"/>
        </w:rPr>
        <w:t xml:space="preserve">moral superiority </w:t>
      </w:r>
      <w:r w:rsidRPr="007A5CF6">
        <w:rPr>
          <w:rStyle w:val="StyleUnderline"/>
          <w:highlight w:val="green"/>
        </w:rPr>
        <w:t xml:space="preserve">Western media </w:t>
      </w:r>
      <w:r w:rsidRPr="00891382">
        <w:rPr>
          <w:rStyle w:val="StyleUnderline"/>
        </w:rPr>
        <w:t xml:space="preserve">and government institutions </w:t>
      </w:r>
      <w:r w:rsidRPr="00DA4AC8">
        <w:rPr>
          <w:rStyle w:val="StyleUnderline"/>
        </w:rPr>
        <w:t xml:space="preserve">have been trying to build up </w:t>
      </w:r>
      <w:r w:rsidRPr="007A5CF6">
        <w:rPr>
          <w:rStyle w:val="StyleUnderline"/>
          <w:highlight w:val="green"/>
        </w:rPr>
        <w:t xml:space="preserve">against </w:t>
      </w:r>
      <w:r w:rsidRPr="00891382">
        <w:rPr>
          <w:rStyle w:val="StyleUnderline"/>
        </w:rPr>
        <w:t xml:space="preserve">the </w:t>
      </w:r>
      <w:r w:rsidRPr="007A5CF6">
        <w:rPr>
          <w:rStyle w:val="StyleUnderline"/>
          <w:highlight w:val="green"/>
        </w:rPr>
        <w:t xml:space="preserve">perceived Chinese threat has been </w:t>
      </w:r>
      <w:r w:rsidRPr="00DA4AC8">
        <w:rPr>
          <w:rStyle w:val="StyleUnderline"/>
        </w:rPr>
        <w:t xml:space="preserve">equally </w:t>
      </w:r>
      <w:r w:rsidRPr="007A5CF6">
        <w:rPr>
          <w:rStyle w:val="StyleUnderline"/>
          <w:highlight w:val="green"/>
        </w:rPr>
        <w:t>hollow</w:t>
      </w:r>
      <w:r>
        <w:rPr>
          <w:sz w:val="16"/>
          <w:szCs w:val="16"/>
        </w:rPr>
        <w:t xml:space="preserve">. </w:t>
      </w:r>
      <w:r>
        <w:rPr>
          <w:rStyle w:val="StyleUnderline"/>
        </w:rPr>
        <w:t>In response to growing economic competition in Africa</w:t>
      </w:r>
      <w:r>
        <w:rPr>
          <w:sz w:val="16"/>
          <w:szCs w:val="16"/>
        </w:rPr>
        <w:t xml:space="preserve">, long reserved as Europe’s “backyard,” </w:t>
      </w:r>
      <w:r>
        <w:rPr>
          <w:rStyle w:val="StyleUnderline"/>
        </w:rPr>
        <w:t xml:space="preserve">article after article has appeared </w:t>
      </w:r>
      <w:r w:rsidRPr="00DA4AC8">
        <w:rPr>
          <w:rStyle w:val="StyleUnderline"/>
        </w:rPr>
        <w:t xml:space="preserve">bemoaning </w:t>
      </w:r>
      <w:r w:rsidRPr="007A5CF6">
        <w:rPr>
          <w:rStyle w:val="StyleUnderline"/>
          <w:highlight w:val="green"/>
        </w:rPr>
        <w:t xml:space="preserve">China’s </w:t>
      </w:r>
      <w:r w:rsidRPr="00DA4AC8">
        <w:rPr>
          <w:rStyle w:val="StyleUnderline"/>
        </w:rPr>
        <w:t xml:space="preserve">practice of </w:t>
      </w:r>
      <w:r w:rsidRPr="007A5CF6">
        <w:rPr>
          <w:rStyle w:val="StyleUnderline"/>
          <w:highlight w:val="green"/>
        </w:rPr>
        <w:t>predatory lending</w:t>
      </w:r>
      <w:r>
        <w:rPr>
          <w:sz w:val="16"/>
          <w:szCs w:val="16"/>
        </w:rPr>
        <w:t xml:space="preserve">, unloading cheap loans for largely unnecessary infrastructure on poor countries in Africa and the rest of the Global South, </w:t>
      </w:r>
      <w:r>
        <w:rPr>
          <w:rStyle w:val="StyleUnderline"/>
        </w:rPr>
        <w:t>and</w:t>
      </w:r>
      <w:r>
        <w:rPr>
          <w:sz w:val="16"/>
          <w:szCs w:val="16"/>
        </w:rPr>
        <w:t xml:space="preserve"> then </w:t>
      </w:r>
      <w:r>
        <w:rPr>
          <w:rStyle w:val="StyleUnderline"/>
        </w:rPr>
        <w:t xml:space="preserve">appropriating their </w:t>
      </w:r>
      <w:r>
        <w:rPr>
          <w:sz w:val="16"/>
          <w:szCs w:val="16"/>
        </w:rPr>
        <w:t xml:space="preserve">entire </w:t>
      </w:r>
      <w:r>
        <w:rPr>
          <w:rStyle w:val="StyleUnderline"/>
        </w:rPr>
        <w:t>public sector</w:t>
      </w:r>
      <w:r>
        <w:rPr>
          <w:sz w:val="16"/>
          <w:szCs w:val="16"/>
        </w:rPr>
        <w:t xml:space="preserve">, their </w:t>
      </w:r>
      <w:r>
        <w:rPr>
          <w:rStyle w:val="StyleUnderline"/>
        </w:rPr>
        <w:t>resources, and</w:t>
      </w:r>
      <w:r>
        <w:rPr>
          <w:sz w:val="16"/>
          <w:szCs w:val="16"/>
        </w:rPr>
        <w:t xml:space="preserve"> their </w:t>
      </w:r>
      <w:r>
        <w:rPr>
          <w:rStyle w:val="StyleUnderline"/>
        </w:rPr>
        <w:t>future earnings when they can’t pay back the debts</w:t>
      </w:r>
      <w:r>
        <w:rPr>
          <w:sz w:val="16"/>
          <w:szCs w:val="16"/>
        </w:rPr>
        <w:t xml:space="preserve">. </w:t>
      </w:r>
      <w:r>
        <w:rPr>
          <w:rStyle w:val="StyleUnderline"/>
        </w:rPr>
        <w:t>The New York Times</w:t>
      </w:r>
      <w:r>
        <w:rPr>
          <w:sz w:val="16"/>
          <w:szCs w:val="16"/>
        </w:rPr>
        <w:t xml:space="preserve"> describes Chinese debt bondage in Malaysia and lauds the local government for supposedly standing up to the practice. They </w:t>
      </w:r>
      <w:r>
        <w:rPr>
          <w:rStyle w:val="StyleUnderline"/>
        </w:rPr>
        <w:t>go so far as to speak of “a new version of colonialism.” There’s nothing inaccurate about this:</w:t>
      </w:r>
      <w:r>
        <w:rPr>
          <w:sz w:val="16"/>
          <w:szCs w:val="16"/>
        </w:rPr>
        <w:t xml:space="preserve"> there has only been one century out of the last twenty (1839-1949) when China wasn’t an active colonial or imperial power with its own brand of ethnic superiority. </w:t>
      </w:r>
      <w:r>
        <w:rPr>
          <w:rStyle w:val="StyleUnderline"/>
        </w:rPr>
        <w:t xml:space="preserve">Colonialism has taken many forms in addition to the </w:t>
      </w:r>
      <w:proofErr w:type="gramStart"/>
      <w:r>
        <w:rPr>
          <w:rStyle w:val="StyleUnderline"/>
        </w:rPr>
        <w:t>particular race</w:t>
      </w:r>
      <w:proofErr w:type="gramEnd"/>
      <w:r>
        <w:rPr>
          <w:rStyle w:val="StyleUnderline"/>
        </w:rPr>
        <w:t xml:space="preserve"> paradigm that evolved in the Triangular Trade of the Atlantic. A truly global anti-colonial practice cannot be limited to a Eurocentric understanding of race or a simplistic opposition that places all whites on one side and all people of color homogeneously on the other. What is</w:t>
      </w:r>
      <w:r>
        <w:rPr>
          <w:sz w:val="16"/>
          <w:szCs w:val="16"/>
        </w:rPr>
        <w:t xml:space="preserve"> in fact </w:t>
      </w:r>
      <w:r>
        <w:rPr>
          <w:rStyle w:val="StyleUnderline"/>
        </w:rPr>
        <w:t>inaccurate</w:t>
      </w:r>
      <w:r>
        <w:rPr>
          <w:sz w:val="16"/>
          <w:szCs w:val="16"/>
        </w:rPr>
        <w:t xml:space="preserve"> about the </w:t>
      </w:r>
      <w:proofErr w:type="gramStart"/>
      <w:r>
        <w:rPr>
          <w:sz w:val="16"/>
          <w:szCs w:val="16"/>
        </w:rPr>
        <w:t>hand-wringing</w:t>
      </w:r>
      <w:proofErr w:type="gramEnd"/>
      <w:r>
        <w:rPr>
          <w:sz w:val="16"/>
          <w:szCs w:val="16"/>
        </w:rPr>
        <w:t xml:space="preserve"> of the New York Times </w:t>
      </w:r>
      <w:r>
        <w:rPr>
          <w:rStyle w:val="StyleUnderline"/>
        </w:rPr>
        <w:t xml:space="preserve">is that this “new version of colonialism” </w:t>
      </w:r>
      <w:r w:rsidRPr="007A5CF6">
        <w:rPr>
          <w:rStyle w:val="StyleUnderline"/>
          <w:highlight w:val="green"/>
        </w:rPr>
        <w:t xml:space="preserve">was </w:t>
      </w:r>
      <w:r w:rsidRPr="007A5CF6">
        <w:rPr>
          <w:rStyle w:val="Emphasis"/>
          <w:highlight w:val="green"/>
        </w:rPr>
        <w:t>developed by the United States</w:t>
      </w:r>
      <w:r>
        <w:rPr>
          <w:rStyle w:val="StyleUnderline"/>
        </w:rPr>
        <w:t xml:space="preserve"> in the </w:t>
      </w:r>
      <w:r w:rsidRPr="00DA4AC8">
        <w:rPr>
          <w:rStyle w:val="StyleUnderline"/>
        </w:rPr>
        <w:t>decades immediately after World War II</w:t>
      </w:r>
      <w:r w:rsidRPr="00DA4AC8">
        <w:rPr>
          <w:sz w:val="16"/>
          <w:szCs w:val="16"/>
        </w:rPr>
        <w:t>. Anyone familiar</w:t>
      </w:r>
      <w:r>
        <w:rPr>
          <w:sz w:val="16"/>
          <w:szCs w:val="16"/>
        </w:rPr>
        <w:t xml:space="preserve"> with the critiques of the anti- and alter-globalization movement knows that it was the Bretton Woods institutions created in the US that pioneered the practice of debt bondage and appropriation of public infrastructure. The corporate media is apparently hoping everyone has forgotten about those critiques by now. If this too-late, too-hollow concern is the best that the proponents of Western democracy can whip up, </w:t>
      </w:r>
      <w:r w:rsidRPr="007A5CF6">
        <w:rPr>
          <w:rStyle w:val="Emphasis"/>
          <w:highlight w:val="green"/>
        </w:rPr>
        <w:t xml:space="preserve">the contest is lost </w:t>
      </w:r>
      <w:r w:rsidRPr="00DA4AC8">
        <w:rPr>
          <w:rStyle w:val="Emphasis"/>
        </w:rPr>
        <w:t>already</w:t>
      </w:r>
      <w:r w:rsidRPr="007A5CF6">
        <w:rPr>
          <w:sz w:val="16"/>
          <w:szCs w:val="16"/>
          <w:highlight w:val="green"/>
        </w:rPr>
        <w:t xml:space="preserve">. </w:t>
      </w:r>
      <w:r w:rsidRPr="007A5CF6">
        <w:rPr>
          <w:rStyle w:val="StyleUnderline"/>
          <w:highlight w:val="green"/>
        </w:rPr>
        <w:t>It would take</w:t>
      </w:r>
      <w:r w:rsidRPr="00DA4AC8">
        <w:rPr>
          <w:rStyle w:val="StyleUnderline"/>
        </w:rPr>
        <w:t xml:space="preserve"> a </w:t>
      </w:r>
      <w:r w:rsidRPr="007A5CF6">
        <w:rPr>
          <w:rStyle w:val="StyleUnderline"/>
          <w:highlight w:val="green"/>
        </w:rPr>
        <w:t>major overhaul to rescue</w:t>
      </w:r>
      <w:r w:rsidRPr="00DA4AC8">
        <w:rPr>
          <w:sz w:val="16"/>
          <w:szCs w:val="16"/>
        </w:rPr>
        <w:t xml:space="preserve"> the </w:t>
      </w:r>
      <w:r w:rsidRPr="007A5CF6">
        <w:rPr>
          <w:rStyle w:val="StyleUnderline"/>
          <w:highlight w:val="green"/>
        </w:rPr>
        <w:t>current institutions</w:t>
      </w:r>
      <w:r w:rsidRPr="00DA4AC8">
        <w:rPr>
          <w:rStyle w:val="StyleUnderline"/>
        </w:rPr>
        <w:t xml:space="preserve"> of interstate cooperation</w:t>
      </w:r>
      <w:r w:rsidRPr="00DA4AC8">
        <w:rPr>
          <w:sz w:val="16"/>
          <w:szCs w:val="16"/>
        </w:rPr>
        <w:t xml:space="preserve"> </w:t>
      </w:r>
      <w:r w:rsidRPr="00DA4AC8">
        <w:rPr>
          <w:rStyle w:val="StyleUnderline"/>
        </w:rPr>
        <w:t xml:space="preserve">and create </w:t>
      </w:r>
      <w:r w:rsidRPr="00DA4AC8">
        <w:rPr>
          <w:sz w:val="16"/>
          <w:szCs w:val="16"/>
        </w:rPr>
        <w:t xml:space="preserve">the possibility for </w:t>
      </w:r>
      <w:r w:rsidRPr="00DA4AC8">
        <w:rPr>
          <w:rStyle w:val="StyleUnderline"/>
        </w:rPr>
        <w:t>another American Century</w:t>
      </w:r>
      <w:r w:rsidRPr="00DA4AC8">
        <w:rPr>
          <w:sz w:val="16"/>
          <w:szCs w:val="16"/>
        </w:rPr>
        <w:t>, or</w:t>
      </w:r>
      <w:r w:rsidRPr="00DA4AC8">
        <w:rPr>
          <w:rStyle w:val="StyleUnderline"/>
        </w:rPr>
        <w:t xml:space="preserve"> </w:t>
      </w:r>
      <w:r w:rsidRPr="00DA4AC8">
        <w:rPr>
          <w:sz w:val="16"/>
          <w:szCs w:val="16"/>
        </w:rPr>
        <w:t>at least a US-European one.</w:t>
      </w:r>
    </w:p>
    <w:p w14:paraId="3BBF6BF0" w14:textId="2CBD9150" w:rsidR="00EE39A4" w:rsidRPr="001404A3" w:rsidRDefault="00EE39A4" w:rsidP="00EE39A4">
      <w:pPr>
        <w:pStyle w:val="Heading4"/>
        <w:rPr>
          <w:rFonts w:asciiTheme="minorHAnsi" w:hAnsiTheme="minorHAnsi" w:cstheme="minorHAnsi"/>
        </w:rPr>
      </w:pPr>
      <w:r w:rsidRPr="001404A3">
        <w:rPr>
          <w:rFonts w:asciiTheme="minorHAnsi" w:hAnsiTheme="minorHAnsi" w:cstheme="minorHAnsi"/>
        </w:rPr>
        <w:t xml:space="preserve">Collapse of the liberal order ends </w:t>
      </w:r>
      <w:r>
        <w:rPr>
          <w:rFonts w:asciiTheme="minorHAnsi" w:hAnsiTheme="minorHAnsi" w:cstheme="minorHAnsi"/>
        </w:rPr>
        <w:t xml:space="preserve">multipolarity </w:t>
      </w:r>
      <w:r w:rsidRPr="001404A3">
        <w:rPr>
          <w:rFonts w:asciiTheme="minorHAnsi" w:hAnsiTheme="minorHAnsi" w:cstheme="minorHAnsi"/>
        </w:rPr>
        <w:t xml:space="preserve">and causes </w:t>
      </w:r>
      <w:r w:rsidRPr="001404A3">
        <w:rPr>
          <w:rFonts w:asciiTheme="minorHAnsi" w:hAnsiTheme="minorHAnsi" w:cstheme="minorHAnsi"/>
          <w:u w:val="single"/>
        </w:rPr>
        <w:t>extinction</w:t>
      </w:r>
      <w:r w:rsidRPr="001404A3">
        <w:rPr>
          <w:rFonts w:asciiTheme="minorHAnsi" w:hAnsiTheme="minorHAnsi" w:cstheme="minorHAnsi"/>
        </w:rPr>
        <w:t xml:space="preserve"> via nuclear war, warming, and rogue tech development.</w:t>
      </w:r>
    </w:p>
    <w:p w14:paraId="399CAE14" w14:textId="77777777" w:rsidR="00EE39A4" w:rsidRPr="001404A3" w:rsidRDefault="00EE39A4" w:rsidP="00EE39A4">
      <w:pPr>
        <w:rPr>
          <w:rFonts w:asciiTheme="minorHAnsi" w:hAnsiTheme="minorHAnsi" w:cstheme="minorHAnsi"/>
        </w:rPr>
      </w:pPr>
      <w:r w:rsidRPr="001404A3">
        <w:rPr>
          <w:rFonts w:asciiTheme="minorHAnsi" w:hAnsiTheme="minorHAnsi" w:cstheme="minorHAnsi"/>
        </w:rPr>
        <w:t xml:space="preserve">Yuval Noah </w:t>
      </w:r>
      <w:r w:rsidRPr="001404A3">
        <w:rPr>
          <w:rStyle w:val="Style13ptBold"/>
          <w:rFonts w:asciiTheme="minorHAnsi" w:hAnsiTheme="minorHAnsi" w:cstheme="minorHAnsi"/>
        </w:rPr>
        <w:t>Harari 18</w:t>
      </w:r>
      <w:r w:rsidRPr="001404A3">
        <w:rPr>
          <w:rFonts w:asciiTheme="minorHAnsi" w:hAnsiTheme="minorHAnsi" w:cstheme="minorHAnsi"/>
        </w:rPr>
        <w:t xml:space="preserve">, Professor of History at Hebrew University of Jerusalem, “We need a post-liberal order now,” The Economist, </w:t>
      </w:r>
      <w:hyperlink r:id="rId13" w:history="1">
        <w:r w:rsidRPr="001404A3">
          <w:rPr>
            <w:rStyle w:val="Hyperlink"/>
            <w:rFonts w:asciiTheme="minorHAnsi" w:hAnsiTheme="minorHAnsi" w:cstheme="minorHAnsi"/>
          </w:rPr>
          <w:t>https://www.economist.com/open-future/2018/09/26/we-need-a-post-liberal-order-now</w:t>
        </w:r>
      </w:hyperlink>
    </w:p>
    <w:p w14:paraId="4ACF1194" w14:textId="77777777" w:rsidR="00EE39A4" w:rsidRPr="001404A3" w:rsidRDefault="00EE39A4" w:rsidP="00EE39A4">
      <w:pPr>
        <w:rPr>
          <w:rFonts w:asciiTheme="minorHAnsi" w:hAnsiTheme="minorHAnsi" w:cstheme="minorHAnsi"/>
          <w:sz w:val="14"/>
        </w:rPr>
      </w:pPr>
      <w:r w:rsidRPr="001404A3">
        <w:rPr>
          <w:rFonts w:asciiTheme="minorHAnsi" w:hAnsiTheme="minorHAnsi" w:cstheme="minorHAnsi"/>
          <w:sz w:val="14"/>
        </w:rPr>
        <w:t xml:space="preserve">For several generations, </w:t>
      </w:r>
      <w:r w:rsidRPr="001404A3">
        <w:rPr>
          <w:rStyle w:val="StyleUnderline"/>
          <w:rFonts w:asciiTheme="minorHAnsi" w:hAnsiTheme="minorHAnsi" w:cstheme="minorHAnsi"/>
        </w:rPr>
        <w:t>the world has been governed by</w:t>
      </w:r>
      <w:r w:rsidRPr="001404A3">
        <w:rPr>
          <w:rFonts w:asciiTheme="minorHAnsi" w:hAnsiTheme="minorHAnsi" w:cstheme="minorHAnsi"/>
          <w:sz w:val="14"/>
        </w:rPr>
        <w:t xml:space="preserve"> what today we call “</w:t>
      </w:r>
      <w:r w:rsidRPr="001404A3">
        <w:rPr>
          <w:rStyle w:val="StyleUnderline"/>
          <w:rFonts w:asciiTheme="minorHAnsi" w:hAnsiTheme="minorHAnsi" w:cstheme="minorHAnsi"/>
        </w:rPr>
        <w:t>the global liberal order</w:t>
      </w:r>
      <w:r w:rsidRPr="001404A3">
        <w:rPr>
          <w:rFonts w:asciiTheme="minorHAnsi" w:hAnsiTheme="minorHAnsi" w:cstheme="minorHAnsi"/>
          <w:sz w:val="14"/>
        </w:rPr>
        <w:t xml:space="preserve">”. Behind these lofty words is </w:t>
      </w:r>
      <w:r w:rsidRPr="001404A3">
        <w:rPr>
          <w:rStyle w:val="StyleUnderline"/>
          <w:rFonts w:asciiTheme="minorHAnsi" w:hAnsiTheme="minorHAnsi" w:cstheme="minorHAnsi"/>
        </w:rPr>
        <w:t xml:space="preserve">the idea that all humans share some core experiences, </w:t>
      </w:r>
      <w:proofErr w:type="gramStart"/>
      <w:r w:rsidRPr="001404A3">
        <w:rPr>
          <w:rStyle w:val="StyleUnderline"/>
          <w:rFonts w:asciiTheme="minorHAnsi" w:hAnsiTheme="minorHAnsi" w:cstheme="minorHAnsi"/>
        </w:rPr>
        <w:t>values</w:t>
      </w:r>
      <w:proofErr w:type="gramEnd"/>
      <w:r w:rsidRPr="001404A3">
        <w:rPr>
          <w:rStyle w:val="StyleUnderline"/>
          <w:rFonts w:asciiTheme="minorHAnsi" w:hAnsiTheme="minorHAnsi" w:cstheme="minorHAnsi"/>
        </w:rPr>
        <w:t xml:space="preserve"> and interests, and that no human group is inherently superior</w:t>
      </w:r>
      <w:r w:rsidRPr="001404A3">
        <w:rPr>
          <w:rFonts w:asciiTheme="minorHAnsi" w:hAnsiTheme="minorHAnsi" w:cstheme="minorHAnsi"/>
          <w:sz w:val="14"/>
        </w:rPr>
        <w:t xml:space="preserve"> to all others. </w:t>
      </w:r>
      <w:r w:rsidRPr="001404A3">
        <w:rPr>
          <w:rStyle w:val="StyleUnderline"/>
          <w:rFonts w:asciiTheme="minorHAnsi" w:hAnsiTheme="minorHAnsi" w:cstheme="minorHAnsi"/>
        </w:rPr>
        <w:t>Cooperation is therefore more sensible than conflict</w:t>
      </w:r>
      <w:r w:rsidRPr="001404A3">
        <w:rPr>
          <w:rFonts w:asciiTheme="minorHAnsi" w:hAnsiTheme="minorHAnsi" w:cstheme="minorHAnsi"/>
          <w:sz w:val="14"/>
        </w:rPr>
        <w:t xml:space="preserve">. All humans should work together to protect their common values and advance their common interests. And the best way to foster such cooperation is to ease the movement of ideas, goods, </w:t>
      </w:r>
      <w:proofErr w:type="gramStart"/>
      <w:r w:rsidRPr="001404A3">
        <w:rPr>
          <w:rFonts w:asciiTheme="minorHAnsi" w:hAnsiTheme="minorHAnsi" w:cstheme="minorHAnsi"/>
          <w:sz w:val="14"/>
        </w:rPr>
        <w:t>money</w:t>
      </w:r>
      <w:proofErr w:type="gramEnd"/>
      <w:r w:rsidRPr="001404A3">
        <w:rPr>
          <w:rFonts w:asciiTheme="minorHAnsi" w:hAnsiTheme="minorHAnsi" w:cstheme="minorHAnsi"/>
          <w:sz w:val="14"/>
        </w:rPr>
        <w:t xml:space="preserve"> and people across the globe.</w:t>
      </w:r>
    </w:p>
    <w:p w14:paraId="04E22C37" w14:textId="77777777" w:rsidR="00EE39A4" w:rsidRPr="001404A3" w:rsidRDefault="00EE39A4" w:rsidP="00EE39A4">
      <w:pPr>
        <w:rPr>
          <w:rFonts w:asciiTheme="minorHAnsi" w:hAnsiTheme="minorHAnsi" w:cstheme="minorHAnsi"/>
          <w:sz w:val="14"/>
        </w:rPr>
      </w:pPr>
      <w:r w:rsidRPr="001404A3">
        <w:rPr>
          <w:rFonts w:asciiTheme="minorHAnsi" w:hAnsiTheme="minorHAnsi" w:cstheme="minorHAnsi"/>
          <w:sz w:val="14"/>
        </w:rPr>
        <w:t xml:space="preserve">Though </w:t>
      </w:r>
      <w:r w:rsidRPr="001404A3">
        <w:rPr>
          <w:rStyle w:val="StyleUnderline"/>
          <w:rFonts w:asciiTheme="minorHAnsi" w:hAnsiTheme="minorHAnsi" w:cstheme="minorHAnsi"/>
        </w:rPr>
        <w:t>the global liberal order</w:t>
      </w:r>
      <w:r w:rsidRPr="001404A3">
        <w:rPr>
          <w:rFonts w:asciiTheme="minorHAnsi" w:hAnsiTheme="minorHAnsi" w:cstheme="minorHAnsi"/>
          <w:sz w:val="14"/>
        </w:rPr>
        <w:t xml:space="preserve"> has many faults and problems, it </w:t>
      </w:r>
      <w:r w:rsidRPr="001404A3">
        <w:rPr>
          <w:rStyle w:val="StyleUnderline"/>
          <w:rFonts w:asciiTheme="minorHAnsi" w:hAnsiTheme="minorHAnsi" w:cstheme="minorHAnsi"/>
        </w:rPr>
        <w:t>has proved superior to all alternatives</w:t>
      </w:r>
      <w:r w:rsidRPr="001404A3">
        <w:rPr>
          <w:rFonts w:asciiTheme="minorHAnsi" w:hAnsiTheme="minorHAnsi" w:cstheme="minorHAnsi"/>
          <w:sz w:val="14"/>
        </w:rPr>
        <w:t xml:space="preserve">. The liberal world of the early 21st century is more prosperous, </w:t>
      </w:r>
      <w:proofErr w:type="gramStart"/>
      <w:r w:rsidRPr="001404A3">
        <w:rPr>
          <w:rFonts w:asciiTheme="minorHAnsi" w:hAnsiTheme="minorHAnsi" w:cstheme="minorHAnsi"/>
          <w:sz w:val="14"/>
        </w:rPr>
        <w:t>healthy</w:t>
      </w:r>
      <w:proofErr w:type="gramEnd"/>
      <w:r w:rsidRPr="001404A3">
        <w:rPr>
          <w:rFonts w:asciiTheme="minorHAnsi" w:hAnsiTheme="minorHAnsi" w:cstheme="minorHAnsi"/>
          <w:sz w:val="14"/>
        </w:rPr>
        <w:t xml:space="preserve"> and peaceful than ever before. For the first time in human history, starvation kills fewer people than obesity; plagues kill fewer people than old age; and violence kills fewer people than accidents. When I was six months </w:t>
      </w:r>
      <w:proofErr w:type="gramStart"/>
      <w:r w:rsidRPr="001404A3">
        <w:rPr>
          <w:rFonts w:asciiTheme="minorHAnsi" w:hAnsiTheme="minorHAnsi" w:cstheme="minorHAnsi"/>
          <w:sz w:val="14"/>
        </w:rPr>
        <w:t>old</w:t>
      </w:r>
      <w:proofErr w:type="gramEnd"/>
      <w:r w:rsidRPr="001404A3">
        <w:rPr>
          <w:rFonts w:asciiTheme="minorHAnsi" w:hAnsiTheme="minorHAnsi" w:cstheme="minorHAnsi"/>
          <w:sz w:val="14"/>
        </w:rPr>
        <w:t xml:space="preserve"> I didn’t die in an epidemic, thanks to medicines discovered by foreign scientists in distant lands. When I was </w:t>
      </w:r>
      <w:proofErr w:type="gramStart"/>
      <w:r w:rsidRPr="001404A3">
        <w:rPr>
          <w:rFonts w:asciiTheme="minorHAnsi" w:hAnsiTheme="minorHAnsi" w:cstheme="minorHAnsi"/>
          <w:sz w:val="14"/>
        </w:rPr>
        <w:t>three</w:t>
      </w:r>
      <w:proofErr w:type="gramEnd"/>
      <w:r w:rsidRPr="001404A3">
        <w:rPr>
          <w:rFonts w:asciiTheme="minorHAnsi" w:hAnsiTheme="minorHAnsi" w:cstheme="minorHAnsi"/>
          <w:sz w:val="14"/>
        </w:rPr>
        <w:t xml:space="preserve"> I didn’t starve to death, thanks to wheat grown by foreign farmers thousands of kilometers away. And when I was </w:t>
      </w:r>
      <w:proofErr w:type="gramStart"/>
      <w:r w:rsidRPr="001404A3">
        <w:rPr>
          <w:rFonts w:asciiTheme="minorHAnsi" w:hAnsiTheme="minorHAnsi" w:cstheme="minorHAnsi"/>
          <w:sz w:val="14"/>
        </w:rPr>
        <w:t>eleven</w:t>
      </w:r>
      <w:proofErr w:type="gramEnd"/>
      <w:r w:rsidRPr="001404A3">
        <w:rPr>
          <w:rFonts w:asciiTheme="minorHAnsi" w:hAnsiTheme="minorHAnsi" w:cstheme="minorHAnsi"/>
          <w:sz w:val="14"/>
        </w:rPr>
        <w:t xml:space="preserve"> I wasn’t obliterated in a nuclear war, thanks to agreements signed by foreign leaders on the other side of the planet. If you think we should go back to some pre-liberal golden age, please name the year in which humankind was in better shape than in the early 21st century. Was it 1918? 1718? 1218?</w:t>
      </w:r>
    </w:p>
    <w:p w14:paraId="73C6FE76" w14:textId="77777777" w:rsidR="00EE39A4" w:rsidRPr="001404A3" w:rsidRDefault="00EE39A4" w:rsidP="00EE39A4">
      <w:pPr>
        <w:rPr>
          <w:rFonts w:asciiTheme="minorHAnsi" w:hAnsiTheme="minorHAnsi" w:cstheme="minorHAnsi"/>
          <w:sz w:val="14"/>
        </w:rPr>
      </w:pPr>
      <w:r w:rsidRPr="001404A3">
        <w:rPr>
          <w:rStyle w:val="StyleUnderline"/>
          <w:rFonts w:asciiTheme="minorHAnsi" w:hAnsiTheme="minorHAnsi" w:cstheme="minorHAnsi"/>
        </w:rPr>
        <w:t xml:space="preserve">Nevertheless, people all over the world are </w:t>
      </w:r>
      <w:r w:rsidRPr="001404A3">
        <w:rPr>
          <w:rStyle w:val="Emphasis"/>
          <w:rFonts w:asciiTheme="minorHAnsi" w:hAnsiTheme="minorHAnsi" w:cstheme="minorHAnsi"/>
        </w:rPr>
        <w:t>now losing faith in the liberal order</w:t>
      </w:r>
      <w:r w:rsidRPr="001404A3">
        <w:rPr>
          <w:rStyle w:val="StyleUnderline"/>
          <w:rFonts w:asciiTheme="minorHAnsi" w:hAnsiTheme="minorHAnsi" w:cstheme="minorHAnsi"/>
        </w:rPr>
        <w:t>. Nationalist</w:t>
      </w:r>
      <w:r w:rsidRPr="001404A3">
        <w:rPr>
          <w:rFonts w:asciiTheme="minorHAnsi" w:hAnsiTheme="minorHAnsi" w:cstheme="minorHAnsi"/>
          <w:sz w:val="14"/>
        </w:rPr>
        <w:t xml:space="preserve"> and religious </w:t>
      </w:r>
      <w:r w:rsidRPr="001404A3">
        <w:rPr>
          <w:rStyle w:val="StyleUnderline"/>
          <w:rFonts w:asciiTheme="minorHAnsi" w:hAnsiTheme="minorHAnsi" w:cstheme="minorHAnsi"/>
        </w:rPr>
        <w:t>views</w:t>
      </w:r>
      <w:r w:rsidRPr="001404A3">
        <w:rPr>
          <w:rFonts w:asciiTheme="minorHAnsi" w:hAnsiTheme="minorHAnsi" w:cstheme="minorHAnsi"/>
          <w:sz w:val="14"/>
        </w:rPr>
        <w:t xml:space="preserve"> that privilege one human group over all others </w:t>
      </w:r>
      <w:r w:rsidRPr="001404A3">
        <w:rPr>
          <w:rStyle w:val="StyleUnderline"/>
          <w:rFonts w:asciiTheme="minorHAnsi" w:hAnsiTheme="minorHAnsi" w:cstheme="minorHAnsi"/>
        </w:rPr>
        <w:t>are back in vogue</w:t>
      </w:r>
      <w:r w:rsidRPr="001404A3">
        <w:rPr>
          <w:rFonts w:asciiTheme="minorHAnsi" w:hAnsiTheme="minorHAnsi" w:cstheme="minorHAnsi"/>
          <w:sz w:val="14"/>
        </w:rPr>
        <w:t xml:space="preserve">. Governments are increasingly restricting the flow of ideas, goods, </w:t>
      </w:r>
      <w:proofErr w:type="gramStart"/>
      <w:r w:rsidRPr="001404A3">
        <w:rPr>
          <w:rFonts w:asciiTheme="minorHAnsi" w:hAnsiTheme="minorHAnsi" w:cstheme="minorHAnsi"/>
          <w:sz w:val="14"/>
        </w:rPr>
        <w:t>money</w:t>
      </w:r>
      <w:proofErr w:type="gramEnd"/>
      <w:r w:rsidRPr="001404A3">
        <w:rPr>
          <w:rFonts w:asciiTheme="minorHAnsi" w:hAnsiTheme="minorHAnsi" w:cstheme="minorHAnsi"/>
          <w:sz w:val="14"/>
        </w:rPr>
        <w:t xml:space="preserve"> and people. Walls are popping up everywhere, both on the ground and in cyberspace. Immigration is out, tariffs are in.</w:t>
      </w:r>
    </w:p>
    <w:p w14:paraId="341CF5D2" w14:textId="77777777" w:rsidR="00EE39A4" w:rsidRPr="001404A3" w:rsidRDefault="00EE39A4" w:rsidP="00EE39A4">
      <w:pPr>
        <w:rPr>
          <w:rFonts w:asciiTheme="minorHAnsi" w:hAnsiTheme="minorHAnsi" w:cstheme="minorHAnsi"/>
          <w:sz w:val="14"/>
        </w:rPr>
      </w:pPr>
      <w:r w:rsidRPr="001404A3">
        <w:rPr>
          <w:rStyle w:val="StyleUnderline"/>
          <w:rFonts w:asciiTheme="minorHAnsi" w:hAnsiTheme="minorHAnsi" w:cstheme="minorHAnsi"/>
          <w:highlight w:val="cyan"/>
        </w:rPr>
        <w:t>If</w:t>
      </w:r>
      <w:r w:rsidRPr="001404A3">
        <w:rPr>
          <w:rStyle w:val="StyleUnderline"/>
          <w:rFonts w:asciiTheme="minorHAnsi" w:hAnsiTheme="minorHAnsi" w:cstheme="minorHAnsi"/>
        </w:rPr>
        <w:t xml:space="preserve"> the </w:t>
      </w:r>
      <w:r w:rsidRPr="001404A3">
        <w:rPr>
          <w:rStyle w:val="Emphasis"/>
          <w:rFonts w:asciiTheme="minorHAnsi" w:hAnsiTheme="minorHAnsi" w:cstheme="minorHAnsi"/>
          <w:highlight w:val="cyan"/>
        </w:rPr>
        <w:t>liberal order is collapsing</w:t>
      </w:r>
      <w:r w:rsidRPr="001404A3">
        <w:rPr>
          <w:rStyle w:val="StyleUnderline"/>
          <w:rFonts w:asciiTheme="minorHAnsi" w:hAnsiTheme="minorHAnsi" w:cstheme="minorHAnsi"/>
          <w:highlight w:val="cyan"/>
        </w:rPr>
        <w:t>, what</w:t>
      </w:r>
      <w:r w:rsidRPr="001404A3">
        <w:rPr>
          <w:rStyle w:val="StyleUnderline"/>
          <w:rFonts w:asciiTheme="minorHAnsi" w:hAnsiTheme="minorHAnsi" w:cstheme="minorHAnsi"/>
        </w:rPr>
        <w:t xml:space="preserve"> new kind of global order </w:t>
      </w:r>
      <w:r w:rsidRPr="001404A3">
        <w:rPr>
          <w:rStyle w:val="StyleUnderline"/>
          <w:rFonts w:asciiTheme="minorHAnsi" w:hAnsiTheme="minorHAnsi" w:cstheme="minorHAnsi"/>
          <w:highlight w:val="cyan"/>
        </w:rPr>
        <w:t>might replace it?</w:t>
      </w:r>
      <w:r w:rsidRPr="001404A3">
        <w:rPr>
          <w:rFonts w:asciiTheme="minorHAnsi" w:hAnsiTheme="minorHAnsi" w:cstheme="minorHAnsi"/>
          <w:sz w:val="14"/>
        </w:rPr>
        <w:t xml:space="preserve"> So far, </w:t>
      </w:r>
      <w:r w:rsidRPr="001404A3">
        <w:rPr>
          <w:rStyle w:val="StyleUnderline"/>
          <w:rFonts w:asciiTheme="minorHAnsi" w:hAnsiTheme="minorHAnsi" w:cstheme="minorHAnsi"/>
        </w:rPr>
        <w:t>those who challenge the liberal order</w:t>
      </w:r>
      <w:r w:rsidRPr="001404A3">
        <w:rPr>
          <w:rFonts w:asciiTheme="minorHAnsi" w:hAnsiTheme="minorHAnsi" w:cstheme="minorHAnsi"/>
          <w:sz w:val="14"/>
        </w:rPr>
        <w:t xml:space="preserve"> do so mainly on a national level. They have many ideas about how to advance the interests of their </w:t>
      </w:r>
      <w:proofErr w:type="gramStart"/>
      <w:r w:rsidRPr="001404A3">
        <w:rPr>
          <w:rFonts w:asciiTheme="minorHAnsi" w:hAnsiTheme="minorHAnsi" w:cstheme="minorHAnsi"/>
          <w:sz w:val="14"/>
        </w:rPr>
        <w:t>particular country</w:t>
      </w:r>
      <w:proofErr w:type="gramEnd"/>
      <w:r w:rsidRPr="001404A3">
        <w:rPr>
          <w:rFonts w:asciiTheme="minorHAnsi" w:hAnsiTheme="minorHAnsi" w:cstheme="minorHAnsi"/>
          <w:sz w:val="14"/>
        </w:rPr>
        <w:t xml:space="preserve">, but they </w:t>
      </w:r>
      <w:r w:rsidRPr="001404A3">
        <w:rPr>
          <w:rStyle w:val="StyleUnderline"/>
          <w:rFonts w:asciiTheme="minorHAnsi" w:hAnsiTheme="minorHAnsi" w:cstheme="minorHAnsi"/>
        </w:rPr>
        <w:t>don’t have a viable vision for how the world as a whole should function</w:t>
      </w:r>
      <w:r w:rsidRPr="001404A3">
        <w:rPr>
          <w:rFonts w:asciiTheme="minorHAnsi" w:hAnsiTheme="minorHAnsi" w:cstheme="minorHAnsi"/>
          <w:sz w:val="14"/>
        </w:rPr>
        <w:t xml:space="preserve">. For example, Russian nationalism can be a reasonable guide for running the affairs of Russia, but Russian nationalism has no plan for the rest of humanity. Unless, of course, nationalism morphs into imperialism, and calls for one nation to conquer and rule the entire world. A century ago, several nationalist movements indeed </w:t>
      </w:r>
      <w:proofErr w:type="spellStart"/>
      <w:r w:rsidRPr="001404A3">
        <w:rPr>
          <w:rFonts w:asciiTheme="minorHAnsi" w:hAnsiTheme="minorHAnsi" w:cstheme="minorHAnsi"/>
          <w:sz w:val="14"/>
        </w:rPr>
        <w:t>harboured</w:t>
      </w:r>
      <w:proofErr w:type="spellEnd"/>
      <w:r w:rsidRPr="001404A3">
        <w:rPr>
          <w:rFonts w:asciiTheme="minorHAnsi" w:hAnsiTheme="minorHAnsi" w:cstheme="minorHAnsi"/>
          <w:sz w:val="14"/>
        </w:rPr>
        <w:t xml:space="preserve"> such imperialist fantasies. Today’s nationalists, whether in Russia, Turkey, </w:t>
      </w:r>
      <w:proofErr w:type="gramStart"/>
      <w:r w:rsidRPr="001404A3">
        <w:rPr>
          <w:rFonts w:asciiTheme="minorHAnsi" w:hAnsiTheme="minorHAnsi" w:cstheme="minorHAnsi"/>
          <w:sz w:val="14"/>
        </w:rPr>
        <w:t>Italy</w:t>
      </w:r>
      <w:proofErr w:type="gramEnd"/>
      <w:r w:rsidRPr="001404A3">
        <w:rPr>
          <w:rFonts w:asciiTheme="minorHAnsi" w:hAnsiTheme="minorHAnsi" w:cstheme="minorHAnsi"/>
          <w:sz w:val="14"/>
        </w:rPr>
        <w:t xml:space="preserve"> or China, so far refrain from advocating global conquest.</w:t>
      </w:r>
    </w:p>
    <w:p w14:paraId="560F43FE" w14:textId="77777777" w:rsidR="00EE39A4" w:rsidRPr="001404A3" w:rsidRDefault="00EE39A4" w:rsidP="00EE39A4">
      <w:pPr>
        <w:rPr>
          <w:rFonts w:asciiTheme="minorHAnsi" w:hAnsiTheme="minorHAnsi" w:cstheme="minorHAnsi"/>
          <w:sz w:val="14"/>
        </w:rPr>
      </w:pPr>
      <w:r w:rsidRPr="001404A3">
        <w:rPr>
          <w:rFonts w:asciiTheme="minorHAnsi" w:hAnsiTheme="minorHAnsi" w:cstheme="minorHAnsi"/>
          <w:sz w:val="14"/>
        </w:rPr>
        <w:t xml:space="preserve">In place of violently establishing a global empire, </w:t>
      </w:r>
      <w:r w:rsidRPr="001404A3">
        <w:rPr>
          <w:rStyle w:val="StyleUnderline"/>
          <w:rFonts w:asciiTheme="minorHAnsi" w:hAnsiTheme="minorHAnsi" w:cstheme="minorHAnsi"/>
        </w:rPr>
        <w:t>some nationalists</w:t>
      </w:r>
      <w:r w:rsidRPr="001404A3">
        <w:rPr>
          <w:rFonts w:asciiTheme="minorHAnsi" w:hAnsiTheme="minorHAnsi" w:cstheme="minorHAnsi"/>
          <w:sz w:val="14"/>
        </w:rPr>
        <w:t xml:space="preserve"> such as Steve Bannon, Viktor </w:t>
      </w:r>
      <w:proofErr w:type="spellStart"/>
      <w:r w:rsidRPr="001404A3">
        <w:rPr>
          <w:rFonts w:asciiTheme="minorHAnsi" w:hAnsiTheme="minorHAnsi" w:cstheme="minorHAnsi"/>
          <w:sz w:val="14"/>
        </w:rPr>
        <w:t>Orban</w:t>
      </w:r>
      <w:proofErr w:type="spellEnd"/>
      <w:r w:rsidRPr="001404A3">
        <w:rPr>
          <w:rFonts w:asciiTheme="minorHAnsi" w:hAnsiTheme="minorHAnsi" w:cstheme="minorHAnsi"/>
          <w:sz w:val="14"/>
        </w:rPr>
        <w:t xml:space="preserve">, the Northern League in Italy and the British Brexiteers dream about a peaceful “Nationalist International”. They </w:t>
      </w:r>
      <w:r w:rsidRPr="001404A3">
        <w:rPr>
          <w:rStyle w:val="StyleUnderline"/>
          <w:rFonts w:asciiTheme="minorHAnsi" w:hAnsiTheme="minorHAnsi" w:cstheme="minorHAnsi"/>
        </w:rPr>
        <w:t>argue</w:t>
      </w:r>
      <w:r w:rsidRPr="001404A3">
        <w:rPr>
          <w:rFonts w:asciiTheme="minorHAnsi" w:hAnsiTheme="minorHAnsi" w:cstheme="minorHAnsi"/>
          <w:sz w:val="14"/>
        </w:rPr>
        <w:t xml:space="preserve"> that all nations today face the same enemies. The bogeymen of globalism, multiculturalism and immigration are threatening to destroy the traditions and identities of all nations. </w:t>
      </w:r>
      <w:proofErr w:type="gramStart"/>
      <w:r w:rsidRPr="001404A3">
        <w:rPr>
          <w:rFonts w:asciiTheme="minorHAnsi" w:hAnsiTheme="minorHAnsi" w:cstheme="minorHAnsi"/>
          <w:sz w:val="14"/>
        </w:rPr>
        <w:t>Therefore</w:t>
      </w:r>
      <w:proofErr w:type="gramEnd"/>
      <w:r w:rsidRPr="001404A3">
        <w:rPr>
          <w:rFonts w:asciiTheme="minorHAnsi" w:hAnsiTheme="minorHAnsi" w:cstheme="minorHAnsi"/>
          <w:sz w:val="14"/>
        </w:rPr>
        <w:t xml:space="preserve"> nationalists across the world should make common cause in opposing these global forces. Hungarians, Italians, </w:t>
      </w:r>
      <w:proofErr w:type="gramStart"/>
      <w:r w:rsidRPr="001404A3">
        <w:rPr>
          <w:rFonts w:asciiTheme="minorHAnsi" w:hAnsiTheme="minorHAnsi" w:cstheme="minorHAnsi"/>
          <w:sz w:val="14"/>
        </w:rPr>
        <w:t>Turks</w:t>
      </w:r>
      <w:proofErr w:type="gramEnd"/>
      <w:r w:rsidRPr="001404A3">
        <w:rPr>
          <w:rFonts w:asciiTheme="minorHAnsi" w:hAnsiTheme="minorHAnsi" w:cstheme="minorHAnsi"/>
          <w:sz w:val="14"/>
        </w:rPr>
        <w:t xml:space="preserve"> and Israelis should build walls, erect fences and slow down the movement of people, goods, money and ideas.</w:t>
      </w:r>
    </w:p>
    <w:p w14:paraId="22B044C9" w14:textId="77777777" w:rsidR="00EE39A4" w:rsidRPr="001404A3" w:rsidRDefault="00EE39A4" w:rsidP="00EE39A4">
      <w:pPr>
        <w:rPr>
          <w:rFonts w:asciiTheme="minorHAnsi" w:hAnsiTheme="minorHAnsi" w:cstheme="minorHAnsi"/>
          <w:sz w:val="14"/>
        </w:rPr>
      </w:pPr>
      <w:r w:rsidRPr="001404A3">
        <w:rPr>
          <w:rStyle w:val="StyleUnderline"/>
          <w:rFonts w:asciiTheme="minorHAnsi" w:hAnsiTheme="minorHAnsi" w:cstheme="minorHAnsi"/>
        </w:rPr>
        <w:t>The world will</w:t>
      </w:r>
      <w:r w:rsidRPr="001404A3">
        <w:rPr>
          <w:rFonts w:asciiTheme="minorHAnsi" w:hAnsiTheme="minorHAnsi" w:cstheme="minorHAnsi"/>
          <w:sz w:val="14"/>
        </w:rPr>
        <w:t xml:space="preserve"> then </w:t>
      </w:r>
      <w:r w:rsidRPr="001404A3">
        <w:rPr>
          <w:rStyle w:val="StyleUnderline"/>
          <w:rFonts w:asciiTheme="minorHAnsi" w:hAnsiTheme="minorHAnsi" w:cstheme="minorHAnsi"/>
        </w:rPr>
        <w:t>be divided into distinct nation-states</w:t>
      </w:r>
      <w:r w:rsidRPr="001404A3">
        <w:rPr>
          <w:rFonts w:asciiTheme="minorHAnsi" w:hAnsiTheme="minorHAnsi" w:cstheme="minorHAnsi"/>
          <w:sz w:val="14"/>
        </w:rPr>
        <w:t xml:space="preserve">, each with its own sacred identity and traditions. Based on mutual respect for these differing identities, all nation-states could cooperate and trade peacefully with one another. Hungary will be Hungarian, Turkey will be Turkish, Israel will be Israeli, and everyone will know who they are and what is their proper place in the world. It will be a world without immigration, without universal values, without multiculturalism, and without a global elite—but with peaceful international relations and some trade. In a word, </w:t>
      </w:r>
      <w:r w:rsidRPr="001404A3">
        <w:rPr>
          <w:rStyle w:val="StyleUnderline"/>
          <w:rFonts w:asciiTheme="minorHAnsi" w:hAnsiTheme="minorHAnsi" w:cstheme="minorHAnsi"/>
        </w:rPr>
        <w:t xml:space="preserve">the “Nationalist International” envisions the </w:t>
      </w:r>
      <w:r w:rsidRPr="001404A3">
        <w:rPr>
          <w:rStyle w:val="StyleUnderline"/>
          <w:rFonts w:asciiTheme="minorHAnsi" w:hAnsiTheme="minorHAnsi" w:cstheme="minorHAnsi"/>
          <w:highlight w:val="cyan"/>
        </w:rPr>
        <w:t>world as</w:t>
      </w:r>
      <w:r w:rsidRPr="001404A3">
        <w:rPr>
          <w:rStyle w:val="StyleUnderline"/>
          <w:rFonts w:asciiTheme="minorHAnsi" w:hAnsiTheme="minorHAnsi" w:cstheme="minorHAnsi"/>
        </w:rPr>
        <w:t xml:space="preserve"> a network of </w:t>
      </w:r>
      <w:r w:rsidRPr="001404A3">
        <w:rPr>
          <w:rStyle w:val="StyleUnderline"/>
          <w:rFonts w:asciiTheme="minorHAnsi" w:hAnsiTheme="minorHAnsi" w:cstheme="minorHAnsi"/>
          <w:highlight w:val="cyan"/>
        </w:rPr>
        <w:t>walled-but-friendly fortresses</w:t>
      </w:r>
      <w:r w:rsidRPr="001404A3">
        <w:rPr>
          <w:rFonts w:asciiTheme="minorHAnsi" w:hAnsiTheme="minorHAnsi" w:cstheme="minorHAnsi"/>
          <w:sz w:val="14"/>
        </w:rPr>
        <w:t>.</w:t>
      </w:r>
    </w:p>
    <w:p w14:paraId="5F4BA0DE" w14:textId="77777777" w:rsidR="00EE39A4" w:rsidRPr="001404A3" w:rsidRDefault="00EE39A4" w:rsidP="00EE39A4">
      <w:pPr>
        <w:rPr>
          <w:rFonts w:asciiTheme="minorHAnsi" w:hAnsiTheme="minorHAnsi" w:cstheme="minorHAnsi"/>
          <w:sz w:val="14"/>
        </w:rPr>
      </w:pPr>
      <w:r w:rsidRPr="001404A3">
        <w:rPr>
          <w:rFonts w:asciiTheme="minorHAnsi" w:hAnsiTheme="minorHAnsi" w:cstheme="minorHAnsi"/>
          <w:sz w:val="14"/>
        </w:rPr>
        <w:t xml:space="preserve">Many people would think this is quite a reasonable vision. Why isn’t it a viable alternative to the liberal order? Two things should be noted about it. First, it is still a comparatively liberal vision. It assumes that no human group is superior to all others, that no nation should dominate its peers, and that international cooperation is better than conflict. In fact, liberalism and nationalism were originally closely aligned with one another. The 19th century liberal nationalists, such as Giuseppe Garibaldi and Giuseppe Mazzini in Italy, and Adam Mickiewicz in Poland, dreamt about precisely such an international liberal order of </w:t>
      </w:r>
      <w:proofErr w:type="gramStart"/>
      <w:r w:rsidRPr="001404A3">
        <w:rPr>
          <w:rFonts w:asciiTheme="minorHAnsi" w:hAnsiTheme="minorHAnsi" w:cstheme="minorHAnsi"/>
          <w:sz w:val="14"/>
        </w:rPr>
        <w:t>peacefully-coexisting</w:t>
      </w:r>
      <w:proofErr w:type="gramEnd"/>
      <w:r w:rsidRPr="001404A3">
        <w:rPr>
          <w:rFonts w:asciiTheme="minorHAnsi" w:hAnsiTheme="minorHAnsi" w:cstheme="minorHAnsi"/>
          <w:sz w:val="14"/>
        </w:rPr>
        <w:t xml:space="preserve"> nations.</w:t>
      </w:r>
    </w:p>
    <w:p w14:paraId="73675A48" w14:textId="77777777" w:rsidR="00EE39A4" w:rsidRPr="001404A3" w:rsidRDefault="00EE39A4" w:rsidP="00EE39A4">
      <w:pPr>
        <w:rPr>
          <w:rFonts w:asciiTheme="minorHAnsi" w:hAnsiTheme="minorHAnsi" w:cstheme="minorHAnsi"/>
          <w:sz w:val="14"/>
        </w:rPr>
      </w:pPr>
      <w:r w:rsidRPr="001404A3">
        <w:rPr>
          <w:rFonts w:asciiTheme="minorHAnsi" w:hAnsiTheme="minorHAnsi" w:cstheme="minorHAnsi"/>
          <w:sz w:val="14"/>
        </w:rPr>
        <w:t xml:space="preserve">The second thing to note about </w:t>
      </w:r>
      <w:r w:rsidRPr="001404A3">
        <w:rPr>
          <w:rStyle w:val="StyleUnderline"/>
          <w:rFonts w:asciiTheme="minorHAnsi" w:hAnsiTheme="minorHAnsi" w:cstheme="minorHAnsi"/>
        </w:rPr>
        <w:t>this vision of friendly fortresses</w:t>
      </w:r>
      <w:r w:rsidRPr="001404A3">
        <w:rPr>
          <w:rFonts w:asciiTheme="minorHAnsi" w:hAnsiTheme="minorHAnsi" w:cstheme="minorHAnsi"/>
          <w:sz w:val="14"/>
        </w:rPr>
        <w:t xml:space="preserve"> is that it </w:t>
      </w:r>
      <w:r w:rsidRPr="001404A3">
        <w:rPr>
          <w:rStyle w:val="Emphasis"/>
          <w:rFonts w:asciiTheme="minorHAnsi" w:hAnsiTheme="minorHAnsi" w:cstheme="minorHAnsi"/>
          <w:highlight w:val="cyan"/>
        </w:rPr>
        <w:t>has been tried</w:t>
      </w:r>
      <w:r w:rsidRPr="001404A3">
        <w:rPr>
          <w:rFonts w:asciiTheme="minorHAnsi" w:hAnsiTheme="minorHAnsi" w:cstheme="minorHAnsi"/>
          <w:sz w:val="14"/>
          <w:highlight w:val="cyan"/>
        </w:rPr>
        <w:t>—</w:t>
      </w:r>
      <w:r w:rsidRPr="001404A3">
        <w:rPr>
          <w:rStyle w:val="StyleUnderline"/>
          <w:rFonts w:asciiTheme="minorHAnsi" w:hAnsiTheme="minorHAnsi" w:cstheme="minorHAnsi"/>
          <w:highlight w:val="cyan"/>
        </w:rPr>
        <w:t>and</w:t>
      </w:r>
      <w:r w:rsidRPr="001404A3">
        <w:rPr>
          <w:rStyle w:val="StyleUnderline"/>
          <w:rFonts w:asciiTheme="minorHAnsi" w:hAnsiTheme="minorHAnsi" w:cstheme="minorHAnsi"/>
        </w:rPr>
        <w:t xml:space="preserve"> it </w:t>
      </w:r>
      <w:r w:rsidRPr="001404A3">
        <w:rPr>
          <w:rStyle w:val="Emphasis"/>
          <w:rFonts w:asciiTheme="minorHAnsi" w:hAnsiTheme="minorHAnsi" w:cstheme="minorHAnsi"/>
          <w:highlight w:val="cyan"/>
        </w:rPr>
        <w:t>failed</w:t>
      </w:r>
      <w:r w:rsidRPr="001404A3">
        <w:rPr>
          <w:rStyle w:val="Emphasis"/>
          <w:rFonts w:asciiTheme="minorHAnsi" w:hAnsiTheme="minorHAnsi" w:cstheme="minorHAnsi"/>
        </w:rPr>
        <w:t xml:space="preserve"> spectacularly</w:t>
      </w:r>
      <w:r w:rsidRPr="001404A3">
        <w:rPr>
          <w:rStyle w:val="StyleUnderline"/>
          <w:rFonts w:asciiTheme="minorHAnsi" w:hAnsiTheme="minorHAnsi" w:cstheme="minorHAnsi"/>
        </w:rPr>
        <w:t xml:space="preserve">. </w:t>
      </w:r>
      <w:r w:rsidRPr="001404A3">
        <w:rPr>
          <w:rStyle w:val="Emphasis"/>
          <w:rFonts w:asciiTheme="minorHAnsi" w:hAnsiTheme="minorHAnsi" w:cstheme="minorHAnsi"/>
        </w:rPr>
        <w:t xml:space="preserve">All </w:t>
      </w:r>
      <w:r w:rsidRPr="001404A3">
        <w:rPr>
          <w:rStyle w:val="Emphasis"/>
          <w:rFonts w:asciiTheme="minorHAnsi" w:hAnsiTheme="minorHAnsi" w:cstheme="minorHAnsi"/>
          <w:highlight w:val="cyan"/>
        </w:rPr>
        <w:t>attempts</w:t>
      </w:r>
      <w:r w:rsidRPr="001404A3">
        <w:rPr>
          <w:rStyle w:val="StyleUnderline"/>
          <w:rFonts w:asciiTheme="minorHAnsi" w:hAnsiTheme="minorHAnsi" w:cstheme="minorHAnsi"/>
          <w:highlight w:val="cyan"/>
        </w:rPr>
        <w:t xml:space="preserve"> to divide </w:t>
      </w:r>
      <w:r w:rsidRPr="001404A3">
        <w:rPr>
          <w:rStyle w:val="StyleUnderline"/>
          <w:rFonts w:asciiTheme="minorHAnsi" w:hAnsiTheme="minorHAnsi" w:cstheme="minorHAnsi"/>
        </w:rPr>
        <w:t xml:space="preserve">the </w:t>
      </w:r>
      <w:r w:rsidRPr="001404A3">
        <w:rPr>
          <w:rStyle w:val="StyleUnderline"/>
          <w:rFonts w:asciiTheme="minorHAnsi" w:hAnsiTheme="minorHAnsi" w:cstheme="minorHAnsi"/>
          <w:highlight w:val="cyan"/>
        </w:rPr>
        <w:t>world</w:t>
      </w:r>
      <w:r w:rsidRPr="001404A3">
        <w:rPr>
          <w:rStyle w:val="StyleUnderline"/>
          <w:rFonts w:asciiTheme="minorHAnsi" w:hAnsiTheme="minorHAnsi" w:cstheme="minorHAnsi"/>
        </w:rPr>
        <w:t xml:space="preserve"> into clear-cut nations have</w:t>
      </w:r>
      <w:r w:rsidRPr="001404A3">
        <w:rPr>
          <w:rFonts w:asciiTheme="minorHAnsi" w:hAnsiTheme="minorHAnsi" w:cstheme="minorHAnsi"/>
          <w:sz w:val="14"/>
        </w:rPr>
        <w:t xml:space="preserve"> so far </w:t>
      </w:r>
      <w:r w:rsidRPr="001404A3">
        <w:rPr>
          <w:rStyle w:val="Emphasis"/>
          <w:rFonts w:asciiTheme="minorHAnsi" w:hAnsiTheme="minorHAnsi" w:cstheme="minorHAnsi"/>
        </w:rPr>
        <w:t xml:space="preserve">resulted </w:t>
      </w:r>
      <w:r w:rsidRPr="001404A3">
        <w:rPr>
          <w:rStyle w:val="Emphasis"/>
          <w:rFonts w:asciiTheme="minorHAnsi" w:hAnsiTheme="minorHAnsi" w:cstheme="minorHAnsi"/>
          <w:highlight w:val="cyan"/>
        </w:rPr>
        <w:t>in war and genocide</w:t>
      </w:r>
      <w:r w:rsidRPr="001404A3">
        <w:rPr>
          <w:rFonts w:asciiTheme="minorHAnsi" w:hAnsiTheme="minorHAnsi" w:cstheme="minorHAnsi"/>
          <w:sz w:val="14"/>
        </w:rPr>
        <w:t>. When the heirs of Garibaldi, Mazzini and Mickiewicz managed to overthrow the multi-ethnic Habsburg Empire, it proved impossible to find a clear line dividing Italians from Slovenes or Poles from Ukrainians.</w:t>
      </w:r>
    </w:p>
    <w:p w14:paraId="5EFF831A" w14:textId="77777777" w:rsidR="00EE39A4" w:rsidRPr="001404A3" w:rsidRDefault="00EE39A4" w:rsidP="00EE39A4">
      <w:pPr>
        <w:rPr>
          <w:rFonts w:asciiTheme="minorHAnsi" w:hAnsiTheme="minorHAnsi" w:cstheme="minorHAnsi"/>
          <w:sz w:val="14"/>
        </w:rPr>
      </w:pPr>
      <w:r w:rsidRPr="001404A3">
        <w:rPr>
          <w:rFonts w:asciiTheme="minorHAnsi" w:hAnsiTheme="minorHAnsi" w:cstheme="minorHAnsi"/>
          <w:sz w:val="14"/>
        </w:rPr>
        <w:t xml:space="preserve">This had set the stage for the second world war. The key problem with the network of fortresses is that each national fortress wants a bit more land, </w:t>
      </w:r>
      <w:proofErr w:type="gramStart"/>
      <w:r w:rsidRPr="001404A3">
        <w:rPr>
          <w:rFonts w:asciiTheme="minorHAnsi" w:hAnsiTheme="minorHAnsi" w:cstheme="minorHAnsi"/>
          <w:sz w:val="14"/>
        </w:rPr>
        <w:t>security</w:t>
      </w:r>
      <w:proofErr w:type="gramEnd"/>
      <w:r w:rsidRPr="001404A3">
        <w:rPr>
          <w:rFonts w:asciiTheme="minorHAnsi" w:hAnsiTheme="minorHAnsi" w:cstheme="minorHAnsi"/>
          <w:sz w:val="14"/>
        </w:rPr>
        <w:t xml:space="preserve"> and prosperity for itself at the expense of the neighbors, and without the help of universal values and global </w:t>
      </w:r>
      <w:proofErr w:type="spellStart"/>
      <w:r w:rsidRPr="001404A3">
        <w:rPr>
          <w:rFonts w:asciiTheme="minorHAnsi" w:hAnsiTheme="minorHAnsi" w:cstheme="minorHAnsi"/>
          <w:sz w:val="14"/>
        </w:rPr>
        <w:t>organisations</w:t>
      </w:r>
      <w:proofErr w:type="spellEnd"/>
      <w:r w:rsidRPr="001404A3">
        <w:rPr>
          <w:rFonts w:asciiTheme="minorHAnsi" w:hAnsiTheme="minorHAnsi" w:cstheme="minorHAnsi"/>
          <w:sz w:val="14"/>
        </w:rPr>
        <w:t>, rival fortresses cannot agree on any common rules. Walled fortresses are seldom friendly.</w:t>
      </w:r>
    </w:p>
    <w:p w14:paraId="0B555B88" w14:textId="77777777" w:rsidR="00EE39A4" w:rsidRPr="001404A3" w:rsidRDefault="00EE39A4" w:rsidP="00EE39A4">
      <w:pPr>
        <w:rPr>
          <w:rFonts w:asciiTheme="minorHAnsi" w:hAnsiTheme="minorHAnsi" w:cstheme="minorHAnsi"/>
          <w:sz w:val="14"/>
        </w:rPr>
      </w:pPr>
      <w:r w:rsidRPr="001404A3">
        <w:rPr>
          <w:rFonts w:asciiTheme="minorHAnsi" w:hAnsiTheme="minorHAnsi" w:cstheme="minorHAnsi"/>
          <w:sz w:val="14"/>
        </w:rPr>
        <w:t xml:space="preserve">But if you happen to live inside a particularly strong fortress, such as America or Russia, why should you care? Some nationalists indeed adopt a more extreme isolationist position. They don’t believe in either a global empire or in a global network of fortresses. Instead, </w:t>
      </w:r>
      <w:r w:rsidRPr="001404A3">
        <w:rPr>
          <w:rStyle w:val="StyleUnderline"/>
          <w:rFonts w:asciiTheme="minorHAnsi" w:hAnsiTheme="minorHAnsi" w:cstheme="minorHAnsi"/>
        </w:rPr>
        <w:t>they deny the necessity of any global order whatsoever</w:t>
      </w:r>
      <w:r w:rsidRPr="001404A3">
        <w:rPr>
          <w:rFonts w:asciiTheme="minorHAnsi" w:hAnsiTheme="minorHAnsi" w:cstheme="minorHAnsi"/>
          <w:sz w:val="14"/>
        </w:rPr>
        <w:t>. “Our fortress should just raise the drawbridges,” they say, “and the rest of the world can go to hell. We should refuse entry to foreign people, foreign ideas and foreign goods, and as long as our walls are stout and the guards are loyal, who cares what happens to the foreigners?”</w:t>
      </w:r>
    </w:p>
    <w:p w14:paraId="64A53723" w14:textId="77777777" w:rsidR="00EE39A4" w:rsidRPr="001404A3" w:rsidRDefault="00EE39A4" w:rsidP="00EE39A4">
      <w:pPr>
        <w:rPr>
          <w:rFonts w:asciiTheme="minorHAnsi" w:hAnsiTheme="minorHAnsi" w:cstheme="minorHAnsi"/>
          <w:sz w:val="14"/>
        </w:rPr>
      </w:pPr>
      <w:r w:rsidRPr="001404A3">
        <w:rPr>
          <w:rFonts w:asciiTheme="minorHAnsi" w:hAnsiTheme="minorHAnsi" w:cstheme="minorHAnsi"/>
          <w:sz w:val="14"/>
        </w:rPr>
        <w:t>Such extreme isolationism, however, is completely divorced from economic realities. Without a global trade network, all existing national economies will collapse—including that of North Korea. Many countries will not be able even to feed themselves without imports, and prices of almost all products will skyrocket. The made-in-China shirt I am wearing cost me about $5. If it had been produced by Israeli workers from Israeli-grown cotton using Israeli-made machines powered by non-existing Israeli oil, it may well have cost ten times as much. Nationalist leaders from Donald Trump to Vladimir Putin may therefore heap abuse on the global trade network, but none thinks seriously of taking their country completely out of that network. And we cannot have a global trade network without some global order that sets the rules of the game.</w:t>
      </w:r>
    </w:p>
    <w:p w14:paraId="3141258A" w14:textId="77777777" w:rsidR="00EE39A4" w:rsidRPr="001404A3" w:rsidRDefault="00EE39A4" w:rsidP="00EE39A4">
      <w:pPr>
        <w:rPr>
          <w:rFonts w:asciiTheme="minorHAnsi" w:hAnsiTheme="minorHAnsi" w:cstheme="minorHAnsi"/>
          <w:sz w:val="14"/>
        </w:rPr>
      </w:pPr>
      <w:r w:rsidRPr="001404A3">
        <w:rPr>
          <w:rFonts w:asciiTheme="minorHAnsi" w:hAnsiTheme="minorHAnsi" w:cstheme="minorHAnsi"/>
          <w:sz w:val="14"/>
        </w:rPr>
        <w:t xml:space="preserve">Even more importantly, whether people like it or not, </w:t>
      </w:r>
      <w:r w:rsidRPr="001404A3">
        <w:rPr>
          <w:rStyle w:val="StyleUnderline"/>
          <w:rFonts w:asciiTheme="minorHAnsi" w:hAnsiTheme="minorHAnsi" w:cstheme="minorHAnsi"/>
        </w:rPr>
        <w:t>humankind</w:t>
      </w:r>
      <w:r w:rsidRPr="001404A3">
        <w:rPr>
          <w:rFonts w:asciiTheme="minorHAnsi" w:hAnsiTheme="minorHAnsi" w:cstheme="minorHAnsi"/>
          <w:sz w:val="14"/>
        </w:rPr>
        <w:t xml:space="preserve"> today </w:t>
      </w:r>
      <w:r w:rsidRPr="001404A3">
        <w:rPr>
          <w:rStyle w:val="StyleUnderline"/>
          <w:rFonts w:asciiTheme="minorHAnsi" w:hAnsiTheme="minorHAnsi" w:cstheme="minorHAnsi"/>
        </w:rPr>
        <w:t>faces</w:t>
      </w:r>
      <w:r w:rsidRPr="001404A3">
        <w:rPr>
          <w:rFonts w:asciiTheme="minorHAnsi" w:hAnsiTheme="minorHAnsi" w:cstheme="minorHAnsi"/>
          <w:sz w:val="14"/>
        </w:rPr>
        <w:t xml:space="preserve"> three </w:t>
      </w:r>
      <w:r w:rsidRPr="001404A3">
        <w:rPr>
          <w:rStyle w:val="StyleUnderline"/>
          <w:rFonts w:asciiTheme="minorHAnsi" w:hAnsiTheme="minorHAnsi" w:cstheme="minorHAnsi"/>
          <w:highlight w:val="cyan"/>
        </w:rPr>
        <w:t>common problems</w:t>
      </w:r>
      <w:r w:rsidRPr="001404A3">
        <w:rPr>
          <w:rStyle w:val="StyleUnderline"/>
          <w:rFonts w:asciiTheme="minorHAnsi" w:hAnsiTheme="minorHAnsi" w:cstheme="minorHAnsi"/>
        </w:rPr>
        <w:t xml:space="preserve"> that make a mockery of all national borders</w:t>
      </w:r>
      <w:r w:rsidRPr="001404A3">
        <w:rPr>
          <w:rFonts w:asciiTheme="minorHAnsi" w:hAnsiTheme="minorHAnsi" w:cstheme="minorHAnsi"/>
          <w:sz w:val="14"/>
        </w:rPr>
        <w:t xml:space="preserve">, and </w:t>
      </w:r>
      <w:r w:rsidRPr="001404A3">
        <w:rPr>
          <w:rStyle w:val="StyleUnderline"/>
          <w:rFonts w:asciiTheme="minorHAnsi" w:hAnsiTheme="minorHAnsi" w:cstheme="minorHAnsi"/>
        </w:rPr>
        <w:t xml:space="preserve">that </w:t>
      </w:r>
      <w:r w:rsidRPr="001404A3">
        <w:rPr>
          <w:rStyle w:val="StyleUnderline"/>
          <w:rFonts w:asciiTheme="minorHAnsi" w:hAnsiTheme="minorHAnsi" w:cstheme="minorHAnsi"/>
          <w:highlight w:val="cyan"/>
        </w:rPr>
        <w:t xml:space="preserve">can </w:t>
      </w:r>
      <w:r w:rsidRPr="001404A3">
        <w:rPr>
          <w:rStyle w:val="Emphasis"/>
          <w:rFonts w:asciiTheme="minorHAnsi" w:hAnsiTheme="minorHAnsi" w:cstheme="minorHAnsi"/>
          <w:highlight w:val="cyan"/>
        </w:rPr>
        <w:t>only be solved through global coop</w:t>
      </w:r>
      <w:r w:rsidRPr="001404A3">
        <w:rPr>
          <w:rStyle w:val="Emphasis"/>
          <w:rFonts w:asciiTheme="minorHAnsi" w:hAnsiTheme="minorHAnsi" w:cstheme="minorHAnsi"/>
        </w:rPr>
        <w:t>eration</w:t>
      </w:r>
      <w:r w:rsidRPr="001404A3">
        <w:rPr>
          <w:rStyle w:val="StyleUnderline"/>
          <w:rFonts w:asciiTheme="minorHAnsi" w:hAnsiTheme="minorHAnsi" w:cstheme="minorHAnsi"/>
        </w:rPr>
        <w:t xml:space="preserve">. These are </w:t>
      </w:r>
      <w:r w:rsidRPr="001404A3">
        <w:rPr>
          <w:rStyle w:val="Emphasis"/>
          <w:rFonts w:asciiTheme="minorHAnsi" w:hAnsiTheme="minorHAnsi" w:cstheme="minorHAnsi"/>
          <w:sz w:val="24"/>
          <w:highlight w:val="cyan"/>
        </w:rPr>
        <w:t>nuclear war, climate change and tech</w:t>
      </w:r>
      <w:r w:rsidRPr="001404A3">
        <w:rPr>
          <w:rStyle w:val="Emphasis"/>
          <w:rFonts w:asciiTheme="minorHAnsi" w:hAnsiTheme="minorHAnsi" w:cstheme="minorHAnsi"/>
          <w:sz w:val="24"/>
        </w:rPr>
        <w:t>nological disruption</w:t>
      </w:r>
      <w:r w:rsidRPr="001404A3">
        <w:rPr>
          <w:rStyle w:val="StyleUnderline"/>
          <w:rFonts w:asciiTheme="minorHAnsi" w:hAnsiTheme="minorHAnsi" w:cstheme="minorHAnsi"/>
        </w:rPr>
        <w:t xml:space="preserve">. </w:t>
      </w:r>
      <w:r w:rsidRPr="001404A3">
        <w:rPr>
          <w:rStyle w:val="StyleUnderline"/>
          <w:rFonts w:asciiTheme="minorHAnsi" w:hAnsiTheme="minorHAnsi" w:cstheme="minorHAnsi"/>
          <w:highlight w:val="cyan"/>
        </w:rPr>
        <w:t>You cannot build a wall against nuclear winter or</w:t>
      </w:r>
      <w:r w:rsidRPr="001404A3">
        <w:rPr>
          <w:rStyle w:val="StyleUnderline"/>
          <w:rFonts w:asciiTheme="minorHAnsi" w:hAnsiTheme="minorHAnsi" w:cstheme="minorHAnsi"/>
        </w:rPr>
        <w:t xml:space="preserve"> against global </w:t>
      </w:r>
      <w:r w:rsidRPr="001404A3">
        <w:rPr>
          <w:rStyle w:val="StyleUnderline"/>
          <w:rFonts w:asciiTheme="minorHAnsi" w:hAnsiTheme="minorHAnsi" w:cstheme="minorHAnsi"/>
          <w:highlight w:val="cyan"/>
        </w:rPr>
        <w:t>warming</w:t>
      </w:r>
      <w:r w:rsidRPr="001404A3">
        <w:rPr>
          <w:rStyle w:val="StyleUnderline"/>
          <w:rFonts w:asciiTheme="minorHAnsi" w:hAnsiTheme="minorHAnsi" w:cstheme="minorHAnsi"/>
        </w:rPr>
        <w:t>, and no nation can regulate</w:t>
      </w:r>
      <w:r w:rsidRPr="001404A3">
        <w:rPr>
          <w:rFonts w:asciiTheme="minorHAnsi" w:hAnsiTheme="minorHAnsi" w:cstheme="minorHAnsi"/>
          <w:sz w:val="14"/>
        </w:rPr>
        <w:t xml:space="preserve"> artificial intelligence (</w:t>
      </w:r>
      <w:r w:rsidRPr="001404A3">
        <w:rPr>
          <w:rStyle w:val="StyleUnderline"/>
          <w:rFonts w:asciiTheme="minorHAnsi" w:hAnsiTheme="minorHAnsi" w:cstheme="minorHAnsi"/>
        </w:rPr>
        <w:t>AI) or bioengineering single-handedly</w:t>
      </w:r>
      <w:r w:rsidRPr="001404A3">
        <w:rPr>
          <w:rFonts w:asciiTheme="minorHAnsi" w:hAnsiTheme="minorHAnsi" w:cstheme="minorHAnsi"/>
          <w:sz w:val="14"/>
        </w:rPr>
        <w:t>. It won’t be enough if only the European Union forbids producing killer robots or only America bans genetically-engineering human babies. Due to the immense potential of such disruptive technologies, if even one country decides to pursue these high-risk high-gain paths, other countries will be forced to follow its dangerous lead for fear of being left behind.</w:t>
      </w:r>
    </w:p>
    <w:p w14:paraId="2B49E139" w14:textId="77777777" w:rsidR="00EE39A4" w:rsidRPr="001404A3" w:rsidRDefault="00EE39A4" w:rsidP="00EE39A4">
      <w:pPr>
        <w:rPr>
          <w:rFonts w:asciiTheme="minorHAnsi" w:hAnsiTheme="minorHAnsi" w:cstheme="minorHAnsi"/>
          <w:sz w:val="14"/>
        </w:rPr>
      </w:pPr>
      <w:r w:rsidRPr="001404A3">
        <w:rPr>
          <w:rStyle w:val="StyleUnderline"/>
          <w:rFonts w:asciiTheme="minorHAnsi" w:hAnsiTheme="minorHAnsi" w:cstheme="minorHAnsi"/>
          <w:highlight w:val="cyan"/>
        </w:rPr>
        <w:t xml:space="preserve">An </w:t>
      </w:r>
      <w:r w:rsidRPr="001404A3">
        <w:rPr>
          <w:rStyle w:val="Emphasis"/>
          <w:rFonts w:asciiTheme="minorHAnsi" w:hAnsiTheme="minorHAnsi" w:cstheme="minorHAnsi"/>
          <w:highlight w:val="cyan"/>
        </w:rPr>
        <w:t>AI</w:t>
      </w:r>
      <w:r w:rsidRPr="001404A3">
        <w:rPr>
          <w:rStyle w:val="Emphasis"/>
          <w:rFonts w:asciiTheme="minorHAnsi" w:hAnsiTheme="minorHAnsi" w:cstheme="minorHAnsi"/>
        </w:rPr>
        <w:t xml:space="preserve"> arms race</w:t>
      </w:r>
      <w:r w:rsidRPr="001404A3">
        <w:rPr>
          <w:rStyle w:val="StyleUnderline"/>
          <w:rFonts w:asciiTheme="minorHAnsi" w:hAnsiTheme="minorHAnsi" w:cstheme="minorHAnsi"/>
        </w:rPr>
        <w:t xml:space="preserve"> </w:t>
      </w:r>
      <w:r w:rsidRPr="001404A3">
        <w:rPr>
          <w:rStyle w:val="StyleUnderline"/>
          <w:rFonts w:asciiTheme="minorHAnsi" w:hAnsiTheme="minorHAnsi" w:cstheme="minorHAnsi"/>
          <w:highlight w:val="cyan"/>
        </w:rPr>
        <w:t>or</w:t>
      </w:r>
      <w:r w:rsidRPr="001404A3">
        <w:rPr>
          <w:rStyle w:val="StyleUnderline"/>
          <w:rFonts w:asciiTheme="minorHAnsi" w:hAnsiTheme="minorHAnsi" w:cstheme="minorHAnsi"/>
        </w:rPr>
        <w:t xml:space="preserve"> </w:t>
      </w:r>
      <w:proofErr w:type="gramStart"/>
      <w:r w:rsidRPr="001404A3">
        <w:rPr>
          <w:rStyle w:val="StyleUnderline"/>
          <w:rFonts w:asciiTheme="minorHAnsi" w:hAnsiTheme="minorHAnsi" w:cstheme="minorHAnsi"/>
        </w:rPr>
        <w:t xml:space="preserve">a </w:t>
      </w:r>
      <w:r w:rsidRPr="001404A3">
        <w:rPr>
          <w:rStyle w:val="Emphasis"/>
          <w:rFonts w:asciiTheme="minorHAnsi" w:hAnsiTheme="minorHAnsi" w:cstheme="minorHAnsi"/>
          <w:highlight w:val="cyan"/>
        </w:rPr>
        <w:t>biotech</w:t>
      </w:r>
      <w:r w:rsidRPr="001404A3">
        <w:rPr>
          <w:rStyle w:val="Emphasis"/>
          <w:rFonts w:asciiTheme="minorHAnsi" w:hAnsiTheme="minorHAnsi" w:cstheme="minorHAnsi"/>
        </w:rPr>
        <w:t xml:space="preserve">nological </w:t>
      </w:r>
      <w:r w:rsidRPr="001404A3">
        <w:rPr>
          <w:rStyle w:val="Emphasis"/>
          <w:rFonts w:asciiTheme="minorHAnsi" w:hAnsiTheme="minorHAnsi" w:cstheme="minorHAnsi"/>
          <w:highlight w:val="cyan"/>
        </w:rPr>
        <w:t>arms</w:t>
      </w:r>
      <w:proofErr w:type="gramEnd"/>
      <w:r w:rsidRPr="001404A3">
        <w:rPr>
          <w:rStyle w:val="Emphasis"/>
          <w:rFonts w:asciiTheme="minorHAnsi" w:hAnsiTheme="minorHAnsi" w:cstheme="minorHAnsi"/>
          <w:highlight w:val="cyan"/>
        </w:rPr>
        <w:t xml:space="preserve"> race</w:t>
      </w:r>
      <w:r w:rsidRPr="001404A3">
        <w:rPr>
          <w:rFonts w:asciiTheme="minorHAnsi" w:hAnsiTheme="minorHAnsi" w:cstheme="minorHAnsi"/>
          <w:sz w:val="14"/>
        </w:rPr>
        <w:t xml:space="preserve"> almost </w:t>
      </w:r>
      <w:r w:rsidRPr="001404A3">
        <w:rPr>
          <w:rStyle w:val="Emphasis"/>
          <w:rFonts w:asciiTheme="minorHAnsi" w:hAnsiTheme="minorHAnsi" w:cstheme="minorHAnsi"/>
          <w:highlight w:val="cyan"/>
        </w:rPr>
        <w:t>guarantees</w:t>
      </w:r>
      <w:r w:rsidRPr="001404A3">
        <w:rPr>
          <w:rStyle w:val="Emphasis"/>
          <w:rFonts w:asciiTheme="minorHAnsi" w:hAnsiTheme="minorHAnsi" w:cstheme="minorHAnsi"/>
        </w:rPr>
        <w:t xml:space="preserve"> the worst outcome</w:t>
      </w:r>
      <w:r w:rsidRPr="001404A3">
        <w:rPr>
          <w:rStyle w:val="StyleUnderline"/>
          <w:rFonts w:asciiTheme="minorHAnsi" w:hAnsiTheme="minorHAnsi" w:cstheme="minorHAnsi"/>
        </w:rPr>
        <w:t xml:space="preserve">. </w:t>
      </w:r>
      <w:r w:rsidRPr="001404A3">
        <w:rPr>
          <w:rStyle w:val="StyleUnderline"/>
          <w:rFonts w:asciiTheme="minorHAnsi" w:hAnsiTheme="minorHAnsi" w:cstheme="minorHAnsi"/>
          <w:highlight w:val="cyan"/>
        </w:rPr>
        <w:t>Whoever wins</w:t>
      </w:r>
      <w:r w:rsidRPr="001404A3">
        <w:rPr>
          <w:rFonts w:asciiTheme="minorHAnsi" w:hAnsiTheme="minorHAnsi" w:cstheme="minorHAnsi"/>
          <w:sz w:val="14"/>
        </w:rPr>
        <w:t xml:space="preserve"> the arms race, </w:t>
      </w:r>
      <w:r w:rsidRPr="001404A3">
        <w:rPr>
          <w:rStyle w:val="Emphasis"/>
          <w:rFonts w:asciiTheme="minorHAnsi" w:hAnsiTheme="minorHAnsi" w:cstheme="minorHAnsi"/>
          <w:sz w:val="24"/>
        </w:rPr>
        <w:t xml:space="preserve">the </w:t>
      </w:r>
      <w:r w:rsidRPr="001404A3">
        <w:rPr>
          <w:rStyle w:val="Emphasis"/>
          <w:rFonts w:asciiTheme="minorHAnsi" w:hAnsiTheme="minorHAnsi" w:cstheme="minorHAnsi"/>
          <w:sz w:val="24"/>
          <w:highlight w:val="cyan"/>
        </w:rPr>
        <w:t>loser will</w:t>
      </w:r>
      <w:r w:rsidRPr="001404A3">
        <w:rPr>
          <w:rStyle w:val="Emphasis"/>
          <w:rFonts w:asciiTheme="minorHAnsi" w:hAnsiTheme="minorHAnsi" w:cstheme="minorHAnsi"/>
          <w:sz w:val="24"/>
        </w:rPr>
        <w:t xml:space="preserve"> likely </w:t>
      </w:r>
      <w:r w:rsidRPr="001404A3">
        <w:rPr>
          <w:rStyle w:val="Emphasis"/>
          <w:rFonts w:asciiTheme="minorHAnsi" w:hAnsiTheme="minorHAnsi" w:cstheme="minorHAnsi"/>
          <w:sz w:val="24"/>
          <w:highlight w:val="cyan"/>
        </w:rPr>
        <w:t xml:space="preserve">be </w:t>
      </w:r>
      <w:r w:rsidRPr="001404A3">
        <w:rPr>
          <w:rStyle w:val="Emphasis"/>
          <w:rFonts w:asciiTheme="minorHAnsi" w:hAnsiTheme="minorHAnsi" w:cstheme="minorHAnsi"/>
          <w:sz w:val="24"/>
        </w:rPr>
        <w:t xml:space="preserve">humanity </w:t>
      </w:r>
      <w:r w:rsidRPr="001404A3">
        <w:rPr>
          <w:rStyle w:val="Emphasis"/>
          <w:rFonts w:asciiTheme="minorHAnsi" w:hAnsiTheme="minorHAnsi" w:cstheme="minorHAnsi"/>
          <w:sz w:val="24"/>
          <w:highlight w:val="cyan"/>
        </w:rPr>
        <w:t>itself</w:t>
      </w:r>
      <w:r w:rsidRPr="001404A3">
        <w:rPr>
          <w:rFonts w:asciiTheme="minorHAnsi" w:hAnsiTheme="minorHAnsi" w:cstheme="minorHAnsi"/>
          <w:sz w:val="14"/>
        </w:rPr>
        <w:t xml:space="preserve">. For in an arms race, </w:t>
      </w:r>
      <w:r w:rsidRPr="001404A3">
        <w:rPr>
          <w:rStyle w:val="StyleUnderline"/>
          <w:rFonts w:asciiTheme="minorHAnsi" w:hAnsiTheme="minorHAnsi" w:cstheme="minorHAnsi"/>
        </w:rPr>
        <w:t xml:space="preserve">all </w:t>
      </w:r>
      <w:r w:rsidRPr="001404A3">
        <w:rPr>
          <w:rStyle w:val="StyleUnderline"/>
          <w:rFonts w:asciiTheme="minorHAnsi" w:hAnsiTheme="minorHAnsi" w:cstheme="minorHAnsi"/>
          <w:highlight w:val="cyan"/>
        </w:rPr>
        <w:t>reg</w:t>
      </w:r>
      <w:r w:rsidRPr="001404A3">
        <w:rPr>
          <w:rStyle w:val="StyleUnderline"/>
          <w:rFonts w:asciiTheme="minorHAnsi" w:hAnsiTheme="minorHAnsi" w:cstheme="minorHAnsi"/>
        </w:rPr>
        <w:t>ulation</w:t>
      </w:r>
      <w:r w:rsidRPr="001404A3">
        <w:rPr>
          <w:rStyle w:val="StyleUnderline"/>
          <w:rFonts w:asciiTheme="minorHAnsi" w:hAnsiTheme="minorHAnsi" w:cstheme="minorHAnsi"/>
          <w:highlight w:val="cyan"/>
        </w:rPr>
        <w:t>s will collapse</w:t>
      </w:r>
      <w:r w:rsidRPr="001404A3">
        <w:rPr>
          <w:rFonts w:asciiTheme="minorHAnsi" w:hAnsiTheme="minorHAnsi" w:cstheme="minorHAnsi"/>
          <w:sz w:val="14"/>
        </w:rPr>
        <w:t xml:space="preserve">. Consider, for example, conducting genetic-engineering experiments on human babies. Every country will say: “We don’t want to conduct such experiments—we are the good guys. But how do we know our rivals are not doing it? We cannot afford to remain behind. </w:t>
      </w:r>
      <w:proofErr w:type="gramStart"/>
      <w:r w:rsidRPr="001404A3">
        <w:rPr>
          <w:rFonts w:asciiTheme="minorHAnsi" w:hAnsiTheme="minorHAnsi" w:cstheme="minorHAnsi"/>
          <w:sz w:val="14"/>
        </w:rPr>
        <w:t>So</w:t>
      </w:r>
      <w:proofErr w:type="gramEnd"/>
      <w:r w:rsidRPr="001404A3">
        <w:rPr>
          <w:rFonts w:asciiTheme="minorHAnsi" w:hAnsiTheme="minorHAnsi" w:cstheme="minorHAnsi"/>
          <w:sz w:val="14"/>
        </w:rPr>
        <w:t xml:space="preserve"> we must do it before them.”</w:t>
      </w:r>
    </w:p>
    <w:p w14:paraId="4C520320" w14:textId="77777777" w:rsidR="00EE39A4" w:rsidRPr="001404A3" w:rsidRDefault="00EE39A4" w:rsidP="00EE39A4">
      <w:pPr>
        <w:rPr>
          <w:rFonts w:asciiTheme="minorHAnsi" w:hAnsiTheme="minorHAnsi" w:cstheme="minorHAnsi"/>
          <w:sz w:val="14"/>
        </w:rPr>
      </w:pPr>
      <w:r w:rsidRPr="001404A3">
        <w:rPr>
          <w:rFonts w:asciiTheme="minorHAnsi" w:hAnsiTheme="minorHAnsi" w:cstheme="minorHAnsi"/>
          <w:sz w:val="14"/>
        </w:rPr>
        <w:t xml:space="preserve">Similarly, </w:t>
      </w:r>
      <w:r w:rsidRPr="001404A3">
        <w:rPr>
          <w:rStyle w:val="StyleUnderline"/>
          <w:rFonts w:asciiTheme="minorHAnsi" w:hAnsiTheme="minorHAnsi" w:cstheme="minorHAnsi"/>
          <w:highlight w:val="cyan"/>
        </w:rPr>
        <w:t>consider</w:t>
      </w:r>
      <w:r w:rsidRPr="001404A3">
        <w:rPr>
          <w:rStyle w:val="StyleUnderline"/>
          <w:rFonts w:asciiTheme="minorHAnsi" w:hAnsiTheme="minorHAnsi" w:cstheme="minorHAnsi"/>
        </w:rPr>
        <w:t xml:space="preserve"> developing </w:t>
      </w:r>
      <w:r w:rsidRPr="001404A3">
        <w:rPr>
          <w:rStyle w:val="StyleUnderline"/>
          <w:rFonts w:asciiTheme="minorHAnsi" w:hAnsiTheme="minorHAnsi" w:cstheme="minorHAnsi"/>
          <w:highlight w:val="cyan"/>
        </w:rPr>
        <w:t>autonomous-weapon systems</w:t>
      </w:r>
      <w:r w:rsidRPr="001404A3">
        <w:rPr>
          <w:rFonts w:asciiTheme="minorHAnsi" w:hAnsiTheme="minorHAnsi" w:cstheme="minorHAnsi"/>
          <w:sz w:val="14"/>
        </w:rPr>
        <w:t xml:space="preserve">, that can decide for themselves whether to shoot and kill people. Again, </w:t>
      </w:r>
      <w:r w:rsidRPr="001404A3">
        <w:rPr>
          <w:rStyle w:val="StyleUnderline"/>
          <w:rFonts w:asciiTheme="minorHAnsi" w:hAnsiTheme="minorHAnsi" w:cstheme="minorHAnsi"/>
        </w:rPr>
        <w:t>every country will say: “This</w:t>
      </w:r>
      <w:r w:rsidRPr="001404A3">
        <w:rPr>
          <w:rFonts w:asciiTheme="minorHAnsi" w:hAnsiTheme="minorHAnsi" w:cstheme="minorHAnsi"/>
          <w:sz w:val="14"/>
        </w:rPr>
        <w:t xml:space="preserve"> is a very dangerous technology, and it </w:t>
      </w:r>
      <w:r w:rsidRPr="001404A3">
        <w:rPr>
          <w:rStyle w:val="StyleUnderline"/>
          <w:rFonts w:asciiTheme="minorHAnsi" w:hAnsiTheme="minorHAnsi" w:cstheme="minorHAnsi"/>
        </w:rPr>
        <w:t>should be regulated</w:t>
      </w:r>
      <w:r w:rsidRPr="001404A3">
        <w:rPr>
          <w:rFonts w:asciiTheme="minorHAnsi" w:hAnsiTheme="minorHAnsi" w:cstheme="minorHAnsi"/>
          <w:sz w:val="14"/>
        </w:rPr>
        <w:t xml:space="preserve"> carefully. </w:t>
      </w:r>
      <w:r w:rsidRPr="001404A3">
        <w:rPr>
          <w:rStyle w:val="StyleUnderline"/>
          <w:rFonts w:asciiTheme="minorHAnsi" w:hAnsiTheme="minorHAnsi" w:cstheme="minorHAnsi"/>
        </w:rPr>
        <w:t>But we don’t trust our rivals to regulate it, so we must develop it first</w:t>
      </w:r>
      <w:r w:rsidRPr="001404A3">
        <w:rPr>
          <w:rFonts w:asciiTheme="minorHAnsi" w:hAnsiTheme="minorHAnsi" w:cstheme="minorHAnsi"/>
          <w:sz w:val="14"/>
        </w:rPr>
        <w:t>”.</w:t>
      </w:r>
    </w:p>
    <w:p w14:paraId="014EBE0B" w14:textId="77777777" w:rsidR="00EE39A4" w:rsidRPr="001404A3" w:rsidRDefault="00EE39A4" w:rsidP="00EE39A4">
      <w:pPr>
        <w:rPr>
          <w:rFonts w:asciiTheme="minorHAnsi" w:hAnsiTheme="minorHAnsi" w:cstheme="minorHAnsi"/>
          <w:sz w:val="14"/>
        </w:rPr>
      </w:pPr>
      <w:r w:rsidRPr="001404A3">
        <w:rPr>
          <w:rStyle w:val="StyleUnderline"/>
          <w:rFonts w:asciiTheme="minorHAnsi" w:hAnsiTheme="minorHAnsi" w:cstheme="minorHAnsi"/>
        </w:rPr>
        <w:t xml:space="preserve">The </w:t>
      </w:r>
      <w:r w:rsidRPr="001404A3">
        <w:rPr>
          <w:rStyle w:val="Emphasis"/>
          <w:rFonts w:asciiTheme="minorHAnsi" w:hAnsiTheme="minorHAnsi" w:cstheme="minorHAnsi"/>
          <w:highlight w:val="cyan"/>
        </w:rPr>
        <w:t>only thing</w:t>
      </w:r>
      <w:r w:rsidRPr="001404A3">
        <w:rPr>
          <w:rStyle w:val="StyleUnderline"/>
          <w:rFonts w:asciiTheme="minorHAnsi" w:hAnsiTheme="minorHAnsi" w:cstheme="minorHAnsi"/>
          <w:highlight w:val="cyan"/>
        </w:rPr>
        <w:t xml:space="preserve"> that can prevent</w:t>
      </w:r>
      <w:r w:rsidRPr="001404A3">
        <w:rPr>
          <w:rFonts w:asciiTheme="minorHAnsi" w:hAnsiTheme="minorHAnsi" w:cstheme="minorHAnsi"/>
          <w:sz w:val="14"/>
        </w:rPr>
        <w:t xml:space="preserve"> such </w:t>
      </w:r>
      <w:r w:rsidRPr="001404A3">
        <w:rPr>
          <w:rStyle w:val="StyleUnderline"/>
          <w:rFonts w:asciiTheme="minorHAnsi" w:hAnsiTheme="minorHAnsi" w:cstheme="minorHAnsi"/>
        </w:rPr>
        <w:t xml:space="preserve">destructive </w:t>
      </w:r>
      <w:r w:rsidRPr="001404A3">
        <w:rPr>
          <w:rStyle w:val="StyleUnderline"/>
          <w:rFonts w:asciiTheme="minorHAnsi" w:hAnsiTheme="minorHAnsi" w:cstheme="minorHAnsi"/>
          <w:highlight w:val="cyan"/>
        </w:rPr>
        <w:t xml:space="preserve">arms races is </w:t>
      </w:r>
      <w:r w:rsidRPr="001404A3">
        <w:rPr>
          <w:rStyle w:val="Emphasis"/>
          <w:rFonts w:asciiTheme="minorHAnsi" w:hAnsiTheme="minorHAnsi" w:cstheme="minorHAnsi"/>
          <w:highlight w:val="cyan"/>
        </w:rPr>
        <w:t>greater trust</w:t>
      </w:r>
      <w:r w:rsidRPr="001404A3">
        <w:rPr>
          <w:rStyle w:val="Emphasis"/>
          <w:rFonts w:asciiTheme="minorHAnsi" w:hAnsiTheme="minorHAnsi" w:cstheme="minorHAnsi"/>
        </w:rPr>
        <w:t xml:space="preserve"> between countries</w:t>
      </w:r>
      <w:r w:rsidRPr="001404A3">
        <w:rPr>
          <w:rFonts w:asciiTheme="minorHAnsi" w:hAnsiTheme="minorHAnsi" w:cstheme="minorHAnsi"/>
          <w:sz w:val="14"/>
        </w:rPr>
        <w:t xml:space="preserve">. </w:t>
      </w:r>
      <w:r w:rsidRPr="001404A3">
        <w:rPr>
          <w:rStyle w:val="StyleUnderline"/>
          <w:rFonts w:asciiTheme="minorHAnsi" w:hAnsiTheme="minorHAnsi" w:cstheme="minorHAnsi"/>
          <w:highlight w:val="cyan"/>
        </w:rPr>
        <w:t xml:space="preserve">This is </w:t>
      </w:r>
      <w:r w:rsidRPr="001404A3">
        <w:rPr>
          <w:rStyle w:val="Emphasis"/>
          <w:rFonts w:asciiTheme="minorHAnsi" w:hAnsiTheme="minorHAnsi" w:cstheme="minorHAnsi"/>
          <w:highlight w:val="cyan"/>
        </w:rPr>
        <w:t>not</w:t>
      </w:r>
      <w:r w:rsidRPr="001404A3">
        <w:rPr>
          <w:rStyle w:val="Emphasis"/>
          <w:rFonts w:asciiTheme="minorHAnsi" w:hAnsiTheme="minorHAnsi" w:cstheme="minorHAnsi"/>
        </w:rPr>
        <w:t xml:space="preserve"> an </w:t>
      </w:r>
      <w:r w:rsidRPr="001404A3">
        <w:rPr>
          <w:rStyle w:val="Emphasis"/>
          <w:rFonts w:asciiTheme="minorHAnsi" w:hAnsiTheme="minorHAnsi" w:cstheme="minorHAnsi"/>
          <w:highlight w:val="cyan"/>
        </w:rPr>
        <w:t>impossible</w:t>
      </w:r>
      <w:r w:rsidRPr="001404A3">
        <w:rPr>
          <w:rStyle w:val="Emphasis"/>
          <w:rFonts w:asciiTheme="minorHAnsi" w:hAnsiTheme="minorHAnsi" w:cstheme="minorHAnsi"/>
        </w:rPr>
        <w:t xml:space="preserve"> mission</w:t>
      </w:r>
      <w:r w:rsidRPr="001404A3">
        <w:rPr>
          <w:rFonts w:asciiTheme="minorHAnsi" w:hAnsiTheme="minorHAnsi" w:cstheme="minorHAnsi"/>
          <w:sz w:val="14"/>
        </w:rPr>
        <w:t xml:space="preserve">. If today the Germans promise the French: “Trust us, we aren’t developing killer robots in a secret laboratory under the Bavarian Alps,” the French are likely to believe the Germans, despite the terrible history of these two countries. </w:t>
      </w:r>
      <w:r w:rsidRPr="001404A3">
        <w:rPr>
          <w:rStyle w:val="StyleUnderline"/>
          <w:rFonts w:asciiTheme="minorHAnsi" w:hAnsiTheme="minorHAnsi" w:cstheme="minorHAnsi"/>
        </w:rPr>
        <w:t>We need to build such trust globally</w:t>
      </w:r>
      <w:r w:rsidRPr="001404A3">
        <w:rPr>
          <w:rFonts w:asciiTheme="minorHAnsi" w:hAnsiTheme="minorHAnsi" w:cstheme="minorHAnsi"/>
          <w:sz w:val="14"/>
        </w:rPr>
        <w:t>. We need to reach a point when Americans and Chinese can trust one another like the French and Germans.</w:t>
      </w:r>
    </w:p>
    <w:p w14:paraId="44DD5030" w14:textId="77777777" w:rsidR="00EE39A4" w:rsidRPr="001404A3" w:rsidRDefault="00EE39A4" w:rsidP="00EE39A4">
      <w:pPr>
        <w:rPr>
          <w:rFonts w:asciiTheme="minorHAnsi" w:hAnsiTheme="minorHAnsi" w:cstheme="minorHAnsi"/>
          <w:sz w:val="14"/>
        </w:rPr>
      </w:pPr>
      <w:r w:rsidRPr="001404A3">
        <w:rPr>
          <w:rFonts w:asciiTheme="minorHAnsi" w:hAnsiTheme="minorHAnsi" w:cstheme="minorHAnsi"/>
          <w:sz w:val="14"/>
        </w:rPr>
        <w:t xml:space="preserve">Similarly, we need to create a global safety-net to protect humans against the economic shocks that AI is likely to cause. Automation will create immense new wealth in high-tech hubs such as Silicon Valley, while the worst effects will be felt in developing countries whose economies depend on cheap manual labor. There will be more jobs to software engineers in California, but fewer jobs to Mexican factory workers and truck drivers. We now have a global economy, but politics is still very national. </w:t>
      </w:r>
      <w:r w:rsidRPr="001404A3">
        <w:rPr>
          <w:rStyle w:val="StyleUnderline"/>
          <w:rFonts w:asciiTheme="minorHAnsi" w:hAnsiTheme="minorHAnsi" w:cstheme="minorHAnsi"/>
        </w:rPr>
        <w:t>Unless we find solutions on a global level to the disruptions caused by AI, entire countries might collapse, and the resulting chaos</w:t>
      </w:r>
      <w:r w:rsidRPr="001404A3">
        <w:rPr>
          <w:rFonts w:asciiTheme="minorHAnsi" w:hAnsiTheme="minorHAnsi" w:cstheme="minorHAnsi"/>
          <w:sz w:val="14"/>
        </w:rPr>
        <w:t xml:space="preserve">, violence and waves of immigration </w:t>
      </w:r>
      <w:r w:rsidRPr="001404A3">
        <w:rPr>
          <w:rStyle w:val="StyleUnderline"/>
          <w:rFonts w:asciiTheme="minorHAnsi" w:hAnsiTheme="minorHAnsi" w:cstheme="minorHAnsi"/>
        </w:rPr>
        <w:t xml:space="preserve">will </w:t>
      </w:r>
      <w:proofErr w:type="spellStart"/>
      <w:r w:rsidRPr="001404A3">
        <w:rPr>
          <w:rStyle w:val="Emphasis"/>
          <w:rFonts w:asciiTheme="minorHAnsi" w:hAnsiTheme="minorHAnsi" w:cstheme="minorHAnsi"/>
        </w:rPr>
        <w:t>destabilise</w:t>
      </w:r>
      <w:proofErr w:type="spellEnd"/>
      <w:r w:rsidRPr="001404A3">
        <w:rPr>
          <w:rStyle w:val="Emphasis"/>
          <w:rFonts w:asciiTheme="minorHAnsi" w:hAnsiTheme="minorHAnsi" w:cstheme="minorHAnsi"/>
        </w:rPr>
        <w:t xml:space="preserve"> the entire world</w:t>
      </w:r>
      <w:r w:rsidRPr="001404A3">
        <w:rPr>
          <w:rFonts w:asciiTheme="minorHAnsi" w:hAnsiTheme="minorHAnsi" w:cstheme="minorHAnsi"/>
          <w:sz w:val="14"/>
        </w:rPr>
        <w:t>.</w:t>
      </w:r>
    </w:p>
    <w:p w14:paraId="795A1102" w14:textId="77777777" w:rsidR="00EE39A4" w:rsidRPr="001404A3" w:rsidRDefault="00EE39A4" w:rsidP="00EE39A4">
      <w:pPr>
        <w:rPr>
          <w:rFonts w:asciiTheme="minorHAnsi" w:hAnsiTheme="minorHAnsi" w:cstheme="minorHAnsi"/>
          <w:sz w:val="14"/>
        </w:rPr>
      </w:pPr>
      <w:r w:rsidRPr="001404A3">
        <w:rPr>
          <w:rFonts w:asciiTheme="minorHAnsi" w:hAnsiTheme="minorHAnsi" w:cstheme="minorHAnsi"/>
          <w:sz w:val="14"/>
        </w:rPr>
        <w:t xml:space="preserve">This is the proper perspective to look at recent developments such as Brexit. </w:t>
      </w:r>
      <w:proofErr w:type="gramStart"/>
      <w:r w:rsidRPr="001404A3">
        <w:rPr>
          <w:rFonts w:asciiTheme="minorHAnsi" w:hAnsiTheme="minorHAnsi" w:cstheme="minorHAnsi"/>
          <w:sz w:val="14"/>
        </w:rPr>
        <w:t>In itself, Brexit</w:t>
      </w:r>
      <w:proofErr w:type="gramEnd"/>
      <w:r w:rsidRPr="001404A3">
        <w:rPr>
          <w:rFonts w:asciiTheme="minorHAnsi" w:hAnsiTheme="minorHAnsi" w:cstheme="minorHAnsi"/>
          <w:sz w:val="14"/>
        </w:rPr>
        <w:t xml:space="preserve"> isn’t necessarily a bad idea. But is this what Britain and the EU should be dealing with right now? How does Brexit help prevent nuclear war? How does Brexit help prevent climate change? How does Brexit help regulate artificial intelligence and bioengineering? Instead of helping, Brexit makes it harder to solve </w:t>
      </w:r>
      <w:proofErr w:type="gramStart"/>
      <w:r w:rsidRPr="001404A3">
        <w:rPr>
          <w:rFonts w:asciiTheme="minorHAnsi" w:hAnsiTheme="minorHAnsi" w:cstheme="minorHAnsi"/>
          <w:sz w:val="14"/>
        </w:rPr>
        <w:t>all of</w:t>
      </w:r>
      <w:proofErr w:type="gramEnd"/>
      <w:r w:rsidRPr="001404A3">
        <w:rPr>
          <w:rFonts w:asciiTheme="minorHAnsi" w:hAnsiTheme="minorHAnsi" w:cstheme="minorHAnsi"/>
          <w:sz w:val="14"/>
        </w:rPr>
        <w:t xml:space="preserve"> these problems. Every minute that Britain and the EU spend on Brexit is one less minute they spend on preventing climate change and on regulating AI. </w:t>
      </w:r>
    </w:p>
    <w:p w14:paraId="0F4B81A6" w14:textId="77777777" w:rsidR="00EE39A4" w:rsidRPr="006320CA" w:rsidRDefault="00EE39A4" w:rsidP="00EE39A4">
      <w:pPr>
        <w:rPr>
          <w:rFonts w:asciiTheme="minorHAnsi" w:hAnsiTheme="minorHAnsi" w:cstheme="minorHAnsi"/>
          <w:sz w:val="14"/>
        </w:rPr>
      </w:pPr>
      <w:r w:rsidRPr="001404A3">
        <w:rPr>
          <w:rFonts w:asciiTheme="minorHAnsi" w:hAnsiTheme="minorHAnsi" w:cstheme="minorHAnsi"/>
          <w:sz w:val="14"/>
        </w:rPr>
        <w:t xml:space="preserve">In order </w:t>
      </w:r>
      <w:r w:rsidRPr="001404A3">
        <w:rPr>
          <w:rStyle w:val="Emphasis"/>
          <w:rFonts w:asciiTheme="minorHAnsi" w:hAnsiTheme="minorHAnsi" w:cstheme="minorHAnsi"/>
          <w:highlight w:val="cyan"/>
        </w:rPr>
        <w:t>to survive</w:t>
      </w:r>
      <w:r w:rsidRPr="001404A3">
        <w:rPr>
          <w:rFonts w:asciiTheme="minorHAnsi" w:hAnsiTheme="minorHAnsi" w:cstheme="minorHAnsi"/>
          <w:sz w:val="14"/>
        </w:rPr>
        <w:t xml:space="preserve"> and flourish </w:t>
      </w:r>
      <w:r w:rsidRPr="001404A3">
        <w:rPr>
          <w:rStyle w:val="StyleUnderline"/>
          <w:rFonts w:asciiTheme="minorHAnsi" w:hAnsiTheme="minorHAnsi" w:cstheme="minorHAnsi"/>
        </w:rPr>
        <w:t xml:space="preserve">in the 21st century, </w:t>
      </w:r>
      <w:r w:rsidRPr="001404A3">
        <w:rPr>
          <w:rStyle w:val="StyleUnderline"/>
          <w:rFonts w:asciiTheme="minorHAnsi" w:hAnsiTheme="minorHAnsi" w:cstheme="minorHAnsi"/>
          <w:highlight w:val="cyan"/>
        </w:rPr>
        <w:t>humankind needs</w:t>
      </w:r>
      <w:r w:rsidRPr="001404A3">
        <w:rPr>
          <w:rStyle w:val="StyleUnderline"/>
          <w:rFonts w:asciiTheme="minorHAnsi" w:hAnsiTheme="minorHAnsi" w:cstheme="minorHAnsi"/>
        </w:rPr>
        <w:t xml:space="preserve"> </w:t>
      </w:r>
      <w:r w:rsidRPr="001404A3">
        <w:rPr>
          <w:rStyle w:val="Emphasis"/>
          <w:rFonts w:asciiTheme="minorHAnsi" w:hAnsiTheme="minorHAnsi" w:cstheme="minorHAnsi"/>
        </w:rPr>
        <w:t xml:space="preserve">effective </w:t>
      </w:r>
      <w:r w:rsidRPr="001404A3">
        <w:rPr>
          <w:rStyle w:val="Emphasis"/>
          <w:rFonts w:asciiTheme="minorHAnsi" w:hAnsiTheme="minorHAnsi" w:cstheme="minorHAnsi"/>
          <w:highlight w:val="cyan"/>
        </w:rPr>
        <w:t>global coop</w:t>
      </w:r>
      <w:r w:rsidRPr="001404A3">
        <w:rPr>
          <w:rStyle w:val="Emphasis"/>
          <w:rFonts w:asciiTheme="minorHAnsi" w:hAnsiTheme="minorHAnsi" w:cstheme="minorHAnsi"/>
        </w:rPr>
        <w:t>eration</w:t>
      </w:r>
      <w:r w:rsidRPr="001404A3">
        <w:rPr>
          <w:rFonts w:asciiTheme="minorHAnsi" w:hAnsiTheme="minorHAnsi" w:cstheme="minorHAnsi"/>
          <w:sz w:val="14"/>
        </w:rPr>
        <w:t xml:space="preserve">, and so </w:t>
      </w:r>
      <w:proofErr w:type="gramStart"/>
      <w:r w:rsidRPr="001404A3">
        <w:rPr>
          <w:rFonts w:asciiTheme="minorHAnsi" w:hAnsiTheme="minorHAnsi" w:cstheme="minorHAnsi"/>
          <w:sz w:val="14"/>
        </w:rPr>
        <w:t>far</w:t>
      </w:r>
      <w:proofErr w:type="gramEnd"/>
      <w:r w:rsidRPr="001404A3">
        <w:rPr>
          <w:rFonts w:asciiTheme="minorHAnsi" w:hAnsiTheme="minorHAnsi" w:cstheme="minorHAnsi"/>
          <w:sz w:val="14"/>
        </w:rPr>
        <w:t xml:space="preserve"> </w:t>
      </w:r>
      <w:r w:rsidRPr="001404A3">
        <w:rPr>
          <w:rStyle w:val="StyleUnderline"/>
          <w:rFonts w:asciiTheme="minorHAnsi" w:hAnsiTheme="minorHAnsi" w:cstheme="minorHAnsi"/>
        </w:rPr>
        <w:t xml:space="preserve">the </w:t>
      </w:r>
      <w:r w:rsidRPr="001404A3">
        <w:rPr>
          <w:rStyle w:val="Emphasis"/>
          <w:rFonts w:asciiTheme="minorHAnsi" w:hAnsiTheme="minorHAnsi" w:cstheme="minorHAnsi"/>
          <w:highlight w:val="cyan"/>
        </w:rPr>
        <w:t>only viable blueprint</w:t>
      </w:r>
      <w:r w:rsidRPr="001404A3">
        <w:rPr>
          <w:rStyle w:val="StyleUnderline"/>
          <w:rFonts w:asciiTheme="minorHAnsi" w:hAnsiTheme="minorHAnsi" w:cstheme="minorHAnsi"/>
        </w:rPr>
        <w:t xml:space="preserve"> for such cooperation </w:t>
      </w:r>
      <w:r w:rsidRPr="001404A3">
        <w:rPr>
          <w:rStyle w:val="StyleUnderline"/>
          <w:rFonts w:asciiTheme="minorHAnsi" w:hAnsiTheme="minorHAnsi" w:cstheme="minorHAnsi"/>
          <w:highlight w:val="cyan"/>
        </w:rPr>
        <w:t>is</w:t>
      </w:r>
      <w:r w:rsidRPr="001404A3">
        <w:rPr>
          <w:rStyle w:val="StyleUnderline"/>
          <w:rFonts w:asciiTheme="minorHAnsi" w:hAnsiTheme="minorHAnsi" w:cstheme="minorHAnsi"/>
        </w:rPr>
        <w:t xml:space="preserve"> offered by </w:t>
      </w:r>
      <w:r w:rsidRPr="001404A3">
        <w:rPr>
          <w:rStyle w:val="Emphasis"/>
          <w:rFonts w:asciiTheme="minorHAnsi" w:hAnsiTheme="minorHAnsi" w:cstheme="minorHAnsi"/>
          <w:highlight w:val="cyan"/>
        </w:rPr>
        <w:t>liberalism</w:t>
      </w:r>
      <w:r w:rsidRPr="001404A3">
        <w:rPr>
          <w:rStyle w:val="StyleUnderline"/>
          <w:rFonts w:asciiTheme="minorHAnsi" w:hAnsiTheme="minorHAnsi" w:cstheme="minorHAnsi"/>
        </w:rPr>
        <w:t>. Nevertheless, governments all over the world are undermining the foundations of the liberal order</w:t>
      </w:r>
      <w:r w:rsidRPr="001404A3">
        <w:rPr>
          <w:rFonts w:asciiTheme="minorHAnsi" w:hAnsiTheme="minorHAnsi" w:cstheme="minorHAnsi"/>
          <w:sz w:val="14"/>
        </w:rPr>
        <w:t xml:space="preserve">, and the world is turning into a network of fortresses. </w:t>
      </w:r>
      <w:r w:rsidRPr="001404A3">
        <w:rPr>
          <w:rStyle w:val="StyleUnderline"/>
          <w:rFonts w:asciiTheme="minorHAnsi" w:hAnsiTheme="minorHAnsi" w:cstheme="minorHAnsi"/>
        </w:rPr>
        <w:t>The first to feel the impact are the weakest members of humanity</w:t>
      </w:r>
      <w:r w:rsidRPr="001404A3">
        <w:rPr>
          <w:rFonts w:asciiTheme="minorHAnsi" w:hAnsiTheme="minorHAnsi" w:cstheme="minorHAnsi"/>
          <w:sz w:val="14"/>
        </w:rPr>
        <w:t xml:space="preserve">, who find themselves without any fortress willing to protect them: refugees, illegal migrants, persecuted minorities. </w:t>
      </w:r>
      <w:r w:rsidRPr="001404A3">
        <w:rPr>
          <w:rStyle w:val="StyleUnderline"/>
          <w:rFonts w:asciiTheme="minorHAnsi" w:hAnsiTheme="minorHAnsi" w:cstheme="minorHAnsi"/>
        </w:rPr>
        <w:t xml:space="preserve">But </w:t>
      </w:r>
      <w:r w:rsidRPr="001404A3">
        <w:rPr>
          <w:rStyle w:val="StyleUnderline"/>
          <w:rFonts w:asciiTheme="minorHAnsi" w:hAnsiTheme="minorHAnsi" w:cstheme="minorHAnsi"/>
          <w:highlight w:val="cyan"/>
        </w:rPr>
        <w:t>if</w:t>
      </w:r>
      <w:r w:rsidRPr="001404A3">
        <w:rPr>
          <w:rStyle w:val="StyleUnderline"/>
          <w:rFonts w:asciiTheme="minorHAnsi" w:hAnsiTheme="minorHAnsi" w:cstheme="minorHAnsi"/>
        </w:rPr>
        <w:t xml:space="preserve"> the </w:t>
      </w:r>
      <w:r w:rsidRPr="001404A3">
        <w:rPr>
          <w:rStyle w:val="StyleUnderline"/>
          <w:rFonts w:asciiTheme="minorHAnsi" w:hAnsiTheme="minorHAnsi" w:cstheme="minorHAnsi"/>
          <w:highlight w:val="cyan"/>
        </w:rPr>
        <w:t>walls keep rising</w:t>
      </w:r>
      <w:r w:rsidRPr="001404A3">
        <w:rPr>
          <w:rFonts w:asciiTheme="minorHAnsi" w:hAnsiTheme="minorHAnsi" w:cstheme="minorHAnsi"/>
          <w:sz w:val="14"/>
        </w:rPr>
        <w:t xml:space="preserve">, eventually </w:t>
      </w:r>
      <w:r w:rsidRPr="001404A3">
        <w:rPr>
          <w:rStyle w:val="Emphasis"/>
          <w:rFonts w:asciiTheme="minorHAnsi" w:hAnsiTheme="minorHAnsi" w:cstheme="minorHAnsi"/>
        </w:rPr>
        <w:t xml:space="preserve">the </w:t>
      </w:r>
      <w:r w:rsidRPr="001404A3">
        <w:rPr>
          <w:rStyle w:val="Emphasis"/>
          <w:rFonts w:asciiTheme="minorHAnsi" w:hAnsiTheme="minorHAnsi" w:cstheme="minorHAnsi"/>
          <w:highlight w:val="cyan"/>
        </w:rPr>
        <w:t xml:space="preserve">whole </w:t>
      </w:r>
      <w:r w:rsidRPr="001404A3">
        <w:rPr>
          <w:rStyle w:val="Emphasis"/>
          <w:rFonts w:asciiTheme="minorHAnsi" w:hAnsiTheme="minorHAnsi" w:cstheme="minorHAnsi"/>
        </w:rPr>
        <w:t xml:space="preserve">of </w:t>
      </w:r>
      <w:r w:rsidRPr="001404A3">
        <w:rPr>
          <w:rStyle w:val="Emphasis"/>
          <w:rFonts w:asciiTheme="minorHAnsi" w:hAnsiTheme="minorHAnsi" w:cstheme="minorHAnsi"/>
          <w:highlight w:val="cyan"/>
        </w:rPr>
        <w:t xml:space="preserve">humankind will </w:t>
      </w:r>
      <w:r w:rsidRPr="001404A3">
        <w:rPr>
          <w:rStyle w:val="Emphasis"/>
          <w:rFonts w:asciiTheme="minorHAnsi" w:hAnsiTheme="minorHAnsi" w:cstheme="minorHAnsi"/>
        </w:rPr>
        <w:t xml:space="preserve">feel the </w:t>
      </w:r>
      <w:r w:rsidRPr="001404A3">
        <w:rPr>
          <w:rStyle w:val="Emphasis"/>
          <w:rFonts w:asciiTheme="minorHAnsi" w:hAnsiTheme="minorHAnsi" w:cstheme="minorHAnsi"/>
          <w:highlight w:val="cyan"/>
        </w:rPr>
        <w:t>squeeze</w:t>
      </w:r>
      <w:r w:rsidRPr="001404A3">
        <w:rPr>
          <w:rFonts w:asciiTheme="minorHAnsi" w:hAnsiTheme="minorHAnsi" w:cstheme="minorHAnsi"/>
          <w:sz w:val="14"/>
        </w:rPr>
        <w:t>.</w:t>
      </w:r>
    </w:p>
    <w:p w14:paraId="73D726A8" w14:textId="77777777" w:rsidR="00EE39A4" w:rsidRPr="001404A3" w:rsidRDefault="00EE39A4" w:rsidP="00EE39A4">
      <w:pPr>
        <w:pStyle w:val="Heading4"/>
        <w:rPr>
          <w:rFonts w:asciiTheme="minorHAnsi" w:hAnsiTheme="minorHAnsi" w:cstheme="minorHAnsi"/>
        </w:rPr>
      </w:pPr>
      <w:r w:rsidRPr="001404A3">
        <w:rPr>
          <w:rFonts w:asciiTheme="minorHAnsi" w:hAnsiTheme="minorHAnsi" w:cstheme="minorHAnsi"/>
        </w:rPr>
        <w:t xml:space="preserve">The </w:t>
      </w:r>
      <w:r w:rsidRPr="001404A3">
        <w:rPr>
          <w:rFonts w:asciiTheme="minorHAnsi" w:hAnsiTheme="minorHAnsi" w:cstheme="minorHAnsi"/>
          <w:u w:val="single"/>
        </w:rPr>
        <w:t>best</w:t>
      </w:r>
      <w:r w:rsidRPr="001404A3">
        <w:rPr>
          <w:rFonts w:asciiTheme="minorHAnsi" w:hAnsiTheme="minorHAnsi" w:cstheme="minorHAnsi"/>
        </w:rPr>
        <w:t xml:space="preserve"> studies confirm our </w:t>
      </w:r>
      <w:r w:rsidRPr="001404A3">
        <w:rPr>
          <w:rFonts w:asciiTheme="minorHAnsi" w:hAnsiTheme="minorHAnsi" w:cstheme="minorHAnsi"/>
          <w:u w:val="single"/>
        </w:rPr>
        <w:t>impact</w:t>
      </w:r>
      <w:r w:rsidRPr="001404A3">
        <w:rPr>
          <w:rFonts w:asciiTheme="minorHAnsi" w:hAnsiTheme="minorHAnsi" w:cstheme="minorHAnsi"/>
        </w:rPr>
        <w:t xml:space="preserve">---err on the side of a </w:t>
      </w:r>
      <w:r w:rsidRPr="001404A3">
        <w:rPr>
          <w:rFonts w:asciiTheme="minorHAnsi" w:hAnsiTheme="minorHAnsi" w:cstheme="minorHAnsi"/>
          <w:u w:val="single"/>
        </w:rPr>
        <w:t>consensus</w:t>
      </w:r>
      <w:r w:rsidRPr="001404A3">
        <w:rPr>
          <w:rFonts w:asciiTheme="minorHAnsi" w:hAnsiTheme="minorHAnsi" w:cstheme="minorHAnsi"/>
        </w:rPr>
        <w:t xml:space="preserve"> of </w:t>
      </w:r>
      <w:r w:rsidRPr="001404A3">
        <w:rPr>
          <w:rFonts w:asciiTheme="minorHAnsi" w:hAnsiTheme="minorHAnsi" w:cstheme="minorHAnsi"/>
          <w:u w:val="single"/>
        </w:rPr>
        <w:t>empirical</w:t>
      </w:r>
      <w:r w:rsidRPr="001404A3">
        <w:rPr>
          <w:rFonts w:asciiTheme="minorHAnsi" w:hAnsiTheme="minorHAnsi" w:cstheme="minorHAnsi"/>
        </w:rPr>
        <w:t xml:space="preserve"> research---our evidence assumes </w:t>
      </w:r>
      <w:r w:rsidRPr="001404A3">
        <w:rPr>
          <w:rFonts w:asciiTheme="minorHAnsi" w:hAnsiTheme="minorHAnsi" w:cstheme="minorHAnsi"/>
          <w:u w:val="single"/>
        </w:rPr>
        <w:t>every skeptic</w:t>
      </w:r>
      <w:r w:rsidRPr="001404A3">
        <w:rPr>
          <w:rFonts w:asciiTheme="minorHAnsi" w:hAnsiTheme="minorHAnsi" w:cstheme="minorHAnsi"/>
        </w:rPr>
        <w:t>.</w:t>
      </w:r>
    </w:p>
    <w:p w14:paraId="1FF2F47E" w14:textId="77777777" w:rsidR="00EE39A4" w:rsidRPr="001404A3" w:rsidRDefault="00EE39A4" w:rsidP="00EE39A4">
      <w:pPr>
        <w:rPr>
          <w:rFonts w:asciiTheme="minorHAnsi" w:hAnsiTheme="minorHAnsi" w:cstheme="minorHAnsi"/>
        </w:rPr>
      </w:pPr>
      <w:r w:rsidRPr="001404A3">
        <w:rPr>
          <w:rFonts w:asciiTheme="minorHAnsi" w:hAnsiTheme="minorHAnsi" w:cstheme="minorHAnsi"/>
        </w:rPr>
        <w:t>Stephen</w:t>
      </w:r>
      <w:r w:rsidRPr="001404A3">
        <w:rPr>
          <w:rStyle w:val="Style13ptBold"/>
          <w:rFonts w:asciiTheme="minorHAnsi" w:hAnsiTheme="minorHAnsi" w:cstheme="minorHAnsi"/>
        </w:rPr>
        <w:t xml:space="preserve"> Brooks &amp; </w:t>
      </w:r>
      <w:r w:rsidRPr="001404A3">
        <w:rPr>
          <w:rFonts w:asciiTheme="minorHAnsi" w:hAnsiTheme="minorHAnsi" w:cstheme="minorHAnsi"/>
        </w:rPr>
        <w:t>William</w:t>
      </w:r>
      <w:r w:rsidRPr="001404A3">
        <w:rPr>
          <w:rStyle w:val="Style13ptBold"/>
          <w:rFonts w:asciiTheme="minorHAnsi" w:hAnsiTheme="minorHAnsi" w:cstheme="minorHAnsi"/>
        </w:rPr>
        <w:t xml:space="preserve"> </w:t>
      </w:r>
      <w:proofErr w:type="spellStart"/>
      <w:r w:rsidRPr="001404A3">
        <w:rPr>
          <w:rStyle w:val="Style13ptBold"/>
          <w:rFonts w:asciiTheme="minorHAnsi" w:hAnsiTheme="minorHAnsi" w:cstheme="minorHAnsi"/>
        </w:rPr>
        <w:t>Wohlforth</w:t>
      </w:r>
      <w:proofErr w:type="spellEnd"/>
      <w:r w:rsidRPr="001404A3">
        <w:rPr>
          <w:rStyle w:val="Style13ptBold"/>
          <w:rFonts w:asciiTheme="minorHAnsi" w:hAnsiTheme="minorHAnsi" w:cstheme="minorHAnsi"/>
        </w:rPr>
        <w:t xml:space="preserve"> 16</w:t>
      </w:r>
      <w:r w:rsidRPr="001404A3">
        <w:rPr>
          <w:rFonts w:asciiTheme="minorHAnsi" w:hAnsiTheme="minorHAnsi" w:cstheme="minorHAnsi"/>
        </w:rPr>
        <w:t xml:space="preserve">. William, Daniel Webster Professor in the Department of Government at Dartmouth College. Stephen Brooks, Ph. D in Political Science from Yale, Associate Professor of Government at Dartmouth College, Senior Fellow at the </w:t>
      </w:r>
      <w:proofErr w:type="spellStart"/>
      <w:r w:rsidRPr="001404A3">
        <w:rPr>
          <w:rFonts w:asciiTheme="minorHAnsi" w:hAnsiTheme="minorHAnsi" w:cstheme="minorHAnsi"/>
        </w:rPr>
        <w:t>Belfer</w:t>
      </w:r>
      <w:proofErr w:type="spellEnd"/>
      <w:r w:rsidRPr="001404A3">
        <w:rPr>
          <w:rFonts w:asciiTheme="minorHAnsi" w:hAnsiTheme="minorHAnsi" w:cstheme="minorHAnsi"/>
        </w:rPr>
        <w:t xml:space="preserve"> Center for </w:t>
      </w:r>
      <w:proofErr w:type="gramStart"/>
      <w:r w:rsidRPr="001404A3">
        <w:rPr>
          <w:rFonts w:asciiTheme="minorHAnsi" w:hAnsiTheme="minorHAnsi" w:cstheme="minorHAnsi"/>
        </w:rPr>
        <w:t>Science</w:t>
      </w:r>
      <w:proofErr w:type="gramEnd"/>
      <w:r w:rsidRPr="001404A3">
        <w:rPr>
          <w:rFonts w:asciiTheme="minorHAnsi" w:hAnsiTheme="minorHAnsi" w:cstheme="minorHAnsi"/>
        </w:rPr>
        <w:t xml:space="preserve"> and International Affairs at Harvard University. Page 103-108</w:t>
      </w:r>
    </w:p>
    <w:p w14:paraId="469A4A2F" w14:textId="77777777" w:rsidR="00EE39A4" w:rsidRPr="001404A3" w:rsidRDefault="00EE39A4" w:rsidP="00EE39A4">
      <w:pPr>
        <w:rPr>
          <w:rStyle w:val="StyleUnderline"/>
          <w:rFonts w:asciiTheme="minorHAnsi" w:hAnsiTheme="minorHAnsi" w:cstheme="minorHAnsi"/>
        </w:rPr>
      </w:pPr>
      <w:r w:rsidRPr="001404A3">
        <w:rPr>
          <w:rStyle w:val="StyleUnderline"/>
          <w:rFonts w:asciiTheme="minorHAnsi" w:hAnsiTheme="minorHAnsi" w:cstheme="minorHAnsi"/>
        </w:rPr>
        <w:t xml:space="preserve">Consistency with influential relevant theories lends </w:t>
      </w:r>
      <w:r w:rsidRPr="001404A3">
        <w:rPr>
          <w:rStyle w:val="Emphasis"/>
          <w:rFonts w:asciiTheme="minorHAnsi" w:hAnsiTheme="minorHAnsi" w:cstheme="minorHAnsi"/>
        </w:rPr>
        <w:t>credence</w:t>
      </w:r>
      <w:r w:rsidRPr="001404A3">
        <w:rPr>
          <w:rFonts w:asciiTheme="minorHAnsi" w:hAnsiTheme="minorHAnsi" w:cstheme="minorHAnsi"/>
        </w:rPr>
        <w:t xml:space="preserve"> </w:t>
      </w:r>
      <w:r w:rsidRPr="001404A3">
        <w:rPr>
          <w:rStyle w:val="StyleUnderline"/>
          <w:rFonts w:asciiTheme="minorHAnsi" w:hAnsiTheme="minorHAnsi" w:cstheme="minorHAnsi"/>
        </w:rPr>
        <w:t xml:space="preserve">to the expectation that </w:t>
      </w:r>
      <w:r w:rsidRPr="001404A3">
        <w:rPr>
          <w:rStyle w:val="Emphasis"/>
          <w:rFonts w:asciiTheme="minorHAnsi" w:hAnsiTheme="minorHAnsi" w:cstheme="minorHAnsi"/>
        </w:rPr>
        <w:t>US security commitments</w:t>
      </w:r>
      <w:r w:rsidRPr="001404A3">
        <w:rPr>
          <w:rFonts w:asciiTheme="minorHAnsi" w:hAnsiTheme="minorHAnsi" w:cstheme="minorHAnsi"/>
        </w:rPr>
        <w:t xml:space="preserve"> </w:t>
      </w:r>
      <w:proofErr w:type="gramStart"/>
      <w:r w:rsidRPr="001404A3">
        <w:rPr>
          <w:rStyle w:val="StyleUnderline"/>
          <w:rFonts w:asciiTheme="minorHAnsi" w:hAnsiTheme="minorHAnsi" w:cstheme="minorHAnsi"/>
        </w:rPr>
        <w:t>actually can</w:t>
      </w:r>
      <w:proofErr w:type="gramEnd"/>
      <w:r w:rsidRPr="001404A3">
        <w:rPr>
          <w:rStyle w:val="StyleUnderline"/>
          <w:rFonts w:asciiTheme="minorHAnsi" w:hAnsiTheme="minorHAnsi" w:cstheme="minorHAnsi"/>
        </w:rPr>
        <w:t xml:space="preserve"> shape the strategic environment as deep engagement presupposes</w:t>
      </w:r>
      <w:r w:rsidRPr="001404A3">
        <w:rPr>
          <w:rFonts w:asciiTheme="minorHAnsi" w:hAnsiTheme="minorHAnsi" w:cstheme="minorHAnsi"/>
        </w:rPr>
        <w:t xml:space="preserve">. But it is far from conclusive. Not all analysts endorse the theories we discussed in chapter 5. These theories make strong assumptions that states generally act rationally and focus primarily on security. Allowing misperceptions, emotions, domestic politics, desire for status, or concern for honor into the picture might alter the verdict on the strategy’s net expected effects. And </w:t>
      </w:r>
      <w:r w:rsidRPr="001404A3">
        <w:rPr>
          <w:rStyle w:val="StyleUnderline"/>
          <w:rFonts w:asciiTheme="minorHAnsi" w:hAnsiTheme="minorHAnsi" w:cstheme="minorHAnsi"/>
          <w:highlight w:val="cyan"/>
        </w:rPr>
        <w:t>to model</w:t>
      </w:r>
      <w:r w:rsidRPr="001404A3">
        <w:rPr>
          <w:rStyle w:val="StyleUnderline"/>
          <w:rFonts w:asciiTheme="minorHAnsi" w:hAnsiTheme="minorHAnsi" w:cstheme="minorHAnsi"/>
        </w:rPr>
        <w:t xml:space="preserve"> the strategy’s expected </w:t>
      </w:r>
      <w:r w:rsidRPr="001404A3">
        <w:rPr>
          <w:rStyle w:val="StyleUnderline"/>
          <w:rFonts w:asciiTheme="minorHAnsi" w:hAnsiTheme="minorHAnsi" w:cstheme="minorHAnsi"/>
          <w:highlight w:val="cyan"/>
        </w:rPr>
        <w:t>effects we</w:t>
      </w:r>
      <w:r w:rsidRPr="001404A3">
        <w:rPr>
          <w:rStyle w:val="StyleUnderline"/>
          <w:rFonts w:asciiTheme="minorHAnsi" w:hAnsiTheme="minorHAnsi" w:cstheme="minorHAnsi"/>
        </w:rPr>
        <w:t xml:space="preserve"> had to </w:t>
      </w:r>
      <w:r w:rsidRPr="001404A3">
        <w:rPr>
          <w:rStyle w:val="StyleUnderline"/>
          <w:rFonts w:asciiTheme="minorHAnsi" w:hAnsiTheme="minorHAnsi" w:cstheme="minorHAnsi"/>
          <w:highlight w:val="cyan"/>
        </w:rPr>
        <w:t>simplify</w:t>
      </w:r>
      <w:r w:rsidRPr="001404A3">
        <w:rPr>
          <w:rStyle w:val="StyleUnderline"/>
          <w:rFonts w:asciiTheme="minorHAnsi" w:hAnsiTheme="minorHAnsi" w:cstheme="minorHAnsi"/>
        </w:rPr>
        <w:t xml:space="preserve"> things by selecting two mechanisms</w:t>
      </w:r>
      <w:r w:rsidRPr="001404A3">
        <w:rPr>
          <w:rFonts w:asciiTheme="minorHAnsi" w:hAnsiTheme="minorHAnsi" w:cstheme="minorHAnsi"/>
        </w:rPr>
        <w:t xml:space="preserve">— </w:t>
      </w:r>
      <w:r w:rsidRPr="001404A3">
        <w:rPr>
          <w:rStyle w:val="Emphasis"/>
          <w:rFonts w:asciiTheme="minorHAnsi" w:hAnsiTheme="minorHAnsi" w:cstheme="minorHAnsi"/>
          <w:highlight w:val="cyan"/>
        </w:rPr>
        <w:t>assurance</w:t>
      </w:r>
      <w:r w:rsidRPr="001404A3">
        <w:rPr>
          <w:rFonts w:asciiTheme="minorHAnsi" w:hAnsiTheme="minorHAnsi" w:cstheme="minorHAnsi"/>
          <w:highlight w:val="cyan"/>
        </w:rPr>
        <w:t xml:space="preserve"> </w:t>
      </w:r>
      <w:r w:rsidRPr="001404A3">
        <w:rPr>
          <w:rStyle w:val="StyleUnderline"/>
          <w:rFonts w:asciiTheme="minorHAnsi" w:hAnsiTheme="minorHAnsi" w:cstheme="minorHAnsi"/>
          <w:highlight w:val="cyan"/>
        </w:rPr>
        <w:t>and</w:t>
      </w:r>
      <w:r w:rsidRPr="001404A3">
        <w:rPr>
          <w:rFonts w:asciiTheme="minorHAnsi" w:hAnsiTheme="minorHAnsi" w:cstheme="minorHAnsi"/>
          <w:highlight w:val="cyan"/>
        </w:rPr>
        <w:t xml:space="preserve"> </w:t>
      </w:r>
      <w:r w:rsidRPr="001404A3">
        <w:rPr>
          <w:rStyle w:val="Emphasis"/>
          <w:rFonts w:asciiTheme="minorHAnsi" w:hAnsiTheme="minorHAnsi" w:cstheme="minorHAnsi"/>
          <w:highlight w:val="cyan"/>
        </w:rPr>
        <w:t>deterrence</w:t>
      </w:r>
      <w:r w:rsidRPr="001404A3">
        <w:rPr>
          <w:rFonts w:asciiTheme="minorHAnsi" w:hAnsiTheme="minorHAnsi" w:cstheme="minorHAnsi"/>
        </w:rPr>
        <w:t xml:space="preserve">— </w:t>
      </w:r>
      <w:r w:rsidRPr="001404A3">
        <w:rPr>
          <w:rStyle w:val="StyleUnderline"/>
          <w:rFonts w:asciiTheme="minorHAnsi" w:hAnsiTheme="minorHAnsi" w:cstheme="minorHAnsi"/>
        </w:rPr>
        <w:t xml:space="preserve">and examining their effects independently, thus missing potentially </w:t>
      </w:r>
      <w:r w:rsidRPr="001404A3">
        <w:rPr>
          <w:rStyle w:val="Emphasis"/>
          <w:rFonts w:asciiTheme="minorHAnsi" w:hAnsiTheme="minorHAnsi" w:cstheme="minorHAnsi"/>
        </w:rPr>
        <w:t>powerful positive interactions</w:t>
      </w:r>
      <w:r w:rsidRPr="001404A3">
        <w:rPr>
          <w:rStyle w:val="StyleUnderline"/>
          <w:rFonts w:asciiTheme="minorHAnsi" w:hAnsiTheme="minorHAnsi" w:cstheme="minorHAnsi"/>
        </w:rPr>
        <w:t xml:space="preserve"> between them.</w:t>
      </w:r>
    </w:p>
    <w:p w14:paraId="281CC0B2" w14:textId="77777777" w:rsidR="00EE39A4" w:rsidRPr="001404A3" w:rsidRDefault="00EE39A4" w:rsidP="00EE39A4">
      <w:pPr>
        <w:rPr>
          <w:rFonts w:asciiTheme="minorHAnsi" w:hAnsiTheme="minorHAnsi" w:cstheme="minorHAnsi"/>
        </w:rPr>
      </w:pPr>
      <w:r w:rsidRPr="001404A3">
        <w:rPr>
          <w:rFonts w:asciiTheme="minorHAnsi" w:hAnsiTheme="minorHAnsi" w:cstheme="minorHAnsi"/>
        </w:rPr>
        <w:t xml:space="preserve">This chapter moves beyond theory to examine patterns of evidence. If the theoretical arguments about the security effects of deep engagement are right, what sort of evidence should we see? Two </w:t>
      </w:r>
      <w:r w:rsidRPr="001404A3">
        <w:rPr>
          <w:rStyle w:val="StyleUnderline"/>
          <w:rFonts w:asciiTheme="minorHAnsi" w:hAnsiTheme="minorHAnsi" w:cstheme="minorHAnsi"/>
        </w:rPr>
        <w:t>major bodies of evidence are most important</w:t>
      </w:r>
      <w:r w:rsidRPr="001404A3">
        <w:rPr>
          <w:rFonts w:asciiTheme="minorHAnsi" w:hAnsiTheme="minorHAnsi" w:cstheme="minorHAnsi"/>
        </w:rPr>
        <w:t xml:space="preserve">: general </w:t>
      </w:r>
      <w:r w:rsidRPr="001404A3">
        <w:rPr>
          <w:rStyle w:val="Emphasis"/>
          <w:rFonts w:asciiTheme="minorHAnsi" w:hAnsiTheme="minorHAnsi" w:cstheme="minorHAnsi"/>
        </w:rPr>
        <w:t>empirical findings</w:t>
      </w:r>
      <w:r w:rsidRPr="001404A3">
        <w:rPr>
          <w:rFonts w:asciiTheme="minorHAnsi" w:hAnsiTheme="minorHAnsi" w:cstheme="minorHAnsi"/>
        </w:rPr>
        <w:t xml:space="preserve"> concerning the strategy’s key mechanisms </w:t>
      </w:r>
      <w:r w:rsidRPr="001404A3">
        <w:rPr>
          <w:rStyle w:val="StyleUnderline"/>
          <w:rFonts w:asciiTheme="minorHAnsi" w:hAnsiTheme="minorHAnsi" w:cstheme="minorHAnsi"/>
        </w:rPr>
        <w:t>and</w:t>
      </w:r>
      <w:r w:rsidRPr="001404A3">
        <w:rPr>
          <w:rFonts w:asciiTheme="minorHAnsi" w:hAnsiTheme="minorHAnsi" w:cstheme="minorHAnsi"/>
        </w:rPr>
        <w:t xml:space="preserve"> </w:t>
      </w:r>
      <w:r w:rsidRPr="001404A3">
        <w:rPr>
          <w:rStyle w:val="Emphasis"/>
          <w:rFonts w:asciiTheme="minorHAnsi" w:hAnsiTheme="minorHAnsi" w:cstheme="minorHAnsi"/>
        </w:rPr>
        <w:t>regionally focused research</w:t>
      </w:r>
      <w:r w:rsidRPr="001404A3">
        <w:rPr>
          <w:rFonts w:asciiTheme="minorHAnsi" w:hAnsiTheme="minorHAnsi" w:cstheme="minorHAnsi"/>
        </w:rPr>
        <w:t>.</w:t>
      </w:r>
    </w:p>
    <w:p w14:paraId="72193B69" w14:textId="77777777" w:rsidR="00EE39A4" w:rsidRPr="001404A3" w:rsidRDefault="00EE39A4" w:rsidP="00EE39A4">
      <w:pPr>
        <w:rPr>
          <w:rFonts w:asciiTheme="minorHAnsi" w:hAnsiTheme="minorHAnsi" w:cstheme="minorHAnsi"/>
        </w:rPr>
      </w:pPr>
      <w:r w:rsidRPr="001404A3">
        <w:rPr>
          <w:rFonts w:asciiTheme="minorHAnsi" w:hAnsiTheme="minorHAnsi" w:cstheme="minorHAnsi"/>
        </w:rPr>
        <w:t xml:space="preserve">General Patterns of Evidence Three key questions about US security provision have received the most extensive analysis. First, do alliances such as those sustained by the United States </w:t>
      </w:r>
      <w:proofErr w:type="gramStart"/>
      <w:r w:rsidRPr="001404A3">
        <w:rPr>
          <w:rFonts w:asciiTheme="minorHAnsi" w:hAnsiTheme="minorHAnsi" w:cstheme="minorHAnsi"/>
        </w:rPr>
        <w:t>actually deter</w:t>
      </w:r>
      <w:proofErr w:type="gramEnd"/>
      <w:r w:rsidRPr="001404A3">
        <w:rPr>
          <w:rFonts w:asciiTheme="minorHAnsi" w:hAnsiTheme="minorHAnsi" w:cstheme="minorHAnsi"/>
        </w:rPr>
        <w:t xml:space="preserve"> war and increase security? Second, does such security provision </w:t>
      </w:r>
      <w:proofErr w:type="gramStart"/>
      <w:r w:rsidRPr="001404A3">
        <w:rPr>
          <w:rFonts w:asciiTheme="minorHAnsi" w:hAnsiTheme="minorHAnsi" w:cstheme="minorHAnsi"/>
        </w:rPr>
        <w:t>actually hinder</w:t>
      </w:r>
      <w:proofErr w:type="gramEnd"/>
      <w:r w:rsidRPr="001404A3">
        <w:rPr>
          <w:rFonts w:asciiTheme="minorHAnsi" w:hAnsiTheme="minorHAnsi" w:cstheme="minorHAnsi"/>
        </w:rPr>
        <w:t xml:space="preserve"> nuclear proliferation? And third, does limiting proliferation </w:t>
      </w:r>
      <w:proofErr w:type="gramStart"/>
      <w:r w:rsidRPr="001404A3">
        <w:rPr>
          <w:rFonts w:asciiTheme="minorHAnsi" w:hAnsiTheme="minorHAnsi" w:cstheme="minorHAnsi"/>
        </w:rPr>
        <w:t>actually increase</w:t>
      </w:r>
      <w:proofErr w:type="gramEnd"/>
      <w:r w:rsidRPr="001404A3">
        <w:rPr>
          <w:rFonts w:asciiTheme="minorHAnsi" w:hAnsiTheme="minorHAnsi" w:cstheme="minorHAnsi"/>
        </w:rPr>
        <w:t xml:space="preserve"> security?</w:t>
      </w:r>
    </w:p>
    <w:p w14:paraId="4D0927AD" w14:textId="77777777" w:rsidR="00EE39A4" w:rsidRPr="001404A3" w:rsidRDefault="00EE39A4" w:rsidP="00EE39A4">
      <w:pPr>
        <w:rPr>
          <w:rStyle w:val="StyleUnderline"/>
          <w:rFonts w:asciiTheme="minorHAnsi" w:hAnsiTheme="minorHAnsi" w:cstheme="minorHAnsi"/>
        </w:rPr>
      </w:pPr>
      <w:r w:rsidRPr="001404A3">
        <w:rPr>
          <w:rFonts w:asciiTheme="minorHAnsi" w:hAnsiTheme="minorHAnsi" w:cstheme="minorHAnsi"/>
        </w:rPr>
        <w:t xml:space="preserve">Deterrence Effectiveness </w:t>
      </w:r>
      <w:r w:rsidRPr="001404A3">
        <w:rPr>
          <w:rStyle w:val="StyleUnderline"/>
          <w:rFonts w:asciiTheme="minorHAnsi" w:hAnsiTheme="minorHAnsi" w:cstheme="minorHAnsi"/>
        </w:rPr>
        <w:t xml:space="preserve">The determinants of </w:t>
      </w:r>
      <w:r w:rsidRPr="001404A3">
        <w:rPr>
          <w:rStyle w:val="StyleUnderline"/>
          <w:rFonts w:asciiTheme="minorHAnsi" w:hAnsiTheme="minorHAnsi" w:cstheme="minorHAnsi"/>
          <w:highlight w:val="cyan"/>
        </w:rPr>
        <w:t xml:space="preserve">deterrence </w:t>
      </w:r>
      <w:r w:rsidRPr="001404A3">
        <w:rPr>
          <w:rStyle w:val="StyleUnderline"/>
          <w:rFonts w:asciiTheme="minorHAnsi" w:hAnsiTheme="minorHAnsi" w:cstheme="minorHAnsi"/>
        </w:rPr>
        <w:t xml:space="preserve">success and failure have </w:t>
      </w:r>
      <w:r w:rsidRPr="001404A3">
        <w:rPr>
          <w:rStyle w:val="StyleUnderline"/>
          <w:rFonts w:asciiTheme="minorHAnsi" w:hAnsiTheme="minorHAnsi" w:cstheme="minorHAnsi"/>
          <w:highlight w:val="cyan"/>
        </w:rPr>
        <w:t>attracted</w:t>
      </w:r>
      <w:r w:rsidRPr="001404A3">
        <w:rPr>
          <w:rFonts w:asciiTheme="minorHAnsi" w:hAnsiTheme="minorHAnsi" w:cstheme="minorHAnsi"/>
        </w:rPr>
        <w:t xml:space="preserve"> scores of quantitative and </w:t>
      </w:r>
      <w:r w:rsidRPr="001404A3">
        <w:rPr>
          <w:rStyle w:val="StyleUnderline"/>
          <w:rFonts w:asciiTheme="minorHAnsi" w:hAnsiTheme="minorHAnsi" w:cstheme="minorHAnsi"/>
        </w:rPr>
        <w:t xml:space="preserve">case study </w:t>
      </w:r>
      <w:r w:rsidRPr="001404A3">
        <w:rPr>
          <w:rStyle w:val="StyleUnderline"/>
          <w:rFonts w:asciiTheme="minorHAnsi" w:hAnsiTheme="minorHAnsi" w:cstheme="minorHAnsi"/>
          <w:highlight w:val="cyan"/>
        </w:rPr>
        <w:t>tests</w:t>
      </w:r>
      <w:r w:rsidRPr="001404A3">
        <w:rPr>
          <w:rFonts w:asciiTheme="minorHAnsi" w:hAnsiTheme="minorHAnsi" w:cstheme="minorHAnsi"/>
        </w:rPr>
        <w:t xml:space="preserve">. Much of the case study work yields a cautionary finding: that </w:t>
      </w:r>
      <w:r w:rsidRPr="001404A3">
        <w:rPr>
          <w:rStyle w:val="StyleUnderline"/>
          <w:rFonts w:asciiTheme="minorHAnsi" w:hAnsiTheme="minorHAnsi" w:cstheme="minorHAnsi"/>
        </w:rPr>
        <w:t xml:space="preserve">deterrence is much harder in practice than in </w:t>
      </w:r>
      <w:proofErr w:type="gramStart"/>
      <w:r w:rsidRPr="001404A3">
        <w:rPr>
          <w:rStyle w:val="StyleUnderline"/>
          <w:rFonts w:asciiTheme="minorHAnsi" w:hAnsiTheme="minorHAnsi" w:cstheme="minorHAnsi"/>
        </w:rPr>
        <w:t>theory</w:t>
      </w:r>
      <w:r w:rsidRPr="001404A3">
        <w:rPr>
          <w:rFonts w:asciiTheme="minorHAnsi" w:hAnsiTheme="minorHAnsi" w:cstheme="minorHAnsi"/>
        </w:rPr>
        <w:t>, because</w:t>
      </w:r>
      <w:proofErr w:type="gramEnd"/>
      <w:r w:rsidRPr="001404A3">
        <w:rPr>
          <w:rFonts w:asciiTheme="minorHAnsi" w:hAnsiTheme="minorHAnsi" w:cstheme="minorHAnsi"/>
        </w:rPr>
        <w:t xml:space="preserve"> standard models assume away the complexities of human psychology and domestic politics that tend to make some states hard to deter and might cause deterrence policies to backfire. 1 </w:t>
      </w:r>
      <w:r w:rsidRPr="001404A3">
        <w:rPr>
          <w:rStyle w:val="StyleUnderline"/>
          <w:rFonts w:asciiTheme="minorHAnsi" w:hAnsiTheme="minorHAnsi" w:cstheme="minorHAnsi"/>
        </w:rPr>
        <w:t xml:space="preserve">Many quantitative </w:t>
      </w:r>
      <w:r w:rsidRPr="001404A3">
        <w:rPr>
          <w:rStyle w:val="StyleUnderline"/>
          <w:rFonts w:asciiTheme="minorHAnsi" w:hAnsiTheme="minorHAnsi" w:cstheme="minorHAnsi"/>
          <w:highlight w:val="cyan"/>
        </w:rPr>
        <w:t>findings</w:t>
      </w:r>
      <w:r w:rsidRPr="001404A3">
        <w:rPr>
          <w:rFonts w:asciiTheme="minorHAnsi" w:hAnsiTheme="minorHAnsi" w:cstheme="minorHAnsi"/>
        </w:rPr>
        <w:t xml:space="preserve">, mean- </w:t>
      </w:r>
      <w:proofErr w:type="gramStart"/>
      <w:r w:rsidRPr="001404A3">
        <w:rPr>
          <w:rFonts w:asciiTheme="minorHAnsi" w:hAnsiTheme="minorHAnsi" w:cstheme="minorHAnsi"/>
        </w:rPr>
        <w:t>while,</w:t>
      </w:r>
      <w:proofErr w:type="gramEnd"/>
      <w:r w:rsidRPr="001404A3">
        <w:rPr>
          <w:rFonts w:asciiTheme="minorHAnsi" w:hAnsiTheme="minorHAnsi" w:cstheme="minorHAnsi"/>
        </w:rPr>
        <w:t xml:space="preserve"> </w:t>
      </w:r>
      <w:r w:rsidRPr="001404A3">
        <w:rPr>
          <w:rStyle w:val="StyleUnderline"/>
          <w:rFonts w:asciiTheme="minorHAnsi" w:hAnsiTheme="minorHAnsi" w:cstheme="minorHAnsi"/>
          <w:highlight w:val="cyan"/>
        </w:rPr>
        <w:t>are</w:t>
      </w:r>
      <w:r w:rsidRPr="001404A3">
        <w:rPr>
          <w:rStyle w:val="StyleUnderline"/>
          <w:rFonts w:asciiTheme="minorHAnsi" w:hAnsiTheme="minorHAnsi" w:cstheme="minorHAnsi"/>
        </w:rPr>
        <w:t xml:space="preserve"> mutually </w:t>
      </w:r>
      <w:r w:rsidRPr="001404A3">
        <w:rPr>
          <w:rStyle w:val="StyleUnderline"/>
          <w:rFonts w:asciiTheme="minorHAnsi" w:hAnsiTheme="minorHAnsi" w:cstheme="minorHAnsi"/>
          <w:highlight w:val="cyan"/>
        </w:rPr>
        <w:t>contradictory</w:t>
      </w:r>
      <w:r w:rsidRPr="001404A3">
        <w:rPr>
          <w:rStyle w:val="StyleUnderline"/>
          <w:rFonts w:asciiTheme="minorHAnsi" w:hAnsiTheme="minorHAnsi" w:cstheme="minorHAnsi"/>
        </w:rPr>
        <w:t xml:space="preserve"> or are clearly not relevant to extended deterrence. But </w:t>
      </w:r>
      <w:r w:rsidRPr="001404A3">
        <w:rPr>
          <w:rStyle w:val="Emphasis"/>
          <w:rFonts w:asciiTheme="minorHAnsi" w:hAnsiTheme="minorHAnsi" w:cstheme="minorHAnsi"/>
          <w:highlight w:val="cyan"/>
        </w:rPr>
        <w:t>some</w:t>
      </w:r>
      <w:r w:rsidRPr="001404A3">
        <w:rPr>
          <w:rStyle w:val="Emphasis"/>
          <w:rFonts w:asciiTheme="minorHAnsi" w:hAnsiTheme="minorHAnsi" w:cstheme="minorHAnsi"/>
        </w:rPr>
        <w:t xml:space="preserve"> relevant </w:t>
      </w:r>
      <w:r w:rsidRPr="001404A3">
        <w:rPr>
          <w:rStyle w:val="Emphasis"/>
          <w:rFonts w:asciiTheme="minorHAnsi" w:hAnsiTheme="minorHAnsi" w:cstheme="minorHAnsi"/>
          <w:highlight w:val="cyan"/>
        </w:rPr>
        <w:t>results receive broad support</w:t>
      </w:r>
      <w:r w:rsidRPr="001404A3">
        <w:rPr>
          <w:rStyle w:val="Emphasis"/>
          <w:rFonts w:asciiTheme="minorHAnsi" w:hAnsiTheme="minorHAnsi" w:cstheme="minorHAnsi"/>
        </w:rPr>
        <w:t>:</w:t>
      </w:r>
      <w:r w:rsidRPr="001404A3">
        <w:rPr>
          <w:rStyle w:val="StyleUnderline"/>
          <w:rFonts w:asciiTheme="minorHAnsi" w:hAnsiTheme="minorHAnsi" w:cstheme="minorHAnsi"/>
        </w:rPr>
        <w:t xml:space="preserve"> </w:t>
      </w:r>
    </w:p>
    <w:p w14:paraId="7343ED7D" w14:textId="77777777" w:rsidR="00EE39A4" w:rsidRPr="001404A3" w:rsidRDefault="00EE39A4" w:rsidP="00EE39A4">
      <w:pPr>
        <w:pStyle w:val="ListParagraph"/>
        <w:numPr>
          <w:ilvl w:val="0"/>
          <w:numId w:val="11"/>
        </w:numPr>
        <w:rPr>
          <w:rFonts w:asciiTheme="minorHAnsi" w:hAnsiTheme="minorHAnsi" w:cstheme="minorHAnsi"/>
        </w:rPr>
      </w:pPr>
      <w:r w:rsidRPr="001404A3">
        <w:rPr>
          <w:rStyle w:val="Emphasis"/>
          <w:rFonts w:asciiTheme="minorHAnsi" w:hAnsiTheme="minorHAnsi" w:cstheme="minorHAnsi"/>
          <w:highlight w:val="cyan"/>
        </w:rPr>
        <w:t>Alliances</w:t>
      </w:r>
      <w:r w:rsidRPr="001404A3">
        <w:rPr>
          <w:rFonts w:asciiTheme="minorHAnsi" w:hAnsiTheme="minorHAnsi" w:cstheme="minorHAnsi"/>
        </w:rPr>
        <w:t xml:space="preserve"> generally do </w:t>
      </w:r>
      <w:r w:rsidRPr="001404A3">
        <w:rPr>
          <w:rStyle w:val="Emphasis"/>
          <w:rFonts w:asciiTheme="minorHAnsi" w:hAnsiTheme="minorHAnsi" w:cstheme="minorHAnsi"/>
          <w:highlight w:val="cyan"/>
        </w:rPr>
        <w:t xml:space="preserve">have a deterrent </w:t>
      </w:r>
      <w:r w:rsidRPr="001404A3">
        <w:rPr>
          <w:rStyle w:val="Emphasis"/>
          <w:rFonts w:asciiTheme="minorHAnsi" w:hAnsiTheme="minorHAnsi" w:cstheme="minorHAnsi"/>
        </w:rPr>
        <w:t>effect</w:t>
      </w:r>
      <w:r w:rsidRPr="001404A3">
        <w:rPr>
          <w:rFonts w:asciiTheme="minorHAnsi" w:hAnsiTheme="minorHAnsi" w:cstheme="minorHAnsi"/>
        </w:rPr>
        <w:t xml:space="preserve">. </w:t>
      </w:r>
      <w:r w:rsidRPr="001404A3">
        <w:rPr>
          <w:rStyle w:val="StyleUnderline"/>
          <w:rFonts w:asciiTheme="minorHAnsi" w:hAnsiTheme="minorHAnsi" w:cstheme="minorHAnsi"/>
          <w:highlight w:val="cyan"/>
        </w:rPr>
        <w:t>In a study spanning</w:t>
      </w:r>
      <w:r w:rsidRPr="001404A3">
        <w:rPr>
          <w:rFonts w:asciiTheme="minorHAnsi" w:hAnsiTheme="minorHAnsi" w:cstheme="minorHAnsi"/>
        </w:rPr>
        <w:t xml:space="preserve"> nearly </w:t>
      </w:r>
      <w:r w:rsidRPr="001404A3">
        <w:rPr>
          <w:rStyle w:val="Emphasis"/>
          <w:rFonts w:asciiTheme="minorHAnsi" w:hAnsiTheme="minorHAnsi" w:cstheme="minorHAnsi"/>
          <w:highlight w:val="cyan"/>
        </w:rPr>
        <w:t>two centuries</w:t>
      </w:r>
      <w:r w:rsidRPr="001404A3">
        <w:rPr>
          <w:rFonts w:asciiTheme="minorHAnsi" w:hAnsiTheme="minorHAnsi" w:cstheme="minorHAnsi"/>
        </w:rPr>
        <w:t xml:space="preserve">, </w:t>
      </w:r>
      <w:r w:rsidRPr="001404A3">
        <w:rPr>
          <w:rStyle w:val="Emphasis"/>
          <w:rFonts w:asciiTheme="minorHAnsi" w:hAnsiTheme="minorHAnsi" w:cstheme="minorHAnsi"/>
        </w:rPr>
        <w:t>Johnson</w:t>
      </w:r>
      <w:r w:rsidRPr="001404A3">
        <w:rPr>
          <w:rFonts w:asciiTheme="minorHAnsi" w:hAnsiTheme="minorHAnsi" w:cstheme="minorHAnsi"/>
        </w:rPr>
        <w:t xml:space="preserve"> </w:t>
      </w:r>
      <w:r w:rsidRPr="001404A3">
        <w:rPr>
          <w:rStyle w:val="StyleUnderline"/>
          <w:rFonts w:asciiTheme="minorHAnsi" w:hAnsiTheme="minorHAnsi" w:cstheme="minorHAnsi"/>
        </w:rPr>
        <w:t>and</w:t>
      </w:r>
      <w:r w:rsidRPr="001404A3">
        <w:rPr>
          <w:rFonts w:asciiTheme="minorHAnsi" w:hAnsiTheme="minorHAnsi" w:cstheme="minorHAnsi"/>
        </w:rPr>
        <w:t xml:space="preserve"> </w:t>
      </w:r>
      <w:r w:rsidRPr="001404A3">
        <w:rPr>
          <w:rStyle w:val="Emphasis"/>
          <w:rFonts w:asciiTheme="minorHAnsi" w:hAnsiTheme="minorHAnsi" w:cstheme="minorHAnsi"/>
          <w:highlight w:val="cyan"/>
        </w:rPr>
        <w:t>Leeds</w:t>
      </w:r>
      <w:r w:rsidRPr="001404A3">
        <w:rPr>
          <w:rFonts w:asciiTheme="minorHAnsi" w:hAnsiTheme="minorHAnsi" w:cstheme="minorHAnsi"/>
          <w:highlight w:val="cyan"/>
        </w:rPr>
        <w:t xml:space="preserve"> </w:t>
      </w:r>
      <w:r w:rsidRPr="001404A3">
        <w:rPr>
          <w:rStyle w:val="StyleUnderline"/>
          <w:rFonts w:asciiTheme="minorHAnsi" w:hAnsiTheme="minorHAnsi" w:cstheme="minorHAnsi"/>
          <w:highlight w:val="cyan"/>
        </w:rPr>
        <w:t>found “support for</w:t>
      </w:r>
      <w:r w:rsidRPr="001404A3">
        <w:rPr>
          <w:rStyle w:val="StyleUnderline"/>
          <w:rFonts w:asciiTheme="minorHAnsi" w:hAnsiTheme="minorHAnsi" w:cstheme="minorHAnsi"/>
        </w:rPr>
        <w:t xml:space="preserve"> the hypothesis that defensive alliances deter the </w:t>
      </w:r>
      <w:r w:rsidRPr="001404A3">
        <w:rPr>
          <w:rStyle w:val="Emphasis"/>
          <w:rFonts w:asciiTheme="minorHAnsi" w:hAnsiTheme="minorHAnsi" w:cstheme="minorHAnsi"/>
        </w:rPr>
        <w:t>initiation of disputes</w:t>
      </w:r>
      <w:r w:rsidRPr="001404A3">
        <w:rPr>
          <w:rFonts w:asciiTheme="minorHAnsi" w:hAnsiTheme="minorHAnsi" w:cstheme="minorHAnsi"/>
        </w:rPr>
        <w:t>.” They conclude that “</w:t>
      </w:r>
      <w:r w:rsidRPr="001404A3">
        <w:rPr>
          <w:rStyle w:val="StyleUnderline"/>
          <w:rFonts w:asciiTheme="minorHAnsi" w:hAnsiTheme="minorHAnsi" w:cstheme="minorHAnsi"/>
          <w:highlight w:val="cyan"/>
        </w:rPr>
        <w:t xml:space="preserve">defensive alliances lower </w:t>
      </w:r>
      <w:r w:rsidRPr="001404A3">
        <w:rPr>
          <w:rStyle w:val="StyleUnderline"/>
          <w:rFonts w:asciiTheme="minorHAnsi" w:hAnsiTheme="minorHAnsi" w:cstheme="minorHAnsi"/>
        </w:rPr>
        <w:t xml:space="preserve">the </w:t>
      </w:r>
      <w:r w:rsidRPr="001404A3">
        <w:rPr>
          <w:rStyle w:val="Emphasis"/>
          <w:rFonts w:asciiTheme="minorHAnsi" w:hAnsiTheme="minorHAnsi" w:cstheme="minorHAnsi"/>
        </w:rPr>
        <w:t xml:space="preserve">probability of international </w:t>
      </w:r>
      <w:r w:rsidRPr="001404A3">
        <w:rPr>
          <w:rStyle w:val="Emphasis"/>
          <w:rFonts w:asciiTheme="minorHAnsi" w:hAnsiTheme="minorHAnsi" w:cstheme="minorHAnsi"/>
          <w:highlight w:val="cyan"/>
        </w:rPr>
        <w:t>conflict</w:t>
      </w:r>
      <w:r w:rsidRPr="001404A3">
        <w:rPr>
          <w:rStyle w:val="StyleUnderline"/>
          <w:rFonts w:asciiTheme="minorHAnsi" w:hAnsiTheme="minorHAnsi" w:cstheme="minorHAnsi"/>
        </w:rPr>
        <w:t xml:space="preserve"> and are thus a good policy option for states seeking to maintain peace </w:t>
      </w:r>
      <w:r w:rsidRPr="001404A3">
        <w:rPr>
          <w:rFonts w:asciiTheme="minorHAnsi" w:hAnsiTheme="minorHAnsi" w:cstheme="minorHAnsi"/>
        </w:rPr>
        <w:t xml:space="preserve">in the world.” </w:t>
      </w:r>
      <w:proofErr w:type="spellStart"/>
      <w:r w:rsidRPr="001404A3">
        <w:rPr>
          <w:rFonts w:asciiTheme="minorHAnsi" w:hAnsiTheme="minorHAnsi" w:cstheme="minorHAnsi"/>
        </w:rPr>
        <w:t>Sechser</w:t>
      </w:r>
      <w:proofErr w:type="spellEnd"/>
      <w:r w:rsidRPr="001404A3">
        <w:rPr>
          <w:rFonts w:asciiTheme="minorHAnsi" w:hAnsiTheme="minorHAnsi" w:cstheme="minorHAnsi"/>
        </w:rPr>
        <w:t xml:space="preserve"> and </w:t>
      </w:r>
      <w:r w:rsidRPr="001404A3">
        <w:rPr>
          <w:rStyle w:val="StyleUnderline"/>
          <w:rFonts w:asciiTheme="minorHAnsi" w:hAnsiTheme="minorHAnsi" w:cstheme="minorHAnsi"/>
        </w:rPr>
        <w:t>Fuhrmann similarly find that formal defense pacts with nuclear states</w:t>
      </w:r>
      <w:r w:rsidRPr="001404A3">
        <w:rPr>
          <w:rFonts w:asciiTheme="minorHAnsi" w:hAnsiTheme="minorHAnsi" w:cstheme="minorHAnsi"/>
        </w:rPr>
        <w:t xml:space="preserve"> have significant deterrence benefits. 2 3 </w:t>
      </w:r>
    </w:p>
    <w:p w14:paraId="0FFAC5DB" w14:textId="77777777" w:rsidR="00EE39A4" w:rsidRPr="001404A3" w:rsidRDefault="00EE39A4" w:rsidP="00EE39A4">
      <w:pPr>
        <w:pStyle w:val="ListParagraph"/>
        <w:numPr>
          <w:ilvl w:val="0"/>
          <w:numId w:val="11"/>
        </w:numPr>
        <w:rPr>
          <w:rFonts w:asciiTheme="minorHAnsi" w:hAnsiTheme="minorHAnsi" w:cstheme="minorHAnsi"/>
        </w:rPr>
      </w:pPr>
      <w:r w:rsidRPr="001404A3">
        <w:rPr>
          <w:rStyle w:val="StyleUnderline"/>
          <w:rFonts w:asciiTheme="minorHAnsi" w:hAnsiTheme="minorHAnsi" w:cstheme="minorHAnsi"/>
        </w:rPr>
        <w:t>The overall balance of military forces</w:t>
      </w:r>
      <w:r w:rsidRPr="001404A3">
        <w:rPr>
          <w:rFonts w:asciiTheme="minorHAnsi" w:hAnsiTheme="minorHAnsi" w:cstheme="minorHAnsi"/>
        </w:rPr>
        <w:t xml:space="preserve"> (including nuclear) between states </w:t>
      </w:r>
      <w:r w:rsidRPr="001404A3">
        <w:rPr>
          <w:rStyle w:val="StyleUnderline"/>
          <w:rFonts w:asciiTheme="minorHAnsi" w:hAnsiTheme="minorHAnsi" w:cstheme="minorHAnsi"/>
        </w:rPr>
        <w:t xml:space="preserve">does not appear to influence deterrence; the </w:t>
      </w:r>
      <w:r w:rsidRPr="001404A3">
        <w:rPr>
          <w:rStyle w:val="Emphasis"/>
          <w:rFonts w:asciiTheme="minorHAnsi" w:hAnsiTheme="minorHAnsi" w:cstheme="minorHAnsi"/>
        </w:rPr>
        <w:t xml:space="preserve">local balance of </w:t>
      </w:r>
      <w:r w:rsidRPr="001404A3">
        <w:rPr>
          <w:rStyle w:val="Emphasis"/>
          <w:rFonts w:asciiTheme="minorHAnsi" w:hAnsiTheme="minorHAnsi" w:cstheme="minorHAnsi"/>
          <w:highlight w:val="cyan"/>
        </w:rPr>
        <w:t xml:space="preserve">military forces </w:t>
      </w:r>
      <w:r w:rsidRPr="001404A3">
        <w:rPr>
          <w:rStyle w:val="StyleUnderline"/>
          <w:rFonts w:asciiTheme="minorHAnsi" w:hAnsiTheme="minorHAnsi" w:cstheme="minorHAnsi"/>
          <w:highlight w:val="cyan"/>
        </w:rPr>
        <w:t xml:space="preserve">in the </w:t>
      </w:r>
      <w:r w:rsidRPr="001404A3">
        <w:rPr>
          <w:rStyle w:val="Emphasis"/>
          <w:rFonts w:asciiTheme="minorHAnsi" w:hAnsiTheme="minorHAnsi" w:cstheme="minorHAnsi"/>
        </w:rPr>
        <w:t xml:space="preserve">specific </w:t>
      </w:r>
      <w:r w:rsidRPr="001404A3">
        <w:rPr>
          <w:rStyle w:val="Emphasis"/>
          <w:rFonts w:asciiTheme="minorHAnsi" w:hAnsiTheme="minorHAnsi" w:cstheme="minorHAnsi"/>
          <w:highlight w:val="cyan"/>
        </w:rPr>
        <w:t>theater</w:t>
      </w:r>
      <w:r w:rsidRPr="001404A3">
        <w:rPr>
          <w:rStyle w:val="StyleUnderline"/>
          <w:rFonts w:asciiTheme="minorHAnsi" w:hAnsiTheme="minorHAnsi" w:cstheme="minorHAnsi"/>
        </w:rPr>
        <w:t xml:space="preserve"> in </w:t>
      </w:r>
      <w:r w:rsidRPr="001404A3">
        <w:rPr>
          <w:rStyle w:val="StyleUnderline"/>
          <w:rFonts w:asciiTheme="minorHAnsi" w:hAnsiTheme="minorHAnsi" w:cstheme="minorHAnsi"/>
          <w:highlight w:val="cyan"/>
        </w:rPr>
        <w:t xml:space="preserve">which </w:t>
      </w:r>
      <w:r w:rsidRPr="001404A3">
        <w:rPr>
          <w:rStyle w:val="Emphasis"/>
          <w:rFonts w:asciiTheme="minorHAnsi" w:hAnsiTheme="minorHAnsi" w:cstheme="minorHAnsi"/>
          <w:highlight w:val="cyan"/>
        </w:rPr>
        <w:t>deterrence</w:t>
      </w:r>
      <w:r w:rsidRPr="001404A3">
        <w:rPr>
          <w:rStyle w:val="StyleUnderline"/>
          <w:rFonts w:asciiTheme="minorHAnsi" w:hAnsiTheme="minorHAnsi" w:cstheme="minorHAnsi"/>
          <w:highlight w:val="cyan"/>
        </w:rPr>
        <w:t xml:space="preserve"> is</w:t>
      </w:r>
      <w:r w:rsidRPr="001404A3">
        <w:rPr>
          <w:rStyle w:val="StyleUnderline"/>
          <w:rFonts w:asciiTheme="minorHAnsi" w:hAnsiTheme="minorHAnsi" w:cstheme="minorHAnsi"/>
        </w:rPr>
        <w:t xml:space="preserve"> </w:t>
      </w:r>
      <w:proofErr w:type="gramStart"/>
      <w:r w:rsidRPr="001404A3">
        <w:rPr>
          <w:rStyle w:val="StyleUnderline"/>
          <w:rFonts w:asciiTheme="minorHAnsi" w:hAnsiTheme="minorHAnsi" w:cstheme="minorHAnsi"/>
        </w:rPr>
        <w:t xml:space="preserve">actually </w:t>
      </w:r>
      <w:r w:rsidRPr="001404A3">
        <w:rPr>
          <w:rStyle w:val="Emphasis"/>
          <w:rFonts w:asciiTheme="minorHAnsi" w:hAnsiTheme="minorHAnsi" w:cstheme="minorHAnsi"/>
          <w:highlight w:val="cyan"/>
        </w:rPr>
        <w:t>practiced</w:t>
      </w:r>
      <w:proofErr w:type="gramEnd"/>
      <w:r w:rsidRPr="001404A3">
        <w:rPr>
          <w:rStyle w:val="StyleUnderline"/>
          <w:rFonts w:asciiTheme="minorHAnsi" w:hAnsiTheme="minorHAnsi" w:cstheme="minorHAnsi"/>
        </w:rPr>
        <w:t xml:space="preserve">, however, </w:t>
      </w:r>
      <w:r w:rsidRPr="001404A3">
        <w:rPr>
          <w:rStyle w:val="Emphasis"/>
          <w:rFonts w:asciiTheme="minorHAnsi" w:hAnsiTheme="minorHAnsi" w:cstheme="minorHAnsi"/>
          <w:highlight w:val="cyan"/>
        </w:rPr>
        <w:t>is key</w:t>
      </w:r>
      <w:r w:rsidRPr="001404A3">
        <w:rPr>
          <w:rFonts w:asciiTheme="minorHAnsi" w:hAnsiTheme="minorHAnsi" w:cstheme="minorHAnsi"/>
        </w:rPr>
        <w:t xml:space="preserve">. 4 </w:t>
      </w:r>
    </w:p>
    <w:p w14:paraId="22851656" w14:textId="77777777" w:rsidR="00EE39A4" w:rsidRPr="001404A3" w:rsidRDefault="00EE39A4" w:rsidP="00EE39A4">
      <w:pPr>
        <w:pStyle w:val="ListParagraph"/>
        <w:numPr>
          <w:ilvl w:val="0"/>
          <w:numId w:val="11"/>
        </w:numPr>
        <w:rPr>
          <w:rFonts w:asciiTheme="minorHAnsi" w:hAnsiTheme="minorHAnsi" w:cstheme="minorHAnsi"/>
        </w:rPr>
      </w:pPr>
      <w:r w:rsidRPr="001404A3">
        <w:rPr>
          <w:rStyle w:val="Emphasis"/>
          <w:rFonts w:asciiTheme="minorHAnsi" w:hAnsiTheme="minorHAnsi" w:cstheme="minorHAnsi"/>
          <w:highlight w:val="cyan"/>
        </w:rPr>
        <w:t xml:space="preserve">Forward- deployed troops enhance the </w:t>
      </w:r>
      <w:r w:rsidRPr="001404A3">
        <w:rPr>
          <w:rStyle w:val="Emphasis"/>
          <w:rFonts w:asciiTheme="minorHAnsi" w:hAnsiTheme="minorHAnsi" w:cstheme="minorHAnsi"/>
        </w:rPr>
        <w:t xml:space="preserve">deterrent </w:t>
      </w:r>
      <w:r w:rsidRPr="001404A3">
        <w:rPr>
          <w:rStyle w:val="Emphasis"/>
          <w:rFonts w:asciiTheme="minorHAnsi" w:hAnsiTheme="minorHAnsi" w:cstheme="minorHAnsi"/>
          <w:highlight w:val="cyan"/>
        </w:rPr>
        <w:t>effect</w:t>
      </w:r>
      <w:r w:rsidRPr="001404A3">
        <w:rPr>
          <w:rFonts w:asciiTheme="minorHAnsi" w:hAnsiTheme="minorHAnsi" w:cstheme="minorHAnsi"/>
        </w:rPr>
        <w:t xml:space="preserve"> of alliances with overseas allies. 5 </w:t>
      </w:r>
    </w:p>
    <w:p w14:paraId="66B6A86C" w14:textId="77777777" w:rsidR="00EE39A4" w:rsidRPr="001404A3" w:rsidRDefault="00EE39A4" w:rsidP="00EE39A4">
      <w:pPr>
        <w:pStyle w:val="ListParagraph"/>
        <w:numPr>
          <w:ilvl w:val="0"/>
          <w:numId w:val="11"/>
        </w:numPr>
        <w:rPr>
          <w:rFonts w:asciiTheme="minorHAnsi" w:hAnsiTheme="minorHAnsi" w:cstheme="minorHAnsi"/>
        </w:rPr>
      </w:pPr>
      <w:r w:rsidRPr="001404A3">
        <w:rPr>
          <w:rStyle w:val="StyleUnderline"/>
          <w:rFonts w:asciiTheme="minorHAnsi" w:hAnsiTheme="minorHAnsi" w:cstheme="minorHAnsi"/>
        </w:rPr>
        <w:t>Strong mutual interests and ties enhance deterrence</w:t>
      </w:r>
      <w:r w:rsidRPr="001404A3">
        <w:rPr>
          <w:rFonts w:asciiTheme="minorHAnsi" w:hAnsiTheme="minorHAnsi" w:cstheme="minorHAnsi"/>
        </w:rPr>
        <w:t xml:space="preserve">. 6 </w:t>
      </w:r>
    </w:p>
    <w:p w14:paraId="08682682" w14:textId="77777777" w:rsidR="00EE39A4" w:rsidRPr="001404A3" w:rsidRDefault="00EE39A4" w:rsidP="00EE39A4">
      <w:pPr>
        <w:pStyle w:val="ListParagraph"/>
        <w:numPr>
          <w:ilvl w:val="0"/>
          <w:numId w:val="11"/>
        </w:numPr>
        <w:rPr>
          <w:rFonts w:asciiTheme="minorHAnsi" w:hAnsiTheme="minorHAnsi" w:cstheme="minorHAnsi"/>
        </w:rPr>
      </w:pPr>
      <w:r w:rsidRPr="001404A3">
        <w:rPr>
          <w:rStyle w:val="StyleUnderline"/>
          <w:rFonts w:asciiTheme="minorHAnsi" w:hAnsiTheme="minorHAnsi" w:cstheme="minorHAnsi"/>
        </w:rPr>
        <w:t xml:space="preserve">Case </w:t>
      </w:r>
      <w:r w:rsidRPr="001404A3">
        <w:rPr>
          <w:rStyle w:val="StyleUnderline"/>
          <w:rFonts w:asciiTheme="minorHAnsi" w:hAnsiTheme="minorHAnsi" w:cstheme="minorHAnsi"/>
          <w:highlight w:val="cyan"/>
        </w:rPr>
        <w:t xml:space="preserve">studies </w:t>
      </w:r>
      <w:r w:rsidRPr="001404A3">
        <w:rPr>
          <w:rStyle w:val="Emphasis"/>
          <w:rFonts w:asciiTheme="minorHAnsi" w:hAnsiTheme="minorHAnsi" w:cstheme="minorHAnsi"/>
        </w:rPr>
        <w:t xml:space="preserve">strongly </w:t>
      </w:r>
      <w:r w:rsidRPr="001404A3">
        <w:rPr>
          <w:rStyle w:val="Emphasis"/>
          <w:rFonts w:asciiTheme="minorHAnsi" w:hAnsiTheme="minorHAnsi" w:cstheme="minorHAnsi"/>
          <w:highlight w:val="cyan"/>
        </w:rPr>
        <w:t>ratify</w:t>
      </w:r>
      <w:r w:rsidRPr="001404A3">
        <w:rPr>
          <w:rStyle w:val="Emphasis"/>
          <w:rFonts w:asciiTheme="minorHAnsi" w:hAnsiTheme="minorHAnsi" w:cstheme="minorHAnsi"/>
        </w:rPr>
        <w:t xml:space="preserve"> </w:t>
      </w:r>
      <w:r w:rsidRPr="001404A3">
        <w:rPr>
          <w:rStyle w:val="StyleUnderline"/>
          <w:rFonts w:asciiTheme="minorHAnsi" w:hAnsiTheme="minorHAnsi" w:cstheme="minorHAnsi"/>
          <w:highlight w:val="cyan"/>
        </w:rPr>
        <w:t>the</w:t>
      </w:r>
      <w:r w:rsidRPr="001404A3">
        <w:rPr>
          <w:rStyle w:val="StyleUnderline"/>
          <w:rFonts w:asciiTheme="minorHAnsi" w:hAnsiTheme="minorHAnsi" w:cstheme="minorHAnsi"/>
        </w:rPr>
        <w:t xml:space="preserve"> theoretical </w:t>
      </w:r>
      <w:r w:rsidRPr="001404A3">
        <w:rPr>
          <w:rStyle w:val="StyleUnderline"/>
          <w:rFonts w:asciiTheme="minorHAnsi" w:hAnsiTheme="minorHAnsi" w:cstheme="minorHAnsi"/>
          <w:highlight w:val="cyan"/>
        </w:rPr>
        <w:t>expectation</w:t>
      </w:r>
      <w:r w:rsidRPr="001404A3">
        <w:rPr>
          <w:rStyle w:val="StyleUnderline"/>
          <w:rFonts w:asciiTheme="minorHAnsi" w:hAnsiTheme="minorHAnsi" w:cstheme="minorHAnsi"/>
        </w:rPr>
        <w:t xml:space="preserve"> that </w:t>
      </w:r>
      <w:r w:rsidRPr="001404A3">
        <w:rPr>
          <w:rStyle w:val="StyleUnderline"/>
          <w:rFonts w:asciiTheme="minorHAnsi" w:hAnsiTheme="minorHAnsi" w:cstheme="minorHAnsi"/>
          <w:highlight w:val="cyan"/>
        </w:rPr>
        <w:t xml:space="preserve">it is easier to </w:t>
      </w:r>
      <w:r w:rsidRPr="001404A3">
        <w:rPr>
          <w:rStyle w:val="Emphasis"/>
          <w:rFonts w:asciiTheme="minorHAnsi" w:hAnsiTheme="minorHAnsi" w:cstheme="minorHAnsi"/>
          <w:highlight w:val="cyan"/>
        </w:rPr>
        <w:t>defend</w:t>
      </w:r>
      <w:r w:rsidRPr="001404A3">
        <w:rPr>
          <w:rStyle w:val="StyleUnderline"/>
          <w:rFonts w:asciiTheme="minorHAnsi" w:hAnsiTheme="minorHAnsi" w:cstheme="minorHAnsi"/>
        </w:rPr>
        <w:t xml:space="preserve"> a given status</w:t>
      </w:r>
      <w:r w:rsidRPr="001404A3">
        <w:rPr>
          <w:rFonts w:asciiTheme="minorHAnsi" w:hAnsiTheme="minorHAnsi" w:cstheme="minorHAnsi"/>
        </w:rPr>
        <w:t xml:space="preserve"> </w:t>
      </w:r>
      <w:r w:rsidRPr="001404A3">
        <w:rPr>
          <w:rStyle w:val="StyleUnderline"/>
          <w:rFonts w:asciiTheme="minorHAnsi" w:hAnsiTheme="minorHAnsi" w:cstheme="minorHAnsi"/>
        </w:rPr>
        <w:t xml:space="preserve">quo </w:t>
      </w:r>
      <w:r w:rsidRPr="001404A3">
        <w:rPr>
          <w:rStyle w:val="StyleUnderline"/>
          <w:rFonts w:asciiTheme="minorHAnsi" w:hAnsiTheme="minorHAnsi" w:cstheme="minorHAnsi"/>
          <w:highlight w:val="cyan"/>
        </w:rPr>
        <w:t>than</w:t>
      </w:r>
      <w:r w:rsidRPr="001404A3">
        <w:rPr>
          <w:rStyle w:val="StyleUnderline"/>
          <w:rFonts w:asciiTheme="minorHAnsi" w:hAnsiTheme="minorHAnsi" w:cstheme="minorHAnsi"/>
        </w:rPr>
        <w:t xml:space="preserve"> to </w:t>
      </w:r>
      <w:r w:rsidRPr="001404A3">
        <w:rPr>
          <w:rStyle w:val="Emphasis"/>
          <w:rFonts w:asciiTheme="minorHAnsi" w:hAnsiTheme="minorHAnsi" w:cstheme="minorHAnsi"/>
          <w:highlight w:val="cyan"/>
        </w:rPr>
        <w:t>challenge</w:t>
      </w:r>
      <w:r w:rsidRPr="001404A3">
        <w:rPr>
          <w:rStyle w:val="Emphasis"/>
          <w:rFonts w:asciiTheme="minorHAnsi" w:hAnsiTheme="minorHAnsi" w:cstheme="minorHAnsi"/>
        </w:rPr>
        <w:t xml:space="preserve"> it forcefully</w:t>
      </w:r>
      <w:r w:rsidRPr="001404A3">
        <w:rPr>
          <w:rFonts w:asciiTheme="minorHAnsi" w:hAnsiTheme="minorHAnsi" w:cstheme="minorHAnsi"/>
        </w:rPr>
        <w:t xml:space="preserve">: </w:t>
      </w:r>
      <w:proofErr w:type="spellStart"/>
      <w:r w:rsidRPr="001404A3">
        <w:rPr>
          <w:rStyle w:val="StyleUnderline"/>
          <w:rFonts w:asciiTheme="minorHAnsi" w:hAnsiTheme="minorHAnsi" w:cstheme="minorHAnsi"/>
        </w:rPr>
        <w:t>compellence</w:t>
      </w:r>
      <w:proofErr w:type="spellEnd"/>
      <w:r w:rsidRPr="001404A3">
        <w:rPr>
          <w:rFonts w:asciiTheme="minorHAnsi" w:hAnsiTheme="minorHAnsi" w:cstheme="minorHAnsi"/>
        </w:rPr>
        <w:t xml:space="preserve"> (sometimes termed “coercion” or “coercive diplomacy”) </w:t>
      </w:r>
      <w:r w:rsidRPr="001404A3">
        <w:rPr>
          <w:rStyle w:val="StyleUnderline"/>
          <w:rFonts w:asciiTheme="minorHAnsi" w:hAnsiTheme="minorHAnsi" w:cstheme="minorHAnsi"/>
        </w:rPr>
        <w:t>is extremely hard</w:t>
      </w:r>
      <w:r w:rsidRPr="001404A3">
        <w:rPr>
          <w:rFonts w:asciiTheme="minorHAnsi" w:hAnsiTheme="minorHAnsi" w:cstheme="minorHAnsi"/>
        </w:rPr>
        <w:t>.</w:t>
      </w:r>
    </w:p>
    <w:p w14:paraId="1E99F297" w14:textId="77777777" w:rsidR="00EE39A4" w:rsidRPr="001404A3" w:rsidRDefault="00EE39A4" w:rsidP="00EE39A4">
      <w:pPr>
        <w:rPr>
          <w:rStyle w:val="StyleUnderline"/>
          <w:rFonts w:asciiTheme="minorHAnsi" w:hAnsiTheme="minorHAnsi" w:cstheme="minorHAnsi"/>
        </w:rPr>
      </w:pPr>
      <w:r w:rsidRPr="001404A3">
        <w:rPr>
          <w:rStyle w:val="StyleUnderline"/>
          <w:rFonts w:asciiTheme="minorHAnsi" w:hAnsiTheme="minorHAnsi" w:cstheme="minorHAnsi"/>
        </w:rPr>
        <w:t>The most important finding</w:t>
      </w:r>
      <w:r w:rsidRPr="001404A3">
        <w:rPr>
          <w:rFonts w:asciiTheme="minorHAnsi" w:hAnsiTheme="minorHAnsi" w:cstheme="minorHAnsi"/>
        </w:rPr>
        <w:t xml:space="preserve"> to emerge from this voluminous research </w:t>
      </w:r>
      <w:r w:rsidRPr="001404A3">
        <w:rPr>
          <w:rStyle w:val="StyleUnderline"/>
          <w:rFonts w:asciiTheme="minorHAnsi" w:hAnsiTheme="minorHAnsi" w:cstheme="minorHAnsi"/>
        </w:rPr>
        <w:t xml:space="preserve">is that </w:t>
      </w:r>
      <w:r w:rsidRPr="001404A3">
        <w:rPr>
          <w:rStyle w:val="StyleUnderline"/>
          <w:rFonts w:asciiTheme="minorHAnsi" w:hAnsiTheme="minorHAnsi" w:cstheme="minorHAnsi"/>
          <w:highlight w:val="cyan"/>
        </w:rPr>
        <w:t>alliances</w:t>
      </w:r>
      <w:r w:rsidRPr="001404A3">
        <w:rPr>
          <w:rFonts w:asciiTheme="minorHAnsi" w:hAnsiTheme="minorHAnsi" w:cstheme="minorHAnsi"/>
        </w:rPr>
        <w:t xml:space="preserve">— especially </w:t>
      </w:r>
      <w:r w:rsidRPr="001404A3">
        <w:rPr>
          <w:rStyle w:val="StyleUnderline"/>
          <w:rFonts w:asciiTheme="minorHAnsi" w:hAnsiTheme="minorHAnsi" w:cstheme="minorHAnsi"/>
          <w:highlight w:val="cyan"/>
        </w:rPr>
        <w:t>with</w:t>
      </w:r>
      <w:r w:rsidRPr="001404A3">
        <w:rPr>
          <w:rFonts w:asciiTheme="minorHAnsi" w:hAnsiTheme="minorHAnsi" w:cstheme="minorHAnsi"/>
          <w:highlight w:val="cyan"/>
        </w:rPr>
        <w:t xml:space="preserve"> </w:t>
      </w:r>
      <w:r w:rsidRPr="001404A3">
        <w:rPr>
          <w:rStyle w:val="Emphasis"/>
          <w:rFonts w:asciiTheme="minorHAnsi" w:hAnsiTheme="minorHAnsi" w:cstheme="minorHAnsi"/>
          <w:highlight w:val="cyan"/>
        </w:rPr>
        <w:t>nuclear</w:t>
      </w:r>
      <w:r w:rsidRPr="001404A3">
        <w:rPr>
          <w:rStyle w:val="Emphasis"/>
          <w:rFonts w:asciiTheme="minorHAnsi" w:hAnsiTheme="minorHAnsi" w:cstheme="minorHAnsi"/>
        </w:rPr>
        <w:t xml:space="preserve">- armed </w:t>
      </w:r>
      <w:r w:rsidRPr="001404A3">
        <w:rPr>
          <w:rStyle w:val="Emphasis"/>
          <w:rFonts w:asciiTheme="minorHAnsi" w:hAnsiTheme="minorHAnsi" w:cstheme="minorHAnsi"/>
          <w:highlight w:val="cyan"/>
        </w:rPr>
        <w:t>allies</w:t>
      </w:r>
      <w:r w:rsidRPr="001404A3">
        <w:rPr>
          <w:rFonts w:asciiTheme="minorHAnsi" w:hAnsiTheme="minorHAnsi" w:cstheme="minorHAnsi"/>
        </w:rPr>
        <w:t xml:space="preserve"> </w:t>
      </w:r>
      <w:r w:rsidRPr="001404A3">
        <w:rPr>
          <w:rStyle w:val="StyleUnderline"/>
          <w:rFonts w:asciiTheme="minorHAnsi" w:hAnsiTheme="minorHAnsi" w:cstheme="minorHAnsi"/>
        </w:rPr>
        <w:t>like the United States</w:t>
      </w:r>
      <w:r w:rsidRPr="001404A3">
        <w:rPr>
          <w:rFonts w:asciiTheme="minorHAnsi" w:hAnsiTheme="minorHAnsi" w:cstheme="minorHAnsi"/>
        </w:rPr>
        <w:t xml:space="preserve">— </w:t>
      </w:r>
      <w:proofErr w:type="gramStart"/>
      <w:r w:rsidRPr="001404A3">
        <w:rPr>
          <w:rStyle w:val="Emphasis"/>
          <w:rFonts w:asciiTheme="minorHAnsi" w:hAnsiTheme="minorHAnsi" w:cstheme="minorHAnsi"/>
        </w:rPr>
        <w:t xml:space="preserve">actually </w:t>
      </w:r>
      <w:r w:rsidRPr="001404A3">
        <w:rPr>
          <w:rStyle w:val="Emphasis"/>
          <w:rFonts w:asciiTheme="minorHAnsi" w:hAnsiTheme="minorHAnsi" w:cstheme="minorHAnsi"/>
          <w:highlight w:val="cyan"/>
        </w:rPr>
        <w:t>work</w:t>
      </w:r>
      <w:proofErr w:type="gramEnd"/>
      <w:r w:rsidRPr="001404A3">
        <w:rPr>
          <w:rFonts w:asciiTheme="minorHAnsi" w:hAnsiTheme="minorHAnsi" w:cstheme="minorHAnsi"/>
        </w:rPr>
        <w:t xml:space="preserve"> </w:t>
      </w:r>
      <w:r w:rsidRPr="001404A3">
        <w:rPr>
          <w:rStyle w:val="StyleUnderline"/>
          <w:rFonts w:asciiTheme="minorHAnsi" w:hAnsiTheme="minorHAnsi" w:cstheme="minorHAnsi"/>
        </w:rPr>
        <w:t>in deterring conflict</w:t>
      </w:r>
      <w:r w:rsidRPr="001404A3">
        <w:rPr>
          <w:rFonts w:asciiTheme="minorHAnsi" w:hAnsiTheme="minorHAnsi" w:cstheme="minorHAnsi"/>
        </w:rPr>
        <w:t xml:space="preserve">. This is </w:t>
      </w:r>
      <w:proofErr w:type="gramStart"/>
      <w:r w:rsidRPr="001404A3">
        <w:rPr>
          <w:rFonts w:asciiTheme="minorHAnsi" w:hAnsiTheme="minorHAnsi" w:cstheme="minorHAnsi"/>
        </w:rPr>
        <w:t>all the more</w:t>
      </w:r>
      <w:proofErr w:type="gramEnd"/>
      <w:r w:rsidRPr="001404A3">
        <w:rPr>
          <w:rFonts w:asciiTheme="minorHAnsi" w:hAnsiTheme="minorHAnsi" w:cstheme="minorHAnsi"/>
        </w:rPr>
        <w:t xml:space="preserve"> striking in view of the fact that what scholars call “</w:t>
      </w:r>
      <w:r w:rsidRPr="001404A3">
        <w:rPr>
          <w:rStyle w:val="StyleUnderline"/>
          <w:rFonts w:asciiTheme="minorHAnsi" w:hAnsiTheme="minorHAnsi" w:cstheme="minorHAnsi"/>
          <w:highlight w:val="cyan"/>
        </w:rPr>
        <w:t>selection bias</w:t>
      </w:r>
      <w:r w:rsidRPr="001404A3">
        <w:rPr>
          <w:rFonts w:asciiTheme="minorHAnsi" w:hAnsiTheme="minorHAnsi" w:cstheme="minorHAnsi"/>
          <w:highlight w:val="cyan"/>
        </w:rPr>
        <w:t>”</w:t>
      </w:r>
      <w:r w:rsidRPr="001404A3">
        <w:rPr>
          <w:rFonts w:asciiTheme="minorHAnsi" w:hAnsiTheme="minorHAnsi" w:cstheme="minorHAnsi"/>
        </w:rPr>
        <w:t xml:space="preserve"> probably </w:t>
      </w:r>
      <w:r w:rsidRPr="001404A3">
        <w:rPr>
          <w:rStyle w:val="Emphasis"/>
          <w:rFonts w:asciiTheme="minorHAnsi" w:hAnsiTheme="minorHAnsi" w:cstheme="minorHAnsi"/>
          <w:highlight w:val="cyan"/>
        </w:rPr>
        <w:t>works against it</w:t>
      </w:r>
      <w:r w:rsidRPr="001404A3">
        <w:rPr>
          <w:rFonts w:asciiTheme="minorHAnsi" w:hAnsiTheme="minorHAnsi" w:cstheme="minorHAnsi"/>
          <w:highlight w:val="cyan"/>
        </w:rPr>
        <w:t>.</w:t>
      </w:r>
      <w:r w:rsidRPr="001404A3">
        <w:rPr>
          <w:rFonts w:asciiTheme="minorHAnsi" w:hAnsiTheme="minorHAnsi" w:cstheme="minorHAnsi"/>
        </w:rPr>
        <w:t xml:space="preserve"> </w:t>
      </w:r>
      <w:r w:rsidRPr="001404A3">
        <w:rPr>
          <w:rStyle w:val="StyleUnderline"/>
          <w:rFonts w:asciiTheme="minorHAnsi" w:hAnsiTheme="minorHAnsi" w:cstheme="minorHAnsi"/>
        </w:rPr>
        <w:t xml:space="preserve">The </w:t>
      </w:r>
      <w:r w:rsidRPr="001404A3">
        <w:rPr>
          <w:rStyle w:val="Emphasis"/>
          <w:rFonts w:asciiTheme="minorHAnsi" w:hAnsiTheme="minorHAnsi" w:cstheme="minorHAnsi"/>
        </w:rPr>
        <w:t>U</w:t>
      </w:r>
      <w:r w:rsidRPr="001404A3">
        <w:rPr>
          <w:rStyle w:val="StyleUnderline"/>
          <w:rFonts w:asciiTheme="minorHAnsi" w:hAnsiTheme="minorHAnsi" w:cstheme="minorHAnsi"/>
        </w:rPr>
        <w:t>nited States is more inclined to offer</w:t>
      </w:r>
      <w:r w:rsidRPr="001404A3">
        <w:rPr>
          <w:rFonts w:asciiTheme="minorHAnsi" w:hAnsiTheme="minorHAnsi" w:cstheme="minorHAnsi"/>
        </w:rPr>
        <w:t xml:space="preserve">— and protégés to seek— </w:t>
      </w:r>
      <w:r w:rsidRPr="001404A3">
        <w:rPr>
          <w:rStyle w:val="StyleUnderline"/>
          <w:rFonts w:asciiTheme="minorHAnsi" w:hAnsiTheme="minorHAnsi" w:cstheme="minorHAnsi"/>
        </w:rPr>
        <w:t xml:space="preserve">alliance </w:t>
      </w:r>
      <w:proofErr w:type="spellStart"/>
      <w:r w:rsidRPr="001404A3">
        <w:rPr>
          <w:rStyle w:val="StyleUnderline"/>
          <w:rFonts w:asciiTheme="minorHAnsi" w:hAnsiTheme="minorHAnsi" w:cstheme="minorHAnsi"/>
        </w:rPr>
        <w:t>rela</w:t>
      </w:r>
      <w:proofErr w:type="spellEnd"/>
      <w:r w:rsidRPr="001404A3">
        <w:rPr>
          <w:rStyle w:val="StyleUnderline"/>
          <w:rFonts w:asciiTheme="minorHAnsi" w:hAnsiTheme="minorHAnsi" w:cstheme="minorHAnsi"/>
        </w:rPr>
        <w:t xml:space="preserve">- </w:t>
      </w:r>
      <w:proofErr w:type="spellStart"/>
      <w:r w:rsidRPr="001404A3">
        <w:rPr>
          <w:rStyle w:val="StyleUnderline"/>
          <w:rFonts w:asciiTheme="minorHAnsi" w:hAnsiTheme="minorHAnsi" w:cstheme="minorHAnsi"/>
        </w:rPr>
        <w:t>tionships</w:t>
      </w:r>
      <w:proofErr w:type="spellEnd"/>
      <w:r w:rsidRPr="001404A3">
        <w:rPr>
          <w:rStyle w:val="StyleUnderline"/>
          <w:rFonts w:asciiTheme="minorHAnsi" w:hAnsiTheme="minorHAnsi" w:cstheme="minorHAnsi"/>
        </w:rPr>
        <w:t xml:space="preserve"> in settings where the </w:t>
      </w:r>
      <w:r w:rsidRPr="001404A3">
        <w:rPr>
          <w:rStyle w:val="Emphasis"/>
          <w:rFonts w:asciiTheme="minorHAnsi" w:hAnsiTheme="minorHAnsi" w:cstheme="minorHAnsi"/>
        </w:rPr>
        <w:t>probability</w:t>
      </w:r>
      <w:r w:rsidRPr="001404A3">
        <w:rPr>
          <w:rStyle w:val="StyleUnderline"/>
          <w:rFonts w:asciiTheme="minorHAnsi" w:hAnsiTheme="minorHAnsi" w:cstheme="minorHAnsi"/>
        </w:rPr>
        <w:t xml:space="preserve"> of military </w:t>
      </w:r>
      <w:r w:rsidRPr="001404A3">
        <w:rPr>
          <w:rStyle w:val="Emphasis"/>
          <w:rFonts w:asciiTheme="minorHAnsi" w:hAnsiTheme="minorHAnsi" w:cstheme="minorHAnsi"/>
        </w:rPr>
        <w:t>conflicts</w:t>
      </w:r>
      <w:r w:rsidRPr="001404A3">
        <w:rPr>
          <w:rStyle w:val="StyleUnderline"/>
          <w:rFonts w:asciiTheme="minorHAnsi" w:hAnsiTheme="minorHAnsi" w:cstheme="minorHAnsi"/>
        </w:rPr>
        <w:t xml:space="preserve"> is </w:t>
      </w:r>
      <w:r w:rsidRPr="001404A3">
        <w:rPr>
          <w:rStyle w:val="Emphasis"/>
          <w:rFonts w:asciiTheme="minorHAnsi" w:hAnsiTheme="minorHAnsi" w:cstheme="minorHAnsi"/>
        </w:rPr>
        <w:t>higher than average</w:t>
      </w:r>
      <w:r w:rsidRPr="001404A3">
        <w:rPr>
          <w:rFonts w:asciiTheme="minorHAnsi" w:hAnsiTheme="minorHAnsi" w:cstheme="minorHAnsi"/>
        </w:rPr>
        <w:t xml:space="preserve">. </w:t>
      </w:r>
      <w:r w:rsidRPr="001404A3">
        <w:rPr>
          <w:rStyle w:val="StyleUnderline"/>
          <w:rFonts w:asciiTheme="minorHAnsi" w:hAnsiTheme="minorHAnsi" w:cstheme="minorHAnsi"/>
        </w:rPr>
        <w:t xml:space="preserve">The fact that alliances work to deter conflict in precisely the situations where </w:t>
      </w:r>
      <w:r w:rsidRPr="001404A3">
        <w:rPr>
          <w:rStyle w:val="Emphasis"/>
          <w:rFonts w:asciiTheme="minorHAnsi" w:hAnsiTheme="minorHAnsi" w:cstheme="minorHAnsi"/>
        </w:rPr>
        <w:t>deterrence</w:t>
      </w:r>
      <w:r w:rsidRPr="001404A3">
        <w:rPr>
          <w:rStyle w:val="StyleUnderline"/>
          <w:rFonts w:asciiTheme="minorHAnsi" w:hAnsiTheme="minorHAnsi" w:cstheme="minorHAnsi"/>
        </w:rPr>
        <w:t xml:space="preserve"> is likely to be </w:t>
      </w:r>
      <w:r w:rsidRPr="001404A3">
        <w:rPr>
          <w:rStyle w:val="Emphasis"/>
          <w:rFonts w:asciiTheme="minorHAnsi" w:hAnsiTheme="minorHAnsi" w:cstheme="minorHAnsi"/>
        </w:rPr>
        <w:t>especially hard</w:t>
      </w:r>
      <w:r w:rsidRPr="001404A3">
        <w:rPr>
          <w:rStyle w:val="StyleUnderline"/>
          <w:rFonts w:asciiTheme="minorHAnsi" w:hAnsiTheme="minorHAnsi" w:cstheme="minorHAnsi"/>
        </w:rPr>
        <w:t xml:space="preserve"> is noteworthy.</w:t>
      </w:r>
    </w:p>
    <w:p w14:paraId="12FC4886" w14:textId="77777777" w:rsidR="00EE39A4" w:rsidRPr="001404A3" w:rsidRDefault="00EE39A4" w:rsidP="00EE39A4">
      <w:pPr>
        <w:rPr>
          <w:rFonts w:asciiTheme="minorHAnsi" w:hAnsiTheme="minorHAnsi" w:cstheme="minorHAnsi"/>
        </w:rPr>
      </w:pPr>
      <w:r w:rsidRPr="001404A3">
        <w:rPr>
          <w:rFonts w:asciiTheme="minorHAnsi" w:hAnsiTheme="minorHAnsi" w:cstheme="minorHAnsi"/>
        </w:rPr>
        <w:t xml:space="preserve">More specifically, these findings buttress the key theoretical implication that if </w:t>
      </w:r>
      <w:r w:rsidRPr="001404A3">
        <w:rPr>
          <w:rStyle w:val="StyleUnderline"/>
          <w:rFonts w:asciiTheme="minorHAnsi" w:hAnsiTheme="minorHAnsi" w:cstheme="minorHAnsi"/>
        </w:rPr>
        <w:t>the United States is interested in deterring military challenges</w:t>
      </w:r>
      <w:r w:rsidRPr="001404A3">
        <w:rPr>
          <w:rFonts w:asciiTheme="minorHAnsi" w:hAnsiTheme="minorHAnsi" w:cstheme="minorHAnsi"/>
        </w:rPr>
        <w:t xml:space="preserve"> to the status quo in key regions</w:t>
      </w:r>
      <w:r w:rsidRPr="001404A3">
        <w:rPr>
          <w:rStyle w:val="StyleUnderline"/>
          <w:rFonts w:asciiTheme="minorHAnsi" w:hAnsiTheme="minorHAnsi" w:cstheme="minorHAnsi"/>
        </w:rPr>
        <w:t xml:space="preserve">, </w:t>
      </w:r>
      <w:r w:rsidRPr="001404A3">
        <w:rPr>
          <w:rStyle w:val="StyleUnderline"/>
          <w:rFonts w:asciiTheme="minorHAnsi" w:hAnsiTheme="minorHAnsi" w:cstheme="minorHAnsi"/>
          <w:highlight w:val="cyan"/>
        </w:rPr>
        <w:t>relying</w:t>
      </w:r>
      <w:r w:rsidRPr="001404A3">
        <w:rPr>
          <w:rStyle w:val="StyleUnderline"/>
          <w:rFonts w:asciiTheme="minorHAnsi" w:hAnsiTheme="minorHAnsi" w:cstheme="minorHAnsi"/>
        </w:rPr>
        <w:t xml:space="preserve"> only </w:t>
      </w:r>
      <w:r w:rsidRPr="001404A3">
        <w:rPr>
          <w:rStyle w:val="StyleUnderline"/>
          <w:rFonts w:asciiTheme="minorHAnsi" w:hAnsiTheme="minorHAnsi" w:cstheme="minorHAnsi"/>
          <w:highlight w:val="cyan"/>
        </w:rPr>
        <w:t>on</w:t>
      </w:r>
      <w:r w:rsidRPr="001404A3">
        <w:rPr>
          <w:rStyle w:val="StyleUnderline"/>
          <w:rFonts w:asciiTheme="minorHAnsi" w:hAnsiTheme="minorHAnsi" w:cstheme="minorHAnsi"/>
        </w:rPr>
        <w:t xml:space="preserve"> </w:t>
      </w:r>
      <w:r w:rsidRPr="001404A3">
        <w:rPr>
          <w:rStyle w:val="Emphasis"/>
          <w:rFonts w:asciiTheme="minorHAnsi" w:hAnsiTheme="minorHAnsi" w:cstheme="minorHAnsi"/>
          <w:highlight w:val="cyan"/>
        </w:rPr>
        <w:t>latent</w:t>
      </w:r>
      <w:r w:rsidRPr="001404A3">
        <w:rPr>
          <w:rStyle w:val="Emphasis"/>
          <w:rFonts w:asciiTheme="minorHAnsi" w:hAnsiTheme="minorHAnsi" w:cstheme="minorHAnsi"/>
        </w:rPr>
        <w:t xml:space="preserve"> military </w:t>
      </w:r>
      <w:r w:rsidRPr="001404A3">
        <w:rPr>
          <w:rStyle w:val="Emphasis"/>
          <w:rFonts w:asciiTheme="minorHAnsi" w:hAnsiTheme="minorHAnsi" w:cstheme="minorHAnsi"/>
          <w:highlight w:val="cyan"/>
        </w:rPr>
        <w:t>capabilities</w:t>
      </w:r>
      <w:r w:rsidRPr="001404A3">
        <w:rPr>
          <w:rStyle w:val="StyleUnderline"/>
          <w:rFonts w:asciiTheme="minorHAnsi" w:hAnsiTheme="minorHAnsi" w:cstheme="minorHAnsi"/>
          <w:highlight w:val="cyan"/>
        </w:rPr>
        <w:t xml:space="preserve"> in the</w:t>
      </w:r>
      <w:r w:rsidRPr="001404A3">
        <w:rPr>
          <w:rStyle w:val="StyleUnderline"/>
          <w:rFonts w:asciiTheme="minorHAnsi" w:hAnsiTheme="minorHAnsi" w:cstheme="minorHAnsi"/>
        </w:rPr>
        <w:t xml:space="preserve"> US </w:t>
      </w:r>
      <w:r w:rsidRPr="001404A3">
        <w:rPr>
          <w:rStyle w:val="Emphasis"/>
          <w:rFonts w:asciiTheme="minorHAnsi" w:hAnsiTheme="minorHAnsi" w:cstheme="minorHAnsi"/>
          <w:highlight w:val="cyan"/>
        </w:rPr>
        <w:t>homeland</w:t>
      </w:r>
      <w:r w:rsidRPr="001404A3">
        <w:rPr>
          <w:rStyle w:val="StyleUnderline"/>
          <w:rFonts w:asciiTheme="minorHAnsi" w:hAnsiTheme="minorHAnsi" w:cstheme="minorHAnsi"/>
        </w:rPr>
        <w:t xml:space="preserve"> </w:t>
      </w:r>
      <w:r w:rsidRPr="001404A3">
        <w:rPr>
          <w:rStyle w:val="StyleUnderline"/>
          <w:rFonts w:asciiTheme="minorHAnsi" w:hAnsiTheme="minorHAnsi" w:cstheme="minorHAnsi"/>
          <w:highlight w:val="cyan"/>
        </w:rPr>
        <w:t>is</w:t>
      </w:r>
      <w:r w:rsidRPr="001404A3">
        <w:rPr>
          <w:rStyle w:val="StyleUnderline"/>
          <w:rFonts w:asciiTheme="minorHAnsi" w:hAnsiTheme="minorHAnsi" w:cstheme="minorHAnsi"/>
        </w:rPr>
        <w:t xml:space="preserve"> likely to be </w:t>
      </w:r>
      <w:r w:rsidRPr="001404A3">
        <w:rPr>
          <w:rStyle w:val="Emphasis"/>
          <w:rFonts w:asciiTheme="minorHAnsi" w:hAnsiTheme="minorHAnsi" w:cstheme="minorHAnsi"/>
        </w:rPr>
        <w:t xml:space="preserve">far </w:t>
      </w:r>
      <w:r w:rsidRPr="001404A3">
        <w:rPr>
          <w:rStyle w:val="Emphasis"/>
          <w:rFonts w:asciiTheme="minorHAnsi" w:hAnsiTheme="minorHAnsi" w:cstheme="minorHAnsi"/>
          <w:highlight w:val="cyan"/>
        </w:rPr>
        <w:t>less effective</w:t>
      </w:r>
      <w:r w:rsidRPr="001404A3">
        <w:rPr>
          <w:rFonts w:asciiTheme="minorHAnsi" w:hAnsiTheme="minorHAnsi" w:cstheme="minorHAnsi"/>
          <w:highlight w:val="cyan"/>
        </w:rPr>
        <w:t xml:space="preserve"> </w:t>
      </w:r>
      <w:r w:rsidRPr="001404A3">
        <w:rPr>
          <w:rStyle w:val="StyleUnderline"/>
          <w:rFonts w:asciiTheme="minorHAnsi" w:hAnsiTheme="minorHAnsi" w:cstheme="minorHAnsi"/>
        </w:rPr>
        <w:t xml:space="preserve">than having an </w:t>
      </w:r>
      <w:r w:rsidRPr="001404A3">
        <w:rPr>
          <w:rStyle w:val="Emphasis"/>
          <w:rFonts w:asciiTheme="minorHAnsi" w:hAnsiTheme="minorHAnsi" w:cstheme="minorHAnsi"/>
        </w:rPr>
        <w:t>overseas military posture</w:t>
      </w:r>
      <w:r w:rsidRPr="001404A3">
        <w:rPr>
          <w:rFonts w:asciiTheme="minorHAnsi" w:hAnsiTheme="minorHAnsi" w:cstheme="minorHAnsi"/>
        </w:rPr>
        <w:t xml:space="preserve">. Similarly, they lend support to the general proposition that a </w:t>
      </w:r>
      <w:r w:rsidRPr="001404A3">
        <w:rPr>
          <w:rStyle w:val="StyleUnderline"/>
          <w:rFonts w:asciiTheme="minorHAnsi" w:hAnsiTheme="minorHAnsi" w:cstheme="minorHAnsi"/>
          <w:highlight w:val="cyan"/>
        </w:rPr>
        <w:t>forward deterrence</w:t>
      </w:r>
      <w:r w:rsidRPr="001404A3">
        <w:rPr>
          <w:rStyle w:val="StyleUnderline"/>
          <w:rFonts w:asciiTheme="minorHAnsi" w:hAnsiTheme="minorHAnsi" w:cstheme="minorHAnsi"/>
        </w:rPr>
        <w:t xml:space="preserve"> posture </w:t>
      </w:r>
      <w:r w:rsidRPr="001404A3">
        <w:rPr>
          <w:rStyle w:val="StyleUnderline"/>
          <w:rFonts w:asciiTheme="minorHAnsi" w:hAnsiTheme="minorHAnsi" w:cstheme="minorHAnsi"/>
          <w:highlight w:val="cyan"/>
        </w:rPr>
        <w:t>is</w:t>
      </w:r>
      <w:r w:rsidRPr="001404A3">
        <w:rPr>
          <w:rFonts w:asciiTheme="minorHAnsi" w:hAnsiTheme="minorHAnsi" w:cstheme="minorHAnsi"/>
          <w:highlight w:val="cyan"/>
        </w:rPr>
        <w:t xml:space="preserve"> </w:t>
      </w:r>
      <w:r w:rsidRPr="001404A3">
        <w:rPr>
          <w:rStyle w:val="Emphasis"/>
          <w:rFonts w:asciiTheme="minorHAnsi" w:hAnsiTheme="minorHAnsi" w:cstheme="minorHAnsi"/>
        </w:rPr>
        <w:t xml:space="preserve">strongly </w:t>
      </w:r>
      <w:r w:rsidRPr="001404A3">
        <w:rPr>
          <w:rStyle w:val="Emphasis"/>
          <w:rFonts w:asciiTheme="minorHAnsi" w:hAnsiTheme="minorHAnsi" w:cstheme="minorHAnsi"/>
          <w:highlight w:val="cyan"/>
        </w:rPr>
        <w:t>appealing</w:t>
      </w:r>
      <w:r w:rsidRPr="001404A3">
        <w:rPr>
          <w:rFonts w:asciiTheme="minorHAnsi" w:hAnsiTheme="minorHAnsi" w:cstheme="minorHAnsi"/>
        </w:rPr>
        <w:t xml:space="preserve"> to a status quo power, </w:t>
      </w:r>
      <w:r w:rsidRPr="001404A3">
        <w:rPr>
          <w:rStyle w:val="StyleUnderline"/>
          <w:rFonts w:asciiTheme="minorHAnsi" w:hAnsiTheme="minorHAnsi" w:cstheme="minorHAnsi"/>
          <w:highlight w:val="cyan"/>
        </w:rPr>
        <w:t>because defending</w:t>
      </w:r>
      <w:r w:rsidRPr="001404A3">
        <w:rPr>
          <w:rStyle w:val="StyleUnderline"/>
          <w:rFonts w:asciiTheme="minorHAnsi" w:hAnsiTheme="minorHAnsi" w:cstheme="minorHAnsi"/>
        </w:rPr>
        <w:t xml:space="preserve"> a given status quo </w:t>
      </w:r>
      <w:r w:rsidRPr="001404A3">
        <w:rPr>
          <w:rStyle w:val="StyleUnderline"/>
          <w:rFonts w:asciiTheme="minorHAnsi" w:hAnsiTheme="minorHAnsi" w:cstheme="minorHAnsi"/>
          <w:highlight w:val="cyan"/>
        </w:rPr>
        <w:t xml:space="preserve">is </w:t>
      </w:r>
      <w:r w:rsidRPr="001404A3">
        <w:rPr>
          <w:rStyle w:val="Emphasis"/>
          <w:rFonts w:asciiTheme="minorHAnsi" w:hAnsiTheme="minorHAnsi" w:cstheme="minorHAnsi"/>
        </w:rPr>
        <w:t xml:space="preserve">far </w:t>
      </w:r>
      <w:r w:rsidRPr="001404A3">
        <w:rPr>
          <w:rStyle w:val="Emphasis"/>
          <w:rFonts w:asciiTheme="minorHAnsi" w:hAnsiTheme="minorHAnsi" w:cstheme="minorHAnsi"/>
          <w:highlight w:val="cyan"/>
        </w:rPr>
        <w:t>cheaper than overturn</w:t>
      </w:r>
      <w:r w:rsidRPr="001404A3">
        <w:rPr>
          <w:rStyle w:val="Emphasis"/>
          <w:rFonts w:asciiTheme="minorHAnsi" w:hAnsiTheme="minorHAnsi" w:cstheme="minorHAnsi"/>
        </w:rPr>
        <w:t>ing it</w:t>
      </w:r>
      <w:r w:rsidRPr="001404A3">
        <w:rPr>
          <w:rStyle w:val="StyleUnderline"/>
          <w:rFonts w:asciiTheme="minorHAnsi" w:hAnsiTheme="minorHAnsi" w:cstheme="minorHAnsi"/>
        </w:rPr>
        <w:t xml:space="preserve">, and, once a favorable status quo is successfully overturned, </w:t>
      </w:r>
      <w:r w:rsidRPr="001404A3">
        <w:rPr>
          <w:rStyle w:val="Emphasis"/>
          <w:rFonts w:asciiTheme="minorHAnsi" w:hAnsiTheme="minorHAnsi" w:cstheme="minorHAnsi"/>
        </w:rPr>
        <w:t>restoring</w:t>
      </w:r>
      <w:r w:rsidRPr="001404A3">
        <w:rPr>
          <w:rStyle w:val="StyleUnderline"/>
          <w:rFonts w:asciiTheme="minorHAnsi" w:hAnsiTheme="minorHAnsi" w:cstheme="minorHAnsi"/>
        </w:rPr>
        <w:t xml:space="preserve"> the status quo ante can be expected to be </w:t>
      </w:r>
      <w:r w:rsidRPr="001404A3">
        <w:rPr>
          <w:rStyle w:val="Emphasis"/>
          <w:rFonts w:asciiTheme="minorHAnsi" w:hAnsiTheme="minorHAnsi" w:cstheme="minorHAnsi"/>
        </w:rPr>
        <w:t>fearsomely costly</w:t>
      </w:r>
      <w:r w:rsidRPr="001404A3">
        <w:rPr>
          <w:rFonts w:asciiTheme="minorHAnsi" w:hAnsiTheme="minorHAnsi" w:cstheme="minorHAnsi"/>
        </w:rPr>
        <w:t xml:space="preserve">. </w:t>
      </w:r>
      <w:r w:rsidRPr="001404A3">
        <w:rPr>
          <w:rStyle w:val="StyleUnderline"/>
          <w:rFonts w:asciiTheme="minorHAnsi" w:hAnsiTheme="minorHAnsi" w:cstheme="minorHAnsi"/>
          <w:highlight w:val="cyan"/>
        </w:rPr>
        <w:t>Recognizing</w:t>
      </w:r>
      <w:r w:rsidRPr="001404A3">
        <w:rPr>
          <w:rStyle w:val="StyleUnderline"/>
          <w:rFonts w:asciiTheme="minorHAnsi" w:hAnsiTheme="minorHAnsi" w:cstheme="minorHAnsi"/>
        </w:rPr>
        <w:t xml:space="preserve"> the significance of </w:t>
      </w:r>
      <w:r w:rsidRPr="001404A3">
        <w:rPr>
          <w:rStyle w:val="StyleUnderline"/>
          <w:rFonts w:asciiTheme="minorHAnsi" w:hAnsiTheme="minorHAnsi" w:cstheme="minorHAnsi"/>
          <w:highlight w:val="cyan"/>
        </w:rPr>
        <w:t xml:space="preserve">these </w:t>
      </w:r>
      <w:r w:rsidRPr="001404A3">
        <w:rPr>
          <w:rStyle w:val="Emphasis"/>
          <w:rFonts w:asciiTheme="minorHAnsi" w:hAnsiTheme="minorHAnsi" w:cstheme="minorHAnsi"/>
          <w:highlight w:val="cyan"/>
        </w:rPr>
        <w:t>findings</w:t>
      </w:r>
      <w:r w:rsidRPr="001404A3">
        <w:rPr>
          <w:rStyle w:val="Emphasis"/>
          <w:rFonts w:asciiTheme="minorHAnsi" w:hAnsiTheme="minorHAnsi" w:cstheme="minorHAnsi"/>
        </w:rPr>
        <w:t xml:space="preserve"> clearly </w:t>
      </w:r>
      <w:r w:rsidRPr="001404A3">
        <w:rPr>
          <w:rStyle w:val="Emphasis"/>
          <w:rFonts w:asciiTheme="minorHAnsi" w:hAnsiTheme="minorHAnsi" w:cstheme="minorHAnsi"/>
          <w:highlight w:val="cyan"/>
        </w:rPr>
        <w:t>casts doubt</w:t>
      </w:r>
      <w:r w:rsidRPr="001404A3">
        <w:rPr>
          <w:rStyle w:val="StyleUnderline"/>
          <w:rFonts w:asciiTheme="minorHAnsi" w:hAnsiTheme="minorHAnsi" w:cstheme="minorHAnsi"/>
          <w:highlight w:val="cyan"/>
        </w:rPr>
        <w:t xml:space="preserve"> on the</w:t>
      </w:r>
      <w:r w:rsidRPr="001404A3">
        <w:rPr>
          <w:rFonts w:asciiTheme="minorHAnsi" w:hAnsiTheme="minorHAnsi" w:cstheme="minorHAnsi"/>
        </w:rPr>
        <w:t xml:space="preserve"> “</w:t>
      </w:r>
      <w:r w:rsidRPr="001404A3">
        <w:rPr>
          <w:rStyle w:val="Emphasis"/>
          <w:rFonts w:asciiTheme="minorHAnsi" w:hAnsiTheme="minorHAnsi" w:cstheme="minorHAnsi"/>
          <w:highlight w:val="cyan"/>
        </w:rPr>
        <w:t>wait on the sidelines and decide</w:t>
      </w:r>
      <w:r w:rsidRPr="001404A3">
        <w:rPr>
          <w:rStyle w:val="Emphasis"/>
          <w:rFonts w:asciiTheme="minorHAnsi" w:hAnsiTheme="minorHAnsi" w:cstheme="minorHAnsi"/>
        </w:rPr>
        <w:t xml:space="preserve"> whether </w:t>
      </w:r>
      <w:r w:rsidRPr="001404A3">
        <w:rPr>
          <w:rStyle w:val="Emphasis"/>
          <w:rFonts w:asciiTheme="minorHAnsi" w:hAnsiTheme="minorHAnsi" w:cstheme="minorHAnsi"/>
          <w:highlight w:val="cyan"/>
        </w:rPr>
        <w:t>to intervene later” approach</w:t>
      </w:r>
      <w:r w:rsidRPr="001404A3">
        <w:rPr>
          <w:rFonts w:asciiTheme="minorHAnsi" w:hAnsiTheme="minorHAnsi" w:cstheme="minorHAnsi"/>
        </w:rPr>
        <w:t xml:space="preserve"> that is so strongly </w:t>
      </w:r>
      <w:r w:rsidRPr="001404A3">
        <w:rPr>
          <w:rStyle w:val="StyleUnderline"/>
          <w:rFonts w:asciiTheme="minorHAnsi" w:hAnsiTheme="minorHAnsi" w:cstheme="minorHAnsi"/>
        </w:rPr>
        <w:t xml:space="preserve">favored by </w:t>
      </w:r>
      <w:r w:rsidRPr="001404A3">
        <w:rPr>
          <w:rStyle w:val="Emphasis"/>
          <w:rFonts w:asciiTheme="minorHAnsi" w:hAnsiTheme="minorHAnsi" w:cstheme="minorHAnsi"/>
        </w:rPr>
        <w:t>retrenchment proponents</w:t>
      </w:r>
      <w:r w:rsidRPr="001404A3">
        <w:rPr>
          <w:rFonts w:asciiTheme="minorHAnsi" w:hAnsiTheme="minorHAnsi" w:cstheme="minorHAnsi"/>
        </w:rPr>
        <w:t>.</w:t>
      </w:r>
    </w:p>
    <w:p w14:paraId="737702F6" w14:textId="77777777" w:rsidR="00EE39A4" w:rsidRPr="001404A3" w:rsidRDefault="00EE39A4" w:rsidP="00EE39A4">
      <w:pPr>
        <w:rPr>
          <w:rFonts w:asciiTheme="minorHAnsi" w:hAnsiTheme="minorHAnsi" w:cstheme="minorHAnsi"/>
        </w:rPr>
      </w:pPr>
      <w:r w:rsidRPr="001404A3">
        <w:rPr>
          <w:rFonts w:asciiTheme="minorHAnsi" w:hAnsiTheme="minorHAnsi" w:cstheme="minorHAnsi"/>
        </w:rPr>
        <w:t xml:space="preserve">The Causes of Nuclear Proliferation Matthew </w:t>
      </w:r>
      <w:proofErr w:type="spellStart"/>
      <w:r w:rsidRPr="001404A3">
        <w:rPr>
          <w:rFonts w:asciiTheme="minorHAnsi" w:hAnsiTheme="minorHAnsi" w:cstheme="minorHAnsi"/>
        </w:rPr>
        <w:t>Kroenig</w:t>
      </w:r>
      <w:proofErr w:type="spellEnd"/>
      <w:r w:rsidRPr="001404A3">
        <w:rPr>
          <w:rFonts w:asciiTheme="minorHAnsi" w:hAnsiTheme="minorHAnsi" w:cstheme="minorHAnsi"/>
        </w:rPr>
        <w:t xml:space="preserve"> highlights a number of reasons why US policymakers seek to limit the spread of nuclear weapons: “</w:t>
      </w:r>
      <w:r w:rsidRPr="001404A3">
        <w:rPr>
          <w:rStyle w:val="StyleUnderline"/>
          <w:rFonts w:asciiTheme="minorHAnsi" w:hAnsiTheme="minorHAnsi" w:cstheme="minorHAnsi"/>
        </w:rPr>
        <w:t xml:space="preserve">Fear that nuclear proliferation might deter [US leaders] from using military </w:t>
      </w:r>
      <w:r w:rsidRPr="001404A3">
        <w:rPr>
          <w:rStyle w:val="Emphasis"/>
          <w:rFonts w:asciiTheme="minorHAnsi" w:hAnsiTheme="minorHAnsi" w:cstheme="minorHAnsi"/>
        </w:rPr>
        <w:t>intervention</w:t>
      </w:r>
      <w:r w:rsidRPr="001404A3">
        <w:rPr>
          <w:rStyle w:val="StyleUnderline"/>
          <w:rFonts w:asciiTheme="minorHAnsi" w:hAnsiTheme="minorHAnsi" w:cstheme="minorHAnsi"/>
        </w:rPr>
        <w:t xml:space="preserve"> to pursue their interests, reduce the effectiveness of their </w:t>
      </w:r>
      <w:r w:rsidRPr="001404A3">
        <w:rPr>
          <w:rStyle w:val="Emphasis"/>
          <w:rFonts w:asciiTheme="minorHAnsi" w:hAnsiTheme="minorHAnsi" w:cstheme="minorHAnsi"/>
        </w:rPr>
        <w:t>coercive diplomacy</w:t>
      </w:r>
      <w:r w:rsidRPr="001404A3">
        <w:rPr>
          <w:rStyle w:val="StyleUnderline"/>
          <w:rFonts w:asciiTheme="minorHAnsi" w:hAnsiTheme="minorHAnsi" w:cstheme="minorHAnsi"/>
        </w:rPr>
        <w:t xml:space="preserve">, trigger </w:t>
      </w:r>
      <w:r w:rsidRPr="001404A3">
        <w:rPr>
          <w:rStyle w:val="Emphasis"/>
          <w:rFonts w:asciiTheme="minorHAnsi" w:hAnsiTheme="minorHAnsi" w:cstheme="minorHAnsi"/>
        </w:rPr>
        <w:t>regional instability</w:t>
      </w:r>
      <w:r w:rsidRPr="001404A3">
        <w:rPr>
          <w:rStyle w:val="StyleUnderline"/>
          <w:rFonts w:asciiTheme="minorHAnsi" w:hAnsiTheme="minorHAnsi" w:cstheme="minorHAnsi"/>
        </w:rPr>
        <w:t xml:space="preserve">, undermine their </w:t>
      </w:r>
      <w:r w:rsidRPr="001404A3">
        <w:rPr>
          <w:rStyle w:val="Emphasis"/>
          <w:rFonts w:asciiTheme="minorHAnsi" w:hAnsiTheme="minorHAnsi" w:cstheme="minorHAnsi"/>
        </w:rPr>
        <w:t>alliance structures</w:t>
      </w:r>
      <w:r w:rsidRPr="001404A3">
        <w:rPr>
          <w:rStyle w:val="StyleUnderline"/>
          <w:rFonts w:asciiTheme="minorHAnsi" w:hAnsiTheme="minorHAnsi" w:cstheme="minorHAnsi"/>
        </w:rPr>
        <w:t xml:space="preserve">, dissipate their strategic attention, and set off </w:t>
      </w:r>
      <w:r w:rsidRPr="001404A3">
        <w:rPr>
          <w:rStyle w:val="Emphasis"/>
          <w:rFonts w:asciiTheme="minorHAnsi" w:hAnsiTheme="minorHAnsi" w:cstheme="minorHAnsi"/>
        </w:rPr>
        <w:t>further nuclear proliferation</w:t>
      </w:r>
      <w:r w:rsidRPr="001404A3">
        <w:rPr>
          <w:rStyle w:val="StyleUnderline"/>
          <w:rFonts w:asciiTheme="minorHAnsi" w:hAnsiTheme="minorHAnsi" w:cstheme="minorHAnsi"/>
        </w:rPr>
        <w:t xml:space="preserve"> within their sphere of influence</w:t>
      </w:r>
      <w:r w:rsidRPr="001404A3">
        <w:rPr>
          <w:rFonts w:asciiTheme="minorHAnsi" w:hAnsiTheme="minorHAnsi" w:cstheme="minorHAnsi"/>
        </w:rPr>
        <w:t xml:space="preserve">.” These are not the only reasons for concern about nuclear proliferation; </w:t>
      </w:r>
      <w:r w:rsidRPr="001404A3">
        <w:rPr>
          <w:rStyle w:val="StyleUnderline"/>
          <w:rFonts w:asciiTheme="minorHAnsi" w:hAnsiTheme="minorHAnsi" w:cstheme="minorHAnsi"/>
        </w:rPr>
        <w:t>also notable are the enhanced prospects of</w:t>
      </w:r>
      <w:r w:rsidRPr="001404A3">
        <w:rPr>
          <w:rFonts w:asciiTheme="minorHAnsi" w:hAnsiTheme="minorHAnsi" w:cstheme="minorHAnsi"/>
        </w:rPr>
        <w:t xml:space="preserve"> </w:t>
      </w:r>
      <w:r w:rsidRPr="001404A3">
        <w:rPr>
          <w:rStyle w:val="Emphasis"/>
          <w:rFonts w:asciiTheme="minorHAnsi" w:hAnsiTheme="minorHAnsi" w:cstheme="minorHAnsi"/>
        </w:rPr>
        <w:t>nuclear accidents</w:t>
      </w:r>
      <w:r w:rsidRPr="001404A3">
        <w:rPr>
          <w:rFonts w:asciiTheme="minorHAnsi" w:hAnsiTheme="minorHAnsi" w:cstheme="minorHAnsi"/>
        </w:rPr>
        <w:t xml:space="preserve"> </w:t>
      </w:r>
      <w:r w:rsidRPr="001404A3">
        <w:rPr>
          <w:rStyle w:val="StyleUnderline"/>
          <w:rFonts w:asciiTheme="minorHAnsi" w:hAnsiTheme="minorHAnsi" w:cstheme="minorHAnsi"/>
        </w:rPr>
        <w:t xml:space="preserve">and the greater risk of </w:t>
      </w:r>
      <w:r w:rsidRPr="001404A3">
        <w:rPr>
          <w:rStyle w:val="Emphasis"/>
          <w:rFonts w:asciiTheme="minorHAnsi" w:hAnsiTheme="minorHAnsi" w:cstheme="minorHAnsi"/>
        </w:rPr>
        <w:t>leakage</w:t>
      </w:r>
      <w:r w:rsidRPr="001404A3">
        <w:rPr>
          <w:rStyle w:val="StyleUnderline"/>
          <w:rFonts w:asciiTheme="minorHAnsi" w:hAnsiTheme="minorHAnsi" w:cstheme="minorHAnsi"/>
        </w:rPr>
        <w:t xml:space="preserve"> of</w:t>
      </w:r>
      <w:r w:rsidRPr="001404A3">
        <w:rPr>
          <w:rFonts w:asciiTheme="minorHAnsi" w:hAnsiTheme="minorHAnsi" w:cstheme="minorHAnsi"/>
        </w:rPr>
        <w:t xml:space="preserve"> </w:t>
      </w:r>
      <w:r w:rsidRPr="001404A3">
        <w:rPr>
          <w:rStyle w:val="Emphasis"/>
          <w:rFonts w:asciiTheme="minorHAnsi" w:hAnsiTheme="minorHAnsi" w:cstheme="minorHAnsi"/>
        </w:rPr>
        <w:t>nuclear material to terrorists</w:t>
      </w:r>
      <w:r w:rsidRPr="001404A3">
        <w:rPr>
          <w:rFonts w:asciiTheme="minorHAnsi" w:hAnsiTheme="minorHAnsi" w:cstheme="minorHAnsi"/>
        </w:rPr>
        <w:t>. 9 8</w:t>
      </w:r>
    </w:p>
    <w:p w14:paraId="37B97FBE" w14:textId="77777777" w:rsidR="00EE39A4" w:rsidRPr="001404A3" w:rsidRDefault="00EE39A4" w:rsidP="00EE39A4">
      <w:pPr>
        <w:rPr>
          <w:rFonts w:asciiTheme="minorHAnsi" w:hAnsiTheme="minorHAnsi" w:cstheme="minorHAnsi"/>
        </w:rPr>
      </w:pPr>
      <w:r w:rsidRPr="001404A3">
        <w:rPr>
          <w:rStyle w:val="StyleUnderline"/>
          <w:rFonts w:asciiTheme="minorHAnsi" w:hAnsiTheme="minorHAnsi" w:cstheme="minorHAnsi"/>
          <w:highlight w:val="cyan"/>
        </w:rPr>
        <w:t>Do</w:t>
      </w:r>
      <w:r w:rsidRPr="001404A3">
        <w:rPr>
          <w:rFonts w:asciiTheme="minorHAnsi" w:hAnsiTheme="minorHAnsi" w:cstheme="minorHAnsi"/>
        </w:rPr>
        <w:t xml:space="preserve"> deep engagement’s </w:t>
      </w:r>
      <w:r w:rsidRPr="001404A3">
        <w:rPr>
          <w:rStyle w:val="StyleUnderline"/>
          <w:rFonts w:asciiTheme="minorHAnsi" w:hAnsiTheme="minorHAnsi" w:cstheme="minorHAnsi"/>
          <w:highlight w:val="cyan"/>
        </w:rPr>
        <w:t>security ties</w:t>
      </w:r>
      <w:r w:rsidRPr="001404A3">
        <w:rPr>
          <w:rFonts w:asciiTheme="minorHAnsi" w:hAnsiTheme="minorHAnsi" w:cstheme="minorHAnsi"/>
        </w:rPr>
        <w:t xml:space="preserve"> </w:t>
      </w:r>
      <w:r w:rsidRPr="001404A3">
        <w:rPr>
          <w:rStyle w:val="StyleUnderline"/>
          <w:rFonts w:asciiTheme="minorHAnsi" w:hAnsiTheme="minorHAnsi" w:cstheme="minorHAnsi"/>
        </w:rPr>
        <w:t xml:space="preserve">serve to </w:t>
      </w:r>
      <w:r w:rsidRPr="001404A3">
        <w:rPr>
          <w:rStyle w:val="StyleUnderline"/>
          <w:rFonts w:asciiTheme="minorHAnsi" w:hAnsiTheme="minorHAnsi" w:cstheme="minorHAnsi"/>
          <w:highlight w:val="cyan"/>
        </w:rPr>
        <w:t>contain</w:t>
      </w:r>
      <w:r w:rsidRPr="001404A3">
        <w:rPr>
          <w:rStyle w:val="StyleUnderline"/>
          <w:rFonts w:asciiTheme="minorHAnsi" w:hAnsiTheme="minorHAnsi" w:cstheme="minorHAnsi"/>
        </w:rPr>
        <w:t xml:space="preserve"> t</w:t>
      </w:r>
      <w:r w:rsidRPr="001404A3">
        <w:rPr>
          <w:rFonts w:asciiTheme="minorHAnsi" w:hAnsiTheme="minorHAnsi" w:cstheme="minorHAnsi"/>
        </w:rPr>
        <w:t xml:space="preserve">he spread of </w:t>
      </w:r>
      <w:r w:rsidRPr="001404A3">
        <w:rPr>
          <w:rStyle w:val="Emphasis"/>
          <w:rFonts w:asciiTheme="minorHAnsi" w:hAnsiTheme="minorHAnsi" w:cstheme="minorHAnsi"/>
          <w:highlight w:val="cyan"/>
        </w:rPr>
        <w:t>nuclear weapons</w:t>
      </w:r>
      <w:r w:rsidRPr="001404A3">
        <w:rPr>
          <w:rFonts w:asciiTheme="minorHAnsi" w:hAnsiTheme="minorHAnsi" w:cstheme="minorHAnsi"/>
        </w:rPr>
        <w:t xml:space="preserve">? The literature on the causes of proliferation is massive and faces challenges as great as any in international relations. With few cases to study, severe challenges in gathering evidence about inevitably secretive nuclear programs, and </w:t>
      </w:r>
      <w:proofErr w:type="gramStart"/>
      <w:r w:rsidRPr="001404A3">
        <w:rPr>
          <w:rFonts w:asciiTheme="minorHAnsi" w:hAnsiTheme="minorHAnsi" w:cstheme="minorHAnsi"/>
        </w:rPr>
        <w:t>a large number of</w:t>
      </w:r>
      <w:proofErr w:type="gramEnd"/>
      <w:r w:rsidRPr="001404A3">
        <w:rPr>
          <w:rFonts w:asciiTheme="minorHAnsi" w:hAnsiTheme="minorHAnsi" w:cstheme="minorHAnsi"/>
        </w:rPr>
        <w:t xml:space="preserve"> factors in play on both the demand and the supply sides, </w:t>
      </w:r>
      <w:r w:rsidRPr="001404A3">
        <w:rPr>
          <w:rStyle w:val="Emphasis"/>
          <w:rFonts w:asciiTheme="minorHAnsi" w:hAnsiTheme="minorHAnsi" w:cstheme="minorHAnsi"/>
          <w:highlight w:val="cyan"/>
        </w:rPr>
        <w:t xml:space="preserve">findings are </w:t>
      </w:r>
      <w:r w:rsidRPr="001404A3">
        <w:rPr>
          <w:rStyle w:val="Emphasis"/>
          <w:rFonts w:asciiTheme="minorHAnsi" w:hAnsiTheme="minorHAnsi" w:cstheme="minorHAnsi"/>
        </w:rPr>
        <w:t xml:space="preserve">decidedly </w:t>
      </w:r>
      <w:r w:rsidRPr="001404A3">
        <w:rPr>
          <w:rStyle w:val="Emphasis"/>
          <w:rFonts w:asciiTheme="minorHAnsi" w:hAnsiTheme="minorHAnsi" w:cstheme="minorHAnsi"/>
          <w:highlight w:val="cyan"/>
        </w:rPr>
        <w:t>mixed</w:t>
      </w:r>
      <w:r w:rsidRPr="001404A3">
        <w:rPr>
          <w:rStyle w:val="StyleUnderline"/>
          <w:rFonts w:asciiTheme="minorHAnsi" w:hAnsiTheme="minorHAnsi" w:cstheme="minorHAnsi"/>
        </w:rPr>
        <w:t>. Alliance relationships are just one piece of this complex puzzle</w:t>
      </w:r>
      <w:r w:rsidRPr="001404A3">
        <w:rPr>
          <w:rFonts w:asciiTheme="minorHAnsi" w:hAnsiTheme="minorHAnsi" w:cstheme="minorHAnsi"/>
        </w:rPr>
        <w:t xml:space="preserve">, one that is hard to isolate from all the other factors in play. And </w:t>
      </w:r>
      <w:r w:rsidRPr="001404A3">
        <w:rPr>
          <w:rStyle w:val="StyleUnderline"/>
          <w:rFonts w:asciiTheme="minorHAnsi" w:hAnsiTheme="minorHAnsi" w:cstheme="minorHAnsi"/>
        </w:rPr>
        <w:t>empirical studies face the same selection bias problem just discussed</w:t>
      </w:r>
      <w:r w:rsidRPr="001404A3">
        <w:rPr>
          <w:rFonts w:asciiTheme="minorHAnsi" w:hAnsiTheme="minorHAnsi" w:cstheme="minorHAnsi"/>
        </w:rPr>
        <w:t xml:space="preserve">: </w:t>
      </w:r>
      <w:proofErr w:type="gramStart"/>
      <w:r w:rsidRPr="001404A3">
        <w:rPr>
          <w:rFonts w:asciiTheme="minorHAnsi" w:hAnsiTheme="minorHAnsi" w:cstheme="minorHAnsi"/>
        </w:rPr>
        <w:t>Nuclear</w:t>
      </w:r>
      <w:proofErr w:type="gramEnd"/>
      <w:r w:rsidRPr="001404A3">
        <w:rPr>
          <w:rFonts w:asciiTheme="minorHAnsi" w:hAnsiTheme="minorHAnsi" w:cstheme="minorHAnsi"/>
        </w:rPr>
        <w:t xml:space="preserve"> powers are more likely to offer security guarantees to states confronting a serious threat and thus facing above- average incentives to acquire nuclear weapons. Indeed, </w:t>
      </w:r>
      <w:r w:rsidRPr="001404A3">
        <w:rPr>
          <w:rStyle w:val="StyleUnderline"/>
          <w:rFonts w:asciiTheme="minorHAnsi" w:hAnsiTheme="minorHAnsi" w:cstheme="minorHAnsi"/>
        </w:rPr>
        <w:t xml:space="preserve">alliance guarantees might be offered to states actively considering the nuclear option precisely </w:t>
      </w:r>
      <w:proofErr w:type="gramStart"/>
      <w:r w:rsidRPr="001404A3">
        <w:rPr>
          <w:rStyle w:val="StyleUnderline"/>
          <w:rFonts w:asciiTheme="minorHAnsi" w:hAnsiTheme="minorHAnsi" w:cstheme="minorHAnsi"/>
        </w:rPr>
        <w:t>in order to</w:t>
      </w:r>
      <w:proofErr w:type="gramEnd"/>
      <w:r w:rsidRPr="001404A3">
        <w:rPr>
          <w:rStyle w:val="StyleUnderline"/>
          <w:rFonts w:asciiTheme="minorHAnsi" w:hAnsiTheme="minorHAnsi" w:cstheme="minorHAnsi"/>
        </w:rPr>
        <w:t xml:space="preserve"> try to forestall that decision</w:t>
      </w:r>
      <w:r w:rsidRPr="001404A3">
        <w:rPr>
          <w:rFonts w:asciiTheme="minorHAnsi" w:hAnsiTheme="minorHAnsi" w:cstheme="minorHAnsi"/>
        </w:rPr>
        <w:t>. Like a strong drug given only to very sick patients, alliances thus may have a powerful effect even if they sometimes fail to work as hoped. 10</w:t>
      </w:r>
    </w:p>
    <w:p w14:paraId="626676E9" w14:textId="77777777" w:rsidR="00EE39A4" w:rsidRPr="001404A3" w:rsidRDefault="00EE39A4" w:rsidP="00EE39A4">
      <w:pPr>
        <w:rPr>
          <w:rFonts w:asciiTheme="minorHAnsi" w:hAnsiTheme="minorHAnsi" w:cstheme="minorHAnsi"/>
        </w:rPr>
      </w:pPr>
      <w:r w:rsidRPr="001404A3">
        <w:rPr>
          <w:rFonts w:asciiTheme="minorHAnsi" w:hAnsiTheme="minorHAnsi" w:cstheme="minorHAnsi"/>
        </w:rPr>
        <w:t xml:space="preserve">Bearing these challenges in mind, </w:t>
      </w:r>
      <w:r w:rsidRPr="001404A3">
        <w:rPr>
          <w:rStyle w:val="StyleUnderline"/>
          <w:rFonts w:asciiTheme="minorHAnsi" w:hAnsiTheme="minorHAnsi" w:cstheme="minorHAnsi"/>
          <w:highlight w:val="cyan"/>
        </w:rPr>
        <w:t xml:space="preserve">the </w:t>
      </w:r>
      <w:r w:rsidRPr="001404A3">
        <w:rPr>
          <w:rStyle w:val="Emphasis"/>
          <w:rFonts w:asciiTheme="minorHAnsi" w:hAnsiTheme="minorHAnsi" w:cstheme="minorHAnsi"/>
          <w:highlight w:val="cyan"/>
        </w:rPr>
        <w:t>most relevant</w:t>
      </w:r>
      <w:r w:rsidRPr="001404A3">
        <w:rPr>
          <w:rStyle w:val="StyleUnderline"/>
          <w:rFonts w:asciiTheme="minorHAnsi" w:hAnsiTheme="minorHAnsi" w:cstheme="minorHAnsi"/>
        </w:rPr>
        <w:t xml:space="preserve"> findings that emerge </w:t>
      </w:r>
      <w:r w:rsidRPr="001404A3">
        <w:rPr>
          <w:rStyle w:val="Emphasis"/>
          <w:rFonts w:asciiTheme="minorHAnsi" w:hAnsiTheme="minorHAnsi" w:cstheme="minorHAnsi"/>
        </w:rPr>
        <w:t xml:space="preserve">from this literature </w:t>
      </w:r>
      <w:r w:rsidRPr="001404A3">
        <w:rPr>
          <w:rStyle w:val="Emphasis"/>
          <w:rFonts w:asciiTheme="minorHAnsi" w:hAnsiTheme="minorHAnsi" w:cstheme="minorHAnsi"/>
          <w:highlight w:val="cyan"/>
        </w:rPr>
        <w:t>are</w:t>
      </w:r>
      <w:r w:rsidRPr="001404A3">
        <w:rPr>
          <w:rFonts w:asciiTheme="minorHAnsi" w:hAnsiTheme="minorHAnsi" w:cstheme="minorHAnsi"/>
        </w:rPr>
        <w:t>:</w:t>
      </w:r>
    </w:p>
    <w:p w14:paraId="0FECAF26" w14:textId="77777777" w:rsidR="00EE39A4" w:rsidRPr="001404A3" w:rsidRDefault="00EE39A4" w:rsidP="00EE39A4">
      <w:pPr>
        <w:pStyle w:val="ListParagraph"/>
        <w:numPr>
          <w:ilvl w:val="0"/>
          <w:numId w:val="12"/>
        </w:numPr>
        <w:rPr>
          <w:rFonts w:asciiTheme="minorHAnsi" w:hAnsiTheme="minorHAnsi" w:cstheme="minorHAnsi"/>
        </w:rPr>
      </w:pPr>
      <w:r w:rsidRPr="001404A3">
        <w:rPr>
          <w:rStyle w:val="StyleUnderline"/>
          <w:rFonts w:asciiTheme="minorHAnsi" w:hAnsiTheme="minorHAnsi" w:cstheme="minorHAnsi"/>
        </w:rPr>
        <w:t>The</w:t>
      </w:r>
      <w:r w:rsidRPr="001404A3">
        <w:rPr>
          <w:rFonts w:asciiTheme="minorHAnsi" w:hAnsiTheme="minorHAnsi" w:cstheme="minorHAnsi"/>
        </w:rPr>
        <w:t xml:space="preserve"> </w:t>
      </w:r>
      <w:r w:rsidRPr="001404A3">
        <w:rPr>
          <w:rStyle w:val="Emphasis"/>
          <w:rFonts w:asciiTheme="minorHAnsi" w:hAnsiTheme="minorHAnsi" w:cstheme="minorHAnsi"/>
        </w:rPr>
        <w:t xml:space="preserve">most recent </w:t>
      </w:r>
      <w:r w:rsidRPr="001404A3">
        <w:rPr>
          <w:rStyle w:val="Emphasis"/>
          <w:rFonts w:asciiTheme="minorHAnsi" w:hAnsiTheme="minorHAnsi" w:cstheme="minorHAnsi"/>
          <w:highlight w:val="cyan"/>
        </w:rPr>
        <w:t>statistical analysis</w:t>
      </w:r>
      <w:r w:rsidRPr="001404A3">
        <w:rPr>
          <w:rFonts w:asciiTheme="minorHAnsi" w:hAnsiTheme="minorHAnsi" w:cstheme="minorHAnsi"/>
        </w:rPr>
        <w:t xml:space="preserve"> of the precise question at issue </w:t>
      </w:r>
      <w:r w:rsidRPr="001404A3">
        <w:rPr>
          <w:rStyle w:val="StyleUnderline"/>
          <w:rFonts w:asciiTheme="minorHAnsi" w:hAnsiTheme="minorHAnsi" w:cstheme="minorHAnsi"/>
          <w:highlight w:val="cyan"/>
        </w:rPr>
        <w:t>concludes</w:t>
      </w:r>
      <w:r w:rsidRPr="001404A3">
        <w:rPr>
          <w:rStyle w:val="StyleUnderline"/>
          <w:rFonts w:asciiTheme="minorHAnsi" w:hAnsiTheme="minorHAnsi" w:cstheme="minorHAnsi"/>
        </w:rPr>
        <w:t xml:space="preserve"> that “</w:t>
      </w:r>
      <w:r w:rsidRPr="001404A3">
        <w:rPr>
          <w:rStyle w:val="StyleUnderline"/>
          <w:rFonts w:asciiTheme="minorHAnsi" w:hAnsiTheme="minorHAnsi" w:cstheme="minorHAnsi"/>
          <w:highlight w:val="cyan"/>
        </w:rPr>
        <w:t xml:space="preserve">security guarantees </w:t>
      </w:r>
      <w:r w:rsidRPr="001404A3">
        <w:rPr>
          <w:rStyle w:val="Emphasis"/>
          <w:rFonts w:asciiTheme="minorHAnsi" w:hAnsiTheme="minorHAnsi" w:cstheme="minorHAnsi"/>
        </w:rPr>
        <w:t xml:space="preserve">significantly </w:t>
      </w:r>
      <w:r w:rsidRPr="001404A3">
        <w:rPr>
          <w:rStyle w:val="Emphasis"/>
          <w:rFonts w:asciiTheme="minorHAnsi" w:hAnsiTheme="minorHAnsi" w:cstheme="minorHAnsi"/>
          <w:highlight w:val="cyan"/>
        </w:rPr>
        <w:t>reduce proliferation</w:t>
      </w:r>
      <w:r w:rsidRPr="001404A3">
        <w:rPr>
          <w:rFonts w:asciiTheme="minorHAnsi" w:hAnsiTheme="minorHAnsi" w:cstheme="minorHAnsi"/>
        </w:rPr>
        <w:t xml:space="preserve"> </w:t>
      </w:r>
      <w:r w:rsidRPr="001404A3">
        <w:rPr>
          <w:rStyle w:val="StyleUnderline"/>
          <w:rFonts w:asciiTheme="minorHAnsi" w:hAnsiTheme="minorHAnsi" w:cstheme="minorHAnsi"/>
        </w:rPr>
        <w:t>proclivity</w:t>
      </w:r>
      <w:r w:rsidRPr="001404A3">
        <w:rPr>
          <w:rFonts w:asciiTheme="minorHAnsi" w:hAnsiTheme="minorHAnsi" w:cstheme="minorHAnsi"/>
        </w:rPr>
        <w:t xml:space="preserve"> among their recipients.” In addition, </w:t>
      </w:r>
      <w:r w:rsidRPr="001404A3">
        <w:rPr>
          <w:rStyle w:val="StyleUnderline"/>
          <w:rFonts w:asciiTheme="minorHAnsi" w:hAnsiTheme="minorHAnsi" w:cstheme="minorHAnsi"/>
          <w:highlight w:val="cyan"/>
        </w:rPr>
        <w:t>states</w:t>
      </w:r>
      <w:r w:rsidRPr="001404A3">
        <w:rPr>
          <w:rStyle w:val="StyleUnderline"/>
          <w:rFonts w:asciiTheme="minorHAnsi" w:hAnsiTheme="minorHAnsi" w:cstheme="minorHAnsi"/>
        </w:rPr>
        <w:t xml:space="preserve"> </w:t>
      </w:r>
      <w:r w:rsidRPr="001404A3">
        <w:rPr>
          <w:rStyle w:val="StyleUnderline"/>
          <w:rFonts w:asciiTheme="minorHAnsi" w:hAnsiTheme="minorHAnsi" w:cstheme="minorHAnsi"/>
          <w:highlight w:val="cyan"/>
        </w:rPr>
        <w:t>with</w:t>
      </w:r>
      <w:r w:rsidRPr="001404A3">
        <w:rPr>
          <w:rStyle w:val="StyleUnderline"/>
          <w:rFonts w:asciiTheme="minorHAnsi" w:hAnsiTheme="minorHAnsi" w:cstheme="minorHAnsi"/>
        </w:rPr>
        <w:t xml:space="preserve"> such </w:t>
      </w:r>
      <w:r w:rsidRPr="001404A3">
        <w:rPr>
          <w:rStyle w:val="StyleUnderline"/>
          <w:rFonts w:asciiTheme="minorHAnsi" w:hAnsiTheme="minorHAnsi" w:cstheme="minorHAnsi"/>
          <w:highlight w:val="cyan"/>
        </w:rPr>
        <w:t xml:space="preserve">guarantees are less likely to </w:t>
      </w:r>
      <w:r w:rsidRPr="001404A3">
        <w:rPr>
          <w:rStyle w:val="Emphasis"/>
          <w:rFonts w:asciiTheme="minorHAnsi" w:hAnsiTheme="minorHAnsi" w:cstheme="minorHAnsi"/>
          <w:highlight w:val="cyan"/>
        </w:rPr>
        <w:t>export</w:t>
      </w:r>
      <w:r w:rsidRPr="001404A3">
        <w:rPr>
          <w:rStyle w:val="StyleUnderline"/>
          <w:rFonts w:asciiTheme="minorHAnsi" w:hAnsiTheme="minorHAnsi" w:cstheme="minorHAnsi"/>
        </w:rPr>
        <w:t xml:space="preserve"> sensitive</w:t>
      </w:r>
      <w:r w:rsidRPr="001404A3">
        <w:rPr>
          <w:rFonts w:asciiTheme="minorHAnsi" w:hAnsiTheme="minorHAnsi" w:cstheme="minorHAnsi"/>
        </w:rPr>
        <w:t xml:space="preserve"> </w:t>
      </w:r>
      <w:r w:rsidRPr="001404A3">
        <w:rPr>
          <w:rStyle w:val="Emphasis"/>
          <w:rFonts w:asciiTheme="minorHAnsi" w:hAnsiTheme="minorHAnsi" w:cstheme="minorHAnsi"/>
        </w:rPr>
        <w:t xml:space="preserve">nuclear </w:t>
      </w:r>
      <w:r w:rsidRPr="001404A3">
        <w:rPr>
          <w:rStyle w:val="Emphasis"/>
          <w:rFonts w:asciiTheme="minorHAnsi" w:hAnsiTheme="minorHAnsi" w:cstheme="minorHAnsi"/>
          <w:highlight w:val="cyan"/>
        </w:rPr>
        <w:t>material and tech</w:t>
      </w:r>
      <w:r w:rsidRPr="001404A3">
        <w:rPr>
          <w:rStyle w:val="Emphasis"/>
          <w:rFonts w:asciiTheme="minorHAnsi" w:hAnsiTheme="minorHAnsi" w:cstheme="minorHAnsi"/>
        </w:rPr>
        <w:t>nology</w:t>
      </w:r>
      <w:r w:rsidRPr="001404A3">
        <w:rPr>
          <w:rFonts w:asciiTheme="minorHAnsi" w:hAnsiTheme="minorHAnsi" w:cstheme="minorHAnsi"/>
        </w:rPr>
        <w:t xml:space="preserve"> to other nonnuclear states. 12 11 </w:t>
      </w:r>
    </w:p>
    <w:p w14:paraId="06080ADE" w14:textId="77777777" w:rsidR="00EE39A4" w:rsidRPr="001404A3" w:rsidRDefault="00EE39A4" w:rsidP="00EE39A4">
      <w:pPr>
        <w:pStyle w:val="ListParagraph"/>
        <w:numPr>
          <w:ilvl w:val="0"/>
          <w:numId w:val="12"/>
        </w:numPr>
        <w:rPr>
          <w:rFonts w:asciiTheme="minorHAnsi" w:hAnsiTheme="minorHAnsi" w:cstheme="minorHAnsi"/>
        </w:rPr>
      </w:pPr>
      <w:r w:rsidRPr="001404A3">
        <w:rPr>
          <w:rStyle w:val="Emphasis"/>
          <w:rFonts w:asciiTheme="minorHAnsi" w:hAnsiTheme="minorHAnsi" w:cstheme="minorHAnsi"/>
        </w:rPr>
        <w:t>Case study research</w:t>
      </w:r>
      <w:r w:rsidRPr="001404A3">
        <w:rPr>
          <w:rFonts w:asciiTheme="minorHAnsi" w:hAnsiTheme="minorHAnsi" w:cstheme="minorHAnsi"/>
        </w:rPr>
        <w:t xml:space="preserve"> </w:t>
      </w:r>
      <w:r w:rsidRPr="001404A3">
        <w:rPr>
          <w:rStyle w:val="StyleUnderline"/>
          <w:rFonts w:asciiTheme="minorHAnsi" w:hAnsiTheme="minorHAnsi" w:cstheme="minorHAnsi"/>
        </w:rPr>
        <w:t>underscores that the complexity of motivations for acquiring nuclear weapons cannot be reduced to security</w:t>
      </w:r>
      <w:r w:rsidRPr="001404A3">
        <w:rPr>
          <w:rFonts w:asciiTheme="minorHAnsi" w:hAnsiTheme="minorHAnsi" w:cstheme="minorHAnsi"/>
        </w:rPr>
        <w:t xml:space="preserve">: domestic politics, economic interests, and prestige all matter. 13 </w:t>
      </w:r>
    </w:p>
    <w:p w14:paraId="7D9593C0" w14:textId="77777777" w:rsidR="00EE39A4" w:rsidRPr="001404A3" w:rsidRDefault="00EE39A4" w:rsidP="00EE39A4">
      <w:pPr>
        <w:pStyle w:val="ListParagraph"/>
        <w:numPr>
          <w:ilvl w:val="0"/>
          <w:numId w:val="12"/>
        </w:numPr>
        <w:rPr>
          <w:rFonts w:asciiTheme="minorHAnsi" w:hAnsiTheme="minorHAnsi" w:cstheme="minorHAnsi"/>
        </w:rPr>
      </w:pPr>
      <w:r w:rsidRPr="001404A3">
        <w:rPr>
          <w:rStyle w:val="StyleUnderline"/>
          <w:rFonts w:asciiTheme="minorHAnsi" w:hAnsiTheme="minorHAnsi" w:cstheme="minorHAnsi"/>
          <w:highlight w:val="cyan"/>
        </w:rPr>
        <w:t xml:space="preserve">Multiple </w:t>
      </w:r>
      <w:r w:rsidRPr="001404A3">
        <w:rPr>
          <w:rStyle w:val="Emphasis"/>
          <w:rFonts w:asciiTheme="minorHAnsi" w:hAnsiTheme="minorHAnsi" w:cstheme="minorHAnsi"/>
          <w:highlight w:val="cyan"/>
        </w:rPr>
        <w:t>independent</w:t>
      </w:r>
      <w:r w:rsidRPr="001404A3">
        <w:rPr>
          <w:rStyle w:val="Emphasis"/>
          <w:rFonts w:asciiTheme="minorHAnsi" w:hAnsiTheme="minorHAnsi" w:cstheme="minorHAnsi"/>
        </w:rPr>
        <w:t>ly conceived</w:t>
      </w:r>
      <w:r w:rsidRPr="001404A3">
        <w:rPr>
          <w:rStyle w:val="StyleUnderline"/>
          <w:rFonts w:asciiTheme="minorHAnsi" w:hAnsiTheme="minorHAnsi" w:cstheme="minorHAnsi"/>
        </w:rPr>
        <w:t xml:space="preserve"> and</w:t>
      </w:r>
      <w:r w:rsidRPr="001404A3">
        <w:rPr>
          <w:rFonts w:asciiTheme="minorHAnsi" w:hAnsiTheme="minorHAnsi" w:cstheme="minorHAnsi"/>
        </w:rPr>
        <w:t xml:space="preserve"> </w:t>
      </w:r>
      <w:r w:rsidRPr="001404A3">
        <w:rPr>
          <w:rStyle w:val="Emphasis"/>
          <w:rFonts w:asciiTheme="minorHAnsi" w:hAnsiTheme="minorHAnsi" w:cstheme="minorHAnsi"/>
        </w:rPr>
        <w:t>executed</w:t>
      </w:r>
      <w:r w:rsidRPr="001404A3">
        <w:rPr>
          <w:rFonts w:asciiTheme="minorHAnsi" w:hAnsiTheme="minorHAnsi" w:cstheme="minorHAnsi"/>
        </w:rPr>
        <w:t xml:space="preserve"> </w:t>
      </w:r>
      <w:r w:rsidRPr="001404A3">
        <w:rPr>
          <w:rStyle w:val="StyleUnderline"/>
          <w:rFonts w:asciiTheme="minorHAnsi" w:hAnsiTheme="minorHAnsi" w:cstheme="minorHAnsi"/>
        </w:rPr>
        <w:t xml:space="preserve">recent case </w:t>
      </w:r>
      <w:r w:rsidRPr="001404A3">
        <w:rPr>
          <w:rStyle w:val="StyleUnderline"/>
          <w:rFonts w:asciiTheme="minorHAnsi" w:hAnsiTheme="minorHAnsi" w:cstheme="minorHAnsi"/>
          <w:highlight w:val="cyan"/>
        </w:rPr>
        <w:t>studies</w:t>
      </w:r>
      <w:r w:rsidRPr="001404A3">
        <w:rPr>
          <w:rStyle w:val="StyleUnderline"/>
          <w:rFonts w:asciiTheme="minorHAnsi" w:hAnsiTheme="minorHAnsi" w:cstheme="minorHAnsi"/>
        </w:rPr>
        <w:t xml:space="preserve"> nonetheless </w:t>
      </w:r>
      <w:r w:rsidRPr="001404A3">
        <w:rPr>
          <w:rStyle w:val="StyleUnderline"/>
          <w:rFonts w:asciiTheme="minorHAnsi" w:hAnsiTheme="minorHAnsi" w:cstheme="minorHAnsi"/>
          <w:highlight w:val="cyan"/>
        </w:rPr>
        <w:t>reveal</w:t>
      </w:r>
      <w:r w:rsidRPr="001404A3">
        <w:rPr>
          <w:rStyle w:val="StyleUnderline"/>
          <w:rFonts w:asciiTheme="minorHAnsi" w:hAnsiTheme="minorHAnsi" w:cstheme="minorHAnsi"/>
        </w:rPr>
        <w:t xml:space="preserve"> that </w:t>
      </w:r>
      <w:r w:rsidRPr="001404A3">
        <w:rPr>
          <w:rStyle w:val="Emphasis"/>
          <w:rFonts w:asciiTheme="minorHAnsi" w:hAnsiTheme="minorHAnsi" w:cstheme="minorHAnsi"/>
          <w:highlight w:val="cyan"/>
        </w:rPr>
        <w:t>security alliances</w:t>
      </w:r>
      <w:r w:rsidRPr="001404A3">
        <w:rPr>
          <w:rFonts w:asciiTheme="minorHAnsi" w:hAnsiTheme="minorHAnsi" w:cstheme="minorHAnsi"/>
        </w:rPr>
        <w:t xml:space="preserve"> </w:t>
      </w:r>
      <w:r w:rsidRPr="001404A3">
        <w:rPr>
          <w:rStyle w:val="StyleUnderline"/>
          <w:rFonts w:asciiTheme="minorHAnsi" w:hAnsiTheme="minorHAnsi" w:cstheme="minorHAnsi"/>
        </w:rPr>
        <w:t xml:space="preserve">help </w:t>
      </w:r>
      <w:r w:rsidRPr="001404A3">
        <w:rPr>
          <w:rStyle w:val="StyleUnderline"/>
          <w:rFonts w:asciiTheme="minorHAnsi" w:hAnsiTheme="minorHAnsi" w:cstheme="minorHAnsi"/>
          <w:highlight w:val="cyan"/>
        </w:rPr>
        <w:t>explain</w:t>
      </w:r>
      <w:r w:rsidRPr="001404A3">
        <w:rPr>
          <w:rStyle w:val="StyleUnderline"/>
          <w:rFonts w:asciiTheme="minorHAnsi" w:hAnsiTheme="minorHAnsi" w:cstheme="minorHAnsi"/>
        </w:rPr>
        <w:t xml:space="preserve"> numerous allied </w:t>
      </w:r>
      <w:r w:rsidRPr="001404A3">
        <w:rPr>
          <w:rStyle w:val="StyleUnderline"/>
          <w:rFonts w:asciiTheme="minorHAnsi" w:hAnsiTheme="minorHAnsi" w:cstheme="minorHAnsi"/>
          <w:highlight w:val="cyan"/>
        </w:rPr>
        <w:t>decisions not to proliferate</w:t>
      </w:r>
      <w:r w:rsidRPr="001404A3">
        <w:rPr>
          <w:rStyle w:val="StyleUnderline"/>
          <w:rFonts w:asciiTheme="minorHAnsi" w:hAnsiTheme="minorHAnsi" w:cstheme="minorHAnsi"/>
        </w:rPr>
        <w:t xml:space="preserve"> even when security is not always the main driver of leaders’ interest</w:t>
      </w:r>
      <w:r w:rsidRPr="001404A3">
        <w:rPr>
          <w:rFonts w:asciiTheme="minorHAnsi" w:hAnsiTheme="minorHAnsi" w:cstheme="minorHAnsi"/>
        </w:rPr>
        <w:t xml:space="preserve"> in a nuclear program. As Nuno Monteiro and Alexandre Debs stress, “</w:t>
      </w:r>
      <w:r w:rsidRPr="001404A3">
        <w:rPr>
          <w:rStyle w:val="StyleUnderline"/>
          <w:rFonts w:asciiTheme="minorHAnsi" w:hAnsiTheme="minorHAnsi" w:cstheme="minorHAnsi"/>
        </w:rPr>
        <w:t xml:space="preserve">States whose security goals are subsumed by their sponsors’ own aims have </w:t>
      </w:r>
      <w:r w:rsidRPr="001404A3">
        <w:rPr>
          <w:rStyle w:val="Emphasis"/>
          <w:rFonts w:asciiTheme="minorHAnsi" w:hAnsiTheme="minorHAnsi" w:cstheme="minorHAnsi"/>
        </w:rPr>
        <w:t>never acquired the bomb</w:t>
      </w:r>
      <w:r w:rsidRPr="001404A3">
        <w:rPr>
          <w:rFonts w:asciiTheme="minorHAnsi" w:hAnsiTheme="minorHAnsi" w:cstheme="minorHAnsi"/>
        </w:rPr>
        <w:t xml:space="preserve">. … </w:t>
      </w:r>
      <w:r w:rsidRPr="001404A3">
        <w:rPr>
          <w:rStyle w:val="StyleUnderline"/>
          <w:rFonts w:asciiTheme="minorHAnsi" w:hAnsiTheme="minorHAnsi" w:cstheme="minorHAnsi"/>
        </w:rPr>
        <w:t xml:space="preserve">This finding highlights the role of U.S. security commitments in </w:t>
      </w:r>
      <w:r w:rsidRPr="001404A3">
        <w:rPr>
          <w:rStyle w:val="Emphasis"/>
          <w:rFonts w:asciiTheme="minorHAnsi" w:hAnsiTheme="minorHAnsi" w:cstheme="minorHAnsi"/>
        </w:rPr>
        <w:t>stymieing nuclear proliferation</w:t>
      </w:r>
      <w:r w:rsidRPr="001404A3">
        <w:rPr>
          <w:rFonts w:asciiTheme="minorHAnsi" w:hAnsiTheme="minorHAnsi" w:cstheme="minorHAnsi"/>
        </w:rPr>
        <w:t>: U</w:t>
      </w:r>
      <w:r w:rsidRPr="001404A3">
        <w:rPr>
          <w:rStyle w:val="StyleUnderline"/>
          <w:rFonts w:asciiTheme="minorHAnsi" w:hAnsiTheme="minorHAnsi" w:cstheme="minorHAnsi"/>
        </w:rPr>
        <w:t xml:space="preserve">.S. </w:t>
      </w:r>
      <w:r w:rsidRPr="001404A3">
        <w:rPr>
          <w:rStyle w:val="StyleUnderline"/>
          <w:rFonts w:asciiTheme="minorHAnsi" w:hAnsiTheme="minorHAnsi" w:cstheme="minorHAnsi"/>
          <w:highlight w:val="cyan"/>
        </w:rPr>
        <w:t>protégés</w:t>
      </w:r>
      <w:r w:rsidRPr="001404A3">
        <w:rPr>
          <w:rStyle w:val="StyleUnderline"/>
          <w:rFonts w:asciiTheme="minorHAnsi" w:hAnsiTheme="minorHAnsi" w:cstheme="minorHAnsi"/>
        </w:rPr>
        <w:t xml:space="preserve"> will </w:t>
      </w:r>
      <w:r w:rsidRPr="001404A3">
        <w:rPr>
          <w:rStyle w:val="StyleUnderline"/>
          <w:rFonts w:asciiTheme="minorHAnsi" w:hAnsiTheme="minorHAnsi" w:cstheme="minorHAnsi"/>
          <w:highlight w:val="cyan"/>
        </w:rPr>
        <w:t xml:space="preserve">only </w:t>
      </w:r>
      <w:r w:rsidRPr="001404A3">
        <w:rPr>
          <w:rStyle w:val="Emphasis"/>
          <w:rFonts w:asciiTheme="minorHAnsi" w:hAnsiTheme="minorHAnsi" w:cstheme="minorHAnsi"/>
          <w:highlight w:val="cyan"/>
        </w:rPr>
        <w:t>seek the bomb</w:t>
      </w:r>
      <w:r w:rsidRPr="001404A3">
        <w:rPr>
          <w:rStyle w:val="StyleUnderline"/>
          <w:rFonts w:asciiTheme="minorHAnsi" w:hAnsiTheme="minorHAnsi" w:cstheme="minorHAnsi"/>
          <w:highlight w:val="cyan"/>
        </w:rPr>
        <w:t xml:space="preserve"> if they </w:t>
      </w:r>
      <w:r w:rsidRPr="001404A3">
        <w:rPr>
          <w:rStyle w:val="Emphasis"/>
          <w:rFonts w:asciiTheme="minorHAnsi" w:hAnsiTheme="minorHAnsi" w:cstheme="minorHAnsi"/>
          <w:highlight w:val="cyan"/>
        </w:rPr>
        <w:t>doubt U.S. protection</w:t>
      </w:r>
      <w:r w:rsidRPr="001404A3">
        <w:rPr>
          <w:rFonts w:asciiTheme="minorHAnsi" w:hAnsiTheme="minorHAnsi" w:cstheme="minorHAnsi"/>
        </w:rPr>
        <w:t xml:space="preserve"> of their core security goals.” 15 14 </w:t>
      </w:r>
    </w:p>
    <w:p w14:paraId="6E523A49" w14:textId="77777777" w:rsidR="00EE39A4" w:rsidRPr="001404A3" w:rsidRDefault="00EE39A4" w:rsidP="00EE39A4">
      <w:pPr>
        <w:pStyle w:val="ListParagraph"/>
        <w:numPr>
          <w:ilvl w:val="0"/>
          <w:numId w:val="12"/>
        </w:numPr>
        <w:rPr>
          <w:rFonts w:asciiTheme="minorHAnsi" w:hAnsiTheme="minorHAnsi" w:cstheme="minorHAnsi"/>
        </w:rPr>
      </w:pPr>
      <w:r w:rsidRPr="001404A3">
        <w:rPr>
          <w:rStyle w:val="Emphasis"/>
          <w:rFonts w:asciiTheme="minorHAnsi" w:hAnsiTheme="minorHAnsi" w:cstheme="minorHAnsi"/>
        </w:rPr>
        <w:t>Multiple independently</w:t>
      </w:r>
      <w:r w:rsidRPr="001404A3">
        <w:rPr>
          <w:rFonts w:asciiTheme="minorHAnsi" w:hAnsiTheme="minorHAnsi" w:cstheme="minorHAnsi"/>
        </w:rPr>
        <w:t xml:space="preserve"> conceived and executed recent </w:t>
      </w:r>
      <w:r w:rsidRPr="001404A3">
        <w:rPr>
          <w:rStyle w:val="Emphasis"/>
          <w:rFonts w:asciiTheme="minorHAnsi" w:hAnsiTheme="minorHAnsi" w:cstheme="minorHAnsi"/>
        </w:rPr>
        <w:t xml:space="preserve">case </w:t>
      </w:r>
      <w:r w:rsidRPr="001404A3">
        <w:rPr>
          <w:rStyle w:val="Emphasis"/>
          <w:rFonts w:asciiTheme="minorHAnsi" w:hAnsiTheme="minorHAnsi" w:cstheme="minorHAnsi"/>
          <w:highlight w:val="cyan"/>
        </w:rPr>
        <w:t>research</w:t>
      </w:r>
      <w:r w:rsidRPr="001404A3">
        <w:rPr>
          <w:rFonts w:asciiTheme="minorHAnsi" w:hAnsiTheme="minorHAnsi" w:cstheme="minorHAnsi"/>
        </w:rPr>
        <w:t xml:space="preserve"> </w:t>
      </w:r>
      <w:r w:rsidRPr="001404A3">
        <w:rPr>
          <w:rStyle w:val="StyleUnderline"/>
          <w:rFonts w:asciiTheme="minorHAnsi" w:hAnsiTheme="minorHAnsi" w:cstheme="minorHAnsi"/>
        </w:rPr>
        <w:t xml:space="preserve">projects further unpack the conditions that decrease the likelihood of allied proliferation, </w:t>
      </w:r>
      <w:r w:rsidRPr="001404A3">
        <w:rPr>
          <w:rStyle w:val="StyleUnderline"/>
          <w:rFonts w:asciiTheme="minorHAnsi" w:hAnsiTheme="minorHAnsi" w:cstheme="minorHAnsi"/>
          <w:highlight w:val="cyan"/>
        </w:rPr>
        <w:t>center</w:t>
      </w:r>
      <w:r w:rsidRPr="001404A3">
        <w:rPr>
          <w:rStyle w:val="StyleUnderline"/>
          <w:rFonts w:asciiTheme="minorHAnsi" w:hAnsiTheme="minorHAnsi" w:cstheme="minorHAnsi"/>
        </w:rPr>
        <w:t>ing</w:t>
      </w:r>
      <w:r w:rsidRPr="001404A3">
        <w:rPr>
          <w:rStyle w:val="StyleUnderline"/>
          <w:rFonts w:asciiTheme="minorHAnsi" w:hAnsiTheme="minorHAnsi" w:cstheme="minorHAnsi"/>
          <w:highlight w:val="cyan"/>
        </w:rPr>
        <w:t xml:space="preserve"> on</w:t>
      </w:r>
      <w:r w:rsidRPr="001404A3">
        <w:rPr>
          <w:rStyle w:val="StyleUnderline"/>
          <w:rFonts w:asciiTheme="minorHAnsi" w:hAnsiTheme="minorHAnsi" w:cstheme="minorHAnsi"/>
        </w:rPr>
        <w:t xml:space="preserve"> the </w:t>
      </w:r>
      <w:r w:rsidRPr="001404A3">
        <w:rPr>
          <w:rStyle w:val="Emphasis"/>
          <w:rFonts w:asciiTheme="minorHAnsi" w:hAnsiTheme="minorHAnsi" w:cstheme="minorHAnsi"/>
          <w:highlight w:val="cyan"/>
        </w:rPr>
        <w:t>credibility</w:t>
      </w:r>
      <w:r w:rsidRPr="001404A3">
        <w:rPr>
          <w:rStyle w:val="StyleUnderline"/>
          <w:rFonts w:asciiTheme="minorHAnsi" w:hAnsiTheme="minorHAnsi" w:cstheme="minorHAnsi"/>
          <w:highlight w:val="cyan"/>
        </w:rPr>
        <w:t xml:space="preserve"> of the </w:t>
      </w:r>
      <w:r w:rsidRPr="001404A3">
        <w:rPr>
          <w:rStyle w:val="Emphasis"/>
          <w:rFonts w:asciiTheme="minorHAnsi" w:hAnsiTheme="minorHAnsi" w:cstheme="minorHAnsi"/>
          <w:highlight w:val="cyan"/>
        </w:rPr>
        <w:t>alliance commitment</w:t>
      </w:r>
      <w:r w:rsidRPr="001404A3">
        <w:rPr>
          <w:rStyle w:val="Emphasis"/>
          <w:rFonts w:asciiTheme="minorHAnsi" w:hAnsiTheme="minorHAnsi" w:cstheme="minorHAnsi"/>
        </w:rPr>
        <w:t xml:space="preserve">. </w:t>
      </w:r>
      <w:r w:rsidRPr="001404A3">
        <w:rPr>
          <w:rFonts w:asciiTheme="minorHAnsi" w:hAnsiTheme="minorHAnsi" w:cstheme="minorHAnsi"/>
        </w:rPr>
        <w:t xml:space="preserve">In addition, </w:t>
      </w:r>
      <w:r w:rsidRPr="001404A3">
        <w:rPr>
          <w:rStyle w:val="StyleUnderline"/>
          <w:rFonts w:asciiTheme="minorHAnsi" w:hAnsiTheme="minorHAnsi" w:cstheme="minorHAnsi"/>
        </w:rPr>
        <w:t>in</w:t>
      </w:r>
      <w:r w:rsidRPr="001404A3">
        <w:rPr>
          <w:rFonts w:asciiTheme="minorHAnsi" w:hAnsiTheme="minorHAnsi" w:cstheme="minorHAnsi"/>
        </w:rPr>
        <w:t xml:space="preserve"> some </w:t>
      </w:r>
      <w:r w:rsidRPr="001404A3">
        <w:rPr>
          <w:rStyle w:val="StyleUnderline"/>
          <w:rFonts w:asciiTheme="minorHAnsi" w:hAnsiTheme="minorHAnsi" w:cstheme="minorHAnsi"/>
        </w:rPr>
        <w:t>cases of prevention failure, the alliances allow the patron to influence the ally’s nuclear program subsequently, decreasing further proliferation risks</w:t>
      </w:r>
      <w:r w:rsidRPr="001404A3">
        <w:rPr>
          <w:rFonts w:asciiTheme="minorHAnsi" w:hAnsiTheme="minorHAnsi" w:cstheme="minorHAnsi"/>
        </w:rPr>
        <w:t xml:space="preserve">. 17 </w:t>
      </w:r>
    </w:p>
    <w:p w14:paraId="6393075E" w14:textId="77777777" w:rsidR="00EE39A4" w:rsidRPr="001404A3" w:rsidRDefault="00EE39A4" w:rsidP="00EE39A4">
      <w:pPr>
        <w:pStyle w:val="ListParagraph"/>
        <w:numPr>
          <w:ilvl w:val="0"/>
          <w:numId w:val="12"/>
        </w:numPr>
        <w:rPr>
          <w:rFonts w:asciiTheme="minorHAnsi" w:hAnsiTheme="minorHAnsi" w:cstheme="minorHAnsi"/>
        </w:rPr>
      </w:pPr>
      <w:r w:rsidRPr="001404A3">
        <w:rPr>
          <w:rStyle w:val="StyleUnderline"/>
          <w:rFonts w:asciiTheme="minorHAnsi" w:hAnsiTheme="minorHAnsi" w:cstheme="minorHAnsi"/>
        </w:rPr>
        <w:t xml:space="preserve">Security </w:t>
      </w:r>
      <w:r w:rsidRPr="001404A3">
        <w:rPr>
          <w:rStyle w:val="StyleUnderline"/>
          <w:rFonts w:asciiTheme="minorHAnsi" w:hAnsiTheme="minorHAnsi" w:cstheme="minorHAnsi"/>
          <w:highlight w:val="cyan"/>
        </w:rPr>
        <w:t>alliances lower</w:t>
      </w:r>
      <w:r w:rsidRPr="001404A3">
        <w:rPr>
          <w:rStyle w:val="StyleUnderline"/>
          <w:rFonts w:asciiTheme="minorHAnsi" w:hAnsiTheme="minorHAnsi" w:cstheme="minorHAnsi"/>
        </w:rPr>
        <w:t xml:space="preserve"> the likelihood of </w:t>
      </w:r>
      <w:r w:rsidRPr="001404A3">
        <w:rPr>
          <w:rStyle w:val="Emphasis"/>
          <w:rFonts w:asciiTheme="minorHAnsi" w:hAnsiTheme="minorHAnsi" w:cstheme="minorHAnsi"/>
          <w:highlight w:val="cyan"/>
        </w:rPr>
        <w:t>proliferation cascades</w:t>
      </w:r>
      <w:r w:rsidRPr="001404A3">
        <w:rPr>
          <w:rFonts w:asciiTheme="minorHAnsi" w:hAnsiTheme="minorHAnsi" w:cstheme="minorHAnsi"/>
        </w:rPr>
        <w:t xml:space="preserve">. To be sure, </w:t>
      </w:r>
      <w:r w:rsidRPr="001404A3">
        <w:rPr>
          <w:rStyle w:val="StyleUnderline"/>
          <w:rFonts w:asciiTheme="minorHAnsi" w:hAnsiTheme="minorHAnsi" w:cstheme="minorHAnsi"/>
        </w:rPr>
        <w:t>many predicted cascades did not occur.</w:t>
      </w:r>
      <w:r w:rsidRPr="001404A3">
        <w:rPr>
          <w:rFonts w:asciiTheme="minorHAnsi" w:hAnsiTheme="minorHAnsi" w:cstheme="minorHAnsi"/>
        </w:rPr>
        <w:t xml:space="preserve"> But </w:t>
      </w:r>
      <w:r w:rsidRPr="001404A3">
        <w:rPr>
          <w:rStyle w:val="StyleUnderline"/>
          <w:rFonts w:asciiTheme="minorHAnsi" w:hAnsiTheme="minorHAnsi" w:cstheme="minorHAnsi"/>
        </w:rPr>
        <w:t xml:space="preserve">security </w:t>
      </w:r>
      <w:r w:rsidRPr="001404A3">
        <w:rPr>
          <w:rStyle w:val="Emphasis"/>
          <w:rFonts w:asciiTheme="minorHAnsi" w:hAnsiTheme="minorHAnsi" w:cstheme="minorHAnsi"/>
          <w:highlight w:val="cyan"/>
        </w:rPr>
        <w:t>provision</w:t>
      </w:r>
      <w:r w:rsidRPr="001404A3">
        <w:rPr>
          <w:rStyle w:val="StyleUnderline"/>
          <w:rFonts w:asciiTheme="minorHAnsi" w:hAnsiTheme="minorHAnsi" w:cstheme="minorHAnsi"/>
        </w:rPr>
        <w:t xml:space="preserve">, mainly </w:t>
      </w:r>
      <w:r w:rsidRPr="001404A3">
        <w:rPr>
          <w:rStyle w:val="StyleUnderline"/>
          <w:rFonts w:asciiTheme="minorHAnsi" w:hAnsiTheme="minorHAnsi" w:cstheme="minorHAnsi"/>
          <w:highlight w:val="cyan"/>
        </w:rPr>
        <w:t xml:space="preserve">by the </w:t>
      </w:r>
      <w:r w:rsidRPr="001404A3">
        <w:rPr>
          <w:rStyle w:val="Emphasis"/>
          <w:rFonts w:asciiTheme="minorHAnsi" w:hAnsiTheme="minorHAnsi" w:cstheme="minorHAnsi"/>
          <w:highlight w:val="cyan"/>
        </w:rPr>
        <w:t>U</w:t>
      </w:r>
      <w:r w:rsidRPr="001404A3">
        <w:rPr>
          <w:rStyle w:val="Emphasis"/>
          <w:rFonts w:asciiTheme="minorHAnsi" w:hAnsiTheme="minorHAnsi" w:cstheme="minorHAnsi"/>
        </w:rPr>
        <w:t>nited</w:t>
      </w:r>
      <w:r w:rsidRPr="001404A3">
        <w:rPr>
          <w:rStyle w:val="Emphasis"/>
          <w:rFonts w:asciiTheme="minorHAnsi" w:hAnsiTheme="minorHAnsi" w:cstheme="minorHAnsi"/>
          <w:highlight w:val="cyan"/>
        </w:rPr>
        <w:t xml:space="preserve"> S</w:t>
      </w:r>
      <w:r w:rsidRPr="001404A3">
        <w:rPr>
          <w:rStyle w:val="Emphasis"/>
          <w:rFonts w:asciiTheme="minorHAnsi" w:hAnsiTheme="minorHAnsi" w:cstheme="minorHAnsi"/>
        </w:rPr>
        <w:t>tates</w:t>
      </w:r>
      <w:r w:rsidRPr="001404A3">
        <w:rPr>
          <w:rStyle w:val="StyleUnderline"/>
          <w:rFonts w:asciiTheme="minorHAnsi" w:hAnsiTheme="minorHAnsi" w:cstheme="minorHAnsi"/>
          <w:highlight w:val="cyan"/>
        </w:rPr>
        <w:t xml:space="preserve">, is a </w:t>
      </w:r>
      <w:r w:rsidRPr="001404A3">
        <w:rPr>
          <w:rStyle w:val="Emphasis"/>
          <w:rFonts w:asciiTheme="minorHAnsi" w:hAnsiTheme="minorHAnsi" w:cstheme="minorHAnsi"/>
          <w:highlight w:val="cyan"/>
        </w:rPr>
        <w:t>key</w:t>
      </w:r>
      <w:r w:rsidRPr="001404A3">
        <w:rPr>
          <w:rStyle w:val="StyleUnderline"/>
          <w:rFonts w:asciiTheme="minorHAnsi" w:hAnsiTheme="minorHAnsi" w:cstheme="minorHAnsi"/>
          <w:highlight w:val="cyan"/>
        </w:rPr>
        <w:t xml:space="preserve"> reason </w:t>
      </w:r>
      <w:r w:rsidRPr="001404A3">
        <w:rPr>
          <w:rStyle w:val="StyleUnderline"/>
          <w:rFonts w:asciiTheme="minorHAnsi" w:hAnsiTheme="minorHAnsi" w:cstheme="minorHAnsi"/>
        </w:rPr>
        <w:t>why</w:t>
      </w:r>
      <w:r w:rsidRPr="001404A3">
        <w:rPr>
          <w:rFonts w:asciiTheme="minorHAnsi" w:hAnsiTheme="minorHAnsi" w:cstheme="minorHAnsi"/>
        </w:rPr>
        <w:t xml:space="preserve">. </w:t>
      </w:r>
      <w:r w:rsidRPr="001404A3">
        <w:rPr>
          <w:rStyle w:val="StyleUnderline"/>
          <w:rFonts w:asciiTheme="minorHAnsi" w:hAnsiTheme="minorHAnsi" w:cstheme="minorHAnsi"/>
          <w:highlight w:val="cyan"/>
        </w:rPr>
        <w:t xml:space="preserve">The </w:t>
      </w:r>
      <w:r w:rsidRPr="001404A3">
        <w:rPr>
          <w:rStyle w:val="Emphasis"/>
          <w:rFonts w:asciiTheme="minorHAnsi" w:hAnsiTheme="minorHAnsi" w:cstheme="minorHAnsi"/>
          <w:highlight w:val="cyan"/>
        </w:rPr>
        <w:t>most comprehensive</w:t>
      </w:r>
      <w:r w:rsidRPr="001404A3">
        <w:rPr>
          <w:rStyle w:val="Emphasis"/>
          <w:rFonts w:asciiTheme="minorHAnsi" w:hAnsiTheme="minorHAnsi" w:cstheme="minorHAnsi"/>
        </w:rPr>
        <w:t xml:space="preserve"> statistical </w:t>
      </w:r>
      <w:r w:rsidRPr="001404A3">
        <w:rPr>
          <w:rStyle w:val="Emphasis"/>
          <w:rFonts w:asciiTheme="minorHAnsi" w:hAnsiTheme="minorHAnsi" w:cstheme="minorHAnsi"/>
          <w:highlight w:val="cyan"/>
        </w:rPr>
        <w:t>analysis</w:t>
      </w:r>
      <w:r w:rsidRPr="001404A3">
        <w:rPr>
          <w:rFonts w:asciiTheme="minorHAnsi" w:hAnsiTheme="minorHAnsi" w:cstheme="minorHAnsi"/>
        </w:rPr>
        <w:t xml:space="preserve"> </w:t>
      </w:r>
      <w:r w:rsidRPr="001404A3">
        <w:rPr>
          <w:rStyle w:val="StyleUnderline"/>
          <w:rFonts w:asciiTheme="minorHAnsi" w:hAnsiTheme="minorHAnsi" w:cstheme="minorHAnsi"/>
          <w:highlight w:val="cyan"/>
        </w:rPr>
        <w:t>finds</w:t>
      </w:r>
      <w:r w:rsidRPr="001404A3">
        <w:rPr>
          <w:rStyle w:val="StyleUnderline"/>
          <w:rFonts w:asciiTheme="minorHAnsi" w:hAnsiTheme="minorHAnsi" w:cstheme="minorHAnsi"/>
        </w:rPr>
        <w:t xml:space="preserve"> that </w:t>
      </w:r>
      <w:r w:rsidRPr="001404A3">
        <w:rPr>
          <w:rStyle w:val="StyleUnderline"/>
          <w:rFonts w:asciiTheme="minorHAnsi" w:hAnsiTheme="minorHAnsi" w:cstheme="minorHAnsi"/>
          <w:highlight w:val="cyan"/>
        </w:rPr>
        <w:t>states</w:t>
      </w:r>
      <w:r w:rsidRPr="001404A3">
        <w:rPr>
          <w:rStyle w:val="StyleUnderline"/>
          <w:rFonts w:asciiTheme="minorHAnsi" w:hAnsiTheme="minorHAnsi" w:cstheme="minorHAnsi"/>
        </w:rPr>
        <w:t xml:space="preserve"> are more likely to </w:t>
      </w:r>
      <w:r w:rsidRPr="001404A3">
        <w:rPr>
          <w:rStyle w:val="StyleUnderline"/>
          <w:rFonts w:asciiTheme="minorHAnsi" w:hAnsiTheme="minorHAnsi" w:cstheme="minorHAnsi"/>
          <w:highlight w:val="cyan"/>
        </w:rPr>
        <w:t>proliferate</w:t>
      </w:r>
      <w:r w:rsidRPr="001404A3">
        <w:rPr>
          <w:rStyle w:val="StyleUnderline"/>
          <w:rFonts w:asciiTheme="minorHAnsi" w:hAnsiTheme="minorHAnsi" w:cstheme="minorHAnsi"/>
        </w:rPr>
        <w:t xml:space="preserve"> in response to neighbors </w:t>
      </w:r>
      <w:r w:rsidRPr="001404A3">
        <w:rPr>
          <w:rStyle w:val="StyleUnderline"/>
          <w:rFonts w:asciiTheme="minorHAnsi" w:hAnsiTheme="minorHAnsi" w:cstheme="minorHAnsi"/>
          <w:highlight w:val="cyan"/>
        </w:rPr>
        <w:t>when</w:t>
      </w:r>
      <w:r w:rsidRPr="001404A3">
        <w:rPr>
          <w:rStyle w:val="StyleUnderline"/>
          <w:rFonts w:asciiTheme="minorHAnsi" w:hAnsiTheme="minorHAnsi" w:cstheme="minorHAnsi"/>
        </w:rPr>
        <w:t xml:space="preserve"> </w:t>
      </w:r>
      <w:r w:rsidRPr="001404A3">
        <w:rPr>
          <w:rStyle w:val="Emphasis"/>
          <w:rFonts w:asciiTheme="minorHAnsi" w:hAnsiTheme="minorHAnsi" w:cstheme="minorHAnsi"/>
        </w:rPr>
        <w:t>three conditions are met</w:t>
      </w:r>
      <w:r w:rsidRPr="001404A3">
        <w:rPr>
          <w:rFonts w:asciiTheme="minorHAnsi" w:hAnsiTheme="minorHAnsi" w:cstheme="minorHAnsi"/>
        </w:rPr>
        <w:t xml:space="preserve">: (1) </w:t>
      </w:r>
      <w:r w:rsidRPr="001404A3">
        <w:rPr>
          <w:rStyle w:val="StyleUnderline"/>
          <w:rFonts w:asciiTheme="minorHAnsi" w:hAnsiTheme="minorHAnsi" w:cstheme="minorHAnsi"/>
          <w:highlight w:val="cyan"/>
        </w:rPr>
        <w:t xml:space="preserve">there is an </w:t>
      </w:r>
      <w:r w:rsidRPr="001404A3">
        <w:rPr>
          <w:rStyle w:val="Emphasis"/>
          <w:rFonts w:asciiTheme="minorHAnsi" w:hAnsiTheme="minorHAnsi" w:cstheme="minorHAnsi"/>
          <w:highlight w:val="cyan"/>
        </w:rPr>
        <w:t>intense</w:t>
      </w:r>
      <w:r w:rsidRPr="001404A3">
        <w:rPr>
          <w:rStyle w:val="Emphasis"/>
          <w:rFonts w:asciiTheme="minorHAnsi" w:hAnsiTheme="minorHAnsi" w:cstheme="minorHAnsi"/>
        </w:rPr>
        <w:t xml:space="preserve"> security </w:t>
      </w:r>
      <w:r w:rsidRPr="001404A3">
        <w:rPr>
          <w:rStyle w:val="Emphasis"/>
          <w:rFonts w:asciiTheme="minorHAnsi" w:hAnsiTheme="minorHAnsi" w:cstheme="minorHAnsi"/>
          <w:highlight w:val="cyan"/>
        </w:rPr>
        <w:t>rivalry</w:t>
      </w:r>
      <w:r w:rsidRPr="001404A3">
        <w:rPr>
          <w:rStyle w:val="Emphasis"/>
          <w:rFonts w:asciiTheme="minorHAnsi" w:hAnsiTheme="minorHAnsi" w:cstheme="minorHAnsi"/>
        </w:rPr>
        <w:t xml:space="preserve"> </w:t>
      </w:r>
      <w:r w:rsidRPr="001404A3">
        <w:rPr>
          <w:rStyle w:val="StyleUnderline"/>
          <w:rFonts w:asciiTheme="minorHAnsi" w:hAnsiTheme="minorHAnsi" w:cstheme="minorHAnsi"/>
        </w:rPr>
        <w:t>between the two countries</w:t>
      </w:r>
      <w:r w:rsidRPr="001404A3">
        <w:rPr>
          <w:rFonts w:asciiTheme="minorHAnsi" w:hAnsiTheme="minorHAnsi" w:cstheme="minorHAnsi"/>
        </w:rPr>
        <w:t xml:space="preserve">; (2) </w:t>
      </w:r>
      <w:r w:rsidRPr="001404A3">
        <w:rPr>
          <w:rStyle w:val="StyleUnderline"/>
          <w:rFonts w:asciiTheme="minorHAnsi" w:hAnsiTheme="minorHAnsi" w:cstheme="minorHAnsi"/>
          <w:highlight w:val="cyan"/>
        </w:rPr>
        <w:t>the</w:t>
      </w:r>
      <w:r w:rsidRPr="001404A3">
        <w:rPr>
          <w:rFonts w:asciiTheme="minorHAnsi" w:hAnsiTheme="minorHAnsi" w:cstheme="minorHAnsi"/>
        </w:rPr>
        <w:t xml:space="preserve"> prospective </w:t>
      </w:r>
      <w:r w:rsidRPr="001404A3">
        <w:rPr>
          <w:rStyle w:val="StyleUnderline"/>
          <w:rFonts w:asciiTheme="minorHAnsi" w:hAnsiTheme="minorHAnsi" w:cstheme="minorHAnsi"/>
        </w:rPr>
        <w:t xml:space="preserve">proliferating </w:t>
      </w:r>
      <w:r w:rsidRPr="001404A3">
        <w:rPr>
          <w:rStyle w:val="StyleUnderline"/>
          <w:rFonts w:asciiTheme="minorHAnsi" w:hAnsiTheme="minorHAnsi" w:cstheme="minorHAnsi"/>
          <w:highlight w:val="cyan"/>
        </w:rPr>
        <w:t xml:space="preserve">state </w:t>
      </w:r>
      <w:r w:rsidRPr="001404A3">
        <w:rPr>
          <w:rStyle w:val="Emphasis"/>
          <w:rFonts w:asciiTheme="minorHAnsi" w:hAnsiTheme="minorHAnsi" w:cstheme="minorHAnsi"/>
          <w:highlight w:val="cyan"/>
        </w:rPr>
        <w:t>does not have a security guarantee</w:t>
      </w:r>
      <w:r w:rsidRPr="001404A3">
        <w:rPr>
          <w:rStyle w:val="StyleUnderline"/>
          <w:rFonts w:asciiTheme="minorHAnsi" w:hAnsiTheme="minorHAnsi" w:cstheme="minorHAnsi"/>
        </w:rPr>
        <w:t xml:space="preserve"> from a </w:t>
      </w:r>
      <w:r w:rsidRPr="001404A3">
        <w:rPr>
          <w:rStyle w:val="Emphasis"/>
          <w:rFonts w:asciiTheme="minorHAnsi" w:hAnsiTheme="minorHAnsi" w:cstheme="minorHAnsi"/>
        </w:rPr>
        <w:t>nuclear</w:t>
      </w:r>
      <w:r w:rsidRPr="001404A3">
        <w:rPr>
          <w:rStyle w:val="StyleUnderline"/>
          <w:rFonts w:asciiTheme="minorHAnsi" w:hAnsiTheme="minorHAnsi" w:cstheme="minorHAnsi"/>
        </w:rPr>
        <w:t xml:space="preserve">- armed </w:t>
      </w:r>
      <w:r w:rsidRPr="001404A3">
        <w:rPr>
          <w:rStyle w:val="Emphasis"/>
          <w:rFonts w:asciiTheme="minorHAnsi" w:hAnsiTheme="minorHAnsi" w:cstheme="minorHAnsi"/>
        </w:rPr>
        <w:t>patron</w:t>
      </w:r>
      <w:r w:rsidRPr="001404A3">
        <w:rPr>
          <w:rFonts w:asciiTheme="minorHAnsi" w:hAnsiTheme="minorHAnsi" w:cstheme="minorHAnsi"/>
        </w:rPr>
        <w:t xml:space="preserve">; </w:t>
      </w:r>
      <w:r w:rsidRPr="001404A3">
        <w:rPr>
          <w:rStyle w:val="StyleUnderline"/>
          <w:rFonts w:asciiTheme="minorHAnsi" w:hAnsiTheme="minorHAnsi" w:cstheme="minorHAnsi"/>
          <w:highlight w:val="cyan"/>
        </w:rPr>
        <w:t>and</w:t>
      </w:r>
      <w:r w:rsidRPr="001404A3">
        <w:rPr>
          <w:rFonts w:asciiTheme="minorHAnsi" w:hAnsiTheme="minorHAnsi" w:cstheme="minorHAnsi"/>
        </w:rPr>
        <w:t xml:space="preserve"> (3) </w:t>
      </w:r>
      <w:r w:rsidRPr="001404A3">
        <w:rPr>
          <w:rStyle w:val="StyleUnderline"/>
          <w:rFonts w:asciiTheme="minorHAnsi" w:hAnsiTheme="minorHAnsi" w:cstheme="minorHAnsi"/>
        </w:rPr>
        <w:t xml:space="preserve">the potential proliferator has the industrial and technical </w:t>
      </w:r>
      <w:r w:rsidRPr="001404A3">
        <w:rPr>
          <w:rStyle w:val="StyleUnderline"/>
          <w:rFonts w:asciiTheme="minorHAnsi" w:hAnsiTheme="minorHAnsi" w:cstheme="minorHAnsi"/>
          <w:highlight w:val="cyan"/>
        </w:rPr>
        <w:t>capacity</w:t>
      </w:r>
      <w:r w:rsidRPr="001404A3">
        <w:rPr>
          <w:rStyle w:val="StyleUnderline"/>
          <w:rFonts w:asciiTheme="minorHAnsi" w:hAnsiTheme="minorHAnsi" w:cstheme="minorHAnsi"/>
        </w:rPr>
        <w:t xml:space="preserve"> to launch an indigenous</w:t>
      </w:r>
      <w:r w:rsidRPr="001404A3">
        <w:rPr>
          <w:rFonts w:asciiTheme="minorHAnsi" w:hAnsiTheme="minorHAnsi" w:cstheme="minorHAnsi"/>
        </w:rPr>
        <w:t xml:space="preserve"> nuclear </w:t>
      </w:r>
      <w:r w:rsidRPr="001404A3">
        <w:rPr>
          <w:rStyle w:val="StyleUnderline"/>
          <w:rFonts w:asciiTheme="minorHAnsi" w:hAnsiTheme="minorHAnsi" w:cstheme="minorHAnsi"/>
        </w:rPr>
        <w:t>program</w:t>
      </w:r>
      <w:r w:rsidRPr="001404A3">
        <w:rPr>
          <w:rFonts w:asciiTheme="minorHAnsi" w:hAnsiTheme="minorHAnsi" w:cstheme="minorHAnsi"/>
        </w:rPr>
        <w:t>. 18 19 16</w:t>
      </w:r>
    </w:p>
    <w:p w14:paraId="1A8E7CF0" w14:textId="77777777" w:rsidR="00EE39A4" w:rsidRPr="001404A3" w:rsidRDefault="00EE39A4" w:rsidP="00EE39A4">
      <w:pPr>
        <w:rPr>
          <w:rFonts w:asciiTheme="minorHAnsi" w:hAnsiTheme="minorHAnsi" w:cstheme="minorHAnsi"/>
        </w:rPr>
      </w:pPr>
      <w:r w:rsidRPr="001404A3">
        <w:rPr>
          <w:rFonts w:asciiTheme="minorHAnsi" w:hAnsiTheme="minorHAnsi" w:cstheme="minorHAnsi"/>
        </w:rPr>
        <w:t>In sum, as Monteiro and Debs note, “Despite grave concerns that more states would seek a nuclear deterrent to counter U.S. power preponderance,” in fact “</w:t>
      </w:r>
      <w:r w:rsidRPr="001404A3">
        <w:rPr>
          <w:rStyle w:val="StyleUnderline"/>
          <w:rFonts w:asciiTheme="minorHAnsi" w:hAnsiTheme="minorHAnsi" w:cstheme="minorHAnsi"/>
        </w:rPr>
        <w:t xml:space="preserve">the </w:t>
      </w:r>
      <w:r w:rsidRPr="001404A3">
        <w:rPr>
          <w:rStyle w:val="StyleUnderline"/>
          <w:rFonts w:asciiTheme="minorHAnsi" w:hAnsiTheme="minorHAnsi" w:cstheme="minorHAnsi"/>
          <w:highlight w:val="cyan"/>
        </w:rPr>
        <w:t>spread</w:t>
      </w:r>
      <w:r w:rsidRPr="001404A3">
        <w:rPr>
          <w:rStyle w:val="StyleUnderline"/>
          <w:rFonts w:asciiTheme="minorHAnsi" w:hAnsiTheme="minorHAnsi" w:cstheme="minorHAnsi"/>
        </w:rPr>
        <w:t xml:space="preserve"> of nuclear weapons </w:t>
      </w:r>
      <w:r w:rsidRPr="001404A3">
        <w:rPr>
          <w:rStyle w:val="Emphasis"/>
          <w:rFonts w:asciiTheme="minorHAnsi" w:hAnsiTheme="minorHAnsi" w:cstheme="minorHAnsi"/>
          <w:highlight w:val="cyan"/>
        </w:rPr>
        <w:t>decelerated</w:t>
      </w:r>
      <w:r w:rsidRPr="001404A3">
        <w:rPr>
          <w:rStyle w:val="StyleUnderline"/>
          <w:rFonts w:asciiTheme="minorHAnsi" w:hAnsiTheme="minorHAnsi" w:cstheme="minorHAnsi"/>
          <w:highlight w:val="cyan"/>
        </w:rPr>
        <w:t xml:space="preserve"> with the </w:t>
      </w:r>
      <w:r w:rsidRPr="001404A3">
        <w:rPr>
          <w:rStyle w:val="Emphasis"/>
          <w:rFonts w:asciiTheme="minorHAnsi" w:hAnsiTheme="minorHAnsi" w:cstheme="minorHAnsi"/>
          <w:highlight w:val="cyan"/>
        </w:rPr>
        <w:t>end of the Cold War</w:t>
      </w:r>
      <w:r w:rsidRPr="001404A3">
        <w:rPr>
          <w:rFonts w:asciiTheme="minorHAnsi" w:hAnsiTheme="minorHAnsi" w:cstheme="minorHAnsi"/>
        </w:rPr>
        <w:t xml:space="preserve"> in 1989.” </w:t>
      </w:r>
      <w:r w:rsidRPr="001404A3">
        <w:rPr>
          <w:rStyle w:val="StyleUnderline"/>
          <w:rFonts w:asciiTheme="minorHAnsi" w:hAnsiTheme="minorHAnsi" w:cstheme="minorHAnsi"/>
        </w:rPr>
        <w:t xml:space="preserve">Their research, as well as that of </w:t>
      </w:r>
      <w:r w:rsidRPr="001404A3">
        <w:rPr>
          <w:rStyle w:val="Emphasis"/>
          <w:rFonts w:asciiTheme="minorHAnsi" w:hAnsiTheme="minorHAnsi" w:cstheme="minorHAnsi"/>
          <w:highlight w:val="cyan"/>
        </w:rPr>
        <w:t>scores of scholars</w:t>
      </w:r>
      <w:r w:rsidRPr="001404A3">
        <w:rPr>
          <w:rFonts w:asciiTheme="minorHAnsi" w:hAnsiTheme="minorHAnsi" w:cstheme="minorHAnsi"/>
          <w:highlight w:val="cyan"/>
        </w:rPr>
        <w:t xml:space="preserve"> </w:t>
      </w:r>
      <w:r w:rsidRPr="001404A3">
        <w:rPr>
          <w:rStyle w:val="StyleUnderline"/>
          <w:rFonts w:asciiTheme="minorHAnsi" w:hAnsiTheme="minorHAnsi" w:cstheme="minorHAnsi"/>
          <w:highlight w:val="cyan"/>
        </w:rPr>
        <w:t>using</w:t>
      </w:r>
      <w:r w:rsidRPr="001404A3">
        <w:rPr>
          <w:rFonts w:asciiTheme="minorHAnsi" w:hAnsiTheme="minorHAnsi" w:cstheme="minorHAnsi"/>
          <w:highlight w:val="cyan"/>
        </w:rPr>
        <w:t xml:space="preserve"> </w:t>
      </w:r>
      <w:r w:rsidRPr="001404A3">
        <w:rPr>
          <w:rStyle w:val="Emphasis"/>
          <w:rFonts w:asciiTheme="minorHAnsi" w:hAnsiTheme="minorHAnsi" w:cstheme="minorHAnsi"/>
          <w:highlight w:val="cyan"/>
        </w:rPr>
        <w:t>multiple methods</w:t>
      </w:r>
      <w:r w:rsidRPr="001404A3">
        <w:rPr>
          <w:rFonts w:asciiTheme="minorHAnsi" w:hAnsiTheme="minorHAnsi" w:cstheme="minorHAnsi"/>
        </w:rPr>
        <w:t xml:space="preserve"> </w:t>
      </w:r>
      <w:r w:rsidRPr="001404A3">
        <w:rPr>
          <w:rStyle w:val="StyleUnderline"/>
          <w:rFonts w:asciiTheme="minorHAnsi" w:hAnsiTheme="minorHAnsi" w:cstheme="minorHAnsi"/>
        </w:rPr>
        <w:t xml:space="preserve">and </w:t>
      </w:r>
      <w:r w:rsidRPr="001404A3">
        <w:rPr>
          <w:rStyle w:val="StyleUnderline"/>
          <w:rFonts w:asciiTheme="minorHAnsi" w:hAnsiTheme="minorHAnsi" w:cstheme="minorHAnsi"/>
          <w:highlight w:val="cyan"/>
        </w:rPr>
        <w:t xml:space="preserve">representing </w:t>
      </w:r>
      <w:r w:rsidRPr="001404A3">
        <w:rPr>
          <w:rStyle w:val="StyleUnderline"/>
          <w:rFonts w:asciiTheme="minorHAnsi" w:hAnsiTheme="minorHAnsi" w:cstheme="minorHAnsi"/>
        </w:rPr>
        <w:t xml:space="preserve">many </w:t>
      </w:r>
      <w:r w:rsidRPr="001404A3">
        <w:rPr>
          <w:rStyle w:val="Emphasis"/>
          <w:rFonts w:asciiTheme="minorHAnsi" w:hAnsiTheme="minorHAnsi" w:cstheme="minorHAnsi"/>
          <w:highlight w:val="cyan"/>
        </w:rPr>
        <w:t>contrasting</w:t>
      </w:r>
      <w:r w:rsidRPr="001404A3">
        <w:rPr>
          <w:rStyle w:val="Emphasis"/>
          <w:rFonts w:asciiTheme="minorHAnsi" w:hAnsiTheme="minorHAnsi" w:cstheme="minorHAnsi"/>
        </w:rPr>
        <w:t xml:space="preserve"> theoretical </w:t>
      </w:r>
      <w:r w:rsidRPr="001404A3">
        <w:rPr>
          <w:rStyle w:val="Emphasis"/>
          <w:rFonts w:asciiTheme="minorHAnsi" w:hAnsiTheme="minorHAnsi" w:cstheme="minorHAnsi"/>
          <w:highlight w:val="cyan"/>
        </w:rPr>
        <w:t>perspectives</w:t>
      </w:r>
      <w:r w:rsidRPr="001404A3">
        <w:rPr>
          <w:rFonts w:asciiTheme="minorHAnsi" w:hAnsiTheme="minorHAnsi" w:cstheme="minorHAnsi"/>
          <w:highlight w:val="cyan"/>
        </w:rPr>
        <w:t xml:space="preserve">, </w:t>
      </w:r>
      <w:r w:rsidRPr="001404A3">
        <w:rPr>
          <w:rStyle w:val="StyleUnderline"/>
          <w:rFonts w:asciiTheme="minorHAnsi" w:hAnsiTheme="minorHAnsi" w:cstheme="minorHAnsi"/>
          <w:highlight w:val="cyan"/>
        </w:rPr>
        <w:t>shows</w:t>
      </w:r>
      <w:r w:rsidRPr="001404A3">
        <w:rPr>
          <w:rStyle w:val="StyleUnderline"/>
          <w:rFonts w:asciiTheme="minorHAnsi" w:hAnsiTheme="minorHAnsi" w:cstheme="minorHAnsi"/>
        </w:rPr>
        <w:t xml:space="preserve"> that </w:t>
      </w:r>
      <w:r w:rsidRPr="001404A3">
        <w:rPr>
          <w:rStyle w:val="StyleUnderline"/>
          <w:rFonts w:asciiTheme="minorHAnsi" w:hAnsiTheme="minorHAnsi" w:cstheme="minorHAnsi"/>
          <w:highlight w:val="cyan"/>
        </w:rPr>
        <w:t>US</w:t>
      </w:r>
      <w:r w:rsidRPr="001404A3">
        <w:rPr>
          <w:rStyle w:val="StyleUnderline"/>
          <w:rFonts w:asciiTheme="minorHAnsi" w:hAnsiTheme="minorHAnsi" w:cstheme="minorHAnsi"/>
        </w:rPr>
        <w:t xml:space="preserve"> </w:t>
      </w:r>
      <w:r w:rsidRPr="001404A3">
        <w:rPr>
          <w:rStyle w:val="Emphasis"/>
          <w:rFonts w:asciiTheme="minorHAnsi" w:hAnsiTheme="minorHAnsi" w:cstheme="minorHAnsi"/>
        </w:rPr>
        <w:t xml:space="preserve">security </w:t>
      </w:r>
      <w:r w:rsidRPr="001404A3">
        <w:rPr>
          <w:rStyle w:val="Emphasis"/>
          <w:rFonts w:asciiTheme="minorHAnsi" w:hAnsiTheme="minorHAnsi" w:cstheme="minorHAnsi"/>
          <w:highlight w:val="cyan"/>
        </w:rPr>
        <w:t>guarantees</w:t>
      </w:r>
      <w:r w:rsidRPr="001404A3">
        <w:rPr>
          <w:rStyle w:val="StyleUnderline"/>
          <w:rFonts w:asciiTheme="minorHAnsi" w:hAnsiTheme="minorHAnsi" w:cstheme="minorHAnsi"/>
          <w:highlight w:val="cyan"/>
        </w:rPr>
        <w:t xml:space="preserve"> and</w:t>
      </w:r>
      <w:r w:rsidRPr="001404A3">
        <w:rPr>
          <w:rStyle w:val="StyleUnderline"/>
          <w:rFonts w:asciiTheme="minorHAnsi" w:hAnsiTheme="minorHAnsi" w:cstheme="minorHAnsi"/>
        </w:rPr>
        <w:t xml:space="preserve"> the counter- proliferation policy </w:t>
      </w:r>
      <w:r w:rsidRPr="001404A3">
        <w:rPr>
          <w:rStyle w:val="Emphasis"/>
          <w:rFonts w:asciiTheme="minorHAnsi" w:hAnsiTheme="minorHAnsi" w:cstheme="minorHAnsi"/>
          <w:highlight w:val="cyan"/>
        </w:rPr>
        <w:t>deep engagement</w:t>
      </w:r>
      <w:r w:rsidRPr="001404A3">
        <w:rPr>
          <w:rFonts w:asciiTheme="minorHAnsi" w:hAnsiTheme="minorHAnsi" w:cstheme="minorHAnsi"/>
        </w:rPr>
        <w:t xml:space="preserve"> </w:t>
      </w:r>
      <w:r w:rsidRPr="001404A3">
        <w:rPr>
          <w:rStyle w:val="StyleUnderline"/>
          <w:rFonts w:asciiTheme="minorHAnsi" w:hAnsiTheme="minorHAnsi" w:cstheme="minorHAnsi"/>
        </w:rPr>
        <w:t xml:space="preserve">allows </w:t>
      </w:r>
      <w:r w:rsidRPr="001404A3">
        <w:rPr>
          <w:rStyle w:val="StyleUnderline"/>
          <w:rFonts w:asciiTheme="minorHAnsi" w:hAnsiTheme="minorHAnsi" w:cstheme="minorHAnsi"/>
          <w:highlight w:val="cyan"/>
        </w:rPr>
        <w:t>are</w:t>
      </w:r>
      <w:r w:rsidRPr="001404A3">
        <w:rPr>
          <w:rStyle w:val="StyleUnderline"/>
          <w:rFonts w:asciiTheme="minorHAnsi" w:hAnsiTheme="minorHAnsi" w:cstheme="minorHAnsi"/>
        </w:rPr>
        <w:t xml:space="preserve"> a </w:t>
      </w:r>
      <w:r w:rsidRPr="001404A3">
        <w:rPr>
          <w:rStyle w:val="Emphasis"/>
          <w:rFonts w:asciiTheme="minorHAnsi" w:hAnsiTheme="minorHAnsi" w:cstheme="minorHAnsi"/>
        </w:rPr>
        <w:t>big part</w:t>
      </w:r>
      <w:r w:rsidRPr="001404A3">
        <w:rPr>
          <w:rStyle w:val="StyleUnderline"/>
          <w:rFonts w:asciiTheme="minorHAnsi" w:hAnsiTheme="minorHAnsi" w:cstheme="minorHAnsi"/>
        </w:rPr>
        <w:t xml:space="preserve"> of the </w:t>
      </w:r>
      <w:r w:rsidRPr="001404A3">
        <w:rPr>
          <w:rStyle w:val="Emphasis"/>
          <w:rFonts w:asciiTheme="minorHAnsi" w:hAnsiTheme="minorHAnsi" w:cstheme="minorHAnsi"/>
        </w:rPr>
        <w:t xml:space="preserve">reason </w:t>
      </w:r>
      <w:r w:rsidRPr="001404A3">
        <w:rPr>
          <w:rStyle w:val="Emphasis"/>
          <w:rFonts w:asciiTheme="minorHAnsi" w:hAnsiTheme="minorHAnsi" w:cstheme="minorHAnsi"/>
          <w:highlight w:val="cyan"/>
        </w:rPr>
        <w:t>why</w:t>
      </w:r>
      <w:r w:rsidRPr="001404A3">
        <w:rPr>
          <w:rFonts w:asciiTheme="minorHAnsi" w:hAnsiTheme="minorHAnsi" w:cstheme="minorHAnsi"/>
        </w:rPr>
        <w:t>. 20</w:t>
      </w:r>
    </w:p>
    <w:p w14:paraId="675BCA38" w14:textId="77777777" w:rsidR="00EE39A4" w:rsidRPr="001404A3" w:rsidRDefault="00EE39A4" w:rsidP="00EE39A4">
      <w:pPr>
        <w:rPr>
          <w:rFonts w:asciiTheme="minorHAnsi" w:hAnsiTheme="minorHAnsi" w:cstheme="minorHAnsi"/>
        </w:rPr>
      </w:pPr>
      <w:r w:rsidRPr="001404A3">
        <w:rPr>
          <w:rFonts w:asciiTheme="minorHAnsi" w:hAnsiTheme="minorHAnsi" w:cstheme="minorHAnsi"/>
        </w:rPr>
        <w:t xml:space="preserve">The Costs of Nuclear Proliferation General empirical findings thus lend support to the proposition that security alliances impede nuclear proliferation. But is this a net contributor to global security? Most practitioners and policy analysts would probably not even bring this up as a question and would automatically answer yes if it were raised. Yet a small but very prominent group of theorists within the academy reach a different answer: </w:t>
      </w:r>
      <w:r w:rsidRPr="001404A3">
        <w:rPr>
          <w:rStyle w:val="StyleUnderline"/>
          <w:rFonts w:asciiTheme="minorHAnsi" w:hAnsiTheme="minorHAnsi" w:cstheme="minorHAnsi"/>
        </w:rPr>
        <w:t xml:space="preserve">some of the same realist precepts that generate the theoretical prediction that retrenchment would increase demand for nuclear weapons also suggest that proliferation might </w:t>
      </w:r>
      <w:r w:rsidRPr="001404A3">
        <w:rPr>
          <w:rStyle w:val="Emphasis"/>
          <w:rFonts w:asciiTheme="minorHAnsi" w:hAnsiTheme="minorHAnsi" w:cstheme="minorHAnsi"/>
        </w:rPr>
        <w:t>increase security</w:t>
      </w:r>
      <w:r w:rsidRPr="001404A3">
        <w:rPr>
          <w:rFonts w:asciiTheme="minorHAnsi" w:hAnsiTheme="minorHAnsi" w:cstheme="minorHAnsi"/>
        </w:rPr>
        <w:t xml:space="preserve"> such that the net effect of retrenchment could be neutral. Most notably, “</w:t>
      </w:r>
      <w:r w:rsidRPr="001404A3">
        <w:rPr>
          <w:rStyle w:val="Emphasis"/>
          <w:rFonts w:asciiTheme="minorHAnsi" w:hAnsiTheme="minorHAnsi" w:cstheme="minorHAnsi"/>
        </w:rPr>
        <w:t>nuclear optimists</w:t>
      </w:r>
      <w:r w:rsidRPr="001404A3">
        <w:rPr>
          <w:rFonts w:asciiTheme="minorHAnsi" w:hAnsiTheme="minorHAnsi" w:cstheme="minorHAnsi"/>
        </w:rPr>
        <w:t xml:space="preserve">” </w:t>
      </w:r>
      <w:r w:rsidRPr="001404A3">
        <w:rPr>
          <w:rStyle w:val="StyleUnderline"/>
          <w:rFonts w:asciiTheme="minorHAnsi" w:hAnsiTheme="minorHAnsi" w:cstheme="minorHAnsi"/>
        </w:rPr>
        <w:t>like</w:t>
      </w:r>
      <w:r w:rsidRPr="001404A3">
        <w:rPr>
          <w:rFonts w:asciiTheme="minorHAnsi" w:hAnsiTheme="minorHAnsi" w:cstheme="minorHAnsi"/>
        </w:rPr>
        <w:t xml:space="preserve"> Kenneth </w:t>
      </w:r>
      <w:r w:rsidRPr="001404A3">
        <w:rPr>
          <w:rStyle w:val="Emphasis"/>
          <w:rFonts w:asciiTheme="minorHAnsi" w:hAnsiTheme="minorHAnsi" w:cstheme="minorHAnsi"/>
        </w:rPr>
        <w:t>Waltz</w:t>
      </w:r>
      <w:r w:rsidRPr="001404A3">
        <w:rPr>
          <w:rFonts w:asciiTheme="minorHAnsi" w:hAnsiTheme="minorHAnsi" w:cstheme="minorHAnsi"/>
        </w:rPr>
        <w:t xml:space="preserve"> </w:t>
      </w:r>
      <w:r w:rsidRPr="001404A3">
        <w:rPr>
          <w:rStyle w:val="StyleUnderline"/>
          <w:rFonts w:asciiTheme="minorHAnsi" w:hAnsiTheme="minorHAnsi" w:cstheme="minorHAnsi"/>
        </w:rPr>
        <w:t xml:space="preserve">contend that </w:t>
      </w:r>
      <w:r w:rsidRPr="001404A3">
        <w:rPr>
          <w:rStyle w:val="Emphasis"/>
          <w:rFonts w:asciiTheme="minorHAnsi" w:hAnsiTheme="minorHAnsi" w:cstheme="minorHAnsi"/>
        </w:rPr>
        <w:t>deterrence</w:t>
      </w:r>
      <w:r w:rsidRPr="001404A3">
        <w:rPr>
          <w:rStyle w:val="StyleUnderline"/>
          <w:rFonts w:asciiTheme="minorHAnsi" w:hAnsiTheme="minorHAnsi" w:cstheme="minorHAnsi"/>
        </w:rPr>
        <w:t xml:space="preserve"> essentially solves the security problem for all </w:t>
      </w:r>
      <w:r w:rsidRPr="001404A3">
        <w:rPr>
          <w:rStyle w:val="Emphasis"/>
          <w:rFonts w:asciiTheme="minorHAnsi" w:hAnsiTheme="minorHAnsi" w:cstheme="minorHAnsi"/>
        </w:rPr>
        <w:t>nuclear- armed states</w:t>
      </w:r>
      <w:r w:rsidRPr="001404A3">
        <w:rPr>
          <w:rFonts w:asciiTheme="minorHAnsi" w:hAnsiTheme="minorHAnsi" w:cstheme="minorHAnsi"/>
        </w:rPr>
        <w:t xml:space="preserve">, </w:t>
      </w:r>
      <w:r w:rsidRPr="001404A3">
        <w:rPr>
          <w:rStyle w:val="StyleUnderline"/>
          <w:rFonts w:asciiTheme="minorHAnsi" w:hAnsiTheme="minorHAnsi" w:cstheme="minorHAnsi"/>
        </w:rPr>
        <w:t xml:space="preserve">largely eliminating the direct use of force </w:t>
      </w:r>
      <w:r w:rsidRPr="001404A3">
        <w:rPr>
          <w:rFonts w:asciiTheme="minorHAnsi" w:hAnsiTheme="minorHAnsi" w:cstheme="minorHAnsi"/>
        </w:rPr>
        <w:t xml:space="preserve">among them. It follows that </w:t>
      </w:r>
      <w:r w:rsidRPr="001404A3">
        <w:rPr>
          <w:rStyle w:val="StyleUnderline"/>
          <w:rFonts w:asciiTheme="minorHAnsi" w:hAnsiTheme="minorHAnsi" w:cstheme="minorHAnsi"/>
        </w:rPr>
        <w:t xml:space="preserve">US retrenchment might generate an initial decrease in security followed by an </w:t>
      </w:r>
      <w:r w:rsidRPr="001404A3">
        <w:rPr>
          <w:rStyle w:val="Emphasis"/>
          <w:rFonts w:asciiTheme="minorHAnsi" w:hAnsiTheme="minorHAnsi" w:cstheme="minorHAnsi"/>
        </w:rPr>
        <w:t>increase as insecure states acquire nuclear capabilities</w:t>
      </w:r>
      <w:r w:rsidRPr="001404A3">
        <w:rPr>
          <w:rFonts w:asciiTheme="minorHAnsi" w:hAnsiTheme="minorHAnsi" w:cstheme="minorHAnsi"/>
        </w:rPr>
        <w:t xml:space="preserve">, </w:t>
      </w:r>
      <w:r w:rsidRPr="001404A3">
        <w:rPr>
          <w:rStyle w:val="StyleUnderline"/>
          <w:rFonts w:asciiTheme="minorHAnsi" w:hAnsiTheme="minorHAnsi" w:cstheme="minorHAnsi"/>
        </w:rPr>
        <w:t>ultimately leaving no net effect on international security</w:t>
      </w:r>
      <w:r w:rsidRPr="001404A3">
        <w:rPr>
          <w:rFonts w:asciiTheme="minorHAnsi" w:hAnsiTheme="minorHAnsi" w:cstheme="minorHAnsi"/>
        </w:rPr>
        <w:t>. 21</w:t>
      </w:r>
    </w:p>
    <w:p w14:paraId="4769A7AD" w14:textId="77777777" w:rsidR="00EE39A4" w:rsidRPr="001404A3" w:rsidRDefault="00EE39A4" w:rsidP="00EE39A4">
      <w:pPr>
        <w:rPr>
          <w:rFonts w:asciiTheme="minorHAnsi" w:hAnsiTheme="minorHAnsi" w:cstheme="minorHAnsi"/>
        </w:rPr>
      </w:pPr>
      <w:r w:rsidRPr="001404A3">
        <w:rPr>
          <w:rStyle w:val="StyleUnderline"/>
          <w:rFonts w:asciiTheme="minorHAnsi" w:hAnsiTheme="minorHAnsi" w:cstheme="minorHAnsi"/>
        </w:rPr>
        <w:t xml:space="preserve">This perspective is countered by </w:t>
      </w:r>
      <w:r w:rsidRPr="001404A3">
        <w:rPr>
          <w:rFonts w:asciiTheme="minorHAnsi" w:hAnsiTheme="minorHAnsi" w:cstheme="minorHAnsi"/>
        </w:rPr>
        <w:t>“</w:t>
      </w:r>
      <w:r w:rsidRPr="001404A3">
        <w:rPr>
          <w:rStyle w:val="Emphasis"/>
          <w:rFonts w:asciiTheme="minorHAnsi" w:hAnsiTheme="minorHAnsi" w:cstheme="minorHAnsi"/>
        </w:rPr>
        <w:t xml:space="preserve">nuclear </w:t>
      </w:r>
      <w:r w:rsidRPr="001404A3">
        <w:rPr>
          <w:rStyle w:val="Emphasis"/>
          <w:rFonts w:asciiTheme="minorHAnsi" w:hAnsiTheme="minorHAnsi" w:cstheme="minorHAnsi"/>
          <w:highlight w:val="cyan"/>
        </w:rPr>
        <w:t>pessimists</w:t>
      </w:r>
      <w:r w:rsidRPr="001404A3">
        <w:rPr>
          <w:rFonts w:asciiTheme="minorHAnsi" w:hAnsiTheme="minorHAnsi" w:cstheme="minorHAnsi"/>
        </w:rPr>
        <w:t xml:space="preserve">” such as Scott Sagan. Reaching outside realism to organization theory and other bodies of social science research, </w:t>
      </w:r>
      <w:r w:rsidRPr="001404A3">
        <w:rPr>
          <w:rStyle w:val="StyleUnderline"/>
          <w:rFonts w:asciiTheme="minorHAnsi" w:hAnsiTheme="minorHAnsi" w:cstheme="minorHAnsi"/>
        </w:rPr>
        <w:t xml:space="preserve">they </w:t>
      </w:r>
      <w:r w:rsidRPr="001404A3">
        <w:rPr>
          <w:rStyle w:val="StyleUnderline"/>
          <w:rFonts w:asciiTheme="minorHAnsi" w:hAnsiTheme="minorHAnsi" w:cstheme="minorHAnsi"/>
          <w:highlight w:val="cyan"/>
        </w:rPr>
        <w:t>see major</w:t>
      </w:r>
      <w:r w:rsidRPr="001404A3">
        <w:rPr>
          <w:rStyle w:val="StyleUnderline"/>
          <w:rFonts w:asciiTheme="minorHAnsi" w:hAnsiTheme="minorHAnsi" w:cstheme="minorHAnsi"/>
        </w:rPr>
        <w:t xml:space="preserve"> security </w:t>
      </w:r>
      <w:r w:rsidRPr="001404A3">
        <w:rPr>
          <w:rStyle w:val="StyleUnderline"/>
          <w:rFonts w:asciiTheme="minorHAnsi" w:hAnsiTheme="minorHAnsi" w:cstheme="minorHAnsi"/>
          <w:highlight w:val="cyan"/>
        </w:rPr>
        <w:t xml:space="preserve">downsides </w:t>
      </w:r>
      <w:r w:rsidRPr="001404A3">
        <w:rPr>
          <w:rStyle w:val="StyleUnderline"/>
          <w:rFonts w:asciiTheme="minorHAnsi" w:hAnsiTheme="minorHAnsi" w:cstheme="minorHAnsi"/>
        </w:rPr>
        <w:t xml:space="preserve">from </w:t>
      </w:r>
      <w:r w:rsidRPr="001404A3">
        <w:rPr>
          <w:rStyle w:val="Emphasis"/>
          <w:rFonts w:asciiTheme="minorHAnsi" w:hAnsiTheme="minorHAnsi" w:cstheme="minorHAnsi"/>
        </w:rPr>
        <w:t>new nuclear states</w:t>
      </w:r>
      <w:r w:rsidRPr="001404A3">
        <w:rPr>
          <w:rStyle w:val="StyleUnderline"/>
          <w:rFonts w:asciiTheme="minorHAnsi" w:hAnsiTheme="minorHAnsi" w:cstheme="minorHAnsi"/>
        </w:rPr>
        <w:t xml:space="preserve">. </w:t>
      </w:r>
      <w:r w:rsidRPr="001404A3">
        <w:rPr>
          <w:rStyle w:val="Emphasis"/>
          <w:rFonts w:asciiTheme="minorHAnsi" w:hAnsiTheme="minorHAnsi" w:cstheme="minorHAnsi"/>
        </w:rPr>
        <w:t xml:space="preserve">Copious </w:t>
      </w:r>
      <w:r w:rsidRPr="001404A3">
        <w:rPr>
          <w:rStyle w:val="Emphasis"/>
          <w:rFonts w:asciiTheme="minorHAnsi" w:hAnsiTheme="minorHAnsi" w:cstheme="minorHAnsi"/>
          <w:highlight w:val="cyan"/>
        </w:rPr>
        <w:t>research</w:t>
      </w:r>
      <w:r w:rsidRPr="001404A3">
        <w:rPr>
          <w:rFonts w:asciiTheme="minorHAnsi" w:hAnsiTheme="minorHAnsi" w:cstheme="minorHAnsi"/>
        </w:rPr>
        <w:t xml:space="preserve"> produced by Sagan and </w:t>
      </w:r>
      <w:proofErr w:type="gramStart"/>
      <w:r w:rsidRPr="001404A3">
        <w:rPr>
          <w:rFonts w:asciiTheme="minorHAnsi" w:hAnsiTheme="minorHAnsi" w:cstheme="minorHAnsi"/>
        </w:rPr>
        <w:t>others</w:t>
      </w:r>
      <w:proofErr w:type="gramEnd"/>
      <w:r w:rsidRPr="001404A3">
        <w:rPr>
          <w:rFonts w:asciiTheme="minorHAnsi" w:hAnsiTheme="minorHAnsi" w:cstheme="minorHAnsi"/>
        </w:rPr>
        <w:t xml:space="preserve"> </w:t>
      </w:r>
      <w:r w:rsidRPr="001404A3">
        <w:rPr>
          <w:rStyle w:val="StyleUnderline"/>
          <w:rFonts w:asciiTheme="minorHAnsi" w:hAnsiTheme="minorHAnsi" w:cstheme="minorHAnsi"/>
          <w:highlight w:val="cyan"/>
        </w:rPr>
        <w:t>casts doubt</w:t>
      </w:r>
      <w:r w:rsidRPr="001404A3">
        <w:rPr>
          <w:rStyle w:val="StyleUnderline"/>
          <w:rFonts w:asciiTheme="minorHAnsi" w:hAnsiTheme="minorHAnsi" w:cstheme="minorHAnsi"/>
        </w:rPr>
        <w:t xml:space="preserve"> on the expectation that </w:t>
      </w:r>
      <w:r w:rsidRPr="001404A3">
        <w:rPr>
          <w:rStyle w:val="Emphasis"/>
          <w:rFonts w:asciiTheme="minorHAnsi" w:hAnsiTheme="minorHAnsi" w:cstheme="minorHAnsi"/>
          <w:highlight w:val="cyan"/>
        </w:rPr>
        <w:t>governments</w:t>
      </w:r>
      <w:r w:rsidRPr="001404A3">
        <w:rPr>
          <w:rStyle w:val="StyleUnderline"/>
          <w:rFonts w:asciiTheme="minorHAnsi" w:hAnsiTheme="minorHAnsi" w:cstheme="minorHAnsi"/>
          <w:highlight w:val="cyan"/>
        </w:rPr>
        <w:t xml:space="preserve"> can be </w:t>
      </w:r>
      <w:r w:rsidRPr="001404A3">
        <w:rPr>
          <w:rStyle w:val="Emphasis"/>
          <w:rFonts w:asciiTheme="minorHAnsi" w:hAnsiTheme="minorHAnsi" w:cstheme="minorHAnsi"/>
          <w:highlight w:val="cyan"/>
        </w:rPr>
        <w:t>relied upon</w:t>
      </w:r>
      <w:r w:rsidRPr="001404A3">
        <w:rPr>
          <w:rStyle w:val="StyleUnderline"/>
          <w:rFonts w:asciiTheme="minorHAnsi" w:hAnsiTheme="minorHAnsi" w:cstheme="minorHAnsi"/>
        </w:rPr>
        <w:t xml:space="preserve"> to create </w:t>
      </w:r>
      <w:r w:rsidRPr="001404A3">
        <w:rPr>
          <w:rStyle w:val="Emphasis"/>
          <w:rFonts w:asciiTheme="minorHAnsi" w:hAnsiTheme="minorHAnsi" w:cstheme="minorHAnsi"/>
        </w:rPr>
        <w:t>secure</w:t>
      </w:r>
      <w:r w:rsidRPr="001404A3">
        <w:rPr>
          <w:rStyle w:val="StyleUnderline"/>
          <w:rFonts w:asciiTheme="minorHAnsi" w:hAnsiTheme="minorHAnsi" w:cstheme="minorHAnsi"/>
        </w:rPr>
        <w:t xml:space="preserve"> and </w:t>
      </w:r>
      <w:r w:rsidRPr="001404A3">
        <w:rPr>
          <w:rStyle w:val="Emphasis"/>
          <w:rFonts w:asciiTheme="minorHAnsi" w:hAnsiTheme="minorHAnsi" w:cstheme="minorHAnsi"/>
        </w:rPr>
        <w:t>controlled</w:t>
      </w:r>
      <w:r w:rsidRPr="001404A3">
        <w:rPr>
          <w:rStyle w:val="StyleUnderline"/>
          <w:rFonts w:asciiTheme="minorHAnsi" w:hAnsiTheme="minorHAnsi" w:cstheme="minorHAnsi"/>
        </w:rPr>
        <w:t xml:space="preserve"> </w:t>
      </w:r>
      <w:r w:rsidRPr="001404A3">
        <w:rPr>
          <w:rStyle w:val="Emphasis"/>
          <w:rFonts w:asciiTheme="minorHAnsi" w:hAnsiTheme="minorHAnsi" w:cstheme="minorHAnsi"/>
        </w:rPr>
        <w:t>nuclear forces</w:t>
      </w:r>
      <w:r w:rsidRPr="001404A3">
        <w:rPr>
          <w:rStyle w:val="StyleUnderline"/>
          <w:rFonts w:asciiTheme="minorHAnsi" w:hAnsiTheme="minorHAnsi" w:cstheme="minorHAnsi"/>
        </w:rPr>
        <w:t>. The more nuclear states there are, the higher the probability that the organizational, psychological, and civil- military pathologies Sagan identifies will turn an episode like one of the numerous “</w:t>
      </w:r>
      <w:r w:rsidRPr="001404A3">
        <w:rPr>
          <w:rStyle w:val="Emphasis"/>
          <w:rFonts w:asciiTheme="minorHAnsi" w:hAnsiTheme="minorHAnsi" w:cstheme="minorHAnsi"/>
        </w:rPr>
        <w:t>near misses” he uncovers</w:t>
      </w:r>
      <w:r w:rsidRPr="001404A3">
        <w:rPr>
          <w:rFonts w:asciiTheme="minorHAnsi" w:hAnsiTheme="minorHAnsi" w:cstheme="minorHAnsi"/>
        </w:rPr>
        <w:t xml:space="preserve"> into actual nuclear use. As Campbell Craig warns, “</w:t>
      </w:r>
      <w:r w:rsidRPr="001404A3">
        <w:rPr>
          <w:rStyle w:val="StyleUnderline"/>
          <w:rFonts w:asciiTheme="minorHAnsi" w:hAnsiTheme="minorHAnsi" w:cstheme="minorHAnsi"/>
        </w:rPr>
        <w:t xml:space="preserve">One day a </w:t>
      </w:r>
      <w:r w:rsidRPr="001404A3">
        <w:rPr>
          <w:rStyle w:val="Emphasis"/>
          <w:rFonts w:asciiTheme="minorHAnsi" w:hAnsiTheme="minorHAnsi" w:cstheme="minorHAnsi"/>
          <w:highlight w:val="cyan"/>
        </w:rPr>
        <w:t>warning system</w:t>
      </w:r>
      <w:r w:rsidRPr="001404A3">
        <w:rPr>
          <w:rStyle w:val="Emphasis"/>
          <w:rFonts w:asciiTheme="minorHAnsi" w:hAnsiTheme="minorHAnsi" w:cstheme="minorHAnsi"/>
        </w:rPr>
        <w:t xml:space="preserve"> will </w:t>
      </w:r>
      <w:r w:rsidRPr="001404A3">
        <w:rPr>
          <w:rStyle w:val="Emphasis"/>
          <w:rFonts w:asciiTheme="minorHAnsi" w:hAnsiTheme="minorHAnsi" w:cstheme="minorHAnsi"/>
          <w:highlight w:val="cyan"/>
        </w:rPr>
        <w:t>fail</w:t>
      </w:r>
      <w:r w:rsidRPr="001404A3">
        <w:rPr>
          <w:rFonts w:asciiTheme="minorHAnsi" w:hAnsiTheme="minorHAnsi" w:cstheme="minorHAnsi"/>
        </w:rPr>
        <w:t xml:space="preserve">, or </w:t>
      </w:r>
      <w:r w:rsidRPr="001404A3">
        <w:rPr>
          <w:rStyle w:val="Emphasis"/>
          <w:rFonts w:asciiTheme="minorHAnsi" w:hAnsiTheme="minorHAnsi" w:cstheme="minorHAnsi"/>
          <w:highlight w:val="cyan"/>
        </w:rPr>
        <w:t>an</w:t>
      </w:r>
      <w:r w:rsidRPr="001404A3">
        <w:rPr>
          <w:rStyle w:val="Emphasis"/>
          <w:rFonts w:asciiTheme="minorHAnsi" w:hAnsiTheme="minorHAnsi" w:cstheme="minorHAnsi"/>
        </w:rPr>
        <w:t xml:space="preserve"> </w:t>
      </w:r>
      <w:r w:rsidRPr="001404A3">
        <w:rPr>
          <w:rStyle w:val="Emphasis"/>
          <w:rFonts w:asciiTheme="minorHAnsi" w:hAnsiTheme="minorHAnsi" w:cstheme="minorHAnsi"/>
          <w:highlight w:val="cyan"/>
        </w:rPr>
        <w:t>official will panic</w:t>
      </w:r>
      <w:r w:rsidRPr="001404A3">
        <w:rPr>
          <w:rFonts w:asciiTheme="minorHAnsi" w:hAnsiTheme="minorHAnsi" w:cstheme="minorHAnsi"/>
        </w:rPr>
        <w:t xml:space="preserve">, </w:t>
      </w:r>
      <w:r w:rsidRPr="001404A3">
        <w:rPr>
          <w:rStyle w:val="StyleUnderline"/>
          <w:rFonts w:asciiTheme="minorHAnsi" w:hAnsiTheme="minorHAnsi" w:cstheme="minorHAnsi"/>
        </w:rPr>
        <w:t xml:space="preserve">or a terrorist </w:t>
      </w:r>
      <w:r w:rsidRPr="001404A3">
        <w:rPr>
          <w:rStyle w:val="Emphasis"/>
          <w:rFonts w:asciiTheme="minorHAnsi" w:hAnsiTheme="minorHAnsi" w:cstheme="minorHAnsi"/>
          <w:highlight w:val="cyan"/>
        </w:rPr>
        <w:t>attack will be misconstrued</w:t>
      </w:r>
      <w:r w:rsidRPr="001404A3">
        <w:rPr>
          <w:rStyle w:val="StyleUnderline"/>
          <w:rFonts w:asciiTheme="minorHAnsi" w:hAnsiTheme="minorHAnsi" w:cstheme="minorHAnsi"/>
        </w:rPr>
        <w:t xml:space="preserve">, and </w:t>
      </w:r>
      <w:r w:rsidRPr="001404A3">
        <w:rPr>
          <w:rStyle w:val="Emphasis"/>
          <w:rFonts w:asciiTheme="minorHAnsi" w:hAnsiTheme="minorHAnsi" w:cstheme="minorHAnsi"/>
        </w:rPr>
        <w:t xml:space="preserve">the </w:t>
      </w:r>
      <w:r w:rsidRPr="001404A3">
        <w:rPr>
          <w:rStyle w:val="Emphasis"/>
          <w:rFonts w:asciiTheme="minorHAnsi" w:hAnsiTheme="minorHAnsi" w:cstheme="minorHAnsi"/>
          <w:highlight w:val="cyan"/>
        </w:rPr>
        <w:t>missiles will fly</w:t>
      </w:r>
      <w:r w:rsidRPr="001404A3">
        <w:rPr>
          <w:rStyle w:val="StyleUnderline"/>
          <w:rFonts w:asciiTheme="minorHAnsi" w:hAnsiTheme="minorHAnsi" w:cstheme="minorHAnsi"/>
        </w:rPr>
        <w:t>.</w:t>
      </w:r>
      <w:r w:rsidRPr="001404A3">
        <w:rPr>
          <w:rFonts w:asciiTheme="minorHAnsi" w:hAnsiTheme="minorHAnsi" w:cstheme="minorHAnsi"/>
        </w:rPr>
        <w:t>” 22 23</w:t>
      </w:r>
    </w:p>
    <w:p w14:paraId="3B526FD0" w14:textId="77777777" w:rsidR="00EE39A4" w:rsidRPr="001404A3" w:rsidRDefault="00EE39A4" w:rsidP="00EE39A4">
      <w:pPr>
        <w:rPr>
          <w:rFonts w:asciiTheme="minorHAnsi" w:hAnsiTheme="minorHAnsi" w:cstheme="minorHAnsi"/>
        </w:rPr>
      </w:pPr>
      <w:proofErr w:type="gramStart"/>
      <w:r w:rsidRPr="001404A3">
        <w:rPr>
          <w:rFonts w:asciiTheme="minorHAnsi" w:hAnsiTheme="minorHAnsi" w:cstheme="minorHAnsi"/>
        </w:rPr>
        <w:t>Looking beyond these kinds of factors, it</w:t>
      </w:r>
      <w:proofErr w:type="gramEnd"/>
      <w:r w:rsidRPr="001404A3">
        <w:rPr>
          <w:rFonts w:asciiTheme="minorHAnsi" w:hAnsiTheme="minorHAnsi" w:cstheme="minorHAnsi"/>
        </w:rPr>
        <w:t xml:space="preserve"> is notable that </w:t>
      </w:r>
      <w:r w:rsidRPr="001404A3">
        <w:rPr>
          <w:rStyle w:val="StyleUnderline"/>
          <w:rFonts w:asciiTheme="minorHAnsi" w:hAnsiTheme="minorHAnsi" w:cstheme="minorHAnsi"/>
        </w:rPr>
        <w:t>powerful reasons to question the assessment of proliferation optimists also emerge even if one assumes, as they do, that states are rational and seek only to maximize their security</w:t>
      </w:r>
      <w:r w:rsidRPr="001404A3">
        <w:rPr>
          <w:rFonts w:asciiTheme="minorHAnsi" w:hAnsiTheme="minorHAnsi" w:cstheme="minorHAnsi"/>
        </w:rPr>
        <w:t xml:space="preserve">. First, </w:t>
      </w:r>
      <w:r w:rsidRPr="001404A3">
        <w:rPr>
          <w:rStyle w:val="StyleUnderline"/>
          <w:rFonts w:asciiTheme="minorHAnsi" w:hAnsiTheme="minorHAnsi" w:cstheme="minorHAnsi"/>
        </w:rPr>
        <w:t xml:space="preserve">nuclear </w:t>
      </w:r>
      <w:r w:rsidRPr="001404A3">
        <w:rPr>
          <w:rStyle w:val="StyleUnderline"/>
          <w:rFonts w:asciiTheme="minorHAnsi" w:hAnsiTheme="minorHAnsi" w:cstheme="minorHAnsi"/>
          <w:highlight w:val="cyan"/>
        </w:rPr>
        <w:t xml:space="preserve">deterrence </w:t>
      </w:r>
      <w:r w:rsidRPr="001404A3">
        <w:rPr>
          <w:rStyle w:val="StyleUnderline"/>
          <w:rFonts w:asciiTheme="minorHAnsi" w:hAnsiTheme="minorHAnsi" w:cstheme="minorHAnsi"/>
        </w:rPr>
        <w:t xml:space="preserve">can </w:t>
      </w:r>
      <w:r w:rsidRPr="001404A3">
        <w:rPr>
          <w:rStyle w:val="StyleUnderline"/>
          <w:rFonts w:asciiTheme="minorHAnsi" w:hAnsiTheme="minorHAnsi" w:cstheme="minorHAnsi"/>
          <w:highlight w:val="cyan"/>
        </w:rPr>
        <w:t xml:space="preserve">only work by </w:t>
      </w:r>
      <w:r w:rsidRPr="001404A3">
        <w:rPr>
          <w:rStyle w:val="Emphasis"/>
          <w:rFonts w:asciiTheme="minorHAnsi" w:hAnsiTheme="minorHAnsi" w:cstheme="minorHAnsi"/>
          <w:highlight w:val="cyan"/>
        </w:rPr>
        <w:t>raising the risk of nuclear</w:t>
      </w:r>
      <w:r w:rsidRPr="001404A3">
        <w:rPr>
          <w:rStyle w:val="Emphasis"/>
          <w:rFonts w:asciiTheme="minorHAnsi" w:hAnsiTheme="minorHAnsi" w:cstheme="minorHAnsi"/>
        </w:rPr>
        <w:t xml:space="preserve"> </w:t>
      </w:r>
      <w:r w:rsidRPr="001404A3">
        <w:rPr>
          <w:rStyle w:val="Emphasis"/>
          <w:rFonts w:asciiTheme="minorHAnsi" w:hAnsiTheme="minorHAnsi" w:cstheme="minorHAnsi"/>
          <w:highlight w:val="cyan"/>
        </w:rPr>
        <w:t>war</w:t>
      </w:r>
      <w:r w:rsidRPr="001404A3">
        <w:rPr>
          <w:rStyle w:val="StyleUnderline"/>
          <w:rFonts w:asciiTheme="minorHAnsi" w:hAnsiTheme="minorHAnsi" w:cstheme="minorHAnsi"/>
        </w:rPr>
        <w:t xml:space="preserve">. For deterrence to be </w:t>
      </w:r>
      <w:r w:rsidRPr="001404A3">
        <w:rPr>
          <w:rStyle w:val="Emphasis"/>
          <w:rFonts w:asciiTheme="minorHAnsi" w:hAnsiTheme="minorHAnsi" w:cstheme="minorHAnsi"/>
        </w:rPr>
        <w:t>credible</w:t>
      </w:r>
      <w:r w:rsidRPr="001404A3">
        <w:rPr>
          <w:rFonts w:asciiTheme="minorHAnsi" w:hAnsiTheme="minorHAnsi" w:cstheme="minorHAnsi"/>
        </w:rPr>
        <w:t xml:space="preserve">, </w:t>
      </w:r>
      <w:r w:rsidRPr="001404A3">
        <w:rPr>
          <w:rStyle w:val="StyleUnderline"/>
          <w:rFonts w:asciiTheme="minorHAnsi" w:hAnsiTheme="minorHAnsi" w:cstheme="minorHAnsi"/>
        </w:rPr>
        <w:t xml:space="preserve">there </w:t>
      </w:r>
      <w:proofErr w:type="gramStart"/>
      <w:r w:rsidRPr="001404A3">
        <w:rPr>
          <w:rStyle w:val="StyleUnderline"/>
          <w:rFonts w:asciiTheme="minorHAnsi" w:hAnsiTheme="minorHAnsi" w:cstheme="minorHAnsi"/>
        </w:rPr>
        <w:t>has to</w:t>
      </w:r>
      <w:proofErr w:type="gramEnd"/>
      <w:r w:rsidRPr="001404A3">
        <w:rPr>
          <w:rStyle w:val="StyleUnderline"/>
          <w:rFonts w:asciiTheme="minorHAnsi" w:hAnsiTheme="minorHAnsi" w:cstheme="minorHAnsi"/>
        </w:rPr>
        <w:t xml:space="preserve"> be a</w:t>
      </w:r>
      <w:r w:rsidRPr="001404A3">
        <w:rPr>
          <w:rFonts w:asciiTheme="minorHAnsi" w:hAnsiTheme="minorHAnsi" w:cstheme="minorHAnsi"/>
        </w:rPr>
        <w:t xml:space="preserve"> </w:t>
      </w:r>
      <w:r w:rsidRPr="001404A3">
        <w:rPr>
          <w:rStyle w:val="Emphasis"/>
          <w:rFonts w:asciiTheme="minorHAnsi" w:hAnsiTheme="minorHAnsi" w:cstheme="minorHAnsi"/>
        </w:rPr>
        <w:t xml:space="preserve">nonzero chance </w:t>
      </w:r>
      <w:r w:rsidRPr="001404A3">
        <w:rPr>
          <w:rStyle w:val="StyleUnderline"/>
          <w:rFonts w:asciiTheme="minorHAnsi" w:hAnsiTheme="minorHAnsi" w:cstheme="minorHAnsi"/>
        </w:rPr>
        <w:t>of nuclear use</w:t>
      </w:r>
      <w:r w:rsidRPr="001404A3">
        <w:rPr>
          <w:rFonts w:asciiTheme="minorHAnsi" w:hAnsiTheme="minorHAnsi" w:cstheme="minorHAnsi"/>
        </w:rPr>
        <w:t xml:space="preserve">. </w:t>
      </w:r>
      <w:r w:rsidRPr="001404A3">
        <w:rPr>
          <w:rStyle w:val="StyleUnderline"/>
          <w:rFonts w:asciiTheme="minorHAnsi" w:hAnsiTheme="minorHAnsi" w:cstheme="minorHAnsi"/>
          <w:highlight w:val="cyan"/>
        </w:rPr>
        <w:t xml:space="preserve">If </w:t>
      </w:r>
      <w:r w:rsidRPr="001404A3">
        <w:rPr>
          <w:rStyle w:val="StyleUnderline"/>
          <w:rFonts w:asciiTheme="minorHAnsi" w:hAnsiTheme="minorHAnsi" w:cstheme="minorHAnsi"/>
        </w:rPr>
        <w:t xml:space="preserve">nuclear </w:t>
      </w:r>
      <w:r w:rsidRPr="001404A3">
        <w:rPr>
          <w:rStyle w:val="StyleUnderline"/>
          <w:rFonts w:asciiTheme="minorHAnsi" w:hAnsiTheme="minorHAnsi" w:cstheme="minorHAnsi"/>
          <w:highlight w:val="cyan"/>
        </w:rPr>
        <w:t xml:space="preserve">use is </w:t>
      </w:r>
      <w:r w:rsidRPr="001404A3">
        <w:rPr>
          <w:rStyle w:val="Emphasis"/>
          <w:rFonts w:asciiTheme="minorHAnsi" w:hAnsiTheme="minorHAnsi" w:cstheme="minorHAnsi"/>
          <w:highlight w:val="cyan"/>
        </w:rPr>
        <w:t>impossible</w:t>
      </w:r>
      <w:r w:rsidRPr="001404A3">
        <w:rPr>
          <w:rStyle w:val="StyleUnderline"/>
          <w:rFonts w:asciiTheme="minorHAnsi" w:hAnsiTheme="minorHAnsi" w:cstheme="minorHAnsi"/>
          <w:highlight w:val="cyan"/>
        </w:rPr>
        <w:t xml:space="preserve">, </w:t>
      </w:r>
      <w:r w:rsidRPr="001404A3">
        <w:rPr>
          <w:rStyle w:val="Emphasis"/>
          <w:rFonts w:asciiTheme="minorHAnsi" w:hAnsiTheme="minorHAnsi" w:cstheme="minorHAnsi"/>
          <w:highlight w:val="cyan"/>
        </w:rPr>
        <w:t>deterrence cannot be credible</w:t>
      </w:r>
      <w:r w:rsidRPr="001404A3">
        <w:rPr>
          <w:rFonts w:asciiTheme="minorHAnsi" w:hAnsiTheme="minorHAnsi" w:cstheme="minorHAnsi"/>
        </w:rPr>
        <w:t xml:space="preserve">. It follows that </w:t>
      </w:r>
      <w:r w:rsidRPr="001404A3">
        <w:rPr>
          <w:rStyle w:val="StyleUnderline"/>
          <w:rFonts w:asciiTheme="minorHAnsi" w:hAnsiTheme="minorHAnsi" w:cstheme="minorHAnsi"/>
        </w:rPr>
        <w:t>every nuclear deterrence relationship depends on some probability</w:t>
      </w:r>
      <w:r w:rsidRPr="001404A3">
        <w:rPr>
          <w:rFonts w:asciiTheme="minorHAnsi" w:hAnsiTheme="minorHAnsi" w:cstheme="minorHAnsi"/>
        </w:rPr>
        <w:t xml:space="preserve"> of 24 nuclear use. </w:t>
      </w:r>
      <w:r w:rsidRPr="001404A3">
        <w:rPr>
          <w:rStyle w:val="StyleUnderline"/>
          <w:rFonts w:asciiTheme="minorHAnsi" w:hAnsiTheme="minorHAnsi" w:cstheme="minorHAnsi"/>
          <w:highlight w:val="cyan"/>
        </w:rPr>
        <w:t xml:space="preserve">The more </w:t>
      </w:r>
      <w:r w:rsidRPr="001404A3">
        <w:rPr>
          <w:rStyle w:val="StyleUnderline"/>
          <w:rFonts w:asciiTheme="minorHAnsi" w:hAnsiTheme="minorHAnsi" w:cstheme="minorHAnsi"/>
        </w:rPr>
        <w:t>such relationships there are</w:t>
      </w:r>
      <w:r w:rsidRPr="001404A3">
        <w:rPr>
          <w:rFonts w:asciiTheme="minorHAnsi" w:hAnsiTheme="minorHAnsi" w:cstheme="minorHAnsi"/>
        </w:rPr>
        <w:t xml:space="preserve">, </w:t>
      </w:r>
      <w:r w:rsidRPr="001404A3">
        <w:rPr>
          <w:rStyle w:val="Emphasis"/>
          <w:rFonts w:asciiTheme="minorHAnsi" w:hAnsiTheme="minorHAnsi" w:cstheme="minorHAnsi"/>
          <w:highlight w:val="cyan"/>
        </w:rPr>
        <w:t>the greater the risk</w:t>
      </w:r>
      <w:r w:rsidRPr="001404A3">
        <w:rPr>
          <w:rStyle w:val="Emphasis"/>
          <w:rFonts w:asciiTheme="minorHAnsi" w:hAnsiTheme="minorHAnsi" w:cstheme="minorHAnsi"/>
        </w:rPr>
        <w:t xml:space="preserve"> of nuclear war</w:t>
      </w:r>
      <w:r w:rsidRPr="001404A3">
        <w:rPr>
          <w:rFonts w:asciiTheme="minorHAnsi" w:hAnsiTheme="minorHAnsi" w:cstheme="minorHAnsi"/>
        </w:rPr>
        <w:t xml:space="preserve">. Proliferation therefore increases the chances of nuclear war even in a perfectly rationalist world. Proliferation optimists cannot logically deny that nuclear spread increases the risk of nuclear war. Their argument must be that the security gains of nuclear spread outweigh this enhanced risk. </w:t>
      </w:r>
    </w:p>
    <w:p w14:paraId="649861D7" w14:textId="77777777" w:rsidR="00EE39A4" w:rsidRDefault="00EE39A4" w:rsidP="00EE39A4">
      <w:pPr>
        <w:rPr>
          <w:rFonts w:asciiTheme="minorHAnsi" w:hAnsiTheme="minorHAnsi" w:cstheme="minorHAnsi"/>
        </w:rPr>
      </w:pPr>
      <w:r w:rsidRPr="001404A3">
        <w:rPr>
          <w:rFonts w:asciiTheme="minorHAnsi" w:hAnsiTheme="minorHAnsi" w:cstheme="minorHAnsi"/>
        </w:rPr>
        <w:t xml:space="preserve">Estimating that risk is not simply a matter of pondering the conditions under which leaders will choose to unleash nuclear war. Rather, as Schelling established, the question is whether states will run the risk of using nuclear weapons. </w:t>
      </w:r>
      <w:r w:rsidRPr="001404A3">
        <w:rPr>
          <w:rStyle w:val="StyleUnderline"/>
          <w:rFonts w:asciiTheme="minorHAnsi" w:hAnsiTheme="minorHAnsi" w:cstheme="minorHAnsi"/>
        </w:rPr>
        <w:t xml:space="preserve">Nuclear </w:t>
      </w:r>
      <w:r w:rsidRPr="001404A3">
        <w:rPr>
          <w:rStyle w:val="StyleUnderline"/>
          <w:rFonts w:asciiTheme="minorHAnsi" w:hAnsiTheme="minorHAnsi" w:cstheme="minorHAnsi"/>
          <w:highlight w:val="cyan"/>
        </w:rPr>
        <w:t xml:space="preserve">crisis </w:t>
      </w:r>
      <w:r w:rsidRPr="001404A3">
        <w:rPr>
          <w:rStyle w:val="StyleUnderline"/>
          <w:rFonts w:asciiTheme="minorHAnsi" w:hAnsiTheme="minorHAnsi" w:cstheme="minorHAnsi"/>
        </w:rPr>
        <w:t xml:space="preserve">bargaining </w:t>
      </w:r>
      <w:r w:rsidRPr="001404A3">
        <w:rPr>
          <w:rStyle w:val="StyleUnderline"/>
          <w:rFonts w:asciiTheme="minorHAnsi" w:hAnsiTheme="minorHAnsi" w:cstheme="minorHAnsi"/>
          <w:highlight w:val="cyan"/>
        </w:rPr>
        <w:t xml:space="preserve">is </w:t>
      </w:r>
      <w:r w:rsidRPr="001404A3">
        <w:rPr>
          <w:rStyle w:val="StyleUnderline"/>
          <w:rFonts w:asciiTheme="minorHAnsi" w:hAnsiTheme="minorHAnsi" w:cstheme="minorHAnsi"/>
        </w:rPr>
        <w:t xml:space="preserve">about </w:t>
      </w:r>
      <w:r w:rsidRPr="001404A3">
        <w:rPr>
          <w:rStyle w:val="StyleUnderline"/>
          <w:rFonts w:asciiTheme="minorHAnsi" w:hAnsiTheme="minorHAnsi" w:cstheme="minorHAnsi"/>
          <w:highlight w:val="cyan"/>
        </w:rPr>
        <w:t>a “</w:t>
      </w:r>
      <w:r w:rsidRPr="001404A3">
        <w:rPr>
          <w:rStyle w:val="Emphasis"/>
          <w:rFonts w:asciiTheme="minorHAnsi" w:hAnsiTheme="minorHAnsi" w:cstheme="minorHAnsi"/>
          <w:highlight w:val="cyan"/>
        </w:rPr>
        <w:t>competition in risk taking</w:t>
      </w:r>
      <w:r w:rsidRPr="001404A3">
        <w:rPr>
          <w:rFonts w:asciiTheme="minorHAnsi" w:hAnsiTheme="minorHAnsi" w:cstheme="minorHAnsi"/>
        </w:rPr>
        <w:t xml:space="preserve">.” </w:t>
      </w:r>
      <w:proofErr w:type="spellStart"/>
      <w:r w:rsidRPr="001404A3">
        <w:rPr>
          <w:rStyle w:val="StyleUnderline"/>
          <w:rFonts w:asciiTheme="minorHAnsi" w:hAnsiTheme="minorHAnsi" w:cstheme="minorHAnsi"/>
        </w:rPr>
        <w:t>Kroenig</w:t>
      </w:r>
      <w:proofErr w:type="spellEnd"/>
      <w:r w:rsidRPr="001404A3">
        <w:rPr>
          <w:rStyle w:val="StyleUnderline"/>
          <w:rFonts w:asciiTheme="minorHAnsi" w:hAnsiTheme="minorHAnsi" w:cstheme="minorHAnsi"/>
        </w:rPr>
        <w:t xml:space="preserve"> counts some twenty cases in which states</w:t>
      </w:r>
      <w:r w:rsidRPr="001404A3">
        <w:rPr>
          <w:rFonts w:asciiTheme="minorHAnsi" w:hAnsiTheme="minorHAnsi" w:cstheme="minorHAnsi"/>
        </w:rPr>
        <w:t>—including prominently the United States—</w:t>
      </w:r>
      <w:r w:rsidRPr="001404A3">
        <w:rPr>
          <w:rStyle w:val="StyleUnderline"/>
          <w:rFonts w:asciiTheme="minorHAnsi" w:hAnsiTheme="minorHAnsi" w:cstheme="minorHAnsi"/>
        </w:rPr>
        <w:t xml:space="preserve">ran real risks of nuclear war </w:t>
      </w:r>
      <w:proofErr w:type="gramStart"/>
      <w:r w:rsidRPr="001404A3">
        <w:rPr>
          <w:rStyle w:val="StyleUnderline"/>
          <w:rFonts w:asciiTheme="minorHAnsi" w:hAnsiTheme="minorHAnsi" w:cstheme="minorHAnsi"/>
        </w:rPr>
        <w:t>in order to</w:t>
      </w:r>
      <w:proofErr w:type="gramEnd"/>
      <w:r w:rsidRPr="001404A3">
        <w:rPr>
          <w:rStyle w:val="StyleUnderline"/>
          <w:rFonts w:asciiTheme="minorHAnsi" w:hAnsiTheme="minorHAnsi" w:cstheme="minorHAnsi"/>
        </w:rPr>
        <w:t xml:space="preserve"> prevail in crises</w:t>
      </w:r>
      <w:r w:rsidRPr="001404A3">
        <w:rPr>
          <w:rFonts w:asciiTheme="minorHAnsi" w:hAnsiTheme="minorHAnsi" w:cstheme="minorHAnsi"/>
        </w:rPr>
        <w:t xml:space="preserve">. As </w:t>
      </w:r>
      <w:proofErr w:type="spellStart"/>
      <w:r w:rsidRPr="001404A3">
        <w:rPr>
          <w:rFonts w:asciiTheme="minorHAnsi" w:hAnsiTheme="minorHAnsi" w:cstheme="minorHAnsi"/>
        </w:rPr>
        <w:t>Kroenig</w:t>
      </w:r>
      <w:proofErr w:type="spellEnd"/>
      <w:r w:rsidRPr="001404A3">
        <w:rPr>
          <w:rFonts w:asciiTheme="minorHAnsi" w:hAnsiTheme="minorHAnsi" w:cstheme="minorHAnsi"/>
        </w:rPr>
        <w:t xml:space="preserve"> notes</w:t>
      </w:r>
      <w:r w:rsidRPr="001404A3">
        <w:rPr>
          <w:rStyle w:val="StyleUnderline"/>
          <w:rFonts w:asciiTheme="minorHAnsi" w:hAnsiTheme="minorHAnsi" w:cstheme="minorHAnsi"/>
        </w:rPr>
        <w:t xml:space="preserve">, “By asking whether states can be deterred or not … proliferation optimists are </w:t>
      </w:r>
      <w:r w:rsidRPr="001404A3">
        <w:rPr>
          <w:rStyle w:val="Emphasis"/>
          <w:rFonts w:asciiTheme="minorHAnsi" w:hAnsiTheme="minorHAnsi" w:cstheme="minorHAnsi"/>
        </w:rPr>
        <w:t>asking the wrong question</w:t>
      </w:r>
      <w:r w:rsidRPr="001404A3">
        <w:rPr>
          <w:rStyle w:val="StyleUnderline"/>
          <w:rFonts w:asciiTheme="minorHAnsi" w:hAnsiTheme="minorHAnsi" w:cstheme="minorHAnsi"/>
        </w:rPr>
        <w:t>.</w:t>
      </w:r>
      <w:r w:rsidRPr="001404A3">
        <w:rPr>
          <w:rFonts w:asciiTheme="minorHAnsi" w:hAnsiTheme="minorHAnsi" w:cstheme="minorHAnsi"/>
        </w:rPr>
        <w:t xml:space="preserve"> </w:t>
      </w:r>
      <w:r w:rsidRPr="001404A3">
        <w:rPr>
          <w:rStyle w:val="StyleUnderline"/>
          <w:rFonts w:asciiTheme="minorHAnsi" w:hAnsiTheme="minorHAnsi" w:cstheme="minorHAnsi"/>
        </w:rPr>
        <w:t xml:space="preserve">The right question to ask is: </w:t>
      </w:r>
      <w:r w:rsidRPr="001404A3">
        <w:rPr>
          <w:rStyle w:val="Emphasis"/>
          <w:rFonts w:asciiTheme="minorHAnsi" w:hAnsiTheme="minorHAnsi" w:cstheme="minorHAnsi"/>
        </w:rPr>
        <w:t>what risk of nuclear war</w:t>
      </w:r>
      <w:r w:rsidRPr="001404A3">
        <w:rPr>
          <w:rFonts w:asciiTheme="minorHAnsi" w:hAnsiTheme="minorHAnsi" w:cstheme="minorHAnsi"/>
        </w:rPr>
        <w:t xml:space="preserve"> </w:t>
      </w:r>
      <w:r w:rsidRPr="001404A3">
        <w:rPr>
          <w:rStyle w:val="StyleUnderline"/>
          <w:rFonts w:asciiTheme="minorHAnsi" w:hAnsiTheme="minorHAnsi" w:cstheme="minorHAnsi"/>
        </w:rPr>
        <w:t xml:space="preserve">is a specific state willing to run against a </w:t>
      </w:r>
      <w:r w:rsidRPr="001404A3">
        <w:rPr>
          <w:rStyle w:val="Emphasis"/>
          <w:rFonts w:asciiTheme="minorHAnsi" w:hAnsiTheme="minorHAnsi" w:cstheme="minorHAnsi"/>
        </w:rPr>
        <w:t>particular opponent</w:t>
      </w:r>
      <w:r w:rsidRPr="001404A3">
        <w:rPr>
          <w:rStyle w:val="StyleUnderline"/>
          <w:rFonts w:asciiTheme="minorHAnsi" w:hAnsiTheme="minorHAnsi" w:cstheme="minorHAnsi"/>
        </w:rPr>
        <w:t xml:space="preserve"> in a</w:t>
      </w:r>
      <w:r w:rsidRPr="001404A3">
        <w:rPr>
          <w:rFonts w:asciiTheme="minorHAnsi" w:hAnsiTheme="minorHAnsi" w:cstheme="minorHAnsi"/>
        </w:rPr>
        <w:t xml:space="preserve"> </w:t>
      </w:r>
      <w:r w:rsidRPr="001404A3">
        <w:rPr>
          <w:rStyle w:val="Emphasis"/>
          <w:rFonts w:asciiTheme="minorHAnsi" w:hAnsiTheme="minorHAnsi" w:cstheme="minorHAnsi"/>
        </w:rPr>
        <w:t>given crisis</w:t>
      </w:r>
      <w:r w:rsidRPr="001404A3">
        <w:rPr>
          <w:rFonts w:asciiTheme="minorHAnsi" w:hAnsiTheme="minorHAnsi" w:cstheme="minorHAnsi"/>
        </w:rPr>
        <w:t xml:space="preserve">?” </w:t>
      </w:r>
      <w:r w:rsidRPr="001404A3">
        <w:rPr>
          <w:rStyle w:val="StyleUnderline"/>
          <w:rFonts w:asciiTheme="minorHAnsi" w:hAnsiTheme="minorHAnsi" w:cstheme="minorHAnsi"/>
          <w:highlight w:val="cyan"/>
        </w:rPr>
        <w:t>The more</w:t>
      </w:r>
      <w:r w:rsidRPr="001404A3">
        <w:rPr>
          <w:rStyle w:val="StyleUnderline"/>
          <w:rFonts w:asciiTheme="minorHAnsi" w:hAnsiTheme="minorHAnsi" w:cstheme="minorHAnsi"/>
        </w:rPr>
        <w:t xml:space="preserve"> nuclear- </w:t>
      </w:r>
      <w:r w:rsidRPr="001404A3">
        <w:rPr>
          <w:rStyle w:val="StyleUnderline"/>
          <w:rFonts w:asciiTheme="minorHAnsi" w:hAnsiTheme="minorHAnsi" w:cstheme="minorHAnsi"/>
          <w:highlight w:val="cyan"/>
        </w:rPr>
        <w:t xml:space="preserve">armed states </w:t>
      </w:r>
      <w:r w:rsidRPr="001404A3">
        <w:rPr>
          <w:rStyle w:val="StyleUnderline"/>
          <w:rFonts w:asciiTheme="minorHAnsi" w:hAnsiTheme="minorHAnsi" w:cstheme="minorHAnsi"/>
        </w:rPr>
        <w:t xml:space="preserve">there are, the more the opportunities for such risk- taking and </w:t>
      </w:r>
      <w:r w:rsidRPr="001404A3">
        <w:rPr>
          <w:rStyle w:val="StyleUnderline"/>
          <w:rFonts w:asciiTheme="minorHAnsi" w:hAnsiTheme="minorHAnsi" w:cstheme="minorHAnsi"/>
          <w:highlight w:val="cyan"/>
        </w:rPr>
        <w:t xml:space="preserve">the </w:t>
      </w:r>
      <w:r w:rsidRPr="001404A3">
        <w:rPr>
          <w:rStyle w:val="Emphasis"/>
          <w:rFonts w:asciiTheme="minorHAnsi" w:hAnsiTheme="minorHAnsi" w:cstheme="minorHAnsi"/>
          <w:highlight w:val="cyan"/>
        </w:rPr>
        <w:t>greater the probability</w:t>
      </w:r>
      <w:r w:rsidRPr="001404A3">
        <w:rPr>
          <w:rStyle w:val="Emphasis"/>
          <w:rFonts w:asciiTheme="minorHAnsi" w:hAnsiTheme="minorHAnsi" w:cstheme="minorHAnsi"/>
        </w:rPr>
        <w:t xml:space="preserve"> of nuclear use</w:t>
      </w:r>
      <w:r w:rsidRPr="001404A3">
        <w:rPr>
          <w:rFonts w:asciiTheme="minorHAnsi" w:hAnsiTheme="minorHAnsi" w:cstheme="minorHAnsi"/>
        </w:rPr>
        <w:t>. 27 26 25</w:t>
      </w:r>
    </w:p>
    <w:p w14:paraId="1063B38C" w14:textId="77777777" w:rsidR="00EE39A4" w:rsidRPr="00EE39A4" w:rsidRDefault="00EE39A4" w:rsidP="00EE39A4"/>
    <w:sectPr w:rsidR="00EE39A4" w:rsidRPr="00EE39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DDF36E9"/>
    <w:multiLevelType w:val="hybridMultilevel"/>
    <w:tmpl w:val="3B00E9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7965AC"/>
    <w:multiLevelType w:val="hybridMultilevel"/>
    <w:tmpl w:val="961AFD36"/>
    <w:lvl w:ilvl="0" w:tplc="B8E6F5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59E1894"/>
    <w:multiLevelType w:val="hybridMultilevel"/>
    <w:tmpl w:val="74766E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0"/>
  </w:num>
  <w:num w:numId="13">
    <w:abstractNumId w:val="12"/>
  </w:num>
  <w:num w:numId="14">
    <w:abstractNumId w:val="14"/>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6"/>
  <w:doNotDisplayPageBoundaries/>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E39A4"/>
    <w:rsid w:val="000139A3"/>
    <w:rsid w:val="00054134"/>
    <w:rsid w:val="000E0CFB"/>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14256"/>
    <w:rsid w:val="00537BD5"/>
    <w:rsid w:val="0057268A"/>
    <w:rsid w:val="005D2912"/>
    <w:rsid w:val="006065BD"/>
    <w:rsid w:val="00645FA9"/>
    <w:rsid w:val="00647866"/>
    <w:rsid w:val="00665003"/>
    <w:rsid w:val="006A2AD0"/>
    <w:rsid w:val="006C2375"/>
    <w:rsid w:val="006D4ECC"/>
    <w:rsid w:val="006F5A00"/>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2196C"/>
    <w:rsid w:val="00C55F5A"/>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E39A4"/>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62515A"/>
  <w15:chartTrackingRefBased/>
  <w15:docId w15:val="{D0AC95C6-6826-43AF-9E25-08F8067A7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2196C"/>
    <w:rPr>
      <w:rFonts w:ascii="Calibri" w:hAnsi="Calibri"/>
    </w:rPr>
  </w:style>
  <w:style w:type="paragraph" w:styleId="Heading1">
    <w:name w:val="heading 1"/>
    <w:aliases w:val="Pocket"/>
    <w:basedOn w:val="Normal"/>
    <w:next w:val="Normal"/>
    <w:link w:val="Heading1Char"/>
    <w:qFormat/>
    <w:rsid w:val="00C2196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2196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2"/>
    <w:unhideWhenUsed/>
    <w:qFormat/>
    <w:rsid w:val="00C2196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3"/>
    <w:unhideWhenUsed/>
    <w:qFormat/>
    <w:rsid w:val="00C2196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2196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2196C"/>
  </w:style>
  <w:style w:type="character" w:customStyle="1" w:styleId="Heading1Char">
    <w:name w:val="Heading 1 Char"/>
    <w:aliases w:val="Pocket Char"/>
    <w:basedOn w:val="DefaultParagraphFont"/>
    <w:link w:val="Heading1"/>
    <w:rsid w:val="00C2196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2196C"/>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2"/>
    <w:rsid w:val="00C2196C"/>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C2196C"/>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7"/>
    <w:qFormat/>
    <w:rsid w:val="00C2196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2196C"/>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cite,8.5,9.5,8"/>
    <w:basedOn w:val="DefaultParagraphFont"/>
    <w:uiPriority w:val="6"/>
    <w:qFormat/>
    <w:rsid w:val="00C2196C"/>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C2196C"/>
    <w:rPr>
      <w:color w:val="auto"/>
      <w:u w:val="none"/>
    </w:rPr>
  </w:style>
  <w:style w:type="character" w:styleId="FollowedHyperlink">
    <w:name w:val="FollowedHyperlink"/>
    <w:basedOn w:val="DefaultParagraphFont"/>
    <w:uiPriority w:val="99"/>
    <w:semiHidden/>
    <w:unhideWhenUsed/>
    <w:rsid w:val="00C2196C"/>
    <w:rPr>
      <w:color w:val="auto"/>
      <w:u w:val="none"/>
    </w:rPr>
  </w:style>
  <w:style w:type="paragraph" w:customStyle="1" w:styleId="textbold">
    <w:name w:val="text bold"/>
    <w:basedOn w:val="Normal"/>
    <w:link w:val="Emphasis"/>
    <w:autoRedefine/>
    <w:uiPriority w:val="7"/>
    <w:qFormat/>
    <w:rsid w:val="00EE39A4"/>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
    <w:basedOn w:val="Heading1"/>
    <w:link w:val="Hyperlink"/>
    <w:autoRedefine/>
    <w:uiPriority w:val="99"/>
    <w:qFormat/>
    <w:rsid w:val="00EE39A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99"/>
    <w:unhideWhenUsed/>
    <w:qFormat/>
    <w:rsid w:val="00EE39A4"/>
    <w:pPr>
      <w:ind w:left="720"/>
      <w:contextualSpacing/>
    </w:pPr>
  </w:style>
  <w:style w:type="paragraph" w:customStyle="1" w:styleId="Smalltext">
    <w:name w:val="Small text"/>
    <w:basedOn w:val="Normal"/>
    <w:link w:val="SmalltextChar"/>
    <w:rsid w:val="00514256"/>
    <w:rPr>
      <w:sz w:val="16"/>
    </w:rPr>
  </w:style>
  <w:style w:type="character" w:customStyle="1" w:styleId="SmalltextChar">
    <w:name w:val="Small text Char"/>
    <w:link w:val="Smalltext"/>
    <w:rsid w:val="00514256"/>
    <w:rPr>
      <w:rFonts w:ascii="Calibri" w:hAnsi="Calibri"/>
      <w:sz w:val="16"/>
    </w:rPr>
  </w:style>
  <w:style w:type="paragraph" w:customStyle="1" w:styleId="Reallyfuckingsmall">
    <w:name w:val="Really fucking small"/>
    <w:basedOn w:val="Normal"/>
    <w:link w:val="ReallyfuckingsmallChar"/>
    <w:rsid w:val="00514256"/>
    <w:rPr>
      <w:sz w:val="10"/>
    </w:rPr>
  </w:style>
  <w:style w:type="character" w:customStyle="1" w:styleId="ReallyfuckingsmallChar">
    <w:name w:val="Really fucking small Char"/>
    <w:link w:val="Reallyfuckingsmall"/>
    <w:rsid w:val="00514256"/>
    <w:rPr>
      <w:rFonts w:ascii="Calibri" w:hAnsi="Calibri"/>
      <w:sz w:val="1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apers.ssrn.com/sol3/papers.cfm?abstract_id=3861961" TargetMode="External"/><Relationship Id="rId13" Type="http://schemas.openxmlformats.org/officeDocument/2006/relationships/hyperlink" Target="https://www.economist.com/open-future/2018/09/26/we-need-a-post-liberal-order-now" TargetMode="External"/><Relationship Id="rId3" Type="http://schemas.openxmlformats.org/officeDocument/2006/relationships/styles" Target="styles.xml"/><Relationship Id="rId7" Type="http://schemas.openxmlformats.org/officeDocument/2006/relationships/hyperlink" Target="http://ieet.org/index.php/IEET/more/Torres20160807" TargetMode="External"/><Relationship Id="rId12" Type="http://schemas.openxmlformats.org/officeDocument/2006/relationships/hyperlink" Target="https://www.economist.com/open-future/2018/09/26/we-need-a-post-liberal-order-now"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jacobinmag.com/2021/07/biden-administration-covid-19-vaccine-apartheid-global-south-distribution-merkel" TargetMode="External"/><Relationship Id="rId11" Type="http://schemas.openxmlformats.org/officeDocument/2006/relationships/hyperlink" Target="https://www.forbes.com/sites/quora/2017/12/07/could-a-disease-wipe-out-humans-entirely/"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ratnerprestia.com/2021/05/24/the-moral-waiver-of-ip-protection-for-covid-vaccines-why-the-us-proposal-creates-more-problems-than-it-solves/" TargetMode="External"/><Relationship Id="rId4" Type="http://schemas.openxmlformats.org/officeDocument/2006/relationships/settings" Target="settings.xml"/><Relationship Id="rId9" Type="http://schemas.openxmlformats.org/officeDocument/2006/relationships/hyperlink" Target="https://www.freeborn.com/sites/default/files/downloads/Powerhouse%20Points_Newsletter_Summer%202021%20Final.pdf"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bto14\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DC294D-EA2B-4649-9561-0024183E0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23</TotalTime>
  <Pages>21</Pages>
  <Words>15873</Words>
  <Characters>90477</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robto14</dc:creator>
  <cp:keywords>5.1.1</cp:keywords>
  <dc:description/>
  <cp:lastModifiedBy>Roberto Sosa</cp:lastModifiedBy>
  <cp:revision>5</cp:revision>
  <dcterms:created xsi:type="dcterms:W3CDTF">2021-09-24T18:17:00Z</dcterms:created>
  <dcterms:modified xsi:type="dcterms:W3CDTF">2021-09-24T19:34:00Z</dcterms:modified>
</cp:coreProperties>
</file>