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784F6" w14:textId="77777777" w:rsidR="00290EB7" w:rsidRDefault="00290EB7" w:rsidP="001B4FAC">
      <w:pPr>
        <w:pStyle w:val="Heading2"/>
      </w:pPr>
    </w:p>
    <w:p w14:paraId="0801391C" w14:textId="3E5190A5" w:rsidR="001B4FAC" w:rsidRDefault="001B4FAC" w:rsidP="001B4FAC">
      <w:pPr>
        <w:pStyle w:val="Heading2"/>
      </w:pPr>
      <w:r>
        <w:lastRenderedPageBreak/>
        <w:t xml:space="preserve">1NC- </w:t>
      </w:r>
      <w:r w:rsidR="006C5E53">
        <w:t>PIC</w:t>
      </w:r>
    </w:p>
    <w:p w14:paraId="2E9ECFAB" w14:textId="309DF374" w:rsidR="006C5E53" w:rsidRDefault="006C5E53" w:rsidP="007C664B">
      <w:pPr>
        <w:pStyle w:val="Heading4"/>
      </w:pPr>
      <w:r>
        <w:t>We endorse the entirety of the 1AC with the exception of their condemnation of mining in space</w:t>
      </w:r>
    </w:p>
    <w:p w14:paraId="06A2B123" w14:textId="77777777" w:rsidR="006C5E53" w:rsidRPr="006C5E53" w:rsidRDefault="006C5E53" w:rsidP="006C5E53"/>
    <w:p w14:paraId="1E3EBBE1" w14:textId="77777777" w:rsidR="001B4FAC" w:rsidRPr="00A119EE" w:rsidRDefault="001B4FAC" w:rsidP="001B4FAC">
      <w:pPr>
        <w:pStyle w:val="Heading4"/>
      </w:pPr>
      <w:r>
        <w:t xml:space="preserve">Private companies are key to a </w:t>
      </w:r>
      <w:r w:rsidRPr="004C152F">
        <w:rPr>
          <w:u w:val="single"/>
        </w:rPr>
        <w:t>growing space mining sector</w:t>
      </w:r>
      <w:r>
        <w:t xml:space="preserve"> – investors, profitability, and market demand. </w:t>
      </w:r>
    </w:p>
    <w:p w14:paraId="67BA763C" w14:textId="77777777" w:rsidR="001B4FAC" w:rsidRPr="00A119EE" w:rsidRDefault="001B4FAC" w:rsidP="001B4FAC">
      <w:r w:rsidRPr="00A119EE">
        <w:rPr>
          <w:rStyle w:val="Style13ptBold"/>
        </w:rPr>
        <w:t>Krishnan 20</w:t>
      </w:r>
      <w:r>
        <w:t xml:space="preserve"> [C A Krishnan</w:t>
      </w:r>
      <w:r w:rsidRPr="00A119EE">
        <w:t xml:space="preserve">, 8-6-2020, "Space mining: Just around the corner?," Week, </w:t>
      </w:r>
      <w:hyperlink r:id="rId6" w:history="1">
        <w:r w:rsidRPr="00EF6FDA">
          <w:rPr>
            <w:rStyle w:val="Hyperlink"/>
          </w:rPr>
          <w:t>https://www.theweek.in/news/sci-tech/2020/08/06/Space-mining-Just-around-the-corner.html</w:t>
        </w:r>
      </w:hyperlink>
      <w:r>
        <w:t xml:space="preserve"> [accessed 12-6-21] lydia</w:t>
      </w:r>
    </w:p>
    <w:p w14:paraId="7756D148" w14:textId="77777777" w:rsidR="001B4FAC" w:rsidRPr="00774935" w:rsidRDefault="001B4FAC" w:rsidP="001B4FAC">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w:t>
      </w:r>
      <w:r w:rsidRPr="00A119EE">
        <w:rPr>
          <w:sz w:val="16"/>
          <w:szCs w:val="16"/>
        </w:rPr>
        <w:lastRenderedPageBreak/>
        <w:t xml:space="preserve">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58A7B02A" w14:textId="77777777" w:rsidR="001B4FAC" w:rsidRDefault="001B4FAC" w:rsidP="001B4FAC"/>
    <w:p w14:paraId="341E2296" w14:textId="77777777" w:rsidR="001B4FAC" w:rsidRDefault="001B4FAC" w:rsidP="001B4FAC"/>
    <w:p w14:paraId="03219A7B" w14:textId="77777777" w:rsidR="001B4FAC" w:rsidRPr="009C4F65" w:rsidRDefault="001B4FAC" w:rsidP="001B4FAC">
      <w:pPr>
        <w:pStyle w:val="Heading4"/>
      </w:pPr>
      <w:r>
        <w:t xml:space="preserve">Space mining is key to sustain global resources -- otherwise, </w:t>
      </w:r>
      <w:r>
        <w:rPr>
          <w:u w:val="single"/>
        </w:rPr>
        <w:t>resource wars</w:t>
      </w:r>
      <w:r>
        <w:t>.</w:t>
      </w:r>
    </w:p>
    <w:p w14:paraId="3B3006D3" w14:textId="77777777" w:rsidR="001B4FAC" w:rsidRPr="00C37EF9" w:rsidRDefault="001B4FAC" w:rsidP="001B4FAC">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7" w:history="1">
        <w:r w:rsidRPr="00A56056">
          <w:rPr>
            <w:rStyle w:val="Hyperlink"/>
          </w:rPr>
          <w:t>https://scholarship.law.wm.edu/cgi/viewcontent.cgi?referer=https://www.google.com/&amp;httpsredir=1&amp;article=1653&amp;context=wmelpr</w:t>
        </w:r>
      </w:hyperlink>
      <w:r>
        <w:t>] brett</w:t>
      </w:r>
    </w:p>
    <w:p w14:paraId="3C829197" w14:textId="77777777" w:rsidR="001B4FAC" w:rsidRPr="00C37EF9" w:rsidRDefault="001B4FAC" w:rsidP="001B4FAC">
      <w:pPr>
        <w:rPr>
          <w:sz w:val="16"/>
          <w:szCs w:val="16"/>
        </w:rPr>
      </w:pPr>
      <w:r w:rsidRPr="00C37EF9">
        <w:rPr>
          <w:sz w:val="16"/>
          <w:szCs w:val="16"/>
        </w:rPr>
        <w:t>A. Rare Element Mining on Earth</w:t>
      </w:r>
    </w:p>
    <w:p w14:paraId="78181C87" w14:textId="77777777" w:rsidR="001B4FAC" w:rsidRPr="00C37EF9" w:rsidRDefault="001B4FAC" w:rsidP="001B4FAC">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500B5C9B" w14:textId="77777777" w:rsidR="001B4FAC" w:rsidRPr="00C37EF9" w:rsidRDefault="001B4FAC" w:rsidP="001B4FAC">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5EEC7FFF" w14:textId="77777777" w:rsidR="001B4FAC" w:rsidRPr="00C37EF9" w:rsidRDefault="001B4FAC" w:rsidP="001B4FAC">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 xml:space="preserve">industries use platinum in products such as catalytic converters, jewelry production, various </w:t>
      </w:r>
      <w:r w:rsidRPr="00C37EF9">
        <w:rPr>
          <w:rStyle w:val="StyleUnderline"/>
        </w:rPr>
        <w:lastRenderedPageBreak/>
        <w:t>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31F743BD" w14:textId="77777777" w:rsidR="001B4FAC" w:rsidRPr="00C37EF9" w:rsidRDefault="001B4FAC" w:rsidP="001B4FAC">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75EE64ED" w14:textId="77777777" w:rsidR="001B4FAC" w:rsidRPr="00C37EF9" w:rsidRDefault="001B4FAC" w:rsidP="001B4FAC">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55A2CBF0" w14:textId="77777777" w:rsidR="001B4FAC" w:rsidRDefault="001B4FAC" w:rsidP="001B4FAC">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61768922" w14:textId="77777777" w:rsidR="001B4FAC" w:rsidRPr="00C37EF9" w:rsidRDefault="001B4FAC" w:rsidP="001B4FAC">
      <w:pPr>
        <w:rPr>
          <w:sz w:val="16"/>
        </w:rPr>
      </w:pPr>
    </w:p>
    <w:p w14:paraId="1B77BA1E" w14:textId="77777777" w:rsidR="001B4FAC" w:rsidRDefault="001B4FAC" w:rsidP="001B4FAC">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5B2BBF6D" w14:textId="77777777" w:rsidR="001B4FAC" w:rsidRDefault="001B4FAC" w:rsidP="001B4FAC">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8" w:history="1">
        <w:r w:rsidRPr="00667A96">
          <w:rPr>
            <w:rStyle w:val="Hyperlink"/>
          </w:rPr>
          <w:t>https://www.thenation.com/article/archive/how-resource-scarcity-and-climate-change-could-produce-global-explosion/</w:t>
        </w:r>
      </w:hyperlink>
      <w:r>
        <w:t>] brett</w:t>
      </w:r>
    </w:p>
    <w:p w14:paraId="385BB115" w14:textId="77777777" w:rsidR="001B4FAC" w:rsidRPr="004564A6" w:rsidRDefault="001B4FAC" w:rsidP="001B4FAC">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30A54F77" w14:textId="77777777" w:rsidR="001B4FAC" w:rsidRPr="004564A6" w:rsidRDefault="001B4FAC" w:rsidP="001B4FAC">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50E66418" w14:textId="77777777" w:rsidR="001B4FAC" w:rsidRPr="004564A6" w:rsidRDefault="001B4FAC" w:rsidP="001B4FAC">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319ABAB8" w14:textId="77777777" w:rsidR="001B4FAC" w:rsidRPr="004564A6" w:rsidRDefault="001B4FAC" w:rsidP="001B4FAC">
      <w:pPr>
        <w:rPr>
          <w:rStyle w:val="Emphasis"/>
        </w:rPr>
      </w:pPr>
      <w:r w:rsidRPr="004564A6">
        <w:rPr>
          <w:rStyle w:val="Emphasis"/>
        </w:rPr>
        <w:t>Resource Shortages and Resource Wars</w:t>
      </w:r>
    </w:p>
    <w:p w14:paraId="17FA020F" w14:textId="77777777" w:rsidR="001B4FAC" w:rsidRPr="004564A6" w:rsidRDefault="001B4FAC" w:rsidP="001B4FAC">
      <w:pPr>
        <w:rPr>
          <w:sz w:val="16"/>
        </w:rPr>
      </w:pPr>
      <w:r w:rsidRPr="004564A6">
        <w:rPr>
          <w:sz w:val="16"/>
        </w:rPr>
        <w:lastRenderedPageBreak/>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6D2DAB6D" w14:textId="77777777" w:rsidR="001B4FAC" w:rsidRPr="004564A6" w:rsidRDefault="001B4FAC" w:rsidP="001B4FAC">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0C16545C" w14:textId="77777777" w:rsidR="001B4FAC" w:rsidRPr="007611CF" w:rsidRDefault="001B4FAC" w:rsidP="001B4FAC">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4FAF064B" w14:textId="77777777" w:rsidR="001B4FAC" w:rsidRPr="007611CF" w:rsidRDefault="001B4FAC" w:rsidP="001B4FAC">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08913FEB" w14:textId="77777777" w:rsidR="001B4FAC" w:rsidRPr="007611CF" w:rsidRDefault="001B4FAC" w:rsidP="001B4FAC">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474DD796" w14:textId="77777777" w:rsidR="001B4FAC" w:rsidRPr="007611CF" w:rsidRDefault="001B4FAC" w:rsidP="001B4FAC">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10547EB2" w14:textId="77777777" w:rsidR="001B4FAC" w:rsidRPr="00E55EAD" w:rsidRDefault="001B4FAC" w:rsidP="001B4FAC">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148D270B" w14:textId="77777777" w:rsidR="001B4FAC" w:rsidRPr="00183206" w:rsidRDefault="001B4FAC" w:rsidP="001B4FAC">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061F8334" w14:textId="77777777" w:rsidR="001B4FAC" w:rsidRPr="00183206" w:rsidRDefault="001B4FAC" w:rsidP="001B4FAC">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01F909D5" w14:textId="77777777" w:rsidR="001B4FAC" w:rsidRPr="00183206" w:rsidRDefault="001B4FAC" w:rsidP="001B4FAC">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w:t>
      </w:r>
      <w:r w:rsidRPr="00183206">
        <w:rPr>
          <w:sz w:val="16"/>
        </w:rPr>
        <w:lastRenderedPageBreak/>
        <w:t>flow of oil from the Gulf would be viewed as a threat to America’s “vital interests” and would be repelled by “any means necessary, including military force.”</w:t>
      </w:r>
    </w:p>
    <w:p w14:paraId="49FADCBC" w14:textId="77777777" w:rsidR="001B4FAC" w:rsidRPr="00183206" w:rsidRDefault="001B4FAC" w:rsidP="001B4FAC">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37F30685" w14:textId="77777777" w:rsidR="001B4FAC" w:rsidRPr="00183206" w:rsidRDefault="001B4FAC" w:rsidP="001B4FAC">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014DEE38" w14:textId="77777777" w:rsidR="001B4FAC" w:rsidRPr="00183206" w:rsidRDefault="001B4FAC" w:rsidP="001B4FAC">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463181F8" w14:textId="4DA75D8E" w:rsidR="00A95652" w:rsidRDefault="00B4197C" w:rsidP="00B4197C">
      <w:pPr>
        <w:pStyle w:val="Heading2"/>
      </w:pPr>
      <w:r>
        <w:lastRenderedPageBreak/>
        <w:t xml:space="preserve">1NC- </w:t>
      </w:r>
      <w:r w:rsidR="00D50A7A">
        <w:t>Framing</w:t>
      </w:r>
    </w:p>
    <w:p w14:paraId="41413B1D" w14:textId="77777777" w:rsidR="00A01FD4" w:rsidRPr="00F81E13" w:rsidRDefault="00A01FD4" w:rsidP="00A01FD4">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7E858E44" w14:textId="77777777" w:rsidR="00A01FD4" w:rsidRPr="00F81E13" w:rsidRDefault="00A01FD4" w:rsidP="00A01FD4">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9"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64AFB286" w14:textId="77777777" w:rsidR="00A01FD4" w:rsidRPr="00AD509D" w:rsidRDefault="00A01FD4" w:rsidP="00A01FD4">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w:t>
      </w:r>
      <w:r w:rsidRPr="00AD509D">
        <w:rPr>
          <w:sz w:val="8"/>
        </w:rPr>
        <w:lastRenderedPageBreak/>
        <w:t xml:space="preserve">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360A734" w14:textId="77777777" w:rsidR="00A01FD4" w:rsidRDefault="00A01FD4" w:rsidP="00A01FD4"/>
    <w:p w14:paraId="6DFB5EA3" w14:textId="77777777" w:rsidR="00A01FD4" w:rsidRPr="00F81E13" w:rsidRDefault="00A01FD4" w:rsidP="00A01FD4">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5F6A90DE" w14:textId="77777777" w:rsidR="00A01FD4" w:rsidRPr="00F81E13" w:rsidRDefault="00A01FD4" w:rsidP="00A01FD4">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—Faculty of Humanities, School of Humanities Research and Graduate Studies, Bentley Campus (Baden, “BEYOND OUR NUCLEAR ENTANGLEMENT,” Angelaki, 22:3, 17-25, dml) [ableist language modifications denoted by brackets]</w:t>
      </w:r>
    </w:p>
    <w:p w14:paraId="16448605" w14:textId="77777777" w:rsidR="00A01FD4" w:rsidRPr="00F81E13" w:rsidRDefault="00A01FD4" w:rsidP="00A01FD4">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r w:rsidRPr="00F81E13">
        <w:rPr>
          <w:rStyle w:val="Emphasis"/>
          <w:rFonts w:asciiTheme="minorHAnsi" w:hAnsiTheme="minorHAnsi" w:cstheme="minorHAnsi"/>
        </w:rPr>
        <w:t>immanent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paralyse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5DD61A79"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lastRenderedPageBreak/>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79C277AF" w14:textId="77777777" w:rsidR="00A01FD4" w:rsidRPr="00F81E13" w:rsidRDefault="00A01FD4" w:rsidP="00A01FD4">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34766BB6"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3E0EF7C3"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5F43DB17"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Here in the Rajasthan desert people say</w:t>
      </w:r>
    </w:p>
    <w:p w14:paraId="4938E6BC"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26F88AEC"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27F6444C"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r w:rsidRPr="00382417">
        <w:rPr>
          <w:rStyle w:val="Emphasis"/>
          <w:rFonts w:asciiTheme="minorHAnsi" w:hAnsiTheme="minorHAnsi" w:cstheme="minorHAnsi"/>
          <w:highlight w:val="green"/>
        </w:rPr>
        <w:t>reconceptualise the human community</w:t>
      </w:r>
      <w:r w:rsidRPr="00F81E13">
        <w:rPr>
          <w:rFonts w:asciiTheme="minorHAnsi" w:hAnsiTheme="minorHAnsi" w:cstheme="minorHAnsi"/>
          <w:sz w:val="16"/>
        </w:rPr>
        <w:t xml:space="preserve"> as Ashis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2DA6D2CE"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realise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r w:rsidRPr="00F81E13">
        <w:rPr>
          <w:rStyle w:val="StyleUnderline"/>
          <w:rFonts w:asciiTheme="minorHAnsi" w:hAnsiTheme="minorHAnsi" w:cstheme="minorHAnsi"/>
        </w:rPr>
        <w:t xml:space="preserve">Recognising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In the end, you realise</w:t>
      </w:r>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73F1EF57"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w:t>
      </w:r>
      <w:r w:rsidRPr="00F81E13">
        <w:rPr>
          <w:rFonts w:asciiTheme="minorHAnsi" w:hAnsiTheme="minorHAnsi" w:cstheme="minorHAnsi"/>
          <w:sz w:val="16"/>
        </w:rPr>
        <w:lastRenderedPageBreak/>
        <w:t>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67D52917" w14:textId="4903C58F" w:rsidR="00444D76" w:rsidRPr="00FE0515" w:rsidRDefault="00444D76" w:rsidP="00FE0515">
      <w:pPr>
        <w:pStyle w:val="Heading4"/>
      </w:pPr>
      <w:r>
        <w:t xml:space="preserve">Prioritize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77964E1D" w14:textId="77777777" w:rsidR="00444D76" w:rsidRDefault="00444D76" w:rsidP="00444D76">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10" w:history="1">
        <w:r w:rsidRPr="00507FCF">
          <w:rPr>
            <w:rStyle w:val="Hyperlink"/>
          </w:rPr>
          <w:t>https://sethbaum.com/ac/2016_SpaceEthics.pdf</w:t>
        </w:r>
      </w:hyperlink>
      <w:r>
        <w:t>] brett</w:t>
      </w:r>
    </w:p>
    <w:p w14:paraId="5C3FAAEA" w14:textId="77777777" w:rsidR="00444D76" w:rsidRPr="0084237F" w:rsidRDefault="00444D76" w:rsidP="00444D76">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118CC0EE" w14:textId="77777777" w:rsidR="00444D76" w:rsidRPr="0084237F" w:rsidRDefault="00444D76" w:rsidP="00444D76">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5FD22FD8" w14:textId="77777777" w:rsidR="00444D76" w:rsidRPr="0084237F" w:rsidRDefault="00444D76" w:rsidP="00444D76">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1D8252F4" w14:textId="77777777" w:rsidR="00444D76" w:rsidRPr="0084237F" w:rsidRDefault="00444D76" w:rsidP="00444D76">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2BB51A2E" w14:textId="77777777" w:rsidR="00444D76" w:rsidRPr="0084237F" w:rsidRDefault="00444D76" w:rsidP="00444D76">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5DBA31BF" w14:textId="77777777" w:rsidR="00444D76" w:rsidRDefault="00444D76" w:rsidP="00444D76"/>
    <w:p w14:paraId="28BCF4C4" w14:textId="77777777" w:rsidR="00D50A7A" w:rsidRPr="00F81E13" w:rsidRDefault="00D50A7A" w:rsidP="00D50A7A">
      <w:pPr>
        <w:pStyle w:val="Heading4"/>
        <w:rPr>
          <w:rFonts w:asciiTheme="minorHAnsi" w:hAnsiTheme="minorHAnsi" w:cstheme="minorHAnsi"/>
        </w:rPr>
      </w:pPr>
      <w:r w:rsidRPr="00F81E13">
        <w:rPr>
          <w:rFonts w:asciiTheme="minorHAnsi" w:hAnsiTheme="minorHAnsi" w:cstheme="minorHAnsi"/>
        </w:rPr>
        <w:t>Foreign policy experts are good – take in more information and clash to create self-correcting outcomes</w:t>
      </w:r>
    </w:p>
    <w:p w14:paraId="7406D76B" w14:textId="77777777" w:rsidR="00D50A7A" w:rsidRPr="00F81E13" w:rsidRDefault="00D50A7A" w:rsidP="00D50A7A">
      <w:pPr>
        <w:rPr>
          <w:rFonts w:asciiTheme="minorHAnsi" w:hAnsiTheme="minorHAnsi" w:cstheme="minorHAnsi"/>
        </w:rPr>
      </w:pPr>
      <w:r w:rsidRPr="00F81E13">
        <w:rPr>
          <w:rFonts w:asciiTheme="minorHAnsi" w:eastAsiaTheme="majorEastAsia" w:hAnsiTheme="minorHAnsi" w:cstheme="minorHAnsi"/>
          <w:b/>
          <w:iCs/>
          <w:sz w:val="26"/>
        </w:rPr>
        <w:t xml:space="preserve">Brands </w:t>
      </w:r>
      <w:r w:rsidRPr="00F81E13">
        <w:rPr>
          <w:rFonts w:asciiTheme="minorHAnsi" w:hAnsiTheme="minorHAnsi" w:cstheme="minorHAnsi"/>
        </w:rPr>
        <w:t>et. al</w:t>
      </w:r>
      <w:r w:rsidRPr="00F81E13">
        <w:rPr>
          <w:rFonts w:asciiTheme="minorHAnsi" w:eastAsiaTheme="majorEastAsia" w:hAnsiTheme="minorHAnsi" w:cstheme="minorHAnsi"/>
          <w:b/>
          <w:iCs/>
          <w:sz w:val="26"/>
        </w:rPr>
        <w:t xml:space="preserve"> 20</w:t>
      </w:r>
      <w:r w:rsidRPr="00F81E13">
        <w:rPr>
          <w:rFonts w:asciiTheme="minorHAnsi" w:hAnsiTheme="minorHAnsi" w:cstheme="minorHAnsi"/>
        </w:rPr>
        <w:t xml:space="preserve"> [HAL BRANDS, the Henry A. Kissinger Distinguished Professor of Global Affairs at the Johns Hopkins School of Advanced International Studies and a scholar at the American Enterprise Institute, served as Special Assistant to the Secretary of Defense in 2015-2016. PETER FEAVER, Professor </w:t>
      </w:r>
      <w:r w:rsidRPr="00F81E13">
        <w:rPr>
          <w:rFonts w:asciiTheme="minorHAnsi" w:hAnsiTheme="minorHAnsi" w:cstheme="minorHAnsi"/>
        </w:rPr>
        <w:lastRenderedPageBreak/>
        <w:t>of Political Science and Public Policy at Duke University, served as special adviser for strategic planning and institutional reform at the National Security Council staff in 2005-2007 and as director for defense policy and arms control in 1993-1994. WILLIAM INBODEN, William Powers, Jr., Executive Director of the Clements Center for National Security and an Associate Professor at the LBJ School of Public Affairs at the University of Texas at Austin, served at the State Department in 2002-2005 and as senior director for strategic planning on the National Security Council staff in 2005-2007, “In Defense of the Blob”, April 29</w:t>
      </w:r>
      <w:r w:rsidRPr="00F81E13">
        <w:rPr>
          <w:rFonts w:asciiTheme="minorHAnsi" w:hAnsiTheme="minorHAnsi" w:cstheme="minorHAnsi"/>
          <w:vertAlign w:val="superscript"/>
        </w:rPr>
        <w:t>th</w:t>
      </w:r>
      <w:r w:rsidRPr="00F81E13">
        <w:rPr>
          <w:rFonts w:asciiTheme="minorHAnsi" w:hAnsiTheme="minorHAnsi" w:cstheme="minorHAnsi"/>
        </w:rPr>
        <w:t xml:space="preserve">, </w:t>
      </w:r>
      <w:hyperlink r:id="rId11" w:history="1">
        <w:r w:rsidRPr="00F81E13">
          <w:rPr>
            <w:rStyle w:val="Hyperlink"/>
            <w:rFonts w:asciiTheme="minorHAnsi" w:hAnsiTheme="minorHAnsi" w:cstheme="minorHAnsi"/>
          </w:rPr>
          <w:t>https://www.foreignaffairs.com/articles/united-states/2020-04-29/defense-blob</w:t>
        </w:r>
      </w:hyperlink>
      <w:r w:rsidRPr="00F81E13">
        <w:rPr>
          <w:rFonts w:asciiTheme="minorHAnsi" w:hAnsiTheme="minorHAnsi" w:cstheme="minorHAnsi"/>
        </w:rPr>
        <w:t>]</w:t>
      </w:r>
    </w:p>
    <w:p w14:paraId="45832A5E" w14:textId="77777777" w:rsidR="00D50A7A" w:rsidRPr="00F81E13" w:rsidRDefault="00D50A7A" w:rsidP="00D50A7A">
      <w:pPr>
        <w:pStyle w:val="ListParagraph"/>
        <w:numPr>
          <w:ilvl w:val="0"/>
          <w:numId w:val="13"/>
        </w:numPr>
        <w:rPr>
          <w:rFonts w:asciiTheme="minorHAnsi" w:hAnsiTheme="minorHAnsi" w:cstheme="minorHAnsi"/>
        </w:rPr>
      </w:pPr>
      <w:r w:rsidRPr="00F81E13">
        <w:rPr>
          <w:rFonts w:asciiTheme="minorHAnsi" w:hAnsiTheme="minorHAnsi" w:cstheme="minorHAnsi"/>
        </w:rPr>
        <w:t xml:space="preserve">Any offense they win is </w:t>
      </w:r>
      <w:r w:rsidRPr="00F81E13">
        <w:rPr>
          <w:rFonts w:asciiTheme="minorHAnsi" w:hAnsiTheme="minorHAnsi" w:cstheme="minorHAnsi"/>
          <w:u w:val="single"/>
        </w:rPr>
        <w:t>solved</w:t>
      </w:r>
      <w:r w:rsidRPr="00F81E13">
        <w:rPr>
          <w:rFonts w:asciiTheme="minorHAnsi" w:hAnsiTheme="minorHAnsi" w:cstheme="minorHAnsi"/>
        </w:rPr>
        <w:t xml:space="preserve"> by doubling down and committing to status quo foreign policy – rejecting foreign policy expertise makes everything worse so any offense they win against primacy is </w:t>
      </w:r>
      <w:r w:rsidRPr="00F81E13">
        <w:rPr>
          <w:rFonts w:asciiTheme="minorHAnsi" w:hAnsiTheme="minorHAnsi" w:cstheme="minorHAnsi"/>
          <w:u w:val="single"/>
        </w:rPr>
        <w:t>offense against the alt</w:t>
      </w:r>
      <w:r w:rsidRPr="00F81E13">
        <w:rPr>
          <w:rFonts w:asciiTheme="minorHAnsi" w:hAnsiTheme="minorHAnsi" w:cstheme="minorHAnsi"/>
        </w:rPr>
        <w:t xml:space="preserve"> because expertise solves and rejection makes it worse</w:t>
      </w:r>
    </w:p>
    <w:p w14:paraId="53FD33C9" w14:textId="77777777" w:rsidR="00D50A7A" w:rsidRPr="00F81E13" w:rsidRDefault="00D50A7A" w:rsidP="00D50A7A">
      <w:pPr>
        <w:pStyle w:val="ListParagraph"/>
        <w:numPr>
          <w:ilvl w:val="0"/>
          <w:numId w:val="13"/>
        </w:numPr>
        <w:rPr>
          <w:rFonts w:asciiTheme="minorHAnsi" w:hAnsiTheme="minorHAnsi" w:cstheme="minorHAnsi"/>
        </w:rPr>
      </w:pPr>
      <w:r w:rsidRPr="00F81E13">
        <w:rPr>
          <w:rFonts w:asciiTheme="minorHAnsi" w:hAnsiTheme="minorHAnsi" w:cstheme="minorHAnsi"/>
        </w:rPr>
        <w:t>Turns interventions – they’re politically toxic which discourages them, but lack of expertise makes them more common</w:t>
      </w:r>
    </w:p>
    <w:p w14:paraId="33B8857B" w14:textId="77777777" w:rsidR="00D50A7A" w:rsidRPr="00F81E13" w:rsidRDefault="00D50A7A" w:rsidP="00D50A7A">
      <w:pPr>
        <w:pStyle w:val="ListParagraph"/>
        <w:numPr>
          <w:ilvl w:val="0"/>
          <w:numId w:val="13"/>
        </w:numPr>
        <w:rPr>
          <w:rFonts w:asciiTheme="minorHAnsi" w:hAnsiTheme="minorHAnsi" w:cstheme="minorHAnsi"/>
        </w:rPr>
      </w:pPr>
      <w:r w:rsidRPr="00F81E13">
        <w:rPr>
          <w:rFonts w:asciiTheme="minorHAnsi" w:hAnsiTheme="minorHAnsi" w:cstheme="minorHAnsi"/>
        </w:rPr>
        <w:t>Answers general foreign policy Ks --- american foreign policy is not monolithic or closed off to alternative perspectives --- your perspective is just wrong</w:t>
      </w:r>
    </w:p>
    <w:p w14:paraId="48E582E5" w14:textId="77777777" w:rsidR="00D50A7A" w:rsidRPr="00F81E13" w:rsidRDefault="00D50A7A" w:rsidP="00D50A7A">
      <w:pPr>
        <w:pStyle w:val="ListParagraph"/>
        <w:numPr>
          <w:ilvl w:val="0"/>
          <w:numId w:val="13"/>
        </w:numPr>
        <w:rPr>
          <w:rFonts w:asciiTheme="minorHAnsi" w:hAnsiTheme="minorHAnsi" w:cstheme="minorHAnsi"/>
        </w:rPr>
      </w:pPr>
      <w:r w:rsidRPr="00F81E13">
        <w:rPr>
          <w:rFonts w:asciiTheme="minorHAnsi" w:hAnsiTheme="minorHAnsi" w:cstheme="minorHAnsi"/>
        </w:rPr>
        <w:t xml:space="preserve">Assume the K is wrong because a century of foreign policy expertise has concluded the LIO is best </w:t>
      </w:r>
    </w:p>
    <w:p w14:paraId="27DB6269" w14:textId="77777777" w:rsidR="00D50A7A" w:rsidRPr="00F81E13" w:rsidRDefault="00D50A7A" w:rsidP="00D50A7A">
      <w:pPr>
        <w:rPr>
          <w:rStyle w:val="StyleUnderline"/>
          <w:rFonts w:asciiTheme="minorHAnsi" w:hAnsiTheme="minorHAnsi" w:cstheme="minorHAnsi"/>
        </w:rPr>
      </w:pPr>
      <w:r w:rsidRPr="00382417">
        <w:rPr>
          <w:rStyle w:val="StyleUnderline"/>
          <w:rFonts w:asciiTheme="minorHAnsi" w:hAnsiTheme="minorHAnsi" w:cstheme="minorHAnsi"/>
          <w:highlight w:val="green"/>
        </w:rPr>
        <w:t>Blob theorists view the establishment as a club of</w:t>
      </w:r>
      <w:r w:rsidRPr="00F81E13">
        <w:rPr>
          <w:rStyle w:val="StyleUnderline"/>
          <w:rFonts w:asciiTheme="minorHAnsi" w:hAnsiTheme="minorHAnsi" w:cstheme="minorHAnsi"/>
        </w:rPr>
        <w:t xml:space="preserve"> like-minded </w:t>
      </w:r>
      <w:r w:rsidRPr="00382417">
        <w:rPr>
          <w:rStyle w:val="StyleUnderline"/>
          <w:rFonts w:asciiTheme="minorHAnsi" w:hAnsiTheme="minorHAnsi" w:cstheme="minorHAnsi"/>
          <w:highlight w:val="green"/>
        </w:rPr>
        <w:t>elite</w:t>
      </w:r>
      <w:r w:rsidRPr="00F81E13">
        <w:rPr>
          <w:rStyle w:val="StyleUnderline"/>
          <w:rFonts w:asciiTheme="minorHAnsi" w:hAnsiTheme="minorHAnsi" w:cstheme="minorHAnsi"/>
        </w:rPr>
        <w:t xml:space="preserve"> insiders who control everything, take care of one another, and brush off challenges to conventional wisdom. </w:t>
      </w:r>
      <w:r w:rsidRPr="00382417">
        <w:rPr>
          <w:rStyle w:val="StyleUnderline"/>
          <w:rFonts w:asciiTheme="minorHAnsi" w:hAnsiTheme="minorHAnsi" w:cstheme="minorHAnsi"/>
          <w:highlight w:val="green"/>
        </w:rPr>
        <w:t>In reality</w:t>
      </w:r>
      <w:r w:rsidRPr="00F81E13">
        <w:rPr>
          <w:rStyle w:val="StyleUnderline"/>
          <w:rFonts w:asciiTheme="minorHAnsi" w:hAnsiTheme="minorHAnsi" w:cstheme="minorHAnsi"/>
        </w:rPr>
        <w:t xml:space="preserve">, the United States actually has a </w:t>
      </w:r>
      <w:r w:rsidRPr="00382417">
        <w:rPr>
          <w:rStyle w:val="Emphasis"/>
          <w:rFonts w:asciiTheme="minorHAnsi" w:hAnsiTheme="minorHAnsi" w:cstheme="minorHAnsi"/>
          <w:highlight w:val="green"/>
        </w:rPr>
        <w:t>healthy marketplace</w:t>
      </w:r>
      <w:r w:rsidRPr="00382417">
        <w:rPr>
          <w:rStyle w:val="StyleUnderline"/>
          <w:rFonts w:asciiTheme="minorHAnsi" w:hAnsiTheme="minorHAnsi" w:cstheme="minorHAnsi"/>
          <w:highlight w:val="green"/>
        </w:rPr>
        <w:t xml:space="preserve"> of fo</w:t>
      </w:r>
      <w:r w:rsidRPr="00F81E13">
        <w:rPr>
          <w:rStyle w:val="StyleUnderline"/>
          <w:rFonts w:asciiTheme="minorHAnsi" w:hAnsiTheme="minorHAnsi" w:cstheme="minorHAnsi"/>
        </w:rPr>
        <w:t xml:space="preserve">reign </w:t>
      </w:r>
      <w:r w:rsidRPr="00382417">
        <w:rPr>
          <w:rStyle w:val="StyleUnderline"/>
          <w:rFonts w:asciiTheme="minorHAnsi" w:hAnsiTheme="minorHAnsi" w:cstheme="minorHAnsi"/>
          <w:highlight w:val="green"/>
        </w:rPr>
        <w:t>po</w:t>
      </w:r>
      <w:r w:rsidRPr="00F81E13">
        <w:rPr>
          <w:rStyle w:val="StyleUnderline"/>
          <w:rFonts w:asciiTheme="minorHAnsi" w:hAnsiTheme="minorHAnsi" w:cstheme="minorHAnsi"/>
        </w:rPr>
        <w:t xml:space="preserve">licy </w:t>
      </w:r>
      <w:r w:rsidRPr="00382417">
        <w:rPr>
          <w:rStyle w:val="StyleUnderline"/>
          <w:rFonts w:asciiTheme="minorHAnsi" w:hAnsiTheme="minorHAnsi" w:cstheme="minorHAnsi"/>
          <w:highlight w:val="green"/>
        </w:rPr>
        <w:t>ideas</w:t>
      </w:r>
      <w:r w:rsidRPr="00F81E13">
        <w:rPr>
          <w:rStyle w:val="StyleUnderline"/>
          <w:rFonts w:asciiTheme="minorHAnsi" w:hAnsiTheme="minorHAnsi" w:cstheme="minorHAnsi"/>
        </w:rPr>
        <w:t>.</w:t>
      </w:r>
      <w:r w:rsidRPr="00F81E13">
        <w:rPr>
          <w:rFonts w:asciiTheme="minorHAnsi" w:hAnsiTheme="minorHAnsi" w:cstheme="minorHAnsi"/>
          <w:sz w:val="16"/>
        </w:rPr>
        <w:t xml:space="preserve"> </w:t>
      </w:r>
      <w:r w:rsidRPr="00382417">
        <w:rPr>
          <w:rStyle w:val="StyleUnderline"/>
          <w:rFonts w:asciiTheme="minorHAnsi" w:hAnsiTheme="minorHAnsi" w:cstheme="minorHAnsi"/>
          <w:highlight w:val="green"/>
        </w:rPr>
        <w:t>Discussion</w:t>
      </w:r>
      <w:r w:rsidRPr="00F81E13">
        <w:rPr>
          <w:rStyle w:val="StyleUnderline"/>
          <w:rFonts w:asciiTheme="minorHAnsi" w:hAnsiTheme="minorHAnsi" w:cstheme="minorHAnsi"/>
        </w:rPr>
        <w:t xml:space="preserve"> over American foreign policy is loud, contentious, diverse, and generally </w:t>
      </w:r>
      <w:r w:rsidRPr="00382417">
        <w:rPr>
          <w:rStyle w:val="StyleUnderline"/>
          <w:rFonts w:asciiTheme="minorHAnsi" w:hAnsiTheme="minorHAnsi" w:cstheme="minorHAnsi"/>
          <w:highlight w:val="green"/>
        </w:rPr>
        <w:t>pragmatic</w:t>
      </w:r>
      <w:r w:rsidRPr="00F81E13">
        <w:rPr>
          <w:rStyle w:val="StyleUnderline"/>
          <w:rFonts w:asciiTheme="minorHAnsi" w:hAnsiTheme="minorHAnsi" w:cstheme="minorHAnsi"/>
        </w:rPr>
        <w:t xml:space="preserve">—and as a result, the </w:t>
      </w:r>
      <w:r w:rsidRPr="00382417">
        <w:rPr>
          <w:rStyle w:val="StyleUnderline"/>
          <w:rFonts w:asciiTheme="minorHAnsi" w:hAnsiTheme="minorHAnsi" w:cstheme="minorHAnsi"/>
          <w:highlight w:val="green"/>
        </w:rPr>
        <w:t>nation</w:t>
      </w:r>
      <w:r w:rsidRPr="00F81E13">
        <w:rPr>
          <w:rStyle w:val="StyleUnderline"/>
          <w:rFonts w:asciiTheme="minorHAnsi" w:hAnsiTheme="minorHAnsi" w:cstheme="minorHAnsi"/>
        </w:rPr>
        <w:t xml:space="preserve"> gets the opportunity to </w:t>
      </w:r>
      <w:r w:rsidRPr="00382417">
        <w:rPr>
          <w:rStyle w:val="Emphasis"/>
          <w:rFonts w:asciiTheme="minorHAnsi" w:hAnsiTheme="minorHAnsi" w:cstheme="minorHAnsi"/>
          <w:highlight w:val="green"/>
        </w:rPr>
        <w:t>learn from its mistakes</w:t>
      </w:r>
      <w:r w:rsidRPr="00F81E13">
        <w:rPr>
          <w:rStyle w:val="StyleUnderline"/>
          <w:rFonts w:asciiTheme="minorHAnsi" w:hAnsiTheme="minorHAnsi" w:cstheme="minorHAnsi"/>
        </w:rPr>
        <w:t xml:space="preserve">, build on its successes, and </w:t>
      </w:r>
      <w:r w:rsidRPr="00382417">
        <w:rPr>
          <w:rStyle w:val="StyleUnderline"/>
          <w:rFonts w:asciiTheme="minorHAnsi" w:hAnsiTheme="minorHAnsi" w:cstheme="minorHAnsi"/>
          <w:highlight w:val="green"/>
        </w:rPr>
        <w:t xml:space="preserve">improve </w:t>
      </w:r>
      <w:r w:rsidRPr="00F81E13">
        <w:rPr>
          <w:rStyle w:val="StyleUnderline"/>
          <w:rFonts w:asciiTheme="minorHAnsi" w:hAnsiTheme="minorHAnsi" w:cstheme="minorHAnsi"/>
        </w:rPr>
        <w:t xml:space="preserve">its </w:t>
      </w:r>
      <w:r w:rsidRPr="00382417">
        <w:rPr>
          <w:rStyle w:val="StyleUnderline"/>
          <w:rFonts w:asciiTheme="minorHAnsi" w:hAnsiTheme="minorHAnsi" w:cstheme="minorHAnsi"/>
          <w:highlight w:val="green"/>
        </w:rPr>
        <w:t>performance over time</w:t>
      </w:r>
      <w:r w:rsidRPr="00F81E13">
        <w:rPr>
          <w:rStyle w:val="StyleUnderline"/>
          <w:rFonts w:asciiTheme="minorHAnsi" w:hAnsiTheme="minorHAnsi" w:cstheme="minorHAnsi"/>
        </w:rPr>
        <w:t>.</w:t>
      </w:r>
    </w:p>
    <w:p w14:paraId="265B1A1B" w14:textId="77777777" w:rsidR="00D50A7A" w:rsidRPr="00F81E13" w:rsidRDefault="00D50A7A" w:rsidP="00D50A7A">
      <w:pPr>
        <w:rPr>
          <w:rFonts w:asciiTheme="minorHAnsi" w:hAnsiTheme="minorHAnsi" w:cstheme="minorHAnsi"/>
          <w:sz w:val="16"/>
        </w:rPr>
      </w:pPr>
      <w:r w:rsidRPr="00F81E13">
        <w:rPr>
          <w:rFonts w:asciiTheme="minorHAnsi" w:hAnsiTheme="minorHAnsi" w:cstheme="minorHAnsi"/>
          <w:sz w:val="16"/>
        </w:rPr>
        <w:t xml:space="preserve">In both absolute and relative terms, </w:t>
      </w:r>
      <w:r w:rsidRPr="00F81E13">
        <w:rPr>
          <w:rStyle w:val="StyleUnderline"/>
          <w:rFonts w:asciiTheme="minorHAnsi" w:hAnsiTheme="minorHAnsi" w:cstheme="minorHAnsi"/>
        </w:rPr>
        <w:t xml:space="preserve">the </w:t>
      </w:r>
      <w:r w:rsidRPr="00382417">
        <w:rPr>
          <w:rStyle w:val="StyleUnderline"/>
          <w:rFonts w:asciiTheme="minorHAnsi" w:hAnsiTheme="minorHAnsi" w:cstheme="minorHAnsi"/>
          <w:highlight w:val="green"/>
        </w:rPr>
        <w:t>expert community</w:t>
      </w:r>
      <w:r w:rsidRPr="00F81E13">
        <w:rPr>
          <w:rStyle w:val="StyleUnderline"/>
          <w:rFonts w:asciiTheme="minorHAnsi" w:hAnsiTheme="minorHAnsi" w:cstheme="minorHAnsi"/>
        </w:rPr>
        <w:t xml:space="preserve"> dealing with foreign policy and national security in the United States is remarkably </w:t>
      </w:r>
      <w:r w:rsidRPr="00382417">
        <w:rPr>
          <w:rStyle w:val="StyleUnderline"/>
          <w:rFonts w:asciiTheme="minorHAnsi" w:hAnsiTheme="minorHAnsi" w:cstheme="minorHAnsi"/>
          <w:highlight w:val="green"/>
        </w:rPr>
        <w:t>large</w:t>
      </w:r>
      <w:r w:rsidRPr="00F81E13">
        <w:rPr>
          <w:rStyle w:val="StyleUnderline"/>
          <w:rFonts w:asciiTheme="minorHAnsi" w:hAnsiTheme="minorHAnsi" w:cstheme="minorHAnsi"/>
        </w:rPr>
        <w:t xml:space="preserve"> and </w:t>
      </w:r>
      <w:r w:rsidRPr="00382417">
        <w:rPr>
          <w:rStyle w:val="StyleUnderline"/>
          <w:rFonts w:asciiTheme="minorHAnsi" w:hAnsiTheme="minorHAnsi" w:cstheme="minorHAnsi"/>
          <w:highlight w:val="green"/>
        </w:rPr>
        <w:t>heterogeneous</w:t>
      </w:r>
      <w:r w:rsidRPr="00F81E13">
        <w:rPr>
          <w:rStyle w:val="StyleUnderline"/>
          <w:rFonts w:asciiTheme="minorHAnsi" w:hAnsiTheme="minorHAnsi" w:cstheme="minorHAnsi"/>
        </w:rPr>
        <w:t xml:space="preserve">. Inside government, cadres of professionals make vast amounts of technocratic knowledge and institutional memory available to policymakers. Every department and agency with an international role has distinctive regional or functional expertise it can bring to bear. This </w:t>
      </w:r>
      <w:r w:rsidRPr="00382417">
        <w:rPr>
          <w:rStyle w:val="StyleUnderline"/>
          <w:rFonts w:asciiTheme="minorHAnsi" w:hAnsiTheme="minorHAnsi" w:cstheme="minorHAnsi"/>
          <w:highlight w:val="green"/>
        </w:rPr>
        <w:t>in-house knowledge</w:t>
      </w:r>
      <w:r w:rsidRPr="00F81E13">
        <w:rPr>
          <w:rStyle w:val="StyleUnderline"/>
          <w:rFonts w:asciiTheme="minorHAnsi" w:hAnsiTheme="minorHAnsi" w:cstheme="minorHAnsi"/>
        </w:rPr>
        <w:t xml:space="preserve"> is </w:t>
      </w:r>
      <w:r w:rsidRPr="00382417">
        <w:rPr>
          <w:rStyle w:val="StyleUnderline"/>
          <w:rFonts w:asciiTheme="minorHAnsi" w:hAnsiTheme="minorHAnsi" w:cstheme="minorHAnsi"/>
          <w:highlight w:val="green"/>
        </w:rPr>
        <w:t>complemented by</w:t>
      </w:r>
      <w:r w:rsidRPr="00F81E13">
        <w:rPr>
          <w:rStyle w:val="StyleUnderline"/>
          <w:rFonts w:asciiTheme="minorHAnsi" w:hAnsiTheme="minorHAnsi" w:cstheme="minorHAnsi"/>
        </w:rPr>
        <w:t xml:space="preserve"> an even larger and more diverse network of experts in the many hundreds of </w:t>
      </w:r>
      <w:r w:rsidRPr="00382417">
        <w:rPr>
          <w:rStyle w:val="StyleUnderline"/>
          <w:rFonts w:asciiTheme="minorHAnsi" w:hAnsiTheme="minorHAnsi" w:cstheme="minorHAnsi"/>
          <w:highlight w:val="green"/>
        </w:rPr>
        <w:t>think tanks</w:t>
      </w:r>
      <w:r w:rsidRPr="00F81E13">
        <w:rPr>
          <w:rStyle w:val="StyleUnderline"/>
          <w:rFonts w:asciiTheme="minorHAnsi" w:hAnsiTheme="minorHAnsi" w:cstheme="minorHAnsi"/>
        </w:rPr>
        <w:t xml:space="preserve"> and contract </w:t>
      </w:r>
      <w:r w:rsidRPr="00382417">
        <w:rPr>
          <w:rStyle w:val="StyleUnderline"/>
          <w:rFonts w:asciiTheme="minorHAnsi" w:hAnsiTheme="minorHAnsi" w:cstheme="minorHAnsi"/>
          <w:highlight w:val="green"/>
        </w:rPr>
        <w:t>research institutions</w:t>
      </w:r>
      <w:r w:rsidRPr="00F81E13">
        <w:rPr>
          <w:rStyle w:val="StyleUnderline"/>
          <w:rFonts w:asciiTheme="minorHAnsi" w:hAnsiTheme="minorHAnsi" w:cstheme="minorHAnsi"/>
        </w:rPr>
        <w:t xml:space="preserve"> that surround the government and </w:t>
      </w:r>
      <w:r w:rsidRPr="00382417">
        <w:rPr>
          <w:rStyle w:val="StyleUnderline"/>
          <w:rFonts w:asciiTheme="minorHAnsi" w:hAnsiTheme="minorHAnsi" w:cstheme="minorHAnsi"/>
          <w:highlight w:val="green"/>
        </w:rPr>
        <w:t>offer views ranging</w:t>
      </w:r>
      <w:r w:rsidRPr="00F81E13">
        <w:rPr>
          <w:rStyle w:val="StyleUnderline"/>
          <w:rFonts w:asciiTheme="minorHAnsi" w:hAnsiTheme="minorHAnsi" w:cstheme="minorHAnsi"/>
        </w:rPr>
        <w:t xml:space="preserve"> from right to left, hawk to dove, free trader to protectionist, technocratic to ideological. Pick any policy issue and you can put together a </w:t>
      </w:r>
      <w:r w:rsidRPr="00F81E13">
        <w:rPr>
          <w:rStyle w:val="Emphasis"/>
          <w:rFonts w:asciiTheme="minorHAnsi" w:hAnsiTheme="minorHAnsi" w:cstheme="minorHAnsi"/>
        </w:rPr>
        <w:t>lively debate with ease</w:t>
      </w:r>
      <w:r w:rsidRPr="00F81E13">
        <w:rPr>
          <w:rFonts w:asciiTheme="minorHAnsi" w:hAnsiTheme="minorHAnsi" w:cstheme="minorHAnsi"/>
          <w:sz w:val="16"/>
        </w:rPr>
        <w:t>. Should the United States engage with China or contain it? Negotiate with Iran or squeeze it? Withdraw from the Middle East or redouble its efforts? Reasoned arguments on all sides are widely available, in any form you want—all supplied from within the supposedly monolithic establishment.</w:t>
      </w:r>
    </w:p>
    <w:p w14:paraId="10054DFC" w14:textId="77777777" w:rsidR="00D50A7A" w:rsidRPr="00F81E13" w:rsidRDefault="00D50A7A" w:rsidP="00D50A7A">
      <w:pPr>
        <w:rPr>
          <w:rFonts w:asciiTheme="minorHAnsi" w:hAnsiTheme="minorHAnsi" w:cstheme="minorHAnsi"/>
          <w:sz w:val="16"/>
        </w:rPr>
      </w:pPr>
      <w:r w:rsidRPr="00F81E13">
        <w:rPr>
          <w:rFonts w:asciiTheme="minorHAnsi" w:hAnsiTheme="minorHAnsi" w:cstheme="minorHAnsi"/>
          <w:sz w:val="16"/>
        </w:rPr>
        <w:t xml:space="preserve">Moreover, unlike such communities in other leading powers, </w:t>
      </w:r>
      <w:r w:rsidRPr="00F81E13">
        <w:rPr>
          <w:rStyle w:val="StyleUnderline"/>
          <w:rFonts w:asciiTheme="minorHAnsi" w:hAnsiTheme="minorHAnsi" w:cstheme="minorHAnsi"/>
        </w:rPr>
        <w:t xml:space="preserve">the American foreign policy establishment is </w:t>
      </w:r>
      <w:r w:rsidRPr="00382417">
        <w:rPr>
          <w:rStyle w:val="Emphasis"/>
          <w:rFonts w:asciiTheme="minorHAnsi" w:hAnsiTheme="minorHAnsi" w:cstheme="minorHAnsi"/>
          <w:highlight w:val="green"/>
        </w:rPr>
        <w:t>connected to society</w:t>
      </w:r>
      <w:r w:rsidRPr="00382417">
        <w:rPr>
          <w:rStyle w:val="StyleUnderline"/>
          <w:rFonts w:asciiTheme="minorHAnsi" w:hAnsiTheme="minorHAnsi" w:cstheme="minorHAnsi"/>
          <w:highlight w:val="green"/>
        </w:rPr>
        <w:t xml:space="preserve"> rather than cut off</w:t>
      </w:r>
      <w:r w:rsidRPr="00F81E13">
        <w:rPr>
          <w:rStyle w:val="StyleUnderline"/>
          <w:rFonts w:asciiTheme="minorHAnsi" w:hAnsiTheme="minorHAnsi" w:cstheme="minorHAnsi"/>
        </w:rPr>
        <w:t xml:space="preserve"> from it, because the </w:t>
      </w:r>
      <w:r w:rsidRPr="00382417">
        <w:rPr>
          <w:rStyle w:val="StyleUnderline"/>
          <w:rFonts w:asciiTheme="minorHAnsi" w:hAnsiTheme="minorHAnsi" w:cstheme="minorHAnsi"/>
          <w:highlight w:val="green"/>
        </w:rPr>
        <w:t>top</w:t>
      </w:r>
      <w:r w:rsidRPr="00F81E13">
        <w:rPr>
          <w:rStyle w:val="StyleUnderline"/>
          <w:rFonts w:asciiTheme="minorHAnsi" w:hAnsiTheme="minorHAnsi" w:cstheme="minorHAnsi"/>
        </w:rPr>
        <w:t xml:space="preserve"> several </w:t>
      </w:r>
      <w:r w:rsidRPr="00382417">
        <w:rPr>
          <w:rStyle w:val="StyleUnderline"/>
          <w:rFonts w:asciiTheme="minorHAnsi" w:hAnsiTheme="minorHAnsi" w:cstheme="minorHAnsi"/>
          <w:highlight w:val="green"/>
        </w:rPr>
        <w:t>layers</w:t>
      </w:r>
      <w:r w:rsidRPr="00F81E13">
        <w:rPr>
          <w:rStyle w:val="StyleUnderline"/>
          <w:rFonts w:asciiTheme="minorHAnsi" w:hAnsiTheme="minorHAnsi" w:cstheme="minorHAnsi"/>
        </w:rPr>
        <w:t xml:space="preserve"> of U.S. national security bureaucracies are </w:t>
      </w:r>
      <w:r w:rsidRPr="00382417">
        <w:rPr>
          <w:rStyle w:val="StyleUnderline"/>
          <w:rFonts w:asciiTheme="minorHAnsi" w:hAnsiTheme="minorHAnsi" w:cstheme="minorHAnsi"/>
          <w:highlight w:val="green"/>
        </w:rPr>
        <w:t>staffed by political appointees</w:t>
      </w:r>
      <w:r w:rsidRPr="00F81E13">
        <w:rPr>
          <w:rStyle w:val="StyleUnderline"/>
          <w:rFonts w:asciiTheme="minorHAnsi" w:hAnsiTheme="minorHAnsi" w:cstheme="minorHAnsi"/>
        </w:rPr>
        <w:t xml:space="preserve"> rather than civil servants. The Blob </w:t>
      </w:r>
      <w:r w:rsidRPr="00382417">
        <w:rPr>
          <w:rStyle w:val="StyleUnderline"/>
          <w:rFonts w:asciiTheme="minorHAnsi" w:hAnsiTheme="minorHAnsi" w:cstheme="minorHAnsi"/>
          <w:highlight w:val="green"/>
        </w:rPr>
        <w:t>comprises gov</w:t>
      </w:r>
      <w:r w:rsidRPr="00F81E13">
        <w:rPr>
          <w:rStyle w:val="StyleUnderline"/>
          <w:rFonts w:asciiTheme="minorHAnsi" w:hAnsiTheme="minorHAnsi" w:cstheme="minorHAnsi"/>
        </w:rPr>
        <w:t xml:space="preserve">ernment </w:t>
      </w:r>
      <w:r w:rsidRPr="00382417">
        <w:rPr>
          <w:rStyle w:val="StyleUnderline"/>
          <w:rFonts w:asciiTheme="minorHAnsi" w:hAnsiTheme="minorHAnsi" w:cstheme="minorHAnsi"/>
          <w:highlight w:val="green"/>
        </w:rPr>
        <w:t>officials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outside experts</w:t>
      </w:r>
      <w:r w:rsidRPr="00F81E13">
        <w:rPr>
          <w:rStyle w:val="StyleUnderline"/>
          <w:rFonts w:asciiTheme="minorHAnsi" w:hAnsiTheme="minorHAnsi" w:cstheme="minorHAnsi"/>
        </w:rPr>
        <w:t>, and many people who go back and forth between the two. Insiders know how government works and what is practical. Outsiders think independently. And in</w:t>
      </w:r>
      <w:r w:rsidRPr="00382417">
        <w:rPr>
          <w:rStyle w:val="StyleUnderline"/>
          <w:rFonts w:asciiTheme="minorHAnsi" w:hAnsiTheme="minorHAnsi" w:cstheme="minorHAnsi"/>
          <w:highlight w:val="green"/>
        </w:rPr>
        <w:t>-and-outers bridge the gaps</w:t>
      </w:r>
      <w:r w:rsidRPr="00F81E13">
        <w:rPr>
          <w:rFonts w:asciiTheme="minorHAnsi" w:hAnsiTheme="minorHAnsi" w:cstheme="minorHAnsi"/>
          <w:sz w:val="16"/>
        </w:rPr>
        <w:t>. Other countries simply do not have comparably large, diverse, permeable, expert communities that encourage vigorous debate over national policy—which is why, say, the caliber of U.S. debate about nuclear policy is more nuanced and better informed than in other nuclear powers, and which is why other countries would love to have such a Blob of their own.</w:t>
      </w:r>
    </w:p>
    <w:p w14:paraId="368D7DA9" w14:textId="77777777" w:rsidR="00D50A7A" w:rsidRPr="00F81E13" w:rsidRDefault="00D50A7A" w:rsidP="00D50A7A">
      <w:pPr>
        <w:rPr>
          <w:rFonts w:asciiTheme="minorHAnsi" w:hAnsiTheme="minorHAnsi" w:cstheme="minorHAnsi"/>
          <w:sz w:val="16"/>
        </w:rPr>
      </w:pPr>
      <w:r w:rsidRPr="00F81E13">
        <w:rPr>
          <w:rStyle w:val="StyleUnderline"/>
          <w:rFonts w:asciiTheme="minorHAnsi" w:hAnsiTheme="minorHAnsi" w:cstheme="minorHAnsi"/>
        </w:rPr>
        <w:t xml:space="preserve">The American foreign policy establishment, finally, is </w:t>
      </w:r>
      <w:r w:rsidRPr="00382417">
        <w:rPr>
          <w:rStyle w:val="StyleUnderline"/>
          <w:rFonts w:asciiTheme="minorHAnsi" w:hAnsiTheme="minorHAnsi" w:cstheme="minorHAnsi"/>
          <w:highlight w:val="green"/>
        </w:rPr>
        <w:t xml:space="preserve">generally </w:t>
      </w:r>
      <w:r w:rsidRPr="00382417">
        <w:rPr>
          <w:rStyle w:val="Emphasis"/>
          <w:rFonts w:asciiTheme="minorHAnsi" w:hAnsiTheme="minorHAnsi" w:cstheme="minorHAnsi"/>
          <w:highlight w:val="green"/>
        </w:rPr>
        <w:t>more pragmatic than ideological</w:t>
      </w:r>
      <w:r w:rsidRPr="00F81E13">
        <w:rPr>
          <w:rFonts w:asciiTheme="minorHAnsi" w:hAnsiTheme="minorHAnsi" w:cstheme="minorHAnsi"/>
          <w:sz w:val="16"/>
        </w:rPr>
        <w:t xml:space="preserve">. It values prudence and security over novelty and creativity. </w:t>
      </w:r>
      <w:r w:rsidRPr="00F81E13">
        <w:rPr>
          <w:rStyle w:val="StyleUnderline"/>
          <w:rFonts w:asciiTheme="minorHAnsi" w:hAnsiTheme="minorHAnsi" w:cstheme="minorHAnsi"/>
        </w:rPr>
        <w:t xml:space="preserve">It knows that thinking outside the box may be useful in testing policy assumptions, but the box is usually there for a reason, and so reflexively </w:t>
      </w:r>
      <w:r w:rsidRPr="00382417">
        <w:rPr>
          <w:rStyle w:val="Emphasis"/>
          <w:rFonts w:asciiTheme="minorHAnsi" w:hAnsiTheme="minorHAnsi" w:cstheme="minorHAnsi"/>
          <w:highlight w:val="green"/>
        </w:rPr>
        <w:t>embracing</w:t>
      </w:r>
      <w:r w:rsidRPr="00F81E13">
        <w:rPr>
          <w:rStyle w:val="Emphasis"/>
          <w:rFonts w:asciiTheme="minorHAnsi" w:hAnsiTheme="minorHAnsi" w:cstheme="minorHAnsi"/>
        </w:rPr>
        <w:t xml:space="preserve"> the </w:t>
      </w:r>
      <w:r w:rsidRPr="00382417">
        <w:rPr>
          <w:rStyle w:val="Emphasis"/>
          <w:rFonts w:asciiTheme="minorHAnsi" w:hAnsiTheme="minorHAnsi" w:cstheme="minorHAnsi"/>
          <w:highlight w:val="green"/>
        </w:rPr>
        <w:t xml:space="preserve">far-out </w:t>
      </w:r>
      <w:r w:rsidRPr="00382417">
        <w:rPr>
          <w:rStyle w:val="Emphasis"/>
          <w:rFonts w:asciiTheme="minorHAnsi" w:hAnsiTheme="minorHAnsi" w:cstheme="minorHAnsi"/>
          <w:highlight w:val="green"/>
        </w:rPr>
        <w:lastRenderedPageBreak/>
        <w:t>option</w:t>
      </w:r>
      <w:r w:rsidRPr="00F81E13">
        <w:rPr>
          <w:rStyle w:val="Emphasis"/>
          <w:rFonts w:asciiTheme="minorHAnsi" w:hAnsiTheme="minorHAnsi" w:cstheme="minorHAnsi"/>
        </w:rPr>
        <w:t xml:space="preserve"> is </w:t>
      </w:r>
      <w:r w:rsidRPr="00382417">
        <w:rPr>
          <w:rStyle w:val="Emphasis"/>
          <w:rFonts w:asciiTheme="minorHAnsi" w:hAnsiTheme="minorHAnsi" w:cstheme="minorHAnsi"/>
          <w:highlight w:val="green"/>
        </w:rPr>
        <w:t>dangerous</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Its </w:t>
      </w:r>
      <w:r w:rsidRPr="00382417">
        <w:rPr>
          <w:rStyle w:val="StyleUnderline"/>
          <w:rFonts w:asciiTheme="minorHAnsi" w:hAnsiTheme="minorHAnsi" w:cstheme="minorHAnsi"/>
          <w:highlight w:val="green"/>
        </w:rPr>
        <w:t>members</w:t>
      </w:r>
      <w:r w:rsidRPr="00F81E13">
        <w:rPr>
          <w:rStyle w:val="StyleUnderline"/>
          <w:rFonts w:asciiTheme="minorHAnsi" w:hAnsiTheme="minorHAnsi" w:cstheme="minorHAnsi"/>
        </w:rPr>
        <w:t xml:space="preserve"> have </w:t>
      </w:r>
      <w:r w:rsidRPr="00382417">
        <w:rPr>
          <w:rStyle w:val="StyleUnderline"/>
          <w:rFonts w:asciiTheme="minorHAnsi" w:hAnsiTheme="minorHAnsi" w:cstheme="minorHAnsi"/>
          <w:highlight w:val="green"/>
        </w:rPr>
        <w:t>made</w:t>
      </w:r>
      <w:r w:rsidRPr="00F81E13">
        <w:rPr>
          <w:rStyle w:val="StyleUnderline"/>
          <w:rFonts w:asciiTheme="minorHAnsi" w:hAnsiTheme="minorHAnsi" w:cstheme="minorHAnsi"/>
        </w:rPr>
        <w:t xml:space="preserve"> many </w:t>
      </w:r>
      <w:r w:rsidRPr="00382417">
        <w:rPr>
          <w:rStyle w:val="StyleUnderline"/>
          <w:rFonts w:asciiTheme="minorHAnsi" w:hAnsiTheme="minorHAnsi" w:cstheme="minorHAnsi"/>
          <w:highlight w:val="green"/>
        </w:rPr>
        <w:t>mistakes</w:t>
      </w:r>
      <w:r w:rsidRPr="00F81E13">
        <w:rPr>
          <w:rStyle w:val="StyleUnderline"/>
          <w:rFonts w:asciiTheme="minorHAnsi" w:hAnsiTheme="minorHAnsi" w:cstheme="minorHAnsi"/>
        </w:rPr>
        <w:t xml:space="preserve">, individually and collectively, but several features of </w:t>
      </w:r>
      <w:r w:rsidRPr="00382417">
        <w:rPr>
          <w:rStyle w:val="StyleUnderline"/>
          <w:rFonts w:asciiTheme="minorHAnsi" w:hAnsiTheme="minorHAnsi" w:cstheme="minorHAnsi"/>
          <w:highlight w:val="green"/>
        </w:rPr>
        <w:t xml:space="preserve">the system enforce </w:t>
      </w:r>
      <w:r w:rsidRPr="00382417">
        <w:rPr>
          <w:rStyle w:val="Emphasis"/>
          <w:rFonts w:asciiTheme="minorHAnsi" w:hAnsiTheme="minorHAnsi" w:cstheme="minorHAnsi"/>
          <w:highlight w:val="green"/>
        </w:rPr>
        <w:t>accountability</w:t>
      </w:r>
      <w:r w:rsidRPr="00F81E13">
        <w:rPr>
          <w:rStyle w:val="StyleUnderline"/>
          <w:rFonts w:asciiTheme="minorHAnsi" w:hAnsiTheme="minorHAnsi" w:cstheme="minorHAnsi"/>
        </w:rPr>
        <w:t xml:space="preserve"> over time. </w:t>
      </w:r>
      <w:r w:rsidRPr="00382417">
        <w:rPr>
          <w:rStyle w:val="StyleUnderline"/>
          <w:rFonts w:asciiTheme="minorHAnsi" w:hAnsiTheme="minorHAnsi" w:cstheme="minorHAnsi"/>
          <w:highlight w:val="green"/>
        </w:rPr>
        <w:t>Foreign policy failures</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 xml:space="preserve">are </w:t>
      </w:r>
      <w:r w:rsidRPr="00382417">
        <w:rPr>
          <w:rStyle w:val="Emphasis"/>
          <w:rFonts w:asciiTheme="minorHAnsi" w:hAnsiTheme="minorHAnsi" w:cstheme="minorHAnsi"/>
          <w:highlight w:val="green"/>
        </w:rPr>
        <w:t>politically toxic</w:t>
      </w:r>
      <w:r w:rsidRPr="00F81E13">
        <w:rPr>
          <w:rStyle w:val="Emphasis"/>
          <w:rFonts w:asciiTheme="minorHAnsi" w:hAnsiTheme="minorHAnsi" w:cstheme="minorHAnsi"/>
        </w:rPr>
        <w:t xml:space="preserve"> and often </w:t>
      </w:r>
      <w:r w:rsidRPr="00382417">
        <w:rPr>
          <w:rStyle w:val="Emphasis"/>
          <w:rFonts w:asciiTheme="minorHAnsi" w:hAnsiTheme="minorHAnsi" w:cstheme="minorHAnsi"/>
          <w:highlight w:val="green"/>
        </w:rPr>
        <w:t>spur</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positive change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The monumental intelligence failures that allowed the </w:t>
      </w:r>
      <w:r w:rsidRPr="00382417">
        <w:rPr>
          <w:rStyle w:val="StyleUnderline"/>
          <w:rFonts w:asciiTheme="minorHAnsi" w:hAnsiTheme="minorHAnsi" w:cstheme="minorHAnsi"/>
          <w:highlight w:val="green"/>
        </w:rPr>
        <w:t>September 11</w:t>
      </w:r>
      <w:r w:rsidRPr="00F81E13">
        <w:rPr>
          <w:rStyle w:val="StyleUnderline"/>
          <w:rFonts w:asciiTheme="minorHAnsi" w:hAnsiTheme="minorHAnsi" w:cstheme="minorHAnsi"/>
        </w:rPr>
        <w:t xml:space="preserve"> attacks to happen were </w:t>
      </w:r>
      <w:r w:rsidRPr="00382417">
        <w:rPr>
          <w:rStyle w:val="StyleUnderline"/>
          <w:rFonts w:asciiTheme="minorHAnsi" w:hAnsiTheme="minorHAnsi" w:cstheme="minorHAnsi"/>
          <w:highlight w:val="green"/>
        </w:rPr>
        <w:t>followed by</w:t>
      </w:r>
      <w:r w:rsidRPr="00F81E13">
        <w:rPr>
          <w:rStyle w:val="StyleUnderline"/>
          <w:rFonts w:asciiTheme="minorHAnsi" w:hAnsiTheme="minorHAnsi" w:cstheme="minorHAnsi"/>
        </w:rPr>
        <w:t xml:space="preserve"> policy and institutional </w:t>
      </w:r>
      <w:r w:rsidRPr="00382417">
        <w:rPr>
          <w:rStyle w:val="StyleUnderline"/>
          <w:rFonts w:asciiTheme="minorHAnsi" w:hAnsiTheme="minorHAnsi" w:cstheme="minorHAnsi"/>
          <w:highlight w:val="green"/>
        </w:rPr>
        <w:t>reforms</w:t>
      </w:r>
      <w:r w:rsidRPr="00F81E13">
        <w:rPr>
          <w:rStyle w:val="StyleUnderline"/>
          <w:rFonts w:asciiTheme="minorHAnsi" w:hAnsiTheme="minorHAnsi" w:cstheme="minorHAnsi"/>
        </w:rPr>
        <w:t xml:space="preserve"> that have helped </w:t>
      </w:r>
      <w:r w:rsidRPr="00382417">
        <w:rPr>
          <w:rStyle w:val="StyleUnderline"/>
          <w:rFonts w:asciiTheme="minorHAnsi" w:hAnsiTheme="minorHAnsi" w:cstheme="minorHAnsi"/>
          <w:highlight w:val="green"/>
        </w:rPr>
        <w:t>prevent other</w:t>
      </w:r>
      <w:r w:rsidRPr="00F81E13">
        <w:rPr>
          <w:rStyle w:val="StyleUnderline"/>
          <w:rFonts w:asciiTheme="minorHAnsi" w:hAnsiTheme="minorHAnsi" w:cstheme="minorHAnsi"/>
        </w:rPr>
        <w:t xml:space="preserve"> mass-casualty </w:t>
      </w:r>
      <w:r w:rsidRPr="00382417">
        <w:rPr>
          <w:rStyle w:val="StyleUnderline"/>
          <w:rFonts w:asciiTheme="minorHAnsi" w:hAnsiTheme="minorHAnsi" w:cstheme="minorHAnsi"/>
          <w:highlight w:val="green"/>
        </w:rPr>
        <w:t>terrorist attacks</w:t>
      </w:r>
      <w:r w:rsidRPr="00F81E13">
        <w:rPr>
          <w:rStyle w:val="StyleUnderline"/>
          <w:rFonts w:asciiTheme="minorHAnsi" w:hAnsiTheme="minorHAnsi" w:cstheme="minorHAnsi"/>
        </w:rPr>
        <w:t xml:space="preserve"> on U.S. targets for almost two decades. Early </w:t>
      </w:r>
      <w:r w:rsidRPr="00382417">
        <w:rPr>
          <w:rStyle w:val="StyleUnderline"/>
          <w:rFonts w:asciiTheme="minorHAnsi" w:hAnsiTheme="minorHAnsi" w:cstheme="minorHAnsi"/>
          <w:highlight w:val="green"/>
        </w:rPr>
        <w:t>misjudgments in</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Iraq</w:t>
      </w:r>
      <w:r w:rsidRPr="00F81E13">
        <w:rPr>
          <w:rStyle w:val="StyleUnderline"/>
          <w:rFonts w:asciiTheme="minorHAnsi" w:hAnsiTheme="minorHAnsi" w:cstheme="minorHAnsi"/>
        </w:rPr>
        <w:t xml:space="preserve"> war </w:t>
      </w:r>
      <w:r w:rsidRPr="00382417">
        <w:rPr>
          <w:rStyle w:val="StyleUnderline"/>
          <w:rFonts w:asciiTheme="minorHAnsi" w:hAnsiTheme="minorHAnsi" w:cstheme="minorHAnsi"/>
          <w:highlight w:val="green"/>
        </w:rPr>
        <w:t>led to</w:t>
      </w:r>
      <w:r w:rsidRPr="00F81E13">
        <w:rPr>
          <w:rStyle w:val="StyleUnderline"/>
          <w:rFonts w:asciiTheme="minorHAnsi" w:hAnsiTheme="minorHAnsi" w:cstheme="minorHAnsi"/>
        </w:rPr>
        <w:t xml:space="preserve"> the adoption of a new counterinsurgency strategy that </w:t>
      </w:r>
      <w:r w:rsidRPr="00382417">
        <w:rPr>
          <w:rStyle w:val="Emphasis"/>
          <w:rFonts w:asciiTheme="minorHAnsi" w:hAnsiTheme="minorHAnsi" w:cstheme="minorHAnsi"/>
          <w:highlight w:val="green"/>
        </w:rPr>
        <w:t>restored stability</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at least for a while. </w:t>
      </w:r>
      <w:r w:rsidRPr="00F81E13">
        <w:rPr>
          <w:rStyle w:val="StyleUnderline"/>
          <w:rFonts w:asciiTheme="minorHAnsi" w:hAnsiTheme="minorHAnsi" w:cstheme="minorHAnsi"/>
        </w:rPr>
        <w:t xml:space="preserve">The international economic imbalances and financial procedures that led to the </w:t>
      </w:r>
      <w:r w:rsidRPr="00382417">
        <w:rPr>
          <w:rStyle w:val="StyleUnderline"/>
          <w:rFonts w:asciiTheme="minorHAnsi" w:hAnsiTheme="minorHAnsi" w:cstheme="minorHAnsi"/>
          <w:highlight w:val="green"/>
        </w:rPr>
        <w:t>2008</w:t>
      </w:r>
      <w:r w:rsidRPr="00F81E13">
        <w:rPr>
          <w:rStyle w:val="StyleUnderline"/>
          <w:rFonts w:asciiTheme="minorHAnsi" w:hAnsiTheme="minorHAnsi" w:cstheme="minorHAnsi"/>
        </w:rPr>
        <w:t xml:space="preserve"> global financial crisis were </w:t>
      </w:r>
      <w:r w:rsidRPr="00382417">
        <w:rPr>
          <w:rStyle w:val="StyleUnderline"/>
          <w:rFonts w:asciiTheme="minorHAnsi" w:hAnsiTheme="minorHAnsi" w:cstheme="minorHAnsi"/>
          <w:highlight w:val="green"/>
        </w:rPr>
        <w:t>addressed by policies</w:t>
      </w:r>
      <w:r w:rsidRPr="00F81E13">
        <w:rPr>
          <w:rStyle w:val="StyleUnderline"/>
          <w:rFonts w:asciiTheme="minorHAnsi" w:hAnsiTheme="minorHAnsi" w:cstheme="minorHAnsi"/>
        </w:rPr>
        <w:t xml:space="preserve"> that contributed to a </w:t>
      </w:r>
      <w:r w:rsidRPr="00382417">
        <w:rPr>
          <w:rStyle w:val="Emphasis"/>
          <w:rFonts w:asciiTheme="minorHAnsi" w:hAnsiTheme="minorHAnsi" w:cstheme="minorHAnsi"/>
          <w:highlight w:val="green"/>
        </w:rPr>
        <w:t>decade-long recovery</w:t>
      </w:r>
      <w:r w:rsidRPr="00F81E13">
        <w:rPr>
          <w:rFonts w:asciiTheme="minorHAnsi" w:hAnsiTheme="minorHAnsi" w:cstheme="minorHAnsi"/>
          <w:sz w:val="16"/>
        </w:rPr>
        <w:t>.</w:t>
      </w:r>
    </w:p>
    <w:p w14:paraId="6D1A9050" w14:textId="77777777" w:rsidR="00D50A7A" w:rsidRPr="00F81E13" w:rsidRDefault="00D50A7A" w:rsidP="00D50A7A">
      <w:pPr>
        <w:rPr>
          <w:rFonts w:asciiTheme="minorHAnsi" w:hAnsiTheme="minorHAnsi" w:cstheme="minorHAnsi"/>
          <w:sz w:val="16"/>
        </w:rPr>
      </w:pPr>
      <w:r w:rsidRPr="00F81E13">
        <w:rPr>
          <w:rFonts w:asciiTheme="minorHAnsi" w:hAnsiTheme="minorHAnsi" w:cstheme="minorHAnsi"/>
          <w:sz w:val="16"/>
        </w:rPr>
        <w:t xml:space="preserve">Taken together, </w:t>
      </w:r>
      <w:r w:rsidRPr="00F81E13">
        <w:rPr>
          <w:rStyle w:val="StyleUnderline"/>
          <w:rFonts w:asciiTheme="minorHAnsi" w:hAnsiTheme="minorHAnsi" w:cstheme="minorHAnsi"/>
        </w:rPr>
        <w:t xml:space="preserve">these virtues reinforce one another and help the United States </w:t>
      </w:r>
      <w:r w:rsidRPr="00F81E13">
        <w:rPr>
          <w:rStyle w:val="Emphasis"/>
          <w:rFonts w:asciiTheme="minorHAnsi" w:hAnsiTheme="minorHAnsi" w:cstheme="minorHAnsi"/>
        </w:rPr>
        <w:t>tackle the countless national and global challenges</w:t>
      </w:r>
      <w:r w:rsidRPr="00F81E13">
        <w:rPr>
          <w:rStyle w:val="StyleUnderline"/>
          <w:rFonts w:asciiTheme="minorHAnsi" w:hAnsiTheme="minorHAnsi" w:cstheme="minorHAnsi"/>
        </w:rPr>
        <w:t xml:space="preserve"> that confront a superpower</w:t>
      </w:r>
      <w:r w:rsidRPr="00F81E13">
        <w:rPr>
          <w:rFonts w:asciiTheme="minorHAnsi" w:hAnsiTheme="minorHAnsi" w:cstheme="minorHAnsi"/>
          <w:sz w:val="16"/>
        </w:rPr>
        <w:t xml:space="preserve">. Blob critics claim there are no meaningful arguments over U.S. foreign policy. But this is just not true. Intense disputes over the Korean War, the Vietnam War, détente and arms control, the opening to China, and policies in Central America and the Middle East were followed by battles over the Gulf War, NATO expansion, military interventions in Haiti, Somalia, and the Balkans, and the wars in Afghanistan and Iraq—not to mention heated arguments over positions toward China, Iran, North Korea, Russia, and other issues today. It is true that beneath all this controversy </w:t>
      </w:r>
      <w:r w:rsidRPr="00F81E13">
        <w:rPr>
          <w:rStyle w:val="StyleUnderline"/>
          <w:rFonts w:asciiTheme="minorHAnsi" w:hAnsiTheme="minorHAnsi" w:cstheme="minorHAnsi"/>
        </w:rPr>
        <w:t xml:space="preserve">lies a relatively stable consensus on the value of power, alliances, and constructive global engagement. </w:t>
      </w:r>
      <w:r w:rsidRPr="00F81E13">
        <w:rPr>
          <w:rFonts w:asciiTheme="minorHAnsi" w:hAnsiTheme="minorHAnsi" w:cstheme="minorHAnsi"/>
          <w:sz w:val="16"/>
        </w:rPr>
        <w:t xml:space="preserve">Most members of the establishment believe that global problems usually improve when the United States engages responsibly and worsen when the United States retreats. Yet </w:t>
      </w:r>
      <w:r w:rsidRPr="00F81E13">
        <w:rPr>
          <w:rStyle w:val="StyleUnderline"/>
          <w:rFonts w:asciiTheme="minorHAnsi" w:hAnsiTheme="minorHAnsi" w:cstheme="minorHAnsi"/>
        </w:rPr>
        <w:t xml:space="preserve">that reflects not some nefarious groupthink but the </w:t>
      </w:r>
      <w:r w:rsidRPr="00F81E13">
        <w:rPr>
          <w:rStyle w:val="Emphasis"/>
          <w:rFonts w:asciiTheme="minorHAnsi" w:hAnsiTheme="minorHAnsi" w:cstheme="minorHAnsi"/>
        </w:rPr>
        <w:t>wisdom of professional crowds</w:t>
      </w:r>
      <w:r w:rsidRPr="00F81E13">
        <w:rPr>
          <w:rStyle w:val="StyleUnderline"/>
          <w:rFonts w:asciiTheme="minorHAnsi" w:hAnsiTheme="minorHAnsi" w:cstheme="minorHAnsi"/>
        </w:rPr>
        <w:t>, arrived at through painful trial and error over more than a century</w:t>
      </w:r>
      <w:r w:rsidRPr="00F81E13">
        <w:rPr>
          <w:rFonts w:asciiTheme="minorHAnsi" w:hAnsiTheme="minorHAnsi" w:cstheme="minorHAnsi"/>
          <w:sz w:val="16"/>
        </w:rPr>
        <w:t>.</w:t>
      </w:r>
    </w:p>
    <w:p w14:paraId="2F1F37B0" w14:textId="77777777" w:rsidR="00D50A7A" w:rsidRPr="00F81E13" w:rsidRDefault="00D50A7A" w:rsidP="00D50A7A">
      <w:pPr>
        <w:rPr>
          <w:rFonts w:asciiTheme="minorHAnsi" w:hAnsiTheme="minorHAnsi" w:cstheme="minorHAnsi"/>
          <w:sz w:val="16"/>
        </w:rPr>
      </w:pPr>
      <w:r w:rsidRPr="00F81E13">
        <w:rPr>
          <w:rFonts w:asciiTheme="minorHAnsi" w:hAnsiTheme="minorHAnsi" w:cstheme="minorHAnsi"/>
          <w:sz w:val="16"/>
        </w:rPr>
        <w:t>WHAT MIGHT HAVE BEEN</w:t>
      </w:r>
    </w:p>
    <w:p w14:paraId="5BA820B2" w14:textId="77777777" w:rsidR="00D50A7A" w:rsidRPr="00F81E13" w:rsidRDefault="00D50A7A" w:rsidP="00D50A7A">
      <w:pPr>
        <w:rPr>
          <w:rStyle w:val="StyleUnderline"/>
          <w:rFonts w:asciiTheme="minorHAnsi" w:hAnsiTheme="minorHAnsi" w:cstheme="minorHAnsi"/>
        </w:rPr>
      </w:pPr>
      <w:r w:rsidRPr="00F81E13">
        <w:rPr>
          <w:rFonts w:asciiTheme="minorHAnsi" w:hAnsiTheme="minorHAnsi" w:cstheme="minorHAnsi"/>
          <w:sz w:val="16"/>
        </w:rPr>
        <w:t xml:space="preserve">If the Blob is not a cabal, neither is its record one of dismal failure. </w:t>
      </w:r>
      <w:r w:rsidRPr="00F81E13">
        <w:rPr>
          <w:rStyle w:val="StyleUnderline"/>
          <w:rFonts w:asciiTheme="minorHAnsi" w:hAnsiTheme="minorHAnsi" w:cstheme="minorHAnsi"/>
        </w:rPr>
        <w:t>Critics argue that the United States entered the 1990s in a position of great power and prestige and squandered that legacy through misguided wars and interventions</w:t>
      </w:r>
      <w:r w:rsidRPr="00F81E13">
        <w:rPr>
          <w:rFonts w:asciiTheme="minorHAnsi" w:hAnsiTheme="minorHAnsi" w:cstheme="minorHAnsi"/>
          <w:sz w:val="16"/>
        </w:rPr>
        <w:t xml:space="preserve">, geopolitical hubris, and the aggressive pursuit of a global liberal order at the expense of the nation’s economic and security interests. But </w:t>
      </w:r>
      <w:r w:rsidRPr="00F81E13">
        <w:rPr>
          <w:rStyle w:val="Emphasis"/>
          <w:rFonts w:asciiTheme="minorHAnsi" w:hAnsiTheme="minorHAnsi" w:cstheme="minorHAnsi"/>
        </w:rPr>
        <w:t>the story they tell doesn’t match what actually happened</w:t>
      </w:r>
      <w:r w:rsidRPr="00F81E13">
        <w:rPr>
          <w:rStyle w:val="StyleUnderline"/>
          <w:rFonts w:asciiTheme="minorHAnsi" w:hAnsiTheme="minorHAnsi" w:cstheme="minorHAnsi"/>
        </w:rPr>
        <w:t>. American grand strategy did not change radically after the Cold War, because it was developed not just as a response to the Soviet challenge but to the foreign policy disasters of the 1930s and 1940s. After World War II, U.S. officials decided to maintain the nation’s primacy, thwart dangerous aggressors, and build a secure, prosperous international order in which the United States could thrive. After the Cold War, they decided to keep this strategy going, even in the absence of an immediate peer competitor.</w:t>
      </w:r>
    </w:p>
    <w:p w14:paraId="5BFB2A9F" w14:textId="77777777" w:rsidR="00D50A7A" w:rsidRPr="00F81E13" w:rsidRDefault="00D50A7A" w:rsidP="00D50A7A">
      <w:pPr>
        <w:rPr>
          <w:rFonts w:asciiTheme="minorHAnsi" w:hAnsiTheme="minorHAnsi" w:cstheme="minorHAnsi"/>
          <w:sz w:val="16"/>
        </w:rPr>
      </w:pPr>
      <w:r w:rsidRPr="00F81E13">
        <w:rPr>
          <w:rStyle w:val="StyleUnderline"/>
          <w:rFonts w:asciiTheme="minorHAnsi" w:hAnsiTheme="minorHAnsi" w:cstheme="minorHAnsi"/>
        </w:rPr>
        <w:t>From George H. W. Bush to Barack Obama, post–Cold War presidents worked hard to further the efforts their predecessors started,</w:t>
      </w:r>
      <w:r w:rsidRPr="00F81E13">
        <w:rPr>
          <w:rFonts w:asciiTheme="minorHAnsi" w:hAnsiTheme="minorHAnsi" w:cstheme="minorHAnsi"/>
          <w:sz w:val="16"/>
        </w:rPr>
        <w:t xml:space="preserve"> shaping an environment conducive to American interests and ideas. </w:t>
      </w:r>
      <w:r w:rsidRPr="00F81E13">
        <w:rPr>
          <w:rStyle w:val="StyleUnderline"/>
          <w:rFonts w:asciiTheme="minorHAnsi" w:hAnsiTheme="minorHAnsi" w:cstheme="minorHAnsi"/>
        </w:rPr>
        <w:t>They promoted free trade and globalization, maintained and even expanded the country’s global network of alliances and military bases, policed the global commons, and tried to stabilize regional conflicts and promote human rights</w:t>
      </w:r>
      <w:r w:rsidRPr="00F81E13">
        <w:rPr>
          <w:rFonts w:asciiTheme="minorHAnsi" w:hAnsiTheme="minorHAnsi" w:cstheme="minorHAnsi"/>
          <w:sz w:val="16"/>
        </w:rPr>
        <w:t xml:space="preserve">. Unchecked by great-power rivals, Washington did become more willing to use military force in the periphery on behalf of national ideals. But even then, </w:t>
      </w:r>
      <w:r w:rsidRPr="00F81E13">
        <w:rPr>
          <w:rStyle w:val="StyleUnderline"/>
          <w:rFonts w:asciiTheme="minorHAnsi" w:hAnsiTheme="minorHAnsi" w:cstheme="minorHAnsi"/>
        </w:rPr>
        <w:t xml:space="preserve">it </w:t>
      </w:r>
      <w:r w:rsidRPr="00382417">
        <w:rPr>
          <w:rStyle w:val="StyleUnderline"/>
          <w:rFonts w:asciiTheme="minorHAnsi" w:hAnsiTheme="minorHAnsi" w:cstheme="minorHAnsi"/>
          <w:highlight w:val="green"/>
        </w:rPr>
        <w:t>hardly ran amok</w:t>
      </w:r>
      <w:r w:rsidRPr="00F81E13">
        <w:rPr>
          <w:rStyle w:val="StyleUnderline"/>
          <w:rFonts w:asciiTheme="minorHAnsi" w:hAnsiTheme="minorHAnsi" w:cstheme="minorHAnsi"/>
        </w:rPr>
        <w:t xml:space="preserve"> in search of monsters to destroy, </w:t>
      </w:r>
      <w:r w:rsidRPr="00382417">
        <w:rPr>
          <w:rStyle w:val="Emphasis"/>
          <w:rFonts w:asciiTheme="minorHAnsi" w:hAnsiTheme="minorHAnsi" w:cstheme="minorHAnsi"/>
          <w:highlight w:val="green"/>
        </w:rPr>
        <w:t>abstaining from interventions</w:t>
      </w:r>
      <w:r w:rsidRPr="00F81E13">
        <w:rPr>
          <w:rStyle w:val="StyleUnderline"/>
          <w:rFonts w:asciiTheme="minorHAnsi" w:hAnsiTheme="minorHAnsi" w:cstheme="minorHAnsi"/>
        </w:rPr>
        <w:t xml:space="preserve"> in Rwanda, the African Great Lakes, Sudan, the Caucasus, Ukraine, Myanmar, and other potential cases. </w:t>
      </w:r>
      <w:r w:rsidRPr="00F81E13">
        <w:rPr>
          <w:rFonts w:asciiTheme="minorHAnsi" w:hAnsiTheme="minorHAnsi" w:cstheme="minorHAnsi"/>
          <w:sz w:val="16"/>
        </w:rPr>
        <w:t>The basic outlines of recent American strategy would be recognizable to officials stretching back generations, because its goal has remained constant: fostering a world guided by American leadership, rooted in American values, and protected by American power.</w:t>
      </w:r>
    </w:p>
    <w:p w14:paraId="4D9F0D6C" w14:textId="77777777" w:rsidR="00D50A7A" w:rsidRDefault="00D50A7A" w:rsidP="00D50A7A">
      <w:pPr>
        <w:rPr>
          <w:rFonts w:asciiTheme="minorHAnsi" w:hAnsiTheme="minorHAnsi" w:cstheme="minorHAnsi"/>
        </w:rPr>
      </w:pPr>
    </w:p>
    <w:p w14:paraId="69D2C525" w14:textId="77777777" w:rsidR="00D50A7A" w:rsidRDefault="00D50A7A" w:rsidP="00D50A7A">
      <w:pPr>
        <w:rPr>
          <w:rFonts w:asciiTheme="minorHAnsi" w:hAnsiTheme="minorHAnsi" w:cstheme="minorHAnsi"/>
          <w:sz w:val="12"/>
        </w:rPr>
      </w:pPr>
    </w:p>
    <w:p w14:paraId="55E1FF45" w14:textId="7FB42A2B" w:rsidR="00D50A7A" w:rsidRPr="00F81E13" w:rsidRDefault="00D50A7A" w:rsidP="00D50A7A">
      <w:pPr>
        <w:pStyle w:val="Heading4"/>
        <w:rPr>
          <w:rFonts w:asciiTheme="minorHAnsi" w:hAnsiTheme="minorHAnsi" w:cstheme="minorHAnsi"/>
        </w:rPr>
      </w:pPr>
      <w:r w:rsidRPr="00F81E13">
        <w:rPr>
          <w:rFonts w:asciiTheme="minorHAnsi" w:hAnsiTheme="minorHAnsi" w:cstheme="minorHAnsi"/>
        </w:rPr>
        <w:lastRenderedPageBreak/>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w:t>
      </w:r>
    </w:p>
    <w:p w14:paraId="5A0AEA4F" w14:textId="77777777" w:rsidR="00D50A7A" w:rsidRPr="00F81E13" w:rsidRDefault="00D50A7A" w:rsidP="00D50A7A">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6FCBB648" w14:textId="77777777" w:rsidR="00D50A7A" w:rsidRPr="00F81E13" w:rsidRDefault="00D50A7A" w:rsidP="00D50A7A">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is needed</w:t>
      </w:r>
      <w:r w:rsidRPr="00F81E13">
        <w:rPr>
          <w:rFonts w:asciiTheme="minorHAnsi" w:hAnsiTheme="minorHAnsi" w:cstheme="minorHAnsi"/>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xml:space="preserve">. The “cultural shift in the production of data” which has followed the emergence of Web 2.0 technologies means that all students are likely “prosumers”—that is, they consume, produce, and coproduce information online all at the same time (Scoble,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w:t>
      </w:r>
      <w:r w:rsidRPr="00F81E13">
        <w:rPr>
          <w:rFonts w:asciiTheme="minorHAnsi" w:hAnsiTheme="minorHAnsi" w:cstheme="minorHAnsi"/>
          <w:sz w:val="16"/>
        </w:rPr>
        <w:lastRenderedPageBreak/>
        <w:t xml:space="preserve">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382417">
        <w:rPr>
          <w:rStyle w:val="Emphasis"/>
          <w:rFonts w:asciiTheme="minorHAnsi" w:hAnsiTheme="minorHAnsi" w:cstheme="minorHAnsi"/>
          <w:highlight w:val="green"/>
        </w:rPr>
        <w:t>Iraq</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was</w:t>
      </w:r>
      <w:r w:rsidRPr="00F81E13">
        <w:rPr>
          <w:rStyle w:val="StyleUnderline"/>
          <w:rFonts w:asciiTheme="minorHAnsi" w:hAnsiTheme="minorHAnsi" w:cstheme="minorHAnsi"/>
        </w:rPr>
        <w:t xml:space="preserve"> presumably </w:t>
      </w:r>
      <w:r w:rsidRPr="00382417">
        <w:rPr>
          <w:rStyle w:val="StyleUnderline"/>
          <w:rFonts w:asciiTheme="minorHAnsi" w:hAnsiTheme="minorHAnsi" w:cstheme="minorHAnsi"/>
          <w:highlight w:val="green"/>
        </w:rPr>
        <w:t>based on the “</w:t>
      </w:r>
      <w:r w:rsidRPr="00382417">
        <w:rPr>
          <w:rStyle w:val="Emphasis"/>
          <w:rFonts w:asciiTheme="minorHAnsi" w:hAnsiTheme="minorHAnsi" w:cstheme="minorHAnsi"/>
          <w:highlight w:val="green"/>
        </w:rPr>
        <w:t>fact</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that </w:t>
      </w:r>
      <w:r w:rsidRPr="00382417">
        <w:rPr>
          <w:rStyle w:val="StyleUnderline"/>
          <w:rFonts w:asciiTheme="minorHAnsi" w:hAnsiTheme="minorHAnsi" w:cstheme="minorHAnsi"/>
          <w:highlight w:val="green"/>
        </w:rPr>
        <w:t>Saddam</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Hussein </w:t>
      </w:r>
      <w:r w:rsidRPr="00382417">
        <w:rPr>
          <w:rStyle w:val="StyleUnderline"/>
          <w:rFonts w:asciiTheme="minorHAnsi" w:hAnsiTheme="minorHAnsi" w:cstheme="minorHAnsi"/>
          <w:highlight w:val="green"/>
        </w:rPr>
        <w:t xml:space="preserve">had </w:t>
      </w:r>
      <w:r w:rsidRPr="00F81E13">
        <w:rPr>
          <w:rStyle w:val="StyleUnderline"/>
          <w:rFonts w:asciiTheme="minorHAnsi" w:hAnsiTheme="minorHAnsi" w:cstheme="minorHAnsi"/>
        </w:rPr>
        <w:t xml:space="preserve">acquired </w:t>
      </w:r>
      <w:r w:rsidRPr="00382417">
        <w:rPr>
          <w:rStyle w:val="StyleUnderline"/>
          <w:rFonts w:asciiTheme="minorHAnsi" w:hAnsiTheme="minorHAnsi" w:cstheme="minorHAnsi"/>
          <w:highlight w:val="green"/>
        </w:rPr>
        <w:t xml:space="preserve">weapons </w:t>
      </w:r>
      <w:r w:rsidRPr="00F81E13">
        <w:rPr>
          <w:rFonts w:asciiTheme="minorHAnsi" w:hAnsiTheme="minorHAnsi" w:cstheme="minorHAnsi"/>
          <w:sz w:val="16"/>
        </w:rPr>
        <w:t>of mass destruction. This has now become a classic example of poor policy-making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they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from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F81E13">
        <w:rPr>
          <w:rStyle w:val="StyleUnderline"/>
          <w:rFonts w:asciiTheme="minorHAnsi" w:hAnsiTheme="minorHAnsi" w:cstheme="minorHAnsi"/>
        </w:rPr>
        <w:t>Policy debates related to students’ service can 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382417">
        <w:rPr>
          <w:rStyle w:val="StyleUnderline"/>
          <w:rFonts w:asciiTheme="minorHAnsi" w:hAnsiTheme="minorHAnsi" w:cstheme="minorHAnsi"/>
          <w:highlight w:val="green"/>
        </w:rPr>
        <w:t xml:space="preserve">debates </w:t>
      </w:r>
      <w:r w:rsidRPr="00F81E13">
        <w:rPr>
          <w:rStyle w:val="StyleUnderline"/>
          <w:rFonts w:asciiTheme="minorHAnsi" w:hAnsiTheme="minorHAnsi" w:cstheme="minorHAnsi"/>
        </w:rPr>
        <w:t xml:space="preserve">can also </w:t>
      </w:r>
      <w:r w:rsidRPr="00382417">
        <w:rPr>
          <w:rStyle w:val="StyleUnderline"/>
          <w:rFonts w:asciiTheme="minorHAnsi" w:hAnsiTheme="minorHAnsi" w:cstheme="minorHAnsi"/>
          <w:highlight w:val="green"/>
        </w:rPr>
        <w:t xml:space="preserve">facilitate the </w:t>
      </w:r>
      <w:r w:rsidRPr="00382417">
        <w:rPr>
          <w:rStyle w:val="Emphasis"/>
          <w:rFonts w:asciiTheme="minorHAnsi" w:hAnsiTheme="minorHAnsi" w:cstheme="minorHAnsi"/>
          <w:highlight w:val="green"/>
        </w:rPr>
        <w:t>political learning</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students need </w:t>
      </w:r>
      <w:r w:rsidRPr="00382417">
        <w:rPr>
          <w:rStyle w:val="StyleUnderline"/>
          <w:rFonts w:asciiTheme="minorHAnsi" w:hAnsiTheme="minorHAnsi" w:cstheme="minorHAnsi"/>
          <w:highlight w:val="green"/>
        </w:rPr>
        <w:t xml:space="preserve">to build </w:t>
      </w:r>
      <w:r w:rsidRPr="00F81E13">
        <w:rPr>
          <w:rStyle w:val="StyleUnderline"/>
          <w:rFonts w:asciiTheme="minorHAnsi" w:hAnsiTheme="minorHAnsi" w:cstheme="minorHAnsi"/>
        </w:rPr>
        <w:t xml:space="preserve">their political </w:t>
      </w:r>
      <w:r w:rsidRPr="00F81E13">
        <w:rPr>
          <w:rStyle w:val="Emphasis"/>
          <w:rFonts w:asciiTheme="minorHAnsi" w:hAnsiTheme="minorHAnsi" w:cstheme="minorHAnsi"/>
        </w:rPr>
        <w:t>efficacy</w:t>
      </w:r>
      <w:r w:rsidRPr="00F81E13">
        <w:rPr>
          <w:rStyle w:val="StyleUnderline"/>
          <w:rFonts w:asciiTheme="minorHAnsi" w:hAnsiTheme="minorHAnsi" w:cstheme="minorHAnsi"/>
        </w:rPr>
        <w:t xml:space="preserve"> and capacity for political </w:t>
      </w:r>
      <w:r w:rsidRPr="00382417">
        <w:rPr>
          <w:rStyle w:val="StyleUnderline"/>
          <w:rFonts w:asciiTheme="minorHAnsi" w:hAnsiTheme="minorHAnsi" w:cstheme="minorHAnsi"/>
          <w:highlight w:val="green"/>
        </w:rPr>
        <w:t>engagement</w:t>
      </w:r>
      <w:r w:rsidRPr="00F81E13">
        <w:rPr>
          <w:rStyle w:val="StyleUnderline"/>
          <w:rFonts w:asciiTheme="minorHAnsi" w:hAnsiTheme="minorHAnsi" w:cstheme="minorHAnsi"/>
        </w:rPr>
        <w:t xml:space="preserve">. Through informed learning about the political process—especially in the context of service practice—students develop literacies that will </w:t>
      </w:r>
      <w:r w:rsidRPr="00F81E13">
        <w:rPr>
          <w:rStyle w:val="StyleUnderline"/>
          <w:rFonts w:asciiTheme="minorHAnsi" w:hAnsiTheme="minorHAnsi" w:cstheme="minorHAnsi"/>
        </w:rPr>
        <w:lastRenderedPageBreak/>
        <w:t xml:space="preserve">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 </w:t>
      </w:r>
    </w:p>
    <w:p w14:paraId="751CE356" w14:textId="77777777" w:rsidR="00D50A7A" w:rsidRDefault="00D50A7A" w:rsidP="00D50A7A">
      <w:pPr>
        <w:rPr>
          <w:rFonts w:asciiTheme="minorHAnsi" w:hAnsiTheme="minorHAnsi" w:cstheme="minorHAnsi"/>
          <w:sz w:val="12"/>
        </w:rPr>
      </w:pPr>
    </w:p>
    <w:p w14:paraId="6272A51F" w14:textId="77777777" w:rsidR="00B4197C" w:rsidRDefault="00B4197C" w:rsidP="00B4197C"/>
    <w:p w14:paraId="6335818F" w14:textId="24745A51" w:rsidR="00B4197C" w:rsidRPr="003C3D5E" w:rsidRDefault="000D54F2" w:rsidP="000D54F2">
      <w:pPr>
        <w:pStyle w:val="Heading2"/>
      </w:pPr>
      <w:r>
        <w:lastRenderedPageBreak/>
        <w:t>Case</w:t>
      </w:r>
    </w:p>
    <w:p w14:paraId="6DA45EF1" w14:textId="77777777" w:rsidR="00AD0BF3" w:rsidRDefault="00AD0BF3" w:rsidP="00AD0BF3">
      <w:pPr>
        <w:pStyle w:val="Heading4"/>
        <w:rPr>
          <w:rFonts w:asciiTheme="minorHAnsi" w:hAnsiTheme="minorHAnsi" w:cstheme="minorHAnsi"/>
        </w:rPr>
      </w:pPr>
      <w:r w:rsidRPr="007011C3">
        <w:rPr>
          <w:rFonts w:asciiTheme="minorHAnsi" w:hAnsiTheme="minorHAnsi" w:cstheme="minorHAnsi"/>
        </w:rPr>
        <w:t xml:space="preserve">Frame the 1AC through </w:t>
      </w:r>
      <w:r w:rsidRPr="007011C3">
        <w:rPr>
          <w:rFonts w:asciiTheme="minorHAnsi" w:hAnsiTheme="minorHAnsi" w:cstheme="minorHAnsi"/>
          <w:u w:val="single"/>
        </w:rPr>
        <w:t>solvency</w:t>
      </w:r>
      <w:r w:rsidRPr="007011C3">
        <w:rPr>
          <w:rFonts w:asciiTheme="minorHAnsi" w:hAnsiTheme="minorHAnsi" w:cstheme="minorHAnsi"/>
        </w:rPr>
        <w:t xml:space="preserve">, </w:t>
      </w:r>
      <w:r w:rsidRPr="007011C3">
        <w:rPr>
          <w:rFonts w:asciiTheme="minorHAnsi" w:hAnsiTheme="minorHAnsi" w:cstheme="minorHAnsi"/>
          <w:u w:val="single"/>
        </w:rPr>
        <w:t>not impacts</w:t>
      </w:r>
      <w:r w:rsidRPr="007011C3">
        <w:rPr>
          <w:rFonts w:asciiTheme="minorHAnsi" w:hAnsiTheme="minorHAnsi" w:cstheme="minorHAnsi"/>
        </w:rPr>
        <w:t xml:space="preserve"> – any attempt to filter offense through the RotB or the speech act of the aff is an </w:t>
      </w:r>
      <w:r w:rsidRPr="007011C3">
        <w:rPr>
          <w:rFonts w:asciiTheme="minorHAnsi" w:hAnsiTheme="minorHAnsi" w:cstheme="minorHAnsi"/>
          <w:u w:val="single"/>
        </w:rPr>
        <w:t>arbitrary goalpost</w:t>
      </w:r>
      <w:r w:rsidRPr="007011C3">
        <w:rPr>
          <w:rFonts w:asciiTheme="minorHAnsi" w:hAnsiTheme="minorHAnsi" w:cstheme="minorHAnsi"/>
        </w:rPr>
        <w:t xml:space="preserve"> that only serves to </w:t>
      </w:r>
      <w:r w:rsidRPr="007011C3">
        <w:rPr>
          <w:rFonts w:asciiTheme="minorHAnsi" w:hAnsiTheme="minorHAnsi" w:cstheme="minorHAnsi"/>
          <w:u w:val="single"/>
        </w:rPr>
        <w:t>insulate</w:t>
      </w:r>
      <w:r w:rsidRPr="007011C3">
        <w:rPr>
          <w:rFonts w:asciiTheme="minorHAnsi" w:hAnsiTheme="minorHAnsi" w:cstheme="minorHAnsi"/>
        </w:rPr>
        <w:t xml:space="preserve"> it from criticism and nuanced testing – forcing us to negate the efficacy of </w:t>
      </w:r>
      <w:r w:rsidRPr="007011C3">
        <w:rPr>
          <w:rFonts w:asciiTheme="minorHAnsi" w:hAnsiTheme="minorHAnsi" w:cstheme="minorHAnsi"/>
          <w:u w:val="single"/>
        </w:rPr>
        <w:t>personal strategies</w:t>
      </w:r>
      <w:r w:rsidRPr="007011C3">
        <w:rPr>
          <w:rFonts w:asciiTheme="minorHAnsi" w:hAnsiTheme="minorHAnsi" w:cstheme="minorHAnsi"/>
        </w:rPr>
        <w:t xml:space="preserve"> is at best </w:t>
      </w:r>
      <w:r w:rsidRPr="007011C3">
        <w:rPr>
          <w:rFonts w:asciiTheme="minorHAnsi" w:hAnsiTheme="minorHAnsi" w:cstheme="minorHAnsi"/>
          <w:u w:val="single"/>
        </w:rPr>
        <w:t>impossible</w:t>
      </w:r>
      <w:r w:rsidRPr="007011C3">
        <w:rPr>
          <w:rFonts w:asciiTheme="minorHAnsi" w:hAnsiTheme="minorHAnsi" w:cstheme="minorHAnsi"/>
        </w:rPr>
        <w:t xml:space="preserve"> and at worst </w:t>
      </w:r>
      <w:r w:rsidRPr="007011C3">
        <w:rPr>
          <w:rFonts w:asciiTheme="minorHAnsi" w:hAnsiTheme="minorHAnsi" w:cstheme="minorHAnsi"/>
          <w:u w:val="single"/>
        </w:rPr>
        <w:t>violent</w:t>
      </w:r>
      <w:r w:rsidRPr="007011C3">
        <w:rPr>
          <w:rFonts w:asciiTheme="minorHAnsi" w:hAnsiTheme="minorHAnsi" w:cstheme="minorHAnsi"/>
        </w:rPr>
        <w:t xml:space="preserve">– no warrant for how the aff spills </w:t>
      </w:r>
      <w:r w:rsidRPr="007011C3">
        <w:rPr>
          <w:rFonts w:asciiTheme="minorHAnsi" w:hAnsiTheme="minorHAnsi" w:cstheme="minorHAnsi"/>
          <w:u w:val="single"/>
        </w:rPr>
        <w:t>up</w:t>
      </w:r>
      <w:r w:rsidRPr="007011C3">
        <w:rPr>
          <w:rFonts w:asciiTheme="minorHAnsi" w:hAnsiTheme="minorHAnsi" w:cstheme="minorHAnsi"/>
        </w:rPr>
        <w:t xml:space="preserve"> to impact structures of politics writ large or </w:t>
      </w:r>
      <w:r w:rsidRPr="007011C3">
        <w:rPr>
          <w:rFonts w:asciiTheme="minorHAnsi" w:hAnsiTheme="minorHAnsi" w:cstheme="minorHAnsi"/>
          <w:u w:val="single"/>
        </w:rPr>
        <w:t>out</w:t>
      </w:r>
      <w:r w:rsidRPr="007011C3">
        <w:rPr>
          <w:rFonts w:asciiTheme="minorHAnsi" w:hAnsiTheme="minorHAnsi" w:cstheme="minorHAnsi"/>
        </w:rPr>
        <w:t xml:space="preserve"> of debate means you vote neg on </w:t>
      </w:r>
      <w:r w:rsidRPr="007011C3">
        <w:rPr>
          <w:rFonts w:asciiTheme="minorHAnsi" w:hAnsiTheme="minorHAnsi" w:cstheme="minorHAnsi"/>
          <w:u w:val="single"/>
        </w:rPr>
        <w:t>presumption</w:t>
      </w:r>
      <w:r w:rsidRPr="007011C3">
        <w:rPr>
          <w:rFonts w:asciiTheme="minorHAnsi" w:hAnsiTheme="minorHAnsi" w:cstheme="minorHAnsi"/>
        </w:rPr>
        <w:t>.</w:t>
      </w:r>
    </w:p>
    <w:p w14:paraId="6B507B4B" w14:textId="77777777" w:rsidR="00B4197C" w:rsidRDefault="00B4197C" w:rsidP="00B4197C"/>
    <w:p w14:paraId="35BD5C10" w14:textId="1C875B89" w:rsidR="00FE0515" w:rsidRDefault="00FE0515" w:rsidP="00FE0515">
      <w:pPr>
        <w:pStyle w:val="Heading4"/>
      </w:pPr>
      <w:r>
        <w:t>ROB better debater</w:t>
      </w:r>
    </w:p>
    <w:p w14:paraId="10AB5D50" w14:textId="77777777" w:rsidR="00820AD9" w:rsidRDefault="00820AD9" w:rsidP="00820AD9"/>
    <w:p w14:paraId="6E654FDC" w14:textId="77777777" w:rsidR="00962032" w:rsidRPr="000A3B7A" w:rsidRDefault="00962032" w:rsidP="00962032">
      <w:pPr>
        <w:pStyle w:val="Heading4"/>
        <w:rPr>
          <w:rFonts w:asciiTheme="minorHAnsi" w:hAnsiTheme="minorHAnsi" w:cstheme="minorHAnsi"/>
        </w:rPr>
      </w:pPr>
      <w:r w:rsidRPr="000A3B7A">
        <w:rPr>
          <w:rFonts w:asciiTheme="minorHAnsi" w:hAnsiTheme="minorHAnsi" w:cstheme="minorHAnsi"/>
        </w:rPr>
        <w:t xml:space="preserve">Capitalism is </w:t>
      </w:r>
      <w:r w:rsidRPr="000A3B7A">
        <w:rPr>
          <w:rFonts w:asciiTheme="minorHAnsi" w:hAnsiTheme="minorHAnsi" w:cstheme="minorHAnsi"/>
          <w:u w:val="single"/>
        </w:rPr>
        <w:t>antiracist</w:t>
      </w:r>
      <w:r w:rsidRPr="000A3B7A">
        <w:rPr>
          <w:rFonts w:asciiTheme="minorHAnsi" w:hAnsiTheme="minorHAnsi" w:cstheme="minorHAnsi"/>
        </w:rPr>
        <w:t xml:space="preserve">. </w:t>
      </w:r>
    </w:p>
    <w:p w14:paraId="3FB593AC" w14:textId="77777777" w:rsidR="00962032" w:rsidRPr="000A3B7A" w:rsidRDefault="00962032" w:rsidP="00962032">
      <w:pPr>
        <w:rPr>
          <w:rFonts w:asciiTheme="minorHAnsi" w:hAnsiTheme="minorHAnsi" w:cstheme="minorHAnsi"/>
        </w:rPr>
      </w:pPr>
      <w:r w:rsidRPr="000A3B7A">
        <w:rPr>
          <w:rFonts w:asciiTheme="minorHAnsi" w:hAnsiTheme="minorHAnsi" w:cstheme="minorHAnsi"/>
        </w:rPr>
        <w:t xml:space="preserve">Paul F. </w:t>
      </w:r>
      <w:r w:rsidRPr="000A3B7A">
        <w:rPr>
          <w:rStyle w:val="Style13ptBold"/>
          <w:rFonts w:asciiTheme="minorHAnsi" w:hAnsiTheme="minorHAnsi" w:cstheme="minorHAnsi"/>
        </w:rPr>
        <w:t>deLespinasse 20</w:t>
      </w:r>
      <w:r w:rsidRPr="000A3B7A">
        <w:rPr>
          <w:rFonts w:asciiTheme="minorHAnsi" w:hAnsiTheme="minorHAnsi" w:cstheme="minorHAnsi"/>
        </w:rPr>
        <w:t>. Professor Emeritus of Political Science and Computer Science at Adrian College. “Capitalism no friend to racism”. https://www.gazettetimes.com/news/local/paul-f-delespinasse-capitalism-no-friend-to-racism/article_85bac3a8-805b-587d-9725-0e10f09547a8.amp.html</w:t>
      </w:r>
    </w:p>
    <w:p w14:paraId="33EF04ED" w14:textId="77777777" w:rsidR="00962032" w:rsidRPr="000A3B7A" w:rsidRDefault="00962032" w:rsidP="00962032">
      <w:pPr>
        <w:rPr>
          <w:rStyle w:val="StyleUnderline"/>
          <w:rFonts w:asciiTheme="minorHAnsi" w:hAnsiTheme="minorHAnsi" w:cstheme="minorHAnsi"/>
        </w:rPr>
      </w:pPr>
      <w:r w:rsidRPr="000A3B7A">
        <w:rPr>
          <w:rStyle w:val="StyleUnderline"/>
          <w:rFonts w:asciiTheme="minorHAnsi" w:hAnsiTheme="minorHAnsi" w:cstheme="minorHAnsi"/>
        </w:rPr>
        <w:t>Some</w:t>
      </w:r>
      <w:r w:rsidRPr="000A3B7A">
        <w:rPr>
          <w:rFonts w:asciiTheme="minorHAnsi" w:hAnsiTheme="minorHAnsi" w:cstheme="minorHAnsi"/>
          <w:sz w:val="16"/>
        </w:rPr>
        <w:t xml:space="preserve"> people </w:t>
      </w:r>
      <w:r w:rsidRPr="000A3B7A">
        <w:rPr>
          <w:rStyle w:val="StyleUnderline"/>
          <w:rFonts w:asciiTheme="minorHAnsi" w:hAnsiTheme="minorHAnsi" w:cstheme="minorHAnsi"/>
        </w:rPr>
        <w:t>argue that eliminating racism requires getting rid of capitalism</w:t>
      </w:r>
      <w:r w:rsidRPr="000A3B7A">
        <w:rPr>
          <w:rFonts w:asciiTheme="minorHAnsi" w:hAnsiTheme="minorHAnsi" w:cstheme="minorHAnsi"/>
          <w:sz w:val="16"/>
        </w:rPr>
        <w:t xml:space="preserve">. But </w:t>
      </w:r>
      <w:r w:rsidRPr="006E2091">
        <w:rPr>
          <w:rStyle w:val="Emphasis"/>
          <w:rFonts w:asciiTheme="minorHAnsi" w:hAnsiTheme="minorHAnsi" w:cstheme="minorHAnsi"/>
          <w:highlight w:val="green"/>
        </w:rPr>
        <w:t>racism existed before capitalism</w:t>
      </w:r>
      <w:r w:rsidRPr="000A3B7A">
        <w:rPr>
          <w:rFonts w:asciiTheme="minorHAnsi" w:hAnsiTheme="minorHAnsi" w:cstheme="minorHAnsi"/>
          <w:sz w:val="16"/>
        </w:rPr>
        <w:t xml:space="preserve"> developed. Since </w:t>
      </w:r>
      <w:r w:rsidRPr="000A3B7A">
        <w:rPr>
          <w:rStyle w:val="StyleUnderline"/>
          <w:rFonts w:asciiTheme="minorHAnsi" w:hAnsiTheme="minorHAnsi" w:cstheme="minorHAnsi"/>
        </w:rPr>
        <w:t xml:space="preserve">racism exists </w:t>
      </w:r>
      <w:r w:rsidRPr="006E2091">
        <w:rPr>
          <w:rStyle w:val="StyleUnderline"/>
          <w:rFonts w:asciiTheme="minorHAnsi" w:hAnsiTheme="minorHAnsi" w:cstheme="minorHAnsi"/>
          <w:highlight w:val="green"/>
        </w:rPr>
        <w:t>in non-capitalist societies, cap</w:t>
      </w:r>
      <w:r w:rsidRPr="000A3B7A">
        <w:rPr>
          <w:rStyle w:val="StyleUnderline"/>
          <w:rFonts w:asciiTheme="minorHAnsi" w:hAnsiTheme="minorHAnsi" w:cstheme="minorHAnsi"/>
        </w:rPr>
        <w:t xml:space="preserve">italism </w:t>
      </w:r>
      <w:r w:rsidRPr="006E2091">
        <w:rPr>
          <w:rStyle w:val="StyleUnderline"/>
          <w:rFonts w:asciiTheme="minorHAnsi" w:hAnsiTheme="minorHAnsi" w:cstheme="minorHAnsi"/>
          <w:highlight w:val="green"/>
        </w:rPr>
        <w:t>can't be blamed</w:t>
      </w:r>
      <w:r w:rsidRPr="000A3B7A">
        <w:rPr>
          <w:rStyle w:val="StyleUnderline"/>
          <w:rFonts w:asciiTheme="minorHAnsi" w:hAnsiTheme="minorHAnsi" w:cstheme="minorHAnsi"/>
        </w:rPr>
        <w:t xml:space="preserve"> for it.</w:t>
      </w:r>
    </w:p>
    <w:p w14:paraId="739CD0F6"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 xml:space="preserve">True, </w:t>
      </w:r>
      <w:r w:rsidRPr="000A3B7A">
        <w:rPr>
          <w:rStyle w:val="StyleUnderline"/>
          <w:rFonts w:asciiTheme="minorHAnsi" w:hAnsiTheme="minorHAnsi" w:cstheme="minorHAnsi"/>
        </w:rPr>
        <w:t>in some ways capitalism is friendly to racism</w:t>
      </w:r>
      <w:r w:rsidRPr="000A3B7A">
        <w:rPr>
          <w:rFonts w:asciiTheme="minorHAnsi" w:hAnsiTheme="minorHAnsi" w:cstheme="minorHAnsi"/>
          <w:sz w:val="16"/>
        </w:rPr>
        <w:t>.</w:t>
      </w:r>
    </w:p>
    <w:p w14:paraId="6209578A"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Capitalism combines mostly free markets with predominantly private ownership of the means of production, except for land and other natural resources. (Privately owned natural resources aren't essential characteristics and must probably be abandoned if capitalism is to survive. The alternative isn't governmental ownership of natural resources, but ownership by the public, with government acting as a trustee for it.)</w:t>
      </w:r>
    </w:p>
    <w:p w14:paraId="1B7031CF" w14:textId="77777777" w:rsidR="00962032" w:rsidRPr="000A3B7A" w:rsidRDefault="00962032" w:rsidP="00962032">
      <w:pPr>
        <w:rPr>
          <w:rFonts w:asciiTheme="minorHAnsi" w:hAnsiTheme="minorHAnsi" w:cstheme="minorHAnsi"/>
          <w:sz w:val="16"/>
        </w:rPr>
      </w:pPr>
      <w:r w:rsidRPr="000A3B7A">
        <w:rPr>
          <w:rStyle w:val="StyleUnderline"/>
          <w:rFonts w:asciiTheme="minorHAnsi" w:hAnsiTheme="minorHAnsi" w:cstheme="minorHAnsi"/>
        </w:rPr>
        <w:t>In a market economy people are free to enter into voluntary associations</w:t>
      </w:r>
      <w:r w:rsidRPr="000A3B7A">
        <w:rPr>
          <w:rFonts w:asciiTheme="minorHAnsi" w:hAnsiTheme="minorHAnsi" w:cstheme="minorHAnsi"/>
          <w:sz w:val="16"/>
        </w:rPr>
        <w:t>, created by mutual consent, to exchange or transfer inducements. People can hire and be hired, buy and sell, mostly at mutually agreed-upon prices.</w:t>
      </w:r>
    </w:p>
    <w:p w14:paraId="3A33A286"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 xml:space="preserve">Mutual consent being required, </w:t>
      </w:r>
      <w:r w:rsidRPr="000A3B7A">
        <w:rPr>
          <w:rStyle w:val="StyleUnderline"/>
          <w:rFonts w:asciiTheme="minorHAnsi" w:hAnsiTheme="minorHAnsi" w:cstheme="minorHAnsi"/>
        </w:rPr>
        <w:t>racists can refuse to enter</w:t>
      </w:r>
      <w:r w:rsidRPr="000A3B7A">
        <w:rPr>
          <w:rFonts w:asciiTheme="minorHAnsi" w:hAnsiTheme="minorHAnsi" w:cstheme="minorHAnsi"/>
          <w:sz w:val="16"/>
        </w:rPr>
        <w:t xml:space="preserve"> voluntary </w:t>
      </w:r>
      <w:r w:rsidRPr="000A3B7A">
        <w:rPr>
          <w:rStyle w:val="StyleUnderline"/>
          <w:rFonts w:asciiTheme="minorHAnsi" w:hAnsiTheme="minorHAnsi" w:cstheme="minorHAnsi"/>
        </w:rPr>
        <w:t>associations with members of the target race</w:t>
      </w:r>
      <w:r w:rsidRPr="000A3B7A">
        <w:rPr>
          <w:rFonts w:asciiTheme="minorHAnsi" w:hAnsiTheme="minorHAnsi" w:cstheme="minorHAnsi"/>
          <w:sz w:val="16"/>
        </w:rPr>
        <w:t>. They can refuse to hire them, sell to them or buy from them.</w:t>
      </w:r>
    </w:p>
    <w:p w14:paraId="69EEBDBA"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Racism is rooted in stereotyping, assuming that "when you have seen one (person of a certain race), you have seen them all." Since all individuals are unique, stereotyping is stupid, but freedom includes freedom to act stupidly.</w:t>
      </w:r>
    </w:p>
    <w:p w14:paraId="06F17A9D"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 xml:space="preserve">To this extent capitalism is racism's ally. </w:t>
      </w:r>
      <w:r w:rsidRPr="000A3B7A">
        <w:rPr>
          <w:rStyle w:val="Emphasis"/>
          <w:rFonts w:asciiTheme="minorHAnsi" w:hAnsiTheme="minorHAnsi" w:cstheme="minorHAnsi"/>
        </w:rPr>
        <w:t>But there is another side</w:t>
      </w:r>
      <w:r w:rsidRPr="000A3B7A">
        <w:rPr>
          <w:rFonts w:asciiTheme="minorHAnsi" w:hAnsiTheme="minorHAnsi" w:cstheme="minorHAnsi"/>
          <w:sz w:val="16"/>
        </w:rPr>
        <w:t xml:space="preserve"> to this story.</w:t>
      </w:r>
    </w:p>
    <w:p w14:paraId="78F99E0A" w14:textId="77777777" w:rsidR="00962032" w:rsidRPr="000A3B7A" w:rsidRDefault="00962032" w:rsidP="00962032">
      <w:pPr>
        <w:rPr>
          <w:rFonts w:asciiTheme="minorHAnsi" w:hAnsiTheme="minorHAnsi" w:cstheme="minorHAnsi"/>
          <w:sz w:val="16"/>
        </w:rPr>
      </w:pPr>
      <w:r w:rsidRPr="000A3B7A">
        <w:rPr>
          <w:rStyle w:val="StyleUnderline"/>
          <w:rFonts w:asciiTheme="minorHAnsi" w:hAnsiTheme="minorHAnsi" w:cstheme="minorHAnsi"/>
        </w:rPr>
        <w:t xml:space="preserve">Although capitalism's freedom allows people to indulge their prejudices, it </w:t>
      </w:r>
      <w:r w:rsidRPr="000A3B7A">
        <w:rPr>
          <w:rStyle w:val="Emphasis"/>
          <w:rFonts w:asciiTheme="minorHAnsi" w:hAnsiTheme="minorHAnsi" w:cstheme="minorHAnsi"/>
        </w:rPr>
        <w:t>makes them pay for doing so</w:t>
      </w:r>
      <w:r w:rsidRPr="000A3B7A">
        <w:rPr>
          <w:rFonts w:asciiTheme="minorHAnsi" w:hAnsiTheme="minorHAnsi" w:cstheme="minorHAnsi"/>
          <w:sz w:val="16"/>
        </w:rPr>
        <w:t xml:space="preserve">. Their </w:t>
      </w:r>
      <w:r w:rsidRPr="000A3B7A">
        <w:rPr>
          <w:rStyle w:val="StyleUnderline"/>
          <w:rFonts w:asciiTheme="minorHAnsi" w:hAnsiTheme="minorHAnsi" w:cstheme="minorHAnsi"/>
        </w:rPr>
        <w:t>economic interest would be to hire the best available people without considering their race and to sell to all willing customers. Not doing this reduces their income</w:t>
      </w:r>
      <w:r w:rsidRPr="000A3B7A">
        <w:rPr>
          <w:rFonts w:asciiTheme="minorHAnsi" w:hAnsiTheme="minorHAnsi" w:cstheme="minorHAnsi"/>
          <w:sz w:val="16"/>
        </w:rPr>
        <w:t>.</w:t>
      </w:r>
    </w:p>
    <w:p w14:paraId="1B30F101" w14:textId="77777777" w:rsidR="00962032" w:rsidRPr="000A3B7A" w:rsidRDefault="00962032" w:rsidP="00962032">
      <w:pPr>
        <w:rPr>
          <w:rFonts w:asciiTheme="minorHAnsi" w:hAnsiTheme="minorHAnsi" w:cstheme="minorHAnsi"/>
          <w:sz w:val="16"/>
        </w:rPr>
      </w:pPr>
      <w:r w:rsidRPr="006E2091">
        <w:rPr>
          <w:rStyle w:val="StyleUnderline"/>
          <w:rFonts w:asciiTheme="minorHAnsi" w:hAnsiTheme="minorHAnsi" w:cstheme="minorHAnsi"/>
          <w:highlight w:val="green"/>
        </w:rPr>
        <w:t xml:space="preserve">Since buyers </w:t>
      </w:r>
      <w:r w:rsidRPr="000A3B7A">
        <w:rPr>
          <w:rStyle w:val="StyleUnderline"/>
          <w:rFonts w:asciiTheme="minorHAnsi" w:hAnsiTheme="minorHAnsi" w:cstheme="minorHAnsi"/>
        </w:rPr>
        <w:t xml:space="preserve">and sellers </w:t>
      </w:r>
      <w:r w:rsidRPr="006E2091">
        <w:rPr>
          <w:rStyle w:val="StyleUnderline"/>
          <w:rFonts w:asciiTheme="minorHAnsi" w:hAnsiTheme="minorHAnsi" w:cstheme="minorHAnsi"/>
          <w:highlight w:val="green"/>
        </w:rPr>
        <w:t xml:space="preserve">want </w:t>
      </w:r>
      <w:r w:rsidRPr="000A3B7A">
        <w:rPr>
          <w:rStyle w:val="StyleUnderline"/>
          <w:rFonts w:asciiTheme="minorHAnsi" w:hAnsiTheme="minorHAnsi" w:cstheme="minorHAnsi"/>
        </w:rPr>
        <w:t xml:space="preserve">to make </w:t>
      </w:r>
      <w:r w:rsidRPr="006E2091">
        <w:rPr>
          <w:rStyle w:val="StyleUnderline"/>
          <w:rFonts w:asciiTheme="minorHAnsi" w:hAnsiTheme="minorHAnsi" w:cstheme="minorHAnsi"/>
          <w:highlight w:val="green"/>
        </w:rPr>
        <w:t xml:space="preserve">the best </w:t>
      </w:r>
      <w:r w:rsidRPr="000A3B7A">
        <w:rPr>
          <w:rStyle w:val="StyleUnderline"/>
          <w:rFonts w:asciiTheme="minorHAnsi" w:hAnsiTheme="minorHAnsi" w:cstheme="minorHAnsi"/>
        </w:rPr>
        <w:t>deals</w:t>
      </w:r>
      <w:r w:rsidRPr="000A3B7A">
        <w:rPr>
          <w:rFonts w:asciiTheme="minorHAnsi" w:hAnsiTheme="minorHAnsi" w:cstheme="minorHAnsi"/>
          <w:sz w:val="16"/>
        </w:rPr>
        <w:t xml:space="preserve"> possible, </w:t>
      </w:r>
      <w:r w:rsidRPr="006E2091">
        <w:rPr>
          <w:rStyle w:val="StyleUnderline"/>
          <w:rFonts w:asciiTheme="minorHAnsi" w:hAnsiTheme="minorHAnsi" w:cstheme="minorHAnsi"/>
          <w:highlight w:val="green"/>
        </w:rPr>
        <w:t xml:space="preserve">capitalism pushes society </w:t>
      </w:r>
      <w:r w:rsidRPr="006E2091">
        <w:rPr>
          <w:rStyle w:val="Emphasis"/>
          <w:rFonts w:asciiTheme="minorHAnsi" w:hAnsiTheme="minorHAnsi" w:cstheme="minorHAnsi"/>
          <w:highlight w:val="green"/>
        </w:rPr>
        <w:t>away from racist behavior</w:t>
      </w:r>
      <w:r w:rsidRPr="006E2091">
        <w:rPr>
          <w:rStyle w:val="StyleUnderline"/>
          <w:rFonts w:asciiTheme="minorHAnsi" w:hAnsiTheme="minorHAnsi" w:cstheme="minorHAnsi"/>
          <w:highlight w:val="green"/>
        </w:rPr>
        <w:t xml:space="preserve"> </w:t>
      </w:r>
      <w:r w:rsidRPr="000A3B7A">
        <w:rPr>
          <w:rStyle w:val="StyleUnderline"/>
          <w:rFonts w:asciiTheme="minorHAnsi" w:hAnsiTheme="minorHAnsi" w:cstheme="minorHAnsi"/>
        </w:rPr>
        <w:t>even though it won't immediately eliminate racist thinking</w:t>
      </w:r>
      <w:r w:rsidRPr="000A3B7A">
        <w:rPr>
          <w:rFonts w:asciiTheme="minorHAnsi" w:hAnsiTheme="minorHAnsi" w:cstheme="minorHAnsi"/>
          <w:sz w:val="16"/>
        </w:rPr>
        <w:t>. A notable example was a well-known bigot who owned a sports team and hired black athletes because she wanted her team to win.</w:t>
      </w:r>
    </w:p>
    <w:p w14:paraId="3F9A6125" w14:textId="77777777" w:rsidR="00962032" w:rsidRPr="000A3B7A" w:rsidRDefault="00962032" w:rsidP="00962032">
      <w:pPr>
        <w:rPr>
          <w:rFonts w:asciiTheme="minorHAnsi" w:hAnsiTheme="minorHAnsi" w:cstheme="minorHAnsi"/>
          <w:sz w:val="16"/>
        </w:rPr>
      </w:pPr>
      <w:r w:rsidRPr="006E2091">
        <w:rPr>
          <w:rStyle w:val="StyleUnderline"/>
          <w:rFonts w:asciiTheme="minorHAnsi" w:hAnsiTheme="minorHAnsi" w:cstheme="minorHAnsi"/>
          <w:highlight w:val="green"/>
        </w:rPr>
        <w:t>Racist thinking</w:t>
      </w:r>
      <w:r w:rsidRPr="000A3B7A">
        <w:rPr>
          <w:rFonts w:asciiTheme="minorHAnsi" w:hAnsiTheme="minorHAnsi" w:cstheme="minorHAnsi"/>
          <w:sz w:val="16"/>
        </w:rPr>
        <w:t xml:space="preserve">, though, </w:t>
      </w:r>
      <w:r w:rsidRPr="006E2091">
        <w:rPr>
          <w:rStyle w:val="StyleUnderline"/>
          <w:rFonts w:asciiTheme="minorHAnsi" w:hAnsiTheme="minorHAnsi" w:cstheme="minorHAnsi"/>
          <w:highlight w:val="green"/>
        </w:rPr>
        <w:t xml:space="preserve">should be </w:t>
      </w:r>
      <w:r w:rsidRPr="006E2091">
        <w:rPr>
          <w:rStyle w:val="Emphasis"/>
          <w:rFonts w:asciiTheme="minorHAnsi" w:hAnsiTheme="minorHAnsi" w:cstheme="minorHAnsi"/>
          <w:highlight w:val="green"/>
        </w:rPr>
        <w:t>undermined by capitalism's encouragement</w:t>
      </w:r>
      <w:r w:rsidRPr="006E2091">
        <w:rPr>
          <w:rStyle w:val="StyleUnderline"/>
          <w:rFonts w:asciiTheme="minorHAnsi" w:hAnsiTheme="minorHAnsi" w:cstheme="minorHAnsi"/>
          <w:highlight w:val="green"/>
        </w:rPr>
        <w:t xml:space="preserve"> of </w:t>
      </w:r>
      <w:r w:rsidRPr="006E2091">
        <w:rPr>
          <w:rStyle w:val="Emphasis"/>
          <w:rFonts w:asciiTheme="minorHAnsi" w:hAnsiTheme="minorHAnsi" w:cstheme="minorHAnsi"/>
          <w:highlight w:val="green"/>
        </w:rPr>
        <w:t>voluntary associations</w:t>
      </w:r>
      <w:r w:rsidRPr="006E2091">
        <w:rPr>
          <w:rStyle w:val="StyleUnderline"/>
          <w:rFonts w:asciiTheme="minorHAnsi" w:hAnsiTheme="minorHAnsi" w:cstheme="minorHAnsi"/>
          <w:highlight w:val="green"/>
        </w:rPr>
        <w:t xml:space="preserve"> </w:t>
      </w:r>
      <w:r w:rsidRPr="000A3B7A">
        <w:rPr>
          <w:rStyle w:val="StyleUnderline"/>
          <w:rFonts w:asciiTheme="minorHAnsi" w:hAnsiTheme="minorHAnsi" w:cstheme="minorHAnsi"/>
        </w:rPr>
        <w:t xml:space="preserve">between people of different races. Personal </w:t>
      </w:r>
      <w:r w:rsidRPr="006E2091">
        <w:rPr>
          <w:rStyle w:val="StyleUnderline"/>
          <w:rFonts w:asciiTheme="minorHAnsi" w:hAnsiTheme="minorHAnsi" w:cstheme="minorHAnsi"/>
          <w:highlight w:val="green"/>
        </w:rPr>
        <w:t xml:space="preserve">relations </w:t>
      </w:r>
      <w:r w:rsidRPr="000A3B7A">
        <w:rPr>
          <w:rStyle w:val="StyleUnderline"/>
          <w:rFonts w:asciiTheme="minorHAnsi" w:hAnsiTheme="minorHAnsi" w:cstheme="minorHAnsi"/>
        </w:rPr>
        <w:t xml:space="preserve">can </w:t>
      </w:r>
      <w:r w:rsidRPr="006E2091">
        <w:rPr>
          <w:rStyle w:val="StyleUnderline"/>
          <w:rFonts w:asciiTheme="minorHAnsi" w:hAnsiTheme="minorHAnsi" w:cstheme="minorHAnsi"/>
          <w:highlight w:val="green"/>
        </w:rPr>
        <w:t xml:space="preserve">undermine </w:t>
      </w:r>
      <w:r w:rsidRPr="000A3B7A">
        <w:rPr>
          <w:rStyle w:val="StyleUnderline"/>
          <w:rFonts w:asciiTheme="minorHAnsi" w:hAnsiTheme="minorHAnsi" w:cstheme="minorHAnsi"/>
        </w:rPr>
        <w:t xml:space="preserve">people's tendency to think in terms of </w:t>
      </w:r>
      <w:r w:rsidRPr="006E2091">
        <w:rPr>
          <w:rStyle w:val="StyleUnderline"/>
          <w:rFonts w:asciiTheme="minorHAnsi" w:hAnsiTheme="minorHAnsi" w:cstheme="minorHAnsi"/>
          <w:highlight w:val="green"/>
        </w:rPr>
        <w:t>stereotypes</w:t>
      </w:r>
      <w:r w:rsidRPr="000A3B7A">
        <w:rPr>
          <w:rFonts w:asciiTheme="minorHAnsi" w:hAnsiTheme="minorHAnsi" w:cstheme="minorHAnsi"/>
          <w:sz w:val="16"/>
        </w:rPr>
        <w:t>.</w:t>
      </w:r>
    </w:p>
    <w:p w14:paraId="208DA19C" w14:textId="77777777" w:rsidR="00962032" w:rsidRPr="000A3B7A" w:rsidRDefault="00962032" w:rsidP="00962032">
      <w:pPr>
        <w:rPr>
          <w:rFonts w:asciiTheme="minorHAnsi" w:hAnsiTheme="minorHAnsi" w:cstheme="minorHAnsi"/>
          <w:sz w:val="16"/>
        </w:rPr>
      </w:pPr>
      <w:r w:rsidRPr="006E2091">
        <w:rPr>
          <w:rStyle w:val="Emphasis"/>
          <w:rFonts w:asciiTheme="minorHAnsi" w:hAnsiTheme="minorHAnsi" w:cstheme="minorHAnsi"/>
          <w:highlight w:val="green"/>
        </w:rPr>
        <w:lastRenderedPageBreak/>
        <w:t>The</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American </w:t>
      </w:r>
      <w:r w:rsidRPr="006E2091">
        <w:rPr>
          <w:rStyle w:val="Emphasis"/>
          <w:rFonts w:asciiTheme="minorHAnsi" w:hAnsiTheme="minorHAnsi" w:cstheme="minorHAnsi"/>
          <w:highlight w:val="green"/>
        </w:rPr>
        <w:t>South was not capitalistic before the Civil War</w:t>
      </w:r>
      <w:r w:rsidRPr="000A3B7A">
        <w:rPr>
          <w:rFonts w:asciiTheme="minorHAnsi" w:hAnsiTheme="minorHAnsi" w:cstheme="minorHAnsi"/>
          <w:sz w:val="16"/>
        </w:rPr>
        <w:t xml:space="preserve">. </w:t>
      </w:r>
      <w:r w:rsidRPr="000A3B7A">
        <w:rPr>
          <w:rStyle w:val="StyleUnderline"/>
          <w:rFonts w:asciiTheme="minorHAnsi" w:hAnsiTheme="minorHAnsi" w:cstheme="minorHAnsi"/>
        </w:rPr>
        <w:t>Slaves did not give</w:t>
      </w:r>
      <w:r w:rsidRPr="000A3B7A">
        <w:rPr>
          <w:rFonts w:asciiTheme="minorHAnsi" w:hAnsiTheme="minorHAnsi" w:cstheme="minorHAnsi"/>
          <w:sz w:val="16"/>
        </w:rPr>
        <w:t xml:space="preserve"> their </w:t>
      </w:r>
      <w:r w:rsidRPr="000A3B7A">
        <w:rPr>
          <w:rStyle w:val="StyleUnderline"/>
          <w:rFonts w:asciiTheme="minorHAnsi" w:hAnsiTheme="minorHAnsi" w:cstheme="minorHAnsi"/>
        </w:rPr>
        <w:t>consent</w:t>
      </w:r>
      <w:r w:rsidRPr="000A3B7A">
        <w:rPr>
          <w:rFonts w:asciiTheme="minorHAnsi" w:hAnsiTheme="minorHAnsi" w:cstheme="minorHAnsi"/>
          <w:sz w:val="16"/>
        </w:rPr>
        <w:t xml:space="preserve"> to be associated with their owners. Their association was involuntary, not voluntary. They were kept in bondage by sanctions —government's power of the sword.</w:t>
      </w:r>
    </w:p>
    <w:p w14:paraId="747D96FD" w14:textId="77777777" w:rsidR="00962032" w:rsidRPr="000A3B7A" w:rsidRDefault="00962032" w:rsidP="00962032">
      <w:pPr>
        <w:rPr>
          <w:rFonts w:asciiTheme="minorHAnsi" w:hAnsiTheme="minorHAnsi" w:cstheme="minorHAnsi"/>
          <w:sz w:val="16"/>
        </w:rPr>
      </w:pPr>
      <w:r w:rsidRPr="000A3B7A">
        <w:rPr>
          <w:rStyle w:val="StyleUnderline"/>
          <w:rFonts w:asciiTheme="minorHAnsi" w:hAnsiTheme="minorHAnsi" w:cstheme="minorHAnsi"/>
        </w:rPr>
        <w:t>Capitalism didn't come to the South even after the Civil War. Once</w:t>
      </w:r>
      <w:r w:rsidRPr="000A3B7A">
        <w:rPr>
          <w:rFonts w:asciiTheme="minorHAnsi" w:hAnsiTheme="minorHAnsi" w:cstheme="minorHAnsi"/>
          <w:sz w:val="16"/>
        </w:rPr>
        <w:t xml:space="preserve"> the attempted "</w:t>
      </w:r>
      <w:r w:rsidRPr="000A3B7A">
        <w:rPr>
          <w:rStyle w:val="StyleUnderline"/>
          <w:rFonts w:asciiTheme="minorHAnsi" w:hAnsiTheme="minorHAnsi" w:cstheme="minorHAnsi"/>
        </w:rPr>
        <w:t>reconstruction</w:t>
      </w:r>
      <w:r w:rsidRPr="000A3B7A">
        <w:rPr>
          <w:rFonts w:asciiTheme="minorHAnsi" w:hAnsiTheme="minorHAnsi" w:cstheme="minorHAnsi"/>
          <w:sz w:val="16"/>
        </w:rPr>
        <w:t xml:space="preserve">" reforms </w:t>
      </w:r>
      <w:r w:rsidRPr="000A3B7A">
        <w:rPr>
          <w:rStyle w:val="StyleUnderline"/>
          <w:rFonts w:asciiTheme="minorHAnsi" w:hAnsiTheme="minorHAnsi" w:cstheme="minorHAnsi"/>
        </w:rPr>
        <w:t xml:space="preserve">ended, state governments prevented the normal anti-racist capitalistic tendencies from working. </w:t>
      </w:r>
      <w:r w:rsidRPr="006E2091">
        <w:rPr>
          <w:rStyle w:val="StyleUnderline"/>
          <w:rFonts w:asciiTheme="minorHAnsi" w:hAnsiTheme="minorHAnsi" w:cstheme="minorHAnsi"/>
          <w:highlight w:val="green"/>
        </w:rPr>
        <w:t xml:space="preserve">Segregation </w:t>
      </w:r>
      <w:r w:rsidRPr="000A3B7A">
        <w:rPr>
          <w:rStyle w:val="StyleUnderline"/>
          <w:rFonts w:asciiTheme="minorHAnsi" w:hAnsiTheme="minorHAnsi" w:cstheme="minorHAnsi"/>
        </w:rPr>
        <w:t>made it illegal for white people and black people to enter into</w:t>
      </w:r>
      <w:r w:rsidRPr="000A3B7A">
        <w:rPr>
          <w:rFonts w:asciiTheme="minorHAnsi" w:hAnsiTheme="minorHAnsi" w:cstheme="minorHAnsi"/>
          <w:sz w:val="16"/>
        </w:rPr>
        <w:t xml:space="preserve"> many kinds of voluntary </w:t>
      </w:r>
      <w:r w:rsidRPr="000A3B7A">
        <w:rPr>
          <w:rStyle w:val="StyleUnderline"/>
          <w:rFonts w:asciiTheme="minorHAnsi" w:hAnsiTheme="minorHAnsi" w:cstheme="minorHAnsi"/>
        </w:rPr>
        <w:t>associations</w:t>
      </w:r>
      <w:r w:rsidRPr="000A3B7A">
        <w:rPr>
          <w:rFonts w:asciiTheme="minorHAnsi" w:hAnsiTheme="minorHAnsi" w:cstheme="minorHAnsi"/>
          <w:sz w:val="16"/>
        </w:rPr>
        <w:t xml:space="preserve"> with one another, to work together, to go to school together, even to marry. The fact that governments enacted such legislation indicates their fear that people otherwise would associate with those of different races.</w:t>
      </w:r>
    </w:p>
    <w:p w14:paraId="11166664"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 xml:space="preserve">These </w:t>
      </w:r>
      <w:r w:rsidRPr="000A3B7A">
        <w:rPr>
          <w:rStyle w:val="StyleUnderline"/>
          <w:rFonts w:asciiTheme="minorHAnsi" w:hAnsiTheme="minorHAnsi" w:cstheme="minorHAnsi"/>
        </w:rPr>
        <w:t xml:space="preserve">restrictions clearly </w:t>
      </w:r>
      <w:r w:rsidRPr="006E2091">
        <w:rPr>
          <w:rStyle w:val="Emphasis"/>
          <w:rFonts w:asciiTheme="minorHAnsi" w:hAnsiTheme="minorHAnsi" w:cstheme="minorHAnsi"/>
          <w:highlight w:val="green"/>
        </w:rPr>
        <w:t>violated the basic essence of capitalism</w:t>
      </w:r>
      <w:r w:rsidRPr="000A3B7A">
        <w:rPr>
          <w:rFonts w:asciiTheme="minorHAnsi" w:hAnsiTheme="minorHAnsi" w:cstheme="minorHAnsi"/>
          <w:sz w:val="16"/>
        </w:rPr>
        <w:t xml:space="preserve">: </w:t>
      </w:r>
      <w:r w:rsidRPr="006E2091">
        <w:rPr>
          <w:rStyle w:val="StyleUnderline"/>
          <w:rFonts w:asciiTheme="minorHAnsi" w:hAnsiTheme="minorHAnsi" w:cstheme="minorHAnsi"/>
          <w:highlight w:val="green"/>
        </w:rPr>
        <w:t>freedom of</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voluntary </w:t>
      </w:r>
      <w:r w:rsidRPr="006E2091">
        <w:rPr>
          <w:rStyle w:val="StyleUnderline"/>
          <w:rFonts w:asciiTheme="minorHAnsi" w:hAnsiTheme="minorHAnsi" w:cstheme="minorHAnsi"/>
          <w:highlight w:val="green"/>
        </w:rPr>
        <w:t>association by</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mutual </w:t>
      </w:r>
      <w:r w:rsidRPr="006E2091">
        <w:rPr>
          <w:rStyle w:val="StyleUnderline"/>
          <w:rFonts w:asciiTheme="minorHAnsi" w:hAnsiTheme="minorHAnsi" w:cstheme="minorHAnsi"/>
          <w:highlight w:val="green"/>
        </w:rPr>
        <w:t>consent</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of the parties. </w:t>
      </w:r>
      <w:r w:rsidRPr="006E2091">
        <w:rPr>
          <w:rStyle w:val="Emphasis"/>
          <w:rFonts w:asciiTheme="minorHAnsi" w:hAnsiTheme="minorHAnsi" w:cstheme="minorHAnsi"/>
          <w:highlight w:val="green"/>
        </w:rPr>
        <w:t xml:space="preserve">Racist </w:t>
      </w:r>
      <w:r w:rsidRPr="000A3B7A">
        <w:rPr>
          <w:rStyle w:val="Emphasis"/>
          <w:rFonts w:asciiTheme="minorHAnsi" w:hAnsiTheme="minorHAnsi" w:cstheme="minorHAnsi"/>
        </w:rPr>
        <w:t>societie</w:t>
      </w:r>
      <w:r w:rsidRPr="006E2091">
        <w:rPr>
          <w:rStyle w:val="Emphasis"/>
          <w:rFonts w:asciiTheme="minorHAnsi" w:hAnsiTheme="minorHAnsi" w:cstheme="minorHAnsi"/>
          <w:highlight w:val="green"/>
        </w:rPr>
        <w:t>s are not expressions of capitalism, but its contradiction</w:t>
      </w:r>
      <w:r w:rsidRPr="000A3B7A">
        <w:rPr>
          <w:rFonts w:asciiTheme="minorHAnsi" w:hAnsiTheme="minorHAnsi" w:cstheme="minorHAnsi"/>
          <w:sz w:val="16"/>
        </w:rPr>
        <w:t>.</w:t>
      </w:r>
    </w:p>
    <w:p w14:paraId="2362D52F"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And they violated a fundamental requirement of good government: the rule of law. Genuine laws must be general rules of action and cannot impose sanctions on people on the basis of their race.</w:t>
      </w:r>
    </w:p>
    <w:p w14:paraId="21993129"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Some more recent legislation attempting to force bigots to stop discriminating on the basis of race also contradicts the basic capitalistic principle. How can people be forced to enter voluntary associations without their consent when such associations, by definition, require mutual consent?</w:t>
      </w:r>
    </w:p>
    <w:p w14:paraId="0CFFB782"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It is no wonder that today's very well-intended antidiscrimination law is such a conceptual mess. (Open accommodation — first come, first served — laws, however, seem to work well.)</w:t>
      </w:r>
    </w:p>
    <w:p w14:paraId="492F9FE3" w14:textId="77777777" w:rsidR="00962032" w:rsidRPr="000A3B7A" w:rsidRDefault="00962032" w:rsidP="00962032">
      <w:pPr>
        <w:rPr>
          <w:rFonts w:asciiTheme="minorHAnsi" w:hAnsiTheme="minorHAnsi" w:cstheme="minorHAnsi"/>
          <w:sz w:val="16"/>
        </w:rPr>
      </w:pPr>
      <w:r w:rsidRPr="000A3B7A">
        <w:rPr>
          <w:rStyle w:val="StyleUnderline"/>
          <w:rFonts w:asciiTheme="minorHAnsi" w:hAnsiTheme="minorHAnsi" w:cstheme="minorHAnsi"/>
        </w:rPr>
        <w:t>Although capitalism enables bigots to discriminate, it makes them pay an economic price in the form of lost business and lost opportunities to employ the best people. Economic interest tends to pull people together</w:t>
      </w:r>
      <w:r w:rsidRPr="000A3B7A">
        <w:rPr>
          <w:rFonts w:asciiTheme="minorHAnsi" w:hAnsiTheme="minorHAnsi" w:cstheme="minorHAnsi"/>
          <w:sz w:val="16"/>
        </w:rPr>
        <w:t>.</w:t>
      </w:r>
    </w:p>
    <w:p w14:paraId="4315A101" w14:textId="77777777" w:rsidR="00962032" w:rsidRPr="000A3B7A" w:rsidRDefault="00962032" w:rsidP="00962032">
      <w:pPr>
        <w:rPr>
          <w:rFonts w:asciiTheme="minorHAnsi" w:hAnsiTheme="minorHAnsi" w:cstheme="minorHAnsi"/>
          <w:sz w:val="16"/>
        </w:rPr>
      </w:pPr>
      <w:r w:rsidRPr="006E2091">
        <w:rPr>
          <w:rStyle w:val="StyleUnderline"/>
          <w:rFonts w:asciiTheme="minorHAnsi" w:hAnsiTheme="minorHAnsi" w:cstheme="minorHAnsi"/>
          <w:highlight w:val="green"/>
        </w:rPr>
        <w:t>Capitalism and racism are</w:t>
      </w:r>
      <w:r w:rsidRPr="000A3B7A">
        <w:rPr>
          <w:rStyle w:val="StyleUnderline"/>
          <w:rFonts w:asciiTheme="minorHAnsi" w:hAnsiTheme="minorHAnsi" w:cstheme="minorHAnsi"/>
        </w:rPr>
        <w:t xml:space="preserve"> basically </w:t>
      </w:r>
      <w:r w:rsidRPr="006E2091">
        <w:rPr>
          <w:rStyle w:val="Emphasis"/>
          <w:rFonts w:asciiTheme="minorHAnsi" w:hAnsiTheme="minorHAnsi" w:cstheme="minorHAnsi"/>
          <w:highlight w:val="green"/>
        </w:rPr>
        <w:t>deadly enemies</w:t>
      </w:r>
      <w:r w:rsidRPr="000A3B7A">
        <w:rPr>
          <w:rFonts w:asciiTheme="minorHAnsi" w:hAnsiTheme="minorHAnsi" w:cstheme="minorHAnsi"/>
          <w:sz w:val="16"/>
        </w:rPr>
        <w:t>.</w:t>
      </w:r>
    </w:p>
    <w:p w14:paraId="2FCE7F87" w14:textId="77777777" w:rsidR="00962032" w:rsidRPr="000A3B7A" w:rsidRDefault="00962032" w:rsidP="00962032">
      <w:pPr>
        <w:pStyle w:val="Heading4"/>
        <w:rPr>
          <w:rFonts w:asciiTheme="minorHAnsi" w:hAnsiTheme="minorHAnsi" w:cstheme="minorHAnsi"/>
        </w:rPr>
      </w:pPr>
      <w:r>
        <w:rPr>
          <w:rFonts w:asciiTheme="minorHAnsi" w:hAnsiTheme="minorHAnsi" w:cstheme="minorHAnsi"/>
        </w:rPr>
        <w:t>Getting rid of capitalism</w:t>
      </w:r>
      <w:r w:rsidRPr="000A3B7A">
        <w:rPr>
          <w:rFonts w:asciiTheme="minorHAnsi" w:hAnsiTheme="minorHAnsi" w:cstheme="minorHAnsi"/>
        </w:rPr>
        <w:t xml:space="preserve"> </w:t>
      </w:r>
      <w:r w:rsidRPr="000A3B7A">
        <w:rPr>
          <w:rFonts w:asciiTheme="minorHAnsi" w:hAnsiTheme="minorHAnsi" w:cstheme="minorHAnsi"/>
          <w:u w:val="single"/>
        </w:rPr>
        <w:t>worsen</w:t>
      </w:r>
      <w:r>
        <w:rPr>
          <w:rFonts w:asciiTheme="minorHAnsi" w:hAnsiTheme="minorHAnsi" w:cstheme="minorHAnsi"/>
          <w:u w:val="single"/>
        </w:rPr>
        <w:t>s</w:t>
      </w:r>
      <w:r w:rsidRPr="000A3B7A">
        <w:rPr>
          <w:rFonts w:asciiTheme="minorHAnsi" w:hAnsiTheme="minorHAnsi" w:cstheme="minorHAnsi"/>
        </w:rPr>
        <w:t xml:space="preserve"> racial oppression. </w:t>
      </w:r>
    </w:p>
    <w:p w14:paraId="1FFF218E" w14:textId="77777777" w:rsidR="00962032" w:rsidRPr="000A3B7A" w:rsidRDefault="00962032" w:rsidP="00962032">
      <w:pPr>
        <w:rPr>
          <w:rFonts w:asciiTheme="minorHAnsi" w:hAnsiTheme="minorHAnsi" w:cstheme="minorHAnsi"/>
        </w:rPr>
      </w:pPr>
      <w:r w:rsidRPr="000A3B7A">
        <w:rPr>
          <w:rFonts w:asciiTheme="minorHAnsi" w:hAnsiTheme="minorHAnsi" w:cstheme="minorHAnsi"/>
        </w:rPr>
        <w:t xml:space="preserve">Jim </w:t>
      </w:r>
      <w:r w:rsidRPr="000A3B7A">
        <w:rPr>
          <w:rStyle w:val="Style13ptBold"/>
          <w:rFonts w:asciiTheme="minorHAnsi" w:hAnsiTheme="minorHAnsi" w:cstheme="minorHAnsi"/>
        </w:rPr>
        <w:t>Lindgren 18</w:t>
      </w:r>
      <w:r w:rsidRPr="000A3B7A">
        <w:rPr>
          <w:rFonts w:asciiTheme="minorHAnsi" w:hAnsiTheme="minorHAnsi" w:cstheme="minorHAnsi"/>
        </w:rPr>
        <w:t>. Professor of Law at Northwestern University. "Can There Be Capitalism Without Racism? – Reason.com". No Publication. 8-20-2018. https://reason.com/volokh/2018/08/20/can-there-be-capitalism-without-racism/?amp</w:t>
      </w:r>
    </w:p>
    <w:p w14:paraId="19B71151"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The website Campus Reform points to a multi-year academic program, Racial Capitalism, hosted at the UC-Davis Humanities Institute that explores the links between racism and capitalism (tip to Glenn Reynolds). Among the questions that were asked at the event launching the program are:</w:t>
      </w:r>
    </w:p>
    <w:p w14:paraId="1F2003E7" w14:textId="77777777" w:rsidR="00962032" w:rsidRPr="000A3B7A" w:rsidRDefault="00962032" w:rsidP="00962032">
      <w:pPr>
        <w:pStyle w:val="ListParagraph"/>
        <w:numPr>
          <w:ilvl w:val="0"/>
          <w:numId w:val="11"/>
        </w:numPr>
        <w:rPr>
          <w:rFonts w:asciiTheme="minorHAnsi" w:hAnsiTheme="minorHAnsi" w:cstheme="minorHAnsi"/>
          <w:sz w:val="16"/>
        </w:rPr>
      </w:pPr>
      <w:r w:rsidRPr="000A3B7A">
        <w:rPr>
          <w:rFonts w:asciiTheme="minorHAnsi" w:hAnsiTheme="minorHAnsi" w:cstheme="minorHAnsi"/>
          <w:sz w:val="16"/>
        </w:rPr>
        <w:t>"</w:t>
      </w:r>
      <w:r w:rsidRPr="000A3B7A">
        <w:rPr>
          <w:rStyle w:val="StyleUnderline"/>
          <w:rFonts w:asciiTheme="minorHAnsi" w:hAnsiTheme="minorHAnsi" w:cstheme="minorHAnsi"/>
        </w:rPr>
        <w:t>Which came first, capitalism or racism</w:t>
      </w:r>
      <w:r w:rsidRPr="000A3B7A">
        <w:rPr>
          <w:rFonts w:asciiTheme="minorHAnsi" w:hAnsiTheme="minorHAnsi" w:cstheme="minorHAnsi"/>
          <w:sz w:val="16"/>
        </w:rPr>
        <w:t>?"</w:t>
      </w:r>
    </w:p>
    <w:p w14:paraId="2A428697" w14:textId="77777777" w:rsidR="00962032" w:rsidRPr="000A3B7A" w:rsidRDefault="00962032" w:rsidP="00962032">
      <w:pPr>
        <w:pStyle w:val="ListParagraph"/>
        <w:numPr>
          <w:ilvl w:val="0"/>
          <w:numId w:val="11"/>
        </w:numPr>
        <w:rPr>
          <w:rFonts w:asciiTheme="minorHAnsi" w:hAnsiTheme="minorHAnsi" w:cstheme="minorHAnsi"/>
          <w:sz w:val="16"/>
        </w:rPr>
      </w:pPr>
      <w:r w:rsidRPr="000A3B7A">
        <w:rPr>
          <w:rFonts w:asciiTheme="minorHAnsi" w:hAnsiTheme="minorHAnsi" w:cstheme="minorHAnsi"/>
          <w:sz w:val="16"/>
        </w:rPr>
        <w:t>"</w:t>
      </w:r>
      <w:r w:rsidRPr="000A3B7A">
        <w:rPr>
          <w:rStyle w:val="StyleUnderline"/>
          <w:rFonts w:asciiTheme="minorHAnsi" w:hAnsiTheme="minorHAnsi" w:cstheme="minorHAnsi"/>
        </w:rPr>
        <w:t>Can there be capitalism without racism</w:t>
      </w:r>
      <w:r w:rsidRPr="000A3B7A">
        <w:rPr>
          <w:rFonts w:asciiTheme="minorHAnsi" w:hAnsiTheme="minorHAnsi" w:cstheme="minorHAnsi"/>
          <w:sz w:val="16"/>
        </w:rPr>
        <w:t>?"</w:t>
      </w:r>
    </w:p>
    <w:p w14:paraId="5532283E" w14:textId="77777777" w:rsidR="00962032" w:rsidRPr="000A3B7A" w:rsidRDefault="00962032" w:rsidP="00962032">
      <w:pPr>
        <w:pStyle w:val="ListParagraph"/>
        <w:numPr>
          <w:ilvl w:val="0"/>
          <w:numId w:val="11"/>
        </w:numPr>
        <w:rPr>
          <w:rFonts w:asciiTheme="minorHAnsi" w:hAnsiTheme="minorHAnsi" w:cstheme="minorHAnsi"/>
          <w:sz w:val="16"/>
          <w:szCs w:val="16"/>
        </w:rPr>
      </w:pPr>
      <w:r w:rsidRPr="000A3B7A">
        <w:rPr>
          <w:rFonts w:asciiTheme="minorHAnsi" w:hAnsiTheme="minorHAnsi" w:cstheme="minorHAnsi"/>
          <w:sz w:val="16"/>
          <w:szCs w:val="16"/>
        </w:rPr>
        <w:t>"Is capitalism always racial?"</w:t>
      </w:r>
    </w:p>
    <w:p w14:paraId="003EC71E"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IMO, the answers to these questions are fairly obvious:</w:t>
      </w:r>
    </w:p>
    <w:p w14:paraId="03696F4B" w14:textId="77777777" w:rsidR="00962032" w:rsidRPr="000A3B7A" w:rsidRDefault="00962032" w:rsidP="00962032">
      <w:pPr>
        <w:pStyle w:val="ListParagraph"/>
        <w:numPr>
          <w:ilvl w:val="0"/>
          <w:numId w:val="12"/>
        </w:numPr>
        <w:rPr>
          <w:rFonts w:asciiTheme="minorHAnsi" w:hAnsiTheme="minorHAnsi" w:cstheme="minorHAnsi"/>
          <w:sz w:val="16"/>
        </w:rPr>
      </w:pPr>
      <w:r w:rsidRPr="006E2091">
        <w:rPr>
          <w:rStyle w:val="StyleUnderline"/>
          <w:rFonts w:asciiTheme="minorHAnsi" w:hAnsiTheme="minorHAnsi" w:cstheme="minorHAnsi"/>
          <w:highlight w:val="green"/>
        </w:rPr>
        <w:t>Racism came first</w:t>
      </w:r>
      <w:r w:rsidRPr="000A3B7A">
        <w:rPr>
          <w:rFonts w:asciiTheme="minorHAnsi" w:hAnsiTheme="minorHAnsi" w:cstheme="minorHAnsi"/>
          <w:sz w:val="16"/>
        </w:rPr>
        <w:t>. Every inhabited continent had slaves, and ethnic out-groups were among the most likely to be enslaved. It is the abolition of slavery that is particularly Western, as Orlando Patterson explains his books Freedom and Slavery and Social Death.</w:t>
      </w:r>
    </w:p>
    <w:p w14:paraId="7EDF35DC" w14:textId="77777777" w:rsidR="00962032" w:rsidRPr="000A3B7A" w:rsidRDefault="00962032" w:rsidP="00962032">
      <w:pPr>
        <w:pStyle w:val="ListParagraph"/>
        <w:numPr>
          <w:ilvl w:val="0"/>
          <w:numId w:val="12"/>
        </w:numPr>
        <w:rPr>
          <w:rFonts w:asciiTheme="minorHAnsi" w:hAnsiTheme="minorHAnsi" w:cstheme="minorHAnsi"/>
          <w:sz w:val="16"/>
        </w:rPr>
      </w:pPr>
      <w:r w:rsidRPr="000A3B7A">
        <w:rPr>
          <w:rFonts w:asciiTheme="minorHAnsi" w:hAnsiTheme="minorHAnsi" w:cstheme="minorHAnsi"/>
          <w:sz w:val="16"/>
        </w:rPr>
        <w:t xml:space="preserve">(and 3.) </w:t>
      </w:r>
      <w:r w:rsidRPr="006E2091">
        <w:rPr>
          <w:rStyle w:val="StyleUnderline"/>
          <w:rFonts w:asciiTheme="minorHAnsi" w:hAnsiTheme="minorHAnsi" w:cstheme="minorHAnsi"/>
          <w:highlight w:val="green"/>
        </w:rPr>
        <w:t>If there can be any economic system without racism</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(I suppose it depends on how high one's standards are), then </w:t>
      </w:r>
      <w:r w:rsidRPr="000A3B7A">
        <w:rPr>
          <w:rStyle w:val="Emphasis"/>
          <w:rFonts w:asciiTheme="minorHAnsi" w:hAnsiTheme="minorHAnsi" w:cstheme="minorHAnsi"/>
        </w:rPr>
        <w:t>capitalism is not always racist</w:t>
      </w:r>
      <w:r w:rsidRPr="000A3B7A">
        <w:rPr>
          <w:rFonts w:asciiTheme="minorHAnsi" w:hAnsiTheme="minorHAnsi" w:cstheme="minorHAnsi"/>
          <w:sz w:val="16"/>
        </w:rPr>
        <w:t xml:space="preserve"> </w:t>
      </w:r>
      <w:r w:rsidRPr="000A3B7A">
        <w:rPr>
          <w:rStyle w:val="StyleUnderline"/>
          <w:rFonts w:asciiTheme="minorHAnsi" w:hAnsiTheme="minorHAnsi" w:cstheme="minorHAnsi"/>
        </w:rPr>
        <w:t xml:space="preserve">and </w:t>
      </w:r>
      <w:r w:rsidRPr="006E2091">
        <w:rPr>
          <w:rStyle w:val="Emphasis"/>
          <w:rFonts w:asciiTheme="minorHAnsi" w:hAnsiTheme="minorHAnsi" w:cstheme="minorHAnsi"/>
          <w:highlight w:val="green"/>
        </w:rPr>
        <w:t>there can be capitalism without racism</w:t>
      </w:r>
      <w:r w:rsidRPr="000A3B7A">
        <w:rPr>
          <w:rFonts w:asciiTheme="minorHAnsi" w:hAnsiTheme="minorHAnsi" w:cstheme="minorHAnsi"/>
          <w:sz w:val="16"/>
        </w:rPr>
        <w:t xml:space="preserve">. </w:t>
      </w:r>
      <w:r w:rsidRPr="006E2091">
        <w:rPr>
          <w:rStyle w:val="StyleUnderline"/>
          <w:rFonts w:asciiTheme="minorHAnsi" w:hAnsiTheme="minorHAnsi" w:cstheme="minorHAnsi"/>
          <w:highlight w:val="green"/>
        </w:rPr>
        <w:t>Capitalism is easier to square with a reduction in racism than most ideologies</w:t>
      </w:r>
      <w:r w:rsidRPr="000A3B7A">
        <w:rPr>
          <w:rStyle w:val="StyleUnderline"/>
          <w:rFonts w:asciiTheme="minorHAnsi" w:hAnsiTheme="minorHAnsi" w:cstheme="minorHAnsi"/>
        </w:rPr>
        <w:t xml:space="preserve"> because</w:t>
      </w:r>
      <w:r w:rsidRPr="000A3B7A">
        <w:rPr>
          <w:rFonts w:asciiTheme="minorHAnsi" w:hAnsiTheme="minorHAnsi" w:cstheme="minorHAnsi"/>
          <w:sz w:val="16"/>
        </w:rPr>
        <w:t xml:space="preserve"> (a) it is individualistic, (b) </w:t>
      </w:r>
      <w:r w:rsidRPr="000A3B7A">
        <w:rPr>
          <w:rStyle w:val="StyleUnderline"/>
          <w:rFonts w:asciiTheme="minorHAnsi" w:hAnsiTheme="minorHAnsi" w:cstheme="minorHAnsi"/>
        </w:rPr>
        <w:t>it is not built on envy for despised groups, and</w:t>
      </w:r>
      <w:r w:rsidRPr="000A3B7A">
        <w:rPr>
          <w:rFonts w:asciiTheme="minorHAnsi" w:hAnsiTheme="minorHAnsi" w:cstheme="minorHAnsi"/>
          <w:sz w:val="16"/>
        </w:rPr>
        <w:t xml:space="preserve"> (c) </w:t>
      </w:r>
      <w:r w:rsidRPr="006E2091">
        <w:rPr>
          <w:rStyle w:val="StyleUnderline"/>
          <w:rFonts w:asciiTheme="minorHAnsi" w:hAnsiTheme="minorHAnsi" w:cstheme="minorHAnsi"/>
          <w:highlight w:val="green"/>
        </w:rPr>
        <w:t>in the U</w:t>
      </w:r>
      <w:r w:rsidRPr="000A3B7A">
        <w:rPr>
          <w:rStyle w:val="StyleUnderline"/>
          <w:rFonts w:asciiTheme="minorHAnsi" w:hAnsiTheme="minorHAnsi" w:cstheme="minorHAnsi"/>
        </w:rPr>
        <w:t xml:space="preserve">nited </w:t>
      </w:r>
      <w:r w:rsidRPr="006E2091">
        <w:rPr>
          <w:rStyle w:val="StyleUnderline"/>
          <w:rFonts w:asciiTheme="minorHAnsi" w:hAnsiTheme="minorHAnsi" w:cstheme="minorHAnsi"/>
          <w:highlight w:val="green"/>
        </w:rPr>
        <w:t>S</w:t>
      </w:r>
      <w:r w:rsidRPr="000A3B7A">
        <w:rPr>
          <w:rStyle w:val="StyleUnderline"/>
          <w:rFonts w:asciiTheme="minorHAnsi" w:hAnsiTheme="minorHAnsi" w:cstheme="minorHAnsi"/>
        </w:rPr>
        <w:t>tates</w:t>
      </w:r>
      <w:r w:rsidRPr="000A3B7A">
        <w:rPr>
          <w:rFonts w:asciiTheme="minorHAnsi" w:hAnsiTheme="minorHAnsi" w:cstheme="minorHAnsi"/>
          <w:sz w:val="16"/>
        </w:rPr>
        <w:t xml:space="preserve"> at least, </w:t>
      </w:r>
      <w:r w:rsidRPr="006E2091">
        <w:rPr>
          <w:rStyle w:val="Emphasis"/>
          <w:rFonts w:asciiTheme="minorHAnsi" w:hAnsiTheme="minorHAnsi" w:cstheme="minorHAnsi"/>
          <w:highlight w:val="green"/>
        </w:rPr>
        <w:t>pro-capitalists tend to be less racist</w:t>
      </w:r>
      <w:r w:rsidRPr="000A3B7A">
        <w:rPr>
          <w:rFonts w:asciiTheme="minorHAnsi" w:hAnsiTheme="minorHAnsi" w:cstheme="minorHAnsi"/>
          <w:sz w:val="16"/>
        </w:rPr>
        <w:t xml:space="preserve"> personally </w:t>
      </w:r>
      <w:r w:rsidRPr="000A3B7A">
        <w:rPr>
          <w:rStyle w:val="Emphasis"/>
          <w:rFonts w:asciiTheme="minorHAnsi" w:hAnsiTheme="minorHAnsi" w:cstheme="minorHAnsi"/>
        </w:rPr>
        <w:t>than anti-capitalists</w:t>
      </w:r>
      <w:r w:rsidRPr="000A3B7A">
        <w:rPr>
          <w:rFonts w:asciiTheme="minorHAnsi" w:hAnsiTheme="minorHAnsi" w:cstheme="minorHAnsi"/>
          <w:sz w:val="16"/>
        </w:rPr>
        <w:t>.</w:t>
      </w:r>
    </w:p>
    <w:p w14:paraId="5422282D"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lastRenderedPageBreak/>
        <w:t xml:space="preserve">Indeed, </w:t>
      </w:r>
      <w:r w:rsidRPr="000A3B7A">
        <w:rPr>
          <w:rStyle w:val="StyleUnderline"/>
          <w:rFonts w:asciiTheme="minorHAnsi" w:hAnsiTheme="minorHAnsi" w:cstheme="minorHAnsi"/>
        </w:rPr>
        <w:t xml:space="preserve">in the general public </w:t>
      </w:r>
      <w:r w:rsidRPr="006E2091">
        <w:rPr>
          <w:rStyle w:val="StyleUnderline"/>
          <w:rFonts w:asciiTheme="minorHAnsi" w:hAnsiTheme="minorHAnsi" w:cstheme="minorHAnsi"/>
          <w:highlight w:val="green"/>
        </w:rPr>
        <w:t xml:space="preserve">it is the </w:t>
      </w:r>
      <w:r w:rsidRPr="006E2091">
        <w:rPr>
          <w:rStyle w:val="Emphasis"/>
          <w:rFonts w:asciiTheme="minorHAnsi" w:hAnsiTheme="minorHAnsi" w:cstheme="minorHAnsi"/>
          <w:highlight w:val="green"/>
        </w:rPr>
        <w:t>opposition to capitalism</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and the desire for redistribution that are </w:t>
      </w:r>
      <w:r w:rsidRPr="000A3B7A">
        <w:rPr>
          <w:rStyle w:val="Emphasis"/>
          <w:rFonts w:asciiTheme="minorHAnsi" w:hAnsiTheme="minorHAnsi" w:cstheme="minorHAnsi"/>
        </w:rPr>
        <w:t xml:space="preserve">positively </w:t>
      </w:r>
      <w:r w:rsidRPr="006E2091">
        <w:rPr>
          <w:rStyle w:val="Emphasis"/>
          <w:rFonts w:asciiTheme="minorHAnsi" w:hAnsiTheme="minorHAnsi" w:cstheme="minorHAnsi"/>
          <w:highlight w:val="green"/>
        </w:rPr>
        <w:t>associated with racism</w:t>
      </w:r>
      <w:r w:rsidRPr="006E2091">
        <w:rPr>
          <w:rFonts w:asciiTheme="minorHAnsi" w:hAnsiTheme="minorHAnsi" w:cstheme="minorHAnsi"/>
          <w:sz w:val="16"/>
          <w:highlight w:val="green"/>
        </w:rPr>
        <w:t xml:space="preserve"> </w:t>
      </w:r>
      <w:r w:rsidRPr="000A3B7A">
        <w:rPr>
          <w:rFonts w:asciiTheme="minorHAnsi" w:hAnsiTheme="minorHAnsi" w:cstheme="minorHAnsi"/>
          <w:sz w:val="16"/>
        </w:rPr>
        <w:t>and intolerance.</w:t>
      </w:r>
    </w:p>
    <w:p w14:paraId="3D6C2595"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I explore this relationship in "</w:t>
      </w:r>
      <w:r w:rsidRPr="000A3B7A">
        <w:rPr>
          <w:rStyle w:val="StyleUnderline"/>
          <w:rFonts w:asciiTheme="minorHAnsi" w:hAnsiTheme="minorHAnsi" w:cstheme="minorHAnsi"/>
        </w:rPr>
        <w:t>Redistribution and Racism, Tolerance and Capitalism</w:t>
      </w:r>
      <w:r w:rsidRPr="000A3B7A">
        <w:rPr>
          <w:rFonts w:asciiTheme="minorHAnsi" w:hAnsiTheme="minorHAnsi" w:cstheme="minorHAnsi"/>
          <w:sz w:val="16"/>
        </w:rPr>
        <w:t xml:space="preserve">," which </w:t>
      </w:r>
      <w:r w:rsidRPr="000A3B7A">
        <w:rPr>
          <w:rStyle w:val="StyleUnderline"/>
          <w:rFonts w:asciiTheme="minorHAnsi" w:hAnsiTheme="minorHAnsi" w:cstheme="minorHAnsi"/>
        </w:rPr>
        <w:t>analyzes data from 20 nationally representative surveys of the general public</w:t>
      </w:r>
      <w:r w:rsidRPr="000A3B7A">
        <w:rPr>
          <w:rFonts w:asciiTheme="minorHAnsi" w:hAnsiTheme="minorHAnsi" w:cstheme="minorHAnsi"/>
          <w:sz w:val="16"/>
        </w:rPr>
        <w:t>.</w:t>
      </w:r>
    </w:p>
    <w:p w14:paraId="78EA99CB"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Abstract</w:t>
      </w:r>
    </w:p>
    <w:p w14:paraId="5B1B0AB0" w14:textId="77777777" w:rsidR="00962032" w:rsidRPr="000A3B7A" w:rsidRDefault="00962032" w:rsidP="00962032">
      <w:pPr>
        <w:ind w:left="720"/>
        <w:rPr>
          <w:rFonts w:asciiTheme="minorHAnsi" w:hAnsiTheme="minorHAnsi" w:cstheme="minorHAnsi"/>
          <w:sz w:val="16"/>
          <w:szCs w:val="16"/>
        </w:rPr>
      </w:pPr>
      <w:r w:rsidRPr="000A3B7A">
        <w:rPr>
          <w:rFonts w:asciiTheme="minorHAnsi" w:hAnsiTheme="minorHAnsi" w:cstheme="minorHAnsi"/>
          <w:sz w:val="16"/>
          <w:szCs w:val="16"/>
        </w:rPr>
        <w:t>In debates over the roles of law and government in promoting the equality of income or in redistributing the fruits of capitalism, widely different motives are attributed to those who favor or oppose capitalism or income redistribution. According to one view, largely accepted in the academic social psychology literature (Jost et al., 2003), opposition to income redistribution and support for capitalism reflect an orientation toward social dominance, a desire to dominate other groups. According to another view that goes back at least to the nineteenth century origins of Marxism, anti-capitalism and a support for greater legal efforts to redistribute income reflect envy for the property of others and a frustration with one's lot in a capitalist system.</w:t>
      </w:r>
    </w:p>
    <w:p w14:paraId="3775EB36" w14:textId="77777777" w:rsidR="00962032" w:rsidRPr="000A3B7A" w:rsidRDefault="00962032" w:rsidP="00962032">
      <w:pPr>
        <w:ind w:left="720"/>
        <w:rPr>
          <w:rStyle w:val="StyleUnderline"/>
          <w:rFonts w:asciiTheme="minorHAnsi" w:hAnsiTheme="minorHAnsi" w:cstheme="minorHAnsi"/>
        </w:rPr>
      </w:pPr>
      <w:r w:rsidRPr="000A3B7A">
        <w:rPr>
          <w:rFonts w:asciiTheme="minorHAnsi" w:hAnsiTheme="minorHAnsi" w:cstheme="minorHAnsi"/>
          <w:sz w:val="16"/>
        </w:rPr>
        <w:t xml:space="preserve">In this paper I expand and test the first (social dominance) thesis using twenty nationally representative General Social Surveys conducted by the National Opinion Research Center between 1977 and 2010, involving over 21,000 respondents. I first show that respondents who express traditionally racist views (on segregation, interracial marriage, and inborn racial abilities) tend to support greater income redistribution. </w:t>
      </w:r>
      <w:r w:rsidRPr="000A3B7A">
        <w:rPr>
          <w:rStyle w:val="StyleUnderline"/>
          <w:rFonts w:asciiTheme="minorHAnsi" w:hAnsiTheme="minorHAnsi" w:cstheme="minorHAnsi"/>
        </w:rPr>
        <w:t xml:space="preserve">Traditional </w:t>
      </w:r>
      <w:r w:rsidRPr="006E2091">
        <w:rPr>
          <w:rStyle w:val="StyleUnderline"/>
          <w:rFonts w:asciiTheme="minorHAnsi" w:hAnsiTheme="minorHAnsi" w:cstheme="minorHAnsi"/>
          <w:highlight w:val="green"/>
        </w:rPr>
        <w:t>racists</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also </w:t>
      </w:r>
      <w:r w:rsidRPr="006E2091">
        <w:rPr>
          <w:rStyle w:val="StyleUnderline"/>
          <w:rFonts w:asciiTheme="minorHAnsi" w:hAnsiTheme="minorHAnsi" w:cstheme="minorHAnsi"/>
          <w:highlight w:val="green"/>
        </w:rPr>
        <w:t xml:space="preserve">express </w:t>
      </w:r>
      <w:r w:rsidRPr="006E2091">
        <w:rPr>
          <w:rStyle w:val="Emphasis"/>
          <w:rFonts w:asciiTheme="minorHAnsi" w:hAnsiTheme="minorHAnsi" w:cstheme="minorHAnsi"/>
          <w:highlight w:val="green"/>
        </w:rPr>
        <w:t xml:space="preserve">less positive views toward </w:t>
      </w:r>
      <w:r w:rsidRPr="000A3B7A">
        <w:rPr>
          <w:rStyle w:val="Emphasis"/>
          <w:rFonts w:asciiTheme="minorHAnsi" w:hAnsiTheme="minorHAnsi" w:cstheme="minorHAnsi"/>
        </w:rPr>
        <w:t xml:space="preserve">free-market </w:t>
      </w:r>
      <w:r w:rsidRPr="006E2091">
        <w:rPr>
          <w:rStyle w:val="Emphasis"/>
          <w:rFonts w:asciiTheme="minorHAnsi" w:hAnsiTheme="minorHAnsi" w:cstheme="minorHAnsi"/>
          <w:highlight w:val="green"/>
        </w:rPr>
        <w:t>capitalism</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and its consequences, </w:t>
      </w:r>
      <w:r w:rsidRPr="000A3B7A">
        <w:rPr>
          <w:rStyle w:val="StyleUnderline"/>
          <w:rFonts w:asciiTheme="minorHAnsi" w:hAnsiTheme="minorHAnsi" w:cstheme="minorHAnsi"/>
        </w:rPr>
        <w:t>tending to want the government to guarantee jobs for everyone and to fix prices, wages, and profits</w:t>
      </w:r>
      <w:r w:rsidRPr="000A3B7A">
        <w:rPr>
          <w:rFonts w:asciiTheme="minorHAnsi" w:hAnsiTheme="minorHAnsi" w:cstheme="minorHAnsi"/>
          <w:sz w:val="16"/>
        </w:rPr>
        <w:t xml:space="preserve">. Next, I report a similar pattern for those who express intolerance for unpopular groups on the fifteen Stouffer tolerance questions (regarding racists, homosexuals, communists, extreme militarists, and atheists). Those who express less tolerance for unpopular groups tend to favor income redistribution and to be less supportive of capitalism and its discontents. Using full latent variable structural equation modeling shows similar results. </w:t>
      </w:r>
      <w:r w:rsidRPr="006E2091">
        <w:rPr>
          <w:rStyle w:val="StyleUnderline"/>
          <w:rFonts w:asciiTheme="minorHAnsi" w:hAnsiTheme="minorHAnsi" w:cstheme="minorHAnsi"/>
          <w:highlight w:val="green"/>
        </w:rPr>
        <w:t xml:space="preserve">The data are broadly </w:t>
      </w:r>
      <w:r w:rsidRPr="006E2091">
        <w:rPr>
          <w:rStyle w:val="Emphasis"/>
          <w:rFonts w:asciiTheme="minorHAnsi" w:hAnsiTheme="minorHAnsi" w:cstheme="minorHAnsi"/>
          <w:highlight w:val="green"/>
        </w:rPr>
        <w:t>inconsistent</w:t>
      </w:r>
      <w:r w:rsidRPr="006E2091">
        <w:rPr>
          <w:rStyle w:val="StyleUnderline"/>
          <w:rFonts w:asciiTheme="minorHAnsi" w:hAnsiTheme="minorHAnsi" w:cstheme="minorHAnsi"/>
          <w:highlight w:val="green"/>
        </w:rPr>
        <w:t xml:space="preserve"> with the </w:t>
      </w:r>
      <w:r w:rsidRPr="000A3B7A">
        <w:rPr>
          <w:rStyle w:val="StyleUnderline"/>
          <w:rFonts w:asciiTheme="minorHAnsi" w:hAnsiTheme="minorHAnsi" w:cstheme="minorHAnsi"/>
        </w:rPr>
        <w:t xml:space="preserve">standard </w:t>
      </w:r>
      <w:r w:rsidRPr="006E2091">
        <w:rPr>
          <w:rStyle w:val="StyleUnderline"/>
          <w:rFonts w:asciiTheme="minorHAnsi" w:hAnsiTheme="minorHAnsi" w:cstheme="minorHAnsi"/>
          <w:highlight w:val="green"/>
        </w:rPr>
        <w:t>belief</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in the social psychology literature </w:t>
      </w:r>
      <w:r w:rsidRPr="000A3B7A">
        <w:rPr>
          <w:rStyle w:val="StyleUnderline"/>
          <w:rFonts w:asciiTheme="minorHAnsi" w:hAnsiTheme="minorHAnsi" w:cstheme="minorHAnsi"/>
        </w:rPr>
        <w:t>that pro-</w:t>
      </w:r>
      <w:r w:rsidRPr="006E2091">
        <w:rPr>
          <w:rStyle w:val="StyleUnderline"/>
          <w:rFonts w:asciiTheme="minorHAnsi" w:hAnsiTheme="minorHAnsi" w:cstheme="minorHAnsi"/>
          <w:highlight w:val="green"/>
        </w:rPr>
        <w:t>capitalist</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and anti-redistributionist </w:t>
      </w:r>
      <w:r w:rsidRPr="006E2091">
        <w:rPr>
          <w:rStyle w:val="StyleUnderline"/>
          <w:rFonts w:asciiTheme="minorHAnsi" w:hAnsiTheme="minorHAnsi" w:cstheme="minorHAnsi"/>
          <w:highlight w:val="green"/>
        </w:rPr>
        <w:t xml:space="preserve">views are </w:t>
      </w:r>
      <w:r w:rsidRPr="000A3B7A">
        <w:rPr>
          <w:rStyle w:val="StyleUnderline"/>
          <w:rFonts w:asciiTheme="minorHAnsi" w:hAnsiTheme="minorHAnsi" w:cstheme="minorHAnsi"/>
        </w:rPr>
        <w:t xml:space="preserve">positively </w:t>
      </w:r>
      <w:r w:rsidRPr="006E2091">
        <w:rPr>
          <w:rStyle w:val="StyleUnderline"/>
          <w:rFonts w:asciiTheme="minorHAnsi" w:hAnsiTheme="minorHAnsi" w:cstheme="minorHAnsi"/>
          <w:highlight w:val="green"/>
        </w:rPr>
        <w:t xml:space="preserve">associated with racism </w:t>
      </w:r>
      <w:r w:rsidRPr="000A3B7A">
        <w:rPr>
          <w:rStyle w:val="StyleUnderline"/>
          <w:rFonts w:asciiTheme="minorHAnsi" w:hAnsiTheme="minorHAnsi" w:cstheme="minorHAnsi"/>
        </w:rPr>
        <w:t>and intolerance.</w:t>
      </w:r>
    </w:p>
    <w:p w14:paraId="41CD5853" w14:textId="77777777" w:rsidR="00962032" w:rsidRPr="000A3B7A" w:rsidRDefault="00962032" w:rsidP="00962032">
      <w:pPr>
        <w:ind w:left="720"/>
        <w:rPr>
          <w:rFonts w:asciiTheme="minorHAnsi" w:hAnsiTheme="minorHAnsi" w:cstheme="minorHAnsi"/>
          <w:sz w:val="16"/>
          <w:szCs w:val="16"/>
        </w:rPr>
      </w:pPr>
      <w:r w:rsidRPr="000A3B7A">
        <w:rPr>
          <w:rFonts w:asciiTheme="minorHAnsi" w:hAnsiTheme="minorHAnsi" w:cstheme="minorHAnsi"/>
          <w:sz w:val="16"/>
          <w:szCs w:val="16"/>
        </w:rPr>
        <w:t>I then explore an alternative hypothesis, showing that, compared to anti-redistributionists, strong redistributionists have much higher odds of reporting anger, sadness, loneliness, outrage, and other negative emotions. Similarly, anti-redistributionists had much higher odds of reporting being happy or at ease. Last, both redistributionists and anti-capitalists expressed lower overall happiness, less happy marriages, and lower satisfaction with their financial situations and with their jobs or housework. Further, in several General Social Surveys anti-redistributionists were generally more likely to report altruistic behavior than those who favored a stronger policy of government redistribution of income.</w:t>
      </w:r>
    </w:p>
    <w:p w14:paraId="7DC23C98"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In addition, in a 1996 survey:</w:t>
      </w:r>
    </w:p>
    <w:p w14:paraId="1F9B8842" w14:textId="77777777" w:rsidR="00962032" w:rsidRPr="000A3B7A" w:rsidRDefault="00962032" w:rsidP="00962032">
      <w:pPr>
        <w:ind w:left="720"/>
        <w:rPr>
          <w:rFonts w:asciiTheme="minorHAnsi" w:hAnsiTheme="minorHAnsi" w:cstheme="minorHAnsi"/>
          <w:sz w:val="16"/>
          <w:szCs w:val="16"/>
        </w:rPr>
      </w:pPr>
      <w:r w:rsidRPr="000A3B7A">
        <w:rPr>
          <w:rFonts w:asciiTheme="minorHAnsi" w:hAnsiTheme="minorHAnsi" w:cstheme="minorHAnsi"/>
          <w:sz w:val="16"/>
          <w:szCs w:val="16"/>
        </w:rPr>
        <w:t>Not only do redistributionists report more anger, but they report that their anger lasts longer. Further, when asked about the last time they were angry, strong redistributionists were more than twice as likely as strong opponents of leveling to admit that they responded to their anger by plotting revenge.</w:t>
      </w:r>
    </w:p>
    <w:p w14:paraId="2CC71B54"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The more interesting question (than whether you can have capitalism without racism) is whether you can have socialism without racism. The answer is yes, but the reason is an enlightening one.</w:t>
      </w:r>
    </w:p>
    <w:p w14:paraId="6D7026B3" w14:textId="77777777" w:rsidR="00962032" w:rsidRPr="000A3B7A" w:rsidRDefault="00962032" w:rsidP="00962032">
      <w:pPr>
        <w:rPr>
          <w:rStyle w:val="Emphasis"/>
          <w:rFonts w:asciiTheme="minorHAnsi" w:hAnsiTheme="minorHAnsi" w:cstheme="minorHAnsi"/>
        </w:rPr>
      </w:pPr>
      <w:r w:rsidRPr="000A3B7A">
        <w:rPr>
          <w:rFonts w:asciiTheme="minorHAnsi" w:hAnsiTheme="minorHAnsi" w:cstheme="minorHAnsi"/>
          <w:sz w:val="16"/>
        </w:rPr>
        <w:t xml:space="preserve">In the long run, </w:t>
      </w:r>
      <w:r w:rsidRPr="000A3B7A">
        <w:rPr>
          <w:rStyle w:val="StyleUnderline"/>
          <w:rFonts w:asciiTheme="minorHAnsi" w:hAnsiTheme="minorHAnsi" w:cstheme="minorHAnsi"/>
        </w:rPr>
        <w:t xml:space="preserve">a robust </w:t>
      </w:r>
      <w:r w:rsidRPr="006E2091">
        <w:rPr>
          <w:rStyle w:val="Emphasis"/>
          <w:rFonts w:asciiTheme="minorHAnsi" w:hAnsiTheme="minorHAnsi" w:cstheme="minorHAnsi"/>
          <w:highlight w:val="green"/>
        </w:rPr>
        <w:t>socialism</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(that dominates most of the economy) </w:t>
      </w:r>
      <w:r w:rsidRPr="006E2091">
        <w:rPr>
          <w:rStyle w:val="StyleUnderline"/>
          <w:rFonts w:asciiTheme="minorHAnsi" w:hAnsiTheme="minorHAnsi" w:cstheme="minorHAnsi"/>
          <w:highlight w:val="green"/>
        </w:rPr>
        <w:t xml:space="preserve">tends to lead to the </w:t>
      </w:r>
      <w:r w:rsidRPr="006E2091">
        <w:rPr>
          <w:rStyle w:val="Emphasis"/>
          <w:rFonts w:asciiTheme="minorHAnsi" w:hAnsiTheme="minorHAnsi" w:cstheme="minorHAnsi"/>
          <w:highlight w:val="green"/>
        </w:rPr>
        <w:t xml:space="preserve">scapegoating </w:t>
      </w:r>
    </w:p>
    <w:p w14:paraId="0289A248" w14:textId="77777777" w:rsidR="00962032" w:rsidRPr="000A3B7A" w:rsidRDefault="00962032" w:rsidP="00962032">
      <w:pPr>
        <w:rPr>
          <w:rStyle w:val="Emphasis"/>
          <w:rFonts w:asciiTheme="minorHAnsi" w:hAnsiTheme="minorHAnsi" w:cstheme="minorHAnsi"/>
        </w:rPr>
      </w:pPr>
    </w:p>
    <w:p w14:paraId="7523645E" w14:textId="77777777" w:rsidR="00962032" w:rsidRPr="000A3B7A" w:rsidRDefault="00962032" w:rsidP="00962032">
      <w:pPr>
        <w:rPr>
          <w:rStyle w:val="StyleUnderline"/>
          <w:rFonts w:asciiTheme="minorHAnsi" w:hAnsiTheme="minorHAnsi" w:cstheme="minorHAnsi"/>
        </w:rPr>
      </w:pPr>
      <w:r w:rsidRPr="000A3B7A">
        <w:rPr>
          <w:rStyle w:val="Emphasis"/>
          <w:rFonts w:asciiTheme="minorHAnsi" w:hAnsiTheme="minorHAnsi" w:cstheme="minorHAnsi"/>
        </w:rPr>
        <w:t>of demonized out-groups</w:t>
      </w:r>
      <w:r w:rsidRPr="000A3B7A">
        <w:rPr>
          <w:rStyle w:val="StyleUnderline"/>
          <w:rFonts w:asciiTheme="minorHAnsi" w:hAnsiTheme="minorHAnsi" w:cstheme="minorHAnsi"/>
        </w:rPr>
        <w:t>, because there must be someone to blame for economic failure</w:t>
      </w:r>
      <w:r w:rsidRPr="000A3B7A">
        <w:rPr>
          <w:rFonts w:asciiTheme="minorHAnsi" w:hAnsiTheme="minorHAnsi" w:cstheme="minorHAnsi"/>
          <w:sz w:val="16"/>
        </w:rPr>
        <w:t xml:space="preserve">. Thus, </w:t>
      </w:r>
      <w:r w:rsidRPr="006E2091">
        <w:rPr>
          <w:rStyle w:val="StyleUnderline"/>
          <w:rFonts w:asciiTheme="minorHAnsi" w:hAnsiTheme="minorHAnsi" w:cstheme="minorHAnsi"/>
          <w:highlight w:val="green"/>
        </w:rPr>
        <w:t xml:space="preserve">the Soviet Union </w:t>
      </w:r>
      <w:r w:rsidRPr="000A3B7A">
        <w:rPr>
          <w:rStyle w:val="StyleUnderline"/>
          <w:rFonts w:asciiTheme="minorHAnsi" w:hAnsiTheme="minorHAnsi" w:cstheme="minorHAnsi"/>
        </w:rPr>
        <w:t>began with hating the Kulaks</w:t>
      </w:r>
      <w:r w:rsidRPr="000A3B7A">
        <w:rPr>
          <w:rFonts w:asciiTheme="minorHAnsi" w:hAnsiTheme="minorHAnsi" w:cstheme="minorHAnsi"/>
          <w:sz w:val="16"/>
        </w:rPr>
        <w:t xml:space="preserve"> and the ownership class more generally, </w:t>
      </w:r>
      <w:r w:rsidRPr="000A3B7A">
        <w:rPr>
          <w:rStyle w:val="StyleUnderline"/>
          <w:rFonts w:asciiTheme="minorHAnsi" w:hAnsiTheme="minorHAnsi" w:cstheme="minorHAnsi"/>
        </w:rPr>
        <w:t xml:space="preserve">but once these were destroyed, they </w:t>
      </w:r>
      <w:r w:rsidRPr="006E2091">
        <w:rPr>
          <w:rStyle w:val="Emphasis"/>
          <w:rFonts w:asciiTheme="minorHAnsi" w:hAnsiTheme="minorHAnsi" w:cstheme="minorHAnsi"/>
          <w:highlight w:val="green"/>
        </w:rPr>
        <w:t>needed someone else to blame</w:t>
      </w:r>
      <w:r w:rsidRPr="000A3B7A">
        <w:rPr>
          <w:rFonts w:asciiTheme="minorHAnsi" w:hAnsiTheme="minorHAnsi" w:cstheme="minorHAnsi"/>
          <w:sz w:val="16"/>
        </w:rPr>
        <w:t xml:space="preserve">. Though it took many decades, </w:t>
      </w:r>
      <w:r w:rsidRPr="000A3B7A">
        <w:rPr>
          <w:rStyle w:val="StyleUnderline"/>
          <w:rFonts w:asciiTheme="minorHAnsi" w:hAnsiTheme="minorHAnsi" w:cstheme="minorHAnsi"/>
        </w:rPr>
        <w:t>the Soviet Union went beyond targeting "</w:t>
      </w:r>
      <w:r w:rsidRPr="000A3B7A">
        <w:rPr>
          <w:rStyle w:val="Emphasis"/>
          <w:rFonts w:asciiTheme="minorHAnsi" w:hAnsiTheme="minorHAnsi" w:cstheme="minorHAnsi"/>
        </w:rPr>
        <w:t>counter-revolutionaries</w:t>
      </w:r>
      <w:r w:rsidRPr="000A3B7A">
        <w:rPr>
          <w:rStyle w:val="StyleUnderline"/>
          <w:rFonts w:asciiTheme="minorHAnsi" w:hAnsiTheme="minorHAnsi" w:cstheme="minorHAnsi"/>
        </w:rPr>
        <w:t xml:space="preserve">" to add </w:t>
      </w:r>
      <w:r w:rsidRPr="000A3B7A">
        <w:rPr>
          <w:rStyle w:val="Emphasis"/>
          <w:rFonts w:asciiTheme="minorHAnsi" w:hAnsiTheme="minorHAnsi" w:cstheme="minorHAnsi"/>
        </w:rPr>
        <w:t>Jews</w:t>
      </w:r>
      <w:r w:rsidRPr="000A3B7A">
        <w:rPr>
          <w:rStyle w:val="StyleUnderline"/>
          <w:rFonts w:asciiTheme="minorHAnsi" w:hAnsiTheme="minorHAnsi" w:cstheme="minorHAnsi"/>
        </w:rPr>
        <w:t xml:space="preserve"> to the list</w:t>
      </w:r>
      <w:r w:rsidRPr="000A3B7A">
        <w:rPr>
          <w:rFonts w:asciiTheme="minorHAnsi" w:hAnsiTheme="minorHAnsi" w:cstheme="minorHAnsi"/>
          <w:sz w:val="16"/>
        </w:rPr>
        <w:t xml:space="preserve">. So the demonized out-groups under socialism don't have to be defined by race or ethnicity; they could instead be defined by economic class, religion, or nationality. Accordingly, </w:t>
      </w:r>
      <w:r w:rsidRPr="000A3B7A">
        <w:rPr>
          <w:rStyle w:val="StyleUnderline"/>
          <w:rFonts w:asciiTheme="minorHAnsi" w:hAnsiTheme="minorHAnsi" w:cstheme="minorHAnsi"/>
        </w:rPr>
        <w:t xml:space="preserve">socialism doesn't have to be racist, but </w:t>
      </w:r>
      <w:r w:rsidRPr="006E2091">
        <w:rPr>
          <w:rStyle w:val="StyleUnderline"/>
          <w:rFonts w:asciiTheme="minorHAnsi" w:hAnsiTheme="minorHAnsi" w:cstheme="minorHAnsi"/>
          <w:highlight w:val="green"/>
        </w:rPr>
        <w:t xml:space="preserve">when it dominates </w:t>
      </w:r>
      <w:r w:rsidRPr="000A3B7A">
        <w:rPr>
          <w:rStyle w:val="StyleUnderline"/>
          <w:rFonts w:asciiTheme="minorHAnsi" w:hAnsiTheme="minorHAnsi" w:cstheme="minorHAnsi"/>
        </w:rPr>
        <w:t xml:space="preserve">the economy almost </w:t>
      </w:r>
      <w:r w:rsidRPr="006E2091">
        <w:rPr>
          <w:rStyle w:val="Emphasis"/>
          <w:rFonts w:asciiTheme="minorHAnsi" w:hAnsiTheme="minorHAnsi" w:cstheme="minorHAnsi"/>
          <w:highlight w:val="green"/>
        </w:rPr>
        <w:t>inevitably there must be some group to despise</w:t>
      </w:r>
      <w:r w:rsidRPr="000A3B7A">
        <w:rPr>
          <w:rStyle w:val="StyleUnderline"/>
          <w:rFonts w:asciiTheme="minorHAnsi" w:hAnsiTheme="minorHAnsi" w:cstheme="minorHAnsi"/>
        </w:rPr>
        <w:t>.</w:t>
      </w:r>
    </w:p>
    <w:p w14:paraId="69CE5D8A" w14:textId="77777777" w:rsidR="00962032" w:rsidRPr="000A3B7A" w:rsidRDefault="00962032" w:rsidP="00962032">
      <w:pPr>
        <w:rPr>
          <w:rFonts w:asciiTheme="minorHAnsi" w:hAnsiTheme="minorHAnsi" w:cstheme="minorHAnsi"/>
          <w:sz w:val="14"/>
        </w:rPr>
      </w:pPr>
      <w:r w:rsidRPr="000A3B7A">
        <w:rPr>
          <w:rFonts w:asciiTheme="minorHAnsi" w:hAnsiTheme="minorHAnsi" w:cstheme="minorHAnsi"/>
          <w:sz w:val="16"/>
        </w:rPr>
        <w:t xml:space="preserve">It would be good if the academy in general–and the UC-Davis Racial Capitalism program in particular–were ideologically diverse enough to reflect some of the substantial evidence from the last few decades on the relationship of capitalism and racism in the views of the general public, </w:t>
      </w:r>
      <w:r w:rsidRPr="006E2091">
        <w:rPr>
          <w:rStyle w:val="StyleUnderline"/>
          <w:rFonts w:asciiTheme="minorHAnsi" w:hAnsiTheme="minorHAnsi" w:cstheme="minorHAnsi"/>
          <w:highlight w:val="green"/>
        </w:rPr>
        <w:t>evidence</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that </w:t>
      </w:r>
      <w:r w:rsidRPr="006E2091">
        <w:rPr>
          <w:rStyle w:val="StyleUnderline"/>
          <w:rFonts w:asciiTheme="minorHAnsi" w:hAnsiTheme="minorHAnsi" w:cstheme="minorHAnsi"/>
          <w:highlight w:val="green"/>
        </w:rPr>
        <w:t xml:space="preserve">tends to point to a </w:t>
      </w:r>
      <w:r w:rsidRPr="006E2091">
        <w:rPr>
          <w:rStyle w:val="Emphasis"/>
          <w:rFonts w:asciiTheme="minorHAnsi" w:hAnsiTheme="minorHAnsi" w:cstheme="minorHAnsi"/>
          <w:highlight w:val="green"/>
        </w:rPr>
        <w:t>negative association between racism and support for cap</w:t>
      </w:r>
      <w:r w:rsidRPr="000A3B7A">
        <w:rPr>
          <w:rStyle w:val="Emphasis"/>
          <w:rFonts w:asciiTheme="minorHAnsi" w:hAnsiTheme="minorHAnsi" w:cstheme="minorHAnsi"/>
        </w:rPr>
        <w:t>italism</w:t>
      </w:r>
      <w:r w:rsidRPr="000A3B7A">
        <w:rPr>
          <w:rStyle w:val="StyleUnderline"/>
          <w:rFonts w:asciiTheme="minorHAnsi" w:hAnsiTheme="minorHAnsi" w:cstheme="minorHAnsi"/>
        </w:rPr>
        <w:t>.</w:t>
      </w:r>
    </w:p>
    <w:p w14:paraId="2CE75D90" w14:textId="77777777" w:rsidR="00962032" w:rsidRDefault="00962032" w:rsidP="00962032">
      <w:pPr>
        <w:pStyle w:val="Heading4"/>
      </w:pPr>
      <w:r>
        <w:lastRenderedPageBreak/>
        <w:t xml:space="preserve">The system is </w:t>
      </w:r>
      <w:r>
        <w:rPr>
          <w:u w:val="single"/>
        </w:rPr>
        <w:t>sustainable</w:t>
      </w:r>
      <w:r w:rsidRPr="000A3B7A">
        <w:t>,</w:t>
      </w:r>
      <w:r>
        <w:t xml:space="preserve"> and conditions are </w:t>
      </w:r>
      <w:r>
        <w:rPr>
          <w:u w:val="single"/>
        </w:rPr>
        <w:t>improving</w:t>
      </w:r>
      <w:r>
        <w:t xml:space="preserve">. </w:t>
      </w:r>
    </w:p>
    <w:p w14:paraId="42FD1C67" w14:textId="77777777" w:rsidR="00962032" w:rsidRDefault="00962032" w:rsidP="00962032">
      <w:r>
        <w:rPr>
          <w:rStyle w:val="Style13ptBold"/>
        </w:rPr>
        <w:t>Schrager</w:t>
      </w:r>
      <w:r w:rsidRPr="00BC302D">
        <w:rPr>
          <w:rStyle w:val="Style13ptBold"/>
        </w:rPr>
        <w:t xml:space="preserve"> </w:t>
      </w:r>
      <w:r w:rsidRPr="00195175">
        <w:rPr>
          <w:b/>
          <w:bCs/>
          <w:sz w:val="26"/>
          <w:szCs w:val="26"/>
        </w:rPr>
        <w:t>‘</w:t>
      </w:r>
      <w:r>
        <w:rPr>
          <w:rStyle w:val="Style13ptBold"/>
        </w:rPr>
        <w:t>20</w:t>
      </w:r>
      <w:r>
        <w:t xml:space="preserve"> [Allison; Winter 2020; Ph.D. in Economics from Columbia University, Senior Fellow at the Manhattan Institute; "Why Socialism Won't Work," https://foreignpolicy.com/2020/01/15/socialism-wont-work-capitalism-still-best/]</w:t>
      </w:r>
    </w:p>
    <w:p w14:paraId="03377303" w14:textId="77777777" w:rsidR="00962032" w:rsidRPr="00CF1C35" w:rsidRDefault="00962032" w:rsidP="00962032">
      <w:pPr>
        <w:rPr>
          <w:sz w:val="16"/>
        </w:rPr>
      </w:pPr>
      <w:r w:rsidRPr="009658CE">
        <w:rPr>
          <w:rStyle w:val="StyleUnderline"/>
        </w:rPr>
        <w:t>WITH</w:t>
      </w:r>
      <w:r w:rsidRPr="00CF1C35">
        <w:rPr>
          <w:sz w:val="16"/>
        </w:rPr>
        <w:t xml:space="preserve"> INCREASINGLY UBIQUITOUS </w:t>
      </w:r>
      <w:r w:rsidRPr="009658CE">
        <w:rPr>
          <w:rStyle w:val="Emphasis"/>
        </w:rPr>
        <w:t>IPHONES</w:t>
      </w:r>
      <w:r w:rsidRPr="009658CE">
        <w:rPr>
          <w:rStyle w:val="StyleUnderline"/>
        </w:rPr>
        <w:t xml:space="preserve">, </w:t>
      </w:r>
      <w:r w:rsidRPr="009658CE">
        <w:rPr>
          <w:rStyle w:val="Emphasis"/>
        </w:rPr>
        <w:t>internet</w:t>
      </w:r>
      <w:r w:rsidRPr="009658CE">
        <w:rPr>
          <w:rStyle w:val="StyleUnderline"/>
        </w:rPr>
        <w:t xml:space="preserve">, central </w:t>
      </w:r>
      <w:r w:rsidRPr="009658CE">
        <w:rPr>
          <w:rStyle w:val="Emphasis"/>
        </w:rPr>
        <w:t>air conditioning</w:t>
      </w:r>
      <w:r w:rsidRPr="009658CE">
        <w:rPr>
          <w:rStyle w:val="StyleUnderline"/>
        </w:rPr>
        <w:t xml:space="preserve">, flat-screen </w:t>
      </w:r>
      <w:r w:rsidRPr="009658CE">
        <w:rPr>
          <w:rStyle w:val="Emphasis"/>
        </w:rPr>
        <w:t>TVs</w:t>
      </w:r>
      <w:r w:rsidRPr="009658CE">
        <w:rPr>
          <w:rStyle w:val="StyleUnderline"/>
        </w:rPr>
        <w:t xml:space="preserve">, and </w:t>
      </w:r>
      <w:r w:rsidRPr="009658CE">
        <w:rPr>
          <w:rStyle w:val="Emphasis"/>
        </w:rPr>
        <w:t>indoor plumbing</w:t>
      </w:r>
      <w:r w:rsidRPr="009658CE">
        <w:rPr>
          <w:rStyle w:val="StyleUnderline"/>
        </w:rPr>
        <w:t xml:space="preserve">, </w:t>
      </w:r>
      <w:r w:rsidRPr="00B95F6C">
        <w:rPr>
          <w:rStyle w:val="StyleUnderline"/>
        </w:rPr>
        <w:t xml:space="preserve">few in the </w:t>
      </w:r>
      <w:r w:rsidRPr="00B95F6C">
        <w:rPr>
          <w:rStyle w:val="Emphasis"/>
        </w:rPr>
        <w:t>developed world</w:t>
      </w:r>
      <w:r w:rsidRPr="00B95F6C">
        <w:rPr>
          <w:rStyle w:val="StyleUnderline"/>
        </w:rPr>
        <w:t xml:space="preserve"> would want to go back to life 100</w:t>
      </w:r>
      <w:r w:rsidRPr="00CF1C35">
        <w:rPr>
          <w:sz w:val="16"/>
        </w:rPr>
        <w:t xml:space="preserve">, 30, </w:t>
      </w:r>
      <w:r w:rsidRPr="00B95F6C">
        <w:rPr>
          <w:rStyle w:val="StyleUnderline"/>
        </w:rPr>
        <w:t>or even 10 years ago</w:t>
      </w:r>
      <w:r w:rsidRPr="00CF1C35">
        <w:rPr>
          <w:sz w:val="16"/>
        </w:rPr>
        <w:t xml:space="preserve">. Indeed, </w:t>
      </w:r>
      <w:r w:rsidRPr="00B95F6C">
        <w:rPr>
          <w:rStyle w:val="StyleUnderline"/>
        </w:rPr>
        <w:t xml:space="preserve">around the world, the last </w:t>
      </w:r>
      <w:r w:rsidRPr="006E2091">
        <w:rPr>
          <w:rStyle w:val="StyleUnderline"/>
          <w:highlight w:val="green"/>
        </w:rPr>
        <w:t>two centuries</w:t>
      </w:r>
      <w:r w:rsidRPr="00B95F6C">
        <w:rPr>
          <w:rStyle w:val="StyleUnderline"/>
        </w:rPr>
        <w:t xml:space="preserve"> have </w:t>
      </w:r>
      <w:r w:rsidRPr="006E2091">
        <w:rPr>
          <w:rStyle w:val="StyleUnderline"/>
          <w:highlight w:val="green"/>
        </w:rPr>
        <w:t>brought</w:t>
      </w:r>
      <w:r w:rsidRPr="00B95F6C">
        <w:rPr>
          <w:rStyle w:val="StyleUnderline"/>
        </w:rPr>
        <w:t xml:space="preserve"> </w:t>
      </w:r>
      <w:r w:rsidRPr="00B95F6C">
        <w:rPr>
          <w:rStyle w:val="Emphasis"/>
        </w:rPr>
        <w:t xml:space="preserve">vast </w:t>
      </w:r>
      <w:r w:rsidRPr="006E2091">
        <w:rPr>
          <w:rStyle w:val="Emphasis"/>
          <w:highlight w:val="green"/>
        </w:rPr>
        <w:t>improvements</w:t>
      </w:r>
      <w:r w:rsidRPr="006E2091">
        <w:rPr>
          <w:rStyle w:val="StyleUnderline"/>
          <w:highlight w:val="green"/>
        </w:rPr>
        <w:t xml:space="preserve"> in</w:t>
      </w:r>
      <w:r w:rsidRPr="00B95F6C">
        <w:rPr>
          <w:rStyle w:val="StyleUnderline"/>
        </w:rPr>
        <w:t xml:space="preserve"> material </w:t>
      </w:r>
      <w:r w:rsidRPr="006E2091">
        <w:rPr>
          <w:rStyle w:val="Emphasis"/>
          <w:highlight w:val="green"/>
        </w:rPr>
        <w:t>living standards</w:t>
      </w:r>
      <w:r w:rsidRPr="006E2091">
        <w:rPr>
          <w:rStyle w:val="StyleUnderline"/>
          <w:highlight w:val="green"/>
        </w:rPr>
        <w:t>; billions</w:t>
      </w:r>
      <w:r w:rsidRPr="00CF1C35">
        <w:rPr>
          <w:sz w:val="16"/>
        </w:rPr>
        <w:t xml:space="preserve"> of people have been </w:t>
      </w:r>
      <w:r w:rsidRPr="00B95F6C">
        <w:rPr>
          <w:rStyle w:val="Emphasis"/>
        </w:rPr>
        <w:t xml:space="preserve">lifted </w:t>
      </w:r>
      <w:r w:rsidRPr="006E2091">
        <w:rPr>
          <w:rStyle w:val="Emphasis"/>
          <w:highlight w:val="green"/>
        </w:rPr>
        <w:t>from poverty</w:t>
      </w:r>
      <w:r w:rsidRPr="006E2091">
        <w:rPr>
          <w:rStyle w:val="StyleUnderline"/>
          <w:highlight w:val="green"/>
        </w:rPr>
        <w:t xml:space="preserve">, and </w:t>
      </w:r>
      <w:r w:rsidRPr="006E2091">
        <w:rPr>
          <w:rStyle w:val="Emphasis"/>
          <w:highlight w:val="green"/>
        </w:rPr>
        <w:t>life expectancy</w:t>
      </w:r>
      <w:r w:rsidRPr="00B95F6C">
        <w:rPr>
          <w:rStyle w:val="StyleUnderline"/>
        </w:rPr>
        <w:t xml:space="preserve"> across income levels has broadly </w:t>
      </w:r>
      <w:r w:rsidRPr="006E2091">
        <w:rPr>
          <w:rStyle w:val="Emphasis"/>
          <w:highlight w:val="green"/>
        </w:rPr>
        <w:t>risen</w:t>
      </w:r>
      <w:r w:rsidRPr="00B95F6C">
        <w:rPr>
          <w:rStyle w:val="StyleUnderline"/>
        </w:rPr>
        <w:t xml:space="preserve">. Most of that </w:t>
      </w:r>
      <w:r w:rsidRPr="00B95F6C">
        <w:rPr>
          <w:rStyle w:val="Emphasis"/>
        </w:rPr>
        <w:t>progress</w:t>
      </w:r>
      <w:r w:rsidRPr="00B95F6C">
        <w:rPr>
          <w:rStyle w:val="StyleUnderline"/>
        </w:rPr>
        <w:t xml:space="preserve"> came </w:t>
      </w:r>
      <w:r w:rsidRPr="006E2091">
        <w:rPr>
          <w:rStyle w:val="StyleUnderline"/>
          <w:highlight w:val="green"/>
        </w:rPr>
        <w:t xml:space="preserve">from </w:t>
      </w:r>
      <w:r w:rsidRPr="006E2091">
        <w:rPr>
          <w:rStyle w:val="Emphasis"/>
          <w:highlight w:val="green"/>
        </w:rPr>
        <w:t>capitalist economies</w:t>
      </w:r>
      <w:r w:rsidRPr="00CF1C35">
        <w:rPr>
          <w:sz w:val="16"/>
        </w:rPr>
        <w:t>.</w:t>
      </w:r>
    </w:p>
    <w:p w14:paraId="0143FA88" w14:textId="77777777" w:rsidR="00962032" w:rsidRPr="00CF1C35" w:rsidRDefault="00962032" w:rsidP="00962032">
      <w:pPr>
        <w:rPr>
          <w:sz w:val="16"/>
        </w:rPr>
      </w:pPr>
      <w:r w:rsidRPr="00CF1C35">
        <w:rPr>
          <w:sz w:val="16"/>
        </w:rPr>
        <w:t>Yet those economies are not without their problems. In the United States and the United Kingdom, the gap between the rich and poor has become intolerably large as business owners and highly educated workers in urban areas have become richer while workers' wages in rural areas have stagnated. In most rich countries, more trade has brought a bigger, better variety of goods, but it has also displaced many jobs.</w:t>
      </w:r>
    </w:p>
    <w:p w14:paraId="27EEEEFA" w14:textId="77777777" w:rsidR="00962032" w:rsidRPr="00CF1C35" w:rsidRDefault="00962032" w:rsidP="00962032">
      <w:pPr>
        <w:rPr>
          <w:sz w:val="16"/>
        </w:rPr>
      </w:pPr>
      <w:r w:rsidRPr="00B95F6C">
        <w:rPr>
          <w:rStyle w:val="StyleUnderline"/>
        </w:rPr>
        <w:t>With social instability</w:t>
      </w:r>
      <w:r w:rsidRPr="00CF1C35">
        <w:rPr>
          <w:sz w:val="16"/>
        </w:rPr>
        <w:t xml:space="preserve"> in the form of </w:t>
      </w:r>
      <w:r w:rsidRPr="00B95F6C">
        <w:rPr>
          <w:rStyle w:val="StyleUnderline"/>
        </w:rPr>
        <w:t>mass protests, Brexit,</w:t>
      </w:r>
      <w:r w:rsidRPr="00CF1C35">
        <w:rPr>
          <w:sz w:val="16"/>
        </w:rPr>
        <w:t xml:space="preserve"> the rise of </w:t>
      </w:r>
      <w:r w:rsidRPr="00B95F6C">
        <w:rPr>
          <w:rStyle w:val="StyleUnderline"/>
        </w:rPr>
        <w:t>populism, and</w:t>
      </w:r>
      <w:r w:rsidRPr="00CF1C35">
        <w:rPr>
          <w:sz w:val="16"/>
        </w:rPr>
        <w:t xml:space="preserve"> deep </w:t>
      </w:r>
      <w:r w:rsidRPr="00B95F6C">
        <w:rPr>
          <w:rStyle w:val="StyleUnderline"/>
        </w:rPr>
        <w:t>polarization knocking</w:t>
      </w:r>
      <w:r w:rsidRPr="00CF1C35">
        <w:rPr>
          <w:sz w:val="16"/>
        </w:rPr>
        <w:t xml:space="preserve"> at the capitalist economies' doors, much of the </w:t>
      </w:r>
      <w:r w:rsidRPr="00B95F6C">
        <w:rPr>
          <w:rStyle w:val="StyleUnderline"/>
        </w:rPr>
        <w:t>progress</w:t>
      </w:r>
      <w:r w:rsidRPr="00CF1C35">
        <w:rPr>
          <w:sz w:val="16"/>
        </w:rPr>
        <w:t xml:space="preserve"> of the last several decades </w:t>
      </w:r>
      <w:r w:rsidRPr="00B95F6C">
        <w:rPr>
          <w:rStyle w:val="StyleUnderline"/>
        </w:rPr>
        <w:t>is in peril. For some</w:t>
      </w:r>
      <w:r w:rsidRPr="00CF1C35">
        <w:rPr>
          <w:sz w:val="16"/>
        </w:rPr>
        <w:t xml:space="preserve"> pundits and policymakers, </w:t>
      </w:r>
      <w:r w:rsidRPr="00B95F6C">
        <w:rPr>
          <w:rStyle w:val="StyleUnderline"/>
        </w:rPr>
        <w:t>the solution is</w:t>
      </w:r>
      <w:r w:rsidRPr="00CF1C35">
        <w:rPr>
          <w:sz w:val="16"/>
        </w:rPr>
        <w:t xml:space="preserve"> clear: </w:t>
      </w:r>
      <w:r w:rsidRPr="00A31333">
        <w:rPr>
          <w:rStyle w:val="Emphasis"/>
        </w:rPr>
        <w:t>socialism</w:t>
      </w:r>
      <w:r w:rsidRPr="00CF1C35">
        <w:rPr>
          <w:sz w:val="16"/>
        </w:rPr>
        <w:t xml:space="preserve">, which tends to be </w:t>
      </w:r>
      <w:r w:rsidRPr="00B95F6C">
        <w:rPr>
          <w:rStyle w:val="StyleUnderline"/>
        </w:rPr>
        <w:t>cited as a method for addressing</w:t>
      </w:r>
      <w:r w:rsidRPr="00CF1C35">
        <w:rPr>
          <w:sz w:val="16"/>
        </w:rPr>
        <w:t xml:space="preserve"> everything from </w:t>
      </w:r>
      <w:r w:rsidRPr="006E2091">
        <w:rPr>
          <w:rStyle w:val="Emphasis"/>
          <w:highlight w:val="green"/>
        </w:rPr>
        <w:t>inequality</w:t>
      </w:r>
      <w:r w:rsidRPr="00CF1C35">
        <w:rPr>
          <w:sz w:val="16"/>
        </w:rPr>
        <w:t xml:space="preserve"> and </w:t>
      </w:r>
      <w:r w:rsidRPr="006E2091">
        <w:rPr>
          <w:rStyle w:val="Emphasis"/>
          <w:highlight w:val="green"/>
        </w:rPr>
        <w:t>injustice</w:t>
      </w:r>
      <w:r w:rsidRPr="00B95F6C">
        <w:rPr>
          <w:rStyle w:val="StyleUnderline"/>
        </w:rPr>
        <w:t xml:space="preserve"> to </w:t>
      </w:r>
      <w:r w:rsidRPr="006E2091">
        <w:rPr>
          <w:rStyle w:val="Emphasis"/>
          <w:highlight w:val="green"/>
        </w:rPr>
        <w:t>climate change</w:t>
      </w:r>
      <w:r w:rsidRPr="00CF1C35">
        <w:rPr>
          <w:sz w:val="16"/>
        </w:rPr>
        <w:t>.</w:t>
      </w:r>
    </w:p>
    <w:p w14:paraId="1452C6CE" w14:textId="77777777" w:rsidR="00962032" w:rsidRPr="00CF1C35" w:rsidRDefault="00962032" w:rsidP="00962032">
      <w:pPr>
        <w:rPr>
          <w:sz w:val="16"/>
        </w:rPr>
      </w:pPr>
      <w:r w:rsidRPr="00CF1C35">
        <w:rPr>
          <w:sz w:val="16"/>
        </w:rPr>
        <w:t xml:space="preserve">Yet </w:t>
      </w:r>
      <w:r w:rsidRPr="00B95F6C">
        <w:rPr>
          <w:rStyle w:val="StyleUnderline"/>
        </w:rPr>
        <w:t xml:space="preserve">the very </w:t>
      </w:r>
      <w:r w:rsidRPr="00A31333">
        <w:rPr>
          <w:rStyle w:val="StyleUnderline"/>
        </w:rPr>
        <w:t>ills</w:t>
      </w:r>
      <w:r w:rsidRPr="00CF1C35">
        <w:rPr>
          <w:sz w:val="16"/>
        </w:rPr>
        <w:t xml:space="preserve"> that </w:t>
      </w:r>
      <w:r w:rsidRPr="00B95F6C">
        <w:rPr>
          <w:rStyle w:val="StyleUnderline"/>
        </w:rPr>
        <w:t xml:space="preserve">socialists identify </w:t>
      </w:r>
      <w:r w:rsidRPr="00A31333">
        <w:rPr>
          <w:rStyle w:val="StyleUnderline"/>
        </w:rPr>
        <w:t xml:space="preserve">are </w:t>
      </w:r>
      <w:r w:rsidRPr="006E2091">
        <w:rPr>
          <w:rStyle w:val="StyleUnderline"/>
          <w:highlight w:val="green"/>
        </w:rPr>
        <w:t xml:space="preserve">best addressed through </w:t>
      </w:r>
      <w:r w:rsidRPr="006E2091">
        <w:rPr>
          <w:rStyle w:val="Emphasis"/>
          <w:highlight w:val="green"/>
        </w:rPr>
        <w:t>innovation</w:t>
      </w:r>
      <w:r w:rsidRPr="00B95F6C">
        <w:rPr>
          <w:rStyle w:val="StyleUnderline"/>
        </w:rPr>
        <w:t xml:space="preserve">, </w:t>
      </w:r>
      <w:r w:rsidRPr="00B95F6C">
        <w:rPr>
          <w:rStyle w:val="Emphasis"/>
        </w:rPr>
        <w:t>productivity gains</w:t>
      </w:r>
      <w:r w:rsidRPr="00B95F6C">
        <w:rPr>
          <w:rStyle w:val="StyleUnderline"/>
        </w:rPr>
        <w:t xml:space="preserve">, </w:t>
      </w:r>
      <w:r w:rsidRPr="006E2091">
        <w:rPr>
          <w:rStyle w:val="StyleUnderline"/>
          <w:highlight w:val="green"/>
        </w:rPr>
        <w:t>and</w:t>
      </w:r>
      <w:r w:rsidRPr="00B95F6C">
        <w:rPr>
          <w:rStyle w:val="StyleUnderline"/>
        </w:rPr>
        <w:t xml:space="preserve"> better </w:t>
      </w:r>
      <w:r w:rsidRPr="006E2091">
        <w:rPr>
          <w:rStyle w:val="Emphasis"/>
          <w:highlight w:val="green"/>
        </w:rPr>
        <w:t>rationing</w:t>
      </w:r>
      <w:r w:rsidRPr="00B95F6C">
        <w:rPr>
          <w:rStyle w:val="Emphasis"/>
        </w:rPr>
        <w:t xml:space="preserve"> of </w:t>
      </w:r>
      <w:r w:rsidRPr="006E2091">
        <w:rPr>
          <w:rStyle w:val="Emphasis"/>
          <w:highlight w:val="green"/>
        </w:rPr>
        <w:t>risk</w:t>
      </w:r>
      <w:r w:rsidRPr="00CF1C35">
        <w:rPr>
          <w:sz w:val="16"/>
        </w:rPr>
        <w:t xml:space="preserve">. And </w:t>
      </w:r>
      <w:r w:rsidRPr="006E2091">
        <w:rPr>
          <w:rStyle w:val="StyleUnderline"/>
          <w:highlight w:val="green"/>
        </w:rPr>
        <w:t>capitalism is</w:t>
      </w:r>
      <w:r w:rsidRPr="00B95F6C">
        <w:rPr>
          <w:rStyle w:val="StyleUnderline"/>
        </w:rPr>
        <w:t xml:space="preserve"> still far and away </w:t>
      </w:r>
      <w:r w:rsidRPr="006E2091">
        <w:rPr>
          <w:rStyle w:val="StyleUnderline"/>
          <w:highlight w:val="green"/>
        </w:rPr>
        <w:t xml:space="preserve">the </w:t>
      </w:r>
      <w:r w:rsidRPr="006E2091">
        <w:rPr>
          <w:rStyle w:val="Emphasis"/>
          <w:highlight w:val="green"/>
        </w:rPr>
        <w:t>best</w:t>
      </w:r>
      <w:r w:rsidRPr="006E2091">
        <w:rPr>
          <w:rStyle w:val="StyleUnderline"/>
          <w:highlight w:val="green"/>
        </w:rPr>
        <w:t xml:space="preserve">, </w:t>
      </w:r>
      <w:r w:rsidRPr="006E2091">
        <w:rPr>
          <w:rStyle w:val="Emphasis"/>
          <w:highlight w:val="green"/>
        </w:rPr>
        <w:t>if not only</w:t>
      </w:r>
      <w:r w:rsidRPr="006E2091">
        <w:rPr>
          <w:rStyle w:val="StyleUnderline"/>
          <w:highlight w:val="green"/>
        </w:rPr>
        <w:t>, way</w:t>
      </w:r>
      <w:r w:rsidRPr="00B95F6C">
        <w:rPr>
          <w:rStyle w:val="StyleUnderline"/>
        </w:rPr>
        <w:t xml:space="preserve"> to generate those outcomes</w:t>
      </w:r>
      <w:r w:rsidRPr="00CF1C35">
        <w:rPr>
          <w:sz w:val="16"/>
        </w:rPr>
        <w:t>.</w:t>
      </w:r>
    </w:p>
    <w:p w14:paraId="46A1994D" w14:textId="77777777" w:rsidR="00962032" w:rsidRPr="00CF1C35" w:rsidRDefault="00962032" w:rsidP="00962032">
      <w:pPr>
        <w:rPr>
          <w:sz w:val="16"/>
        </w:rPr>
      </w:pPr>
      <w:r w:rsidRPr="00CF1C35">
        <w:rPr>
          <w:sz w:val="16"/>
        </w:rPr>
        <w:t xml:space="preserve">TODAY'S SOCIALISM IS DIFFICULT TO DEFINE. </w:t>
      </w:r>
      <w:r w:rsidRPr="00B95F6C">
        <w:rPr>
          <w:rStyle w:val="StyleUnderline"/>
        </w:rPr>
        <w:t>Traditionally, the term meant</w:t>
      </w:r>
      <w:r w:rsidRPr="00CF1C35">
        <w:rPr>
          <w:sz w:val="16"/>
        </w:rPr>
        <w:t xml:space="preserve"> total </w:t>
      </w:r>
      <w:r w:rsidRPr="00B95F6C">
        <w:rPr>
          <w:rStyle w:val="StyleUnderline"/>
        </w:rPr>
        <w:t>state ownership</w:t>
      </w:r>
      <w:r w:rsidRPr="00CF1C35">
        <w:rPr>
          <w:sz w:val="16"/>
        </w:rPr>
        <w:t xml:space="preserve"> of capital, as in the Soviet Union, North Korea, or Maoist China. </w:t>
      </w:r>
      <w:r w:rsidRPr="00B95F6C">
        <w:rPr>
          <w:rStyle w:val="StyleUnderline"/>
        </w:rPr>
        <w:t>Nowadays, most</w:t>
      </w:r>
      <w:r w:rsidRPr="00CF1C35">
        <w:rPr>
          <w:sz w:val="16"/>
        </w:rPr>
        <w:t xml:space="preserve"> people don't take such an extreme view. In Europe, social democracy </w:t>
      </w:r>
      <w:r w:rsidRPr="00B95F6C">
        <w:rPr>
          <w:rStyle w:val="StyleUnderline"/>
        </w:rPr>
        <w:t>means</w:t>
      </w:r>
      <w:r w:rsidRPr="00CF1C35">
        <w:rPr>
          <w:sz w:val="16"/>
        </w:rPr>
        <w:t xml:space="preserve"> the </w:t>
      </w:r>
      <w:r w:rsidRPr="00B95F6C">
        <w:rPr>
          <w:rStyle w:val="StyleUnderline"/>
        </w:rPr>
        <w:t>nationalization of many industries and</w:t>
      </w:r>
      <w:r w:rsidRPr="00CF1C35">
        <w:rPr>
          <w:sz w:val="16"/>
        </w:rPr>
        <w:t xml:space="preserve"> very generous </w:t>
      </w:r>
      <w:r w:rsidRPr="00B95F6C">
        <w:rPr>
          <w:rStyle w:val="StyleUnderline"/>
        </w:rPr>
        <w:t>welfare states</w:t>
      </w:r>
      <w:r w:rsidRPr="00CF1C35">
        <w:rPr>
          <w:sz w:val="16"/>
        </w:rPr>
        <w:t>. And today's rising socialists are rebranding the idea to mean an economic system that delivers all the best parts of capitalism (growth and rising living standards) without the bad (inequality, economic cycles).</w:t>
      </w:r>
    </w:p>
    <w:p w14:paraId="4082F39B" w14:textId="77777777" w:rsidR="00962032" w:rsidRPr="00CF1C35" w:rsidRDefault="00962032" w:rsidP="00962032">
      <w:pPr>
        <w:rPr>
          <w:sz w:val="16"/>
        </w:rPr>
      </w:pPr>
      <w:r w:rsidRPr="00CF1C35">
        <w:rPr>
          <w:sz w:val="16"/>
        </w:rPr>
        <w:t xml:space="preserve">But </w:t>
      </w:r>
      <w:r w:rsidRPr="00B95F6C">
        <w:rPr>
          <w:rStyle w:val="StyleUnderline"/>
        </w:rPr>
        <w:t xml:space="preserve">no perfect economic system exists; </w:t>
      </w:r>
      <w:r w:rsidRPr="006E2091">
        <w:rPr>
          <w:rStyle w:val="StyleUnderline"/>
          <w:highlight w:val="green"/>
        </w:rPr>
        <w:t xml:space="preserve">there are </w:t>
      </w:r>
      <w:r w:rsidRPr="006E2091">
        <w:rPr>
          <w:rStyle w:val="Emphasis"/>
          <w:highlight w:val="green"/>
        </w:rPr>
        <w:t>always trade-offs</w:t>
      </w:r>
      <w:r w:rsidRPr="00CF1C35">
        <w:rPr>
          <w:sz w:val="16"/>
        </w:rPr>
        <w:t>--in the most extreme form between total state ownership of capital and unfettered markets without any regulation or welfare state. Today, few would opt for either pole; what modern socialists and capitalists really disagree on is the right level of government intervention.</w:t>
      </w:r>
    </w:p>
    <w:p w14:paraId="7AC84E2F" w14:textId="77777777" w:rsidR="00962032" w:rsidRPr="00CF1C35" w:rsidRDefault="00962032" w:rsidP="00962032">
      <w:pPr>
        <w:rPr>
          <w:sz w:val="16"/>
        </w:rPr>
      </w:pPr>
      <w:r w:rsidRPr="00B95F6C">
        <w:rPr>
          <w:rStyle w:val="StyleUnderline"/>
        </w:rPr>
        <w:t xml:space="preserve">Modern </w:t>
      </w:r>
      <w:r w:rsidRPr="006E2091">
        <w:rPr>
          <w:rStyle w:val="StyleUnderline"/>
          <w:highlight w:val="green"/>
        </w:rPr>
        <w:t>socialists want</w:t>
      </w:r>
      <w:r w:rsidRPr="00CF1C35">
        <w:rPr>
          <w:sz w:val="16"/>
        </w:rPr>
        <w:t xml:space="preserve"> more, but not complete, </w:t>
      </w:r>
      <w:r w:rsidRPr="006E2091">
        <w:rPr>
          <w:rStyle w:val="StyleUnderline"/>
          <w:highlight w:val="green"/>
        </w:rPr>
        <w:t>state ownership</w:t>
      </w:r>
      <w:r w:rsidRPr="00CF1C35">
        <w:rPr>
          <w:sz w:val="16"/>
        </w:rPr>
        <w:t xml:space="preserve">. They'd like to </w:t>
      </w:r>
      <w:r w:rsidRPr="00B95F6C">
        <w:rPr>
          <w:rStyle w:val="StyleUnderline"/>
        </w:rPr>
        <w:t>nationalize certain industries</w:t>
      </w:r>
      <w:r w:rsidRPr="00CF1C35">
        <w:rPr>
          <w:sz w:val="16"/>
        </w:rPr>
        <w:t xml:space="preserve">. In the United States, that's </w:t>
      </w:r>
      <w:r w:rsidRPr="00B95F6C">
        <w:rPr>
          <w:rStyle w:val="Emphasis"/>
        </w:rPr>
        <w:t>health care</w:t>
      </w:r>
      <w:r w:rsidRPr="00CF1C35">
        <w:rPr>
          <w:sz w:val="16"/>
        </w:rPr>
        <w:t xml:space="preserve">--a plan supported by Democratic presidential candidates Elizabeth Warren (who does not call herself a socialist) and Bernie Sanders (who wears the label proudly). In the United Kingdom, Labour Party leader Jeremy Corbyn, who was trounced at the polls in mid-December, has set his sights on a longer list of industries, including the </w:t>
      </w:r>
      <w:r w:rsidRPr="00B95F6C">
        <w:rPr>
          <w:rStyle w:val="Emphasis"/>
        </w:rPr>
        <w:t>water</w:t>
      </w:r>
      <w:r w:rsidRPr="00B95F6C">
        <w:rPr>
          <w:rStyle w:val="StyleUnderline"/>
        </w:rPr>
        <w:t xml:space="preserve">, </w:t>
      </w:r>
      <w:r w:rsidRPr="00B95F6C">
        <w:rPr>
          <w:rStyle w:val="Emphasis"/>
        </w:rPr>
        <w:t>energy</w:t>
      </w:r>
      <w:r w:rsidRPr="00B95F6C">
        <w:rPr>
          <w:rStyle w:val="StyleUnderline"/>
        </w:rPr>
        <w:t xml:space="preserve">, and </w:t>
      </w:r>
      <w:r w:rsidRPr="00B95F6C">
        <w:rPr>
          <w:rStyle w:val="Emphasis"/>
        </w:rPr>
        <w:t>internet</w:t>
      </w:r>
      <w:r w:rsidRPr="00B95F6C">
        <w:rPr>
          <w:rStyle w:val="StyleUnderline"/>
        </w:rPr>
        <w:t xml:space="preserve"> providers</w:t>
      </w:r>
      <w:r w:rsidRPr="00CF1C35">
        <w:rPr>
          <w:sz w:val="16"/>
        </w:rPr>
        <w:t>.</w:t>
      </w:r>
    </w:p>
    <w:p w14:paraId="716C48D9" w14:textId="77777777" w:rsidR="00962032" w:rsidRPr="00CF1C35" w:rsidRDefault="00962032" w:rsidP="00962032">
      <w:pPr>
        <w:rPr>
          <w:sz w:val="16"/>
        </w:rPr>
      </w:pPr>
      <w:r w:rsidRPr="0064425F">
        <w:rPr>
          <w:rStyle w:val="StyleUnderline"/>
        </w:rPr>
        <w:t xml:space="preserve">Other items on the </w:t>
      </w:r>
      <w:r w:rsidRPr="0064425F">
        <w:rPr>
          <w:rStyle w:val="Emphasis"/>
        </w:rPr>
        <w:t>socialist wish list</w:t>
      </w:r>
      <w:r w:rsidRPr="00CF1C35">
        <w:rPr>
          <w:sz w:val="16"/>
        </w:rPr>
        <w:t xml:space="preserve"> may </w:t>
      </w:r>
      <w:r w:rsidRPr="0064425F">
        <w:rPr>
          <w:rStyle w:val="StyleUnderline"/>
        </w:rPr>
        <w:t>include</w:t>
      </w:r>
      <w:r w:rsidRPr="00CF1C35">
        <w:rPr>
          <w:sz w:val="16"/>
        </w:rPr>
        <w:t xml:space="preserve"> allowing the government to be the primary investor in the economy through massive infrastructure projects that aim to </w:t>
      </w:r>
      <w:r w:rsidRPr="0064425F">
        <w:rPr>
          <w:rStyle w:val="StyleUnderline"/>
        </w:rPr>
        <w:t>replace fossil fuels with renewables,</w:t>
      </w:r>
      <w:r w:rsidRPr="00CF1C35">
        <w:rPr>
          <w:sz w:val="16"/>
        </w:rPr>
        <w:t xml:space="preserve"> as Green New Deal socialists have proposed. They've also floated plans that would make the government the employer of a majority of Americans by offering guaranteed well-paid jobs that people can't be fired from. And then there are more limited proposals, including installing more workers on the boards of private companies and instituting national rent controls and high minimum wages.</w:t>
      </w:r>
    </w:p>
    <w:p w14:paraId="62339CB3" w14:textId="77777777" w:rsidR="00962032" w:rsidRPr="00CF1C35" w:rsidRDefault="00962032" w:rsidP="00962032">
      <w:pPr>
        <w:rPr>
          <w:sz w:val="16"/>
        </w:rPr>
      </w:pPr>
      <w:r w:rsidRPr="00CF1C35">
        <w:rPr>
          <w:sz w:val="16"/>
        </w:rPr>
        <w:t xml:space="preserve">For their part, </w:t>
      </w:r>
      <w:r w:rsidRPr="0015082D">
        <w:rPr>
          <w:rStyle w:val="StyleUnderline"/>
        </w:rPr>
        <w:t>modern capitalists want some, but less, state intervention</w:t>
      </w:r>
      <w:r w:rsidRPr="00CF1C35">
        <w:rPr>
          <w:sz w:val="16"/>
        </w:rPr>
        <w:t xml:space="preserve">. They are </w:t>
      </w:r>
      <w:r w:rsidRPr="0015082D">
        <w:rPr>
          <w:rStyle w:val="StyleUnderline"/>
        </w:rPr>
        <w:t>skeptical of nationalization and price controls</w:t>
      </w:r>
      <w:r w:rsidRPr="00CF1C35">
        <w:rPr>
          <w:sz w:val="16"/>
        </w:rPr>
        <w:t xml:space="preserve">; they argue that </w:t>
      </w:r>
      <w:r w:rsidRPr="0015082D">
        <w:rPr>
          <w:rStyle w:val="StyleUnderline"/>
        </w:rPr>
        <w:t xml:space="preserve">today's economic problems are </w:t>
      </w:r>
      <w:r w:rsidRPr="0015082D">
        <w:rPr>
          <w:rStyle w:val="Emphasis"/>
        </w:rPr>
        <w:t>best addressed</w:t>
      </w:r>
      <w:r w:rsidRPr="0015082D">
        <w:rPr>
          <w:rStyle w:val="StyleUnderline"/>
        </w:rPr>
        <w:t xml:space="preserve"> by harnessing </w:t>
      </w:r>
      <w:r w:rsidRPr="0015082D">
        <w:rPr>
          <w:rStyle w:val="Emphasis"/>
        </w:rPr>
        <w:t>private enterprise</w:t>
      </w:r>
      <w:r w:rsidRPr="00CF1C35">
        <w:rPr>
          <w:sz w:val="16"/>
        </w:rPr>
        <w:t>. In the United States, they've argued for more regulation and progressive taxation to help ease inequality, incentives to encourage private firms to use less carbon, and a more robust welfare state through tax credits. Over the past 15 years, meanwhile, capitalist Europeans have instituted reforms to improve labor market flexibility by making it easier to hire and fire people, and there have been attempts to reduce the size of pensions.</w:t>
      </w:r>
    </w:p>
    <w:p w14:paraId="710F6035" w14:textId="77777777" w:rsidR="00962032" w:rsidRPr="00CF1C35" w:rsidRDefault="00962032" w:rsidP="00962032">
      <w:pPr>
        <w:rPr>
          <w:sz w:val="16"/>
        </w:rPr>
      </w:pPr>
      <w:r w:rsidRPr="00CF1C35">
        <w:rPr>
          <w:sz w:val="16"/>
        </w:rPr>
        <w:lastRenderedPageBreak/>
        <w:t xml:space="preserve">No economic system is perfect, and the exact right balance between markets and the state may never be found. But </w:t>
      </w:r>
      <w:r w:rsidRPr="0015082D">
        <w:rPr>
          <w:rStyle w:val="StyleUnderline"/>
        </w:rPr>
        <w:t xml:space="preserve">there are good reasons to believe that </w:t>
      </w:r>
      <w:r w:rsidRPr="0015082D">
        <w:rPr>
          <w:rStyle w:val="Emphasis"/>
        </w:rPr>
        <w:t>keeping capital</w:t>
      </w:r>
      <w:r w:rsidRPr="0015082D">
        <w:rPr>
          <w:rStyle w:val="StyleUnderline"/>
        </w:rPr>
        <w:t xml:space="preserve"> in the hands of the </w:t>
      </w:r>
      <w:r w:rsidRPr="0015082D">
        <w:rPr>
          <w:rStyle w:val="Emphasis"/>
        </w:rPr>
        <w:t>private sector</w:t>
      </w:r>
      <w:r w:rsidRPr="00CF1C35">
        <w:rPr>
          <w:sz w:val="16"/>
        </w:rPr>
        <w:t xml:space="preserve">, and </w:t>
      </w:r>
      <w:r w:rsidRPr="0015082D">
        <w:rPr>
          <w:rStyle w:val="StyleUnderline"/>
        </w:rPr>
        <w:t xml:space="preserve">empowering its owners to make decisions in the </w:t>
      </w:r>
      <w:r w:rsidRPr="0015082D">
        <w:rPr>
          <w:rStyle w:val="Emphasis"/>
        </w:rPr>
        <w:t>pursuit of profit</w:t>
      </w:r>
      <w:r w:rsidRPr="0015082D">
        <w:rPr>
          <w:rStyle w:val="StyleUnderline"/>
        </w:rPr>
        <w:t>, is the best</w:t>
      </w:r>
      <w:r w:rsidRPr="00CF1C35">
        <w:rPr>
          <w:sz w:val="16"/>
        </w:rPr>
        <w:t xml:space="preserve"> we've got.</w:t>
      </w:r>
    </w:p>
    <w:p w14:paraId="75EAC1A5" w14:textId="77777777" w:rsidR="00962032" w:rsidRPr="00CF1C35" w:rsidRDefault="00962032" w:rsidP="00962032">
      <w:pPr>
        <w:rPr>
          <w:sz w:val="16"/>
        </w:rPr>
      </w:pPr>
      <w:r w:rsidRPr="00CF1C35">
        <w:rPr>
          <w:sz w:val="16"/>
        </w:rPr>
        <w:t xml:space="preserve">ONE REASON TO TRUST </w:t>
      </w:r>
      <w:r w:rsidRPr="006E2091">
        <w:rPr>
          <w:rStyle w:val="StyleUnderline"/>
          <w:highlight w:val="green"/>
        </w:rPr>
        <w:t>MARKETS</w:t>
      </w:r>
      <w:r w:rsidRPr="00CF1C35">
        <w:rPr>
          <w:sz w:val="16"/>
        </w:rPr>
        <w:t xml:space="preserve"> is that they </w:t>
      </w:r>
      <w:r w:rsidRPr="006E2091">
        <w:rPr>
          <w:rStyle w:val="StyleUnderline"/>
          <w:highlight w:val="green"/>
        </w:rPr>
        <w:t xml:space="preserve">are better at </w:t>
      </w:r>
      <w:r w:rsidRPr="006E2091">
        <w:rPr>
          <w:rStyle w:val="Emphasis"/>
          <w:highlight w:val="green"/>
        </w:rPr>
        <w:t>setting prices</w:t>
      </w:r>
      <w:r w:rsidRPr="0015082D">
        <w:rPr>
          <w:rStyle w:val="StyleUnderline"/>
        </w:rPr>
        <w:t xml:space="preserve"> than people. If you</w:t>
      </w:r>
      <w:r w:rsidRPr="00CF1C35">
        <w:rPr>
          <w:sz w:val="16"/>
        </w:rPr>
        <w:t xml:space="preserve"> set </w:t>
      </w:r>
      <w:r w:rsidRPr="0015082D">
        <w:rPr>
          <w:rStyle w:val="StyleUnderline"/>
        </w:rPr>
        <w:t xml:space="preserve">prices </w:t>
      </w:r>
      <w:r w:rsidRPr="006E2091">
        <w:rPr>
          <w:rStyle w:val="StyleUnderline"/>
          <w:highlight w:val="green"/>
        </w:rPr>
        <w:t>too high</w:t>
      </w:r>
      <w:r w:rsidRPr="0015082D">
        <w:rPr>
          <w:rStyle w:val="StyleUnderline"/>
        </w:rPr>
        <w:t>, many</w:t>
      </w:r>
      <w:r w:rsidRPr="00CF1C35">
        <w:rPr>
          <w:sz w:val="16"/>
        </w:rPr>
        <w:t xml:space="preserve"> a </w:t>
      </w:r>
      <w:r w:rsidRPr="0015082D">
        <w:rPr>
          <w:rStyle w:val="StyleUnderline"/>
        </w:rPr>
        <w:t>socialist</w:t>
      </w:r>
      <w:r w:rsidRPr="00CF1C35">
        <w:rPr>
          <w:sz w:val="16"/>
        </w:rPr>
        <w:t xml:space="preserve"> government </w:t>
      </w:r>
      <w:r w:rsidRPr="0015082D">
        <w:rPr>
          <w:rStyle w:val="StyleUnderline"/>
        </w:rPr>
        <w:t xml:space="preserve">has found, </w:t>
      </w:r>
      <w:r w:rsidRPr="006E2091">
        <w:rPr>
          <w:rStyle w:val="StyleUnderline"/>
          <w:highlight w:val="green"/>
        </w:rPr>
        <w:t>citizens</w:t>
      </w:r>
      <w:r w:rsidRPr="0015082D">
        <w:rPr>
          <w:rStyle w:val="StyleUnderline"/>
        </w:rPr>
        <w:t xml:space="preserve"> will be </w:t>
      </w:r>
      <w:r w:rsidRPr="0015082D">
        <w:rPr>
          <w:rStyle w:val="Emphasis"/>
        </w:rPr>
        <w:t xml:space="preserve">needlessly </w:t>
      </w:r>
      <w:r w:rsidRPr="006E2091">
        <w:rPr>
          <w:rStyle w:val="Emphasis"/>
          <w:highlight w:val="green"/>
        </w:rPr>
        <w:t>deprived</w:t>
      </w:r>
      <w:r w:rsidRPr="00CF1C35">
        <w:rPr>
          <w:sz w:val="16"/>
        </w:rPr>
        <w:t xml:space="preserve"> of goods. </w:t>
      </w:r>
      <w:r w:rsidRPr="0015082D">
        <w:rPr>
          <w:rStyle w:val="StyleUnderline"/>
        </w:rPr>
        <w:t xml:space="preserve">Set them </w:t>
      </w:r>
      <w:r w:rsidRPr="006E2091">
        <w:rPr>
          <w:rStyle w:val="StyleUnderline"/>
          <w:highlight w:val="green"/>
        </w:rPr>
        <w:t>too low</w:t>
      </w:r>
      <w:r w:rsidRPr="0015082D">
        <w:rPr>
          <w:rStyle w:val="StyleUnderline"/>
        </w:rPr>
        <w:t xml:space="preserve">, and there will be </w:t>
      </w:r>
      <w:r w:rsidRPr="0015082D">
        <w:rPr>
          <w:rStyle w:val="Emphasis"/>
        </w:rPr>
        <w:t>excessive demand</w:t>
      </w:r>
      <w:r w:rsidRPr="0015082D">
        <w:rPr>
          <w:rStyle w:val="StyleUnderline"/>
        </w:rPr>
        <w:t xml:space="preserve"> and </w:t>
      </w:r>
      <w:r w:rsidRPr="0015082D">
        <w:rPr>
          <w:rStyle w:val="Emphasis"/>
        </w:rPr>
        <w:t xml:space="preserve">ensuing </w:t>
      </w:r>
      <w:r w:rsidRPr="006E2091">
        <w:rPr>
          <w:rStyle w:val="Emphasis"/>
          <w:highlight w:val="green"/>
        </w:rPr>
        <w:t>shortages</w:t>
      </w:r>
      <w:r w:rsidRPr="0015082D">
        <w:rPr>
          <w:rStyle w:val="StyleUnderline"/>
        </w:rPr>
        <w:t>. This is true for all goods</w:t>
      </w:r>
      <w:r w:rsidRPr="00CF1C35">
        <w:rPr>
          <w:sz w:val="16"/>
        </w:rPr>
        <w:t xml:space="preserve">, including health care and labor. And </w:t>
      </w:r>
      <w:r w:rsidRPr="0015082D">
        <w:rPr>
          <w:rStyle w:val="StyleUnderline"/>
        </w:rPr>
        <w:t xml:space="preserve">there is </w:t>
      </w:r>
      <w:r w:rsidRPr="006E2091">
        <w:rPr>
          <w:rStyle w:val="StyleUnderline"/>
          <w:highlight w:val="green"/>
        </w:rPr>
        <w:t>little reason</w:t>
      </w:r>
      <w:r w:rsidRPr="0015082D">
        <w:rPr>
          <w:rStyle w:val="StyleUnderline"/>
        </w:rPr>
        <w:t xml:space="preserve"> to believe</w:t>
      </w:r>
      <w:r w:rsidRPr="00CF1C35">
        <w:rPr>
          <w:sz w:val="16"/>
        </w:rPr>
        <w:t xml:space="preserve"> that </w:t>
      </w:r>
      <w:r w:rsidRPr="006E2091">
        <w:rPr>
          <w:rStyle w:val="StyleUnderline"/>
          <w:highlight w:val="green"/>
        </w:rPr>
        <w:t>the next</w:t>
      </w:r>
      <w:r w:rsidRPr="0015082D">
        <w:rPr>
          <w:rStyle w:val="StyleUnderline"/>
        </w:rPr>
        <w:t xml:space="preserve"> batch of </w:t>
      </w:r>
      <w:r w:rsidRPr="006E2091">
        <w:rPr>
          <w:rStyle w:val="StyleUnderline"/>
          <w:highlight w:val="green"/>
        </w:rPr>
        <w:t>socialists</w:t>
      </w:r>
      <w:r w:rsidRPr="00CF1C35">
        <w:rPr>
          <w:sz w:val="16"/>
        </w:rPr>
        <w:t xml:space="preserve"> in Washington or London </w:t>
      </w:r>
      <w:r w:rsidRPr="006E2091">
        <w:rPr>
          <w:rStyle w:val="StyleUnderline"/>
          <w:highlight w:val="green"/>
        </w:rPr>
        <w:t>would be</w:t>
      </w:r>
      <w:r w:rsidRPr="00CF1C35">
        <w:rPr>
          <w:sz w:val="16"/>
        </w:rPr>
        <w:t xml:space="preserve"> any </w:t>
      </w:r>
      <w:r w:rsidRPr="006E2091">
        <w:rPr>
          <w:rStyle w:val="StyleUnderline"/>
          <w:highlight w:val="green"/>
        </w:rPr>
        <w:t>better</w:t>
      </w:r>
      <w:r w:rsidRPr="0015082D">
        <w:rPr>
          <w:rStyle w:val="StyleUnderline"/>
        </w:rPr>
        <w:t xml:space="preserve"> at setting prices </w:t>
      </w:r>
      <w:r w:rsidRPr="006E2091">
        <w:rPr>
          <w:rStyle w:val="StyleUnderline"/>
          <w:highlight w:val="green"/>
        </w:rPr>
        <w:t>than</w:t>
      </w:r>
      <w:r w:rsidRPr="00CF1C35">
        <w:rPr>
          <w:sz w:val="16"/>
        </w:rPr>
        <w:t xml:space="preserve"> their </w:t>
      </w:r>
      <w:r w:rsidRPr="006E2091">
        <w:rPr>
          <w:rStyle w:val="StyleUnderline"/>
          <w:highlight w:val="green"/>
        </w:rPr>
        <w:t>predecessors</w:t>
      </w:r>
      <w:r w:rsidRPr="00CF1C35">
        <w:rPr>
          <w:sz w:val="16"/>
        </w:rPr>
        <w:t>. In fact, government-run health care systems in Canada and European countries are plagued by long wait times. A 2018 Fraser Institute study cites a median wait time of 19.8 weeks to see a specialist physician in Canada. Socialists may argue that is a small price to pay for universal access, but a market-based approach can deliver both coverage and responsive service. A full government takeover isn't the only option, nor is it the best one.</w:t>
      </w:r>
    </w:p>
    <w:p w14:paraId="4A13C277" w14:textId="77777777" w:rsidR="00962032" w:rsidRPr="00CF1C35" w:rsidRDefault="00962032" w:rsidP="00962032">
      <w:pPr>
        <w:rPr>
          <w:sz w:val="16"/>
        </w:rPr>
      </w:pPr>
      <w:r w:rsidRPr="00A31333">
        <w:rPr>
          <w:rStyle w:val="StyleUnderline"/>
        </w:rPr>
        <w:t xml:space="preserve">Beyond that, </w:t>
      </w:r>
      <w:r w:rsidRPr="006E2091">
        <w:rPr>
          <w:rStyle w:val="StyleUnderline"/>
          <w:highlight w:val="green"/>
        </w:rPr>
        <w:t>markets</w:t>
      </w:r>
      <w:r w:rsidRPr="00A31333">
        <w:rPr>
          <w:rStyle w:val="StyleUnderline"/>
        </w:rPr>
        <w:t xml:space="preserve"> are also </w:t>
      </w:r>
      <w:r w:rsidRPr="00A31333">
        <w:rPr>
          <w:rStyle w:val="Emphasis"/>
        </w:rPr>
        <w:t>good</w:t>
      </w:r>
      <w:r w:rsidRPr="00A31333">
        <w:rPr>
          <w:rStyle w:val="StyleUnderline"/>
        </w:rPr>
        <w:t xml:space="preserve"> at </w:t>
      </w:r>
      <w:r w:rsidRPr="006E2091">
        <w:rPr>
          <w:rStyle w:val="Emphasis"/>
          <w:highlight w:val="green"/>
        </w:rPr>
        <w:t>ration</w:t>
      </w:r>
      <w:r w:rsidRPr="00A31333">
        <w:rPr>
          <w:rStyle w:val="Emphasis"/>
        </w:rPr>
        <w:t xml:space="preserve">ing </w:t>
      </w:r>
      <w:r w:rsidRPr="006E2091">
        <w:rPr>
          <w:rStyle w:val="Emphasis"/>
          <w:highlight w:val="green"/>
        </w:rPr>
        <w:t>risk</w:t>
      </w:r>
      <w:r w:rsidRPr="00A31333">
        <w:rPr>
          <w:sz w:val="16"/>
        </w:rPr>
        <w:t xml:space="preserve">. Fundamentally, </w:t>
      </w:r>
      <w:r w:rsidRPr="006E2091">
        <w:rPr>
          <w:rStyle w:val="StyleUnderline"/>
          <w:highlight w:val="green"/>
        </w:rPr>
        <w:t>socialists</w:t>
      </w:r>
      <w:r w:rsidRPr="00A31333">
        <w:rPr>
          <w:rStyle w:val="StyleUnderline"/>
        </w:rPr>
        <w:t xml:space="preserve"> would like to reduce risk</w:t>
      </w:r>
      <w:r w:rsidRPr="00A31333">
        <w:rPr>
          <w:sz w:val="16"/>
        </w:rPr>
        <w:t xml:space="preserve">--protect workers from any personal or economywide shock. </w:t>
      </w:r>
      <w:r w:rsidRPr="00A31333">
        <w:rPr>
          <w:rStyle w:val="StyleUnderline"/>
        </w:rPr>
        <w:t>That is a noble goal</w:t>
      </w:r>
      <w:r w:rsidRPr="00A31333">
        <w:rPr>
          <w:sz w:val="16"/>
        </w:rPr>
        <w:t xml:space="preserve">, and some reduction through better functioning safety nets is desirable. </w:t>
      </w:r>
      <w:r w:rsidRPr="00A31333">
        <w:rPr>
          <w:rStyle w:val="StyleUnderline"/>
        </w:rPr>
        <w:t xml:space="preserve">But </w:t>
      </w:r>
      <w:r w:rsidRPr="006E2091">
        <w:rPr>
          <w:rStyle w:val="StyleUnderline"/>
          <w:highlight w:val="green"/>
        </w:rPr>
        <w:t>getting rid of</w:t>
      </w:r>
      <w:r w:rsidRPr="00A31333">
        <w:rPr>
          <w:rStyle w:val="StyleUnderline"/>
        </w:rPr>
        <w:t xml:space="preserve"> all </w:t>
      </w:r>
      <w:r w:rsidRPr="006E2091">
        <w:rPr>
          <w:rStyle w:val="Emphasis"/>
          <w:highlight w:val="green"/>
        </w:rPr>
        <w:t>uncertainty</w:t>
      </w:r>
      <w:r w:rsidRPr="00A31333">
        <w:rPr>
          <w:sz w:val="16"/>
        </w:rPr>
        <w:t>--as state ownership of most industries would imply--</w:t>
      </w:r>
      <w:r w:rsidRPr="006E2091">
        <w:rPr>
          <w:rStyle w:val="StyleUnderline"/>
          <w:highlight w:val="green"/>
        </w:rPr>
        <w:t>is</w:t>
      </w:r>
      <w:r w:rsidRPr="00A31333">
        <w:rPr>
          <w:sz w:val="16"/>
        </w:rPr>
        <w:t xml:space="preserve"> a </w:t>
      </w:r>
      <w:r w:rsidRPr="006E2091">
        <w:rPr>
          <w:rStyle w:val="StyleUnderline"/>
          <w:highlight w:val="green"/>
        </w:rPr>
        <w:t>bad</w:t>
      </w:r>
      <w:r w:rsidRPr="00A31333">
        <w:rPr>
          <w:sz w:val="16"/>
        </w:rPr>
        <w:t xml:space="preserve"> idea. </w:t>
      </w:r>
      <w:r w:rsidRPr="006E2091">
        <w:rPr>
          <w:rStyle w:val="Emphasis"/>
          <w:highlight w:val="green"/>
        </w:rPr>
        <w:t>Risk</w:t>
      </w:r>
      <w:r w:rsidRPr="00A31333">
        <w:rPr>
          <w:rStyle w:val="Emphasis"/>
        </w:rPr>
        <w:t xml:space="preserve"> is what </w:t>
      </w:r>
      <w:r w:rsidRPr="006E2091">
        <w:rPr>
          <w:rStyle w:val="Emphasis"/>
          <w:highlight w:val="green"/>
        </w:rPr>
        <w:t>fuels growth</w:t>
      </w:r>
      <w:r w:rsidRPr="00A31333">
        <w:rPr>
          <w:rStyle w:val="StyleUnderline"/>
        </w:rPr>
        <w:t>. People</w:t>
      </w:r>
      <w:r w:rsidRPr="00A31333">
        <w:rPr>
          <w:sz w:val="16"/>
        </w:rPr>
        <w:t xml:space="preserve"> who </w:t>
      </w:r>
      <w:r w:rsidRPr="00A31333">
        <w:rPr>
          <w:rStyle w:val="StyleUnderline"/>
        </w:rPr>
        <w:t xml:space="preserve">take more chances tend </w:t>
      </w:r>
      <w:r w:rsidRPr="006E2091">
        <w:rPr>
          <w:rStyle w:val="StyleUnderline"/>
          <w:highlight w:val="green"/>
        </w:rPr>
        <w:t>to reap</w:t>
      </w:r>
      <w:r w:rsidRPr="00A31333">
        <w:rPr>
          <w:rStyle w:val="StyleUnderline"/>
        </w:rPr>
        <w:t xml:space="preserve"> bigger </w:t>
      </w:r>
      <w:r w:rsidRPr="006E2091">
        <w:rPr>
          <w:rStyle w:val="StyleUnderline"/>
          <w:highlight w:val="green"/>
        </w:rPr>
        <w:t>rewards</w:t>
      </w:r>
      <w:r w:rsidRPr="00A31333">
        <w:rPr>
          <w:rStyle w:val="StyleUnderline"/>
        </w:rPr>
        <w:t>; that's why the top nine</w:t>
      </w:r>
      <w:r w:rsidRPr="00A31333">
        <w:rPr>
          <w:sz w:val="16"/>
        </w:rPr>
        <w:t xml:space="preserve"> names </w:t>
      </w:r>
      <w:r w:rsidRPr="00A31333">
        <w:rPr>
          <w:rStyle w:val="StyleUnderline"/>
        </w:rPr>
        <w:t>on the Forbes</w:t>
      </w:r>
      <w:r w:rsidRPr="00A31333">
        <w:rPr>
          <w:sz w:val="16"/>
        </w:rPr>
        <w:t xml:space="preserve"> 400 </w:t>
      </w:r>
      <w:r w:rsidRPr="00A31333">
        <w:rPr>
          <w:rStyle w:val="StyleUnderline"/>
        </w:rPr>
        <w:t>list</w:t>
      </w:r>
      <w:r w:rsidRPr="00A31333">
        <w:rPr>
          <w:sz w:val="16"/>
        </w:rPr>
        <w:t xml:space="preserve"> of the richest Americans are not heirs to family dynasties but </w:t>
      </w:r>
      <w:r w:rsidRPr="00A31333">
        <w:rPr>
          <w:rStyle w:val="StyleUnderline"/>
        </w:rPr>
        <w:t xml:space="preserve">are self-made </w:t>
      </w:r>
      <w:r w:rsidRPr="00A31333">
        <w:rPr>
          <w:rStyle w:val="Emphasis"/>
        </w:rPr>
        <w:t>entrepreneurs</w:t>
      </w:r>
      <w:r w:rsidRPr="00A31333">
        <w:rPr>
          <w:rStyle w:val="StyleUnderline"/>
        </w:rPr>
        <w:t xml:space="preserve"> who </w:t>
      </w:r>
      <w:r w:rsidRPr="00A31333">
        <w:rPr>
          <w:rStyle w:val="Emphasis"/>
        </w:rPr>
        <w:t>took a leap</w:t>
      </w:r>
      <w:r w:rsidRPr="00A31333">
        <w:rPr>
          <w:sz w:val="16"/>
        </w:rPr>
        <w:t xml:space="preserve"> to build new products and created many jobs in the process.</w:t>
      </w:r>
    </w:p>
    <w:p w14:paraId="73181BE1" w14:textId="77777777" w:rsidR="00962032" w:rsidRPr="00CF1C35" w:rsidRDefault="00962032" w:rsidP="00962032">
      <w:pPr>
        <w:rPr>
          <w:sz w:val="16"/>
        </w:rPr>
      </w:pPr>
      <w:r w:rsidRPr="00CF1C35">
        <w:rPr>
          <w:sz w:val="16"/>
        </w:rPr>
        <w:t xml:space="preserve">Some </w:t>
      </w:r>
      <w:r w:rsidRPr="00080C43">
        <w:rPr>
          <w:rStyle w:val="StyleUnderline"/>
        </w:rPr>
        <w:t>leftist economists</w:t>
      </w:r>
      <w:r w:rsidRPr="00CF1C35">
        <w:rPr>
          <w:sz w:val="16"/>
        </w:rPr>
        <w:t xml:space="preserve"> like Mariana Mazzucato </w:t>
      </w:r>
      <w:r w:rsidRPr="00080C43">
        <w:rPr>
          <w:rStyle w:val="StyleUnderline"/>
        </w:rPr>
        <w:t>argue</w:t>
      </w:r>
      <w:r w:rsidRPr="00CF1C35">
        <w:rPr>
          <w:sz w:val="16"/>
        </w:rPr>
        <w:t xml:space="preserve"> that </w:t>
      </w:r>
      <w:r w:rsidRPr="006E2091">
        <w:rPr>
          <w:rStyle w:val="StyleUnderline"/>
          <w:highlight w:val="green"/>
        </w:rPr>
        <w:t>government</w:t>
      </w:r>
      <w:r w:rsidRPr="00A31333">
        <w:rPr>
          <w:rStyle w:val="StyleUnderline"/>
        </w:rPr>
        <w:t>s</w:t>
      </w:r>
      <w:r w:rsidRPr="00080C43">
        <w:rPr>
          <w:rStyle w:val="StyleUnderline"/>
        </w:rPr>
        <w:t xml:space="preserve"> might</w:t>
      </w:r>
      <w:r w:rsidRPr="00CF1C35">
        <w:rPr>
          <w:sz w:val="16"/>
        </w:rPr>
        <w:t xml:space="preserve"> be able to </w:t>
      </w:r>
      <w:r w:rsidRPr="00080C43">
        <w:rPr>
          <w:rStyle w:val="StyleUnderline"/>
        </w:rPr>
        <w:t xml:space="preserve">step in and become </w:t>
      </w:r>
      <w:r w:rsidRPr="006E2091">
        <w:rPr>
          <w:rStyle w:val="StyleUnderline"/>
          <w:highlight w:val="green"/>
        </w:rPr>
        <w:t>lab</w:t>
      </w:r>
      <w:r w:rsidRPr="00080C43">
        <w:rPr>
          <w:rStyle w:val="StyleUnderline"/>
        </w:rPr>
        <w:t xml:space="preserve">oratories </w:t>
      </w:r>
      <w:r w:rsidRPr="006E2091">
        <w:rPr>
          <w:rStyle w:val="StyleUnderline"/>
          <w:highlight w:val="green"/>
        </w:rPr>
        <w:t>for innovation</w:t>
      </w:r>
      <w:r w:rsidRPr="00CF1C35">
        <w:rPr>
          <w:sz w:val="16"/>
        </w:rPr>
        <w:t xml:space="preserve">. But </w:t>
      </w:r>
      <w:r w:rsidRPr="00080C43">
        <w:rPr>
          <w:rStyle w:val="StyleUnderline"/>
        </w:rPr>
        <w:t xml:space="preserve">that </w:t>
      </w:r>
      <w:r w:rsidRPr="006E2091">
        <w:rPr>
          <w:rStyle w:val="StyleUnderline"/>
          <w:highlight w:val="green"/>
        </w:rPr>
        <w:t>would b</w:t>
      </w:r>
      <w:r w:rsidRPr="00080C43">
        <w:rPr>
          <w:rStyle w:val="StyleUnderline"/>
        </w:rPr>
        <w:t xml:space="preserve">e a </w:t>
      </w:r>
      <w:r w:rsidRPr="00080C43">
        <w:rPr>
          <w:rStyle w:val="Emphasis"/>
        </w:rPr>
        <w:t xml:space="preserve">historical </w:t>
      </w:r>
      <w:r w:rsidRPr="006E2091">
        <w:rPr>
          <w:rStyle w:val="Emphasis"/>
          <w:highlight w:val="green"/>
        </w:rPr>
        <w:t>anomaly</w:t>
      </w:r>
      <w:r w:rsidRPr="006E2091">
        <w:rPr>
          <w:rStyle w:val="StyleUnderline"/>
          <w:highlight w:val="green"/>
        </w:rPr>
        <w:t>; socialist</w:t>
      </w:r>
      <w:r w:rsidRPr="00CF1C35">
        <w:rPr>
          <w:sz w:val="16"/>
        </w:rPr>
        <w:t xml:space="preserve">-leaning </w:t>
      </w:r>
      <w:r w:rsidRPr="006E2091">
        <w:rPr>
          <w:rStyle w:val="StyleUnderline"/>
          <w:highlight w:val="green"/>
        </w:rPr>
        <w:t>gov</w:t>
      </w:r>
      <w:r w:rsidRPr="00080C43">
        <w:rPr>
          <w:rStyle w:val="StyleUnderline"/>
        </w:rPr>
        <w:t xml:space="preserve">ernments </w:t>
      </w:r>
      <w:r w:rsidRPr="006E2091">
        <w:rPr>
          <w:rStyle w:val="StyleUnderline"/>
          <w:highlight w:val="green"/>
        </w:rPr>
        <w:t>have</w:t>
      </w:r>
      <w:r w:rsidRPr="00080C43">
        <w:rPr>
          <w:rStyle w:val="StyleUnderline"/>
        </w:rPr>
        <w:t xml:space="preserve"> typically </w:t>
      </w:r>
      <w:r w:rsidRPr="006E2091">
        <w:rPr>
          <w:rStyle w:val="StyleUnderline"/>
          <w:highlight w:val="green"/>
        </w:rPr>
        <w:t xml:space="preserve">been </w:t>
      </w:r>
      <w:r w:rsidRPr="006E2091">
        <w:rPr>
          <w:rStyle w:val="Emphasis"/>
          <w:highlight w:val="green"/>
        </w:rPr>
        <w:t>less innovative</w:t>
      </w:r>
      <w:r w:rsidRPr="00CF1C35">
        <w:rPr>
          <w:sz w:val="16"/>
        </w:rPr>
        <w:t xml:space="preserve"> than others. After all, </w:t>
      </w:r>
      <w:r w:rsidRPr="006E2091">
        <w:rPr>
          <w:rStyle w:val="Emphasis"/>
          <w:highlight w:val="green"/>
        </w:rPr>
        <w:t>bureaucrats</w:t>
      </w:r>
      <w:r w:rsidRPr="00080C43">
        <w:rPr>
          <w:rStyle w:val="StyleUnderline"/>
        </w:rPr>
        <w:t xml:space="preserve"> and</w:t>
      </w:r>
      <w:r w:rsidRPr="00CF1C35">
        <w:rPr>
          <w:sz w:val="16"/>
        </w:rPr>
        <w:t xml:space="preserve"> </w:t>
      </w:r>
      <w:r w:rsidRPr="00080C43">
        <w:rPr>
          <w:rStyle w:val="Emphasis"/>
        </w:rPr>
        <w:t>worker-corporate boards</w:t>
      </w:r>
      <w:r w:rsidRPr="00080C43">
        <w:rPr>
          <w:rStyle w:val="StyleUnderline"/>
        </w:rPr>
        <w:t xml:space="preserve"> </w:t>
      </w:r>
      <w:r w:rsidRPr="006E2091">
        <w:rPr>
          <w:rStyle w:val="StyleUnderline"/>
          <w:highlight w:val="green"/>
        </w:rPr>
        <w:t xml:space="preserve">have </w:t>
      </w:r>
      <w:r w:rsidRPr="006E2091">
        <w:rPr>
          <w:rStyle w:val="Emphasis"/>
          <w:highlight w:val="green"/>
        </w:rPr>
        <w:t>little incentive</w:t>
      </w:r>
      <w:r w:rsidRPr="006E2091">
        <w:rPr>
          <w:rStyle w:val="StyleUnderline"/>
          <w:highlight w:val="green"/>
        </w:rPr>
        <w:t xml:space="preserve"> to</w:t>
      </w:r>
      <w:r w:rsidRPr="00080C43">
        <w:rPr>
          <w:rStyle w:val="StyleUnderline"/>
        </w:rPr>
        <w:t xml:space="preserve"> upset the status quo or compete to build a better widget</w:t>
      </w:r>
      <w:r w:rsidRPr="00CF1C35">
        <w:rPr>
          <w:sz w:val="16"/>
        </w:rPr>
        <w:t xml:space="preserve">. And </w:t>
      </w:r>
      <w:r w:rsidRPr="00080C43">
        <w:rPr>
          <w:rStyle w:val="StyleUnderline"/>
        </w:rPr>
        <w:t>even when government programs</w:t>
      </w:r>
      <w:r w:rsidRPr="00CF1C35">
        <w:rPr>
          <w:sz w:val="16"/>
        </w:rPr>
        <w:t xml:space="preserve"> have </w:t>
      </w:r>
      <w:r w:rsidRPr="00080C43">
        <w:rPr>
          <w:rStyle w:val="StyleUnderline"/>
        </w:rPr>
        <w:t>spurred innovation</w:t>
      </w:r>
      <w:r w:rsidRPr="00CF1C35">
        <w:rPr>
          <w:sz w:val="16"/>
        </w:rPr>
        <w:t>--as in the case of the internet--</w:t>
      </w:r>
      <w:r w:rsidRPr="00080C43">
        <w:rPr>
          <w:rStyle w:val="StyleUnderline"/>
        </w:rPr>
        <w:t xml:space="preserve">it took the </w:t>
      </w:r>
      <w:r w:rsidRPr="00080C43">
        <w:rPr>
          <w:rStyle w:val="Emphasis"/>
        </w:rPr>
        <w:t>private sector</w:t>
      </w:r>
      <w:r w:rsidRPr="00080C43">
        <w:rPr>
          <w:rStyle w:val="StyleUnderline"/>
        </w:rPr>
        <w:t xml:space="preserve"> to </w:t>
      </w:r>
      <w:r w:rsidRPr="00080C43">
        <w:rPr>
          <w:rStyle w:val="Emphasis"/>
        </w:rPr>
        <w:t>recognize</w:t>
      </w:r>
      <w:r w:rsidRPr="00080C43">
        <w:rPr>
          <w:rStyle w:val="StyleUnderline"/>
        </w:rPr>
        <w:t xml:space="preserve"> the </w:t>
      </w:r>
      <w:r w:rsidRPr="00080C43">
        <w:rPr>
          <w:rStyle w:val="Emphasis"/>
        </w:rPr>
        <w:t>value</w:t>
      </w:r>
      <w:r w:rsidRPr="00080C43">
        <w:rPr>
          <w:rStyle w:val="StyleUnderline"/>
        </w:rPr>
        <w:t xml:space="preserve"> and </w:t>
      </w:r>
      <w:r w:rsidRPr="00080C43">
        <w:rPr>
          <w:rStyle w:val="Emphasis"/>
        </w:rPr>
        <w:t>create a market</w:t>
      </w:r>
      <w:r w:rsidRPr="00CF1C35">
        <w:rPr>
          <w:sz w:val="16"/>
        </w:rPr>
        <w:t>.</w:t>
      </w:r>
    </w:p>
    <w:p w14:paraId="7EF27FF8" w14:textId="77777777" w:rsidR="00962032" w:rsidRPr="00CF1C35" w:rsidRDefault="00962032" w:rsidP="00962032">
      <w:pPr>
        <w:rPr>
          <w:sz w:val="16"/>
        </w:rPr>
      </w:pPr>
      <w:r w:rsidRPr="00CF1C35">
        <w:rPr>
          <w:sz w:val="16"/>
        </w:rPr>
        <w:t xml:space="preserve">And that brings us to </w:t>
      </w:r>
      <w:r w:rsidRPr="00080C43">
        <w:rPr>
          <w:rStyle w:val="StyleUnderline"/>
        </w:rPr>
        <w:t xml:space="preserve">a third reason to believe in </w:t>
      </w:r>
      <w:r w:rsidRPr="00080C43">
        <w:rPr>
          <w:rStyle w:val="Emphasis"/>
        </w:rPr>
        <w:t>markets</w:t>
      </w:r>
      <w:r w:rsidRPr="00080C43">
        <w:rPr>
          <w:rStyle w:val="StyleUnderline"/>
        </w:rPr>
        <w:t xml:space="preserve">; </w:t>
      </w:r>
      <w:r w:rsidRPr="00080C43">
        <w:rPr>
          <w:rStyle w:val="Emphasis"/>
        </w:rPr>
        <w:t>productivity</w:t>
      </w:r>
      <w:r w:rsidRPr="00080C43">
        <w:rPr>
          <w:rStyle w:val="StyleUnderline"/>
        </w:rPr>
        <w:t xml:space="preserve">. </w:t>
      </w:r>
      <w:r w:rsidRPr="006E2091">
        <w:rPr>
          <w:rStyle w:val="StyleUnderline"/>
          <w:highlight w:val="green"/>
        </w:rPr>
        <w:t>Some</w:t>
      </w:r>
      <w:r w:rsidRPr="00080C43">
        <w:rPr>
          <w:rStyle w:val="StyleUnderline"/>
        </w:rPr>
        <w:t xml:space="preserve"> economists</w:t>
      </w:r>
      <w:r w:rsidRPr="00CF1C35">
        <w:rPr>
          <w:sz w:val="16"/>
        </w:rPr>
        <w:t xml:space="preserve">, such as Robert Gordon, have </w:t>
      </w:r>
      <w:r w:rsidRPr="00080C43">
        <w:rPr>
          <w:rStyle w:val="StyleUnderline"/>
        </w:rPr>
        <w:t>looked to today's</w:t>
      </w:r>
      <w:r w:rsidRPr="00CF1C35">
        <w:rPr>
          <w:sz w:val="16"/>
        </w:rPr>
        <w:t xml:space="preserve"> economic </w:t>
      </w:r>
      <w:r w:rsidRPr="00080C43">
        <w:rPr>
          <w:rStyle w:val="StyleUnderline"/>
        </w:rPr>
        <w:t xml:space="preserve">problems and </w:t>
      </w:r>
      <w:r w:rsidRPr="006E2091">
        <w:rPr>
          <w:rStyle w:val="StyleUnderline"/>
          <w:highlight w:val="green"/>
        </w:rPr>
        <w:t>suggest</w:t>
      </w:r>
      <w:r w:rsidRPr="00080C43">
        <w:rPr>
          <w:rStyle w:val="StyleUnderline"/>
        </w:rPr>
        <w:t>ed</w:t>
      </w:r>
      <w:r w:rsidRPr="00CF1C35">
        <w:rPr>
          <w:sz w:val="16"/>
        </w:rPr>
        <w:t xml:space="preserve"> that </w:t>
      </w:r>
      <w:r w:rsidRPr="00080C43">
        <w:rPr>
          <w:rStyle w:val="StyleUnderline"/>
        </w:rPr>
        <w:t xml:space="preserve">productivity </w:t>
      </w:r>
      <w:r w:rsidRPr="006E2091">
        <w:rPr>
          <w:rStyle w:val="StyleUnderline"/>
          <w:highlight w:val="green"/>
        </w:rPr>
        <w:t>growth</w:t>
      </w:r>
      <w:r w:rsidRPr="00CF1C35">
        <w:rPr>
          <w:sz w:val="16"/>
        </w:rPr>
        <w:t>--the engine that fueled so much of the progress of the last several decades--</w:t>
      </w:r>
      <w:r w:rsidRPr="006E2091">
        <w:rPr>
          <w:rStyle w:val="StyleUnderline"/>
          <w:highlight w:val="green"/>
        </w:rPr>
        <w:t>is over</w:t>
      </w:r>
      <w:r w:rsidRPr="00080C43">
        <w:rPr>
          <w:rStyle w:val="StyleUnderline"/>
        </w:rPr>
        <w:t xml:space="preserve">. In this telling, the </w:t>
      </w:r>
      <w:r w:rsidRPr="006E2091">
        <w:rPr>
          <w:rStyle w:val="Emphasis"/>
          <w:highlight w:val="green"/>
        </w:rPr>
        <w:t>resources</w:t>
      </w:r>
      <w:r w:rsidRPr="00080C43">
        <w:rPr>
          <w:rStyle w:val="StyleUnderline"/>
        </w:rPr>
        <w:t xml:space="preserve">, </w:t>
      </w:r>
      <w:r w:rsidRPr="00080C43">
        <w:rPr>
          <w:rStyle w:val="Emphasis"/>
        </w:rPr>
        <w:t>products</w:t>
      </w:r>
      <w:r w:rsidRPr="00080C43">
        <w:rPr>
          <w:rStyle w:val="StyleUnderline"/>
        </w:rPr>
        <w:t xml:space="preserve">, and </w:t>
      </w:r>
      <w:r w:rsidRPr="00080C43">
        <w:rPr>
          <w:rStyle w:val="Emphasis"/>
        </w:rPr>
        <w:t>systems</w:t>
      </w:r>
      <w:r w:rsidRPr="00080C43">
        <w:rPr>
          <w:rStyle w:val="StyleUnderline"/>
        </w:rPr>
        <w:t xml:space="preserve"> that underpin the</w:t>
      </w:r>
      <w:r w:rsidRPr="00CF1C35">
        <w:rPr>
          <w:sz w:val="16"/>
        </w:rPr>
        <w:t xml:space="preserve"> world's </w:t>
      </w:r>
      <w:r w:rsidRPr="00080C43">
        <w:rPr>
          <w:rStyle w:val="StyleUnderline"/>
        </w:rPr>
        <w:t xml:space="preserve">economy are </w:t>
      </w:r>
      <w:r w:rsidRPr="006E2091">
        <w:rPr>
          <w:rStyle w:val="StyleUnderline"/>
          <w:highlight w:val="green"/>
        </w:rPr>
        <w:t>all optimized</w:t>
      </w:r>
      <w:r w:rsidRPr="00080C43">
        <w:rPr>
          <w:rStyle w:val="StyleUnderline"/>
        </w:rPr>
        <w:t xml:space="preserve">, and </w:t>
      </w:r>
      <w:r w:rsidRPr="006E2091">
        <w:rPr>
          <w:rStyle w:val="StyleUnderline"/>
          <w:highlight w:val="green"/>
        </w:rPr>
        <w:t>little</w:t>
      </w:r>
      <w:r w:rsidRPr="00080C43">
        <w:rPr>
          <w:rStyle w:val="StyleUnderline"/>
        </w:rPr>
        <w:t xml:space="preserve"> further </w:t>
      </w:r>
      <w:r w:rsidRPr="006E2091">
        <w:rPr>
          <w:rStyle w:val="StyleUnderline"/>
          <w:highlight w:val="green"/>
        </w:rPr>
        <w:t>progress</w:t>
      </w:r>
      <w:r w:rsidRPr="00080C43">
        <w:rPr>
          <w:rStyle w:val="StyleUnderline"/>
        </w:rPr>
        <w:t xml:space="preserve"> is </w:t>
      </w:r>
      <w:r w:rsidRPr="006E2091">
        <w:rPr>
          <w:rStyle w:val="StyleUnderline"/>
          <w:highlight w:val="green"/>
        </w:rPr>
        <w:t>possible</w:t>
      </w:r>
      <w:r w:rsidRPr="00CF1C35">
        <w:rPr>
          <w:sz w:val="16"/>
        </w:rPr>
        <w:t>.</w:t>
      </w:r>
    </w:p>
    <w:p w14:paraId="5EFD52B5" w14:textId="7722D23B" w:rsidR="003658EF" w:rsidRPr="00EB1B30" w:rsidRDefault="003658EF" w:rsidP="003658EF">
      <w:pPr>
        <w:pStyle w:val="Heading4"/>
      </w:pPr>
      <w:r>
        <w:t xml:space="preserve">Growth and innovation </w:t>
      </w:r>
      <w:r>
        <w:rPr>
          <w:u w:val="single"/>
        </w:rPr>
        <w:t>solves</w:t>
      </w:r>
      <w:r>
        <w:t xml:space="preserve"> warming.</w:t>
      </w:r>
    </w:p>
    <w:p w14:paraId="375ACBD6" w14:textId="77777777" w:rsidR="003658EF" w:rsidRDefault="003658EF" w:rsidP="003658EF">
      <w:r w:rsidRPr="00BA1B5D">
        <w:rPr>
          <w:rStyle w:val="Style13ptBold"/>
        </w:rPr>
        <w:t>Ogutonye, 21</w:t>
      </w:r>
      <w:r>
        <w:t xml:space="preserve">—Policy Lead, Science &amp; Innovation Unit, Tony Blair Institute for Global Change (Olamide, “Should Tech Make Us Optimistic About Climate Change?,” </w:t>
      </w:r>
      <w:hyperlink r:id="rId12" w:history="1">
        <w:r w:rsidRPr="00D138CD">
          <w:rPr>
            <w:rStyle w:val="Hyperlink"/>
          </w:rPr>
          <w:t>https://institute.global/policy/should-tech-make-us-optimistic-about-climate-change</w:t>
        </w:r>
      </w:hyperlink>
      <w:r>
        <w:t>, dml)</w:t>
      </w:r>
    </w:p>
    <w:p w14:paraId="314AA1AA" w14:textId="77777777" w:rsidR="003658EF" w:rsidRPr="00EB1B30" w:rsidRDefault="003658EF" w:rsidP="003658EF">
      <w:pPr>
        <w:rPr>
          <w:sz w:val="16"/>
        </w:rPr>
      </w:pPr>
      <w:r w:rsidRPr="00EB1B30">
        <w:rPr>
          <w:sz w:val="16"/>
        </w:rPr>
        <w:t xml:space="preserve">In the middle of a climate emergency, it is challenging to stay upbeat. Yet the good news is that </w:t>
      </w:r>
      <w:r w:rsidRPr="002070C9">
        <w:rPr>
          <w:rStyle w:val="StyleUnderline"/>
          <w:highlight w:val="green"/>
        </w:rPr>
        <w:t>investment in climate tech</w:t>
      </w:r>
      <w:r w:rsidRPr="00BA1B5D">
        <w:rPr>
          <w:rStyle w:val="StyleUnderline"/>
        </w:rPr>
        <w:t xml:space="preserve">nology has </w:t>
      </w:r>
      <w:r w:rsidRPr="002070C9">
        <w:rPr>
          <w:rStyle w:val="Emphasis"/>
          <w:highlight w:val="gree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r w:rsidRPr="002070C9">
        <w:rPr>
          <w:rStyle w:val="StyleUnderline"/>
          <w:highlight w:val="green"/>
        </w:rPr>
        <w:t>decarbonisation</w:t>
      </w:r>
      <w:r w:rsidRPr="00BA1B5D">
        <w:rPr>
          <w:rStyle w:val="StyleUnderline"/>
        </w:rPr>
        <w:t xml:space="preserve"> have </w:t>
      </w:r>
      <w:r w:rsidRPr="00EB1B30">
        <w:rPr>
          <w:rStyle w:val="Emphasis"/>
        </w:rPr>
        <w:t xml:space="preserve">consistently </w:t>
      </w:r>
      <w:r w:rsidRPr="002070C9">
        <w:rPr>
          <w:rStyle w:val="Emphasis"/>
          <w:highlight w:val="green"/>
        </w:rPr>
        <w:t>outperformed</w:t>
      </w:r>
      <w:r w:rsidRPr="002070C9">
        <w:rPr>
          <w:rStyle w:val="StyleUnderline"/>
          <w:highlight w:val="gree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2070C9">
        <w:rPr>
          <w:rStyle w:val="Emphasis"/>
          <w:highlight w:val="green"/>
        </w:rPr>
        <w:t>public investment</w:t>
      </w:r>
      <w:r w:rsidRPr="002070C9">
        <w:rPr>
          <w:rStyle w:val="StyleUnderline"/>
          <w:highlight w:val="green"/>
        </w:rPr>
        <w:t xml:space="preserve"> in climate</w:t>
      </w:r>
      <w:r w:rsidRPr="00BA1B5D">
        <w:rPr>
          <w:rStyle w:val="StyleUnderline"/>
        </w:rPr>
        <w:t xml:space="preserve"> technology research has </w:t>
      </w:r>
      <w:r w:rsidRPr="002070C9">
        <w:rPr>
          <w:rStyle w:val="StyleUnderline"/>
          <w:highlight w:val="gree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1728D731" w14:textId="77777777" w:rsidR="003658EF" w:rsidRPr="00EB1B30" w:rsidRDefault="003658EF" w:rsidP="003658EF">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lastRenderedPageBreak/>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2070C9">
        <w:rPr>
          <w:rStyle w:val="StyleUnderline"/>
          <w:highlight w:val="green"/>
        </w:rPr>
        <w:t>Paris</w:t>
      </w:r>
      <w:r w:rsidRPr="00EB1B30">
        <w:rPr>
          <w:sz w:val="16"/>
        </w:rPr>
        <w:t xml:space="preserve"> deal </w:t>
      </w:r>
      <w:r w:rsidRPr="002070C9">
        <w:rPr>
          <w:rStyle w:val="StyleUnderline"/>
          <w:highlight w:val="green"/>
        </w:rPr>
        <w:t>grew into a</w:t>
      </w:r>
      <w:r w:rsidRPr="00BA1B5D">
        <w:rPr>
          <w:rStyle w:val="StyleUnderline"/>
        </w:rPr>
        <w:t xml:space="preserve"> </w:t>
      </w:r>
      <w:r w:rsidRPr="00EB1B30">
        <w:rPr>
          <w:rStyle w:val="Emphasis"/>
        </w:rPr>
        <w:t xml:space="preserve">political </w:t>
      </w:r>
      <w:r w:rsidRPr="002070C9">
        <w:rPr>
          <w:rStyle w:val="Emphasis"/>
          <w:highlight w:val="green"/>
        </w:rPr>
        <w:t>snowball</w:t>
      </w:r>
      <w:r w:rsidRPr="002070C9">
        <w:rPr>
          <w:sz w:val="16"/>
          <w:highlight w:val="green"/>
        </w:rPr>
        <w:t xml:space="preserve">, </w:t>
      </w:r>
      <w:r w:rsidRPr="002070C9">
        <w:rPr>
          <w:rStyle w:val="Emphasis"/>
          <w:highlight w:val="green"/>
        </w:rPr>
        <w:t>galvanising</w:t>
      </w:r>
      <w:r w:rsidRPr="00EB1B30">
        <w:rPr>
          <w:rStyle w:val="Emphasis"/>
        </w:rPr>
        <w:t xml:space="preserve"> further </w:t>
      </w:r>
      <w:r w:rsidRPr="002070C9">
        <w:rPr>
          <w:rStyle w:val="Emphasis"/>
          <w:highlight w:val="gree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14D443E0" w14:textId="77777777" w:rsidR="003658EF" w:rsidRPr="00EB1B30" w:rsidRDefault="003658EF" w:rsidP="003658EF">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2070C9">
        <w:rPr>
          <w:rStyle w:val="Emphasis"/>
          <w:highlight w:val="green"/>
        </w:rPr>
        <w:t>More than 100 countries</w:t>
      </w:r>
      <w:r w:rsidRPr="00BA1B5D">
        <w:rPr>
          <w:rStyle w:val="StyleUnderline"/>
        </w:rPr>
        <w:t xml:space="preserve"> have </w:t>
      </w:r>
      <w:r w:rsidRPr="002070C9">
        <w:rPr>
          <w:rStyle w:val="StyleUnderline"/>
          <w:highlight w:val="green"/>
        </w:rPr>
        <w:t>pledged</w:t>
      </w:r>
      <w:r w:rsidRPr="00BA1B5D">
        <w:rPr>
          <w:rStyle w:val="StyleUnderline"/>
        </w:rPr>
        <w:t xml:space="preserve"> a commitment towards </w:t>
      </w:r>
      <w:r w:rsidRPr="002070C9">
        <w:rPr>
          <w:rStyle w:val="StyleUnderline"/>
          <w:highlight w:val="green"/>
        </w:rPr>
        <w:t>net zero</w:t>
      </w:r>
      <w:r w:rsidRPr="00EB1B30">
        <w:rPr>
          <w:sz w:val="16"/>
        </w:rPr>
        <w:t xml:space="preserve">, with estimates suggesting that </w:t>
      </w:r>
      <w:r w:rsidRPr="002070C9">
        <w:rPr>
          <w:rStyle w:val="Emphasis"/>
          <w:highlight w:val="green"/>
        </w:rPr>
        <w:t>over 70 per cent</w:t>
      </w:r>
      <w:r w:rsidRPr="002070C9">
        <w:rPr>
          <w:rStyle w:val="StyleUnderline"/>
          <w:highlight w:val="gree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2070C9">
        <w:rPr>
          <w:rStyle w:val="Emphasis"/>
          <w:highlight w:val="gree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2070C9">
        <w:rPr>
          <w:rStyle w:val="Emphasis"/>
          <w:highlight w:val="green"/>
        </w:rPr>
        <w:t>keep</w:t>
      </w:r>
      <w:r w:rsidRPr="00EB1B30">
        <w:rPr>
          <w:sz w:val="16"/>
        </w:rPr>
        <w:t xml:space="preserve"> global temperature rise below 2.1°C by 2100, putting the stated goal of </w:t>
      </w:r>
      <w:r w:rsidRPr="002070C9">
        <w:rPr>
          <w:rStyle w:val="Emphasis"/>
          <w:highlight w:val="green"/>
        </w:rPr>
        <w:t>1.5°C within</w:t>
      </w:r>
      <w:r w:rsidRPr="00EB1B30">
        <w:rPr>
          <w:rStyle w:val="Emphasis"/>
        </w:rPr>
        <w:t xml:space="preserve"> striking </w:t>
      </w:r>
      <w:r w:rsidRPr="002070C9">
        <w:rPr>
          <w:rStyle w:val="Emphasis"/>
          <w:highlight w:val="green"/>
        </w:rPr>
        <w:t>distance</w:t>
      </w:r>
      <w:r w:rsidRPr="00EB1B30">
        <w:rPr>
          <w:sz w:val="16"/>
        </w:rPr>
        <w:t>.</w:t>
      </w:r>
    </w:p>
    <w:p w14:paraId="2E3CB062" w14:textId="77777777" w:rsidR="003658EF" w:rsidRPr="00EB1B30" w:rsidRDefault="003658EF" w:rsidP="003658EF">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complexity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2070C9">
        <w:rPr>
          <w:rStyle w:val="Emphasis"/>
          <w:highlight w:val="gree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2070C9">
        <w:rPr>
          <w:rStyle w:val="StyleUnderline"/>
          <w:highlight w:val="green"/>
        </w:rPr>
        <w:t xml:space="preserve">already making an </w:t>
      </w:r>
      <w:r w:rsidRPr="002070C9">
        <w:rPr>
          <w:rStyle w:val="Emphasis"/>
          <w:highlight w:val="gree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Programme’s Climate Promise programme.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NDC support programmes</w:t>
      </w:r>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6947686E" w14:textId="77777777" w:rsidR="003658EF" w:rsidRDefault="003658EF" w:rsidP="003658EF">
      <w:pPr>
        <w:rPr>
          <w:sz w:val="16"/>
        </w:rPr>
      </w:pPr>
      <w:r w:rsidRPr="002070C9">
        <w:rPr>
          <w:rStyle w:val="StyleUnderline"/>
          <w:highlight w:val="green"/>
        </w:rPr>
        <w:t>The</w:t>
      </w:r>
      <w:r w:rsidRPr="00BA1B5D">
        <w:rPr>
          <w:rStyle w:val="StyleUnderline"/>
        </w:rPr>
        <w:t xml:space="preserve"> global </w:t>
      </w:r>
      <w:r w:rsidRPr="002070C9">
        <w:rPr>
          <w:rStyle w:val="StyleUnderline"/>
          <w:highlight w:val="green"/>
        </w:rPr>
        <w:t xml:space="preserve">financial landscape is </w:t>
      </w:r>
      <w:r w:rsidRPr="002070C9">
        <w:rPr>
          <w:rStyle w:val="Emphasis"/>
          <w:highlight w:val="green"/>
        </w:rPr>
        <w:t>evolving</w:t>
      </w:r>
      <w:r w:rsidRPr="002070C9">
        <w:rPr>
          <w:rStyle w:val="StyleUnderline"/>
          <w:highlight w:val="green"/>
        </w:rPr>
        <w:t xml:space="preserve"> to become</w:t>
      </w:r>
      <w:r w:rsidRPr="00BA1B5D">
        <w:rPr>
          <w:rStyle w:val="StyleUnderline"/>
        </w:rPr>
        <w:t xml:space="preserve"> more </w:t>
      </w:r>
      <w:r w:rsidRPr="002070C9">
        <w:rPr>
          <w:rStyle w:val="StyleUnderline"/>
          <w:highlight w:val="gree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2070C9">
        <w:rPr>
          <w:rStyle w:val="StyleUnderline"/>
          <w:highlight w:val="green"/>
        </w:rPr>
        <w:t xml:space="preserve">in </w:t>
      </w:r>
      <w:r w:rsidRPr="002070C9">
        <w:rPr>
          <w:rStyle w:val="Emphasis"/>
          <w:highlight w:val="green"/>
        </w:rPr>
        <w:t>energy</w:t>
      </w:r>
      <w:r w:rsidRPr="002070C9">
        <w:rPr>
          <w:sz w:val="16"/>
          <w:highlight w:val="green"/>
        </w:rPr>
        <w:t xml:space="preserve">, </w:t>
      </w:r>
      <w:r w:rsidRPr="002070C9">
        <w:rPr>
          <w:rStyle w:val="Emphasis"/>
          <w:highlight w:val="green"/>
        </w:rPr>
        <w:t>transport</w:t>
      </w:r>
      <w:r w:rsidRPr="002070C9">
        <w:rPr>
          <w:sz w:val="16"/>
          <w:highlight w:val="green"/>
        </w:rPr>
        <w:t xml:space="preserve">, </w:t>
      </w:r>
      <w:r w:rsidRPr="002070C9">
        <w:rPr>
          <w:rStyle w:val="Emphasis"/>
          <w:highlight w:val="green"/>
        </w:rPr>
        <w:t>buildings</w:t>
      </w:r>
      <w:r w:rsidRPr="002070C9">
        <w:rPr>
          <w:rStyle w:val="StyleUnderline"/>
          <w:highlight w:val="green"/>
        </w:rPr>
        <w:t xml:space="preserve"> and </w:t>
      </w:r>
      <w:r w:rsidRPr="002070C9">
        <w:rPr>
          <w:rStyle w:val="Emphasis"/>
          <w:highlight w:val="green"/>
        </w:rPr>
        <w:t>other</w:t>
      </w:r>
      <w:r w:rsidRPr="00EB1B30">
        <w:rPr>
          <w:rStyle w:val="Emphasis"/>
        </w:rPr>
        <w:t xml:space="preserve"> economic </w:t>
      </w:r>
      <w:r w:rsidRPr="002070C9">
        <w:rPr>
          <w:rStyle w:val="Emphasis"/>
          <w:highlight w:val="gree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2C8F18D8" w14:textId="77777777" w:rsidR="00571A30" w:rsidRDefault="00571A30" w:rsidP="003658EF">
      <w:pPr>
        <w:rPr>
          <w:sz w:val="16"/>
        </w:rPr>
      </w:pPr>
    </w:p>
    <w:p w14:paraId="24A67D70" w14:textId="51F8D8F0" w:rsidR="00D90379" w:rsidRPr="00B11639" w:rsidRDefault="003E1052" w:rsidP="00D90379">
      <w:pPr>
        <w:pStyle w:val="Heading4"/>
        <w:rPr>
          <w:rFonts w:cstheme="minorHAnsi"/>
        </w:rPr>
      </w:pPr>
      <w:r>
        <w:t xml:space="preserve"> </w:t>
      </w:r>
      <w:r w:rsidR="00D90379" w:rsidRPr="00B11639">
        <w:rPr>
          <w:rFonts w:cstheme="minorHAnsi"/>
        </w:rPr>
        <w:t xml:space="preserve">Capitalism </w:t>
      </w:r>
      <w:r w:rsidR="00D90379">
        <w:rPr>
          <w:rFonts w:cstheme="minorHAnsi"/>
        </w:rPr>
        <w:t>is sustainable</w:t>
      </w:r>
    </w:p>
    <w:p w14:paraId="222708D5" w14:textId="77777777" w:rsidR="00D90379" w:rsidRPr="00B11639" w:rsidRDefault="00D90379" w:rsidP="00D90379">
      <w:pPr>
        <w:rPr>
          <w:rFonts w:cstheme="minorHAnsi"/>
        </w:rPr>
      </w:pPr>
      <w:r w:rsidRPr="00B11639">
        <w:rPr>
          <w:rStyle w:val="Style13ptBold"/>
          <w:rFonts w:cstheme="minorHAnsi"/>
        </w:rPr>
        <w:t>Bailey ’18</w:t>
      </w:r>
      <w:r w:rsidRPr="00B11639">
        <w:rPr>
          <w:rFonts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3" w:history="1">
        <w:r w:rsidRPr="00B11639">
          <w:rPr>
            <w:rStyle w:val="Hyperlink"/>
            <w:rFonts w:cstheme="minorHAnsi"/>
          </w:rPr>
          <w:t>https://reason.com/2018/03/12/climate-change-problems-will-be-solved-t</w:t>
        </w:r>
      </w:hyperlink>
      <w:r w:rsidRPr="00B11639">
        <w:rPr>
          <w:rFonts w:cstheme="minorHAnsi"/>
        </w:rPr>
        <w:t>; RP]</w:t>
      </w:r>
    </w:p>
    <w:p w14:paraId="4E8A905F" w14:textId="77777777" w:rsidR="00D90379" w:rsidRDefault="00D90379" w:rsidP="00D90379">
      <w:pPr>
        <w:rPr>
          <w:rFonts w:cstheme="minorHAnsi"/>
          <w:sz w:val="16"/>
        </w:rPr>
      </w:pPr>
      <w:r w:rsidRPr="00B11639">
        <w:rPr>
          <w:rFonts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B11639">
        <w:rPr>
          <w:rStyle w:val="StyleUnderline"/>
          <w:rFonts w:cstheme="minorHAnsi"/>
        </w:rPr>
        <w:t xml:space="preserve">scientists have an </w:t>
      </w:r>
      <w:r w:rsidRPr="00B11639">
        <w:rPr>
          <w:rStyle w:val="Emphasis"/>
          <w:rFonts w:cstheme="minorHAnsi"/>
        </w:rPr>
        <w:t>enormous confidence</w:t>
      </w:r>
      <w:r w:rsidRPr="00B11639">
        <w:rPr>
          <w:rStyle w:val="StyleUnderline"/>
          <w:rFonts w:cstheme="minorHAnsi"/>
        </w:rPr>
        <w:t xml:space="preserve"> in the </w:t>
      </w:r>
      <w:r w:rsidRPr="00B11639">
        <w:rPr>
          <w:rStyle w:val="Emphasis"/>
          <w:rFonts w:cstheme="minorHAnsi"/>
        </w:rPr>
        <w:t>ingenuity</w:t>
      </w:r>
      <w:r w:rsidRPr="00B11639">
        <w:rPr>
          <w:rFonts w:cstheme="minorHAnsi"/>
          <w:sz w:val="16"/>
        </w:rPr>
        <w:t xml:space="preserve"> of humans….Now </w:t>
      </w:r>
      <w:r w:rsidRPr="00B11639">
        <w:rPr>
          <w:rStyle w:val="StyleUnderline"/>
          <w:rFonts w:cstheme="minorHAnsi"/>
        </w:rPr>
        <w:t>we've found a way to engineer our own doomsday, and</w:t>
      </w:r>
      <w:r w:rsidRPr="00B11639">
        <w:rPr>
          <w:rFonts w:cstheme="minorHAnsi"/>
          <w:sz w:val="16"/>
        </w:rPr>
        <w:t xml:space="preserve"> surely </w:t>
      </w:r>
      <w:r w:rsidRPr="00B11639">
        <w:rPr>
          <w:rStyle w:val="StyleUnderline"/>
          <w:rFonts w:cstheme="minorHAnsi"/>
        </w:rPr>
        <w:t xml:space="preserve">we will find a way to </w:t>
      </w:r>
      <w:r w:rsidRPr="00B11639">
        <w:rPr>
          <w:rStyle w:val="Emphasis"/>
          <w:rFonts w:cstheme="minorHAnsi"/>
        </w:rPr>
        <w:t xml:space="preserve">engineer our way out </w:t>
      </w:r>
      <w:r w:rsidRPr="00B11639">
        <w:rPr>
          <w:rStyle w:val="Emphasis"/>
          <w:rFonts w:cstheme="minorHAnsi"/>
        </w:rPr>
        <w:lastRenderedPageBreak/>
        <w:t>of it</w:t>
      </w:r>
      <w:r w:rsidRPr="00B11639">
        <w:rPr>
          <w:rFonts w:cstheme="minorHAnsi"/>
          <w:sz w:val="16"/>
        </w:rPr>
        <w:t xml:space="preserve">, one way or another." Over at Scientific American, John </w:t>
      </w:r>
      <w:r w:rsidRPr="00B11639">
        <w:rPr>
          <w:rStyle w:val="StyleUnderline"/>
          <w:rFonts w:cstheme="minorHAnsi"/>
        </w:rPr>
        <w:t>Horgan considers</w:t>
      </w:r>
      <w:r w:rsidRPr="00B11639">
        <w:rPr>
          <w:rFonts w:cstheme="minorHAnsi"/>
          <w:sz w:val="16"/>
        </w:rPr>
        <w:t xml:space="preserve"> some eco</w:t>
      </w:r>
      <w:r w:rsidRPr="00B11639">
        <w:rPr>
          <w:rStyle w:val="StyleUnderline"/>
          <w:rFonts w:cstheme="minorHAnsi"/>
        </w:rPr>
        <w:t>-modernist views on how humanity will</w:t>
      </w:r>
      <w:r w:rsidRPr="00B11639">
        <w:rPr>
          <w:rFonts w:cstheme="minorHAnsi"/>
          <w:sz w:val="16"/>
        </w:rPr>
        <w:t xml:space="preserve"> indeed </w:t>
      </w:r>
      <w:r w:rsidRPr="00B11639">
        <w:rPr>
          <w:rStyle w:val="StyleUnderline"/>
          <w:rFonts w:cstheme="minorHAnsi"/>
        </w:rPr>
        <w:t>go about engineering our way out of</w:t>
      </w:r>
      <w:r w:rsidRPr="00B11639">
        <w:rPr>
          <w:rFonts w:cstheme="minorHAnsi"/>
          <w:sz w:val="16"/>
        </w:rPr>
        <w:t xml:space="preserve"> the problems that </w:t>
      </w:r>
      <w:r w:rsidRPr="00B11639">
        <w:rPr>
          <w:rStyle w:val="StyleUnderline"/>
          <w:rFonts w:cstheme="minorHAnsi"/>
        </w:rPr>
        <w:t>climate change</w:t>
      </w:r>
      <w:r w:rsidRPr="00B11639">
        <w:rPr>
          <w:rFonts w:cstheme="minorHAnsi"/>
          <w:sz w:val="16"/>
        </w:rPr>
        <w:t xml:space="preserve"> may pose. In an essay called "Should We Chill Out About Global Warming?," Horgan reports the more dynamic and positive analyses of two eco-modernist thinkers, Harvard psychologist Steven Pinker and science journalist Will Boisvert. In an essay for The </w:t>
      </w:r>
      <w:r w:rsidRPr="00BA2EDB">
        <w:rPr>
          <w:rFonts w:cstheme="minorHAnsi"/>
          <w:sz w:val="16"/>
        </w:rPr>
        <w:t xml:space="preserve">Breakthrough Journal, </w:t>
      </w:r>
      <w:r w:rsidRPr="00BA2EDB">
        <w:rPr>
          <w:rStyle w:val="StyleUnderline"/>
          <w:rFonts w:cstheme="minorHAnsi"/>
        </w:rPr>
        <w:t>Pinker notes that</w:t>
      </w:r>
      <w:r w:rsidRPr="00BA2EDB">
        <w:rPr>
          <w:rFonts w:cstheme="minorHAnsi"/>
          <w:sz w:val="16"/>
        </w:rPr>
        <w:t xml:space="preserve"> such </w:t>
      </w:r>
      <w:r w:rsidRPr="00D82504">
        <w:rPr>
          <w:rStyle w:val="StyleUnderline"/>
          <w:rFonts w:cstheme="minorHAnsi"/>
          <w:highlight w:val="green"/>
        </w:rPr>
        <w:t>optimism "is</w:t>
      </w:r>
      <w:r w:rsidRPr="00BA2EDB">
        <w:rPr>
          <w:rStyle w:val="StyleUnderline"/>
          <w:rFonts w:cstheme="minorHAnsi"/>
        </w:rPr>
        <w:t xml:space="preserve"> </w:t>
      </w:r>
      <w:r w:rsidRPr="00BA2EDB">
        <w:rPr>
          <w:rFonts w:cstheme="minorHAnsi"/>
          <w:sz w:val="16"/>
        </w:rPr>
        <w:t xml:space="preserve">commonly </w:t>
      </w:r>
      <w:r w:rsidRPr="00BA2EDB">
        <w:rPr>
          <w:rStyle w:val="StyleUnderline"/>
          <w:rFonts w:cstheme="minorHAnsi"/>
        </w:rPr>
        <w:t xml:space="preserve">dismissed as the 'faith that </w:t>
      </w:r>
      <w:r w:rsidRPr="00D82504">
        <w:rPr>
          <w:rStyle w:val="Emphasis"/>
          <w:rFonts w:cstheme="minorHAnsi"/>
          <w:highlight w:val="green"/>
        </w:rPr>
        <w:t>technology</w:t>
      </w:r>
      <w:r w:rsidRPr="00D82504">
        <w:rPr>
          <w:rStyle w:val="StyleUnderline"/>
          <w:rFonts w:cstheme="minorHAnsi"/>
          <w:highlight w:val="green"/>
        </w:rPr>
        <w:t xml:space="preserve"> will save us</w:t>
      </w:r>
      <w:r w:rsidRPr="00B11639">
        <w:rPr>
          <w:rFonts w:cstheme="minorHAnsi"/>
          <w:sz w:val="16"/>
        </w:rPr>
        <w:t xml:space="preserve">.' In fact, </w:t>
      </w:r>
      <w:r w:rsidRPr="00B11639">
        <w:rPr>
          <w:rStyle w:val="StyleUnderline"/>
          <w:rFonts w:cstheme="minorHAnsi"/>
        </w:rPr>
        <w:t xml:space="preserve">it is a </w:t>
      </w:r>
      <w:r w:rsidRPr="00D82504">
        <w:rPr>
          <w:rStyle w:val="Emphasis"/>
          <w:rFonts w:cstheme="minorHAnsi"/>
          <w:highlight w:val="green"/>
        </w:rPr>
        <w:t>skepticism</w:t>
      </w:r>
      <w:r w:rsidRPr="00D82504">
        <w:rPr>
          <w:rStyle w:val="StyleUnderline"/>
          <w:rFonts w:cstheme="minorHAnsi"/>
          <w:highlight w:val="green"/>
        </w:rPr>
        <w:t xml:space="preserve"> tha</w:t>
      </w:r>
      <w:r w:rsidRPr="00B11639">
        <w:rPr>
          <w:rStyle w:val="StyleUnderline"/>
          <w:rFonts w:cstheme="minorHAnsi"/>
        </w:rPr>
        <w:t xml:space="preserve">t the status quo </w:t>
      </w:r>
      <w:r w:rsidRPr="00D82504">
        <w:rPr>
          <w:rStyle w:val="StyleUnderline"/>
          <w:rFonts w:cstheme="minorHAnsi"/>
          <w:highlight w:val="green"/>
        </w:rPr>
        <w:t>will doom us</w:t>
      </w:r>
      <w:r w:rsidRPr="00B11639">
        <w:rPr>
          <w:rStyle w:val="StyleUnderline"/>
          <w:rFonts w:cstheme="minorHAnsi"/>
        </w:rPr>
        <w:t>—that knowledge</w:t>
      </w:r>
      <w:r w:rsidRPr="00B11639">
        <w:rPr>
          <w:rFonts w:cstheme="minorHAnsi"/>
          <w:sz w:val="16"/>
        </w:rPr>
        <w:t xml:space="preserve"> and behavior </w:t>
      </w:r>
      <w:r w:rsidRPr="00B11639">
        <w:rPr>
          <w:rStyle w:val="StyleUnderline"/>
          <w:rFonts w:cstheme="minorHAnsi"/>
        </w:rPr>
        <w:t xml:space="preserve">will remain </w:t>
      </w:r>
      <w:r w:rsidRPr="00B11639">
        <w:rPr>
          <w:rStyle w:val="Emphasis"/>
          <w:rFonts w:cstheme="minorHAnsi"/>
        </w:rPr>
        <w:t>frozen</w:t>
      </w:r>
      <w:r w:rsidRPr="00B11639">
        <w:rPr>
          <w:rStyle w:val="StyleUnderline"/>
          <w:rFonts w:cstheme="minorHAnsi"/>
        </w:rPr>
        <w:t xml:space="preserve"> in their </w:t>
      </w:r>
      <w:r w:rsidRPr="00B11639">
        <w:rPr>
          <w:rStyle w:val="Emphasis"/>
          <w:rFonts w:cstheme="minorHAnsi"/>
        </w:rPr>
        <w:t>current state</w:t>
      </w:r>
      <w:r w:rsidRPr="00B11639">
        <w:rPr>
          <w:rStyle w:val="StyleUnderline"/>
          <w:rFonts w:cstheme="minorHAnsi"/>
        </w:rPr>
        <w:t xml:space="preserve"> for perpetuity</w:t>
      </w:r>
      <w:r w:rsidRPr="00B11639">
        <w:rPr>
          <w:rFonts w:cstheme="minorHAnsi"/>
          <w:sz w:val="16"/>
        </w:rPr>
        <w:t xml:space="preserve">. Indeed, </w:t>
      </w:r>
      <w:r w:rsidRPr="00B11639">
        <w:rPr>
          <w:rStyle w:val="StyleUnderline"/>
          <w:rFonts w:cstheme="minorHAnsi"/>
        </w:rPr>
        <w:t>a naive faith in stasis</w:t>
      </w:r>
      <w:r w:rsidRPr="00B11639">
        <w:rPr>
          <w:rFonts w:cstheme="minorHAnsi"/>
          <w:sz w:val="16"/>
        </w:rPr>
        <w:t xml:space="preserve"> has repeatedly </w:t>
      </w:r>
      <w:r w:rsidRPr="00B11639">
        <w:rPr>
          <w:rStyle w:val="StyleUnderline"/>
          <w:rFonts w:cstheme="minorHAnsi"/>
        </w:rPr>
        <w:t xml:space="preserve">led to prophecies of environmental doomsdays that </w:t>
      </w:r>
      <w:r w:rsidRPr="00B11639">
        <w:rPr>
          <w:rStyle w:val="Emphasis"/>
          <w:rFonts w:cstheme="minorHAnsi"/>
        </w:rPr>
        <w:t>never happened</w:t>
      </w:r>
      <w:r w:rsidRPr="00B11639">
        <w:rPr>
          <w:rStyle w:val="StyleUnderline"/>
          <w:rFonts w:cstheme="minorHAnsi"/>
        </w:rPr>
        <w:t>."</w:t>
      </w:r>
      <w:r w:rsidRPr="00B11639">
        <w:rPr>
          <w:rFonts w:cstheme="minorHAnsi"/>
          <w:sz w:val="16"/>
        </w:rPr>
        <w:t xml:space="preserve"> In his new book, Enlightenment Now, Pinker points out that </w:t>
      </w:r>
      <w:r w:rsidRPr="00B11639">
        <w:rPr>
          <w:rStyle w:val="StyleUnderline"/>
          <w:rFonts w:cstheme="minorHAnsi"/>
        </w:rPr>
        <w:t xml:space="preserve">"as the </w:t>
      </w:r>
      <w:r w:rsidRPr="00D82504">
        <w:rPr>
          <w:rStyle w:val="StyleUnderline"/>
          <w:rFonts w:cstheme="minorHAnsi"/>
          <w:highlight w:val="green"/>
        </w:rPr>
        <w:t xml:space="preserve">world gets </w:t>
      </w:r>
      <w:r w:rsidRPr="00D82504">
        <w:rPr>
          <w:rStyle w:val="Emphasis"/>
          <w:rFonts w:cstheme="minorHAnsi"/>
          <w:highlight w:val="green"/>
        </w:rPr>
        <w:t>richer</w:t>
      </w:r>
      <w:r w:rsidRPr="00D82504">
        <w:rPr>
          <w:rStyle w:val="StyleUnderline"/>
          <w:rFonts w:cstheme="minorHAnsi"/>
          <w:highlight w:val="green"/>
        </w:rPr>
        <w:t xml:space="preserve"> and more </w:t>
      </w:r>
      <w:r w:rsidRPr="00D82504">
        <w:rPr>
          <w:rStyle w:val="Emphasis"/>
          <w:rFonts w:cstheme="minorHAnsi"/>
          <w:highlight w:val="green"/>
        </w:rPr>
        <w:t>tech-savvy</w:t>
      </w:r>
      <w:r w:rsidRPr="00B11639">
        <w:rPr>
          <w:rStyle w:val="StyleUnderline"/>
          <w:rFonts w:cstheme="minorHAnsi"/>
        </w:rPr>
        <w:t xml:space="preserve">, </w:t>
      </w:r>
      <w:r w:rsidRPr="00D82504">
        <w:rPr>
          <w:rStyle w:val="StyleUnderline"/>
          <w:rFonts w:cstheme="minorHAnsi"/>
          <w:highlight w:val="green"/>
        </w:rPr>
        <w:t>it dematerializes,</w:t>
      </w:r>
      <w:r w:rsidRPr="00B11639">
        <w:rPr>
          <w:rStyle w:val="StyleUnderline"/>
          <w:rFonts w:cstheme="minorHAnsi"/>
        </w:rPr>
        <w:t xml:space="preserve"> </w:t>
      </w:r>
      <w:r w:rsidRPr="00B11639">
        <w:rPr>
          <w:rStyle w:val="Emphasis"/>
          <w:rFonts w:cstheme="minorHAnsi"/>
        </w:rPr>
        <w:t>decarbonizes</w:t>
      </w:r>
      <w:r w:rsidRPr="00B11639">
        <w:rPr>
          <w:rStyle w:val="StyleUnderline"/>
          <w:rFonts w:cstheme="minorHAnsi"/>
        </w:rPr>
        <w:t xml:space="preserve">, and densifies, sparing land and species." Economic </w:t>
      </w:r>
      <w:r w:rsidRPr="00D82504">
        <w:rPr>
          <w:rStyle w:val="Emphasis"/>
          <w:rFonts w:cstheme="minorHAnsi"/>
          <w:highlight w:val="green"/>
        </w:rPr>
        <w:t>growth</w:t>
      </w:r>
      <w:r w:rsidRPr="00D82504">
        <w:rPr>
          <w:rStyle w:val="StyleUnderline"/>
          <w:rFonts w:cstheme="minorHAnsi"/>
          <w:highlight w:val="green"/>
        </w:rPr>
        <w:t xml:space="preserve"> and </w:t>
      </w:r>
      <w:r w:rsidRPr="00D82504">
        <w:rPr>
          <w:rStyle w:val="Emphasis"/>
          <w:rFonts w:cstheme="minorHAnsi"/>
          <w:highlight w:val="green"/>
        </w:rPr>
        <w:t>technological</w:t>
      </w:r>
      <w:r w:rsidRPr="00B11639">
        <w:rPr>
          <w:rStyle w:val="Emphasis"/>
          <w:rFonts w:cstheme="minorHAnsi"/>
        </w:rPr>
        <w:t xml:space="preserve"> </w:t>
      </w:r>
      <w:r w:rsidRPr="00D82504">
        <w:rPr>
          <w:rStyle w:val="Emphasis"/>
          <w:rFonts w:cstheme="minorHAnsi"/>
          <w:highlight w:val="green"/>
        </w:rPr>
        <w:t>progress</w:t>
      </w:r>
      <w:r w:rsidRPr="00D82504">
        <w:rPr>
          <w:rStyle w:val="StyleUnderline"/>
          <w:rFonts w:cstheme="minorHAnsi"/>
          <w:highlight w:val="green"/>
        </w:rPr>
        <w:t xml:space="preserve"> are the solutions</w:t>
      </w:r>
      <w:r w:rsidRPr="00B11639">
        <w:rPr>
          <w:rStyle w:val="StyleUnderline"/>
          <w:rFonts w:cstheme="minorHAnsi"/>
        </w:rPr>
        <w:t xml:space="preserve"> not only </w:t>
      </w:r>
      <w:r w:rsidRPr="00D82504">
        <w:rPr>
          <w:rStyle w:val="StyleUnderline"/>
          <w:rFonts w:cstheme="minorHAnsi"/>
          <w:highlight w:val="green"/>
        </w:rPr>
        <w:t>to climate</w:t>
      </w:r>
      <w:r w:rsidRPr="00B11639">
        <w:rPr>
          <w:rFonts w:cstheme="minorHAnsi"/>
          <w:sz w:val="16"/>
        </w:rPr>
        <w:t xml:space="preserve"> </w:t>
      </w:r>
      <w:r w:rsidRPr="00540BEB">
        <w:rPr>
          <w:rFonts w:cstheme="minorHAnsi"/>
          <w:sz w:val="16"/>
        </w:rPr>
        <w:t xml:space="preserve">change </w:t>
      </w:r>
      <w:r w:rsidRPr="00D82504">
        <w:rPr>
          <w:rStyle w:val="StyleUnderline"/>
          <w:rFonts w:cstheme="minorHAnsi"/>
          <w:highlight w:val="green"/>
        </w:rPr>
        <w:t>but to</w:t>
      </w:r>
      <w:r w:rsidRPr="00B11639">
        <w:rPr>
          <w:rFonts w:cstheme="minorHAnsi"/>
          <w:sz w:val="16"/>
        </w:rPr>
        <w:t xml:space="preserve"> most of the </w:t>
      </w:r>
      <w:r w:rsidRPr="00540BEB">
        <w:rPr>
          <w:rStyle w:val="StyleUnderline"/>
          <w:rFonts w:cstheme="minorHAnsi"/>
        </w:rPr>
        <w:t>problems</w:t>
      </w:r>
      <w:r w:rsidRPr="00B11639">
        <w:rPr>
          <w:rFonts w:cstheme="minorHAnsi"/>
          <w:sz w:val="16"/>
        </w:rPr>
        <w:t xml:space="preserve"> that bedevil humanity. </w:t>
      </w:r>
      <w:r w:rsidRPr="00B11639">
        <w:rPr>
          <w:rStyle w:val="StyleUnderline"/>
          <w:rFonts w:cstheme="minorHAnsi"/>
        </w:rPr>
        <w:t>Boisvert</w:t>
      </w:r>
      <w:r w:rsidRPr="00B11639">
        <w:rPr>
          <w:rFonts w:cstheme="minorHAnsi"/>
          <w:sz w:val="16"/>
        </w:rPr>
        <w:t xml:space="preserve">, meanwhile, tackles and </w:t>
      </w:r>
      <w:r w:rsidRPr="00B11639">
        <w:rPr>
          <w:rStyle w:val="StyleUnderline"/>
          <w:rFonts w:cstheme="minorHAnsi"/>
        </w:rPr>
        <w:t xml:space="preserve">rebuts the </w:t>
      </w:r>
      <w:r w:rsidRPr="00D82504">
        <w:rPr>
          <w:rStyle w:val="Emphasis"/>
          <w:rFonts w:cstheme="minorHAnsi"/>
          <w:highlight w:val="green"/>
        </w:rPr>
        <w:t>apocalyptic prophecies</w:t>
      </w:r>
      <w:r w:rsidRPr="00B11639">
        <w:rPr>
          <w:rStyle w:val="StyleUnderline"/>
          <w:rFonts w:cstheme="minorHAnsi"/>
        </w:rPr>
        <w:t xml:space="preserve"> made by eco-pessimists</w:t>
      </w:r>
      <w:r w:rsidRPr="00B11639">
        <w:rPr>
          <w:rFonts w:cstheme="minorHAnsi"/>
          <w:sz w:val="16"/>
        </w:rPr>
        <w:t xml:space="preserve"> like Wallace-Wells, specifically </w:t>
      </w:r>
      <w:r w:rsidRPr="00B11639">
        <w:rPr>
          <w:rStyle w:val="StyleUnderline"/>
          <w:rFonts w:cstheme="minorHAnsi"/>
        </w:rPr>
        <w:t>with regard to food production</w:t>
      </w:r>
      <w:r w:rsidRPr="00B11639">
        <w:rPr>
          <w:rFonts w:cstheme="minorHAnsi"/>
          <w:sz w:val="16"/>
        </w:rPr>
        <w:t xml:space="preserve"> and availabilty, </w:t>
      </w:r>
      <w:r w:rsidRPr="00B11639">
        <w:rPr>
          <w:rStyle w:val="StyleUnderline"/>
          <w:rFonts w:cstheme="minorHAnsi"/>
        </w:rPr>
        <w:t>water supplies, heat</w:t>
      </w:r>
      <w:r w:rsidRPr="00B11639">
        <w:rPr>
          <w:rFonts w:cstheme="minorHAnsi"/>
          <w:sz w:val="16"/>
        </w:rPr>
        <w:t xml:space="preserve"> waves, </w:t>
      </w:r>
      <w:r w:rsidRPr="00B11639">
        <w:rPr>
          <w:rStyle w:val="StyleUnderline"/>
          <w:rFonts w:cstheme="minorHAnsi"/>
        </w:rPr>
        <w:t>and rising seas</w:t>
      </w:r>
      <w:r w:rsidRPr="00B11639">
        <w:rPr>
          <w:rFonts w:cstheme="minorHAnsi"/>
          <w:sz w:val="16"/>
        </w:rPr>
        <w:t>.</w:t>
      </w:r>
      <w:r w:rsidRPr="00B11639">
        <w:rPr>
          <w:rStyle w:val="StyleUnderline"/>
          <w:rFonts w:cstheme="minorHAnsi"/>
        </w:rPr>
        <w:t xml:space="preserve"> </w:t>
      </w:r>
      <w:r w:rsidRPr="00B11639">
        <w:rPr>
          <w:rFonts w:cstheme="minorHAnsi"/>
          <w:sz w:val="16"/>
        </w:rPr>
        <w:t xml:space="preserve">"No, </w:t>
      </w:r>
      <w:r w:rsidRPr="00B11639">
        <w:rPr>
          <w:rStyle w:val="StyleUnderline"/>
          <w:rFonts w:cstheme="minorHAnsi"/>
        </w:rPr>
        <w:t xml:space="preserve">this </w:t>
      </w:r>
      <w:r w:rsidRPr="00B11639">
        <w:rPr>
          <w:rStyle w:val="Emphasis"/>
          <w:rFonts w:cstheme="minorHAnsi"/>
        </w:rPr>
        <w:t>isn't</w:t>
      </w:r>
      <w:r w:rsidRPr="00B11639">
        <w:rPr>
          <w:rFonts w:cstheme="minorHAnsi"/>
          <w:sz w:val="16"/>
        </w:rPr>
        <w:t xml:space="preserve"> a </w:t>
      </w:r>
      <w:r w:rsidRPr="00B11639">
        <w:rPr>
          <w:rStyle w:val="Emphasis"/>
          <w:rFonts w:cstheme="minorHAnsi"/>
        </w:rPr>
        <w:t>denialist</w:t>
      </w:r>
      <w:r w:rsidRPr="00B11639">
        <w:rPr>
          <w:rFonts w:cstheme="minorHAnsi"/>
          <w:sz w:val="16"/>
        </w:rPr>
        <w:t xml:space="preserve"> screed," Boisvert writes. </w:t>
      </w:r>
      <w:r w:rsidRPr="00B11639">
        <w:rPr>
          <w:rStyle w:val="StyleUnderline"/>
          <w:rFonts w:cstheme="minorHAnsi"/>
        </w:rPr>
        <w:t>"</w:t>
      </w:r>
      <w:r w:rsidRPr="00540BEB">
        <w:rPr>
          <w:rStyle w:val="StyleUnderline"/>
          <w:rFonts w:cstheme="minorHAnsi"/>
        </w:rPr>
        <w:t>Human</w:t>
      </w:r>
      <w:r w:rsidRPr="00B11639">
        <w:rPr>
          <w:rFonts w:cstheme="minorHAnsi"/>
          <w:sz w:val="16"/>
        </w:rPr>
        <w:t xml:space="preserve"> greenhouse </w:t>
      </w:r>
      <w:r w:rsidRPr="00D82504">
        <w:rPr>
          <w:rStyle w:val="StyleUnderline"/>
          <w:rFonts w:cstheme="minorHAnsi"/>
          <w:highlight w:val="green"/>
        </w:rPr>
        <w:t>emissions will warm the planet</w:t>
      </w:r>
      <w:r w:rsidRPr="00B11639">
        <w:rPr>
          <w:rFonts w:cstheme="minorHAnsi"/>
          <w:sz w:val="16"/>
        </w:rPr>
        <w:t xml:space="preserve">, raise the seas and </w:t>
      </w:r>
      <w:r w:rsidRPr="00B11639">
        <w:rPr>
          <w:rStyle w:val="StyleUnderline"/>
          <w:rFonts w:cstheme="minorHAnsi"/>
        </w:rPr>
        <w:t>derange</w:t>
      </w:r>
      <w:r w:rsidRPr="00B11639">
        <w:rPr>
          <w:rFonts w:cstheme="minorHAnsi"/>
          <w:sz w:val="16"/>
        </w:rPr>
        <w:t xml:space="preserve"> the </w:t>
      </w:r>
      <w:r w:rsidRPr="00B11639">
        <w:rPr>
          <w:rStyle w:val="StyleUnderline"/>
          <w:rFonts w:cstheme="minorHAnsi"/>
        </w:rPr>
        <w:t>weather, and</w:t>
      </w:r>
      <w:r w:rsidRPr="00B11639">
        <w:rPr>
          <w:rFonts w:cstheme="minorHAnsi"/>
          <w:sz w:val="16"/>
        </w:rPr>
        <w:t xml:space="preserve"> the resulting heat, flood and drought will </w:t>
      </w:r>
      <w:r w:rsidRPr="00B11639">
        <w:rPr>
          <w:rStyle w:val="StyleUnderline"/>
          <w:rFonts w:cstheme="minorHAnsi"/>
        </w:rPr>
        <w:t>be cataclysmic</w:t>
      </w:r>
      <w:r w:rsidRPr="00B11639">
        <w:rPr>
          <w:rFonts w:cstheme="minorHAnsi"/>
          <w:sz w:val="16"/>
        </w:rPr>
        <w:t>. Cataclysmic—</w:t>
      </w:r>
      <w:r w:rsidRPr="00D82504">
        <w:rPr>
          <w:rStyle w:val="StyleUnderline"/>
          <w:rFonts w:cstheme="minorHAnsi"/>
          <w:highlight w:val="green"/>
        </w:rPr>
        <w:t xml:space="preserve">but </w:t>
      </w:r>
      <w:r w:rsidRPr="00D82504">
        <w:rPr>
          <w:rStyle w:val="Emphasis"/>
          <w:rFonts w:cstheme="minorHAnsi"/>
          <w:highlight w:val="green"/>
        </w:rPr>
        <w:t>not apocalyptic</w:t>
      </w:r>
      <w:r w:rsidRPr="00B11639">
        <w:rPr>
          <w:rStyle w:val="StyleUnderline"/>
          <w:rFonts w:cstheme="minorHAnsi"/>
        </w:rPr>
        <w:t>. While</w:t>
      </w:r>
      <w:r w:rsidRPr="00B11639">
        <w:rPr>
          <w:rFonts w:cstheme="minorHAnsi"/>
          <w:sz w:val="16"/>
        </w:rPr>
        <w:t xml:space="preserve"> the </w:t>
      </w:r>
      <w:r w:rsidRPr="00B11639">
        <w:rPr>
          <w:rStyle w:val="StyleUnderline"/>
          <w:rFonts w:cstheme="minorHAnsi"/>
        </w:rPr>
        <w:t>climate upheaval will be large, the consequences for</w:t>
      </w:r>
      <w:r w:rsidRPr="00B11639">
        <w:rPr>
          <w:rFonts w:cstheme="minorHAnsi"/>
          <w:sz w:val="16"/>
        </w:rPr>
        <w:t xml:space="preserve"> human </w:t>
      </w:r>
      <w:r w:rsidRPr="00B11639">
        <w:rPr>
          <w:rStyle w:val="StyleUnderline"/>
          <w:rFonts w:cstheme="minorHAnsi"/>
        </w:rPr>
        <w:t>well-being will be small</w:t>
      </w:r>
      <w:r w:rsidRPr="00B11639">
        <w:rPr>
          <w:rFonts w:cstheme="minorHAnsi"/>
          <w:sz w:val="16"/>
        </w:rPr>
        <w:t xml:space="preserve">. Looked at </w:t>
      </w:r>
      <w:r w:rsidRPr="00B11639">
        <w:rPr>
          <w:rStyle w:val="StyleUnderline"/>
          <w:rFonts w:cstheme="minorHAnsi"/>
        </w:rPr>
        <w:t xml:space="preserve">in the </w:t>
      </w:r>
      <w:r w:rsidRPr="00B11639">
        <w:rPr>
          <w:rStyle w:val="Emphasis"/>
          <w:rFonts w:cstheme="minorHAnsi"/>
        </w:rPr>
        <w:t>broader context</w:t>
      </w:r>
      <w:r w:rsidRPr="00B11639">
        <w:rPr>
          <w:rStyle w:val="StyleUnderline"/>
          <w:rFonts w:cstheme="minorHAnsi"/>
        </w:rPr>
        <w:t xml:space="preserve"> of economic development, </w:t>
      </w:r>
      <w:r w:rsidRPr="00D82504">
        <w:rPr>
          <w:rStyle w:val="StyleUnderline"/>
          <w:rFonts w:cstheme="minorHAnsi"/>
          <w:highlight w:val="green"/>
        </w:rPr>
        <w:t xml:space="preserve">climate change will </w:t>
      </w:r>
      <w:r w:rsidRPr="00D82504">
        <w:rPr>
          <w:rStyle w:val="Emphasis"/>
          <w:rFonts w:cstheme="minorHAnsi"/>
          <w:highlight w:val="green"/>
        </w:rPr>
        <w:t>barely slow</w:t>
      </w:r>
      <w:r w:rsidRPr="00D82504">
        <w:rPr>
          <w:rStyle w:val="StyleUnderline"/>
          <w:rFonts w:cstheme="minorHAnsi"/>
          <w:highlight w:val="green"/>
        </w:rPr>
        <w:t xml:space="preserve"> our progress</w:t>
      </w:r>
      <w:r w:rsidRPr="00B11639">
        <w:rPr>
          <w:rFonts w:cstheme="minorHAnsi"/>
          <w:sz w:val="16"/>
        </w:rPr>
        <w:t xml:space="preserve"> in the effort </w:t>
      </w:r>
      <w:r w:rsidRPr="00D82504">
        <w:rPr>
          <w:rStyle w:val="StyleUnderline"/>
          <w:rFonts w:cstheme="minorHAnsi"/>
          <w:highlight w:val="green"/>
        </w:rPr>
        <w:t xml:space="preserve">to raise </w:t>
      </w:r>
      <w:r w:rsidRPr="00D82504">
        <w:rPr>
          <w:rStyle w:val="Emphasis"/>
          <w:rFonts w:cstheme="minorHAnsi"/>
          <w:highlight w:val="green"/>
        </w:rPr>
        <w:t>living standards</w:t>
      </w:r>
      <w:r w:rsidRPr="00B11639">
        <w:rPr>
          <w:rStyle w:val="StyleUnderline"/>
          <w:rFonts w:cstheme="minorHAnsi"/>
        </w:rPr>
        <w:t>."</w:t>
      </w:r>
      <w:r w:rsidRPr="00B11639">
        <w:rPr>
          <w:rFonts w:cstheme="minorHAnsi"/>
          <w:sz w:val="16"/>
        </w:rPr>
        <w:t xml:space="preserve"> Boisvert proceeds to show how </w:t>
      </w:r>
      <w:r w:rsidRPr="00B11639">
        <w:rPr>
          <w:rStyle w:val="StyleUnderline"/>
          <w:rFonts w:cstheme="minorHAnsi"/>
        </w:rPr>
        <w:t xml:space="preserve">a series of </w:t>
      </w:r>
      <w:r w:rsidRPr="00540BEB">
        <w:rPr>
          <w:rStyle w:val="StyleUnderline"/>
          <w:rFonts w:cstheme="minorHAnsi"/>
        </w:rPr>
        <w:t>technologies</w:t>
      </w:r>
      <w:r w:rsidRPr="00B11639">
        <w:rPr>
          <w:rStyle w:val="StyleUnderline"/>
          <w:rFonts w:cstheme="minorHAnsi"/>
        </w:rPr>
        <w:t>—</w:t>
      </w:r>
      <w:r w:rsidRPr="00D82504">
        <w:rPr>
          <w:rStyle w:val="Emphasis"/>
          <w:rFonts w:cstheme="minorHAnsi"/>
          <w:highlight w:val="green"/>
        </w:rPr>
        <w:t>drought-resistant</w:t>
      </w:r>
      <w:r w:rsidRPr="00D82504">
        <w:rPr>
          <w:rStyle w:val="StyleUnderline"/>
          <w:rFonts w:cstheme="minorHAnsi"/>
          <w:highlight w:val="green"/>
        </w:rPr>
        <w:t xml:space="preserve"> crops,</w:t>
      </w:r>
      <w:r w:rsidRPr="00B11639">
        <w:rPr>
          <w:rStyle w:val="StyleUnderline"/>
          <w:rFonts w:cstheme="minorHAnsi"/>
        </w:rPr>
        <w:t xml:space="preserve"> </w:t>
      </w:r>
      <w:r w:rsidRPr="00D82504">
        <w:rPr>
          <w:rStyle w:val="StyleUnderline"/>
          <w:rFonts w:cstheme="minorHAnsi"/>
          <w:highlight w:val="green"/>
        </w:rPr>
        <w:t xml:space="preserve">cheap </w:t>
      </w:r>
      <w:r w:rsidRPr="00D82504">
        <w:rPr>
          <w:rStyle w:val="Emphasis"/>
          <w:rFonts w:cstheme="minorHAnsi"/>
          <w:highlight w:val="green"/>
        </w:rPr>
        <w:t>desalination</w:t>
      </w:r>
      <w:r w:rsidRPr="00B11639">
        <w:rPr>
          <w:rStyle w:val="StyleUnderline"/>
          <w:rFonts w:cstheme="minorHAnsi"/>
        </w:rPr>
        <w:t>, widespread</w:t>
      </w:r>
      <w:r w:rsidRPr="00B11639">
        <w:rPr>
          <w:rFonts w:cstheme="minorHAnsi"/>
          <w:sz w:val="16"/>
        </w:rPr>
        <w:t xml:space="preserve"> adoption of air-</w:t>
      </w:r>
      <w:r w:rsidRPr="00540BEB">
        <w:rPr>
          <w:rStyle w:val="StyleUnderline"/>
          <w:rFonts w:cstheme="minorHAnsi"/>
        </w:rPr>
        <w:t xml:space="preserve">conditioning, </w:t>
      </w:r>
      <w:r w:rsidRPr="00D82504">
        <w:rPr>
          <w:rStyle w:val="StyleUnderline"/>
          <w:rFonts w:cstheme="minorHAnsi"/>
          <w:highlight w:val="green"/>
        </w:rPr>
        <w:t>modern construction</w:t>
      </w:r>
      <w:r w:rsidRPr="00B11639">
        <w:rPr>
          <w:rFonts w:cstheme="minorHAnsi"/>
          <w:sz w:val="16"/>
        </w:rPr>
        <w:t xml:space="preserve"> techniques—</w:t>
      </w:r>
      <w:r w:rsidRPr="00B11639">
        <w:rPr>
          <w:rStyle w:val="StyleUnderline"/>
          <w:rFonts w:cstheme="minorHAnsi"/>
        </w:rPr>
        <w:t xml:space="preserve">will ameliorate and </w:t>
      </w:r>
      <w:r w:rsidRPr="00D82504">
        <w:rPr>
          <w:rStyle w:val="Emphasis"/>
          <w:rFonts w:cstheme="minorHAnsi"/>
          <w:highlight w:val="green"/>
        </w:rPr>
        <w:t>overcome the problems</w:t>
      </w:r>
      <w:r w:rsidRPr="00B11639">
        <w:rPr>
          <w:rStyle w:val="StyleUnderline"/>
          <w:rFonts w:cstheme="minorHAnsi"/>
        </w:rPr>
        <w:t xml:space="preserve"> caused by</w:t>
      </w:r>
      <w:r w:rsidRPr="00B11639">
        <w:rPr>
          <w:rFonts w:cstheme="minorHAnsi"/>
          <w:sz w:val="16"/>
        </w:rPr>
        <w:t xml:space="preserve"> rising </w:t>
      </w:r>
      <w:r w:rsidRPr="00B11639">
        <w:rPr>
          <w:rStyle w:val="StyleUnderline"/>
          <w:rFonts w:cstheme="minorHAnsi"/>
        </w:rPr>
        <w:t>temperatures. He is entirely correct when he notes, "The most inexorable feature of</w:t>
      </w:r>
      <w:r w:rsidRPr="00B11639">
        <w:rPr>
          <w:rFonts w:cstheme="minorHAnsi"/>
          <w:sz w:val="16"/>
        </w:rPr>
        <w:t xml:space="preserve"> climate-change </w:t>
      </w:r>
      <w:r w:rsidRPr="00B11639">
        <w:rPr>
          <w:rStyle w:val="Emphasis"/>
          <w:rFonts w:cstheme="minorHAnsi"/>
        </w:rPr>
        <w:t>modeling</w:t>
      </w:r>
      <w:r w:rsidRPr="00B11639">
        <w:rPr>
          <w:rStyle w:val="StyleUnderline"/>
          <w:rFonts w:cstheme="minorHAnsi"/>
        </w:rPr>
        <w:t xml:space="preserve"> isn't the</w:t>
      </w:r>
      <w:r w:rsidRPr="00B11639">
        <w:rPr>
          <w:rFonts w:cstheme="minorHAnsi"/>
          <w:sz w:val="16"/>
        </w:rPr>
        <w:t xml:space="preserve"> advance of the </w:t>
      </w:r>
      <w:r w:rsidRPr="00B11639">
        <w:rPr>
          <w:rStyle w:val="StyleUnderline"/>
          <w:rFonts w:cstheme="minorHAnsi"/>
        </w:rPr>
        <w:t xml:space="preserve">sea but the </w:t>
      </w:r>
      <w:r w:rsidRPr="00B11639">
        <w:rPr>
          <w:rStyle w:val="Emphasis"/>
          <w:rFonts w:cstheme="minorHAnsi"/>
        </w:rPr>
        <w:t>steady economic growth</w:t>
      </w:r>
      <w:r w:rsidRPr="00B11639">
        <w:rPr>
          <w:rStyle w:val="StyleUnderline"/>
          <w:rFonts w:cstheme="minorHAnsi"/>
        </w:rPr>
        <w:t xml:space="preserve"> that will make life better despite</w:t>
      </w:r>
      <w:r w:rsidRPr="00B11639">
        <w:rPr>
          <w:rFonts w:cstheme="minorHAnsi"/>
          <w:sz w:val="16"/>
        </w:rPr>
        <w:t xml:space="preserve"> global </w:t>
      </w:r>
      <w:r w:rsidRPr="00B11639">
        <w:rPr>
          <w:rStyle w:val="StyleUnderline"/>
          <w:rFonts w:cstheme="minorHAnsi"/>
        </w:rPr>
        <w:t>warming."</w:t>
      </w:r>
      <w:r w:rsidRPr="00B11639">
        <w:rPr>
          <w:rFonts w:cstheme="minorHAnsi"/>
          <w:sz w:val="16"/>
        </w:rPr>
        <w:t xml:space="preserve"> Horgan, Pinker, and Boisvert are all essentially endorsing what I have called </w:t>
      </w:r>
      <w:r w:rsidRPr="00B11639">
        <w:rPr>
          <w:rStyle w:val="StyleUnderline"/>
          <w:rFonts w:cstheme="minorHAnsi"/>
        </w:rPr>
        <w:t xml:space="preserve">"the </w:t>
      </w:r>
      <w:r w:rsidRPr="00B11639">
        <w:rPr>
          <w:rStyle w:val="Emphasis"/>
          <w:rFonts w:cstheme="minorHAnsi"/>
        </w:rPr>
        <w:t>progress solution</w:t>
      </w:r>
      <w:r w:rsidRPr="00B11639">
        <w:rPr>
          <w:rStyle w:val="StyleUnderline"/>
          <w:rFonts w:cstheme="minorHAnsi"/>
        </w:rPr>
        <w:t>" to climate change</w:t>
      </w:r>
      <w:r w:rsidRPr="00B11639">
        <w:rPr>
          <w:rFonts w:cstheme="minorHAnsi"/>
          <w:sz w:val="16"/>
        </w:rPr>
        <w:t xml:space="preserve">. As I wrote in 2009, </w:t>
      </w:r>
      <w:r w:rsidRPr="00B11639">
        <w:rPr>
          <w:rStyle w:val="StyleUnderline"/>
          <w:rFonts w:cstheme="minorHAnsi"/>
        </w:rPr>
        <w:t>"It is</w:t>
      </w:r>
      <w:r w:rsidRPr="00B11639">
        <w:rPr>
          <w:rFonts w:cstheme="minorHAnsi"/>
          <w:sz w:val="16"/>
        </w:rPr>
        <w:t xml:space="preserve"> surely </w:t>
      </w:r>
      <w:r w:rsidRPr="00B11639">
        <w:rPr>
          <w:rStyle w:val="StyleUnderline"/>
          <w:rFonts w:cstheme="minorHAnsi"/>
        </w:rPr>
        <w:t>not unreasonable</w:t>
      </w:r>
      <w:r w:rsidRPr="00B11639">
        <w:rPr>
          <w:rFonts w:cstheme="minorHAnsi"/>
          <w:sz w:val="16"/>
        </w:rPr>
        <w:t xml:space="preserve"> to argue </w:t>
      </w:r>
      <w:r w:rsidRPr="00B11639">
        <w:rPr>
          <w:rStyle w:val="StyleUnderline"/>
          <w:rFonts w:cstheme="minorHAnsi"/>
        </w:rPr>
        <w:t xml:space="preserve">that if one wants to help future generations deal with climate change, the </w:t>
      </w:r>
      <w:r w:rsidRPr="00D82504">
        <w:rPr>
          <w:rStyle w:val="StyleUnderline"/>
          <w:rFonts w:cstheme="minorHAnsi"/>
          <w:highlight w:val="green"/>
        </w:rPr>
        <w:t>best policies would b</w:t>
      </w:r>
      <w:r w:rsidRPr="00B11639">
        <w:rPr>
          <w:rStyle w:val="StyleUnderline"/>
          <w:rFonts w:cstheme="minorHAnsi"/>
        </w:rPr>
        <w:t>e</w:t>
      </w:r>
      <w:r w:rsidRPr="00B11639">
        <w:rPr>
          <w:rFonts w:cstheme="minorHAnsi"/>
          <w:sz w:val="16"/>
        </w:rPr>
        <w:t xml:space="preserve"> those that encourage </w:t>
      </w:r>
      <w:r w:rsidRPr="00D82504">
        <w:rPr>
          <w:rStyle w:val="StyleUnderline"/>
          <w:rFonts w:cstheme="minorHAnsi"/>
          <w:highlight w:val="green"/>
        </w:rPr>
        <w:t xml:space="preserve">rapid </w:t>
      </w:r>
      <w:r w:rsidRPr="00D82504">
        <w:rPr>
          <w:rStyle w:val="Emphasis"/>
          <w:rFonts w:cstheme="minorHAnsi"/>
          <w:highlight w:val="green"/>
        </w:rPr>
        <w:t>economic growth</w:t>
      </w:r>
      <w:r w:rsidRPr="00B11639">
        <w:rPr>
          <w:rStyle w:val="StyleUnderline"/>
          <w:rFonts w:cstheme="minorHAnsi"/>
        </w:rPr>
        <w:t>. This would endow</w:t>
      </w:r>
      <w:r w:rsidRPr="00B11639">
        <w:rPr>
          <w:rFonts w:cstheme="minorHAnsi"/>
          <w:sz w:val="16"/>
        </w:rPr>
        <w:t xml:space="preserve"> future </w:t>
      </w:r>
      <w:r w:rsidRPr="00B11639">
        <w:rPr>
          <w:rStyle w:val="StyleUnderline"/>
          <w:rFonts w:cstheme="minorHAnsi"/>
        </w:rPr>
        <w:t>generations with</w:t>
      </w:r>
      <w:r w:rsidRPr="00B11639">
        <w:rPr>
          <w:rFonts w:cstheme="minorHAnsi"/>
          <w:sz w:val="16"/>
        </w:rPr>
        <w:t xml:space="preserve"> the </w:t>
      </w:r>
      <w:r w:rsidRPr="00B11639">
        <w:rPr>
          <w:rStyle w:val="StyleUnderline"/>
          <w:rFonts w:cstheme="minorHAnsi"/>
        </w:rPr>
        <w:t xml:space="preserve">wealth and </w:t>
      </w:r>
      <w:r w:rsidRPr="00B11639">
        <w:rPr>
          <w:rStyle w:val="Emphasis"/>
          <w:rFonts w:cstheme="minorHAnsi"/>
        </w:rPr>
        <w:t>superior technologies</w:t>
      </w:r>
      <w:r w:rsidRPr="00B11639">
        <w:rPr>
          <w:rFonts w:cstheme="minorHAnsi"/>
          <w:sz w:val="16"/>
        </w:rPr>
        <w:t xml:space="preserve"> that could be used </w:t>
      </w:r>
      <w:r w:rsidRPr="00B11639">
        <w:rPr>
          <w:rStyle w:val="StyleUnderline"/>
          <w:rFonts w:cstheme="minorHAnsi"/>
        </w:rPr>
        <w:t>to handle whatever comes at them including climate change."</w:t>
      </w:r>
      <w:r w:rsidRPr="00B11639">
        <w:rPr>
          <w:rFonts w:cstheme="minorHAnsi"/>
          <w:sz w:val="16"/>
        </w:rPr>
        <w:t xml:space="preserve"> Six years later I added that that </w:t>
      </w:r>
      <w:r w:rsidRPr="00B11639">
        <w:rPr>
          <w:rStyle w:val="StyleUnderline"/>
          <w:rFonts w:cstheme="minorHAnsi"/>
        </w:rPr>
        <w:t xml:space="preserve">"richer is more </w:t>
      </w:r>
      <w:r w:rsidRPr="00B11639">
        <w:rPr>
          <w:rStyle w:val="Emphasis"/>
          <w:rFonts w:cstheme="minorHAnsi"/>
        </w:rPr>
        <w:t>climate-friendly</w:t>
      </w:r>
      <w:r w:rsidRPr="00B11639">
        <w:rPr>
          <w:rStyle w:val="StyleUnderline"/>
          <w:rFonts w:cstheme="minorHAnsi"/>
        </w:rPr>
        <w:t xml:space="preserve">, especially for </w:t>
      </w:r>
      <w:r w:rsidRPr="00B11639">
        <w:rPr>
          <w:rStyle w:val="Emphasis"/>
          <w:rFonts w:cstheme="minorHAnsi"/>
        </w:rPr>
        <w:t>developing countries</w:t>
      </w:r>
      <w:r w:rsidRPr="00B11639">
        <w:rPr>
          <w:rFonts w:cstheme="minorHAnsi"/>
          <w:sz w:val="16"/>
        </w:rPr>
        <w:t xml:space="preserve">. Why? Because </w:t>
      </w:r>
      <w:r w:rsidRPr="00D82504">
        <w:rPr>
          <w:rStyle w:val="StyleUnderline"/>
          <w:rFonts w:cstheme="minorHAnsi"/>
          <w:highlight w:val="green"/>
        </w:rPr>
        <w:t xml:space="preserve">faster growth means </w:t>
      </w:r>
      <w:r w:rsidRPr="00D82504">
        <w:rPr>
          <w:rStyle w:val="Emphasis"/>
          <w:rFonts w:cstheme="minorHAnsi"/>
          <w:highlight w:val="green"/>
        </w:rPr>
        <w:t>higher incomes</w:t>
      </w:r>
      <w:r w:rsidRPr="00B11639">
        <w:rPr>
          <w:rStyle w:val="StyleUnderline"/>
          <w:rFonts w:cstheme="minorHAnsi"/>
        </w:rPr>
        <w:t>, which correlate with lower population growth</w:t>
      </w:r>
      <w:r w:rsidRPr="00B11639">
        <w:rPr>
          <w:rFonts w:cstheme="minorHAnsi"/>
          <w:sz w:val="16"/>
        </w:rPr>
        <w:t xml:space="preserve">. Greater </w:t>
      </w:r>
      <w:r w:rsidRPr="00540BEB">
        <w:rPr>
          <w:rStyle w:val="StyleUnderline"/>
          <w:rFonts w:cstheme="minorHAnsi"/>
        </w:rPr>
        <w:t>wealth</w:t>
      </w:r>
      <w:r w:rsidRPr="00B11639">
        <w:rPr>
          <w:rStyle w:val="StyleUnderline"/>
          <w:rFonts w:cstheme="minorHAnsi"/>
        </w:rPr>
        <w:t xml:space="preserve"> also means</w:t>
      </w:r>
      <w:r w:rsidRPr="00B11639">
        <w:rPr>
          <w:rFonts w:cstheme="minorHAnsi"/>
          <w:sz w:val="16"/>
        </w:rPr>
        <w:t xml:space="preserve"> higher </w:t>
      </w:r>
      <w:r w:rsidRPr="00D82504">
        <w:rPr>
          <w:rStyle w:val="Emphasis"/>
          <w:rFonts w:cstheme="minorHAnsi"/>
          <w:highlight w:val="green"/>
        </w:rPr>
        <w:t>agr</w:t>
      </w:r>
      <w:r w:rsidRPr="00540BEB">
        <w:rPr>
          <w:rStyle w:val="Emphasis"/>
          <w:rFonts w:cstheme="minorHAnsi"/>
        </w:rPr>
        <w:t xml:space="preserve">icultural </w:t>
      </w:r>
      <w:r w:rsidRPr="00D82504">
        <w:rPr>
          <w:rStyle w:val="Emphasis"/>
          <w:rFonts w:cstheme="minorHAnsi"/>
          <w:highlight w:val="green"/>
        </w:rPr>
        <w:t>productivity</w:t>
      </w:r>
      <w:r w:rsidRPr="00B11639">
        <w:rPr>
          <w:rStyle w:val="StyleUnderline"/>
          <w:rFonts w:cstheme="minorHAnsi"/>
        </w:rPr>
        <w:t>, freeing up land for forests to grow as well as</w:t>
      </w:r>
      <w:r w:rsidRPr="00B11639">
        <w:rPr>
          <w:rFonts w:cstheme="minorHAnsi"/>
          <w:sz w:val="16"/>
        </w:rPr>
        <w:t xml:space="preserve"> speedier </w:t>
      </w:r>
      <w:r w:rsidRPr="00B11639">
        <w:rPr>
          <w:rStyle w:val="StyleUnderline"/>
          <w:rFonts w:cstheme="minorHAnsi"/>
        </w:rPr>
        <w:t>progress toward</w:t>
      </w:r>
      <w:r w:rsidRPr="00B11639">
        <w:rPr>
          <w:rFonts w:cstheme="minorHAnsi"/>
          <w:sz w:val="16"/>
        </w:rPr>
        <w:t xml:space="preserve"> developing and </w:t>
      </w:r>
      <w:r w:rsidRPr="00B11639">
        <w:rPr>
          <w:rStyle w:val="StyleUnderline"/>
          <w:rFonts w:cstheme="minorHAnsi"/>
        </w:rPr>
        <w:t xml:space="preserve">deploying cheaper </w:t>
      </w:r>
      <w:r w:rsidRPr="00B11639">
        <w:rPr>
          <w:rStyle w:val="Emphasis"/>
          <w:rFonts w:cstheme="minorHAnsi"/>
        </w:rPr>
        <w:t>non–fossil fuel</w:t>
      </w:r>
      <w:r w:rsidRPr="00B11639">
        <w:rPr>
          <w:rStyle w:val="StyleUnderline"/>
          <w:rFonts w:cstheme="minorHAnsi"/>
        </w:rPr>
        <w:t xml:space="preserve"> energy technologies. These trends</w:t>
      </w:r>
      <w:r w:rsidRPr="00B11639">
        <w:rPr>
          <w:rFonts w:cstheme="minorHAnsi"/>
          <w:sz w:val="16"/>
        </w:rPr>
        <w:t xml:space="preserve"> can </w:t>
      </w:r>
      <w:r w:rsidRPr="00B11639">
        <w:rPr>
          <w:rStyle w:val="StyleUnderline"/>
          <w:rFonts w:cstheme="minorHAnsi"/>
        </w:rPr>
        <w:t xml:space="preserve">act </w:t>
      </w:r>
      <w:r w:rsidRPr="00B11639">
        <w:rPr>
          <w:rStyle w:val="Emphasis"/>
          <w:rFonts w:cstheme="minorHAnsi"/>
        </w:rPr>
        <w:t>synergistically</w:t>
      </w:r>
      <w:r w:rsidRPr="00B11639">
        <w:rPr>
          <w:rStyle w:val="StyleUnderline"/>
          <w:rFonts w:cstheme="minorHAnsi"/>
        </w:rPr>
        <w:t xml:space="preserve"> to ameliorate</w:t>
      </w:r>
      <w:r w:rsidRPr="00B11639">
        <w:rPr>
          <w:rFonts w:cstheme="minorHAnsi"/>
          <w:sz w:val="16"/>
        </w:rPr>
        <w:t xml:space="preserve"> man-made </w:t>
      </w:r>
      <w:r w:rsidRPr="00B11639">
        <w:rPr>
          <w:rStyle w:val="StyleUnderline"/>
          <w:rFonts w:cstheme="minorHAnsi"/>
        </w:rPr>
        <w:t>climate change."</w:t>
      </w:r>
      <w:r w:rsidRPr="00B11639">
        <w:rPr>
          <w:rFonts w:cstheme="minorHAnsi"/>
          <w:sz w:val="16"/>
        </w:rPr>
        <w:t xml:space="preserve"> Horgan concludes, </w:t>
      </w:r>
      <w:r w:rsidRPr="00B11639">
        <w:rPr>
          <w:rStyle w:val="StyleUnderline"/>
          <w:rFonts w:cstheme="minorHAnsi"/>
        </w:rPr>
        <w:t>"Greens fear</w:t>
      </w:r>
      <w:r w:rsidRPr="00B11639">
        <w:rPr>
          <w:rFonts w:cstheme="minorHAnsi"/>
          <w:sz w:val="16"/>
        </w:rPr>
        <w:t xml:space="preserve"> that </w:t>
      </w:r>
      <w:r w:rsidRPr="00B11639">
        <w:rPr>
          <w:rStyle w:val="StyleUnderline"/>
          <w:rFonts w:cstheme="minorHAnsi"/>
        </w:rPr>
        <w:t>optimism will foster complacency</w:t>
      </w:r>
      <w:r w:rsidRPr="00B11639">
        <w:rPr>
          <w:rFonts w:cstheme="minorHAnsi"/>
          <w:sz w:val="16"/>
        </w:rPr>
        <w:t xml:space="preserve"> and hence undermine activism. </w:t>
      </w:r>
      <w:r w:rsidRPr="00B11639">
        <w:rPr>
          <w:rStyle w:val="StyleUnderline"/>
          <w:rFonts w:cstheme="minorHAnsi"/>
        </w:rPr>
        <w:t>But I find</w:t>
      </w:r>
      <w:r w:rsidRPr="00B11639">
        <w:rPr>
          <w:rFonts w:cstheme="minorHAnsi"/>
          <w:sz w:val="16"/>
        </w:rPr>
        <w:t xml:space="preserve"> the </w:t>
      </w:r>
      <w:r w:rsidRPr="00B11639">
        <w:rPr>
          <w:rStyle w:val="StyleUnderline"/>
          <w:rFonts w:cstheme="minorHAnsi"/>
        </w:rPr>
        <w:t>essays</w:t>
      </w:r>
      <w:r w:rsidRPr="00B11639">
        <w:rPr>
          <w:rFonts w:cstheme="minorHAnsi"/>
          <w:sz w:val="16"/>
        </w:rPr>
        <w:t xml:space="preserve"> of Pinker and Boisvert </w:t>
      </w:r>
      <w:r w:rsidRPr="00B11639">
        <w:rPr>
          <w:rStyle w:val="Emphasis"/>
          <w:rFonts w:cstheme="minorHAnsi"/>
        </w:rPr>
        <w:t>inspiring</w:t>
      </w:r>
      <w:r w:rsidRPr="00B11639">
        <w:rPr>
          <w:rStyle w:val="StyleUnderline"/>
          <w:rFonts w:cstheme="minorHAnsi"/>
        </w:rPr>
        <w:t>, not enervating</w:t>
      </w:r>
      <w:r w:rsidRPr="00B11639">
        <w:rPr>
          <w:rFonts w:cstheme="minorHAnsi"/>
          <w:sz w:val="16"/>
        </w:rPr>
        <w:t xml:space="preserve">….These days, </w:t>
      </w:r>
      <w:r w:rsidRPr="00B11639">
        <w:rPr>
          <w:rStyle w:val="StyleUnderline"/>
          <w:rFonts w:cstheme="minorHAnsi"/>
        </w:rPr>
        <w:t xml:space="preserve">despair is a </w:t>
      </w:r>
      <w:r w:rsidRPr="00B11639">
        <w:rPr>
          <w:rStyle w:val="Emphasis"/>
          <w:rFonts w:cstheme="minorHAnsi"/>
        </w:rPr>
        <w:t>bigger problem</w:t>
      </w:r>
      <w:r w:rsidRPr="00B11639">
        <w:rPr>
          <w:rStyle w:val="StyleUnderline"/>
          <w:rFonts w:cstheme="minorHAnsi"/>
        </w:rPr>
        <w:t xml:space="preserve"> than optimism." Counseling despair has </w:t>
      </w:r>
      <w:r w:rsidRPr="00B11639">
        <w:rPr>
          <w:rStyle w:val="Emphasis"/>
          <w:rFonts w:cstheme="minorHAnsi"/>
        </w:rPr>
        <w:t>always been wrong</w:t>
      </w:r>
      <w:r w:rsidRPr="00B11639">
        <w:rPr>
          <w:rStyle w:val="StyleUnderline"/>
          <w:rFonts w:cstheme="minorHAnsi"/>
        </w:rPr>
        <w:t xml:space="preserve"> when</w:t>
      </w:r>
      <w:r w:rsidRPr="00B11639">
        <w:rPr>
          <w:rFonts w:cstheme="minorHAnsi"/>
          <w:sz w:val="16"/>
        </w:rPr>
        <w:t xml:space="preserve"> human </w:t>
      </w:r>
      <w:r w:rsidRPr="00B11639">
        <w:rPr>
          <w:rStyle w:val="StyleUnderline"/>
          <w:rFonts w:cstheme="minorHAnsi"/>
        </w:rPr>
        <w:t>ingenuity is left free to solve problems, and that will prove</w:t>
      </w:r>
      <w:r w:rsidRPr="00B11639">
        <w:rPr>
          <w:rFonts w:cstheme="minorHAnsi"/>
          <w:sz w:val="16"/>
        </w:rPr>
        <w:t xml:space="preserve"> to be </w:t>
      </w:r>
      <w:r w:rsidRPr="00B11639">
        <w:rPr>
          <w:rStyle w:val="StyleUnderline"/>
          <w:rFonts w:cstheme="minorHAnsi"/>
        </w:rPr>
        <w:t>the case with climate change</w:t>
      </w:r>
      <w:r w:rsidRPr="00B11639">
        <w:rPr>
          <w:rFonts w:cstheme="minorHAnsi"/>
          <w:sz w:val="16"/>
        </w:rPr>
        <w:t xml:space="preserve"> as well.</w:t>
      </w:r>
    </w:p>
    <w:p w14:paraId="48EA620F" w14:textId="52A75517" w:rsidR="00DB42E9" w:rsidRDefault="00DB42E9" w:rsidP="00DB42E9">
      <w:pPr>
        <w:pStyle w:val="Heading4"/>
      </w:pPr>
      <w:r>
        <w:t>Capitalism solves war.</w:t>
      </w:r>
    </w:p>
    <w:p w14:paraId="62C0B1DD" w14:textId="77777777" w:rsidR="00DB42E9" w:rsidRDefault="00DB42E9" w:rsidP="00DB42E9">
      <w:r>
        <w:t xml:space="preserve">Mina E. </w:t>
      </w:r>
      <w:r w:rsidRPr="00C06266">
        <w:rPr>
          <w:rStyle w:val="Style13ptBold"/>
        </w:rPr>
        <w:t>Tanious 18</w:t>
      </w:r>
      <w:r>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14" w:history="1">
        <w:r w:rsidRPr="00C923EB">
          <w:rPr>
            <w:rStyle w:val="Hyperlink"/>
          </w:rPr>
          <w:t>https://www.emerald.com/insight/content/doi/10.1108/REPS-10-2018-010/full/pdf</w:t>
        </w:r>
      </w:hyperlink>
      <w:r>
        <w:t xml:space="preserve"> brett</w:t>
      </w:r>
    </w:p>
    <w:p w14:paraId="15745204" w14:textId="77777777" w:rsidR="00DB42E9" w:rsidRPr="008B44DC" w:rsidRDefault="00DB42E9" w:rsidP="00DB42E9">
      <w:pPr>
        <w:rPr>
          <w:sz w:val="16"/>
        </w:rPr>
      </w:pPr>
      <w:r w:rsidRPr="008B44DC">
        <w:rPr>
          <w:sz w:val="16"/>
        </w:rPr>
        <w:t xml:space="preserve">Liberals view that </w:t>
      </w:r>
      <w:r w:rsidRPr="008B44DC">
        <w:rPr>
          <w:rStyle w:val="StyleUnderline"/>
        </w:rPr>
        <w:t xml:space="preserve">increasing </w:t>
      </w:r>
      <w:r w:rsidRPr="00D82504">
        <w:rPr>
          <w:rStyle w:val="StyleUnderline"/>
          <w:highlight w:val="green"/>
        </w:rPr>
        <w:t>ties between countries</w:t>
      </w:r>
      <w:r w:rsidRPr="008B44DC">
        <w:rPr>
          <w:sz w:val="16"/>
        </w:rPr>
        <w:t xml:space="preserve"> in some fields </w:t>
      </w:r>
      <w:r w:rsidRPr="00D82504">
        <w:rPr>
          <w:rStyle w:val="StyleUnderline"/>
          <w:highlight w:val="green"/>
        </w:rPr>
        <w:t>encourages</w:t>
      </w:r>
      <w:r w:rsidRPr="008B44DC">
        <w:rPr>
          <w:rStyle w:val="StyleUnderline"/>
        </w:rPr>
        <w:t xml:space="preserve"> them to achieve greater </w:t>
      </w:r>
      <w:r w:rsidRPr="00D82504">
        <w:rPr>
          <w:rStyle w:val="StyleUnderline"/>
          <w:highlight w:val="green"/>
        </w:rPr>
        <w:t>cooperation</w:t>
      </w:r>
      <w:r w:rsidRPr="008B44DC">
        <w:rPr>
          <w:sz w:val="16"/>
        </w:rPr>
        <w:t xml:space="preserve"> in other fields. These </w:t>
      </w:r>
      <w:r w:rsidRPr="008B44DC">
        <w:rPr>
          <w:rStyle w:val="StyleUnderline"/>
        </w:rPr>
        <w:t>linkages</w:t>
      </w:r>
      <w:r w:rsidRPr="008B44DC">
        <w:rPr>
          <w:sz w:val="16"/>
        </w:rPr>
        <w:t xml:space="preserve"> are supposed to </w:t>
      </w:r>
      <w:r w:rsidRPr="008B44DC">
        <w:rPr>
          <w:rStyle w:val="StyleUnderline"/>
        </w:rPr>
        <w:t xml:space="preserve">strengthen </w:t>
      </w:r>
      <w:r w:rsidRPr="00D82504">
        <w:rPr>
          <w:rStyle w:val="StyleUnderline"/>
          <w:highlight w:val="green"/>
        </w:rPr>
        <w:t xml:space="preserve">communication and </w:t>
      </w:r>
      <w:r w:rsidRPr="008B44DC">
        <w:rPr>
          <w:rStyle w:val="StyleUnderline"/>
        </w:rPr>
        <w:t xml:space="preserve">reduce misunderstandings which may cause tension and </w:t>
      </w:r>
      <w:r w:rsidRPr="00D82504">
        <w:rPr>
          <w:rStyle w:val="StyleUnderline"/>
          <w:highlight w:val="green"/>
        </w:rPr>
        <w:t>creates</w:t>
      </w:r>
      <w:r w:rsidRPr="008B44DC">
        <w:rPr>
          <w:sz w:val="16"/>
        </w:rPr>
        <w:t xml:space="preserve"> cultural and </w:t>
      </w:r>
      <w:r w:rsidRPr="00D82504">
        <w:rPr>
          <w:rStyle w:val="StyleUnderline"/>
          <w:highlight w:val="green"/>
        </w:rPr>
        <w:t>institutional mechanisms capable of mediating conflicts</w:t>
      </w:r>
      <w:r w:rsidRPr="008B44DC">
        <w:rPr>
          <w:rStyle w:val="StyleUnderline"/>
        </w:rPr>
        <w:t xml:space="preserve"> that may arise</w:t>
      </w:r>
      <w:r w:rsidRPr="008B44DC">
        <w:rPr>
          <w:sz w:val="16"/>
        </w:rPr>
        <w:t xml:space="preserve"> between them. At the same time, mutual recognition of mutual benefits enhances peace.</w:t>
      </w:r>
    </w:p>
    <w:p w14:paraId="2A7B180E" w14:textId="77777777" w:rsidR="00DB42E9" w:rsidRPr="008B44DC" w:rsidRDefault="00DB42E9" w:rsidP="00DB42E9">
      <w:pPr>
        <w:rPr>
          <w:sz w:val="16"/>
        </w:rPr>
      </w:pPr>
      <w:r w:rsidRPr="008B44DC">
        <w:rPr>
          <w:sz w:val="16"/>
        </w:rPr>
        <w:lastRenderedPageBreak/>
        <w:t xml:space="preserve">Liberals believe that </w:t>
      </w:r>
      <w:r w:rsidRPr="008B44DC">
        <w:rPr>
          <w:rStyle w:val="StyleUnderline"/>
        </w:rPr>
        <w:t>economic relations</w:t>
      </w:r>
      <w:r w:rsidRPr="008B44DC">
        <w:rPr>
          <w:sz w:val="16"/>
        </w:rPr>
        <w:t xml:space="preserve"> between nations </w:t>
      </w:r>
      <w:r w:rsidRPr="008B44DC">
        <w:rPr>
          <w:rStyle w:val="StyleUnderline"/>
        </w:rPr>
        <w:t>lead to peace, with</w:t>
      </w:r>
      <w:r w:rsidRPr="008B44DC">
        <w:rPr>
          <w:sz w:val="16"/>
        </w:rPr>
        <w:t xml:space="preserve"> liberals pointing to </w:t>
      </w:r>
      <w:r w:rsidRPr="008B44DC">
        <w:rPr>
          <w:rStyle w:val="StyleUnderline"/>
        </w:rPr>
        <w:t xml:space="preserve">three important points </w:t>
      </w:r>
      <w:r w:rsidRPr="008B44DC">
        <w:rPr>
          <w:sz w:val="16"/>
        </w:rPr>
        <w:t>(Korbel and Chen, 2009, p. 15):</w:t>
      </w:r>
    </w:p>
    <w:p w14:paraId="4F569831" w14:textId="77777777" w:rsidR="00DB42E9" w:rsidRPr="008B44DC" w:rsidRDefault="00DB42E9" w:rsidP="00DB42E9">
      <w:pPr>
        <w:rPr>
          <w:sz w:val="16"/>
        </w:rPr>
      </w:pPr>
      <w:r w:rsidRPr="008B44DC">
        <w:rPr>
          <w:rStyle w:val="Emphasis"/>
        </w:rPr>
        <w:t>(1)</w:t>
      </w:r>
      <w:r w:rsidRPr="008B44DC">
        <w:rPr>
          <w:sz w:val="16"/>
        </w:rPr>
        <w:t xml:space="preserve"> The </w:t>
      </w:r>
      <w:r w:rsidRPr="00D82504">
        <w:rPr>
          <w:rStyle w:val="StyleUnderline"/>
          <w:highlight w:val="green"/>
        </w:rPr>
        <w:t>costs of</w:t>
      </w:r>
      <w:r w:rsidRPr="008B44DC">
        <w:rPr>
          <w:rStyle w:val="StyleUnderline"/>
        </w:rPr>
        <w:t xml:space="preserve"> waging a </w:t>
      </w:r>
      <w:r w:rsidRPr="00D82504">
        <w:rPr>
          <w:rStyle w:val="StyleUnderline"/>
          <w:highlight w:val="green"/>
        </w:rPr>
        <w:t>war against</w:t>
      </w:r>
      <w:r w:rsidRPr="008B44DC">
        <w:rPr>
          <w:rStyle w:val="StyleUnderline"/>
        </w:rPr>
        <w:t xml:space="preserve"> state’s </w:t>
      </w:r>
      <w:r w:rsidRPr="00D82504">
        <w:rPr>
          <w:rStyle w:val="StyleUnderline"/>
          <w:highlight w:val="green"/>
        </w:rPr>
        <w:t xml:space="preserve">economic partner are </w:t>
      </w:r>
      <w:r w:rsidRPr="00D82504">
        <w:rPr>
          <w:rStyle w:val="Emphasis"/>
          <w:highlight w:val="green"/>
        </w:rPr>
        <w:t>very high</w:t>
      </w:r>
      <w:r w:rsidRPr="008B44DC">
        <w:rPr>
          <w:rStyle w:val="StyleUnderline"/>
        </w:rPr>
        <w:t xml:space="preserve"> because fighting against a partner with which the state trade and invest,</w:t>
      </w:r>
      <w:r w:rsidRPr="008B44DC">
        <w:rPr>
          <w:sz w:val="16"/>
        </w:rPr>
        <w:t xml:space="preserve"> the state actually </w:t>
      </w:r>
      <w:r w:rsidRPr="008B44DC">
        <w:rPr>
          <w:rStyle w:val="StyleUnderline"/>
        </w:rPr>
        <w:t xml:space="preserve">fights against itself </w:t>
      </w:r>
      <w:r w:rsidRPr="00D82504">
        <w:rPr>
          <w:rStyle w:val="StyleUnderline"/>
          <w:highlight w:val="green"/>
        </w:rPr>
        <w:t>because</w:t>
      </w:r>
      <w:r w:rsidRPr="008B44DC">
        <w:rPr>
          <w:rStyle w:val="StyleUnderline"/>
        </w:rPr>
        <w:t xml:space="preserve"> a war between </w:t>
      </w:r>
      <w:r w:rsidRPr="00D82504">
        <w:rPr>
          <w:rStyle w:val="StyleUnderline"/>
          <w:highlight w:val="green"/>
        </w:rPr>
        <w:t>the</w:t>
      </w:r>
      <w:r w:rsidRPr="008B44DC">
        <w:rPr>
          <w:rStyle w:val="StyleUnderline"/>
        </w:rPr>
        <w:t xml:space="preserve"> state and its partner must have a </w:t>
      </w:r>
      <w:r w:rsidRPr="00D82504">
        <w:rPr>
          <w:rStyle w:val="StyleUnderline"/>
          <w:highlight w:val="green"/>
        </w:rPr>
        <w:t>negative effect on the</w:t>
      </w:r>
      <w:r w:rsidRPr="008B44DC">
        <w:rPr>
          <w:rStyle w:val="StyleUnderline"/>
        </w:rPr>
        <w:t xml:space="preserve"> state’s </w:t>
      </w:r>
      <w:r w:rsidRPr="00D82504">
        <w:rPr>
          <w:rStyle w:val="StyleUnderline"/>
          <w:highlight w:val="green"/>
        </w:rPr>
        <w:t>economy</w:t>
      </w:r>
      <w:r w:rsidRPr="008B44DC">
        <w:rPr>
          <w:sz w:val="16"/>
        </w:rPr>
        <w:t>.</w:t>
      </w:r>
    </w:p>
    <w:p w14:paraId="4819781A" w14:textId="77777777" w:rsidR="00DB42E9" w:rsidRPr="008B44DC" w:rsidRDefault="00DB42E9" w:rsidP="00DB42E9">
      <w:pPr>
        <w:rPr>
          <w:sz w:val="16"/>
        </w:rPr>
      </w:pPr>
      <w:r w:rsidRPr="008B44DC">
        <w:rPr>
          <w:rStyle w:val="Emphasis"/>
        </w:rPr>
        <w:t>(2)</w:t>
      </w:r>
      <w:r w:rsidRPr="008B44DC">
        <w:rPr>
          <w:sz w:val="16"/>
        </w:rPr>
        <w:t xml:space="preserve"> </w:t>
      </w:r>
      <w:r w:rsidRPr="008B44DC">
        <w:rPr>
          <w:rStyle w:val="StyleUnderline"/>
        </w:rPr>
        <w:t xml:space="preserve">Economic ties change states’ preferences </w:t>
      </w:r>
      <w:r w:rsidRPr="00D82504">
        <w:rPr>
          <w:rStyle w:val="StyleUnderline"/>
          <w:highlight w:val="green"/>
        </w:rPr>
        <w:t>when</w:t>
      </w:r>
      <w:r w:rsidRPr="008B44DC">
        <w:rPr>
          <w:rStyle w:val="StyleUnderline"/>
        </w:rPr>
        <w:t xml:space="preserve"> economic ties between two states become stronger and these two </w:t>
      </w:r>
      <w:r w:rsidRPr="00D82504">
        <w:rPr>
          <w:rStyle w:val="StyleUnderline"/>
          <w:highlight w:val="green"/>
        </w:rPr>
        <w:t>states become more</w:t>
      </w:r>
      <w:r w:rsidRPr="008B44DC">
        <w:rPr>
          <w:rStyle w:val="StyleUnderline"/>
        </w:rPr>
        <w:t xml:space="preserve"> economically </w:t>
      </w:r>
      <w:r w:rsidRPr="00D82504">
        <w:rPr>
          <w:rStyle w:val="StyleUnderline"/>
          <w:highlight w:val="green"/>
        </w:rPr>
        <w:t>interdependent</w:t>
      </w:r>
      <w:r w:rsidRPr="008B44DC">
        <w:rPr>
          <w:sz w:val="16"/>
        </w:rPr>
        <w:t xml:space="preserve"> or even integrated, </w:t>
      </w:r>
      <w:r w:rsidRPr="00D82504">
        <w:rPr>
          <w:rStyle w:val="StyleUnderline"/>
          <w:highlight w:val="green"/>
        </w:rPr>
        <w:t>economic interests</w:t>
      </w:r>
      <w:r w:rsidRPr="008B44DC">
        <w:rPr>
          <w:sz w:val="16"/>
        </w:rPr>
        <w:t xml:space="preserve"> – </w:t>
      </w:r>
      <w:r w:rsidRPr="008B44DC">
        <w:rPr>
          <w:rStyle w:val="StyleUnderline"/>
        </w:rPr>
        <w:t xml:space="preserve">compared with other national interests such as military buildup – </w:t>
      </w:r>
      <w:r w:rsidRPr="00D82504">
        <w:rPr>
          <w:rStyle w:val="StyleUnderline"/>
          <w:highlight w:val="green"/>
        </w:rPr>
        <w:t>become the most important</w:t>
      </w:r>
      <w:r w:rsidRPr="008B44DC">
        <w:rPr>
          <w:sz w:val="16"/>
        </w:rPr>
        <w:t>.</w:t>
      </w:r>
    </w:p>
    <w:p w14:paraId="1421514B" w14:textId="77777777" w:rsidR="00DB42E9" w:rsidRPr="008B44DC" w:rsidRDefault="00DB42E9" w:rsidP="00DB42E9">
      <w:pPr>
        <w:rPr>
          <w:sz w:val="16"/>
        </w:rPr>
      </w:pPr>
      <w:r w:rsidRPr="008B44DC">
        <w:rPr>
          <w:rStyle w:val="Emphasis"/>
        </w:rPr>
        <w:t>(3)</w:t>
      </w:r>
      <w:r w:rsidRPr="008B44DC">
        <w:rPr>
          <w:sz w:val="16"/>
        </w:rPr>
        <w:t xml:space="preserve"> </w:t>
      </w:r>
      <w:r w:rsidRPr="008B44DC">
        <w:rPr>
          <w:rStyle w:val="StyleUnderline"/>
        </w:rPr>
        <w:t xml:space="preserve">Strong economic </w:t>
      </w:r>
      <w:r w:rsidRPr="00D82504">
        <w:rPr>
          <w:rStyle w:val="StyleUnderline"/>
          <w:highlight w:val="green"/>
        </w:rPr>
        <w:t>ties make non-military threats</w:t>
      </w:r>
      <w:r w:rsidRPr="008B44DC">
        <w:rPr>
          <w:rStyle w:val="StyleUnderline"/>
        </w:rPr>
        <w:t xml:space="preserve"> such as economic sanctions </w:t>
      </w:r>
      <w:r w:rsidRPr="00D82504">
        <w:rPr>
          <w:rStyle w:val="StyleUnderline"/>
          <w:highlight w:val="green"/>
        </w:rPr>
        <w:t>credible</w:t>
      </w:r>
      <w:r w:rsidRPr="008B44DC">
        <w:rPr>
          <w:sz w:val="16"/>
        </w:rPr>
        <w:t xml:space="preserve">. </w:t>
      </w:r>
      <w:r w:rsidRPr="008B44DC">
        <w:rPr>
          <w:rStyle w:val="StyleUnderline"/>
        </w:rPr>
        <w:t xml:space="preserve">Therefore, </w:t>
      </w:r>
      <w:r w:rsidRPr="00D82504">
        <w:rPr>
          <w:rStyle w:val="StyleUnderline"/>
          <w:highlight w:val="green"/>
        </w:rPr>
        <w:t>when there is</w:t>
      </w:r>
      <w:r w:rsidRPr="008B44DC">
        <w:rPr>
          <w:sz w:val="16"/>
        </w:rPr>
        <w:t xml:space="preserve"> a </w:t>
      </w:r>
      <w:r w:rsidRPr="00D82504">
        <w:rPr>
          <w:rStyle w:val="StyleUnderline"/>
          <w:highlight w:val="green"/>
        </w:rPr>
        <w:t>conflict</w:t>
      </w:r>
      <w:r w:rsidRPr="008B44DC">
        <w:rPr>
          <w:sz w:val="16"/>
        </w:rPr>
        <w:t xml:space="preserve"> between two states that have strong economic ties, </w:t>
      </w:r>
      <w:r w:rsidRPr="008B44DC">
        <w:rPr>
          <w:rStyle w:val="StyleUnderline"/>
        </w:rPr>
        <w:t xml:space="preserve">a </w:t>
      </w:r>
      <w:r w:rsidRPr="00D82504">
        <w:rPr>
          <w:rStyle w:val="Emphasis"/>
          <w:highlight w:val="green"/>
        </w:rPr>
        <w:t>non-military threat</w:t>
      </w:r>
      <w:r w:rsidRPr="00D82504">
        <w:rPr>
          <w:rStyle w:val="StyleUnderline"/>
          <w:highlight w:val="green"/>
        </w:rPr>
        <w:t xml:space="preserve"> is more likely</w:t>
      </w:r>
      <w:r w:rsidRPr="008B44DC">
        <w:rPr>
          <w:rStyle w:val="StyleUnderline"/>
        </w:rPr>
        <w:t xml:space="preserve"> to be the choice</w:t>
      </w:r>
      <w:r w:rsidRPr="008B44DC">
        <w:rPr>
          <w:sz w:val="16"/>
        </w:rPr>
        <w:t xml:space="preserve">. </w:t>
      </w:r>
    </w:p>
    <w:p w14:paraId="5D386789" w14:textId="77777777" w:rsidR="00DB42E9" w:rsidRPr="008B44DC" w:rsidRDefault="00DB42E9" w:rsidP="00DB42E9">
      <w:pPr>
        <w:rPr>
          <w:sz w:val="16"/>
        </w:rPr>
      </w:pPr>
      <w:r w:rsidRPr="008B44DC">
        <w:rPr>
          <w:sz w:val="16"/>
        </w:rPr>
        <w:t xml:space="preserve">Liberals, assuming that states seek to maximize absolute welfare, maintain that situations of </w:t>
      </w:r>
      <w:r w:rsidRPr="00D82504">
        <w:rPr>
          <w:rStyle w:val="Emphasis"/>
          <w:highlight w:val="green"/>
        </w:rPr>
        <w:t>high trade</w:t>
      </w:r>
      <w:r w:rsidRPr="00D82504">
        <w:rPr>
          <w:rStyle w:val="StyleUnderline"/>
          <w:highlight w:val="green"/>
        </w:rPr>
        <w:t xml:space="preserve"> should continue</w:t>
      </w:r>
      <w:r w:rsidRPr="008B44DC">
        <w:rPr>
          <w:rStyle w:val="StyleUnderline"/>
        </w:rPr>
        <w:t xml:space="preserve"> into the foreseeable future</w:t>
      </w:r>
      <w:r w:rsidRPr="008B44DC">
        <w:rPr>
          <w:sz w:val="16"/>
        </w:rPr>
        <w:t xml:space="preserve"> as long as states are rational; such </w:t>
      </w:r>
      <w:r w:rsidRPr="00D82504">
        <w:rPr>
          <w:rStyle w:val="StyleUnderline"/>
          <w:highlight w:val="green"/>
        </w:rPr>
        <w:t>actors have no reason to forsake</w:t>
      </w:r>
      <w:r w:rsidRPr="008B44DC">
        <w:rPr>
          <w:rStyle w:val="StyleUnderline"/>
        </w:rPr>
        <w:t xml:space="preserve"> the </w:t>
      </w:r>
      <w:r w:rsidRPr="00D82504">
        <w:rPr>
          <w:rStyle w:val="StyleUnderline"/>
          <w:highlight w:val="green"/>
        </w:rPr>
        <w:t>benefits</w:t>
      </w:r>
      <w:r w:rsidRPr="008B44DC">
        <w:rPr>
          <w:rStyle w:val="StyleUnderline"/>
        </w:rPr>
        <w:t xml:space="preserve"> from trade, especially defection from the trading arrangement will only lead to retaliation</w:t>
      </w:r>
      <w:r w:rsidRPr="008B44DC">
        <w:rPr>
          <w:sz w:val="16"/>
        </w:rPr>
        <w:t xml:space="preserve">. Liberals can argue that </w:t>
      </w:r>
      <w:r w:rsidRPr="008B44DC">
        <w:rPr>
          <w:rStyle w:val="StyleUnderline"/>
        </w:rPr>
        <w:t>interdependence as reflected in high trade at any particular moment in time-will foster peace, given the benefits of trade over war</w:t>
      </w:r>
      <w:r w:rsidRPr="008B44DC">
        <w:rPr>
          <w:sz w:val="16"/>
        </w:rPr>
        <w:t xml:space="preserve"> (Copeland, 1996, p. 16).</w:t>
      </w:r>
    </w:p>
    <w:p w14:paraId="57E8E2F0" w14:textId="77777777" w:rsidR="00DB42E9" w:rsidRPr="008B44DC" w:rsidRDefault="00DB42E9" w:rsidP="00DB42E9">
      <w:pPr>
        <w:rPr>
          <w:sz w:val="16"/>
        </w:rPr>
      </w:pPr>
      <w:r w:rsidRPr="008B44DC">
        <w:rPr>
          <w:sz w:val="16"/>
        </w:rPr>
        <w:t xml:space="preserve">The core liberal position is straightforward trade provides valuable benefits, or “gains from trade,” to any particular state. </w:t>
      </w:r>
      <w:r w:rsidRPr="008B44D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8B44DC">
        <w:rPr>
          <w:sz w:val="16"/>
        </w:rPr>
        <w:t xml:space="preserve"> (Copeland, 1996, p. 8).</w:t>
      </w:r>
    </w:p>
    <w:p w14:paraId="773BB58E" w14:textId="78782E64" w:rsidR="003E1052" w:rsidRPr="001C3B91" w:rsidRDefault="003E1052" w:rsidP="00D90379">
      <w:pPr>
        <w:pStyle w:val="Heading4"/>
      </w:pPr>
      <w:r>
        <w:t xml:space="preserve">Capitalism </w:t>
      </w:r>
      <w:r>
        <w:rPr>
          <w:u w:val="single"/>
        </w:rPr>
        <w:t>improves Quality of Life</w:t>
      </w:r>
      <w:r>
        <w:t xml:space="preserve"> – ever stat </w:t>
      </w:r>
      <w:r>
        <w:rPr>
          <w:u w:val="single"/>
        </w:rPr>
        <w:t>flow Aff</w:t>
      </w:r>
      <w:r>
        <w:t>.</w:t>
      </w:r>
    </w:p>
    <w:p w14:paraId="48B1027E" w14:textId="77777777" w:rsidR="003E1052" w:rsidRPr="00E211EF" w:rsidRDefault="003E1052" w:rsidP="003E1052">
      <w:r w:rsidRPr="00585AC1">
        <w:rPr>
          <w:rStyle w:val="Style13ptBold"/>
        </w:rPr>
        <w:t>Pinker 18</w:t>
      </w:r>
      <w:r w:rsidRPr="00585AC1">
        <w:t xml:space="preserve"> (Stephen, professor of </w:t>
      </w:r>
      <w:r w:rsidRPr="00E211EF">
        <w:t>psychology at Harvard, “Enlightenment Now: The Case for Reason, Science, Humanism, and Progress, EM)</w:t>
      </w:r>
      <w:r>
        <w:t>//Re-cut by Elmer</w:t>
      </w:r>
      <w:r w:rsidRPr="00E211EF">
        <w:t xml:space="preserve"> **Modified for gendered language</w:t>
      </w:r>
    </w:p>
    <w:p w14:paraId="49B989FE" w14:textId="77777777" w:rsidR="003E1052" w:rsidRPr="001C3B91" w:rsidRDefault="003E1052" w:rsidP="003E1052">
      <w:pPr>
        <w:shd w:val="clear" w:color="auto" w:fill="FFFFFF"/>
        <w:spacing w:line="235" w:lineRule="atLeast"/>
        <w:rPr>
          <w:color w:val="000000" w:themeColor="text1"/>
          <w:sz w:val="16"/>
        </w:rPr>
      </w:pPr>
      <w:r w:rsidRPr="001C3B91">
        <w:rPr>
          <w:color w:val="000000" w:themeColor="text1"/>
          <w:sz w:val="16"/>
        </w:rPr>
        <w:t>In the stacked layer graph in figure 8-5, the thickness of the bottom slab represents the number of people living in extreme poverty, the thickness of the top slab represents the number not living in poverty, and the height of the stack represents the population of the world. It shows that the number of poor people declined just as the number of all people exploded, from 3.7 billion in 1970 to 7.3 billion in 2015. (</w:t>
      </w:r>
      <w:r w:rsidRPr="001C3B91">
        <w:rPr>
          <w:color w:val="000000" w:themeColor="text1"/>
          <w:u w:val="single"/>
        </w:rPr>
        <w:t>Max Roser points out that </w:t>
      </w:r>
      <w:r w:rsidRPr="00DA3FD1">
        <w:rPr>
          <w:color w:val="000000" w:themeColor="text1"/>
          <w:highlight w:val="green"/>
          <w:u w:val="single"/>
          <w:shd w:val="clear" w:color="auto" w:fill="FFFF00"/>
        </w:rPr>
        <w:t xml:space="preserve">if news outlets </w:t>
      </w:r>
      <w:r w:rsidRPr="00DA3FD1">
        <w:rPr>
          <w:b/>
          <w:bCs/>
          <w:color w:val="000000" w:themeColor="text1"/>
          <w:highlight w:val="green"/>
          <w:u w:val="single"/>
          <w:shd w:val="clear" w:color="auto" w:fill="FFFF00"/>
        </w:rPr>
        <w:t xml:space="preserve">truly reported </w:t>
      </w:r>
      <w:r w:rsidRPr="001C3B91">
        <w:rPr>
          <w:u w:val="single"/>
        </w:rPr>
        <w:t>the changing state of</w:t>
      </w:r>
      <w:r w:rsidRPr="001C3B91">
        <w:rPr>
          <w:color w:val="000000" w:themeColor="text1"/>
          <w:u w:val="single"/>
          <w:shd w:val="clear" w:color="auto" w:fill="FFFF00"/>
        </w:rPr>
        <w:t xml:space="preserve"> </w:t>
      </w:r>
      <w:r w:rsidRPr="00DA3FD1">
        <w:rPr>
          <w:color w:val="000000" w:themeColor="text1"/>
          <w:highlight w:val="green"/>
          <w:u w:val="single"/>
          <w:shd w:val="clear" w:color="auto" w:fill="FFFF00"/>
        </w:rPr>
        <w:t xml:space="preserve">the world, they could have run the headline NUMBER OF PEOPLE IN </w:t>
      </w:r>
      <w:r w:rsidRPr="001C3B91">
        <w:rPr>
          <w:u w:val="single"/>
        </w:rPr>
        <w:t xml:space="preserve">EXTREME </w:t>
      </w:r>
      <w:r w:rsidRPr="00DA3FD1">
        <w:rPr>
          <w:color w:val="000000" w:themeColor="text1"/>
          <w:highlight w:val="green"/>
          <w:u w:val="single"/>
          <w:shd w:val="clear" w:color="auto" w:fill="FFFF00"/>
        </w:rPr>
        <w:t xml:space="preserve">POVERTY FELL BY 137,000 </w:t>
      </w:r>
      <w:r w:rsidRPr="001C3B91">
        <w:rPr>
          <w:u w:val="single"/>
        </w:rPr>
        <w:t>SINCE YESTERDAY </w:t>
      </w:r>
      <w:r w:rsidRPr="00DA3FD1">
        <w:rPr>
          <w:highlight w:val="green"/>
          <w:u w:val="single"/>
        </w:rPr>
        <w:t>every da</w:t>
      </w:r>
      <w:r w:rsidRPr="00DA3FD1">
        <w:rPr>
          <w:color w:val="000000" w:themeColor="text1"/>
          <w:highlight w:val="green"/>
          <w:u w:val="single"/>
        </w:rPr>
        <w:t>y </w:t>
      </w:r>
      <w:r w:rsidRPr="00DA3FD1">
        <w:rPr>
          <w:color w:val="000000" w:themeColor="text1"/>
          <w:highlight w:val="green"/>
          <w:u w:val="single"/>
          <w:shd w:val="clear" w:color="auto" w:fill="FFFF00"/>
        </w:rPr>
        <w:t>for the last twenty-five years.</w:t>
      </w:r>
      <w:r w:rsidRPr="001C3B91">
        <w:rPr>
          <w:color w:val="000000" w:themeColor="text1"/>
          <w:u w:val="single"/>
        </w:rPr>
        <w:t>)</w:t>
      </w:r>
      <w:r w:rsidRPr="001C3B91">
        <w:rPr>
          <w:color w:val="000000" w:themeColor="text1"/>
          <w:sz w:val="16"/>
        </w:rPr>
        <w:t> </w:t>
      </w:r>
      <w:r w:rsidRPr="001C3B91">
        <w:rPr>
          <w:color w:val="000000" w:themeColor="text1"/>
          <w:u w:val="single"/>
        </w:rPr>
        <w:t>We live in a world not just with a smaller proportion of extremely poor people but with a smaller number of them, and with 6.6 billion people who are not extremely poor. </w:t>
      </w:r>
      <w:r w:rsidRPr="001C3B91">
        <w:rPr>
          <w:color w:val="000000" w:themeColor="text1"/>
          <w:sz w:val="16"/>
        </w:rPr>
        <w:t>Figure 8-5: Extreme poverty (number), 1820–2015 Sources: Our World in Data, Roser &amp; Ortiz-Ospina 2017, based on data from Bourguignon &amp; Morrison 2002 (1820–1992) and the World Bank 2016g (1981–2015). </w:t>
      </w:r>
      <w:r w:rsidRPr="001C3B91">
        <w:rPr>
          <w:color w:val="000000" w:themeColor="text1"/>
          <w:u w:val="single"/>
        </w:rPr>
        <w:t>Most surprises in history are unpleasant surprises, but this news came as a pleasant shock even to the optimists. In 2000 the United Nations laid out eight Millennium Development Goals, their starting lines backdated to 1990.25 At the time, cynical observers of that underperforming organization dismissed the targets as aspirational boilerplate. Cut the global poverty rate in half, lifting a billion people out of poverty, in twenty-five years? Yeah, yeah. But the world reached the goal five years ahead of schedule. Development experts are still rubbing their eyes.</w:t>
      </w:r>
      <w:r w:rsidRPr="001C3B91">
        <w:rPr>
          <w:color w:val="000000" w:themeColor="text1"/>
          <w:sz w:val="16"/>
        </w:rPr>
        <w:t xml:space="preserve"> Deaton writes, “This is perhaps the most important fact about wellbeing in the world since World War II.”26 The economist Robert Lucas (like Deaton, a Nobel laureate) said, “The consequences for human welfare involved [in understanding rapid economic development] are simply staggering: once one starts to think about them, it is hard to think about anything else.”27 Let’s not stop thinking about tomorrow. Though it’s always dangerous to extrapolate a historical curve, what happens when we try? If we align a ruler with the World Bank data in figure 8-4, we find that it crosses the x-axis (indicating a poverty rate of 0) in 2026. The UN gave itself a cushion in its 2015 Sustainable Development Goals (the successor to its Millennium Development Goals) and set a target of </w:t>
      </w:r>
      <w:r w:rsidRPr="001C3B91">
        <w:rPr>
          <w:color w:val="000000" w:themeColor="text1"/>
          <w:sz w:val="16"/>
        </w:rPr>
        <w:lastRenderedPageBreak/>
        <w:t xml:space="preserve">“ending extreme poverty for all people everywhere” by 2030.28 Ending extreme poverty for all people everywhere! May I live to see the day. (Not even Jesus was that optimistic: he told a supplicant, “The poor you will always have with you.”) Of course that day is a ways off. Hundreds of millions of people remain in extreme poverty, and getting to zero will require a greater effort than just extrapolating along a ruler. Though the numbers are dwindling in countries like India and Indonesia, they are increasing in the poorest of the poor countries, like Congo, Haiti, and Sudan, and the last pockets of poverty will be the hardest to eliminate.29 Also, as we approach the goal we should move the goalposts, since not-so-extreme poverty is still poverty. In </w:t>
      </w:r>
      <w:r w:rsidRPr="001C3B91">
        <w:rPr>
          <w:sz w:val="16"/>
        </w:rPr>
        <w:t>introducing the concept of progress I warned against confusing hard-won headway with a process that magically takes place by itself. The point of calling attention to progress is not self-congratulation but identifying the causes so we can do more of what works. And since we know that something has worked, it’s unnecessary to keep depicting the developing world as a basket case to shake people out of their apathy—with the danger that they will think that additional support would just be throwing money down a rat hole.30 So what is the world doing right? As with most forms of progress, a lot of good things happen at once and reinforce one another, so it’s hard to identify a first domino. Cynical explanations, such as that the enrichment is a one-time dividend of a surge in the price of oil and other commodities, or that the statistics are inflated by the rise of populous China, have been examined</w:t>
      </w:r>
      <w:r w:rsidRPr="001C3B91">
        <w:rPr>
          <w:color w:val="000000" w:themeColor="text1"/>
          <w:sz w:val="16"/>
        </w:rPr>
        <w:t xml:space="preserve"> and dismissed. Radelet and other development experts point to five causes.31 “In 1976,” Radelet writes, “</w:t>
      </w:r>
      <w:r w:rsidRPr="001C3B91">
        <w:rPr>
          <w:color w:val="000000" w:themeColor="text1"/>
          <w:u w:val="single"/>
        </w:rPr>
        <w:t>Mao single-handedly and dramatically changed the direction of global poverty with one simple act: he died</w:t>
      </w:r>
      <w:r w:rsidRPr="001C3B91">
        <w:rPr>
          <w:color w:val="000000" w:themeColor="text1"/>
          <w:sz w:val="16"/>
        </w:rPr>
        <w:t>.”32 Though China’s rise is not exclusively responsible for the Great Convergence, the country’s sheer bulk is bound to move the totals around, and the explanations for its progress apply elsewhere. The death of Mao Zedong is emblematic of three of the major causes of the Great Convergence. The first is the decline of communism (together with intrusive socialism). For reasons we have seen, market economies can generate wealth prodigiously while totalitarian </w:t>
      </w:r>
      <w:r w:rsidRPr="00DA3FD1">
        <w:rPr>
          <w:color w:val="000000" w:themeColor="text1"/>
          <w:highlight w:val="green"/>
          <w:u w:val="single"/>
          <w:shd w:val="clear" w:color="auto" w:fill="FFFF00"/>
        </w:rPr>
        <w:t xml:space="preserve">planned economies </w:t>
      </w:r>
      <w:r w:rsidRPr="00DA3FD1">
        <w:rPr>
          <w:b/>
          <w:bCs/>
          <w:color w:val="000000" w:themeColor="text1"/>
          <w:highlight w:val="green"/>
          <w:u w:val="single"/>
          <w:shd w:val="clear" w:color="auto" w:fill="FFFF00"/>
        </w:rPr>
        <w:t>impose scarcity, stagnation, and often famine</w:t>
      </w:r>
      <w:r w:rsidRPr="00DA3FD1">
        <w:rPr>
          <w:color w:val="000000" w:themeColor="text1"/>
          <w:highlight w:val="green"/>
          <w:u w:val="single"/>
          <w:shd w:val="clear" w:color="auto" w:fill="FFFF00"/>
        </w:rPr>
        <w:t xml:space="preserve">. Market economies, </w:t>
      </w:r>
      <w:r w:rsidRPr="001C3B91">
        <w:rPr>
          <w:color w:val="000000" w:themeColor="text1"/>
          <w:u w:val="single"/>
        </w:rPr>
        <w:t>in addition to reaping the benefits of specialization and providing incentives for people to produce things that other people want, </w:t>
      </w:r>
      <w:r w:rsidRPr="00DA3FD1">
        <w:rPr>
          <w:color w:val="000000" w:themeColor="text1"/>
          <w:highlight w:val="green"/>
          <w:u w:val="single"/>
        </w:rPr>
        <w:t>solve</w:t>
      </w:r>
      <w:r w:rsidRPr="001C3B91">
        <w:rPr>
          <w:color w:val="000000" w:themeColor="text1"/>
          <w:u w:val="single"/>
        </w:rPr>
        <w:t xml:space="preserve"> the problem of coordinating the efforts of hundreds of millions of people </w:t>
      </w:r>
      <w:r w:rsidRPr="00DA3FD1">
        <w:rPr>
          <w:color w:val="000000" w:themeColor="text1"/>
          <w:highlight w:val="green"/>
          <w:u w:val="single"/>
        </w:rPr>
        <w:t xml:space="preserve">by using prices to propagate information about need </w:t>
      </w:r>
      <w:r w:rsidRPr="001C3B91">
        <w:rPr>
          <w:color w:val="000000" w:themeColor="text1"/>
          <w:u w:val="single"/>
        </w:rPr>
        <w:t>and availability far and wide, </w:t>
      </w:r>
      <w:r w:rsidRPr="001C3B91">
        <w:rPr>
          <w:u w:val="single"/>
        </w:rPr>
        <w:t>a computational problem that no planner is brilliant enough to solve from a central bureau.33 A shift from collectivization, centralized control,</w:t>
      </w:r>
      <w:r w:rsidRPr="001C3B91">
        <w:rPr>
          <w:color w:val="000000" w:themeColor="text1"/>
          <w:u w:val="single"/>
        </w:rPr>
        <w:t xml:space="preserve"> government monopolies, and suffocating permit bureaucracies (what in India was called “the license raj”) to open economies took place on a number of fronts beginning in the 1980s.</w:t>
      </w:r>
      <w:r w:rsidRPr="001C3B91">
        <w:rPr>
          <w:color w:val="000000" w:themeColor="text1"/>
          <w:sz w:val="16"/>
        </w:rPr>
        <w:t> They </w:t>
      </w:r>
      <w:r w:rsidRPr="001C3B91">
        <w:rPr>
          <w:color w:val="000000" w:themeColor="text1"/>
          <w:u w:val="single"/>
        </w:rPr>
        <w:t>included Deng Xiaoping’s embrace of capitalism in China, the collapse of the Soviet Union and its domination of Eastern Europe, and the liberalization of the economies of India, Brazil, Vietnam, and other countries. Though intellectuals are apt to do a spit take when they read a defense of capitalism, its economic benefits are so obvious that they don’t need to be shown with numbers. They can literally be seen from space. A satellite photograph of Korea showing the capitalist South aglow in light and the Communist North a pit of darkness vividly illustrates the contrast in the wealth-generating capability between the two economic systems, holding geography, history, and culture constant.</w:t>
      </w:r>
      <w:r w:rsidRPr="001C3B91">
        <w:rPr>
          <w:color w:val="000000" w:themeColor="text1"/>
          <w:sz w:val="16"/>
        </w:rPr>
        <w:t xml:space="preserve"> Other matched pairs with an experimental group and a control group lead to the same conclusion: West and East Germany when they were divided by the Iron Curtain; Botswana versus Zimbabwe under Robert Mugabe; Chile versus Venezuela under Hugo Chávez and Nicolás Maduro—the latter a once-wealthy, oil-rich country now suffering from widespread hunger and a critical shortage of medical care.34 It’s important to add that the market economies which blossomed in the more fortunate parts of the developing world were not the laissez-faire anarchies of right-wing fantasies and left-wing nightmares. To varying degrees, their governments invested in education, public health, infrastructure, and agricultural and job training, together with social insurance and poverty-reduction programs.35 Radelet’s second explanation of the Great Convergence is leadership. Mao imposed more than communism on China. He was a mercurial megalomaniac who foisted crackbrained schemes on the country, such as the Great Leap Forward (with its gargantuan communes, useless backyard smelters, and screwball agronomic practices) and the Cultural Revolution (which turned the younger generation into gangs of thugs who terrorized teachers, managers, and descendants of “rich peasants”).36 During the decades of stagnation from the 1970s to the early 1990s, many other developing countries were commandeered by psychopathic strongmen with ideological, religious, tribal, paranoid, or self-aggrandizing agendas rather than a mandate to enhance the well-being of their citizens. Depending on their sympathy or antipathy for communism, they were propped up by the Soviet Union or the United States under the principle “He may be a son of a bitch, but he’s our son of a bitch.”37 The 1990s and 2000s saw a spread of democracy (chapter 14) and the rise of levelheaded, humanistic leaders—not just national statesmen like Nelson Mandela, Corazon Aquino, and Ellen Johnson Sirleaf but local religious and civil-society leaders acting to improve the lives of their compatriots.38 A third cause was the end of the Cold War. It not only pulled the rug out from under a number of tinpot dictators but snuffed out many of the civil wars that had racked developing countries since they attained independence in the 1960s. Civil war is both a humanitarian disaster and an economic one, as facilities are destroyed, resources are diverted, children are kept out of school, and managers and workers are pulled away from work or killed. The economist Paul Collier, who calls war “development in reverse,” has estimated that a typical civil war costs a country $50 billion.39 A fourth cause is globalization, in particular the explosion in trade made possible by container ships and jet airplanes and by the liberalization of tariffs and other barriers to investment and trade. Classical economics and common sense agree that a larger trading network should make everyone, </w:t>
      </w:r>
      <w:r w:rsidRPr="001C3B91">
        <w:rPr>
          <w:color w:val="000000" w:themeColor="text1"/>
          <w:sz w:val="16"/>
        </w:rPr>
        <w:lastRenderedPageBreak/>
        <w:t>on average, better off. As countries specialize in different goods and services, they can produce them more efficiently, and it doesn’t cost them much more to offer their wares to billions of people than to thousands. At the same time buyers, shopping for the best price in a global bazaar, can get more of what they want. (Common sense is less likely to appreciate a corollary called comparative advantage, which predicts that, on average, everyone is better off when each country sells the goods and services that it can produce most efficiently even if the buyers could produce them still more efficiently themselves.) Notwithstanding the horror that the word elicits in many parts of the political spectrum, globalization, development analysts agree, has been a bonanza for the poor. Deaton notes, “Some argue that globalization is a neoliberal conspiracy designed to enrich a very few at the expense of many. If so, that conspiracy was a disastrous failure—or at least, it helped more than a billion people as an unintended consequence. If only unintended consequences always worked so favorably.”40 </w:t>
      </w:r>
      <w:r w:rsidRPr="001C3B91">
        <w:rPr>
          <w:color w:val="000000" w:themeColor="text1"/>
          <w:u w:val="single"/>
        </w:rPr>
        <w:t xml:space="preserve">To be sure, the industrialization of the developing world, like the Industrial Revolution two centuries before it, has produced working conditions that are harsh by the standards of modern rich countries and have elicited bitter condemnation. The Romantic movement in the 19th century was partly a reaction to the “dark satanic mills” (as William Blake called them), and since that time a loathing of industry has been a sacred value of C. P. Snow’s Second Culture of literary intellectuals.41 Nothing in Snow’s essay enraged his assailant F. R. Leavis as much as this passage: It is all very well for us, </w:t>
      </w:r>
      <w:r w:rsidRPr="001C3B91">
        <w:rPr>
          <w:sz w:val="16"/>
        </w:rPr>
        <w:t>sitting pretty, to think that material standards of living don’t matter all that much. It is all very well for one, as a personal</w:t>
      </w:r>
      <w:r w:rsidRPr="001C3B91">
        <w:rPr>
          <w:color w:val="000000" w:themeColor="text1"/>
          <w:u w:val="single"/>
        </w:rPr>
        <w:t xml:space="preserve"> choice, </w:t>
      </w:r>
      <w:r w:rsidRPr="00DA3FD1">
        <w:rPr>
          <w:color w:val="000000" w:themeColor="text1"/>
          <w:highlight w:val="green"/>
          <w:u w:val="single"/>
          <w:shd w:val="clear" w:color="auto" w:fill="FFFF00"/>
        </w:rPr>
        <w:t>to reject industrialization</w:t>
      </w:r>
      <w:r w:rsidRPr="001C3B91">
        <w:rPr>
          <w:color w:val="000000" w:themeColor="text1"/>
          <w:u w:val="single"/>
        </w:rPr>
        <w:t>—do a modern Walden if you like, </w:t>
      </w:r>
      <w:r w:rsidRPr="001C3B91">
        <w:rPr>
          <w:sz w:val="16"/>
        </w:rPr>
        <w:t>and if you go</w:t>
      </w:r>
      <w:r w:rsidRPr="001C3B91">
        <w:rPr>
          <w:color w:val="000000" w:themeColor="text1"/>
          <w:u w:val="single"/>
          <w:shd w:val="clear" w:color="auto" w:fill="FFFF00"/>
        </w:rPr>
        <w:t xml:space="preserve"> </w:t>
      </w:r>
      <w:r w:rsidRPr="00DA3FD1">
        <w:rPr>
          <w:color w:val="000000" w:themeColor="text1"/>
          <w:highlight w:val="green"/>
          <w:u w:val="single"/>
          <w:shd w:val="clear" w:color="auto" w:fill="FFFF00"/>
        </w:rPr>
        <w:t>without </w:t>
      </w:r>
      <w:r w:rsidRPr="001C3B91">
        <w:rPr>
          <w:color w:val="000000" w:themeColor="text1"/>
          <w:u w:val="single"/>
        </w:rPr>
        <w:t>much</w:t>
      </w:r>
      <w:r w:rsidRPr="00DA3FD1">
        <w:rPr>
          <w:color w:val="000000" w:themeColor="text1"/>
          <w:highlight w:val="green"/>
          <w:u w:val="single"/>
          <w:shd w:val="clear" w:color="auto" w:fill="FFFF00"/>
        </w:rPr>
        <w:t> food, see </w:t>
      </w:r>
      <w:r w:rsidRPr="001C3B91">
        <w:rPr>
          <w:color w:val="000000" w:themeColor="text1"/>
          <w:u w:val="single"/>
        </w:rPr>
        <w:t>most of your </w:t>
      </w:r>
      <w:r w:rsidRPr="00DA3FD1">
        <w:rPr>
          <w:b/>
          <w:bCs/>
          <w:color w:val="000000" w:themeColor="text1"/>
          <w:highlight w:val="green"/>
          <w:u w:val="single"/>
          <w:shd w:val="clear" w:color="auto" w:fill="FFFF00"/>
        </w:rPr>
        <w:t>children die in infancy, despise</w:t>
      </w:r>
      <w:r w:rsidRPr="00DA3FD1">
        <w:rPr>
          <w:color w:val="000000" w:themeColor="text1"/>
          <w:highlight w:val="green"/>
          <w:u w:val="single"/>
          <w:shd w:val="clear" w:color="auto" w:fill="FFFF00"/>
        </w:rPr>
        <w:t> </w:t>
      </w:r>
      <w:r w:rsidRPr="001C3B91">
        <w:rPr>
          <w:color w:val="000000" w:themeColor="text1"/>
          <w:u w:val="single"/>
        </w:rPr>
        <w:t>the comforts of </w:t>
      </w:r>
      <w:r w:rsidRPr="00DA3FD1">
        <w:rPr>
          <w:b/>
          <w:bCs/>
          <w:color w:val="000000" w:themeColor="text1"/>
          <w:highlight w:val="green"/>
          <w:u w:val="single"/>
          <w:shd w:val="clear" w:color="auto" w:fill="FFFF00"/>
        </w:rPr>
        <w:t>literacy</w:t>
      </w:r>
      <w:r w:rsidRPr="00DA3FD1">
        <w:rPr>
          <w:color w:val="000000" w:themeColor="text1"/>
          <w:highlight w:val="green"/>
          <w:u w:val="single"/>
          <w:shd w:val="clear" w:color="auto" w:fill="FFFF00"/>
        </w:rPr>
        <w:t xml:space="preserve">, </w:t>
      </w:r>
      <w:r w:rsidRPr="00DA3FD1">
        <w:rPr>
          <w:b/>
          <w:bCs/>
          <w:color w:val="000000" w:themeColor="text1"/>
          <w:highlight w:val="green"/>
          <w:u w:val="single"/>
          <w:shd w:val="clear" w:color="auto" w:fill="FFFF00"/>
        </w:rPr>
        <w:t>accept twenty years off your own life</w:t>
      </w:r>
      <w:r w:rsidRPr="001C3B91">
        <w:rPr>
          <w:sz w:val="16"/>
        </w:rPr>
        <w:t>, then I respect you for the strength of your aesthetic revulsion. But I don’t respect you in the slightest if, even passively, you try to impose the same choice on others who are not free to</w:t>
      </w:r>
      <w:r w:rsidRPr="001C3B91">
        <w:rPr>
          <w:color w:val="000000" w:themeColor="text1"/>
          <w:u w:val="single"/>
        </w:rPr>
        <w:t xml:space="preserve"> choose. In fact, we know what their choice would be. For, with singular unanimity, in any country where they have had the chance, the poor have walked off the land into the factories as fast as the factories could take them</w:t>
      </w:r>
      <w:r w:rsidRPr="001C3B91">
        <w:rPr>
          <w:color w:val="000000" w:themeColor="text1"/>
          <w:sz w:val="16"/>
        </w:rPr>
        <w:t>.42 As we have seen, Snow was accurate in his claims about advances in life and health, and he was also right that the appropriate standard in considering the plight of the poor in industrializing countries is the set of alternatives available to them where and when they live. Snow’s argument is being echoed fifty years later by development experts such as Radelet, who observes </w:t>
      </w:r>
      <w:r w:rsidRPr="001C3B91">
        <w:rPr>
          <w:color w:val="000000" w:themeColor="text1"/>
          <w:u w:val="single"/>
        </w:rPr>
        <w:t>that “while working on the factory floor is often referred to as sweatshop labor, it is often better than the grand[parent] of all sweatshops: working in the fields as an agricultural day laborer.” </w:t>
      </w:r>
      <w:r w:rsidRPr="001C3B91">
        <w:rPr>
          <w:color w:val="000000" w:themeColor="text1"/>
          <w:sz w:val="16"/>
        </w:rPr>
        <w:t>When I lived in Indonesia in the early 1990s, I arrived with a somewhat romanticized view of the beauty of people working in rice paddies, together with reservations about the rapidly growing factory jobs. The longer I was there, the more I recognized how incredibly difficult it is to work in the rice fields. It’s a backbreaking grind, with people eking out the barest of livings by bending over for hours in the hot sun to terrace the fields, plant the seeds, pull the weeds, transplant the seedlings, chase the pests, and harvest the grain. Standing in the pools of water brings leeches and the constant risk of malaria, encephalitis, and other diseases. And, of course, it is hot, all the time. So, it was not too much of a surprise that when factory jobs opened offering wages of $2 a day, hundreds of people lined up just to get a shot at applying.43 The benefits of industrial employment can go beyond material living standards. For the women who get these jobs, it can be a liberation. In her article “The Feminist Side of Sweatshops,” Chelsea Follett (the managing editor of HumanProgress) recounts that factory work in the 19th century offered women an escape from the traditional gender roles of farm and village life, and so was held by some men at the time “sufficient to damn to infamy the most worthy and virtuous girl.” The girls themselves did not always see it that way. A textile mill worker in Lowell, Massachusetts, wrote in 1840: We are collected . . . to get money, as much of it and as fast as we can. . . . Strange would it be, if in money-loving New England, one of the most lucrative female employments should be rejected because it is toilsome, or because some people are prejudiced against it. Yankee girls have too much independence for that.44 Here again, experiences during the Industrial Revolution prefigure those in the developing world today. Kavita Ramdas, the head of the Global Fund for Women, said in 2001 that in an Indian village “all there is for a woman is to obey her husband and relatives, pound millet, and sing. If she moves to town, she can get a job, start a business, and get education for her children.”45 An analysis in Bangladesh confirmed that the women who worked in the garment industry (as my grandparents did in 1930s Canada) enjoyed rising wages, later marriage, and fewer and better-educated children.46 Over the course of a generation, slums, barrios, and favelas can morph into suburbs, and the working class can become middle class.47 </w:t>
      </w:r>
      <w:r w:rsidRPr="001C3B91">
        <w:rPr>
          <w:color w:val="000000" w:themeColor="text1"/>
          <w:u w:val="single"/>
        </w:rPr>
        <w:t>To appreciate the long-term benefits of industrialization one does not have to accept its cruelties. One can imagine an alternative history of the Industrial Revolution in which modern sensibilities applied earlier and the factories operated without children and with better working conditions for the adults. Today there are doubtless factories in the developing world that could offer as many jobs and still turn a profit while treating their workers more humanely</w:t>
      </w:r>
      <w:r w:rsidRPr="001C3B91">
        <w:rPr>
          <w:sz w:val="16"/>
        </w:rPr>
        <w:t xml:space="preserve">. Pressure from trade negotiators and consumer protests has measurably </w:t>
      </w:r>
      <w:r w:rsidRPr="00DA3FD1">
        <w:rPr>
          <w:color w:val="000000" w:themeColor="text1"/>
          <w:highlight w:val="green"/>
          <w:u w:val="single"/>
          <w:shd w:val="clear" w:color="auto" w:fill="FFFF00"/>
        </w:rPr>
        <w:t xml:space="preserve">improved working conditions </w:t>
      </w:r>
      <w:r w:rsidRPr="001C3B91">
        <w:rPr>
          <w:sz w:val="16"/>
        </w:rPr>
        <w:t xml:space="preserve">in many places, and it </w:t>
      </w:r>
      <w:r w:rsidRPr="00DA3FD1">
        <w:rPr>
          <w:color w:val="000000" w:themeColor="text1"/>
          <w:highlight w:val="green"/>
          <w:u w:val="single"/>
          <w:shd w:val="clear" w:color="auto" w:fill="FFFF00"/>
        </w:rPr>
        <w:t>is a natural progression as countries get richer and more integrated into the global community</w:t>
      </w:r>
      <w:r w:rsidRPr="001C3B91">
        <w:rPr>
          <w:color w:val="000000" w:themeColor="text1"/>
          <w:sz w:val="16"/>
        </w:rPr>
        <w:t xml:space="preserve"> (as we will see in chapters 12 and 17 when we look at the history of working conditions in our own </w:t>
      </w:r>
      <w:r w:rsidRPr="001C3B91">
        <w:rPr>
          <w:sz w:val="16"/>
        </w:rPr>
        <w:t xml:space="preserve">society).48 Progress consists not in accepting every change as part of an indivisible package—as if we had to make a yes-or-no decision on whether the Industrial Revolution, or globalization, is a good thing or bad </w:t>
      </w:r>
      <w:r w:rsidRPr="001C3B91">
        <w:rPr>
          <w:sz w:val="16"/>
        </w:rPr>
        <w:lastRenderedPageBreak/>
        <w:t>thing, exactly as each has unfolded in every detail. Progress consists of unbundling the features of a social process as much as we can to maximize the human benefits while minimizing the harms. The last, and in many analyses the most important, contributor to the Great Convergence is science</w:t>
      </w:r>
      <w:r w:rsidRPr="001C3B91">
        <w:rPr>
          <w:color w:val="000000" w:themeColor="text1"/>
          <w:sz w:val="16"/>
        </w:rPr>
        <w:t xml:space="preserve"> and technology.49 Life is getting cheaper, in a good way. Thanks to advances in know-how, an hour of labor can buy more food, health, education, clothing, building materials, and small necessities and luxuries than it used to. Not only can people eat cheaper food and take cheaper medicines, but children can wear cheap plastic sandals instead of going barefoot, and adults can hang out together getting their hair done or watching a soccer game using cheap solar panels and appliances. As for good advice on health, farming, and business: it’s better than cheap; it’s free. Today about half the adults in the world own a smartphone, and there are as many subscriptions as people. In parts of the world without roads, landlines, postal service, newspapers, or banks, mobile phones are more than a way to share gossip and cat photos; they are a major generator of wealth. They allow people to transfer money, order supplies, track the weather and markets, find day labor, get advice on health and farming practices, even obtain a primary education.50 An analysis by the economist Robert Jensen subtitled “The Micro and Mackerel Economics of Information” showed how South Indian small fishermen increased their income and lowered the local price of fish by using their mobile phones at sea to find the market which offered the best price that day, sparing them from having to unload their perishable catch on fish-glutted towns while other towns went fishless.51 In this way mobile phones are allowing hundreds of millions of small farmers and fishers to become the omniscient rational actors in the ideal frictionless markets of economics textbooks. According to one estimate, every cell phone adds $3,000 to the annual GDP of a developing country.52 The beneficent power of knowledge has rewritten the rules of global development. Development experts differ on the wisdom of foreign aid. Some argue that it does more harm than good by enriching corrupt governments and competing with local commerce.53 Others cite recent numbers which suggest that intelligently allocated aid has in fact done tremendous good.54 But while they disagree on the effects of donated food and dollars, all agree that donated technology—medicines, electronics, crop varieties, and best practices in agriculture, business, and public health—has been an unalloyed boon. (As Jefferson noted, he who receives an idea from me receives instruction without lessening mine.) And for all the emphasis I’ve placed on GDP per capita, the value of knowledge has made that measure less relevant to what we really care about, quality of life. If I had squeezed a line for Africa into the lower right corner of figure 8-3, it would look unimpressive: the line would curve upward, to be sure, but without the exponential blastoff of the lines for Europe and Asia. Charles Kenny emphasizes that the actual progress of Africa belies the shallow slope, because health, longevity, and education are so much more affordable than they used to be. Though in general people in richer countries live longer (a relationship called the Preston curve, after the economist who discovered it), the whole curve is being pushed upward, as everyone is living longer regardless of income.55 In the richest country two centuries ago (the Netherlands), life expectancy was just forty, and in no country was it above forty-five. Today, life expectancy in the poorest country in the world (the Central African Republic) is fifty-four, and in no country is it below forty-five.56 Though it’s easy to sneer at national income as a shallow and materialistic measure, it correlates with every indicator of human flourishing, as we will repeatedly see in the chapters to come. Most obviously, GDP per capita correlates with longevity, health, and nutrition.57 Less obviously, it correlates with higher ethical values like peace, freedom, human rights, and tolerance.58 Richer countries, on average, fight fewer wars with each other (chapter 11), are less likely to be riven by civil wars (chapter 11), are more likely to become and stay democratic (chapter 14), and have greater respect for human rights (chapter 14—on average, that is; Arab oil states are rich but repressive). The citizens of richer countries have greater respect for “emancipative” or liberal values such as women’s equality, free speech, gay rights, participatory democracy, and protection of the environment (chapters 10 and 15). </w:t>
      </w:r>
      <w:r w:rsidRPr="00DA3FD1">
        <w:rPr>
          <w:color w:val="000000" w:themeColor="text1"/>
          <w:highlight w:val="green"/>
          <w:u w:val="single"/>
          <w:shd w:val="clear" w:color="auto" w:fill="FFFF00"/>
        </w:rPr>
        <w:t>Not surprisingly, as countries get richer they get happier</w:t>
      </w:r>
      <w:r w:rsidRPr="001C3B91">
        <w:rPr>
          <w:color w:val="000000" w:themeColor="text1"/>
          <w:sz w:val="16"/>
        </w:rPr>
        <w:t> (chapter 18); </w:t>
      </w:r>
      <w:r w:rsidRPr="00DA3FD1">
        <w:rPr>
          <w:color w:val="000000" w:themeColor="text1"/>
          <w:highlight w:val="green"/>
          <w:u w:val="single"/>
          <w:shd w:val="clear" w:color="auto" w:fill="FFFF00"/>
        </w:rPr>
        <w:t>more surprisingly</w:t>
      </w:r>
      <w:r w:rsidRPr="001C3B91">
        <w:rPr>
          <w:color w:val="000000" w:themeColor="text1"/>
          <w:u w:val="single"/>
        </w:rPr>
        <w:t>, as countries get richer </w:t>
      </w:r>
      <w:r w:rsidRPr="00DA3FD1">
        <w:rPr>
          <w:color w:val="000000" w:themeColor="text1"/>
          <w:highlight w:val="green"/>
          <w:u w:val="single"/>
          <w:shd w:val="clear" w:color="auto" w:fill="FFFF00"/>
        </w:rPr>
        <w:t>they get smarter</w:t>
      </w:r>
      <w:r w:rsidRPr="001C3B91">
        <w:rPr>
          <w:color w:val="000000" w:themeColor="text1"/>
          <w:sz w:val="16"/>
        </w:rPr>
        <w:t> (chapter 16).59 </w:t>
      </w:r>
      <w:r w:rsidRPr="001C3B91">
        <w:rPr>
          <w:color w:val="000000" w:themeColor="text1"/>
          <w:u w:val="single"/>
        </w:rPr>
        <w:t>In explaining this Somalia-to-Sweden continuum, with poor violent repressive unhappy countries at one end and rich peaceful liberal happy ones at the other, correlation is not causation, and other factors like education, geography, history, and culture may play roles.</w:t>
      </w:r>
      <w:r w:rsidRPr="001C3B91">
        <w:rPr>
          <w:color w:val="000000" w:themeColor="text1"/>
          <w:sz w:val="16"/>
        </w:rPr>
        <w:t>60 But when the quants try to tease them apart, they find that </w:t>
      </w:r>
      <w:r w:rsidRPr="001C3B91">
        <w:rPr>
          <w:color w:val="000000" w:themeColor="text1"/>
          <w:u w:val="single"/>
        </w:rPr>
        <w:t>economic development does seem to be a major mover of human welfare.</w:t>
      </w:r>
      <w:r w:rsidRPr="001C3B91">
        <w:rPr>
          <w:color w:val="000000" w:themeColor="text1"/>
          <w:sz w:val="16"/>
        </w:rPr>
        <w:t>61 In an old academic joke, a dean is presiding over a faculty meeting when a genie appears and offers him one of three wishes—money, fame, or wisdom. The dean replies, “That’s easy. I’m a scholar. I’ve devoted my life to understanding. Of course I’ll take wisdom.” The genie waves his hand and vanishes in a puff of smoke. The smoke clears to reveal the dean with his head in his hands, lost in thought. A minute elapses. Ten minutes. Fifteen. Finally a professor calls out, “Well? Well?” The dean mutters, “I should have taken the money.”</w:t>
      </w:r>
    </w:p>
    <w:p w14:paraId="049F4A0A" w14:textId="77777777" w:rsidR="003E1052" w:rsidRPr="00B4197C" w:rsidRDefault="003E1052" w:rsidP="00962032"/>
    <w:sectPr w:rsidR="003E1052" w:rsidRPr="00B419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87852532480"/>
    <w:docVar w:name="VerbatimVersion" w:val="5.1"/>
  </w:docVars>
  <w:rsids>
    <w:rsidRoot w:val="00180768"/>
    <w:rsid w:val="000139A3"/>
    <w:rsid w:val="000D54F2"/>
    <w:rsid w:val="00100833"/>
    <w:rsid w:val="00104529"/>
    <w:rsid w:val="00105942"/>
    <w:rsid w:val="00107396"/>
    <w:rsid w:val="00144A4C"/>
    <w:rsid w:val="00176AB0"/>
    <w:rsid w:val="00177B7D"/>
    <w:rsid w:val="00180768"/>
    <w:rsid w:val="0018322D"/>
    <w:rsid w:val="001B4FAC"/>
    <w:rsid w:val="001B5776"/>
    <w:rsid w:val="001E527A"/>
    <w:rsid w:val="001F78CE"/>
    <w:rsid w:val="00251FC7"/>
    <w:rsid w:val="002855A7"/>
    <w:rsid w:val="00290EB7"/>
    <w:rsid w:val="002B146A"/>
    <w:rsid w:val="002B5E17"/>
    <w:rsid w:val="00315690"/>
    <w:rsid w:val="00316B75"/>
    <w:rsid w:val="00325646"/>
    <w:rsid w:val="003460F2"/>
    <w:rsid w:val="003658EF"/>
    <w:rsid w:val="0038158C"/>
    <w:rsid w:val="003902BA"/>
    <w:rsid w:val="003A09E2"/>
    <w:rsid w:val="003E1052"/>
    <w:rsid w:val="00407037"/>
    <w:rsid w:val="00444D76"/>
    <w:rsid w:val="004605D6"/>
    <w:rsid w:val="004A2E18"/>
    <w:rsid w:val="004C60E8"/>
    <w:rsid w:val="004E3579"/>
    <w:rsid w:val="004E728B"/>
    <w:rsid w:val="004F39E0"/>
    <w:rsid w:val="005232AC"/>
    <w:rsid w:val="00537BD5"/>
    <w:rsid w:val="00571A30"/>
    <w:rsid w:val="0057268A"/>
    <w:rsid w:val="005D2912"/>
    <w:rsid w:val="00602E02"/>
    <w:rsid w:val="006065BD"/>
    <w:rsid w:val="00622C06"/>
    <w:rsid w:val="00645FA9"/>
    <w:rsid w:val="00647866"/>
    <w:rsid w:val="00665003"/>
    <w:rsid w:val="00667A29"/>
    <w:rsid w:val="006A2AD0"/>
    <w:rsid w:val="006C2375"/>
    <w:rsid w:val="006C5E53"/>
    <w:rsid w:val="006D4ECC"/>
    <w:rsid w:val="00722258"/>
    <w:rsid w:val="007243E5"/>
    <w:rsid w:val="00766EA0"/>
    <w:rsid w:val="007A2226"/>
    <w:rsid w:val="007C664B"/>
    <w:rsid w:val="007F5B66"/>
    <w:rsid w:val="00820AD9"/>
    <w:rsid w:val="00823A1C"/>
    <w:rsid w:val="00845B9D"/>
    <w:rsid w:val="00860984"/>
    <w:rsid w:val="008A5183"/>
    <w:rsid w:val="008B3ECB"/>
    <w:rsid w:val="008B4E85"/>
    <w:rsid w:val="008C0D7A"/>
    <w:rsid w:val="008C1B2E"/>
    <w:rsid w:val="0091627E"/>
    <w:rsid w:val="00962032"/>
    <w:rsid w:val="0097032B"/>
    <w:rsid w:val="009A5431"/>
    <w:rsid w:val="009D2796"/>
    <w:rsid w:val="009D2EAD"/>
    <w:rsid w:val="009D54B2"/>
    <w:rsid w:val="009E1922"/>
    <w:rsid w:val="009F7ED2"/>
    <w:rsid w:val="00A01FD4"/>
    <w:rsid w:val="00A93661"/>
    <w:rsid w:val="00A95652"/>
    <w:rsid w:val="00AC0AB8"/>
    <w:rsid w:val="00AD0BF3"/>
    <w:rsid w:val="00B33C6D"/>
    <w:rsid w:val="00B4197C"/>
    <w:rsid w:val="00B4508F"/>
    <w:rsid w:val="00B55AD5"/>
    <w:rsid w:val="00B8057C"/>
    <w:rsid w:val="00BD6238"/>
    <w:rsid w:val="00BF593B"/>
    <w:rsid w:val="00BF773A"/>
    <w:rsid w:val="00BF7E81"/>
    <w:rsid w:val="00C13773"/>
    <w:rsid w:val="00C17CC8"/>
    <w:rsid w:val="00C55F5A"/>
    <w:rsid w:val="00C83417"/>
    <w:rsid w:val="00C95E23"/>
    <w:rsid w:val="00C9604F"/>
    <w:rsid w:val="00CA19AA"/>
    <w:rsid w:val="00CC5298"/>
    <w:rsid w:val="00CD736E"/>
    <w:rsid w:val="00CD798D"/>
    <w:rsid w:val="00CE161E"/>
    <w:rsid w:val="00CF59A8"/>
    <w:rsid w:val="00D325A9"/>
    <w:rsid w:val="00D36A8A"/>
    <w:rsid w:val="00D50A7A"/>
    <w:rsid w:val="00D61409"/>
    <w:rsid w:val="00D6691E"/>
    <w:rsid w:val="00D71170"/>
    <w:rsid w:val="00D90379"/>
    <w:rsid w:val="00DA1C92"/>
    <w:rsid w:val="00DA25D4"/>
    <w:rsid w:val="00DA6538"/>
    <w:rsid w:val="00DB42E9"/>
    <w:rsid w:val="00E15E75"/>
    <w:rsid w:val="00E41261"/>
    <w:rsid w:val="00E5262C"/>
    <w:rsid w:val="00EC7DC4"/>
    <w:rsid w:val="00ED30CF"/>
    <w:rsid w:val="00F176EF"/>
    <w:rsid w:val="00F45E10"/>
    <w:rsid w:val="00F6364A"/>
    <w:rsid w:val="00F9113A"/>
    <w:rsid w:val="00F92EAC"/>
    <w:rsid w:val="00FE051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5AAB7"/>
  <w15:chartTrackingRefBased/>
  <w15:docId w15:val="{0DE81932-EE6C-4EB3-8052-F580020C9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2C06"/>
    <w:rPr>
      <w:rFonts w:ascii="Calibri" w:hAnsi="Calibri"/>
    </w:rPr>
  </w:style>
  <w:style w:type="paragraph" w:styleId="Heading1">
    <w:name w:val="heading 1"/>
    <w:aliases w:val="Pocket"/>
    <w:basedOn w:val="Normal"/>
    <w:next w:val="Normal"/>
    <w:link w:val="Heading1Char"/>
    <w:qFormat/>
    <w:rsid w:val="00622C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2C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2C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622C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2C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2C06"/>
  </w:style>
  <w:style w:type="character" w:customStyle="1" w:styleId="Heading1Char">
    <w:name w:val="Heading 1 Char"/>
    <w:aliases w:val="Pocket Char"/>
    <w:basedOn w:val="DefaultParagraphFont"/>
    <w:link w:val="Heading1"/>
    <w:rsid w:val="00622C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2C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2C0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622C0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622C0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22C0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22C06"/>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622C06"/>
    <w:rPr>
      <w:color w:val="auto"/>
      <w:u w:val="none"/>
    </w:rPr>
  </w:style>
  <w:style w:type="character" w:styleId="FollowedHyperlink">
    <w:name w:val="FollowedHyperlink"/>
    <w:basedOn w:val="DefaultParagraphFont"/>
    <w:uiPriority w:val="99"/>
    <w:semiHidden/>
    <w:unhideWhenUsed/>
    <w:rsid w:val="00622C06"/>
    <w:rPr>
      <w:color w:val="auto"/>
      <w:u w:val="none"/>
    </w:rPr>
  </w:style>
  <w:style w:type="paragraph" w:customStyle="1" w:styleId="textbold">
    <w:name w:val="text bold"/>
    <w:basedOn w:val="Normal"/>
    <w:link w:val="Emphasis"/>
    <w:autoRedefine/>
    <w:uiPriority w:val="7"/>
    <w:qFormat/>
    <w:rsid w:val="001B4FA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uiPriority w:val="7"/>
    <w:qFormat/>
    <w:rsid w:val="00B4197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6"/>
    <w:qFormat/>
    <w:rsid w:val="00962032"/>
    <w:rPr>
      <w:u w:val="single"/>
    </w:rPr>
  </w:style>
  <w:style w:type="paragraph" w:styleId="Title">
    <w:name w:val="Title"/>
    <w:basedOn w:val="Normal"/>
    <w:next w:val="Subtitle"/>
    <w:link w:val="TitleChar"/>
    <w:uiPriority w:val="6"/>
    <w:qFormat/>
    <w:rsid w:val="00962032"/>
    <w:pPr>
      <w:suppressAutoHyphens/>
      <w:spacing w:after="0" w:line="480" w:lineRule="auto"/>
      <w:jc w:val="center"/>
    </w:pPr>
    <w:rPr>
      <w:rFonts w:asciiTheme="minorHAnsi" w:hAnsiTheme="minorHAnsi"/>
      <w:u w:val="single"/>
    </w:rPr>
  </w:style>
  <w:style w:type="character" w:customStyle="1" w:styleId="TitleChar1">
    <w:name w:val="Title Char1"/>
    <w:basedOn w:val="DefaultParagraphFont"/>
    <w:uiPriority w:val="99"/>
    <w:semiHidden/>
    <w:rsid w:val="00962032"/>
    <w:rPr>
      <w:rFonts w:asciiTheme="majorHAnsi" w:eastAsiaTheme="majorEastAsia" w:hAnsiTheme="majorHAnsi" w:cstheme="majorBidi"/>
      <w:spacing w:val="-10"/>
      <w:kern w:val="28"/>
      <w:sz w:val="56"/>
      <w:szCs w:val="56"/>
    </w:rPr>
  </w:style>
  <w:style w:type="paragraph" w:styleId="ListParagraph">
    <w:name w:val="List Paragraph"/>
    <w:aliases w:val="6 font,List Paragraph1,List Paragraph2"/>
    <w:basedOn w:val="Normal"/>
    <w:uiPriority w:val="99"/>
    <w:unhideWhenUsed/>
    <w:qFormat/>
    <w:rsid w:val="00962032"/>
    <w:pPr>
      <w:ind w:left="720"/>
      <w:contextualSpacing/>
    </w:pPr>
  </w:style>
  <w:style w:type="paragraph" w:styleId="Subtitle">
    <w:name w:val="Subtitle"/>
    <w:basedOn w:val="Normal"/>
    <w:next w:val="Normal"/>
    <w:link w:val="SubtitleChar"/>
    <w:uiPriority w:val="99"/>
    <w:semiHidden/>
    <w:unhideWhenUsed/>
    <w:qFormat/>
    <w:rsid w:val="00962032"/>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99"/>
    <w:semiHidden/>
    <w:rsid w:val="00962032"/>
    <w:rPr>
      <w:rFonts w:eastAsiaTheme="minorEastAsia"/>
      <w:color w:val="5A5A5A" w:themeColor="text1" w:themeTint="A5"/>
      <w:spacing w:val="15"/>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3658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archive/how-resource-scarcity-and-climate-change-could-produce-global-explosion/" TargetMode="External"/><Relationship Id="rId13" Type="http://schemas.openxmlformats.org/officeDocument/2006/relationships/hyperlink" Target="https://reason.com/2018/03/12/climate-change-problems-will-be-solved-t" TargetMode="External"/><Relationship Id="rId3" Type="http://schemas.openxmlformats.org/officeDocument/2006/relationships/styles" Target="styles.xml"/><Relationship Id="rId7" Type="http://schemas.openxmlformats.org/officeDocument/2006/relationships/hyperlink" Target="https://scholarship.law.wm.edu/cgi/viewcontent.cgi?referer=https://www.google.com/&amp;httpsredir=1&amp;article=1653&amp;context=wmelpr" TargetMode="External"/><Relationship Id="rId12" Type="http://schemas.openxmlformats.org/officeDocument/2006/relationships/hyperlink" Target="https://institute.global/policy/should-tech-make-us-optimistic-about-climate-chan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week.in/news/sci-tech/2020/08/06/Space-mining-Just-around-the-corner.html" TargetMode="External"/><Relationship Id="rId11" Type="http://schemas.openxmlformats.org/officeDocument/2006/relationships/hyperlink" Target="https://www.foreignaffairs.com/articles/united-states/2020-04-29/defense-blo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ethbaum.com/ac/2016_SpaceEthics.pdf" TargetMode="External"/><Relationship Id="rId4" Type="http://schemas.openxmlformats.org/officeDocument/2006/relationships/settings" Target="settings.xml"/><Relationship Id="rId9" Type="http://schemas.openxmlformats.org/officeDocument/2006/relationships/hyperlink" Target="https://80000hours.org/articles/extinction-risk/" TargetMode="External"/><Relationship Id="rId14" Type="http://schemas.openxmlformats.org/officeDocument/2006/relationships/hyperlink" Target="https://www.emerald.com/insight/content/doi/10.1108/REPS-10-2018-010/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26</Pages>
  <Words>21370</Words>
  <Characters>121812</Characters>
  <Application>Microsoft Office Word</Application>
  <DocSecurity>0</DocSecurity>
  <Lines>1015</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11</cp:revision>
  <dcterms:created xsi:type="dcterms:W3CDTF">2022-01-15T20:40:00Z</dcterms:created>
  <dcterms:modified xsi:type="dcterms:W3CDTF">2022-01-15T21:21:00Z</dcterms:modified>
</cp:coreProperties>
</file>