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0DA313" w14:textId="77777777" w:rsidR="00400F61" w:rsidRDefault="00400F61" w:rsidP="00400F61">
      <w:pPr>
        <w:pStyle w:val="Heading1"/>
      </w:pPr>
      <w:r>
        <w:t>1NC</w:t>
      </w:r>
    </w:p>
    <w:p w14:paraId="2C35E3D3" w14:textId="77777777" w:rsidR="00400F61" w:rsidRDefault="00400F61" w:rsidP="00400F61">
      <w:pPr>
        <w:pStyle w:val="Heading2"/>
      </w:pPr>
      <w:r>
        <w:lastRenderedPageBreak/>
        <w:t>1</w:t>
      </w:r>
    </w:p>
    <w:p w14:paraId="2A71D9EA" w14:textId="77777777" w:rsidR="00400F61" w:rsidRPr="00473B1A" w:rsidRDefault="00400F61" w:rsidP="00400F61">
      <w:pPr>
        <w:pStyle w:val="Heading3"/>
      </w:pPr>
      <w:r>
        <w:t>T</w:t>
      </w:r>
    </w:p>
    <w:p w14:paraId="6CC1ABB0" w14:textId="52F47C4D" w:rsidR="00400F61" w:rsidRDefault="00400F61" w:rsidP="00400F61">
      <w:pPr>
        <w:pStyle w:val="Heading4"/>
      </w:pPr>
      <w:r>
        <w:t xml:space="preserve">Interpretation: </w:t>
      </w:r>
      <w:r w:rsidR="00712D52">
        <w:t>Debaters must not defend actions outside the scope of the resolution</w:t>
      </w:r>
    </w:p>
    <w:p w14:paraId="0F281F9B" w14:textId="77777777" w:rsidR="00101DD9" w:rsidRDefault="00101DD9" w:rsidP="00101DD9">
      <w:pPr>
        <w:pStyle w:val="Heading4"/>
      </w:pPr>
    </w:p>
    <w:p w14:paraId="1106392F" w14:textId="4797370F" w:rsidR="00101DD9" w:rsidRPr="006C446B" w:rsidRDefault="00101DD9" w:rsidP="00101DD9">
      <w:pPr>
        <w:pStyle w:val="Heading4"/>
      </w:pPr>
      <w:r>
        <w:t xml:space="preserve">“Appropriation of outer space” is a </w:t>
      </w:r>
      <w:r>
        <w:rPr>
          <w:u w:val="single"/>
        </w:rPr>
        <w:t>term of art</w:t>
      </w:r>
      <w:r>
        <w:t xml:space="preserve"> that refers to the OST, which regulates </w:t>
      </w:r>
      <w:r>
        <w:rPr>
          <w:u w:val="single"/>
        </w:rPr>
        <w:t>private</w:t>
      </w:r>
      <w:r>
        <w:t xml:space="preserve">, </w:t>
      </w:r>
      <w:r>
        <w:rPr>
          <w:u w:val="single"/>
        </w:rPr>
        <w:t>national</w:t>
      </w:r>
      <w:r>
        <w:t xml:space="preserve">, and </w:t>
      </w:r>
      <w:r>
        <w:rPr>
          <w:u w:val="single"/>
        </w:rPr>
        <w:t>international</w:t>
      </w:r>
      <w:r>
        <w:t xml:space="preserve"> conduct.</w:t>
      </w:r>
    </w:p>
    <w:p w14:paraId="36CC7340" w14:textId="77777777" w:rsidR="00101DD9" w:rsidRDefault="00101DD9" w:rsidP="00101DD9">
      <w:r w:rsidRPr="00EE1D95">
        <w:rPr>
          <w:rStyle w:val="Style13ptBold"/>
        </w:rPr>
        <w:t>Thornburg 19</w:t>
      </w:r>
      <w:r>
        <w:t xml:space="preserve"> [Matthew, Associate Editor for the Michigan Journal of International Law; Vol 40; “Are the Non-appropriation Principle and the Current Regulatory Regime Governing Geostationary Orbit Equitable for All of Earth’s States?” </w:t>
      </w:r>
      <w:hyperlink r:id="rId6" w:history="1">
        <w:r w:rsidRPr="00C81FCA">
          <w:rPr>
            <w:rStyle w:val="Hyperlink"/>
          </w:rPr>
          <w:t>http://www.mjilonline.org/are-the-non-appropriation-principle-and-the-current-regulatory-regime-governing-geostationary-orbit-equitable-for-all-of-earths-states/</w:t>
        </w:r>
      </w:hyperlink>
      <w:r>
        <w:t xml:space="preserve">] </w:t>
      </w:r>
      <w:proofErr w:type="spellStart"/>
      <w:r>
        <w:t>brett</w:t>
      </w:r>
      <w:proofErr w:type="spellEnd"/>
    </w:p>
    <w:p w14:paraId="5C6E3A69" w14:textId="77777777" w:rsidR="00101DD9" w:rsidRPr="00E66380" w:rsidRDefault="00101DD9" w:rsidP="00101DD9">
      <w:pPr>
        <w:rPr>
          <w:sz w:val="16"/>
        </w:rPr>
      </w:pPr>
      <w:r w:rsidRPr="00E66380">
        <w:rPr>
          <w:sz w:val="16"/>
        </w:rPr>
        <w:t xml:space="preserve">As the law currently stands, geostationary orbit – a constant orbital position above Earth’s equator – is governed by </w:t>
      </w:r>
      <w:r w:rsidRPr="00E66380">
        <w:rPr>
          <w:rStyle w:val="Emphasis"/>
          <w:highlight w:val="green"/>
        </w:rPr>
        <w:t>the OST</w:t>
      </w:r>
      <w:r w:rsidRPr="00E66380">
        <w:rPr>
          <w:sz w:val="16"/>
        </w:rPr>
        <w:t xml:space="preserve"> and is therefore subject to the treaty’s attendant </w:t>
      </w:r>
      <w:r w:rsidRPr="00F624E9">
        <w:rPr>
          <w:rStyle w:val="StyleUnderline"/>
          <w:highlight w:val="green"/>
        </w:rPr>
        <w:t>ban on national</w:t>
      </w:r>
      <w:r w:rsidRPr="00E66380">
        <w:rPr>
          <w:sz w:val="16"/>
        </w:rPr>
        <w:t xml:space="preserve"> </w:t>
      </w:r>
      <w:r w:rsidRPr="00E66380">
        <w:rPr>
          <w:rStyle w:val="StyleUnderline"/>
          <w:highlight w:val="green"/>
        </w:rPr>
        <w:t>appropriation</w:t>
      </w:r>
      <w:r w:rsidRPr="00E66380">
        <w:rPr>
          <w:sz w:val="16"/>
        </w:rPr>
        <w:t xml:space="preserve">. Spaces, or slots, in geostationary </w:t>
      </w:r>
      <w:proofErr w:type="gramStart"/>
      <w:r w:rsidRPr="00E66380">
        <w:rPr>
          <w:sz w:val="16"/>
        </w:rPr>
        <w:t>orbit[</w:t>
      </w:r>
      <w:proofErr w:type="gramEnd"/>
      <w:r w:rsidRPr="00E66380">
        <w:rPr>
          <w:sz w:val="16"/>
        </w:rPr>
        <w:t xml:space="preserve">2] are desired because they are exceedingly convenient for communicating with earth. They are highly limited and </w:t>
      </w:r>
      <w:proofErr w:type="gramStart"/>
      <w:r w:rsidRPr="00E66380">
        <w:rPr>
          <w:sz w:val="16"/>
        </w:rPr>
        <w:t>as a consequence</w:t>
      </w:r>
      <w:proofErr w:type="gramEnd"/>
      <w:r w:rsidRPr="00E66380">
        <w:rPr>
          <w:sz w:val="16"/>
        </w:rPr>
        <w:t xml:space="preserve">, highly valuable. Moreover, these spaces are allotted on a first-come-first-served </w:t>
      </w:r>
      <w:proofErr w:type="gramStart"/>
      <w:r w:rsidRPr="00E66380">
        <w:rPr>
          <w:sz w:val="16"/>
        </w:rPr>
        <w:t>basis[</w:t>
      </w:r>
      <w:proofErr w:type="gramEnd"/>
      <w:r w:rsidRPr="00E66380">
        <w:rPr>
          <w:sz w:val="16"/>
        </w:rPr>
        <w:t>3] making them virtually unattainable by less scientifically and economically advanced states[4], or those that are just plain late to the game.</w:t>
      </w:r>
    </w:p>
    <w:p w14:paraId="0BC3B806" w14:textId="77777777" w:rsidR="00101DD9" w:rsidRDefault="00101DD9" w:rsidP="00101DD9">
      <w:pPr>
        <w:rPr>
          <w:sz w:val="16"/>
        </w:rPr>
      </w:pPr>
      <w:r w:rsidRPr="00E66380">
        <w:rPr>
          <w:rStyle w:val="StyleUnderline"/>
        </w:rPr>
        <w:t>The ban</w:t>
      </w:r>
      <w:r w:rsidRPr="00E66380">
        <w:rPr>
          <w:sz w:val="16"/>
        </w:rPr>
        <w:t xml:space="preserve"> on national appropriation </w:t>
      </w:r>
      <w:r w:rsidRPr="00E66380">
        <w:rPr>
          <w:rStyle w:val="StyleUnderline"/>
        </w:rPr>
        <w:t xml:space="preserve">is enumerated in the </w:t>
      </w:r>
      <w:r w:rsidRPr="00E66380">
        <w:rPr>
          <w:rStyle w:val="Emphasis"/>
        </w:rPr>
        <w:t>Second Article</w:t>
      </w:r>
      <w:r w:rsidRPr="00E66380">
        <w:rPr>
          <w:sz w:val="16"/>
        </w:rPr>
        <w:t xml:space="preserve"> of the OST, </w:t>
      </w:r>
      <w:r w:rsidRPr="00E66380">
        <w:rPr>
          <w:rStyle w:val="StyleUnderline"/>
        </w:rPr>
        <w:t>which states: “</w:t>
      </w:r>
      <w:r w:rsidRPr="00E66380">
        <w:rPr>
          <w:rStyle w:val="StyleUnderline"/>
          <w:highlight w:val="green"/>
        </w:rPr>
        <w:t>Outer space</w:t>
      </w:r>
      <w:r w:rsidRPr="00E66380">
        <w:rPr>
          <w:rStyle w:val="StyleUnderline"/>
        </w:rPr>
        <w:t xml:space="preserve">, including the moon and other celestial bodies, </w:t>
      </w:r>
      <w:r w:rsidRPr="00E66380">
        <w:rPr>
          <w:rStyle w:val="StyleUnderline"/>
          <w:highlight w:val="green"/>
        </w:rPr>
        <w:t>is not subject to</w:t>
      </w:r>
      <w:r w:rsidRPr="00E66380">
        <w:rPr>
          <w:rStyle w:val="StyleUnderline"/>
        </w:rPr>
        <w:t xml:space="preserve"> national </w:t>
      </w:r>
      <w:r w:rsidRPr="00E66380">
        <w:rPr>
          <w:rStyle w:val="StyleUnderline"/>
          <w:highlight w:val="green"/>
        </w:rPr>
        <w:t>appropriation by claim of sovereignty,</w:t>
      </w:r>
      <w:r w:rsidRPr="00E66380">
        <w:rPr>
          <w:rStyle w:val="StyleUnderline"/>
        </w:rPr>
        <w:t xml:space="preserve"> by means of </w:t>
      </w:r>
      <w:r w:rsidRPr="00E66380">
        <w:rPr>
          <w:rStyle w:val="StyleUnderline"/>
          <w:highlight w:val="green"/>
        </w:rPr>
        <w:t>use or occupation, or by other means</w:t>
      </w:r>
      <w:proofErr w:type="gramStart"/>
      <w:r w:rsidRPr="00E66380">
        <w:rPr>
          <w:rStyle w:val="StyleUnderline"/>
        </w:rPr>
        <w:t>.”[</w:t>
      </w:r>
      <w:proofErr w:type="gramEnd"/>
      <w:r w:rsidRPr="00E66380">
        <w:rPr>
          <w:sz w:val="16"/>
        </w:rPr>
        <w:t>5] The geostationary orbital position is generally agreed upon by experts[6] as part of “outer space” and consequently, forbidden from appropriation.</w:t>
      </w:r>
    </w:p>
    <w:p w14:paraId="6E77648A" w14:textId="77777777" w:rsidR="00101DD9" w:rsidRDefault="00101DD9" w:rsidP="00101DD9">
      <w:pPr>
        <w:rPr>
          <w:sz w:val="16"/>
        </w:rPr>
      </w:pPr>
    </w:p>
    <w:p w14:paraId="78773A58" w14:textId="77777777" w:rsidR="00101DD9" w:rsidRPr="00101DD9" w:rsidRDefault="00101DD9" w:rsidP="00101DD9"/>
    <w:p w14:paraId="5CE47C4B" w14:textId="77777777" w:rsidR="00400F61" w:rsidRDefault="00400F61" w:rsidP="00400F61"/>
    <w:p w14:paraId="3CEAA044" w14:textId="638C05C3" w:rsidR="00712D52" w:rsidRPr="007011C3" w:rsidRDefault="00712D52" w:rsidP="00712D52">
      <w:pPr>
        <w:pStyle w:val="Heading4"/>
        <w:rPr>
          <w:rFonts w:asciiTheme="minorHAnsi" w:hAnsiTheme="minorHAnsi" w:cstheme="minorHAnsi"/>
        </w:rPr>
      </w:pPr>
      <w:r w:rsidRPr="007011C3">
        <w:rPr>
          <w:rFonts w:asciiTheme="minorHAnsi" w:hAnsiTheme="minorHAnsi" w:cstheme="minorHAnsi"/>
        </w:rPr>
        <w:t xml:space="preserve">Violation: </w:t>
      </w:r>
      <w:r>
        <w:rPr>
          <w:rFonts w:asciiTheme="minorHAnsi" w:hAnsiTheme="minorHAnsi" w:cstheme="minorHAnsi"/>
        </w:rPr>
        <w:t>They said they get rid of capitalism broadly not just in space</w:t>
      </w:r>
    </w:p>
    <w:p w14:paraId="101319E9" w14:textId="77777777" w:rsidR="00712D52" w:rsidRPr="007011C3" w:rsidRDefault="00712D52" w:rsidP="00712D52">
      <w:pPr>
        <w:rPr>
          <w:rFonts w:asciiTheme="minorHAnsi" w:hAnsiTheme="minorHAnsi" w:cstheme="minorHAnsi"/>
        </w:rPr>
      </w:pPr>
    </w:p>
    <w:p w14:paraId="47D5C4E1" w14:textId="77777777" w:rsidR="00712D52" w:rsidRPr="007011C3" w:rsidRDefault="00712D52" w:rsidP="00712D52">
      <w:pPr>
        <w:pStyle w:val="Heading4"/>
        <w:rPr>
          <w:rFonts w:asciiTheme="minorHAnsi" w:hAnsiTheme="minorHAnsi" w:cstheme="minorHAnsi"/>
        </w:rPr>
      </w:pPr>
      <w:r w:rsidRPr="007011C3">
        <w:rPr>
          <w:rFonts w:asciiTheme="minorHAnsi" w:hAnsiTheme="minorHAnsi" w:cstheme="minorHAnsi"/>
        </w:rPr>
        <w:t xml:space="preserve">That’s necessary for </w:t>
      </w:r>
      <w:r w:rsidRPr="007011C3">
        <w:rPr>
          <w:rFonts w:asciiTheme="minorHAnsi" w:hAnsiTheme="minorHAnsi" w:cstheme="minorHAnsi"/>
          <w:u w:val="single"/>
        </w:rPr>
        <w:t>limits</w:t>
      </w:r>
      <w:r w:rsidRPr="007011C3">
        <w:rPr>
          <w:rFonts w:asciiTheme="minorHAnsi" w:hAnsiTheme="minorHAnsi" w:cstheme="minorHAnsi"/>
        </w:rPr>
        <w:t xml:space="preserve"> and </w:t>
      </w:r>
      <w:r w:rsidRPr="007011C3">
        <w:rPr>
          <w:rFonts w:asciiTheme="minorHAnsi" w:hAnsiTheme="minorHAnsi" w:cstheme="minorHAnsi"/>
          <w:u w:val="single"/>
        </w:rPr>
        <w:t>ground</w:t>
      </w:r>
      <w:r w:rsidRPr="007011C3">
        <w:rPr>
          <w:rFonts w:asciiTheme="minorHAnsi" w:hAnsiTheme="minorHAnsi" w:cstheme="minorHAnsi"/>
        </w:rPr>
        <w:t xml:space="preserve"> -- </w:t>
      </w:r>
      <w:r w:rsidRPr="007011C3">
        <w:rPr>
          <w:rFonts w:asciiTheme="minorHAnsi" w:hAnsiTheme="minorHAnsi" w:cstheme="minorHAnsi"/>
          <w:u w:val="single"/>
        </w:rPr>
        <w:t>redefining</w:t>
      </w:r>
      <w:r w:rsidRPr="007011C3">
        <w:rPr>
          <w:rFonts w:asciiTheme="minorHAnsi" w:hAnsiTheme="minorHAnsi" w:cstheme="minorHAnsi"/>
        </w:rPr>
        <w:t xml:space="preserve"> portions of the resolution permits </w:t>
      </w:r>
      <w:r w:rsidRPr="007011C3">
        <w:rPr>
          <w:rFonts w:asciiTheme="minorHAnsi" w:hAnsiTheme="minorHAnsi" w:cstheme="minorHAnsi"/>
          <w:u w:val="single"/>
        </w:rPr>
        <w:t>endless reclarification</w:t>
      </w:r>
      <w:r w:rsidRPr="007011C3">
        <w:rPr>
          <w:rFonts w:asciiTheme="minorHAnsi" w:hAnsiTheme="minorHAnsi" w:cstheme="minorHAnsi"/>
        </w:rPr>
        <w:t xml:space="preserve"> AND creates incentives to focus </w:t>
      </w:r>
      <w:r w:rsidRPr="007011C3">
        <w:rPr>
          <w:rFonts w:asciiTheme="minorHAnsi" w:hAnsiTheme="minorHAnsi" w:cstheme="minorHAnsi"/>
          <w:u w:val="single"/>
        </w:rPr>
        <w:t>1 part of the library</w:t>
      </w:r>
      <w:r w:rsidRPr="007011C3">
        <w:rPr>
          <w:rFonts w:asciiTheme="minorHAnsi" w:hAnsiTheme="minorHAnsi" w:cstheme="minorHAnsi"/>
        </w:rPr>
        <w:t xml:space="preserve"> for 4 years -- only </w:t>
      </w:r>
      <w:r w:rsidRPr="007011C3">
        <w:rPr>
          <w:rFonts w:asciiTheme="minorHAnsi" w:hAnsiTheme="minorHAnsi" w:cstheme="minorHAnsi"/>
          <w:u w:val="single"/>
        </w:rPr>
        <w:t>aligning pre-round research</w:t>
      </w:r>
      <w:r w:rsidRPr="007011C3">
        <w:rPr>
          <w:rFonts w:asciiTheme="minorHAnsi" w:hAnsiTheme="minorHAnsi" w:cstheme="minorHAnsi"/>
        </w:rPr>
        <w:t xml:space="preserve"> with </w:t>
      </w:r>
      <w:r w:rsidRPr="007011C3">
        <w:rPr>
          <w:rFonts w:asciiTheme="minorHAnsi" w:hAnsiTheme="minorHAnsi" w:cstheme="minorHAnsi"/>
          <w:u w:val="single"/>
        </w:rPr>
        <w:t>agent</w:t>
      </w:r>
      <w:r w:rsidRPr="007011C3">
        <w:rPr>
          <w:rFonts w:asciiTheme="minorHAnsi" w:hAnsiTheme="minorHAnsi" w:cstheme="minorHAnsi"/>
        </w:rPr>
        <w:t xml:space="preserve"> and </w:t>
      </w:r>
      <w:r w:rsidRPr="007011C3">
        <w:rPr>
          <w:rFonts w:asciiTheme="minorHAnsi" w:hAnsiTheme="minorHAnsi" w:cstheme="minorHAnsi"/>
          <w:u w:val="single"/>
        </w:rPr>
        <w:t>mechanism</w:t>
      </w:r>
      <w:r w:rsidRPr="007011C3">
        <w:rPr>
          <w:rFonts w:asciiTheme="minorHAnsi" w:hAnsiTheme="minorHAnsi" w:cstheme="minorHAnsi"/>
        </w:rPr>
        <w:t xml:space="preserve"> solves. </w:t>
      </w:r>
    </w:p>
    <w:p w14:paraId="6EEEBF48" w14:textId="77777777" w:rsidR="00712D52" w:rsidRPr="007011C3" w:rsidRDefault="00712D52" w:rsidP="00712D52">
      <w:pPr>
        <w:rPr>
          <w:rFonts w:asciiTheme="minorHAnsi" w:hAnsiTheme="minorHAnsi" w:cstheme="minorHAnsi"/>
        </w:rPr>
      </w:pPr>
    </w:p>
    <w:p w14:paraId="582D1B4D" w14:textId="77777777" w:rsidR="00712D52" w:rsidRPr="007011C3" w:rsidRDefault="00712D52" w:rsidP="00712D52">
      <w:pPr>
        <w:pStyle w:val="Heading4"/>
        <w:rPr>
          <w:rFonts w:asciiTheme="minorHAnsi" w:hAnsiTheme="minorHAnsi" w:cstheme="minorHAnsi"/>
        </w:rPr>
      </w:pPr>
      <w:r w:rsidRPr="007011C3">
        <w:rPr>
          <w:rFonts w:asciiTheme="minorHAnsi" w:hAnsiTheme="minorHAnsi" w:cstheme="minorHAnsi"/>
        </w:rPr>
        <w:t>Two impacts:</w:t>
      </w:r>
    </w:p>
    <w:p w14:paraId="557D3369" w14:textId="77777777" w:rsidR="00712D52" w:rsidRDefault="00712D52" w:rsidP="00712D52">
      <w:pPr>
        <w:pStyle w:val="Heading4"/>
        <w:rPr>
          <w:rFonts w:asciiTheme="minorHAnsi" w:hAnsiTheme="minorHAnsi" w:cstheme="minorHAnsi"/>
        </w:rPr>
      </w:pPr>
      <w:r w:rsidRPr="007011C3">
        <w:rPr>
          <w:rFonts w:asciiTheme="minorHAnsi" w:hAnsiTheme="minorHAnsi" w:cstheme="minorHAnsi"/>
        </w:rPr>
        <w:t xml:space="preserve">First is </w:t>
      </w:r>
      <w:r w:rsidRPr="007011C3">
        <w:rPr>
          <w:rFonts w:asciiTheme="minorHAnsi" w:hAnsiTheme="minorHAnsi" w:cstheme="minorHAnsi"/>
          <w:u w:val="single"/>
        </w:rPr>
        <w:t>Fairness</w:t>
      </w:r>
      <w:r w:rsidRPr="007011C3">
        <w:rPr>
          <w:rFonts w:asciiTheme="minorHAnsi" w:hAnsiTheme="minorHAnsi" w:cstheme="minorHAnsi"/>
        </w:rPr>
        <w:t xml:space="preserve"> – prioritize preserving the </w:t>
      </w:r>
      <w:r w:rsidRPr="007011C3">
        <w:rPr>
          <w:rFonts w:asciiTheme="minorHAnsi" w:hAnsiTheme="minorHAnsi" w:cstheme="minorHAnsi"/>
          <w:u w:val="single"/>
        </w:rPr>
        <w:t>competitive</w:t>
      </w:r>
      <w:r w:rsidRPr="007011C3">
        <w:rPr>
          <w:rFonts w:asciiTheme="minorHAnsi" w:hAnsiTheme="minorHAnsi" w:cstheme="minorHAnsi"/>
        </w:rPr>
        <w:t xml:space="preserve"> aspects of debate – games </w:t>
      </w:r>
      <w:r w:rsidRPr="007011C3">
        <w:rPr>
          <w:rFonts w:asciiTheme="minorHAnsi" w:hAnsiTheme="minorHAnsi" w:cstheme="minorHAnsi"/>
          <w:u w:val="single"/>
        </w:rPr>
        <w:t>cannot operate</w:t>
      </w:r>
      <w:r w:rsidRPr="007011C3">
        <w:rPr>
          <w:rFonts w:asciiTheme="minorHAnsi" w:hAnsiTheme="minorHAnsi" w:cstheme="minorHAnsi"/>
        </w:rPr>
        <w:t xml:space="preserve"> unless both sides can be confident in </w:t>
      </w:r>
      <w:proofErr w:type="gramStart"/>
      <w:r w:rsidRPr="007011C3">
        <w:rPr>
          <w:rFonts w:asciiTheme="minorHAnsi" w:hAnsiTheme="minorHAnsi" w:cstheme="minorHAnsi"/>
        </w:rPr>
        <w:t>advance</w:t>
      </w:r>
      <w:proofErr w:type="gramEnd"/>
      <w:r w:rsidRPr="007011C3">
        <w:rPr>
          <w:rFonts w:asciiTheme="minorHAnsi" w:hAnsiTheme="minorHAnsi" w:cstheme="minorHAnsi"/>
        </w:rPr>
        <w:t xml:space="preserve"> they have an </w:t>
      </w:r>
      <w:r w:rsidRPr="007011C3">
        <w:rPr>
          <w:rFonts w:asciiTheme="minorHAnsi" w:hAnsiTheme="minorHAnsi" w:cstheme="minorHAnsi"/>
          <w:u w:val="single"/>
        </w:rPr>
        <w:t>equal chance of winning</w:t>
      </w:r>
      <w:r w:rsidRPr="007011C3">
        <w:rPr>
          <w:rFonts w:asciiTheme="minorHAnsi" w:hAnsiTheme="minorHAnsi" w:cstheme="minorHAnsi"/>
        </w:rPr>
        <w:t xml:space="preserve"> – the fact they’ve </w:t>
      </w:r>
      <w:r w:rsidRPr="007011C3">
        <w:rPr>
          <w:rFonts w:asciiTheme="minorHAnsi" w:hAnsiTheme="minorHAnsi" w:cstheme="minorHAnsi"/>
          <w:u w:val="single"/>
        </w:rPr>
        <w:t>asked you to vote for them</w:t>
      </w:r>
      <w:r w:rsidRPr="007011C3">
        <w:rPr>
          <w:rFonts w:asciiTheme="minorHAnsi" w:hAnsiTheme="minorHAnsi" w:cstheme="minorHAnsi"/>
        </w:rPr>
        <w:t xml:space="preserve"> proves we all agree that debate is a </w:t>
      </w:r>
      <w:r w:rsidRPr="007011C3">
        <w:rPr>
          <w:rFonts w:asciiTheme="minorHAnsi" w:hAnsiTheme="minorHAnsi" w:cstheme="minorHAnsi"/>
          <w:u w:val="single"/>
        </w:rPr>
        <w:t>competition</w:t>
      </w:r>
      <w:r w:rsidRPr="007011C3">
        <w:rPr>
          <w:rFonts w:asciiTheme="minorHAnsi" w:hAnsiTheme="minorHAnsi" w:cstheme="minorHAnsi"/>
        </w:rPr>
        <w:t xml:space="preserve">. </w:t>
      </w:r>
    </w:p>
    <w:p w14:paraId="3F2A2633" w14:textId="77777777" w:rsidR="00712D52" w:rsidRPr="009F6A1E" w:rsidRDefault="00712D52" w:rsidP="00712D52"/>
    <w:p w14:paraId="4F085150" w14:textId="77777777" w:rsidR="00712D52" w:rsidRDefault="00712D52" w:rsidP="00712D52">
      <w:pPr>
        <w:pStyle w:val="Heading4"/>
        <w:rPr>
          <w:rFonts w:asciiTheme="minorHAnsi" w:hAnsiTheme="minorHAnsi" w:cstheme="minorHAnsi"/>
        </w:rPr>
      </w:pPr>
      <w:r w:rsidRPr="007011C3">
        <w:rPr>
          <w:rFonts w:asciiTheme="minorHAnsi" w:hAnsiTheme="minorHAnsi" w:cstheme="minorHAnsi"/>
        </w:rPr>
        <w:t xml:space="preserve">Second is </w:t>
      </w:r>
      <w:r w:rsidRPr="007011C3">
        <w:rPr>
          <w:rFonts w:asciiTheme="minorHAnsi" w:hAnsiTheme="minorHAnsi" w:cstheme="minorHAnsi"/>
          <w:u w:val="single"/>
        </w:rPr>
        <w:t>Clash</w:t>
      </w:r>
      <w:r w:rsidRPr="007011C3">
        <w:rPr>
          <w:rFonts w:asciiTheme="minorHAnsi" w:hAnsiTheme="minorHAnsi" w:cstheme="minorHAnsi"/>
        </w:rPr>
        <w:t xml:space="preserve"> – a common point of engagement ensures </w:t>
      </w:r>
      <w:r w:rsidRPr="007011C3">
        <w:rPr>
          <w:rFonts w:asciiTheme="minorHAnsi" w:hAnsiTheme="minorHAnsi" w:cstheme="minorHAnsi"/>
          <w:u w:val="single"/>
        </w:rPr>
        <w:t>effective clash</w:t>
      </w:r>
      <w:r w:rsidRPr="007011C3">
        <w:rPr>
          <w:rFonts w:asciiTheme="minorHAnsi" w:hAnsiTheme="minorHAnsi" w:cstheme="minorHAnsi"/>
        </w:rPr>
        <w:t xml:space="preserve">, which is a </w:t>
      </w:r>
      <w:r w:rsidRPr="007011C3">
        <w:rPr>
          <w:rFonts w:asciiTheme="minorHAnsi" w:hAnsiTheme="minorHAnsi" w:cstheme="minorHAnsi"/>
          <w:u w:val="single"/>
        </w:rPr>
        <w:t>linear impact</w:t>
      </w:r>
      <w:r w:rsidRPr="007011C3">
        <w:rPr>
          <w:rFonts w:asciiTheme="minorHAnsi" w:hAnsiTheme="minorHAnsi" w:cstheme="minorHAnsi"/>
        </w:rPr>
        <w:t xml:space="preserve"> – negation is the necessary condition for distinguishing </w:t>
      </w:r>
      <w:r w:rsidRPr="007011C3">
        <w:rPr>
          <w:rFonts w:asciiTheme="minorHAnsi" w:hAnsiTheme="minorHAnsi" w:cstheme="minorHAnsi"/>
          <w:u w:val="single"/>
        </w:rPr>
        <w:t>debate</w:t>
      </w:r>
      <w:r w:rsidRPr="007011C3">
        <w:rPr>
          <w:rFonts w:asciiTheme="minorHAnsi" w:hAnsiTheme="minorHAnsi" w:cstheme="minorHAnsi"/>
        </w:rPr>
        <w:t xml:space="preserve"> from </w:t>
      </w:r>
      <w:r w:rsidRPr="007011C3">
        <w:rPr>
          <w:rFonts w:asciiTheme="minorHAnsi" w:hAnsiTheme="minorHAnsi" w:cstheme="minorHAnsi"/>
          <w:u w:val="single"/>
        </w:rPr>
        <w:t>discussion</w:t>
      </w:r>
      <w:r w:rsidRPr="007011C3">
        <w:rPr>
          <w:rFonts w:asciiTheme="minorHAnsi" w:hAnsiTheme="minorHAnsi" w:cstheme="minorHAnsi"/>
        </w:rPr>
        <w:t xml:space="preserve">, but negation exists on a </w:t>
      </w:r>
      <w:r w:rsidRPr="007011C3">
        <w:rPr>
          <w:rFonts w:asciiTheme="minorHAnsi" w:hAnsiTheme="minorHAnsi" w:cstheme="minorHAnsi"/>
          <w:u w:val="single"/>
        </w:rPr>
        <w:t>sliding scale</w:t>
      </w:r>
      <w:r w:rsidRPr="007011C3">
        <w:rPr>
          <w:rFonts w:asciiTheme="minorHAnsi" w:hAnsiTheme="minorHAnsi" w:cstheme="minorHAnsi"/>
        </w:rPr>
        <w:t xml:space="preserve">. The </w:t>
      </w:r>
      <w:r w:rsidRPr="007011C3">
        <w:rPr>
          <w:rFonts w:asciiTheme="minorHAnsi" w:hAnsiTheme="minorHAnsi" w:cstheme="minorHAnsi"/>
          <w:u w:val="single"/>
        </w:rPr>
        <w:t>topic</w:t>
      </w:r>
      <w:r w:rsidRPr="007011C3">
        <w:rPr>
          <w:rFonts w:asciiTheme="minorHAnsi" w:hAnsiTheme="minorHAnsi" w:cstheme="minorHAnsi"/>
        </w:rPr>
        <w:t xml:space="preserve"> of discussion is up to the affirmative, but </w:t>
      </w:r>
      <w:r w:rsidRPr="007011C3">
        <w:rPr>
          <w:rFonts w:asciiTheme="minorHAnsi" w:hAnsiTheme="minorHAnsi" w:cstheme="minorHAnsi"/>
          <w:u w:val="single"/>
        </w:rPr>
        <w:t>depth</w:t>
      </w:r>
      <w:r w:rsidRPr="007011C3">
        <w:rPr>
          <w:rFonts w:asciiTheme="minorHAnsi" w:hAnsiTheme="minorHAnsi" w:cstheme="minorHAnsi"/>
        </w:rPr>
        <w:t xml:space="preserve"> and </w:t>
      </w:r>
      <w:r w:rsidRPr="007011C3">
        <w:rPr>
          <w:rFonts w:asciiTheme="minorHAnsi" w:hAnsiTheme="minorHAnsi" w:cstheme="minorHAnsi"/>
          <w:u w:val="single"/>
        </w:rPr>
        <w:t>nuanced engagement</w:t>
      </w:r>
      <w:r w:rsidRPr="007011C3">
        <w:rPr>
          <w:rFonts w:asciiTheme="minorHAnsi" w:hAnsiTheme="minorHAnsi" w:cstheme="minorHAnsi"/>
        </w:rPr>
        <w:t xml:space="preserve"> is determined by </w:t>
      </w:r>
      <w:r w:rsidRPr="007011C3">
        <w:rPr>
          <w:rFonts w:asciiTheme="minorHAnsi" w:hAnsiTheme="minorHAnsi" w:cstheme="minorHAnsi"/>
          <w:u w:val="single"/>
        </w:rPr>
        <w:t>negative ground</w:t>
      </w:r>
      <w:r w:rsidRPr="007011C3">
        <w:rPr>
          <w:rFonts w:asciiTheme="minorHAnsi" w:hAnsiTheme="minorHAnsi" w:cstheme="minorHAnsi"/>
        </w:rPr>
        <w:t xml:space="preserve">. Any impact intrinsic to </w:t>
      </w:r>
      <w:r w:rsidRPr="007011C3">
        <w:rPr>
          <w:rFonts w:asciiTheme="minorHAnsi" w:hAnsiTheme="minorHAnsi" w:cstheme="minorHAnsi"/>
          <w:u w:val="single"/>
        </w:rPr>
        <w:t>debate</w:t>
      </w:r>
      <w:r w:rsidRPr="007011C3">
        <w:rPr>
          <w:rFonts w:asciiTheme="minorHAnsi" w:hAnsiTheme="minorHAnsi" w:cstheme="minorHAnsi"/>
        </w:rPr>
        <w:t xml:space="preserve">, not just discussion, comes from negation because it starts the process of </w:t>
      </w:r>
      <w:r w:rsidRPr="007011C3">
        <w:rPr>
          <w:rFonts w:asciiTheme="minorHAnsi" w:hAnsiTheme="minorHAnsi" w:cstheme="minorHAnsi"/>
          <w:u w:val="single"/>
        </w:rPr>
        <w:t>critical thinking</w:t>
      </w:r>
      <w:r w:rsidRPr="007011C3">
        <w:rPr>
          <w:rFonts w:asciiTheme="minorHAnsi" w:hAnsiTheme="minorHAnsi" w:cstheme="minorHAnsi"/>
        </w:rPr>
        <w:t xml:space="preserve">, </w:t>
      </w:r>
      <w:r w:rsidRPr="007011C3">
        <w:rPr>
          <w:rFonts w:asciiTheme="minorHAnsi" w:hAnsiTheme="minorHAnsi" w:cstheme="minorHAnsi"/>
          <w:u w:val="single"/>
        </w:rPr>
        <w:t>reflexivity</w:t>
      </w:r>
      <w:r w:rsidRPr="007011C3">
        <w:rPr>
          <w:rFonts w:asciiTheme="minorHAnsi" w:hAnsiTheme="minorHAnsi" w:cstheme="minorHAnsi"/>
        </w:rPr>
        <w:t xml:space="preserve">, and </w:t>
      </w:r>
      <w:r w:rsidRPr="007011C3">
        <w:rPr>
          <w:rFonts w:asciiTheme="minorHAnsi" w:hAnsiTheme="minorHAnsi" w:cstheme="minorHAnsi"/>
          <w:u w:val="single"/>
        </w:rPr>
        <w:t>argument refinement</w:t>
      </w:r>
      <w:r w:rsidRPr="007011C3">
        <w:rPr>
          <w:rFonts w:asciiTheme="minorHAnsi" w:hAnsiTheme="minorHAnsi" w:cstheme="minorHAnsi"/>
        </w:rPr>
        <w:t xml:space="preserve">. </w:t>
      </w:r>
    </w:p>
    <w:p w14:paraId="0D243B4A" w14:textId="77777777" w:rsidR="00712D52" w:rsidRPr="009F6A1E" w:rsidRDefault="00712D52" w:rsidP="00712D52"/>
    <w:p w14:paraId="1060EFDB" w14:textId="77777777" w:rsidR="00712D52" w:rsidRPr="007011C3" w:rsidRDefault="00712D52" w:rsidP="00712D52">
      <w:pPr>
        <w:rPr>
          <w:rFonts w:asciiTheme="minorHAnsi" w:hAnsiTheme="minorHAnsi" w:cstheme="minorHAnsi"/>
          <w:sz w:val="16"/>
        </w:rPr>
      </w:pPr>
    </w:p>
    <w:p w14:paraId="71DE679E" w14:textId="09731B91" w:rsidR="00712D52" w:rsidRPr="007011C3" w:rsidRDefault="00712D52" w:rsidP="00712D52">
      <w:pPr>
        <w:pStyle w:val="Heading4"/>
        <w:rPr>
          <w:rFonts w:asciiTheme="minorHAnsi" w:hAnsiTheme="minorHAnsi" w:cstheme="minorHAnsi"/>
        </w:rPr>
      </w:pPr>
      <w:r w:rsidRPr="007011C3">
        <w:rPr>
          <w:rFonts w:asciiTheme="minorHAnsi" w:hAnsiTheme="minorHAnsi" w:cstheme="minorHAnsi"/>
        </w:rPr>
        <w:t xml:space="preserve">TVA: </w:t>
      </w:r>
      <w:r>
        <w:rPr>
          <w:rFonts w:asciiTheme="minorHAnsi" w:hAnsiTheme="minorHAnsi" w:cstheme="minorHAnsi"/>
        </w:rPr>
        <w:t xml:space="preserve">Just defend appropriation of space by private entities as bad </w:t>
      </w:r>
      <w:proofErr w:type="spellStart"/>
      <w:r>
        <w:rPr>
          <w:rFonts w:asciiTheme="minorHAnsi" w:hAnsiTheme="minorHAnsi" w:cstheme="minorHAnsi"/>
        </w:rPr>
        <w:t>bc</w:t>
      </w:r>
      <w:proofErr w:type="spellEnd"/>
      <w:r>
        <w:rPr>
          <w:rFonts w:asciiTheme="minorHAnsi" w:hAnsiTheme="minorHAnsi" w:cstheme="minorHAnsi"/>
        </w:rPr>
        <w:t xml:space="preserve"> of </w:t>
      </w:r>
      <w:proofErr w:type="spellStart"/>
      <w:r>
        <w:rPr>
          <w:rFonts w:asciiTheme="minorHAnsi" w:hAnsiTheme="minorHAnsi" w:cstheme="minorHAnsi"/>
        </w:rPr>
        <w:t>captialism</w:t>
      </w:r>
      <w:proofErr w:type="spellEnd"/>
      <w:r w:rsidRPr="007011C3">
        <w:rPr>
          <w:rFonts w:asciiTheme="minorHAnsi" w:hAnsiTheme="minorHAnsi" w:cstheme="minorHAnsi"/>
        </w:rPr>
        <w:t>– a</w:t>
      </w:r>
      <w:r w:rsidRPr="007011C3">
        <w:rPr>
          <w:rFonts w:asciiTheme="minorHAnsi" w:hAnsiTheme="minorHAnsi" w:cstheme="minorHAnsi"/>
          <w:bCs/>
          <w:szCs w:val="26"/>
        </w:rPr>
        <w:t xml:space="preserve">ny 1AR response to the </w:t>
      </w:r>
      <w:r w:rsidRPr="007011C3">
        <w:rPr>
          <w:rFonts w:asciiTheme="minorHAnsi" w:hAnsiTheme="minorHAnsi" w:cstheme="minorHAnsi"/>
          <w:bCs/>
          <w:szCs w:val="26"/>
          <w:u w:val="single"/>
        </w:rPr>
        <w:t>substance</w:t>
      </w:r>
      <w:r w:rsidRPr="007011C3">
        <w:rPr>
          <w:rFonts w:asciiTheme="minorHAnsi" w:hAnsiTheme="minorHAnsi" w:cstheme="minorHAnsi"/>
          <w:bCs/>
          <w:szCs w:val="26"/>
        </w:rPr>
        <w:t xml:space="preserve"> of the strategy is </w:t>
      </w:r>
      <w:r w:rsidRPr="007011C3">
        <w:rPr>
          <w:rFonts w:asciiTheme="minorHAnsi" w:hAnsiTheme="minorHAnsi" w:cstheme="minorHAnsi"/>
          <w:bCs/>
          <w:szCs w:val="26"/>
          <w:u w:val="single"/>
        </w:rPr>
        <w:t>offense</w:t>
      </w:r>
      <w:r w:rsidRPr="007011C3">
        <w:rPr>
          <w:rFonts w:asciiTheme="minorHAnsi" w:hAnsiTheme="minorHAnsi" w:cstheme="minorHAnsi"/>
          <w:bCs/>
          <w:szCs w:val="26"/>
        </w:rPr>
        <w:t xml:space="preserve"> for us because it proves our model allows for </w:t>
      </w:r>
      <w:r w:rsidRPr="007011C3">
        <w:rPr>
          <w:rFonts w:asciiTheme="minorHAnsi" w:hAnsiTheme="minorHAnsi" w:cstheme="minorHAnsi"/>
          <w:bCs/>
          <w:szCs w:val="26"/>
          <w:u w:val="single"/>
        </w:rPr>
        <w:t>clear contestation</w:t>
      </w:r>
      <w:r w:rsidRPr="007011C3">
        <w:rPr>
          <w:rFonts w:asciiTheme="minorHAnsi" w:hAnsiTheme="minorHAnsi" w:cstheme="minorHAnsi"/>
          <w:bCs/>
          <w:szCs w:val="26"/>
        </w:rPr>
        <w:t xml:space="preserve"> and reading the rest of their theory on the </w:t>
      </w:r>
      <w:r w:rsidRPr="007011C3">
        <w:rPr>
          <w:rFonts w:asciiTheme="minorHAnsi" w:hAnsiTheme="minorHAnsi" w:cstheme="minorHAnsi"/>
          <w:bCs/>
          <w:szCs w:val="26"/>
          <w:u w:val="single"/>
        </w:rPr>
        <w:t>negative</w:t>
      </w:r>
      <w:r w:rsidRPr="007011C3">
        <w:rPr>
          <w:rFonts w:asciiTheme="minorHAnsi" w:hAnsiTheme="minorHAnsi" w:cstheme="minorHAnsi"/>
          <w:bCs/>
          <w:szCs w:val="26"/>
        </w:rPr>
        <w:t xml:space="preserve"> solves their offense.</w:t>
      </w:r>
    </w:p>
    <w:p w14:paraId="0148C1FB" w14:textId="77777777" w:rsidR="00400F61" w:rsidRPr="00EB562B" w:rsidRDefault="00400F61" w:rsidP="00400F61"/>
    <w:p w14:paraId="5F4667D0" w14:textId="77777777" w:rsidR="00400F61" w:rsidRDefault="00400F61" w:rsidP="00400F61">
      <w:pPr>
        <w:pStyle w:val="Heading2"/>
      </w:pPr>
      <w:r>
        <w:t>2</w:t>
      </w:r>
    </w:p>
    <w:p w14:paraId="2B098828" w14:textId="77777777" w:rsidR="00400F61" w:rsidRPr="00473B1A" w:rsidRDefault="00400F61" w:rsidP="00400F61">
      <w:pPr>
        <w:pStyle w:val="Heading3"/>
      </w:pPr>
      <w:r>
        <w:t>DA</w:t>
      </w:r>
    </w:p>
    <w:p w14:paraId="27B9338F" w14:textId="77777777" w:rsidR="00400F61" w:rsidRPr="008F75A4" w:rsidRDefault="00400F61" w:rsidP="00400F61">
      <w:pPr>
        <w:pStyle w:val="Heading4"/>
        <w:rPr>
          <w:bCs/>
        </w:rPr>
      </w:pPr>
      <w:r w:rsidRPr="008F75A4">
        <w:t xml:space="preserve">Mining is </w:t>
      </w:r>
      <w:r w:rsidRPr="008F75A4">
        <w:rPr>
          <w:u w:val="single"/>
        </w:rPr>
        <w:t>now</w:t>
      </w:r>
      <w:r w:rsidRPr="008F75A4">
        <w:t xml:space="preserve"> – multiple companies are competing in mineral exploitation to </w:t>
      </w:r>
      <w:r w:rsidRPr="008F75A4">
        <w:rPr>
          <w:u w:val="single"/>
        </w:rPr>
        <w:t>obtain rare earth metals.</w:t>
      </w:r>
    </w:p>
    <w:p w14:paraId="06FBC44D" w14:textId="77777777" w:rsidR="00400F61" w:rsidRDefault="00400F61" w:rsidP="00400F61">
      <w:r>
        <w:rPr>
          <w:rStyle w:val="Style13ptBold"/>
        </w:rPr>
        <w:t>Gilbert 4-26</w:t>
      </w:r>
      <w:r>
        <w:t xml:space="preserve"> [Alex Gilbert is a complex systems researcher and a PhD student in space resources at the Colorado School of Mines. Milken Institute, “Mining in Space Is Coming”; </w:t>
      </w:r>
      <w:hyperlink r:id="rId7" w:history="1">
        <w:r>
          <w:rPr>
            <w:rStyle w:val="Hyperlink"/>
          </w:rPr>
          <w:t>https://www.milkenreview.org/articles/mining-in-space-is-coming</w:t>
        </w:r>
      </w:hyperlink>
      <w:r>
        <w:t>] kelvin</w:t>
      </w:r>
    </w:p>
    <w:p w14:paraId="03A67F2A" w14:textId="77777777" w:rsidR="00400F61" w:rsidRDefault="00400F61" w:rsidP="00400F61">
      <w:pPr>
        <w:rPr>
          <w:rStyle w:val="Emphasis"/>
          <w:b w:val="0"/>
        </w:rPr>
      </w:pPr>
      <w:r>
        <w:rPr>
          <w:rStyle w:val="Emphasis"/>
          <w:highlight w:val="green"/>
        </w:rPr>
        <w:t>Space exploration is back</w:t>
      </w:r>
      <w:r>
        <w:rPr>
          <w:rStyle w:val="Emphasis"/>
        </w:rPr>
        <w:t>.</w:t>
      </w:r>
      <w:r>
        <w:rPr>
          <w:rStyle w:val="StyleUnderline"/>
        </w:rPr>
        <w:t xml:space="preserve"> after decades of disappointment, a combination of better technology, falling costs and a rush of competitive energy from the private sector has put space travel front and center.</w:t>
      </w:r>
      <w:r>
        <w:rPr>
          <w:sz w:val="16"/>
        </w:rPr>
        <w:t xml:space="preserve"> indeed, many analysts (even some with their feet on the ground) believe </w:t>
      </w:r>
      <w:r>
        <w:rPr>
          <w:rStyle w:val="Emphasis"/>
        </w:rPr>
        <w:t xml:space="preserve">that </w:t>
      </w:r>
      <w:r>
        <w:rPr>
          <w:rStyle w:val="Emphasis"/>
          <w:highlight w:val="green"/>
        </w:rPr>
        <w:t>commercial developments in</w:t>
      </w:r>
      <w:r>
        <w:rPr>
          <w:rStyle w:val="Emphasis"/>
        </w:rPr>
        <w:t xml:space="preserve"> the </w:t>
      </w:r>
      <w:r>
        <w:rPr>
          <w:rStyle w:val="Emphasis"/>
          <w:highlight w:val="green"/>
        </w:rPr>
        <w:t>space</w:t>
      </w:r>
      <w:r>
        <w:rPr>
          <w:rStyle w:val="Emphasis"/>
        </w:rPr>
        <w:t xml:space="preserve"> industry </w:t>
      </w:r>
      <w:r>
        <w:rPr>
          <w:rStyle w:val="Emphasis"/>
          <w:highlight w:val="green"/>
        </w:rPr>
        <w:t>may be</w:t>
      </w:r>
      <w:r>
        <w:rPr>
          <w:rStyle w:val="Emphasis"/>
        </w:rPr>
        <w:t xml:space="preserve"> on the cusp of </w:t>
      </w:r>
      <w:r>
        <w:rPr>
          <w:rStyle w:val="Emphasis"/>
          <w:highlight w:val="green"/>
        </w:rPr>
        <w:t>starting the largest resource rush in history: mining on the Moon</w:t>
      </w:r>
      <w:r>
        <w:rPr>
          <w:rStyle w:val="Emphasis"/>
        </w:rPr>
        <w:t xml:space="preserve">, </w:t>
      </w:r>
      <w:proofErr w:type="gramStart"/>
      <w:r>
        <w:rPr>
          <w:rStyle w:val="Emphasis"/>
        </w:rPr>
        <w:t>Mars</w:t>
      </w:r>
      <w:proofErr w:type="gramEnd"/>
      <w:r>
        <w:rPr>
          <w:rStyle w:val="Emphasis"/>
        </w:rPr>
        <w:t xml:space="preserve"> </w:t>
      </w:r>
      <w:r>
        <w:rPr>
          <w:rStyle w:val="Emphasis"/>
          <w:highlight w:val="green"/>
        </w:rPr>
        <w:t>and asteroids.</w:t>
      </w:r>
    </w:p>
    <w:p w14:paraId="256922C9" w14:textId="77777777" w:rsidR="00400F61" w:rsidRDefault="00400F61" w:rsidP="00400F61">
      <w:pPr>
        <w:rPr>
          <w:sz w:val="16"/>
        </w:rPr>
      </w:pPr>
      <w:r>
        <w:rPr>
          <w:sz w:val="16"/>
        </w:rPr>
        <w:t xml:space="preserve">While this may sound fantastical, </w:t>
      </w:r>
      <w:r w:rsidRPr="004A73BF">
        <w:rPr>
          <w:rStyle w:val="Emphasis"/>
        </w:rPr>
        <w:t>some</w:t>
      </w:r>
      <w:r w:rsidRPr="004A73BF">
        <w:rPr>
          <w:rStyle w:val="StyleUnderline"/>
        </w:rPr>
        <w:t xml:space="preserve"> baby </w:t>
      </w:r>
      <w:r w:rsidRPr="004A73BF">
        <w:rPr>
          <w:rStyle w:val="Emphasis"/>
        </w:rPr>
        <w:t>steps</w:t>
      </w:r>
      <w:r w:rsidRPr="004A73BF">
        <w:rPr>
          <w:rStyle w:val="StyleUnderline"/>
        </w:rPr>
        <w:t xml:space="preserve"> toward the goal </w:t>
      </w:r>
      <w:r w:rsidRPr="004A73BF">
        <w:rPr>
          <w:rStyle w:val="Emphasis"/>
        </w:rPr>
        <w:t>have already been taken</w:t>
      </w:r>
      <w:r>
        <w:rPr>
          <w:sz w:val="16"/>
        </w:rPr>
        <w:t xml:space="preserve">. </w:t>
      </w:r>
      <w:r>
        <w:rPr>
          <w:rStyle w:val="StyleUnderline"/>
        </w:rPr>
        <w:t xml:space="preserve">Last year, </w:t>
      </w:r>
      <w:r>
        <w:rPr>
          <w:rStyle w:val="Emphasis"/>
          <w:highlight w:val="green"/>
        </w:rPr>
        <w:t xml:space="preserve">NASA awarded contracts to four companies </w:t>
      </w:r>
      <w:r>
        <w:rPr>
          <w:rStyle w:val="StyleUnderline"/>
          <w:highlight w:val="green"/>
        </w:rPr>
        <w:t>to extract</w:t>
      </w:r>
      <w:r>
        <w:rPr>
          <w:rStyle w:val="StyleUnderline"/>
        </w:rPr>
        <w:t xml:space="preserve"> small amounts of </w:t>
      </w:r>
      <w:r>
        <w:rPr>
          <w:rStyle w:val="StyleUnderline"/>
          <w:highlight w:val="green"/>
        </w:rPr>
        <w:t>lunar regolith by 2024</w:t>
      </w:r>
      <w:r>
        <w:rPr>
          <w:rStyle w:val="StyleUnderline"/>
        </w:rPr>
        <w:t xml:space="preserve">, </w:t>
      </w:r>
      <w:r>
        <w:rPr>
          <w:rStyle w:val="Emphasis"/>
        </w:rPr>
        <w:t xml:space="preserve">effectively </w:t>
      </w:r>
      <w:r>
        <w:rPr>
          <w:rStyle w:val="Emphasis"/>
          <w:highlight w:val="green"/>
        </w:rPr>
        <w:t>beginning the era of commercial space mining</w:t>
      </w:r>
      <w:r>
        <w:rPr>
          <w:rStyle w:val="Emphasis"/>
        </w:rPr>
        <w:t>.</w:t>
      </w:r>
      <w:r>
        <w:rPr>
          <w:sz w:val="16"/>
        </w:rPr>
        <w:t xml:space="preserve"> Whether this proves to be the dawn of a gigantic adjunct to mining on earth — and more immediately, a key to unlocking cost-effective space travel — will turn on the answers to a host of questions ranging from what resources can be efficiently.</w:t>
      </w:r>
    </w:p>
    <w:p w14:paraId="4D683928" w14:textId="77777777" w:rsidR="00400F61" w:rsidRDefault="00400F61" w:rsidP="00400F61">
      <w:pPr>
        <w:rPr>
          <w:rStyle w:val="StyleUnderline"/>
        </w:rPr>
      </w:pPr>
      <w:r>
        <w:rPr>
          <w:sz w:val="16"/>
        </w:rPr>
        <w:t xml:space="preserve">As every fan of science fiction knows, the resources of the solar system appear virtually unlimited compared to those on Earth. There are whole other planets, dozens of moons, thousands of massive </w:t>
      </w:r>
      <w:proofErr w:type="gramStart"/>
      <w:r>
        <w:rPr>
          <w:sz w:val="16"/>
        </w:rPr>
        <w:t>asteroids</w:t>
      </w:r>
      <w:proofErr w:type="gramEnd"/>
      <w:r>
        <w:rPr>
          <w:sz w:val="16"/>
        </w:rPr>
        <w:t xml:space="preserve"> and millions of small ones that doubtless contain humungous quantities of materials that are scarce and very valuable (back on Earth). Visionaries including Jeff Bezos imagine heavy industry moving to space and Earth becoming a residential area. </w:t>
      </w:r>
      <w:r>
        <w:rPr>
          <w:rStyle w:val="Emphasis"/>
        </w:rPr>
        <w:t>However, as entrepreneurs look to harness the riches beyond the atmosphere, access to space resources remains tangled</w:t>
      </w:r>
      <w:r>
        <w:rPr>
          <w:rStyle w:val="StyleUnderline"/>
        </w:rPr>
        <w:t xml:space="preserve"> in the realities of economics and governance.</w:t>
      </w:r>
    </w:p>
    <w:p w14:paraId="32659FF4" w14:textId="77777777" w:rsidR="00400F61" w:rsidRDefault="00400F61" w:rsidP="00400F61">
      <w:pPr>
        <w:rPr>
          <w:rStyle w:val="StyleUnderline"/>
        </w:rPr>
      </w:pPr>
      <w:r>
        <w:rPr>
          <w:rStyle w:val="StyleUnderline"/>
        </w:rPr>
        <w:t xml:space="preserve">Start with the fact that </w:t>
      </w:r>
      <w:r w:rsidRPr="004A73BF">
        <w:rPr>
          <w:rStyle w:val="Emphasis"/>
        </w:rPr>
        <w:t>space belongs to no country</w:t>
      </w:r>
      <w:r>
        <w:rPr>
          <w:sz w:val="16"/>
        </w:rPr>
        <w:t xml:space="preserve">, complicating traditional methods of resource allocation, property rights and trade. </w:t>
      </w:r>
      <w:r w:rsidRPr="009B44B5">
        <w:rPr>
          <w:rStyle w:val="Emphasis"/>
        </w:rPr>
        <w:t>With limited demand</w:t>
      </w:r>
      <w:r w:rsidRPr="009B44B5">
        <w:rPr>
          <w:rStyle w:val="StyleUnderline"/>
        </w:rPr>
        <w:t xml:space="preserve"> for materials in space</w:t>
      </w:r>
      <w:r>
        <w:rPr>
          <w:rStyle w:val="StyleUnderline"/>
        </w:rPr>
        <w:t xml:space="preserve"> itself and the </w:t>
      </w:r>
      <w:r w:rsidRPr="009B44B5">
        <w:rPr>
          <w:rStyle w:val="StyleUnderline"/>
        </w:rPr>
        <w:t>need for huge amounts of energy</w:t>
      </w:r>
      <w:r>
        <w:rPr>
          <w:rStyle w:val="StyleUnderline"/>
        </w:rPr>
        <w:t xml:space="preserve"> to return materials to Earth, </w:t>
      </w:r>
      <w:r>
        <w:rPr>
          <w:rStyle w:val="Emphasis"/>
        </w:rPr>
        <w:t xml:space="preserve">creating </w:t>
      </w:r>
      <w:r w:rsidRPr="004A73BF">
        <w:rPr>
          <w:rStyle w:val="Emphasis"/>
        </w:rPr>
        <w:t xml:space="preserve">a viable industry will turn on major advances </w:t>
      </w:r>
      <w:r w:rsidRPr="009B44B5">
        <w:rPr>
          <w:rStyle w:val="Emphasis"/>
        </w:rPr>
        <w:t xml:space="preserve">in technology, </w:t>
      </w:r>
      <w:proofErr w:type="gramStart"/>
      <w:r w:rsidRPr="009B44B5">
        <w:rPr>
          <w:rStyle w:val="Emphasis"/>
        </w:rPr>
        <w:t>finance</w:t>
      </w:r>
      <w:proofErr w:type="gramEnd"/>
      <w:r w:rsidRPr="009B44B5">
        <w:rPr>
          <w:rStyle w:val="Emphasis"/>
        </w:rPr>
        <w:t xml:space="preserve"> and business</w:t>
      </w:r>
      <w:r>
        <w:rPr>
          <w:rStyle w:val="Emphasis"/>
        </w:rPr>
        <w:t xml:space="preserve"> models.</w:t>
      </w:r>
    </w:p>
    <w:p w14:paraId="7FB6271B" w14:textId="77777777" w:rsidR="00400F61" w:rsidRDefault="00400F61" w:rsidP="00400F61">
      <w:pPr>
        <w:rPr>
          <w:rStyle w:val="StyleUnderline"/>
        </w:rPr>
      </w:pPr>
      <w:r>
        <w:rPr>
          <w:sz w:val="14"/>
        </w:rPr>
        <w:t xml:space="preserve">That said, there’s no grass growing under potential pioneers’ feet. Potential economic, </w:t>
      </w:r>
      <w:proofErr w:type="gramStart"/>
      <w:r>
        <w:rPr>
          <w:sz w:val="14"/>
        </w:rPr>
        <w:t>scientific</w:t>
      </w:r>
      <w:proofErr w:type="gramEnd"/>
      <w:r>
        <w:rPr>
          <w:sz w:val="14"/>
        </w:rPr>
        <w:t xml:space="preserve"> and even security benefits underlie an emerging geopolitical competition to pursue space mining. </w:t>
      </w:r>
      <w:r>
        <w:rPr>
          <w:rStyle w:val="Emphasis"/>
          <w:highlight w:val="green"/>
        </w:rPr>
        <w:t>The U</w:t>
      </w:r>
      <w:r>
        <w:rPr>
          <w:rStyle w:val="Emphasis"/>
        </w:rPr>
        <w:t xml:space="preserve">nited </w:t>
      </w:r>
      <w:r>
        <w:rPr>
          <w:rStyle w:val="Emphasis"/>
          <w:highlight w:val="green"/>
        </w:rPr>
        <w:t>S</w:t>
      </w:r>
      <w:r>
        <w:rPr>
          <w:rStyle w:val="Emphasis"/>
        </w:rPr>
        <w:t xml:space="preserve">tates </w:t>
      </w:r>
      <w:r>
        <w:rPr>
          <w:rStyle w:val="Emphasis"/>
          <w:highlight w:val="green"/>
        </w:rPr>
        <w:t>is rapidly emerging as a</w:t>
      </w:r>
      <w:r>
        <w:rPr>
          <w:rStyle w:val="StyleUnderline"/>
        </w:rPr>
        <w:t xml:space="preserve"> </w:t>
      </w:r>
      <w:r>
        <w:rPr>
          <w:rStyle w:val="StyleUnderline"/>
          <w:sz w:val="14"/>
          <w:szCs w:val="16"/>
        </w:rPr>
        <w:t>front-runner</w:t>
      </w:r>
      <w:r>
        <w:rPr>
          <w:sz w:val="14"/>
        </w:rPr>
        <w:t>, in part due to its ambitious Artemis Program to lead a multinational consortium back to the Moon. But it is also a</w:t>
      </w:r>
      <w:r>
        <w:rPr>
          <w:rStyle w:val="StyleUnderline"/>
        </w:rPr>
        <w:t xml:space="preserve"> </w:t>
      </w:r>
      <w:r>
        <w:rPr>
          <w:rStyle w:val="Emphasis"/>
          <w:highlight w:val="green"/>
        </w:rPr>
        <w:t xml:space="preserve">leader </w:t>
      </w:r>
      <w:r w:rsidRPr="009B44B5">
        <w:rPr>
          <w:rStyle w:val="StyleUnderline"/>
        </w:rPr>
        <w:t>in creating a legal infrastructure for mineral exploitation</w:t>
      </w:r>
      <w:r>
        <w:rPr>
          <w:rStyle w:val="StyleUnderline"/>
        </w:rPr>
        <w:t xml:space="preserve">. The United States has </w:t>
      </w:r>
      <w:r w:rsidRPr="009B44B5">
        <w:rPr>
          <w:rStyle w:val="Emphasis"/>
        </w:rPr>
        <w:t xml:space="preserve">adopted the world’s first space resources law, </w:t>
      </w:r>
      <w:r>
        <w:rPr>
          <w:rStyle w:val="Emphasis"/>
          <w:highlight w:val="green"/>
        </w:rPr>
        <w:t>recognizing</w:t>
      </w:r>
      <w:r>
        <w:rPr>
          <w:rStyle w:val="Emphasis"/>
        </w:rPr>
        <w:t xml:space="preserve"> the property </w:t>
      </w:r>
      <w:r>
        <w:rPr>
          <w:rStyle w:val="Emphasis"/>
          <w:highlight w:val="green"/>
        </w:rPr>
        <w:t>rights of private companies</w:t>
      </w:r>
      <w:r>
        <w:rPr>
          <w:rStyle w:val="Emphasis"/>
        </w:rPr>
        <w:t xml:space="preserve"> and individuals</w:t>
      </w:r>
      <w:r>
        <w:rPr>
          <w:rStyle w:val="StyleUnderline"/>
        </w:rPr>
        <w:t xml:space="preserve"> to materials gathered in space.</w:t>
      </w:r>
    </w:p>
    <w:p w14:paraId="0A07445A" w14:textId="77777777" w:rsidR="00400F61" w:rsidRDefault="00400F61" w:rsidP="00400F61">
      <w:pPr>
        <w:rPr>
          <w:rStyle w:val="Emphasis"/>
        </w:rPr>
      </w:pPr>
      <w:r>
        <w:rPr>
          <w:sz w:val="16"/>
        </w:rPr>
        <w:t>However</w:t>
      </w:r>
      <w:r>
        <w:rPr>
          <w:rStyle w:val="StyleUnderline"/>
          <w:highlight w:val="green"/>
        </w:rPr>
        <w:t xml:space="preserve">, </w:t>
      </w:r>
      <w:r>
        <w:rPr>
          <w:rStyle w:val="Emphasis"/>
          <w:highlight w:val="green"/>
        </w:rPr>
        <w:t>the U</w:t>
      </w:r>
      <w:r>
        <w:rPr>
          <w:rStyle w:val="Emphasis"/>
        </w:rPr>
        <w:t xml:space="preserve">nited </w:t>
      </w:r>
      <w:r>
        <w:rPr>
          <w:rStyle w:val="Emphasis"/>
          <w:highlight w:val="green"/>
        </w:rPr>
        <w:t>S</w:t>
      </w:r>
      <w:r>
        <w:rPr>
          <w:rStyle w:val="Emphasis"/>
        </w:rPr>
        <w:t xml:space="preserve">tates </w:t>
      </w:r>
      <w:r>
        <w:rPr>
          <w:rStyle w:val="Emphasis"/>
          <w:highlight w:val="green"/>
        </w:rPr>
        <w:t>is hardly alone. Luxembourg</w:t>
      </w:r>
      <w:r>
        <w:rPr>
          <w:rStyle w:val="StyleUnderline"/>
        </w:rPr>
        <w:t xml:space="preserve"> and </w:t>
      </w:r>
      <w:r>
        <w:rPr>
          <w:rStyle w:val="Emphasis"/>
        </w:rPr>
        <w:t xml:space="preserve">the </w:t>
      </w:r>
      <w:r>
        <w:rPr>
          <w:rStyle w:val="Emphasis"/>
          <w:highlight w:val="green"/>
        </w:rPr>
        <w:t>U</w:t>
      </w:r>
      <w:r>
        <w:rPr>
          <w:rStyle w:val="Emphasis"/>
        </w:rPr>
        <w:t xml:space="preserve">nited </w:t>
      </w:r>
      <w:r>
        <w:rPr>
          <w:rStyle w:val="Emphasis"/>
          <w:highlight w:val="green"/>
        </w:rPr>
        <w:t>A</w:t>
      </w:r>
      <w:r>
        <w:rPr>
          <w:rStyle w:val="Emphasis"/>
        </w:rPr>
        <w:t xml:space="preserve">rab </w:t>
      </w:r>
      <w:r>
        <w:rPr>
          <w:rStyle w:val="Emphasis"/>
          <w:highlight w:val="green"/>
        </w:rPr>
        <w:t>E</w:t>
      </w:r>
      <w:r>
        <w:rPr>
          <w:rStyle w:val="Emphasis"/>
        </w:rPr>
        <w:t>mirates</w:t>
      </w:r>
      <w:r>
        <w:rPr>
          <w:sz w:val="16"/>
        </w:rPr>
        <w:t xml:space="preserve"> (you read those right) </w:t>
      </w:r>
      <w:r>
        <w:rPr>
          <w:rStyle w:val="StyleUnderline"/>
        </w:rPr>
        <w:t>are racing to codify space-resources laws of their own, hoping to attract investment to their entrepot nations with business-friendly legal frameworks</w:t>
      </w:r>
      <w:r>
        <w:rPr>
          <w:rStyle w:val="Emphasis"/>
        </w:rPr>
        <w:t xml:space="preserve">. </w:t>
      </w:r>
      <w:r>
        <w:rPr>
          <w:rStyle w:val="Emphasis"/>
          <w:highlight w:val="green"/>
        </w:rPr>
        <w:t>China</w:t>
      </w:r>
      <w:r>
        <w:rPr>
          <w:rStyle w:val="StyleUnderline"/>
        </w:rPr>
        <w:t xml:space="preserve"> reportedly views space-resource development as a national priority, part of a strategy to challenge U.S. economic and security primacy</w:t>
      </w:r>
      <w:r>
        <w:rPr>
          <w:sz w:val="16"/>
        </w:rPr>
        <w:t xml:space="preserve"> in space. Meanwhile, </w:t>
      </w:r>
      <w:r>
        <w:rPr>
          <w:rStyle w:val="Emphasis"/>
          <w:highlight w:val="green"/>
        </w:rPr>
        <w:t xml:space="preserve">Russia, Japan, </w:t>
      </w:r>
      <w:proofErr w:type="gramStart"/>
      <w:r>
        <w:rPr>
          <w:rStyle w:val="Emphasis"/>
          <w:highlight w:val="green"/>
        </w:rPr>
        <w:t>India</w:t>
      </w:r>
      <w:proofErr w:type="gramEnd"/>
      <w:r>
        <w:rPr>
          <w:rStyle w:val="Emphasis"/>
          <w:highlight w:val="green"/>
        </w:rPr>
        <w:t xml:space="preserve"> and the European Space Agency all harbor space-mining ambitions</w:t>
      </w:r>
      <w:r>
        <w:rPr>
          <w:rStyle w:val="StyleUnderline"/>
        </w:rPr>
        <w:t xml:space="preserve"> of their own.</w:t>
      </w:r>
      <w:r>
        <w:rPr>
          <w:sz w:val="16"/>
        </w:rPr>
        <w:t xml:space="preserve"> Governing these emerging interests is an outdated treaty framework from the Cold War. Sooner rather than later, </w:t>
      </w:r>
      <w:r>
        <w:rPr>
          <w:rStyle w:val="Emphasis"/>
          <w:highlight w:val="green"/>
        </w:rPr>
        <w:t>we’ll need new agreements to facilitate private investment</w:t>
      </w:r>
      <w:r>
        <w:rPr>
          <w:rStyle w:val="Emphasis"/>
        </w:rPr>
        <w:t xml:space="preserve"> and ensure international cooperation.</w:t>
      </w:r>
    </w:p>
    <w:p w14:paraId="53D5E8D1" w14:textId="77777777" w:rsidR="00400F61" w:rsidRDefault="00400F61" w:rsidP="00400F61">
      <w:pPr>
        <w:rPr>
          <w:sz w:val="16"/>
          <w:szCs w:val="16"/>
        </w:rPr>
      </w:pPr>
      <w:r>
        <w:rPr>
          <w:sz w:val="16"/>
          <w:szCs w:val="16"/>
        </w:rPr>
        <w:t>What’s Out There</w:t>
      </w:r>
    </w:p>
    <w:p w14:paraId="505175A3" w14:textId="77777777" w:rsidR="00400F61" w:rsidRDefault="00400F61" w:rsidP="00400F61">
      <w:pPr>
        <w:rPr>
          <w:sz w:val="16"/>
          <w:szCs w:val="16"/>
        </w:rPr>
      </w:pPr>
      <w:r>
        <w:rPr>
          <w:sz w:val="16"/>
          <w:szCs w:val="16"/>
        </w:rPr>
        <w:t>Back up for a moment. For the record, space is already being heavily exploited,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w:t>
      </w:r>
    </w:p>
    <w:p w14:paraId="601AD4A4" w14:textId="77777777" w:rsidR="00400F61" w:rsidRDefault="00400F61" w:rsidP="00400F61">
      <w:pPr>
        <w:rPr>
          <w:rStyle w:val="Emphasis"/>
        </w:rPr>
      </w:pPr>
      <w:r>
        <w:rPr>
          <w:sz w:val="14"/>
        </w:rPr>
        <w:t xml:space="preserve">In the past several decades, planetary science has confirmed what has long been suspected: </w:t>
      </w:r>
      <w:r>
        <w:rPr>
          <w:rStyle w:val="Emphasis"/>
          <w:highlight w:val="green"/>
        </w:rPr>
        <w:t>celestial bodies are potential sources</w:t>
      </w:r>
      <w:r>
        <w:rPr>
          <w:rStyle w:val="Emphasis"/>
        </w:rPr>
        <w:t xml:space="preserve"> for dozens of natural materials that, in the right time and place, are incredibly valuable</w:t>
      </w:r>
      <w:r>
        <w:rPr>
          <w:rStyle w:val="StyleUnderline"/>
        </w:rPr>
        <w:t>.</w:t>
      </w:r>
      <w:r>
        <w:rPr>
          <w:sz w:val="14"/>
        </w:rPr>
        <w:t xml:space="preserve"> Of these, water may be the most attractive in the near-term, because — with assistance from solar energy or nuclear fission — H2O can be split into hydrogen and oxygen to make rocket propellant, facilitating in-space refueling. So-called</w:t>
      </w:r>
      <w:r>
        <w:rPr>
          <w:rStyle w:val="StyleUnderline"/>
        </w:rPr>
        <w:t xml:space="preserve"> </w:t>
      </w:r>
      <w:r>
        <w:rPr>
          <w:rStyle w:val="Emphasis"/>
        </w:rPr>
        <w:t>“</w:t>
      </w:r>
      <w:r>
        <w:rPr>
          <w:rStyle w:val="Emphasis"/>
          <w:highlight w:val="green"/>
        </w:rPr>
        <w:t>rare earth” metals are also potential targets of asteroid miners</w:t>
      </w:r>
      <w:r>
        <w:rPr>
          <w:rStyle w:val="StyleUnderline"/>
        </w:rPr>
        <w:t xml:space="preserve"> intending to service Earth markets. </w:t>
      </w:r>
      <w:r w:rsidRPr="004A73BF">
        <w:rPr>
          <w:rStyle w:val="Emphasis"/>
        </w:rPr>
        <w:t>Consisting of 17 elements</w:t>
      </w:r>
      <w:r>
        <w:rPr>
          <w:rStyle w:val="Emphasis"/>
        </w:rPr>
        <w:t>,</w:t>
      </w:r>
      <w:r>
        <w:rPr>
          <w:rStyle w:val="StyleUnderline"/>
        </w:rPr>
        <w:t xml:space="preserve"> including lanthanum, neodymium, and yttrium, these critical materials (most of which are today mined in China at great environmental cost) are </w:t>
      </w:r>
      <w:r w:rsidRPr="004A73BF">
        <w:rPr>
          <w:rStyle w:val="StyleUnderline"/>
        </w:rPr>
        <w:t>required for electronics</w:t>
      </w:r>
      <w:r>
        <w:rPr>
          <w:sz w:val="14"/>
        </w:rPr>
        <w:t xml:space="preserve">. And </w:t>
      </w:r>
      <w:r>
        <w:rPr>
          <w:rStyle w:val="StyleUnderline"/>
        </w:rPr>
        <w:t xml:space="preserve">they loom as bottlenecks in </w:t>
      </w:r>
      <w:r w:rsidRPr="004A73BF">
        <w:rPr>
          <w:rStyle w:val="Emphasis"/>
        </w:rPr>
        <w:t>making the transition from fossil fuels to renewables</w:t>
      </w:r>
      <w:r>
        <w:rPr>
          <w:rStyle w:val="Emphasis"/>
        </w:rPr>
        <w:t xml:space="preserve"> backed up by battery storage.</w:t>
      </w:r>
    </w:p>
    <w:p w14:paraId="005C7D09" w14:textId="77777777" w:rsidR="00400F61" w:rsidRDefault="00400F61" w:rsidP="00400F61">
      <w:pPr>
        <w:rPr>
          <w:rStyle w:val="StyleUnderline"/>
        </w:rPr>
      </w:pPr>
      <w:r>
        <w:rPr>
          <w:rStyle w:val="Emphasis"/>
        </w:rPr>
        <w:t xml:space="preserve">The </w:t>
      </w:r>
      <w:r w:rsidRPr="004A73BF">
        <w:rPr>
          <w:rStyle w:val="Emphasis"/>
          <w:highlight w:val="green"/>
        </w:rPr>
        <w:t>Moon is a prime space mining target</w:t>
      </w:r>
      <w:r>
        <w:rPr>
          <w:sz w:val="16"/>
        </w:rPr>
        <w:t>. Boosted by NASA’s mining solicitation, it is likely the first location for commercial mining</w:t>
      </w:r>
      <w:r>
        <w:rPr>
          <w:rStyle w:val="StyleUnderline"/>
        </w:rPr>
        <w:t xml:space="preserve">. The Moon has several advantages. It </w:t>
      </w:r>
      <w:r>
        <w:rPr>
          <w:rStyle w:val="Emphasis"/>
        </w:rPr>
        <w:t xml:space="preserve">is </w:t>
      </w:r>
      <w:r>
        <w:rPr>
          <w:rStyle w:val="Emphasis"/>
          <w:highlight w:val="green"/>
        </w:rPr>
        <w:t>relatively close,</w:t>
      </w:r>
      <w:r>
        <w:rPr>
          <w:rStyle w:val="Emphasis"/>
        </w:rPr>
        <w:t xml:space="preserve"> requiring a journey of only several days by rocket and creating communication lags of only a couple seconds</w:t>
      </w:r>
      <w:r>
        <w:rPr>
          <w:rStyle w:val="StyleUnderline"/>
        </w:rPr>
        <w:t xml:space="preserve"> — a delay small enough to allow remote operation of robots from Earth. Its low gravity implies that relatively </w:t>
      </w:r>
      <w:r>
        <w:rPr>
          <w:rStyle w:val="Emphasis"/>
          <w:highlight w:val="green"/>
        </w:rPr>
        <w:t>little energy expenditure</w:t>
      </w:r>
      <w:r>
        <w:rPr>
          <w:rStyle w:val="StyleUnderline"/>
        </w:rPr>
        <w:t xml:space="preserve"> will be needed to deliver mined resources to Earth orbit.</w:t>
      </w:r>
    </w:p>
    <w:p w14:paraId="7735737F" w14:textId="77777777" w:rsidR="00400F61" w:rsidRDefault="00400F61" w:rsidP="00400F61">
      <w:pPr>
        <w:rPr>
          <w:rStyle w:val="StyleUnderline"/>
        </w:rPr>
      </w:pPr>
      <w:r>
        <w:rPr>
          <w:sz w:val="16"/>
        </w:rPr>
        <w:t xml:space="preserve">The Moon may look parched — and by comparison to Earth, it is. But recent probes have </w:t>
      </w:r>
      <w:r>
        <w:rPr>
          <w:rStyle w:val="Emphasis"/>
        </w:rPr>
        <w:t>confirmed substantial amounts of water</w:t>
      </w:r>
      <w:r>
        <w:rPr>
          <w:rStyle w:val="StyleUnderline"/>
        </w:rPr>
        <w:t xml:space="preserve"> ice lurking in permanently shadowed craters at the lunar poles. Further, it seems that </w:t>
      </w:r>
      <w:r>
        <w:rPr>
          <w:rStyle w:val="Emphasis"/>
        </w:rPr>
        <w:t xml:space="preserve">solar winds </w:t>
      </w:r>
      <w:r w:rsidRPr="004A73BF">
        <w:rPr>
          <w:rStyle w:val="Emphasis"/>
        </w:rPr>
        <w:t>have implanted significant deposits of helium-3</w:t>
      </w:r>
      <w:r>
        <w:rPr>
          <w:sz w:val="16"/>
        </w:rPr>
        <w:t xml:space="preserve"> (a light stable isotope of helium) </w:t>
      </w:r>
      <w:r>
        <w:rPr>
          <w:rStyle w:val="StyleUnderline"/>
        </w:rPr>
        <w:t xml:space="preserve">across the equatorial regions of the Moon. Helium-3 is </w:t>
      </w:r>
      <w:r>
        <w:rPr>
          <w:rStyle w:val="Emphasis"/>
        </w:rPr>
        <w:t xml:space="preserve">a </w:t>
      </w:r>
      <w:r>
        <w:rPr>
          <w:rStyle w:val="Emphasis"/>
          <w:highlight w:val="green"/>
        </w:rPr>
        <w:t>potential fuel source</w:t>
      </w:r>
      <w:r>
        <w:rPr>
          <w:rStyle w:val="StyleUnderline"/>
        </w:rPr>
        <w:t xml:space="preserve"> for second and third-generation </w:t>
      </w:r>
      <w:r>
        <w:rPr>
          <w:rStyle w:val="Emphasis"/>
        </w:rPr>
        <w:t>fusion reactors</w:t>
      </w:r>
      <w:r>
        <w:rPr>
          <w:sz w:val="16"/>
        </w:rPr>
        <w:t xml:space="preserve"> that one hopes will be in service later in the century. </w:t>
      </w:r>
      <w:r>
        <w:rPr>
          <w:rStyle w:val="StyleUnderline"/>
        </w:rPr>
        <w:t xml:space="preserve">The isotope is packed with energy (admittedly hard to unleash in a controlled manner) that might augment sunlight as a source of clean, safe energy on Earth or to power fast spaceships in this century. Between its water and helium-3 deposits, </w:t>
      </w:r>
      <w:r w:rsidRPr="004A73BF">
        <w:rPr>
          <w:rStyle w:val="Emphasis"/>
        </w:rPr>
        <w:t>the Moon could be the resource stepping-stone</w:t>
      </w:r>
      <w:r>
        <w:rPr>
          <w:rStyle w:val="StyleUnderline"/>
        </w:rPr>
        <w:t xml:space="preserve"> for further solar system exploration.</w:t>
      </w:r>
    </w:p>
    <w:p w14:paraId="589CB5F0" w14:textId="77777777" w:rsidR="00400F61" w:rsidRDefault="00400F61" w:rsidP="00400F61">
      <w:pPr>
        <w:rPr>
          <w:sz w:val="16"/>
        </w:rPr>
      </w:pPr>
      <w:r>
        <w:rPr>
          <w:rStyle w:val="Emphasis"/>
          <w:highlight w:val="green"/>
        </w:rPr>
        <w:t>Asteroids are another near-term mining target</w:t>
      </w:r>
      <w:r>
        <w:rPr>
          <w:rStyle w:val="StyleUnderline"/>
        </w:rPr>
        <w:t>. There are all sorts of space rocks hurtling through the solar system, with varying amounts of water</w:t>
      </w:r>
      <w:r>
        <w:rPr>
          <w:rStyle w:val="StyleUnderline"/>
          <w:highlight w:val="green"/>
        </w:rPr>
        <w:t xml:space="preserve">, </w:t>
      </w:r>
      <w:r>
        <w:rPr>
          <w:rStyle w:val="Emphasis"/>
          <w:highlight w:val="green"/>
        </w:rPr>
        <w:t>rare earth metals</w:t>
      </w:r>
      <w:r>
        <w:rPr>
          <w:rStyle w:val="StyleUnderline"/>
        </w:rPr>
        <w:t xml:space="preserve"> and other materials on board. </w:t>
      </w:r>
      <w:r>
        <w:rPr>
          <w:sz w:val="16"/>
        </w:rPr>
        <w:t>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p>
    <w:p w14:paraId="0EFCA882" w14:textId="77777777" w:rsidR="00400F61" w:rsidRDefault="00400F61" w:rsidP="00400F61">
      <w:pPr>
        <w:rPr>
          <w:sz w:val="16"/>
          <w:szCs w:val="16"/>
        </w:rPr>
      </w:pPr>
      <w:r>
        <w:rPr>
          <w:sz w:val="16"/>
          <w:szCs w:val="16"/>
        </w:rPr>
        <w:t xml:space="preserve">Even the surface of celestial bodies </w:t>
      </w:r>
      <w:proofErr w:type="gramStart"/>
      <w:r>
        <w:rPr>
          <w:sz w:val="16"/>
          <w:szCs w:val="16"/>
        </w:rPr>
        <w:t>pose</w:t>
      </w:r>
      <w:proofErr w:type="gramEnd"/>
      <w:r>
        <w:rPr>
          <w:sz w:val="16"/>
          <w:szCs w:val="16"/>
        </w:rPr>
        <w:t xml:space="preserve"> a challenge to mining machinery since they consist of unconsolidated rocky materials called regolith instead of more familiar soil.</w:t>
      </w:r>
    </w:p>
    <w:p w14:paraId="0DD9416C" w14:textId="77777777" w:rsidR="00400F61" w:rsidRDefault="00400F61" w:rsidP="00400F61">
      <w:pPr>
        <w:rPr>
          <w:rStyle w:val="StyleUnderline"/>
        </w:rPr>
      </w:pPr>
      <w:r>
        <w:rPr>
          <w:sz w:val="16"/>
        </w:rPr>
        <w:t xml:space="preserve">Wannabe </w:t>
      </w:r>
      <w:r w:rsidRPr="004A73BF">
        <w:rPr>
          <w:rStyle w:val="StyleUnderline"/>
        </w:rPr>
        <w:t>asteroid miners</w:t>
      </w:r>
      <w:r>
        <w:rPr>
          <w:rStyle w:val="StyleUnderline"/>
        </w:rPr>
        <w:t xml:space="preserve"> will thus be </w:t>
      </w:r>
      <w:r>
        <w:rPr>
          <w:rStyle w:val="StyleUnderline"/>
          <w:highlight w:val="green"/>
        </w:rPr>
        <w:t xml:space="preserve">looking at smaller </w:t>
      </w:r>
      <w:r>
        <w:rPr>
          <w:rStyle w:val="Emphasis"/>
          <w:highlight w:val="green"/>
        </w:rPr>
        <w:t>near-Earth asteroids</w:t>
      </w:r>
      <w:r>
        <w:rPr>
          <w:rStyle w:val="StyleUnderline"/>
        </w:rPr>
        <w:t xml:space="preserve">. While they are much further away than the Moon, </w:t>
      </w:r>
      <w:r>
        <w:rPr>
          <w:rStyle w:val="Emphasis"/>
          <w:highlight w:val="green"/>
        </w:rPr>
        <w:t>many of them could be reached using less energy</w:t>
      </w:r>
      <w:r>
        <w:rPr>
          <w:rStyle w:val="StyleUnderline"/>
        </w:rPr>
        <w:t xml:space="preserve"> — and some are even small enough to make it technically possible to tow them to Earth orbit for mining.</w:t>
      </w:r>
    </w:p>
    <w:p w14:paraId="62AF7691" w14:textId="77777777" w:rsidR="00400F61" w:rsidRDefault="00400F61" w:rsidP="00400F61">
      <w:pPr>
        <w:rPr>
          <w:sz w:val="16"/>
          <w:szCs w:val="16"/>
        </w:rPr>
      </w:pPr>
      <w:r>
        <w:rPr>
          <w:sz w:val="16"/>
          <w:szCs w:val="16"/>
        </w:rPr>
        <w:t>Space mining may be essential to crewed exploration missions to Mars. Given the distance and relatively high gravity of Mars (twice that of the Moon), extraction and export of minerals to Earth seems highly unlikely. Rather, most resource extraction on Mars will focus on providing materials to supply exploration missions, refuel spacecraft and enable settlement.</w:t>
      </w:r>
    </w:p>
    <w:p w14:paraId="00648A92" w14:textId="77777777" w:rsidR="00400F61" w:rsidRDefault="00400F61" w:rsidP="00400F61">
      <w:pPr>
        <w:rPr>
          <w:sz w:val="16"/>
          <w:szCs w:val="16"/>
        </w:rPr>
      </w:pPr>
      <w:r>
        <w:rPr>
          <w:sz w:val="16"/>
          <w:szCs w:val="16"/>
        </w:rPr>
        <w:t>Technology Is the Difference</w:t>
      </w:r>
    </w:p>
    <w:p w14:paraId="2C24BA1D" w14:textId="77777777" w:rsidR="00400F61" w:rsidRDefault="00400F61" w:rsidP="00400F61">
      <w:pPr>
        <w:rPr>
          <w:sz w:val="16"/>
          <w:szCs w:val="16"/>
        </w:rPr>
      </w:pPr>
      <w:r>
        <w:rPr>
          <w:sz w:val="16"/>
          <w:szCs w:val="16"/>
        </w:rPr>
        <w:t xml:space="preserve">The prospects for space mining are being driven by technological advances across the space industry. </w:t>
      </w:r>
      <w:r>
        <w:rPr>
          <w:rStyle w:val="StyleUnderline"/>
          <w:sz w:val="16"/>
          <w:szCs w:val="16"/>
        </w:rPr>
        <w:t>The rise of reusable rocket components and the now-widespread use of off-the-shelf parts are lowering both launch and operations costs</w:t>
      </w:r>
      <w:r>
        <w:rPr>
          <w:sz w:val="16"/>
          <w:szCs w:val="16"/>
        </w:rPr>
        <w:t xml:space="preserve">. Once limited to government contract missions and the delivery of telecom satellites to orbit, </w:t>
      </w:r>
      <w:r>
        <w:rPr>
          <w:rStyle w:val="StyleUnderline"/>
          <w:sz w:val="16"/>
          <w:szCs w:val="16"/>
        </w:rPr>
        <w:t>private firms are now emerging as leaders in developing “</w:t>
      </w:r>
      <w:proofErr w:type="spellStart"/>
      <w:r>
        <w:rPr>
          <w:rStyle w:val="StyleUnderline"/>
          <w:sz w:val="16"/>
          <w:szCs w:val="16"/>
        </w:rPr>
        <w:t>NewSpace</w:t>
      </w:r>
      <w:proofErr w:type="spellEnd"/>
      <w:r>
        <w:rPr>
          <w:rStyle w:val="StyleUnderline"/>
          <w:sz w:val="16"/>
          <w:szCs w:val="16"/>
        </w:rPr>
        <w:t xml:space="preserve">” activities — a catch-all term for endeavors including orbital tourism, orbital manufacturing and mini-satellites providing specialized services. The space sector, with a market capitalization of $400 billion, could grow to as much as $1 trillion by 2040 </w:t>
      </w:r>
      <w:r>
        <w:rPr>
          <w:sz w:val="16"/>
          <w:szCs w:val="16"/>
        </w:rPr>
        <w:t>as private investment soars.</w:t>
      </w:r>
      <w:r>
        <w:rPr>
          <w:sz w:val="16"/>
          <w:szCs w:val="16"/>
        </w:rPr>
        <w:tab/>
      </w:r>
    </w:p>
    <w:p w14:paraId="1804B16C" w14:textId="77777777" w:rsidR="00400F61" w:rsidRDefault="00400F61" w:rsidP="00400F61">
      <w:pPr>
        <w:rPr>
          <w:sz w:val="16"/>
          <w:szCs w:val="16"/>
        </w:rPr>
      </w:pPr>
      <w:r>
        <w:rPr>
          <w:sz w:val="16"/>
          <w:szCs w:val="16"/>
        </w:rPr>
        <w:t xml:space="preserve">But despite the high-profile commercial advances, governments still call the shots on the leading edge of space resource technologies. The United States extracted the first extraterrestrial materials in space from the Moon during the Apollo missions, followed by the Soviet Union’s recoveries from crewless Luna missions. President Biden recently borrowed one of the Apollo </w:t>
      </w:r>
      <w:proofErr w:type="gramStart"/>
      <w:r>
        <w:rPr>
          <w:sz w:val="16"/>
          <w:szCs w:val="16"/>
        </w:rPr>
        <w:t>lunar</w:t>
      </w:r>
      <w:proofErr w:type="gramEnd"/>
      <w:r>
        <w:rPr>
          <w:sz w:val="16"/>
          <w:szCs w:val="16"/>
        </w:rPr>
        <w:t xml:space="preserve"> rocks for display in the Oval Office, highlighting the awe that deep space can still summon.</w:t>
      </w:r>
    </w:p>
    <w:p w14:paraId="071737A8" w14:textId="77777777" w:rsidR="00400F61" w:rsidRDefault="00400F61" w:rsidP="00400F61">
      <w:pPr>
        <w:rPr>
          <w:sz w:val="16"/>
        </w:rPr>
      </w:pPr>
      <w:r>
        <w:rPr>
          <w:sz w:val="16"/>
        </w:rPr>
        <w:t xml:space="preserve">For the time being, scientific samples remain the goal of mining. </w:t>
      </w:r>
      <w:r>
        <w:rPr>
          <w:rStyle w:val="StyleUnderline"/>
        </w:rPr>
        <w:t>Last October</w:t>
      </w:r>
      <w:r>
        <w:rPr>
          <w:rStyle w:val="Emphasis"/>
        </w:rPr>
        <w:t>, NASA’s OSIRIS-</w:t>
      </w:r>
      <w:proofErr w:type="spellStart"/>
      <w:r>
        <w:rPr>
          <w:rStyle w:val="Emphasis"/>
        </w:rPr>
        <w:t>REx</w:t>
      </w:r>
      <w:proofErr w:type="spellEnd"/>
      <w:r>
        <w:rPr>
          <w:rStyle w:val="Emphasis"/>
        </w:rPr>
        <w:t xml:space="preserve"> mission</w:t>
      </w:r>
      <w:r>
        <w:rPr>
          <w:rStyle w:val="StyleUnderline"/>
        </w:rPr>
        <w:t xml:space="preserve"> — due to return to Earth in </w:t>
      </w:r>
      <w:r>
        <w:rPr>
          <w:rStyle w:val="Emphasis"/>
        </w:rPr>
        <w:t xml:space="preserve">2023 </w:t>
      </w:r>
      <w:r>
        <w:rPr>
          <w:rStyle w:val="StyleUnderline"/>
        </w:rPr>
        <w:t xml:space="preserve">— collected a small amount of material from the asteroid Bennu. In December, </w:t>
      </w:r>
      <w:r>
        <w:rPr>
          <w:rStyle w:val="Emphasis"/>
        </w:rPr>
        <w:t>Japan returned a sample</w:t>
      </w:r>
      <w:r>
        <w:rPr>
          <w:rStyle w:val="StyleUnderline"/>
        </w:rPr>
        <w:t xml:space="preserve"> of the asteroid </w:t>
      </w:r>
      <w:proofErr w:type="spellStart"/>
      <w:r>
        <w:rPr>
          <w:rStyle w:val="StyleUnderline"/>
        </w:rPr>
        <w:t>Ryugu</w:t>
      </w:r>
      <w:proofErr w:type="spellEnd"/>
      <w:r>
        <w:rPr>
          <w:rStyle w:val="StyleUnderline"/>
        </w:rPr>
        <w:t xml:space="preserve"> with the Hayabusa2 spacecraft. And several weeks later, </w:t>
      </w:r>
      <w:r>
        <w:rPr>
          <w:rStyle w:val="Emphasis"/>
        </w:rPr>
        <w:t xml:space="preserve">China’s </w:t>
      </w:r>
      <w:proofErr w:type="spellStart"/>
      <w:r>
        <w:rPr>
          <w:rStyle w:val="Emphasis"/>
        </w:rPr>
        <w:t>Chang’e</w:t>
      </w:r>
      <w:proofErr w:type="spellEnd"/>
      <w:r>
        <w:rPr>
          <w:rStyle w:val="Emphasis"/>
        </w:rPr>
        <w:t xml:space="preserve"> 5 mission returned the first lunar samples</w:t>
      </w:r>
      <w:r>
        <w:rPr>
          <w:rStyle w:val="StyleUnderline"/>
        </w:rPr>
        <w:t xml:space="preserve"> since the 1970s.</w:t>
      </w:r>
    </w:p>
    <w:p w14:paraId="20BEDD15" w14:textId="77777777" w:rsidR="00400F61" w:rsidRPr="00F8797E" w:rsidRDefault="00400F61" w:rsidP="00400F61">
      <w:pPr>
        <w:rPr>
          <w:sz w:val="16"/>
        </w:rPr>
      </w:pPr>
      <w:r w:rsidRPr="004A73BF">
        <w:rPr>
          <w:rStyle w:val="Emphasis"/>
        </w:rPr>
        <w:t>Sample collection is accelerating, with recent missions targeting Mars</w:t>
      </w:r>
      <w:r w:rsidRPr="004A73BF">
        <w:rPr>
          <w:rStyle w:val="StyleUnderline"/>
        </w:rPr>
        <w:t>.</w:t>
      </w:r>
      <w:r>
        <w:rPr>
          <w:sz w:val="16"/>
        </w:rPr>
        <w:t xml:space="preserve"> Japan is planning to visit the two moons of Mars and extract a sample from one. NASA’s robotic Perseverance rover will </w:t>
      </w:r>
      <w:proofErr w:type="gramStart"/>
      <w:r>
        <w:rPr>
          <w:sz w:val="16"/>
        </w:rPr>
        <w:t>collect</w:t>
      </w:r>
      <w:proofErr w:type="gramEnd"/>
      <w:r>
        <w:rPr>
          <w:sz w:val="16"/>
        </w:rPr>
        <w:t xml:space="preserve"> and cache drilled samples on Mars that could later be returned to Earth. Perseverance also carries gear for the unique MOXIE experiment on Mars — an attempt to produce oxygen on the planet with technologies that could eventually extract oxygen for astronauts to breath and refuel </w:t>
      </w:r>
      <w:proofErr w:type="spellStart"/>
      <w:proofErr w:type="gramStart"/>
      <w:r>
        <w:rPr>
          <w:sz w:val="16"/>
        </w:rPr>
        <w:t>spacecraft.It’s</w:t>
      </w:r>
      <w:proofErr w:type="spellEnd"/>
      <w:proofErr w:type="gramEnd"/>
      <w:r>
        <w:rPr>
          <w:sz w:val="16"/>
        </w:rPr>
        <w:t xml:space="preserve"> about as wide as the Eiffel Tower is tall and it could be where we obtain the elements needed to power bases on the moon, Mars or in orbit one day.</w:t>
      </w:r>
    </w:p>
    <w:p w14:paraId="5534392E" w14:textId="77777777" w:rsidR="00400F61" w:rsidRPr="00A119EE" w:rsidRDefault="00400F61" w:rsidP="00400F61">
      <w:pPr>
        <w:pStyle w:val="Heading4"/>
      </w:pPr>
      <w:r>
        <w:t xml:space="preserve">Private companies are key to space mining – investors, profitability, and market demand. </w:t>
      </w:r>
    </w:p>
    <w:p w14:paraId="4F828FA6" w14:textId="77777777" w:rsidR="00400F61" w:rsidRPr="00A119EE" w:rsidRDefault="00400F61" w:rsidP="00400F61">
      <w:r w:rsidRPr="00A119EE">
        <w:rPr>
          <w:rStyle w:val="Style13ptBold"/>
        </w:rPr>
        <w:t>Krishnan 20</w:t>
      </w:r>
      <w:r>
        <w:t xml:space="preserve"> [C A Krishnan</w:t>
      </w:r>
      <w:r w:rsidRPr="00A119EE">
        <w:t xml:space="preserve">, 8-6-2020, "Space mining: Just around the corner?," Week, </w:t>
      </w:r>
      <w:hyperlink r:id="rId8" w:history="1">
        <w:r w:rsidRPr="00EF6FDA">
          <w:rPr>
            <w:rStyle w:val="Hyperlink"/>
          </w:rPr>
          <w:t>https://www.theweek.in/news/sci-tech/2020/08/06/Space-mining-Just-around-the-corner.html</w:t>
        </w:r>
      </w:hyperlink>
      <w:r>
        <w:t xml:space="preserve"> [accessed 12-6-21] </w:t>
      </w:r>
      <w:proofErr w:type="spellStart"/>
      <w:r>
        <w:t>lydia</w:t>
      </w:r>
      <w:proofErr w:type="spellEnd"/>
    </w:p>
    <w:p w14:paraId="5ECDA965" w14:textId="70EA9DBD" w:rsidR="00400F61" w:rsidRDefault="00400F61" w:rsidP="00400F61">
      <w:pPr>
        <w:rPr>
          <w:sz w:val="16"/>
          <w:szCs w:val="16"/>
        </w:rPr>
      </w:pPr>
      <w:r w:rsidRPr="00A119EE">
        <w:rPr>
          <w:sz w:val="16"/>
          <w:szCs w:val="16"/>
        </w:rPr>
        <w:t xml:space="preserve">A Mars mission carrying 100 metric tons cargo in 2022 followed by a manned mission by 2024 are the immediate milestones of Elon Musk’s SpaceX plan which aims to create a </w:t>
      </w:r>
      <w:proofErr w:type="spellStart"/>
      <w:proofErr w:type="gramStart"/>
      <w:r w:rsidRPr="00A119EE">
        <w:rPr>
          <w:sz w:val="16"/>
          <w:szCs w:val="16"/>
        </w:rPr>
        <w:t>self sustaining</w:t>
      </w:r>
      <w:proofErr w:type="spellEnd"/>
      <w:proofErr w:type="gramEnd"/>
      <w:r w:rsidRPr="00A119EE">
        <w:rPr>
          <w:sz w:val="16"/>
          <w:szCs w:val="16"/>
        </w:rPr>
        <w:t xml:space="preserve"> Mars city by 2050. Just a few decades back this would have sounded as fantasy, but today it looks as if this time frame may </w:t>
      </w:r>
      <w:proofErr w:type="gramStart"/>
      <w:r w:rsidRPr="00A119EE">
        <w:rPr>
          <w:sz w:val="16"/>
          <w:szCs w:val="16"/>
        </w:rPr>
        <w:t>actually be</w:t>
      </w:r>
      <w:proofErr w:type="gramEnd"/>
      <w:r w:rsidRPr="00A119EE">
        <w:rPr>
          <w:sz w:val="16"/>
          <w:szCs w:val="16"/>
        </w:rPr>
        <w:t xml:space="preserve"> bettered. Space missions are set to undergo revolutionary changes and Elon Musk’s vision and timelines are indicators of this. </w:t>
      </w:r>
      <w:r w:rsidRPr="00A119EE">
        <w:rPr>
          <w:rStyle w:val="StyleUnderline"/>
        </w:rPr>
        <w:t>Space is increasingly being seen as a treasure trove of precious minerals</w:t>
      </w:r>
      <w:r w:rsidRPr="00A119EE">
        <w:rPr>
          <w:sz w:val="16"/>
          <w:szCs w:val="16"/>
        </w:rPr>
        <w:t xml:space="preserve"> </w:t>
      </w:r>
      <w:proofErr w:type="gramStart"/>
      <w:r w:rsidRPr="00A119EE">
        <w:rPr>
          <w:sz w:val="16"/>
          <w:szCs w:val="16"/>
        </w:rPr>
        <w:t>and also</w:t>
      </w:r>
      <w:proofErr w:type="gramEnd"/>
      <w:r w:rsidRPr="00A119EE">
        <w:rPr>
          <w:sz w:val="16"/>
          <w:szCs w:val="16"/>
        </w:rPr>
        <w:t xml:space="preserve"> a place for future human habitation beyond the earth. </w:t>
      </w:r>
      <w:r w:rsidRPr="00740C70">
        <w:rPr>
          <w:rStyle w:val="StyleUnderline"/>
          <w:highlight w:val="green"/>
        </w:rPr>
        <w:t>Global private space industry investors believe</w:t>
      </w:r>
      <w:r w:rsidRPr="00A119EE">
        <w:rPr>
          <w:rStyle w:val="StyleUnderline"/>
        </w:rPr>
        <w:t xml:space="preserve"> that </w:t>
      </w:r>
      <w:r w:rsidRPr="00740C70">
        <w:rPr>
          <w:rStyle w:val="StyleUnderline"/>
          <w:highlight w:val="green"/>
        </w:rPr>
        <w:t>space mining has</w:t>
      </w:r>
      <w:r w:rsidRPr="00A119EE">
        <w:rPr>
          <w:rStyle w:val="StyleUnderline"/>
        </w:rPr>
        <w:t xml:space="preserve"> the </w:t>
      </w:r>
      <w:r w:rsidRPr="00740C70">
        <w:rPr>
          <w:rStyle w:val="StyleUnderline"/>
          <w:highlight w:val="green"/>
        </w:rPr>
        <w:t>potential to shape</w:t>
      </w:r>
      <w:r w:rsidRPr="00A119EE">
        <w:rPr>
          <w:rStyle w:val="StyleUnderline"/>
        </w:rPr>
        <w:t xml:space="preserve"> and define </w:t>
      </w:r>
      <w:r w:rsidRPr="00740C70">
        <w:rPr>
          <w:rStyle w:val="StyleUnderline"/>
          <w:highlight w:val="green"/>
        </w:rPr>
        <w:t>the 21st Century</w:t>
      </w:r>
      <w:r w:rsidRPr="00A119EE">
        <w:rPr>
          <w:rStyle w:val="StyleUnderline"/>
        </w:rPr>
        <w:t xml:space="preserve">. </w:t>
      </w:r>
      <w:r w:rsidRPr="00A119EE">
        <w:rPr>
          <w:sz w:val="16"/>
          <w:szCs w:val="16"/>
        </w:rPr>
        <w:t xml:space="preserve">NASA estimates that the 'Asteroid belt’ holds minerals worth </w:t>
      </w:r>
      <w:proofErr w:type="gramStart"/>
      <w:r w:rsidRPr="00A119EE">
        <w:rPr>
          <w:sz w:val="16"/>
          <w:szCs w:val="16"/>
        </w:rPr>
        <w:t>quintillion</w:t>
      </w:r>
      <w:proofErr w:type="gramEnd"/>
      <w:r w:rsidRPr="00A119EE">
        <w:rPr>
          <w:sz w:val="16"/>
          <w:szCs w:val="16"/>
        </w:rPr>
        <w:t xml:space="preserve"> of dollars. American astrophysicist Neil </w:t>
      </w:r>
      <w:proofErr w:type="spellStart"/>
      <w:r w:rsidRPr="00A119EE">
        <w:rPr>
          <w:sz w:val="16"/>
          <w:szCs w:val="16"/>
        </w:rPr>
        <w:t>Degrasse</w:t>
      </w:r>
      <w:proofErr w:type="spellEnd"/>
      <w:r w:rsidRPr="00A119EE">
        <w:rPr>
          <w:sz w:val="16"/>
          <w:szCs w:val="16"/>
        </w:rPr>
        <w:t xml:space="preserve"> Tyson believes, “</w:t>
      </w:r>
      <w:r w:rsidRPr="00740C70">
        <w:rPr>
          <w:rStyle w:val="StyleUnderline"/>
          <w:highlight w:val="green"/>
        </w:rPr>
        <w:t xml:space="preserve">The first </w:t>
      </w:r>
      <w:proofErr w:type="spellStart"/>
      <w:r w:rsidRPr="00740C70">
        <w:rPr>
          <w:rStyle w:val="StyleUnderline"/>
          <w:highlight w:val="green"/>
        </w:rPr>
        <w:t>trillioners</w:t>
      </w:r>
      <w:proofErr w:type="spellEnd"/>
      <w:r w:rsidRPr="00740C70">
        <w:rPr>
          <w:rStyle w:val="StyleUnderline"/>
          <w:highlight w:val="green"/>
        </w:rPr>
        <w:t xml:space="preserve"> will be those who mine asteroids</w:t>
      </w:r>
      <w:r w:rsidRPr="00A119EE">
        <w:rPr>
          <w:sz w:val="16"/>
          <w:szCs w:val="16"/>
        </w:rPr>
        <w:t xml:space="preserve">”. The “Main Asteroid Belt” is located between the orbits of Mars and Jupiter, about 450 to 650 million Kilometers from earth, with million asteroids in it. Over the decades, apart from Moon and Mars, governments and </w:t>
      </w:r>
      <w:r w:rsidRPr="00740C70">
        <w:rPr>
          <w:rStyle w:val="StyleUnderline"/>
          <w:highlight w:val="green"/>
        </w:rPr>
        <w:t>private agencies</w:t>
      </w:r>
      <w:r w:rsidRPr="00A119EE">
        <w:rPr>
          <w:rStyle w:val="StyleUnderline"/>
        </w:rPr>
        <w:t xml:space="preserve"> have been </w:t>
      </w:r>
      <w:r w:rsidRPr="00740C70">
        <w:rPr>
          <w:rStyle w:val="StyleUnderline"/>
          <w:highlight w:val="green"/>
        </w:rPr>
        <w:t>carrying</w:t>
      </w:r>
      <w:r w:rsidRPr="00A119EE">
        <w:rPr>
          <w:rStyle w:val="StyleUnderline"/>
        </w:rPr>
        <w:t xml:space="preserve"> out </w:t>
      </w:r>
      <w:r w:rsidRPr="00740C70">
        <w:rPr>
          <w:rStyle w:val="StyleUnderline"/>
          <w:highlight w:val="green"/>
        </w:rPr>
        <w:t>extensive research</w:t>
      </w:r>
      <w:r w:rsidRPr="00A119EE">
        <w:rPr>
          <w:rStyle w:val="StyleUnderline"/>
        </w:rPr>
        <w:t xml:space="preserve"> and studying </w:t>
      </w:r>
      <w:r w:rsidRPr="00740C70">
        <w:rPr>
          <w:rStyle w:val="StyleUnderline"/>
          <w:highlight w:val="green"/>
        </w:rPr>
        <w:t>asteroids</w:t>
      </w:r>
      <w:r w:rsidRPr="00A119EE">
        <w:rPr>
          <w:rStyle w:val="StyleUnderline"/>
        </w:rPr>
        <w:t xml:space="preserve"> </w:t>
      </w:r>
      <w:r w:rsidRPr="00740C70">
        <w:rPr>
          <w:rStyle w:val="StyleUnderline"/>
          <w:highlight w:val="green"/>
        </w:rPr>
        <w:t>for</w:t>
      </w:r>
      <w:r w:rsidRPr="00A119EE">
        <w:rPr>
          <w:rStyle w:val="StyleUnderline"/>
        </w:rPr>
        <w:t xml:space="preserve"> their composition, possibility of </w:t>
      </w:r>
      <w:r w:rsidRPr="00740C70">
        <w:rPr>
          <w:rStyle w:val="StyleUnderline"/>
          <w:highlight w:val="green"/>
        </w:rPr>
        <w:t>mining them</w:t>
      </w:r>
      <w:r w:rsidRPr="00A119EE">
        <w:rPr>
          <w:rStyle w:val="StyleUnderline"/>
        </w:rPr>
        <w:t xml:space="preserve"> and their mining value</w:t>
      </w:r>
      <w:r w:rsidRPr="00A119EE">
        <w:rPr>
          <w:sz w:val="16"/>
          <w:szCs w:val="16"/>
        </w:rPr>
        <w:t xml:space="preserve"> —</w:t>
      </w:r>
      <w:proofErr w:type="spellStart"/>
      <w:r w:rsidRPr="00A119EE">
        <w:rPr>
          <w:sz w:val="16"/>
          <w:szCs w:val="16"/>
        </w:rPr>
        <w:t>Asteriod</w:t>
      </w:r>
      <w:proofErr w:type="spellEnd"/>
      <w:r w:rsidRPr="00A119EE">
        <w:rPr>
          <w:sz w:val="16"/>
          <w:szCs w:val="16"/>
        </w:rPr>
        <w:t xml:space="preserve"> ‘Bennu’ has been assessed at $670 million and asteroid ‘2011 UW158’ at $ 5.7 trillion. Transportation of the mined resources for </w:t>
      </w:r>
      <w:proofErr w:type="spellStart"/>
      <w:r w:rsidRPr="00A119EE">
        <w:rPr>
          <w:sz w:val="16"/>
          <w:szCs w:val="16"/>
        </w:rPr>
        <w:t>utilisation</w:t>
      </w:r>
      <w:proofErr w:type="spellEnd"/>
      <w:r w:rsidRPr="00A119EE">
        <w:rPr>
          <w:sz w:val="16"/>
          <w:szCs w:val="16"/>
        </w:rPr>
        <w:t xml:space="preserve">, however, poses major hurdles. A ‘BBC Future’ report by Sarah Cruddas puts the cost of shipping a ton of water into space at about $ 50 million. As per Chris Lewicki, president of Planetary Resources, an asteroid mining company, it takes more energy to escape the first 300 kilometers from the Earth than the next 300 million kilometers. Similarly, bringing back anything more than a few kilograms of samples from space to the Earth would be even more complex in terms of logistics. To start with, therefore, </w:t>
      </w:r>
      <w:r w:rsidRPr="00A119EE">
        <w:rPr>
          <w:rStyle w:val="StyleUnderline"/>
        </w:rPr>
        <w:t xml:space="preserve">global </w:t>
      </w:r>
      <w:r w:rsidRPr="00740C70">
        <w:rPr>
          <w:rStyle w:val="StyleUnderline"/>
          <w:highlight w:val="green"/>
        </w:rPr>
        <w:t>space industry investors</w:t>
      </w:r>
      <w:r w:rsidRPr="00A119EE">
        <w:rPr>
          <w:rStyle w:val="StyleUnderline"/>
        </w:rPr>
        <w:t xml:space="preserve"> </w:t>
      </w:r>
      <w:r w:rsidRPr="00740C70">
        <w:rPr>
          <w:rStyle w:val="StyleUnderline"/>
          <w:highlight w:val="green"/>
        </w:rPr>
        <w:t>are focusing on</w:t>
      </w:r>
      <w:r w:rsidRPr="00A119EE">
        <w:rPr>
          <w:rStyle w:val="StyleUnderline"/>
        </w:rPr>
        <w:t xml:space="preserve"> keeping </w:t>
      </w:r>
      <w:r w:rsidRPr="00740C70">
        <w:rPr>
          <w:rStyle w:val="StyleUnderline"/>
          <w:highlight w:val="green"/>
        </w:rPr>
        <w:t>mined space resources</w:t>
      </w:r>
      <w:r w:rsidRPr="00A119EE">
        <w:rPr>
          <w:rStyle w:val="StyleUnderline"/>
        </w:rPr>
        <w:t xml:space="preserve"> in space itself for ‘in situ resource </w:t>
      </w:r>
      <w:proofErr w:type="spellStart"/>
      <w:r w:rsidRPr="00A119EE">
        <w:rPr>
          <w:rStyle w:val="StyleUnderline"/>
        </w:rPr>
        <w:t>utilisation</w:t>
      </w:r>
      <w:proofErr w:type="spellEnd"/>
      <w:r w:rsidRPr="00A119EE">
        <w:rPr>
          <w:rStyle w:val="StyleUnderline"/>
        </w:rPr>
        <w:t>’</w:t>
      </w:r>
      <w:r w:rsidRPr="00A119EE">
        <w:rPr>
          <w:sz w:val="16"/>
          <w:szCs w:val="16"/>
        </w:rPr>
        <w:t xml:space="preserve">. Availability of water on the Moon, Mars and asteroids offer very attractive prospects; apart from being crucial for supporting life and growing food, it also opens the possibility of using its constituents, </w:t>
      </w:r>
      <w:proofErr w:type="gramStart"/>
      <w:r w:rsidRPr="00A119EE">
        <w:rPr>
          <w:sz w:val="16"/>
          <w:szCs w:val="16"/>
        </w:rPr>
        <w:t>hydrogen</w:t>
      </w:r>
      <w:proofErr w:type="gramEnd"/>
      <w:r w:rsidRPr="00A119EE">
        <w:rPr>
          <w:sz w:val="16"/>
          <w:szCs w:val="16"/>
        </w:rPr>
        <w:t xml:space="preserve"> and oxygen, for making rocket fuel. Today, the possibility of manufacturing tools and even building habitats on Moon or Mars with the help of 3D printers using iron, nickel, cobalt, gold, platinum, and iridium </w:t>
      </w:r>
      <w:proofErr w:type="spellStart"/>
      <w:r w:rsidRPr="00A119EE">
        <w:rPr>
          <w:sz w:val="16"/>
          <w:szCs w:val="16"/>
        </w:rPr>
        <w:t>etc</w:t>
      </w:r>
      <w:proofErr w:type="spellEnd"/>
      <w:r w:rsidRPr="00A119EE">
        <w:rPr>
          <w:sz w:val="16"/>
          <w:szCs w:val="16"/>
        </w:rPr>
        <w:t xml:space="preserve"> which are available on the Moon, Mars and asteroids seem within reach. Researchers are working on using regolith, the weathered rock particles found on lunar surface for making moon bricks using 3D printers. These bricks will form the basic construction material for the first moon station and even the first moon hotel. Space industry players believe that an investment of $ 4 billion in water mining in space can generate annual revenue worth about $2.4 billion. Similarly, </w:t>
      </w:r>
      <w:r w:rsidRPr="00740C70">
        <w:rPr>
          <w:rStyle w:val="StyleUnderline"/>
          <w:highlight w:val="green"/>
        </w:rPr>
        <w:t>there is a</w:t>
      </w:r>
      <w:r w:rsidRPr="00A119EE">
        <w:rPr>
          <w:rStyle w:val="StyleUnderline"/>
        </w:rPr>
        <w:t xml:space="preserve"> new </w:t>
      </w:r>
      <w:r w:rsidRPr="00740C70">
        <w:rPr>
          <w:rStyle w:val="StyleUnderline"/>
          <w:highlight w:val="green"/>
        </w:rPr>
        <w:t>community of customers</w:t>
      </w:r>
      <w:r w:rsidRPr="00A119EE">
        <w:rPr>
          <w:rStyle w:val="StyleUnderline"/>
        </w:rPr>
        <w:t xml:space="preserve"> who are already </w:t>
      </w:r>
      <w:r w:rsidRPr="00740C70">
        <w:rPr>
          <w:rStyle w:val="StyleUnderline"/>
          <w:highlight w:val="green"/>
        </w:rPr>
        <w:t>looking for buying propellant in space</w:t>
      </w:r>
      <w:r w:rsidRPr="00A119EE">
        <w:rPr>
          <w:rStyle w:val="StyleUnderline"/>
        </w:rPr>
        <w:t xml:space="preserve">. American space launch provider, United Launch Alliance (ULA), a Lockheed Martin and Boeing joint venture that provides launch rockets, has made it known </w:t>
      </w:r>
      <w:proofErr w:type="gramStart"/>
      <w:r w:rsidRPr="00A119EE">
        <w:rPr>
          <w:rStyle w:val="StyleUnderline"/>
        </w:rPr>
        <w:t>that,</w:t>
      </w:r>
      <w:proofErr w:type="gramEnd"/>
      <w:r w:rsidRPr="00A119EE">
        <w:rPr>
          <w:rStyle w:val="StyleUnderline"/>
        </w:rPr>
        <w:t xml:space="preserve"> ULA is willing to pay about $ 3000 a Kg for propellant in low earth orbit</w:t>
      </w:r>
      <w:r w:rsidRPr="00A119EE">
        <w:rPr>
          <w:sz w:val="16"/>
          <w:szCs w:val="16"/>
        </w:rPr>
        <w:t xml:space="preserve">. Fast paced developments are taking place in the field of space mining technology with private players in the lead. Optical mining using concentrated sunlight, robotics, automated mining applications, advanced drilling machines </w:t>
      </w:r>
      <w:proofErr w:type="spellStart"/>
      <w:r w:rsidRPr="00A119EE">
        <w:rPr>
          <w:sz w:val="16"/>
          <w:szCs w:val="16"/>
        </w:rPr>
        <w:t>etc</w:t>
      </w:r>
      <w:proofErr w:type="spellEnd"/>
      <w:r w:rsidRPr="00A119EE">
        <w:rPr>
          <w:sz w:val="16"/>
          <w:szCs w:val="16"/>
        </w:rPr>
        <w:t xml:space="preserve"> are just a few examples. Participation of </w:t>
      </w:r>
      <w:r w:rsidRPr="00740C70">
        <w:rPr>
          <w:rStyle w:val="StyleUnderline"/>
          <w:highlight w:val="green"/>
        </w:rPr>
        <w:t>private players</w:t>
      </w:r>
      <w:r w:rsidRPr="00A119EE">
        <w:rPr>
          <w:rStyle w:val="StyleUnderline"/>
        </w:rPr>
        <w:t xml:space="preserve"> has </w:t>
      </w:r>
      <w:r w:rsidRPr="00740C70">
        <w:rPr>
          <w:rStyle w:val="StyleUnderline"/>
          <w:highlight w:val="green"/>
        </w:rPr>
        <w:t>reduced the investment</w:t>
      </w:r>
      <w:r w:rsidRPr="00A119EE">
        <w:rPr>
          <w:rStyle w:val="StyleUnderline"/>
        </w:rPr>
        <w:t xml:space="preserve"> </w:t>
      </w:r>
      <w:r w:rsidRPr="00740C70">
        <w:rPr>
          <w:rStyle w:val="StyleUnderline"/>
          <w:highlight w:val="green"/>
        </w:rPr>
        <w:t>burden</w:t>
      </w:r>
      <w:r w:rsidRPr="00A119EE">
        <w:rPr>
          <w:rStyle w:val="StyleUnderline"/>
        </w:rPr>
        <w:t xml:space="preserve"> </w:t>
      </w:r>
      <w:r w:rsidRPr="00740C70">
        <w:rPr>
          <w:rStyle w:val="StyleUnderline"/>
          <w:highlight w:val="green"/>
        </w:rPr>
        <w:t>and greatly enhanced</w:t>
      </w:r>
      <w:r w:rsidRPr="00A119EE">
        <w:rPr>
          <w:rStyle w:val="StyleUnderline"/>
        </w:rPr>
        <w:t xml:space="preserve"> </w:t>
      </w:r>
      <w:r w:rsidRPr="00740C70">
        <w:rPr>
          <w:rStyle w:val="StyleUnderline"/>
          <w:highlight w:val="green"/>
        </w:rPr>
        <w:t>the</w:t>
      </w:r>
      <w:r w:rsidRPr="00A119EE">
        <w:rPr>
          <w:rStyle w:val="StyleUnderline"/>
        </w:rPr>
        <w:t xml:space="preserve"> width and </w:t>
      </w:r>
      <w:r w:rsidRPr="00740C70">
        <w:rPr>
          <w:rStyle w:val="StyleUnderline"/>
          <w:highlight w:val="green"/>
        </w:rPr>
        <w:t>pace of innovation</w:t>
      </w:r>
      <w:r w:rsidRPr="00A119EE">
        <w:rPr>
          <w:rStyle w:val="StyleUnderline"/>
        </w:rPr>
        <w:t xml:space="preserve">. It is believed that launch of the first asteroid mining vehicle as well as setting up of the first </w:t>
      </w:r>
      <w:proofErr w:type="spellStart"/>
      <w:r w:rsidRPr="00A119EE">
        <w:rPr>
          <w:rStyle w:val="StyleUnderline"/>
        </w:rPr>
        <w:t>fuelling</w:t>
      </w:r>
      <w:proofErr w:type="spellEnd"/>
      <w:r w:rsidRPr="00A119EE">
        <w:rPr>
          <w:rStyle w:val="StyleUnderline"/>
        </w:rPr>
        <w:t xml:space="preserve"> stations on the Moon and in low earth orbit could become a reality within a decade</w:t>
      </w:r>
      <w:r w:rsidRPr="00A119EE">
        <w:rPr>
          <w:sz w:val="16"/>
          <w:szCs w:val="16"/>
        </w:rPr>
        <w:t xml:space="preserve">. Japanese mission ‘Hayabusa’ was the first to bring samples from an asteroid to earth in 2010. ‘Hayabusa - 2’ made its rendezvous with the </w:t>
      </w:r>
      <w:proofErr w:type="gramStart"/>
      <w:r w:rsidRPr="00A119EE">
        <w:rPr>
          <w:sz w:val="16"/>
          <w:szCs w:val="16"/>
        </w:rPr>
        <w:t>near earth</w:t>
      </w:r>
      <w:proofErr w:type="gramEnd"/>
      <w:r w:rsidRPr="00A119EE">
        <w:rPr>
          <w:sz w:val="16"/>
          <w:szCs w:val="16"/>
        </w:rPr>
        <w:t xml:space="preserve"> asteroid ‘162173 RYUGU’ in June 2018, left the asteroid after collecting samples in November 2019 and will be back on earth on December 6, 2020. </w:t>
      </w:r>
      <w:proofErr w:type="gramStart"/>
      <w:r w:rsidRPr="00A119EE">
        <w:rPr>
          <w:sz w:val="16"/>
          <w:szCs w:val="16"/>
        </w:rPr>
        <w:t>Similarly</w:t>
      </w:r>
      <w:proofErr w:type="gramEnd"/>
      <w:r w:rsidRPr="00A119EE">
        <w:rPr>
          <w:sz w:val="16"/>
          <w:szCs w:val="16"/>
        </w:rPr>
        <w:t xml:space="preserve"> the NASA mission OSIRIS-</w:t>
      </w:r>
      <w:proofErr w:type="spellStart"/>
      <w:r w:rsidRPr="00A119EE">
        <w:rPr>
          <w:sz w:val="16"/>
          <w:szCs w:val="16"/>
        </w:rPr>
        <w:t>REx</w:t>
      </w:r>
      <w:proofErr w:type="spellEnd"/>
      <w:r w:rsidRPr="00A119EE">
        <w:rPr>
          <w:sz w:val="16"/>
          <w:szCs w:val="16"/>
        </w:rPr>
        <w:t xml:space="preserve">, costing about $ 1 billion, launched in 2016 is due to return to earth with samples of asteroid ‘101955 Bennu’ on September 24, 2023. The latest US space mission, ‘Perseverance’ launched on July 30, </w:t>
      </w:r>
      <w:proofErr w:type="gramStart"/>
      <w:r w:rsidRPr="00A119EE">
        <w:rPr>
          <w:sz w:val="16"/>
          <w:szCs w:val="16"/>
        </w:rPr>
        <w:t>2020</w:t>
      </w:r>
      <w:proofErr w:type="gramEnd"/>
      <w:r w:rsidRPr="00A119EE">
        <w:rPr>
          <w:sz w:val="16"/>
          <w:szCs w:val="16"/>
        </w:rPr>
        <w:t xml:space="preserve"> will land on Mars on February 18, 2021. It will be using a helicopter on Mars, set to be the first use of a helicopter outside the earth. Apart from collecting samples from Mars and search for signs of habitable conditions on Mars, it will also test the possibility of manufacturing molecular oxygen from the carbon dioxide-rich Mars atmosphere. Beyond the technological capability, there are, however, complex legal issues. While making fuel and water in space and its ‘in situ resource </w:t>
      </w:r>
      <w:proofErr w:type="spellStart"/>
      <w:r w:rsidRPr="00A119EE">
        <w:rPr>
          <w:sz w:val="16"/>
          <w:szCs w:val="16"/>
        </w:rPr>
        <w:t>utilisation</w:t>
      </w:r>
      <w:proofErr w:type="spellEnd"/>
      <w:r w:rsidRPr="00A119EE">
        <w:rPr>
          <w:sz w:val="16"/>
          <w:szCs w:val="16"/>
        </w:rPr>
        <w:t xml:space="preserve">’ may pass the scrutiny, commercial exploitation of space through minerals mining, tourism, real estate </w:t>
      </w:r>
      <w:proofErr w:type="spellStart"/>
      <w:r w:rsidRPr="00A119EE">
        <w:rPr>
          <w:sz w:val="16"/>
          <w:szCs w:val="16"/>
        </w:rPr>
        <w:t>etc</w:t>
      </w:r>
      <w:proofErr w:type="spellEnd"/>
      <w:r w:rsidRPr="00A119EE">
        <w:rPr>
          <w:sz w:val="16"/>
          <w:szCs w:val="16"/>
        </w:rPr>
        <w:t xml:space="preserve"> may prove hugely contentious in terms of international legal framework for space. The current legal frameworks were adopted when space activities were entirely within the domain of national governments and were confined to research alone. But with the nature of space activities moving from purely research activities to military applications to commercial activities and with the entry of private players and a new community of consumers in space, the vintage outer space treaty has been rendered grossly inadequate; vagueness of the treaty does not cater for the ‘new types of uses’ or the ‘new users’ of space. Louis de </w:t>
      </w:r>
      <w:proofErr w:type="spellStart"/>
      <w:r w:rsidRPr="00A119EE">
        <w:rPr>
          <w:sz w:val="16"/>
          <w:szCs w:val="16"/>
        </w:rPr>
        <w:t>Gouyon</w:t>
      </w:r>
      <w:proofErr w:type="spellEnd"/>
      <w:r w:rsidRPr="00A119EE">
        <w:rPr>
          <w:sz w:val="16"/>
          <w:szCs w:val="16"/>
        </w:rPr>
        <w:t xml:space="preserve"> Matignon, in a thesis on the subject observed that “some states have already taken the absence of express prohibition as a sign that the </w:t>
      </w:r>
      <w:proofErr w:type="spellStart"/>
      <w:r w:rsidRPr="00A119EE">
        <w:rPr>
          <w:sz w:val="16"/>
          <w:szCs w:val="16"/>
        </w:rPr>
        <w:t>utilisation</w:t>
      </w:r>
      <w:proofErr w:type="spellEnd"/>
      <w:r w:rsidRPr="00A119EE">
        <w:rPr>
          <w:sz w:val="16"/>
          <w:szCs w:val="16"/>
        </w:rPr>
        <w:t xml:space="preserve"> of space resources is permissible, and both the USA and Luxembourg recently adopted national legislations expressly allowing it”. This has, however, triggered a response from the international community denouncing such unilateral initiatives and recommending a collective approach on the lines of the laws for high seas and deep </w:t>
      </w:r>
      <w:proofErr w:type="gramStart"/>
      <w:r w:rsidRPr="00A119EE">
        <w:rPr>
          <w:sz w:val="16"/>
          <w:szCs w:val="16"/>
        </w:rPr>
        <w:t>sea bed</w:t>
      </w:r>
      <w:proofErr w:type="gramEnd"/>
      <w:r w:rsidRPr="00A119EE">
        <w:rPr>
          <w:sz w:val="16"/>
          <w:szCs w:val="16"/>
        </w:rPr>
        <w:t xml:space="preserve">. Whether a widely acceptable new space treaty comes through or not, Space mining is a </w:t>
      </w:r>
      <w:proofErr w:type="gramStart"/>
      <w:r w:rsidRPr="00A119EE">
        <w:rPr>
          <w:sz w:val="16"/>
          <w:szCs w:val="16"/>
        </w:rPr>
        <w:t>reality</w:t>
      </w:r>
      <w:proofErr w:type="gramEnd"/>
      <w:r w:rsidRPr="00A119EE">
        <w:rPr>
          <w:sz w:val="16"/>
          <w:szCs w:val="16"/>
        </w:rPr>
        <w:t xml:space="preserve"> and the early entrants are likely to retain monopoly and huge economic advantages for a very long time. </w:t>
      </w:r>
    </w:p>
    <w:p w14:paraId="1847EF67" w14:textId="2A05F9F3" w:rsidR="00400F61" w:rsidRPr="009C4F65" w:rsidRDefault="00400F61" w:rsidP="00400F61">
      <w:pPr>
        <w:pStyle w:val="Heading4"/>
      </w:pPr>
      <w:r>
        <w:t xml:space="preserve">Space mining is key to sustain global resources -- otherwise, </w:t>
      </w:r>
      <w:r>
        <w:rPr>
          <w:u w:val="single"/>
        </w:rPr>
        <w:t>resource wars</w:t>
      </w:r>
      <w:r>
        <w:t>.</w:t>
      </w:r>
    </w:p>
    <w:p w14:paraId="1AB8033C" w14:textId="77777777" w:rsidR="00400F61" w:rsidRPr="00C37EF9" w:rsidRDefault="00400F61" w:rsidP="00400F61">
      <w:proofErr w:type="spellStart"/>
      <w:r w:rsidRPr="00C37EF9">
        <w:rPr>
          <w:rStyle w:val="Style13ptBold"/>
        </w:rPr>
        <w:t>MacWhorter</w:t>
      </w:r>
      <w:proofErr w:type="spellEnd"/>
      <w:r w:rsidRPr="00C37EF9">
        <w:rPr>
          <w:rStyle w:val="Style13ptBold"/>
        </w:rPr>
        <w:t xml:space="preserve"> 16</w:t>
      </w:r>
      <w:r>
        <w:t xml:space="preserve"> [Kevin; </w:t>
      </w:r>
      <w:r w:rsidRPr="00C37EF9">
        <w:t xml:space="preserve">J.D. Candidate, William &amp; Mary Law School, "Sustainable Mining: Incentivizing Asteroid Mining in the Name of Environmentalism", William &amp; Mary Environmental Law and Policy Review, Vol 40, Issue 2, Article 11, </w:t>
      </w:r>
      <w:hyperlink r:id="rId9" w:history="1">
        <w:r w:rsidRPr="00A56056">
          <w:rPr>
            <w:rStyle w:val="Hyperlink"/>
          </w:rPr>
          <w:t>https://scholarship.law.wm.edu/cgi/viewcontent.cgi?referer=https://www.google.com/&amp;httpsredir=1&amp;article=1653&amp;context=wmelpr</w:t>
        </w:r>
      </w:hyperlink>
      <w:r>
        <w:t xml:space="preserve">] </w:t>
      </w:r>
      <w:proofErr w:type="spellStart"/>
      <w:r>
        <w:t>brett</w:t>
      </w:r>
      <w:proofErr w:type="spellEnd"/>
    </w:p>
    <w:p w14:paraId="2060CCD8" w14:textId="77777777" w:rsidR="00400F61" w:rsidRPr="00C37EF9" w:rsidRDefault="00400F61" w:rsidP="00400F61">
      <w:pPr>
        <w:rPr>
          <w:sz w:val="16"/>
          <w:szCs w:val="16"/>
        </w:rPr>
      </w:pPr>
      <w:r w:rsidRPr="00C37EF9">
        <w:rPr>
          <w:sz w:val="16"/>
          <w:szCs w:val="16"/>
        </w:rPr>
        <w:t>A. Rare Element Mining on Earth</w:t>
      </w:r>
    </w:p>
    <w:p w14:paraId="3C9F4F37" w14:textId="77777777" w:rsidR="00400F61" w:rsidRPr="00C37EF9" w:rsidRDefault="00400F61" w:rsidP="00400F61">
      <w:pPr>
        <w:rPr>
          <w:sz w:val="16"/>
        </w:rPr>
      </w:pPr>
      <w:r w:rsidRPr="00C37EF9">
        <w:rPr>
          <w:rStyle w:val="StyleUnderline"/>
        </w:rPr>
        <w:t xml:space="preserve">In the next sixty years, scientists predict that certain </w:t>
      </w:r>
      <w:r w:rsidRPr="00A84F2D">
        <w:rPr>
          <w:rStyle w:val="Emphasis"/>
          <w:highlight w:val="green"/>
        </w:rPr>
        <w:t>elements crucial to modern industry</w:t>
      </w:r>
      <w:r w:rsidRPr="00C37EF9">
        <w:rPr>
          <w:rStyle w:val="StyleUnderline"/>
        </w:rPr>
        <w:t xml:space="preserve"> such as platinum, zinc, copper, phosphorous, lead, gold, and indium </w:t>
      </w:r>
      <w:r w:rsidRPr="00A84F2D">
        <w:rPr>
          <w:rStyle w:val="StyleUnderline"/>
          <w:highlight w:val="green"/>
        </w:rPr>
        <w:t xml:space="preserve">could be </w:t>
      </w:r>
      <w:r w:rsidRPr="00A84F2D">
        <w:rPr>
          <w:rStyle w:val="Emphasis"/>
          <w:highlight w:val="green"/>
        </w:rPr>
        <w:t>exhausted</w:t>
      </w:r>
      <w:r w:rsidRPr="00C37EF9">
        <w:rPr>
          <w:rStyle w:val="StyleUnderline"/>
        </w:rPr>
        <w:t xml:space="preserve"> on Earth</w:t>
      </w:r>
      <w:r w:rsidRPr="00C37EF9">
        <w:rPr>
          <w:sz w:val="16"/>
        </w:rPr>
        <w:t xml:space="preserve">. 12 </w:t>
      </w:r>
      <w:r w:rsidRPr="00C37EF9">
        <w:rPr>
          <w:rStyle w:val="StyleUnderline"/>
        </w:rPr>
        <w:t xml:space="preserve">Many of these have </w:t>
      </w:r>
      <w:r w:rsidRPr="00A84F2D">
        <w:rPr>
          <w:rStyle w:val="StyleUnderline"/>
          <w:highlight w:val="green"/>
        </w:rPr>
        <w:t>no synthetic alternative</w:t>
      </w:r>
      <w:r w:rsidRPr="00C37EF9">
        <w:rPr>
          <w:sz w:val="16"/>
        </w:rPr>
        <w:t>, unlike chemical elements such as oil or diamonds.13 Liquid-crystal display (</w:t>
      </w:r>
      <w:r w:rsidRPr="00C37EF9">
        <w:rPr>
          <w:rStyle w:val="StyleUnderline"/>
        </w:rPr>
        <w:t>LCD</w:t>
      </w:r>
      <w:r w:rsidRPr="00C37EF9">
        <w:rPr>
          <w:sz w:val="16"/>
        </w:rPr>
        <w:t xml:space="preserve">) </w:t>
      </w:r>
      <w:r w:rsidRPr="00C37EF9">
        <w:rPr>
          <w:rStyle w:val="StyleUnderline"/>
        </w:rPr>
        <w:t>televisions, cellphones, and laptops are among the various consumer technologies that use precious metals.</w:t>
      </w:r>
      <w:r w:rsidRPr="00C37EF9">
        <w:rPr>
          <w:sz w:val="16"/>
        </w:rPr>
        <w:t xml:space="preserve">14Further, </w:t>
      </w:r>
      <w:r w:rsidRPr="00A84F2D">
        <w:rPr>
          <w:rStyle w:val="Emphasis"/>
          <w:highlight w:val="green"/>
        </w:rPr>
        <w:t>green tech</w:t>
      </w:r>
      <w:r w:rsidRPr="00C37EF9">
        <w:rPr>
          <w:rStyle w:val="Emphasis"/>
        </w:rPr>
        <w:t>nologies</w:t>
      </w:r>
      <w:r w:rsidRPr="00C37EF9">
        <w:rPr>
          <w:rStyle w:val="StyleUnderline"/>
        </w:rPr>
        <w:t xml:space="preserve"> including wind turbines, solar panels, and catalytic converters </w:t>
      </w:r>
      <w:r w:rsidRPr="00A84F2D">
        <w:rPr>
          <w:rStyle w:val="StyleUnderline"/>
          <w:highlight w:val="green"/>
        </w:rPr>
        <w:t>require these rare elements</w:t>
      </w:r>
      <w:r w:rsidRPr="00C37EF9">
        <w:rPr>
          <w:sz w:val="16"/>
        </w:rPr>
        <w:t xml:space="preserve">. 15 </w:t>
      </w:r>
      <w:r w:rsidRPr="00C37EF9">
        <w:rPr>
          <w:rStyle w:val="StyleUnderline"/>
        </w:rPr>
        <w:t>As demand rises for both types of technologies, and as reserves of rare metals fall, prices skyrocket</w:t>
      </w:r>
      <w:r w:rsidRPr="00C37EF9">
        <w:rPr>
          <w:sz w:val="16"/>
        </w:rPr>
        <w:t xml:space="preserve">.16 </w:t>
      </w:r>
      <w:r w:rsidRPr="00A84F2D">
        <w:rPr>
          <w:rStyle w:val="StyleUnderline"/>
          <w:highlight w:val="green"/>
        </w:rPr>
        <w:t>Demand</w:t>
      </w:r>
      <w:r w:rsidRPr="00C37EF9">
        <w:rPr>
          <w:rStyle w:val="StyleUnderline"/>
        </w:rPr>
        <w:t xml:space="preserve"> for nonrenewable resources </w:t>
      </w:r>
      <w:r w:rsidRPr="00A84F2D">
        <w:rPr>
          <w:rStyle w:val="StyleUnderline"/>
          <w:highlight w:val="green"/>
        </w:rPr>
        <w:t xml:space="preserve">creates </w:t>
      </w:r>
      <w:r w:rsidRPr="00A84F2D">
        <w:rPr>
          <w:rStyle w:val="Emphasis"/>
          <w:highlight w:val="green"/>
        </w:rPr>
        <w:t>conflict</w:t>
      </w:r>
      <w:r w:rsidRPr="00C37EF9">
        <w:rPr>
          <w:sz w:val="16"/>
        </w:rPr>
        <w:t>, and consumerism in rich countries results in harsh labor treatment for poorer countries.17</w:t>
      </w:r>
    </w:p>
    <w:p w14:paraId="46AEB52A" w14:textId="77777777" w:rsidR="00400F61" w:rsidRPr="00C37EF9" w:rsidRDefault="00400F61" w:rsidP="00400F61">
      <w:pPr>
        <w:rPr>
          <w:sz w:val="16"/>
        </w:rPr>
      </w:pPr>
      <w:r w:rsidRPr="00C37EF9">
        <w:rPr>
          <w:sz w:val="16"/>
        </w:rPr>
        <w:t xml:space="preserve">In general, </w:t>
      </w:r>
      <w:r w:rsidRPr="00A84F2D">
        <w:rPr>
          <w:rStyle w:val="Emphasis"/>
        </w:rPr>
        <w:t>the mining industry is extremely destructive</w:t>
      </w:r>
      <w:r w:rsidRPr="00C37EF9">
        <w:rPr>
          <w:rStyle w:val="Emphasis"/>
        </w:rPr>
        <w:t xml:space="preserve"> to Earth’s environment</w:t>
      </w:r>
      <w:r w:rsidRPr="00C37EF9">
        <w:rPr>
          <w:sz w:val="16"/>
        </w:rPr>
        <w:t xml:space="preserve">.18 In fact, depending on the method employed, </w:t>
      </w:r>
      <w:r w:rsidRPr="00A84F2D">
        <w:rPr>
          <w:rStyle w:val="StyleUnderline"/>
          <w:highlight w:val="green"/>
        </w:rPr>
        <w:t>mining</w:t>
      </w:r>
      <w:r w:rsidRPr="00C37EF9">
        <w:rPr>
          <w:rStyle w:val="StyleUnderline"/>
        </w:rPr>
        <w:t xml:space="preserve"> can </w:t>
      </w:r>
      <w:r w:rsidRPr="00A84F2D">
        <w:rPr>
          <w:rStyle w:val="StyleUnderline"/>
          <w:highlight w:val="green"/>
        </w:rPr>
        <w:t xml:space="preserve">destroy </w:t>
      </w:r>
      <w:r w:rsidRPr="00A84F2D">
        <w:rPr>
          <w:rStyle w:val="Emphasis"/>
          <w:highlight w:val="green"/>
        </w:rPr>
        <w:t>entire ecosystems</w:t>
      </w:r>
      <w:r w:rsidRPr="00C37EF9">
        <w:rPr>
          <w:rStyle w:val="StyleUnderline"/>
        </w:rPr>
        <w:t xml:space="preserve"> by </w:t>
      </w:r>
      <w:r w:rsidRPr="00A84F2D">
        <w:rPr>
          <w:rStyle w:val="Emphasis"/>
          <w:highlight w:val="green"/>
        </w:rPr>
        <w:t>polluting water</w:t>
      </w:r>
      <w:r w:rsidRPr="00C37EF9">
        <w:rPr>
          <w:rStyle w:val="StyleUnderline"/>
        </w:rPr>
        <w:t xml:space="preserve"> sources and </w:t>
      </w:r>
      <w:r w:rsidRPr="00A84F2D">
        <w:rPr>
          <w:rStyle w:val="StyleUnderline"/>
          <w:highlight w:val="green"/>
        </w:rPr>
        <w:t xml:space="preserve">contributing to </w:t>
      </w:r>
      <w:r w:rsidRPr="00A84F2D">
        <w:rPr>
          <w:rStyle w:val="Emphasis"/>
          <w:highlight w:val="green"/>
        </w:rPr>
        <w:t>deforestation</w:t>
      </w:r>
      <w:r w:rsidRPr="00C37EF9">
        <w:rPr>
          <w:sz w:val="16"/>
        </w:rPr>
        <w:t xml:space="preserve">.19 </w:t>
      </w:r>
      <w:r w:rsidRPr="00C37EF9">
        <w:rPr>
          <w:rStyle w:val="StyleUnderline"/>
        </w:rPr>
        <w:t>It is by its nature an unsustainable practice, because it involves the extraction of a finite and non-renewable resource.</w:t>
      </w:r>
      <w:r w:rsidRPr="00C37EF9">
        <w:rPr>
          <w:sz w:val="16"/>
        </w:rPr>
        <w:t xml:space="preserve">20 Moreover, </w:t>
      </w:r>
      <w:r w:rsidRPr="00C37EF9">
        <w:rPr>
          <w:rStyle w:val="StyleUnderline"/>
        </w:rPr>
        <w:t xml:space="preserve">by extracting tiny amounts of metals from relatively large quantities of ore, the mining industry contributes the </w:t>
      </w:r>
      <w:r w:rsidRPr="00C37EF9">
        <w:rPr>
          <w:rStyle w:val="Emphasis"/>
        </w:rPr>
        <w:t>largest portion</w:t>
      </w:r>
      <w:r w:rsidRPr="00C37EF9">
        <w:rPr>
          <w:rStyle w:val="StyleUnderline"/>
        </w:rPr>
        <w:t xml:space="preserve"> of solid wastes in the world</w:t>
      </w:r>
      <w:r w:rsidRPr="00C37EF9">
        <w:rPr>
          <w:sz w:val="16"/>
        </w:rPr>
        <w:t xml:space="preserve">.21 </w:t>
      </w:r>
      <w:r w:rsidRPr="00C37EF9">
        <w:rPr>
          <w:rStyle w:val="StyleUnderline"/>
        </w:rPr>
        <w:t>The</w:t>
      </w:r>
      <w:r w:rsidRPr="00C37EF9">
        <w:rPr>
          <w:sz w:val="16"/>
        </w:rPr>
        <w:t xml:space="preserve"> Environmental Protection Agency (</w:t>
      </w:r>
      <w:r w:rsidRPr="00C37EF9">
        <w:rPr>
          <w:rStyle w:val="StyleUnderline"/>
        </w:rPr>
        <w:t>EPA</w:t>
      </w:r>
      <w:r w:rsidRPr="00C37EF9">
        <w:rPr>
          <w:sz w:val="16"/>
        </w:rPr>
        <w:t xml:space="preserve">) </w:t>
      </w:r>
      <w:r w:rsidRPr="00C37EF9">
        <w:rPr>
          <w:rStyle w:val="StyleUnderline"/>
        </w:rPr>
        <w:t xml:space="preserve">describes the industry as the source of </w:t>
      </w:r>
      <w:r w:rsidRPr="00F84DF6">
        <w:rPr>
          <w:rStyle w:val="Emphasis"/>
          <w:highlight w:val="green"/>
        </w:rPr>
        <w:t>more</w:t>
      </w:r>
      <w:r w:rsidRPr="00C37EF9">
        <w:rPr>
          <w:rStyle w:val="Emphasis"/>
        </w:rPr>
        <w:t xml:space="preserve"> toxic and </w:t>
      </w:r>
      <w:r w:rsidRPr="00F84DF6">
        <w:rPr>
          <w:rStyle w:val="Emphasis"/>
          <w:highlight w:val="green"/>
        </w:rPr>
        <w:t>hazardous</w:t>
      </w:r>
      <w:r w:rsidRPr="00C37EF9">
        <w:rPr>
          <w:rStyle w:val="Emphasis"/>
        </w:rPr>
        <w:t xml:space="preserve"> waste </w:t>
      </w:r>
      <w:r w:rsidRPr="00F84DF6">
        <w:rPr>
          <w:rStyle w:val="Emphasis"/>
          <w:highlight w:val="green"/>
        </w:rPr>
        <w:t>than any other</w:t>
      </w:r>
      <w:r w:rsidRPr="00C37EF9">
        <w:rPr>
          <w:rStyle w:val="Emphasis"/>
        </w:rPr>
        <w:t xml:space="preserve"> industrial </w:t>
      </w:r>
      <w:r w:rsidRPr="00F84DF6">
        <w:rPr>
          <w:rStyle w:val="Emphasis"/>
          <w:highlight w:val="green"/>
        </w:rPr>
        <w:t>sector</w:t>
      </w:r>
      <w:r w:rsidRPr="00C37EF9">
        <w:rPr>
          <w:sz w:val="16"/>
        </w:rPr>
        <w:t xml:space="preserve"> [</w:t>
      </w:r>
      <w:r w:rsidRPr="00C37EF9">
        <w:rPr>
          <w:rStyle w:val="StyleUnderline"/>
        </w:rPr>
        <w:t>in the United States</w:t>
      </w:r>
      <w:r w:rsidRPr="00C37EF9">
        <w:rPr>
          <w:sz w:val="16"/>
        </w:rPr>
        <w:t xml:space="preserve">], </w:t>
      </w:r>
      <w:r w:rsidRPr="00C37EF9">
        <w:rPr>
          <w:rStyle w:val="StyleUnderline"/>
        </w:rPr>
        <w:t>costing billions of dollars to address the public health and environmental threats to communities.</w:t>
      </w:r>
      <w:r w:rsidRPr="00C37EF9">
        <w:rPr>
          <w:sz w:val="16"/>
        </w:rPr>
        <w:t xml:space="preserve"> 22 </w:t>
      </w:r>
      <w:r w:rsidRPr="00C37EF9">
        <w:rPr>
          <w:rStyle w:val="StyleUnderline"/>
        </w:rPr>
        <w:t xml:space="preserve">Poor regulations and oxymoronic corporate definitions of sustainability, however, make it unclear as to just how much waste the industry </w:t>
      </w:r>
      <w:proofErr w:type="gramStart"/>
      <w:r w:rsidRPr="00C37EF9">
        <w:rPr>
          <w:rStyle w:val="StyleUnderline"/>
        </w:rPr>
        <w:t>actually produces</w:t>
      </w:r>
      <w:proofErr w:type="gramEnd"/>
      <w:r w:rsidRPr="00C37EF9">
        <w:rPr>
          <w:rStyle w:val="StyleUnderline"/>
        </w:rPr>
        <w:t>.</w:t>
      </w:r>
      <w:r w:rsidRPr="00C37EF9">
        <w:rPr>
          <w:sz w:val="16"/>
        </w:rPr>
        <w:t>23</w:t>
      </w:r>
    </w:p>
    <w:p w14:paraId="3768F156" w14:textId="77777777" w:rsidR="00400F61" w:rsidRPr="00C37EF9" w:rsidRDefault="00400F61" w:rsidP="00400F61">
      <w:pPr>
        <w:rPr>
          <w:sz w:val="16"/>
        </w:rPr>
      </w:pPr>
      <w:r w:rsidRPr="00A84F2D">
        <w:rPr>
          <w:rStyle w:val="StyleUnderline"/>
          <w:highlight w:val="green"/>
        </w:rPr>
        <w:t>Platinum</w:t>
      </w:r>
      <w:r w:rsidRPr="00C37EF9">
        <w:rPr>
          <w:sz w:val="16"/>
        </w:rPr>
        <w:t xml:space="preserve"> provides an excellent case study of the issue, because it </w:t>
      </w:r>
      <w:r w:rsidRPr="00C37EF9">
        <w:rPr>
          <w:rStyle w:val="StyleUnderline"/>
        </w:rPr>
        <w:t xml:space="preserve">is an </w:t>
      </w:r>
      <w:r w:rsidRPr="00A84F2D">
        <w:rPr>
          <w:rStyle w:val="StyleUnderline"/>
          <w:highlight w:val="green"/>
        </w:rPr>
        <w:t>extremely rare</w:t>
      </w:r>
      <w:r w:rsidRPr="00C37EF9">
        <w:rPr>
          <w:rStyle w:val="StyleUnderline"/>
        </w:rPr>
        <w:t xml:space="preserve"> and expensive metal—an ore </w:t>
      </w:r>
      <w:r w:rsidRPr="00A84F2D">
        <w:rPr>
          <w:rStyle w:val="StyleUnderline"/>
          <w:highlight w:val="green"/>
        </w:rPr>
        <w:t>expected</w:t>
      </w:r>
      <w:r w:rsidRPr="00C37EF9">
        <w:rPr>
          <w:rStyle w:val="StyleUnderline"/>
        </w:rPr>
        <w:t xml:space="preserve"> to exist </w:t>
      </w:r>
      <w:r w:rsidRPr="00A84F2D">
        <w:rPr>
          <w:rStyle w:val="StyleUnderline"/>
          <w:highlight w:val="green"/>
        </w:rPr>
        <w:t xml:space="preserve">in </w:t>
      </w:r>
      <w:r w:rsidRPr="00A84F2D">
        <w:rPr>
          <w:rStyle w:val="Emphasis"/>
          <w:highlight w:val="green"/>
        </w:rPr>
        <w:t>vast quantities</w:t>
      </w:r>
      <w:r w:rsidRPr="00A84F2D">
        <w:rPr>
          <w:rStyle w:val="StyleUnderline"/>
          <w:highlight w:val="green"/>
        </w:rPr>
        <w:t xml:space="preserve"> in </w:t>
      </w:r>
      <w:r w:rsidRPr="00A84F2D">
        <w:rPr>
          <w:rStyle w:val="Emphasis"/>
          <w:highlight w:val="green"/>
        </w:rPr>
        <w:t>asteroids</w:t>
      </w:r>
      <w:r w:rsidRPr="00C37EF9">
        <w:rPr>
          <w:rStyle w:val="StyleUnderline"/>
        </w:rPr>
        <w:t>.</w:t>
      </w:r>
      <w:r w:rsidRPr="00C37EF9">
        <w:rPr>
          <w:sz w:val="16"/>
        </w:rPr>
        <w:t xml:space="preserve">24 Further, </w:t>
      </w:r>
      <w:r w:rsidRPr="00C37EF9">
        <w:rPr>
          <w:rStyle w:val="StyleUnderline"/>
        </w:rPr>
        <w:t>production of platinum has increased sharply in the past sixty years in order to keep up with growing demand for use in new technologies</w:t>
      </w:r>
      <w:r w:rsidRPr="00C37EF9">
        <w:rPr>
          <w:sz w:val="16"/>
        </w:rPr>
        <w:t xml:space="preserve">.25 In fact, </w:t>
      </w:r>
      <w:r w:rsidRPr="00C37EF9">
        <w:rPr>
          <w:rStyle w:val="StyleUnderline"/>
        </w:rPr>
        <w:t xml:space="preserve">despite their high costs, platinum group metals are so useful that </w:t>
      </w:r>
      <w:r w:rsidRPr="00C37EF9">
        <w:rPr>
          <w:rStyle w:val="Emphasis"/>
        </w:rPr>
        <w:t>[one] of [four]</w:t>
      </w:r>
      <w:r w:rsidRPr="00C37EF9">
        <w:rPr>
          <w:rStyle w:val="StyleUnderline"/>
        </w:rPr>
        <w:t xml:space="preserve"> industrial goods on Earth require them in production.</w:t>
      </w:r>
      <w:r w:rsidRPr="00C37EF9">
        <w:rPr>
          <w:sz w:val="16"/>
        </w:rPr>
        <w:t xml:space="preserve"> 26 </w:t>
      </w:r>
      <w:r w:rsidRPr="00C37EF9">
        <w:rPr>
          <w:rStyle w:val="StyleUnderline"/>
        </w:rPr>
        <w:t xml:space="preserve">Scholars </w:t>
      </w:r>
      <w:r w:rsidRPr="00DC4636">
        <w:rPr>
          <w:rStyle w:val="StyleUnderline"/>
          <w:highlight w:val="green"/>
        </w:rPr>
        <w:t>do not expect demand to slow</w:t>
      </w:r>
      <w:r w:rsidRPr="00C37EF9">
        <w:rPr>
          <w:rStyle w:val="StyleUnderline"/>
        </w:rPr>
        <w:t xml:space="preserve"> any time soon</w:t>
      </w:r>
      <w:r w:rsidRPr="00C37EF9">
        <w:rPr>
          <w:sz w:val="16"/>
        </w:rPr>
        <w:t xml:space="preserve">.27 Among other technologies, </w:t>
      </w:r>
      <w:r w:rsidRPr="00C37EF9">
        <w:rPr>
          <w:rStyle w:val="StyleUnderline"/>
        </w:rPr>
        <w:t>industries use platinum in products such as catalytic converters, jewelry production, various catalysts for chemical processing, and hydrogen fuel cells</w:t>
      </w:r>
      <w:r w:rsidRPr="00C37EF9">
        <w:rPr>
          <w:sz w:val="16"/>
        </w:rPr>
        <w:t xml:space="preserve">.28 While there is no consensus on how far the Earth’s reserves of platinum will take humanity, many </w:t>
      </w:r>
      <w:r w:rsidRPr="00C37EF9">
        <w:rPr>
          <w:rStyle w:val="StyleUnderline"/>
        </w:rPr>
        <w:t xml:space="preserve">scientists agree that platinum ore </w:t>
      </w:r>
      <w:r w:rsidRPr="00DC4636">
        <w:rPr>
          <w:rStyle w:val="StyleUnderline"/>
          <w:highlight w:val="green"/>
        </w:rPr>
        <w:t>reserves will deplete in</w:t>
      </w:r>
      <w:r w:rsidRPr="00C37EF9">
        <w:rPr>
          <w:rStyle w:val="StyleUnderline"/>
        </w:rPr>
        <w:t xml:space="preserve"> a relatively </w:t>
      </w:r>
      <w:r w:rsidRPr="00DC4636">
        <w:rPr>
          <w:rStyle w:val="Emphasis"/>
          <w:highlight w:val="green"/>
        </w:rPr>
        <w:t xml:space="preserve">short </w:t>
      </w:r>
      <w:r w:rsidRPr="00DC4636">
        <w:rPr>
          <w:rStyle w:val="Emphasis"/>
        </w:rPr>
        <w:t xml:space="preserve">amount of </w:t>
      </w:r>
      <w:r w:rsidRPr="00DC4636">
        <w:rPr>
          <w:rStyle w:val="Emphasis"/>
          <w:highlight w:val="green"/>
        </w:rPr>
        <w:t>time</w:t>
      </w:r>
      <w:r w:rsidRPr="00C37EF9">
        <w:rPr>
          <w:sz w:val="16"/>
        </w:rPr>
        <w:t>.29</w:t>
      </w:r>
    </w:p>
    <w:p w14:paraId="4FFF4B5B" w14:textId="77777777" w:rsidR="00400F61" w:rsidRPr="00C37EF9" w:rsidRDefault="00400F61" w:rsidP="00400F61">
      <w:pPr>
        <w:rPr>
          <w:sz w:val="16"/>
        </w:rPr>
      </w:pPr>
      <w:r w:rsidRPr="00C37EF9">
        <w:rPr>
          <w:sz w:val="16"/>
        </w:rPr>
        <w:t xml:space="preserve">With the rate of mining at an all-time high,30 it is increasingly clear that </w:t>
      </w:r>
      <w:r w:rsidRPr="00C37EF9">
        <w:rPr>
          <w:rStyle w:val="StyleUnderline"/>
        </w:rPr>
        <w:t>historical patterns of mineral resources and development cannot simply be assumed to continue unaltered into the future</w:t>
      </w:r>
      <w:r w:rsidRPr="00C37EF9">
        <w:rPr>
          <w:sz w:val="16"/>
        </w:rPr>
        <w:t xml:space="preserve">. 31 </w:t>
      </w:r>
      <w:r w:rsidRPr="00C37EF9">
        <w:rPr>
          <w:rStyle w:val="StyleUnderline"/>
        </w:rPr>
        <w:t xml:space="preserve">The platinum mining industry, however, has a strong incentive to increase its rate of extraction as profits grow with the rate of demand. Without any alternative, this destructive practice will </w:t>
      </w:r>
      <w:proofErr w:type="gramStart"/>
      <w:r w:rsidRPr="00C37EF9">
        <w:rPr>
          <w:rStyle w:val="StyleUnderline"/>
        </w:rPr>
        <w:t>continue</w:t>
      </w:r>
      <w:r w:rsidRPr="00C37EF9">
        <w:rPr>
          <w:sz w:val="16"/>
        </w:rPr>
        <w:t xml:space="preserve"> into the future</w:t>
      </w:r>
      <w:proofErr w:type="gramEnd"/>
      <w:r w:rsidRPr="00C37EF9">
        <w:rPr>
          <w:sz w:val="16"/>
        </w:rPr>
        <w:t>.32</w:t>
      </w:r>
    </w:p>
    <w:p w14:paraId="0FFAB71B" w14:textId="77777777" w:rsidR="00400F61" w:rsidRPr="00C37EF9" w:rsidRDefault="00400F61" w:rsidP="00400F61">
      <w:pPr>
        <w:rPr>
          <w:sz w:val="16"/>
        </w:rPr>
      </w:pPr>
      <w:r w:rsidRPr="00C37EF9">
        <w:rPr>
          <w:sz w:val="16"/>
        </w:rPr>
        <w:t>So-called platinum-group metal (</w:t>
      </w:r>
      <w:r w:rsidRPr="00C37EF9">
        <w:rPr>
          <w:rStyle w:val="StyleUnderline"/>
        </w:rPr>
        <w:t>PGM</w:t>
      </w:r>
      <w:r w:rsidRPr="00C37EF9">
        <w:rPr>
          <w:sz w:val="16"/>
        </w:rPr>
        <w:t xml:space="preserve">) </w:t>
      </w:r>
      <w:r w:rsidRPr="00C37EF9">
        <w:rPr>
          <w:rStyle w:val="StyleUnderline"/>
        </w:rPr>
        <w:t>ores are mined through underground or open cut techniques</w:t>
      </w:r>
      <w:r w:rsidRPr="00C37EF9">
        <w:rPr>
          <w:sz w:val="16"/>
        </w:rPr>
        <w:t xml:space="preserve">.33 Due to these practices, </w:t>
      </w:r>
      <w:r w:rsidRPr="00C37EF9">
        <w:rPr>
          <w:rStyle w:val="StyleUnderline"/>
        </w:rPr>
        <w:t>all but a very small fraction of the mined platinum ore is disposed of as solid waste</w:t>
      </w:r>
      <w:r w:rsidRPr="00C37EF9">
        <w:rPr>
          <w:sz w:val="16"/>
        </w:rPr>
        <w:t xml:space="preserve">.34 </w:t>
      </w:r>
      <w:r w:rsidRPr="00C37EF9">
        <w:rPr>
          <w:rStyle w:val="StyleUnderline"/>
        </w:rPr>
        <w:t xml:space="preserve">The </w:t>
      </w:r>
      <w:r w:rsidRPr="00DC4636">
        <w:rPr>
          <w:rStyle w:val="StyleUnderline"/>
          <w:highlight w:val="green"/>
        </w:rPr>
        <w:t>environmental consequences</w:t>
      </w:r>
      <w:r w:rsidRPr="00C37EF9">
        <w:rPr>
          <w:rStyle w:val="StyleUnderline"/>
        </w:rPr>
        <w:t xml:space="preserve"> of platinum production </w:t>
      </w:r>
      <w:r w:rsidRPr="00DC4636">
        <w:rPr>
          <w:rStyle w:val="StyleUnderline"/>
          <w:highlight w:val="green"/>
        </w:rPr>
        <w:t>are</w:t>
      </w:r>
      <w:r w:rsidRPr="00C37EF9">
        <w:rPr>
          <w:rStyle w:val="StyleUnderline"/>
        </w:rPr>
        <w:t xml:space="preserve"> thus quite </w:t>
      </w:r>
      <w:r w:rsidRPr="00DC4636">
        <w:rPr>
          <w:rStyle w:val="StyleUnderline"/>
          <w:highlight w:val="green"/>
        </w:rPr>
        <w:t>significant</w:t>
      </w:r>
      <w:r w:rsidRPr="00C37EF9">
        <w:rPr>
          <w:rStyle w:val="StyleUnderline"/>
        </w:rPr>
        <w:t>, but like the mining industry in general, the amount of waste is typically under-reported</w:t>
      </w:r>
      <w:r w:rsidRPr="00C37EF9">
        <w:rPr>
          <w:sz w:val="16"/>
        </w:rPr>
        <w:t>.35</w:t>
      </w:r>
    </w:p>
    <w:p w14:paraId="204F4081" w14:textId="77777777" w:rsidR="00400F61" w:rsidRDefault="00400F61" w:rsidP="00400F61">
      <w:pPr>
        <w:rPr>
          <w:sz w:val="16"/>
        </w:rPr>
      </w:pPr>
      <w:r w:rsidRPr="00C37EF9">
        <w:rPr>
          <w:sz w:val="16"/>
        </w:rPr>
        <w:t xml:space="preserve">While this is due to </w:t>
      </w:r>
      <w:r w:rsidRPr="00C37EF9">
        <w:rPr>
          <w:rStyle w:val="StyleUnderline"/>
        </w:rPr>
        <w:t xml:space="preserve">high production levels </w:t>
      </w:r>
      <w:proofErr w:type="gramStart"/>
      <w:r w:rsidRPr="00C37EF9">
        <w:rPr>
          <w:sz w:val="16"/>
        </w:rPr>
        <w:t>at the moment</w:t>
      </w:r>
      <w:proofErr w:type="gramEnd"/>
      <w:r w:rsidRPr="00C37EF9">
        <w:rPr>
          <w:sz w:val="16"/>
        </w:rPr>
        <w:t xml:space="preserve">, those levels </w:t>
      </w:r>
      <w:r w:rsidRPr="00C37EF9">
        <w:rPr>
          <w:rStyle w:val="StyleUnderline"/>
        </w:rPr>
        <w:t>will only increase given the estimated future demand of platinum.</w:t>
      </w:r>
      <w:r w:rsidRPr="00C37EF9">
        <w:rPr>
          <w:sz w:val="16"/>
        </w:rPr>
        <w:t xml:space="preserve">36 </w:t>
      </w:r>
      <w:r w:rsidRPr="00C37EF9">
        <w:rPr>
          <w:rStyle w:val="StyleUnderline"/>
        </w:rPr>
        <w:t>In spite of the negative consequences, mining continues unabated because it is economically important</w:t>
      </w:r>
      <w:r w:rsidRPr="00C37EF9">
        <w:rPr>
          <w:sz w:val="16"/>
        </w:rPr>
        <w:t xml:space="preserve"> to many areas.37 </w:t>
      </w:r>
      <w:r w:rsidRPr="00C37EF9">
        <w:rPr>
          <w:rStyle w:val="StyleUnderline"/>
        </w:rPr>
        <w:t xml:space="preserve">The future environmental costs provide a major challenge in creating a sustainable </w:t>
      </w:r>
      <w:r w:rsidRPr="00DC4636">
        <w:rPr>
          <w:rStyle w:val="StyleUnderline"/>
        </w:rPr>
        <w:t xml:space="preserve">system. </w:t>
      </w:r>
      <w:r w:rsidRPr="00DC4636">
        <w:rPr>
          <w:rStyle w:val="Emphasis"/>
        </w:rPr>
        <w:t>Relegating at</w:t>
      </w:r>
      <w:r w:rsidRPr="00C37EF9">
        <w:rPr>
          <w:rStyle w:val="Emphasis"/>
        </w:rPr>
        <w:t xml:space="preserve"> least some </w:t>
      </w:r>
      <w:r w:rsidRPr="00DC4636">
        <w:rPr>
          <w:rStyle w:val="Emphasis"/>
          <w:highlight w:val="green"/>
        </w:rPr>
        <w:t>mining</w:t>
      </w:r>
      <w:r w:rsidRPr="00C37EF9">
        <w:rPr>
          <w:rStyle w:val="Emphasis"/>
        </w:rPr>
        <w:t xml:space="preserve"> </w:t>
      </w:r>
      <w:r w:rsidRPr="00DC4636">
        <w:rPr>
          <w:rStyle w:val="Emphasis"/>
        </w:rPr>
        <w:t>companies to near</w:t>
      </w:r>
      <w:r w:rsidRPr="00C37EF9">
        <w:rPr>
          <w:rStyle w:val="Emphasis"/>
        </w:rPr>
        <w:t xml:space="preserve">-Earth </w:t>
      </w:r>
      <w:r w:rsidRPr="00DC4636">
        <w:rPr>
          <w:rStyle w:val="Emphasis"/>
          <w:highlight w:val="green"/>
        </w:rPr>
        <w:t>asteroids would reduce the negative effects of future mining levels on Earth</w:t>
      </w:r>
      <w:r w:rsidRPr="00C37EF9">
        <w:rPr>
          <w:sz w:val="16"/>
        </w:rPr>
        <w:t>. The economic benefits of mining need not be sacrificed for the sake of the environment.38</w:t>
      </w:r>
    </w:p>
    <w:p w14:paraId="1B6A6976" w14:textId="77777777" w:rsidR="00400F61" w:rsidRPr="00C37EF9" w:rsidRDefault="00400F61" w:rsidP="00400F61">
      <w:pPr>
        <w:rPr>
          <w:sz w:val="16"/>
        </w:rPr>
      </w:pPr>
    </w:p>
    <w:p w14:paraId="73B23FD6" w14:textId="77777777" w:rsidR="00400F61" w:rsidRPr="00774935" w:rsidRDefault="00400F61" w:rsidP="00400F61">
      <w:pPr>
        <w:rPr>
          <w:rStyle w:val="Style13ptBold"/>
          <w:b w:val="0"/>
          <w:sz w:val="16"/>
          <w:szCs w:val="16"/>
        </w:rPr>
      </w:pPr>
    </w:p>
    <w:p w14:paraId="12E87C95" w14:textId="77777777" w:rsidR="00400F61" w:rsidRDefault="00400F61" w:rsidP="00400F61">
      <w:pPr>
        <w:pStyle w:val="Heading4"/>
      </w:pPr>
      <w:r>
        <w:t xml:space="preserve">Terrestrial resource scarcity goes </w:t>
      </w:r>
      <w:r>
        <w:rPr>
          <w:u w:val="single"/>
        </w:rPr>
        <w:t>nuclear</w:t>
      </w:r>
      <w:r>
        <w:t xml:space="preserve">---we outweigh on timeframe, just the </w:t>
      </w:r>
      <w:r>
        <w:rPr>
          <w:u w:val="single"/>
        </w:rPr>
        <w:t>prospect</w:t>
      </w:r>
      <w:r>
        <w:t xml:space="preserve"> of shortages triggers </w:t>
      </w:r>
      <w:r>
        <w:rPr>
          <w:u w:val="single"/>
        </w:rPr>
        <w:t>escalation</w:t>
      </w:r>
      <w:r>
        <w:t>.</w:t>
      </w:r>
    </w:p>
    <w:p w14:paraId="7C002163" w14:textId="77777777" w:rsidR="00400F61" w:rsidRDefault="00400F61" w:rsidP="00400F61">
      <w:proofErr w:type="spellStart"/>
      <w:r w:rsidRPr="00F7370F">
        <w:rPr>
          <w:rStyle w:val="Style13ptBold"/>
        </w:rPr>
        <w:t>Klare</w:t>
      </w:r>
      <w:proofErr w:type="spellEnd"/>
      <w:r w:rsidRPr="00F7370F">
        <w:rPr>
          <w:rStyle w:val="Style13ptBold"/>
        </w:rPr>
        <w:t xml:space="preserve"> 13</w:t>
      </w:r>
      <w:r>
        <w:t xml:space="preserve"> [Michael T., The Nation’s defense correspondent, is professor emeritus of peace and world-security studies at Hampshire College and senior visiting fellow at the Arms Control Association in Washington, D.C. His newest book, All Hell Breaking Loose: The Pentagon’s Perspective on Climate Change, will be published this fall. 2013. “How Resource Scarcity and Climate Change Could Produce a Global Explosion,” </w:t>
      </w:r>
      <w:hyperlink r:id="rId10" w:history="1">
        <w:r w:rsidRPr="00667A96">
          <w:rPr>
            <w:rStyle w:val="Hyperlink"/>
          </w:rPr>
          <w:t>https://www.thenation.com/article/archive/how-resource-scarcity-and-climate-change-could-produce-global-explosion/</w:t>
        </w:r>
      </w:hyperlink>
      <w:r>
        <w:t xml:space="preserve">] </w:t>
      </w:r>
      <w:proofErr w:type="spellStart"/>
      <w:r>
        <w:t>brett</w:t>
      </w:r>
      <w:proofErr w:type="spellEnd"/>
    </w:p>
    <w:p w14:paraId="2C0DDB30" w14:textId="77777777" w:rsidR="00400F61" w:rsidRPr="004564A6" w:rsidRDefault="00400F61" w:rsidP="00400F61">
      <w:pPr>
        <w:rPr>
          <w:sz w:val="16"/>
        </w:rPr>
      </w:pPr>
      <w:r w:rsidRPr="004564A6">
        <w:rPr>
          <w:sz w:val="16"/>
        </w:rPr>
        <w:t xml:space="preserve">Brace yourself. You may not be able to tell yet, but </w:t>
      </w:r>
      <w:r w:rsidRPr="004564A6">
        <w:rPr>
          <w:rStyle w:val="StyleUnderline"/>
          <w:highlight w:val="green"/>
        </w:rPr>
        <w:t xml:space="preserve">according to </w:t>
      </w:r>
      <w:r w:rsidRPr="004564A6">
        <w:rPr>
          <w:rStyle w:val="Emphasis"/>
          <w:highlight w:val="green"/>
        </w:rPr>
        <w:t>global experts</w:t>
      </w:r>
      <w:r w:rsidRPr="004564A6">
        <w:rPr>
          <w:sz w:val="16"/>
        </w:rPr>
        <w:t xml:space="preserve"> and the US intelligence community, the earth is already shifting under you. Whether you know it or not, you’re on a new planet, a resource-shock world of a </w:t>
      </w:r>
      <w:proofErr w:type="gramStart"/>
      <w:r w:rsidRPr="004564A6">
        <w:rPr>
          <w:sz w:val="16"/>
        </w:rPr>
        <w:t>sort</w:t>
      </w:r>
      <w:proofErr w:type="gramEnd"/>
      <w:r w:rsidRPr="004564A6">
        <w:rPr>
          <w:sz w:val="16"/>
        </w:rPr>
        <w:t xml:space="preserve"> humanity has never before experienced.</w:t>
      </w:r>
    </w:p>
    <w:p w14:paraId="2A9E7C9B" w14:textId="77777777" w:rsidR="00400F61" w:rsidRPr="004564A6" w:rsidRDefault="00400F61" w:rsidP="00400F61">
      <w:pPr>
        <w:rPr>
          <w:sz w:val="16"/>
        </w:rPr>
      </w:pPr>
      <w:r w:rsidRPr="004564A6">
        <w:rPr>
          <w:sz w:val="16"/>
        </w:rPr>
        <w:t xml:space="preserve">Two nightmare scenarios—a </w:t>
      </w:r>
      <w:r w:rsidRPr="004564A6">
        <w:rPr>
          <w:rStyle w:val="StyleUnderline"/>
        </w:rPr>
        <w:t xml:space="preserve">global </w:t>
      </w:r>
      <w:r w:rsidRPr="00F7370F">
        <w:rPr>
          <w:rStyle w:val="StyleUnderline"/>
          <w:highlight w:val="green"/>
        </w:rPr>
        <w:t>scarcity</w:t>
      </w:r>
      <w:r w:rsidRPr="00F7370F">
        <w:rPr>
          <w:rStyle w:val="StyleUnderline"/>
        </w:rPr>
        <w:t xml:space="preserve"> of vital resources</w:t>
      </w:r>
      <w:r w:rsidRPr="004564A6">
        <w:rPr>
          <w:sz w:val="16"/>
        </w:rPr>
        <w:t xml:space="preserve"> and the onset of extreme climate change—are already beginning to converge and in the coming decades are likely to </w:t>
      </w:r>
      <w:r w:rsidRPr="00F7370F">
        <w:rPr>
          <w:rStyle w:val="StyleUnderline"/>
          <w:highlight w:val="green"/>
        </w:rPr>
        <w:t>produce</w:t>
      </w:r>
      <w:r w:rsidRPr="004564A6">
        <w:rPr>
          <w:sz w:val="16"/>
        </w:rPr>
        <w:t xml:space="preserve"> a tidal wave of </w:t>
      </w:r>
      <w:r w:rsidRPr="00F7370F">
        <w:rPr>
          <w:rStyle w:val="Emphasis"/>
          <w:highlight w:val="green"/>
        </w:rPr>
        <w:t>unrest</w:t>
      </w:r>
      <w:r w:rsidRPr="004564A6">
        <w:rPr>
          <w:sz w:val="16"/>
        </w:rPr>
        <w:t xml:space="preserve">, </w:t>
      </w:r>
      <w:r w:rsidRPr="00F7370F">
        <w:rPr>
          <w:rStyle w:val="Emphasis"/>
          <w:highlight w:val="green"/>
        </w:rPr>
        <w:t>rebellion</w:t>
      </w:r>
      <w:r w:rsidRPr="004564A6">
        <w:rPr>
          <w:sz w:val="16"/>
        </w:rPr>
        <w:t xml:space="preserve">, </w:t>
      </w:r>
      <w:proofErr w:type="gramStart"/>
      <w:r w:rsidRPr="00F7370F">
        <w:rPr>
          <w:rStyle w:val="Emphasis"/>
          <w:highlight w:val="green"/>
        </w:rPr>
        <w:t>competition</w:t>
      </w:r>
      <w:proofErr w:type="gramEnd"/>
      <w:r w:rsidRPr="004564A6">
        <w:rPr>
          <w:sz w:val="16"/>
        </w:rPr>
        <w:t xml:space="preserve"> </w:t>
      </w:r>
      <w:r w:rsidRPr="004564A6">
        <w:rPr>
          <w:rStyle w:val="StyleUnderline"/>
        </w:rPr>
        <w:t>and</w:t>
      </w:r>
      <w:r w:rsidRPr="004564A6">
        <w:rPr>
          <w:sz w:val="16"/>
        </w:rPr>
        <w:t xml:space="preserve"> </w:t>
      </w:r>
      <w:r w:rsidRPr="00F7370F">
        <w:rPr>
          <w:rStyle w:val="Emphasis"/>
          <w:highlight w:val="green"/>
        </w:rPr>
        <w:t>conflict</w:t>
      </w:r>
      <w:r w:rsidRPr="004564A6">
        <w:rPr>
          <w:sz w:val="16"/>
        </w:rPr>
        <w:t xml:space="preserve">. Just what this tsunami of disaster will look like may, </w:t>
      </w:r>
      <w:proofErr w:type="gramStart"/>
      <w:r w:rsidRPr="004564A6">
        <w:rPr>
          <w:sz w:val="16"/>
        </w:rPr>
        <w:t>as yet,</w:t>
      </w:r>
      <w:proofErr w:type="gramEnd"/>
      <w:r w:rsidRPr="004564A6">
        <w:rPr>
          <w:sz w:val="16"/>
        </w:rPr>
        <w:t xml:space="preserve"> be hard to discern, but </w:t>
      </w:r>
      <w:r w:rsidRPr="004564A6">
        <w:rPr>
          <w:rStyle w:val="StyleUnderline"/>
        </w:rPr>
        <w:t>experts warn of</w:t>
      </w:r>
      <w:r w:rsidRPr="004564A6">
        <w:rPr>
          <w:sz w:val="16"/>
        </w:rPr>
        <w:t xml:space="preserve"> “</w:t>
      </w:r>
      <w:r w:rsidRPr="004564A6">
        <w:rPr>
          <w:rStyle w:val="Emphasis"/>
        </w:rPr>
        <w:t>water wars</w:t>
      </w:r>
      <w:r w:rsidRPr="004564A6">
        <w:rPr>
          <w:sz w:val="16"/>
        </w:rPr>
        <w:t xml:space="preserve">” </w:t>
      </w:r>
      <w:r w:rsidRPr="004564A6">
        <w:rPr>
          <w:rStyle w:val="StyleUnderline"/>
        </w:rPr>
        <w:t>over contested river systems</w:t>
      </w:r>
      <w:r w:rsidRPr="004564A6">
        <w:rPr>
          <w:sz w:val="16"/>
        </w:rPr>
        <w:t xml:space="preserve">, global food riots sparked by soaring prices for life’s basics, mass migrations of climate refugees (with resulting anti-migrant violence) </w:t>
      </w:r>
      <w:r w:rsidRPr="004564A6">
        <w:rPr>
          <w:rStyle w:val="StyleUnderline"/>
          <w:highlight w:val="green"/>
        </w:rPr>
        <w:t>and</w:t>
      </w:r>
      <w:r w:rsidRPr="004564A6">
        <w:rPr>
          <w:sz w:val="16"/>
        </w:rPr>
        <w:t xml:space="preserve"> the </w:t>
      </w:r>
      <w:r w:rsidRPr="004564A6">
        <w:rPr>
          <w:rStyle w:val="StyleUnderline"/>
        </w:rPr>
        <w:t xml:space="preserve">breakdown of social order or the </w:t>
      </w:r>
      <w:r w:rsidRPr="004564A6">
        <w:rPr>
          <w:rStyle w:val="Emphasis"/>
          <w:highlight w:val="green"/>
        </w:rPr>
        <w:t>collapse</w:t>
      </w:r>
      <w:r w:rsidRPr="007611CF">
        <w:rPr>
          <w:rStyle w:val="Emphasis"/>
        </w:rPr>
        <w:t xml:space="preserve"> of states</w:t>
      </w:r>
      <w:r w:rsidRPr="007611CF">
        <w:rPr>
          <w:sz w:val="16"/>
        </w:rPr>
        <w:t>. At</w:t>
      </w:r>
      <w:r w:rsidRPr="004564A6">
        <w:rPr>
          <w:sz w:val="16"/>
        </w:rPr>
        <w:t xml:space="preserve"> first, such mayhem is likely to arise largely in Africa, Central </w:t>
      </w:r>
      <w:proofErr w:type="gramStart"/>
      <w:r w:rsidRPr="004564A6">
        <w:rPr>
          <w:sz w:val="16"/>
        </w:rPr>
        <w:t>Asia</w:t>
      </w:r>
      <w:proofErr w:type="gramEnd"/>
      <w:r w:rsidRPr="004564A6">
        <w:rPr>
          <w:sz w:val="16"/>
        </w:rPr>
        <w:t xml:space="preserve"> and other areas of the underdeveloped South, but in time, </w:t>
      </w:r>
      <w:r w:rsidRPr="004564A6">
        <w:rPr>
          <w:rStyle w:val="Emphasis"/>
          <w:highlight w:val="green"/>
        </w:rPr>
        <w:t>all regions</w:t>
      </w:r>
      <w:r w:rsidRPr="004564A6">
        <w:rPr>
          <w:rStyle w:val="StyleUnderline"/>
        </w:rPr>
        <w:t xml:space="preserve"> of the planet </w:t>
      </w:r>
      <w:r w:rsidRPr="004564A6">
        <w:rPr>
          <w:rStyle w:val="StyleUnderline"/>
          <w:highlight w:val="green"/>
        </w:rPr>
        <w:t>will be affected</w:t>
      </w:r>
      <w:r w:rsidRPr="004564A6">
        <w:rPr>
          <w:sz w:val="16"/>
        </w:rPr>
        <w:t>.</w:t>
      </w:r>
    </w:p>
    <w:p w14:paraId="1D1F1AAE" w14:textId="77777777" w:rsidR="00400F61" w:rsidRPr="004564A6" w:rsidRDefault="00400F61" w:rsidP="00400F61">
      <w:pPr>
        <w:rPr>
          <w:sz w:val="16"/>
        </w:rPr>
      </w:pPr>
      <w:r w:rsidRPr="004564A6">
        <w:rPr>
          <w:sz w:val="16"/>
        </w:rPr>
        <w:t xml:space="preserve">To appreciate the power of this encroaching catastrophe, it’s necessary to examine each of </w:t>
      </w:r>
      <w:r w:rsidRPr="007611CF">
        <w:rPr>
          <w:sz w:val="16"/>
        </w:rPr>
        <w:t xml:space="preserve">the </w:t>
      </w:r>
      <w:r w:rsidRPr="007611CF">
        <w:rPr>
          <w:rStyle w:val="Emphasis"/>
        </w:rPr>
        <w:t>forces</w:t>
      </w:r>
      <w:r w:rsidRPr="007611CF">
        <w:rPr>
          <w:sz w:val="16"/>
        </w:rPr>
        <w:t xml:space="preserve"> that are </w:t>
      </w:r>
      <w:r w:rsidRPr="007611CF">
        <w:rPr>
          <w:rStyle w:val="StyleUnderline"/>
        </w:rPr>
        <w:t xml:space="preserve">combining </w:t>
      </w:r>
      <w:r w:rsidRPr="004564A6">
        <w:rPr>
          <w:rStyle w:val="StyleUnderline"/>
          <w:highlight w:val="green"/>
        </w:rPr>
        <w:t>to produce</w:t>
      </w:r>
      <w:r w:rsidRPr="004564A6">
        <w:rPr>
          <w:sz w:val="16"/>
        </w:rPr>
        <w:t xml:space="preserve"> this future </w:t>
      </w:r>
      <w:r w:rsidRPr="004564A6">
        <w:rPr>
          <w:rStyle w:val="Emphasis"/>
          <w:highlight w:val="green"/>
        </w:rPr>
        <w:t>cataclysm</w:t>
      </w:r>
      <w:r w:rsidRPr="004564A6">
        <w:rPr>
          <w:sz w:val="16"/>
        </w:rPr>
        <w:t>.</w:t>
      </w:r>
    </w:p>
    <w:p w14:paraId="4D4F4CEB" w14:textId="77777777" w:rsidR="00400F61" w:rsidRPr="004564A6" w:rsidRDefault="00400F61" w:rsidP="00400F61">
      <w:pPr>
        <w:rPr>
          <w:rStyle w:val="Emphasis"/>
        </w:rPr>
      </w:pPr>
      <w:r w:rsidRPr="004564A6">
        <w:rPr>
          <w:rStyle w:val="Emphasis"/>
        </w:rPr>
        <w:t>Resource Shortages and Resource Wars</w:t>
      </w:r>
    </w:p>
    <w:p w14:paraId="7646A6B0" w14:textId="77777777" w:rsidR="00400F61" w:rsidRPr="004564A6" w:rsidRDefault="00400F61" w:rsidP="00400F61">
      <w:pPr>
        <w:rPr>
          <w:sz w:val="16"/>
        </w:rPr>
      </w:pPr>
      <w:r w:rsidRPr="004564A6">
        <w:rPr>
          <w:sz w:val="16"/>
        </w:rPr>
        <w:t>Start with one simple given</w:t>
      </w:r>
      <w:r w:rsidRPr="00E55EAD">
        <w:rPr>
          <w:sz w:val="16"/>
        </w:rPr>
        <w:t xml:space="preserve">: </w:t>
      </w:r>
      <w:r w:rsidRPr="00E55EAD">
        <w:rPr>
          <w:rStyle w:val="Emphasis"/>
          <w:sz w:val="28"/>
          <w:szCs w:val="28"/>
        </w:rPr>
        <w:t xml:space="preserve">the prospect of </w:t>
      </w:r>
      <w:r w:rsidRPr="007611CF">
        <w:rPr>
          <w:rStyle w:val="Emphasis"/>
          <w:sz w:val="28"/>
          <w:szCs w:val="28"/>
          <w:highlight w:val="green"/>
        </w:rPr>
        <w:t xml:space="preserve">future </w:t>
      </w:r>
      <w:r w:rsidRPr="00E55EAD">
        <w:rPr>
          <w:rStyle w:val="Emphasis"/>
          <w:sz w:val="28"/>
          <w:szCs w:val="28"/>
          <w:highlight w:val="green"/>
        </w:rPr>
        <w:t>scarcities</w:t>
      </w:r>
      <w:r w:rsidRPr="00E55EAD">
        <w:rPr>
          <w:rStyle w:val="StyleUnderline"/>
          <w:sz w:val="28"/>
          <w:szCs w:val="28"/>
          <w:highlight w:val="green"/>
        </w:rPr>
        <w:t xml:space="preserve"> </w:t>
      </w:r>
      <w:r w:rsidRPr="00E55EAD">
        <w:rPr>
          <w:rStyle w:val="StyleUnderline"/>
          <w:highlight w:val="green"/>
        </w:rPr>
        <w:t>of</w:t>
      </w:r>
      <w:r w:rsidRPr="00E55EAD">
        <w:rPr>
          <w:rStyle w:val="StyleUnderline"/>
        </w:rPr>
        <w:t xml:space="preserve"> vital natural resources, including energy, water, land, </w:t>
      </w:r>
      <w:proofErr w:type="gramStart"/>
      <w:r w:rsidRPr="00E55EAD">
        <w:rPr>
          <w:rStyle w:val="StyleUnderline"/>
        </w:rPr>
        <w:t>food</w:t>
      </w:r>
      <w:proofErr w:type="gramEnd"/>
      <w:r w:rsidRPr="00E55EAD">
        <w:rPr>
          <w:rStyle w:val="StyleUnderline"/>
        </w:rPr>
        <w:t xml:space="preserve"> and </w:t>
      </w:r>
      <w:r w:rsidRPr="00E55EAD">
        <w:rPr>
          <w:rStyle w:val="Emphasis"/>
          <w:highlight w:val="green"/>
        </w:rPr>
        <w:t>critical minerals</w:t>
      </w:r>
      <w:r w:rsidRPr="00E55EAD">
        <w:rPr>
          <w:rStyle w:val="Emphasis"/>
        </w:rPr>
        <w:t>.</w:t>
      </w:r>
      <w:r w:rsidRPr="00E55EAD">
        <w:rPr>
          <w:sz w:val="16"/>
        </w:rPr>
        <w:t xml:space="preserve"> This </w:t>
      </w:r>
      <w:proofErr w:type="gramStart"/>
      <w:r w:rsidRPr="00E55EAD">
        <w:rPr>
          <w:sz w:val="16"/>
        </w:rPr>
        <w:t xml:space="preserve">in itself </w:t>
      </w:r>
      <w:r w:rsidRPr="00E55EAD">
        <w:rPr>
          <w:rStyle w:val="StyleUnderline"/>
        </w:rPr>
        <w:t>would</w:t>
      </w:r>
      <w:proofErr w:type="gramEnd"/>
      <w:r w:rsidRPr="004564A6">
        <w:rPr>
          <w:rStyle w:val="StyleUnderline"/>
        </w:rPr>
        <w:t xml:space="preserve"> </w:t>
      </w:r>
      <w:r w:rsidRPr="004564A6">
        <w:rPr>
          <w:rStyle w:val="StyleUnderline"/>
          <w:highlight w:val="green"/>
        </w:rPr>
        <w:t>guarantee</w:t>
      </w:r>
      <w:r w:rsidRPr="004564A6">
        <w:rPr>
          <w:sz w:val="16"/>
        </w:rPr>
        <w:t xml:space="preserve"> </w:t>
      </w:r>
      <w:r w:rsidRPr="004564A6">
        <w:rPr>
          <w:rStyle w:val="Emphasis"/>
        </w:rPr>
        <w:t>social unrest</w:t>
      </w:r>
      <w:r w:rsidRPr="004564A6">
        <w:rPr>
          <w:sz w:val="16"/>
        </w:rPr>
        <w:t xml:space="preserve">, </w:t>
      </w:r>
      <w:r w:rsidRPr="007611CF">
        <w:rPr>
          <w:rStyle w:val="Emphasis"/>
        </w:rPr>
        <w:t>geopolitical friction</w:t>
      </w:r>
      <w:r w:rsidRPr="007611CF">
        <w:rPr>
          <w:sz w:val="16"/>
        </w:rPr>
        <w:t xml:space="preserve"> </w:t>
      </w:r>
      <w:r w:rsidRPr="007611CF">
        <w:rPr>
          <w:rStyle w:val="StyleUnderline"/>
        </w:rPr>
        <w:t>and</w:t>
      </w:r>
      <w:r w:rsidRPr="004564A6">
        <w:rPr>
          <w:sz w:val="16"/>
        </w:rPr>
        <w:t xml:space="preserve"> </w:t>
      </w:r>
      <w:r w:rsidRPr="004564A6">
        <w:rPr>
          <w:rStyle w:val="Emphasis"/>
          <w:highlight w:val="green"/>
        </w:rPr>
        <w:t>war</w:t>
      </w:r>
      <w:r w:rsidRPr="004564A6">
        <w:rPr>
          <w:sz w:val="16"/>
        </w:rPr>
        <w:t>.</w:t>
      </w:r>
    </w:p>
    <w:p w14:paraId="0F75AD8B" w14:textId="77777777" w:rsidR="00400F61" w:rsidRPr="004564A6" w:rsidRDefault="00400F61" w:rsidP="00400F61">
      <w:pPr>
        <w:rPr>
          <w:sz w:val="16"/>
        </w:rPr>
      </w:pPr>
      <w:r w:rsidRPr="004564A6">
        <w:rPr>
          <w:sz w:val="16"/>
        </w:rPr>
        <w:t xml:space="preserve">It is important to </w:t>
      </w:r>
      <w:r w:rsidRPr="007611CF">
        <w:rPr>
          <w:sz w:val="16"/>
        </w:rPr>
        <w:t xml:space="preserve">note that </w:t>
      </w:r>
      <w:r w:rsidRPr="007611CF">
        <w:rPr>
          <w:rStyle w:val="Emphasis"/>
        </w:rPr>
        <w:t>absolute scarcity</w:t>
      </w:r>
      <w:r w:rsidRPr="007611CF">
        <w:rPr>
          <w:rStyle w:val="StyleUnderline"/>
        </w:rPr>
        <w:t xml:space="preserve"> doesn’t have to be on the horizon</w:t>
      </w:r>
      <w:r w:rsidRPr="007611CF">
        <w:rPr>
          <w:sz w:val="16"/>
        </w:rPr>
        <w:t xml:space="preserve"> in any given resource category </w:t>
      </w:r>
      <w:r w:rsidRPr="007611CF">
        <w:rPr>
          <w:rStyle w:val="StyleUnderline"/>
        </w:rPr>
        <w:t>for this scenario to kick in</w:t>
      </w:r>
      <w:r w:rsidRPr="007611CF">
        <w:rPr>
          <w:sz w:val="16"/>
        </w:rPr>
        <w:t>.</w:t>
      </w:r>
      <w:r w:rsidRPr="004564A6">
        <w:rPr>
          <w:sz w:val="16"/>
        </w:rPr>
        <w:t xml:space="preserve"> </w:t>
      </w:r>
      <w:r w:rsidRPr="004564A6">
        <w:rPr>
          <w:rStyle w:val="StyleUnderline"/>
        </w:rPr>
        <w:t xml:space="preserve">A </w:t>
      </w:r>
      <w:r w:rsidRPr="004564A6">
        <w:rPr>
          <w:rStyle w:val="StyleUnderline"/>
          <w:highlight w:val="green"/>
        </w:rPr>
        <w:t xml:space="preserve">lack of adequate </w:t>
      </w:r>
      <w:r w:rsidRPr="00E55EAD">
        <w:rPr>
          <w:rStyle w:val="StyleUnderline"/>
          <w:highlight w:val="green"/>
        </w:rPr>
        <w:t>supplies</w:t>
      </w:r>
      <w:r w:rsidRPr="00E55EAD">
        <w:rPr>
          <w:rStyle w:val="StyleUnderline"/>
        </w:rPr>
        <w:t xml:space="preserve"> to meet the needs of a growing, ever more</w:t>
      </w:r>
      <w:r w:rsidRPr="004564A6">
        <w:rPr>
          <w:rStyle w:val="StyleUnderline"/>
        </w:rPr>
        <w:t xml:space="preserve"> urbanized and industrialized global </w:t>
      </w:r>
      <w:r w:rsidRPr="00E55EAD">
        <w:rPr>
          <w:rStyle w:val="StyleUnderline"/>
        </w:rPr>
        <w:t>population is enough</w:t>
      </w:r>
      <w:r w:rsidRPr="00E55EAD">
        <w:rPr>
          <w:sz w:val="16"/>
        </w:rPr>
        <w:t xml:space="preserve">. Given the wave of extinctions that scientists are recording, some resources—particular species of fish, animals and trees, for example—will become less abundant in the decades to </w:t>
      </w:r>
      <w:proofErr w:type="gramStart"/>
      <w:r w:rsidRPr="00E55EAD">
        <w:rPr>
          <w:sz w:val="16"/>
        </w:rPr>
        <w:t>come, and</w:t>
      </w:r>
      <w:proofErr w:type="gramEnd"/>
      <w:r w:rsidRPr="00E55EAD">
        <w:rPr>
          <w:sz w:val="16"/>
        </w:rPr>
        <w:t xml:space="preserve"> may even disappear altogether. But </w:t>
      </w:r>
      <w:r w:rsidRPr="00E55EAD">
        <w:rPr>
          <w:rStyle w:val="StyleUnderline"/>
        </w:rPr>
        <w:t>key materials for modern civilization</w:t>
      </w:r>
      <w:r w:rsidRPr="00E55EAD">
        <w:rPr>
          <w:sz w:val="16"/>
        </w:rPr>
        <w:t xml:space="preserve"> like oil, uranium and copper </w:t>
      </w:r>
      <w:r w:rsidRPr="00E55EAD">
        <w:rPr>
          <w:rStyle w:val="StyleUnderline"/>
        </w:rPr>
        <w:t>will simply prove harder and more costly to acquire</w:t>
      </w:r>
      <w:r w:rsidRPr="004564A6">
        <w:rPr>
          <w:sz w:val="16"/>
        </w:rPr>
        <w:t xml:space="preserve">, </w:t>
      </w:r>
      <w:r w:rsidRPr="00E55EAD">
        <w:rPr>
          <w:rStyle w:val="Emphasis"/>
          <w:highlight w:val="green"/>
        </w:rPr>
        <w:t>lead</w:t>
      </w:r>
      <w:r w:rsidRPr="00E55EAD">
        <w:rPr>
          <w:sz w:val="16"/>
          <w:szCs w:val="16"/>
        </w:rPr>
        <w:t xml:space="preserve">ing </w:t>
      </w:r>
      <w:r w:rsidRPr="004564A6">
        <w:rPr>
          <w:rStyle w:val="StyleUnderline"/>
          <w:highlight w:val="green"/>
        </w:rPr>
        <w:t>to</w:t>
      </w:r>
      <w:r w:rsidRPr="004564A6">
        <w:rPr>
          <w:rStyle w:val="StyleUnderline"/>
        </w:rPr>
        <w:t xml:space="preserve"> </w:t>
      </w:r>
      <w:r w:rsidRPr="004564A6">
        <w:rPr>
          <w:rStyle w:val="Emphasis"/>
        </w:rPr>
        <w:t xml:space="preserve">supply </w:t>
      </w:r>
      <w:r w:rsidRPr="004564A6">
        <w:rPr>
          <w:rStyle w:val="Emphasis"/>
          <w:highlight w:val="green"/>
        </w:rPr>
        <w:t>bottlenecks</w:t>
      </w:r>
      <w:r w:rsidRPr="004564A6">
        <w:rPr>
          <w:rStyle w:val="StyleUnderline"/>
          <w:highlight w:val="green"/>
        </w:rPr>
        <w:t xml:space="preserve"> and</w:t>
      </w:r>
      <w:r w:rsidRPr="004564A6">
        <w:rPr>
          <w:rStyle w:val="StyleUnderline"/>
        </w:rPr>
        <w:t xml:space="preserve"> </w:t>
      </w:r>
      <w:r w:rsidRPr="004564A6">
        <w:rPr>
          <w:rStyle w:val="Emphasis"/>
        </w:rPr>
        <w:t xml:space="preserve">periodic </w:t>
      </w:r>
      <w:r w:rsidRPr="004564A6">
        <w:rPr>
          <w:rStyle w:val="Emphasis"/>
          <w:highlight w:val="green"/>
        </w:rPr>
        <w:t>shortages</w:t>
      </w:r>
      <w:r w:rsidRPr="004564A6">
        <w:rPr>
          <w:sz w:val="16"/>
        </w:rPr>
        <w:t>.</w:t>
      </w:r>
    </w:p>
    <w:p w14:paraId="308F6DDC" w14:textId="77777777" w:rsidR="00400F61" w:rsidRPr="007611CF" w:rsidRDefault="00400F61" w:rsidP="00400F61">
      <w:pPr>
        <w:rPr>
          <w:sz w:val="12"/>
          <w:szCs w:val="12"/>
        </w:rPr>
      </w:pPr>
      <w:r w:rsidRPr="007611CF">
        <w:rPr>
          <w:sz w:val="12"/>
          <w:szCs w:val="12"/>
        </w:rPr>
        <w:t xml:space="preserve">Oil—the single most important commodity in the international economy—provides an apt example. Although global oil supplies may </w:t>
      </w:r>
      <w:proofErr w:type="gramStart"/>
      <w:r w:rsidRPr="007611CF">
        <w:rPr>
          <w:sz w:val="12"/>
          <w:szCs w:val="12"/>
        </w:rPr>
        <w:t>actually grow</w:t>
      </w:r>
      <w:proofErr w:type="gramEnd"/>
      <w:r w:rsidRPr="007611CF">
        <w:rPr>
          <w:sz w:val="12"/>
          <w:szCs w:val="12"/>
        </w:rPr>
        <w:t xml:space="preserve"> in the coming decades, many experts doubt that they can be expanded sufficiently to meet the needs of a rising global middle class that is, for instance, expected to buy millions of new cars in the near future. In its 2011 World Energy Outlook, the International Energy Agency claimed that an anticipated global oil demand of 104 million barrels per day in 2035 will be satisfied. This, the report suggested, would be thanks in large part to additional supplies of “unconventional oil” (Canadian tar sands, shale oil and so on), as well as 55 million barrels of new oil from fields “yet to be found” and “yet to be developed.”</w:t>
      </w:r>
    </w:p>
    <w:p w14:paraId="09766BE3" w14:textId="77777777" w:rsidR="00400F61" w:rsidRPr="007611CF" w:rsidRDefault="00400F61" w:rsidP="00400F61">
      <w:pPr>
        <w:rPr>
          <w:sz w:val="16"/>
        </w:rPr>
      </w:pPr>
      <w:r w:rsidRPr="007611CF">
        <w:rPr>
          <w:sz w:val="16"/>
        </w:rPr>
        <w:t xml:space="preserve">However, many analysts scoff at this optimistic assessment, arguing that </w:t>
      </w:r>
      <w:r w:rsidRPr="007611CF">
        <w:rPr>
          <w:rStyle w:val="StyleUnderline"/>
        </w:rPr>
        <w:t>rising production costs</w:t>
      </w:r>
      <w:r w:rsidRPr="007611CF">
        <w:rPr>
          <w:sz w:val="16"/>
        </w:rPr>
        <w:t xml:space="preserve"> (</w:t>
      </w:r>
      <w:r w:rsidRPr="007611CF">
        <w:rPr>
          <w:rStyle w:val="StyleUnderline"/>
        </w:rPr>
        <w:t>for energy that will be ever more difficult and costly to extract</w:t>
      </w:r>
      <w:r w:rsidRPr="007611CF">
        <w:rPr>
          <w:sz w:val="16"/>
        </w:rPr>
        <w:t xml:space="preserve">), </w:t>
      </w:r>
      <w:r w:rsidRPr="007611CF">
        <w:rPr>
          <w:rStyle w:val="StyleUnderline"/>
        </w:rPr>
        <w:t xml:space="preserve">environmental opposition, warfare, </w:t>
      </w:r>
      <w:proofErr w:type="gramStart"/>
      <w:r w:rsidRPr="007611CF">
        <w:rPr>
          <w:rStyle w:val="StyleUnderline"/>
        </w:rPr>
        <w:t>corruption</w:t>
      </w:r>
      <w:proofErr w:type="gramEnd"/>
      <w:r w:rsidRPr="007611CF">
        <w:rPr>
          <w:rStyle w:val="StyleUnderline"/>
        </w:rPr>
        <w:t xml:space="preserve"> and other impediments will make it extremely difficult to achieve increases</w:t>
      </w:r>
      <w:r w:rsidRPr="007611CF">
        <w:rPr>
          <w:sz w:val="16"/>
        </w:rPr>
        <w:t xml:space="preserve"> of this magnitude. In other words, even if production manages for a time to top the 2010 level of 87 million barrels per day, the goal of 104 million barrels will never be reached and the world’s major consumers will face virtual, if not absolute, scarcity.</w:t>
      </w:r>
    </w:p>
    <w:p w14:paraId="1F15AA93" w14:textId="77777777" w:rsidR="00400F61" w:rsidRPr="007611CF" w:rsidRDefault="00400F61" w:rsidP="00400F61">
      <w:pPr>
        <w:rPr>
          <w:sz w:val="12"/>
          <w:szCs w:val="12"/>
        </w:rPr>
      </w:pPr>
      <w:r w:rsidRPr="007611CF">
        <w:rPr>
          <w:sz w:val="12"/>
          <w:szCs w:val="12"/>
        </w:rPr>
        <w:t xml:space="preserve">Water provides another potent example. On an annual basis, the supply of drinking water provided by natural precipitation remains </w:t>
      </w:r>
      <w:proofErr w:type="gramStart"/>
      <w:r w:rsidRPr="007611CF">
        <w:rPr>
          <w:sz w:val="12"/>
          <w:szCs w:val="12"/>
        </w:rPr>
        <w:t>more or less constant</w:t>
      </w:r>
      <w:proofErr w:type="gramEnd"/>
      <w:r w:rsidRPr="007611CF">
        <w:rPr>
          <w:sz w:val="12"/>
          <w:szCs w:val="12"/>
        </w:rPr>
        <w:t xml:space="preserve">: about 40,000 cubic kilometers. But much of this precipitation lands </w:t>
      </w:r>
      <w:proofErr w:type="gramStart"/>
      <w:r w:rsidRPr="007611CF">
        <w:rPr>
          <w:sz w:val="12"/>
          <w:szCs w:val="12"/>
        </w:rPr>
        <w:t>on</w:t>
      </w:r>
      <w:proofErr w:type="gramEnd"/>
      <w:r w:rsidRPr="007611CF">
        <w:rPr>
          <w:sz w:val="12"/>
          <w:szCs w:val="12"/>
        </w:rPr>
        <w:t xml:space="preserve"> Greenland, Antarctica, Siberia and inner Amazonia where there are very few people, so the supply available to major concentrations of humanity is often surprisingly limited. In many regions with high population levels, water supplies are already relatively sparse. This is especially true of North Africa, Central </w:t>
      </w:r>
      <w:proofErr w:type="gramStart"/>
      <w:r w:rsidRPr="007611CF">
        <w:rPr>
          <w:sz w:val="12"/>
          <w:szCs w:val="12"/>
        </w:rPr>
        <w:t>Asia</w:t>
      </w:r>
      <w:proofErr w:type="gramEnd"/>
      <w:r w:rsidRPr="007611CF">
        <w:rPr>
          <w:sz w:val="12"/>
          <w:szCs w:val="12"/>
        </w:rPr>
        <w:t xml:space="preserve"> and the Middle East, where the demand for water continues to grow as a result of rising populations, urbanization and the emergence of new water-intensive industries. The result, even when the supply remains constant, is an environment of increasing scarcity.</w:t>
      </w:r>
    </w:p>
    <w:p w14:paraId="1D3D8B57" w14:textId="77777777" w:rsidR="00400F61" w:rsidRPr="007611CF" w:rsidRDefault="00400F61" w:rsidP="00400F61">
      <w:pPr>
        <w:rPr>
          <w:sz w:val="16"/>
        </w:rPr>
      </w:pPr>
      <w:r w:rsidRPr="007611CF">
        <w:rPr>
          <w:sz w:val="16"/>
        </w:rPr>
        <w:t xml:space="preserve">Wherever you look, the picture is roughly the same: supplies of critical resources may be rising or falling, but rarely do they appear to be outpacing demand, producing a sense of widespread and systemic scarcity. </w:t>
      </w:r>
      <w:proofErr w:type="gramStart"/>
      <w:r w:rsidRPr="007611CF">
        <w:rPr>
          <w:sz w:val="16"/>
        </w:rPr>
        <w:t>However</w:t>
      </w:r>
      <w:proofErr w:type="gramEnd"/>
      <w:r w:rsidRPr="007611CF">
        <w:rPr>
          <w:sz w:val="16"/>
        </w:rPr>
        <w:t xml:space="preserve"> generated, </w:t>
      </w:r>
      <w:r w:rsidRPr="007611CF">
        <w:rPr>
          <w:rStyle w:val="StyleUnderline"/>
          <w:highlight w:val="green"/>
        </w:rPr>
        <w:t>a perception of scarcity</w:t>
      </w:r>
      <w:r w:rsidRPr="007611CF">
        <w:rPr>
          <w:rStyle w:val="StyleUnderline"/>
        </w:rPr>
        <w:t xml:space="preserve">—or imminent scarcity—regularly </w:t>
      </w:r>
      <w:r w:rsidRPr="007611CF">
        <w:rPr>
          <w:rStyle w:val="StyleUnderline"/>
          <w:highlight w:val="green"/>
        </w:rPr>
        <w:t>leads to</w:t>
      </w:r>
      <w:r w:rsidRPr="007611CF">
        <w:rPr>
          <w:rStyle w:val="StyleUnderline"/>
        </w:rPr>
        <w:t xml:space="preserve"> anxiety, resentment, </w:t>
      </w:r>
      <w:r w:rsidRPr="007611CF">
        <w:rPr>
          <w:rStyle w:val="Emphasis"/>
          <w:highlight w:val="green"/>
        </w:rPr>
        <w:t>hostility</w:t>
      </w:r>
      <w:r w:rsidRPr="007611CF">
        <w:rPr>
          <w:rStyle w:val="StyleUnderline"/>
        </w:rPr>
        <w:t xml:space="preserve"> and contentiousness</w:t>
      </w:r>
      <w:r w:rsidRPr="007611CF">
        <w:rPr>
          <w:sz w:val="16"/>
        </w:rPr>
        <w:t xml:space="preserve">. </w:t>
      </w:r>
      <w:r w:rsidRPr="007611CF">
        <w:rPr>
          <w:rStyle w:val="StyleUnderline"/>
        </w:rPr>
        <w:t>This pattern</w:t>
      </w:r>
      <w:r w:rsidRPr="007611CF">
        <w:rPr>
          <w:sz w:val="16"/>
        </w:rPr>
        <w:t xml:space="preserve"> is </w:t>
      </w:r>
      <w:r w:rsidRPr="007611CF">
        <w:rPr>
          <w:rStyle w:val="Emphasis"/>
        </w:rPr>
        <w:t xml:space="preserve">very well </w:t>
      </w:r>
      <w:proofErr w:type="gramStart"/>
      <w:r w:rsidRPr="007611CF">
        <w:rPr>
          <w:rStyle w:val="Emphasis"/>
        </w:rPr>
        <w:t>understood</w:t>
      </w:r>
      <w:r w:rsidRPr="007611CF">
        <w:rPr>
          <w:sz w:val="16"/>
        </w:rPr>
        <w:t>, and</w:t>
      </w:r>
      <w:proofErr w:type="gramEnd"/>
      <w:r w:rsidRPr="007611CF">
        <w:rPr>
          <w:sz w:val="16"/>
        </w:rPr>
        <w:t xml:space="preserve"> </w:t>
      </w:r>
      <w:r w:rsidRPr="007611CF">
        <w:rPr>
          <w:rStyle w:val="StyleUnderline"/>
        </w:rPr>
        <w:t xml:space="preserve">has been evident </w:t>
      </w:r>
      <w:r w:rsidRPr="007611CF">
        <w:rPr>
          <w:rStyle w:val="Emphasis"/>
          <w:highlight w:val="green"/>
        </w:rPr>
        <w:t>throughout human history</w:t>
      </w:r>
      <w:r w:rsidRPr="007611CF">
        <w:rPr>
          <w:sz w:val="16"/>
        </w:rPr>
        <w:t>.</w:t>
      </w:r>
    </w:p>
    <w:p w14:paraId="5D175C73" w14:textId="77777777" w:rsidR="00400F61" w:rsidRPr="00E55EAD" w:rsidRDefault="00400F61" w:rsidP="00400F61">
      <w:pPr>
        <w:rPr>
          <w:sz w:val="16"/>
        </w:rPr>
      </w:pPr>
      <w:r w:rsidRPr="00E55EAD">
        <w:rPr>
          <w:sz w:val="16"/>
        </w:rPr>
        <w:t xml:space="preserve">In his book Constant Battles, for example, Steven LeBlanc, director of collections for Harvard’s Peabody Museum of Archaeology and Ethnology, notes that many </w:t>
      </w:r>
      <w:r w:rsidRPr="007611CF">
        <w:rPr>
          <w:rStyle w:val="Emphasis"/>
          <w:highlight w:val="green"/>
        </w:rPr>
        <w:t>ancient civilizations</w:t>
      </w:r>
      <w:r w:rsidRPr="007611CF">
        <w:rPr>
          <w:rStyle w:val="StyleUnderline"/>
        </w:rPr>
        <w:t xml:space="preserve"> experienced higher levels of warfare when faced with resource shortages</w:t>
      </w:r>
      <w:r w:rsidRPr="00E55EAD">
        <w:rPr>
          <w:sz w:val="16"/>
        </w:rPr>
        <w:t xml:space="preserve"> brought about by population growth, crop failures or persistent drought. Jared </w:t>
      </w:r>
      <w:r w:rsidRPr="007611CF">
        <w:rPr>
          <w:rStyle w:val="StyleUnderline"/>
        </w:rPr>
        <w:t>Diamond</w:t>
      </w:r>
      <w:r w:rsidRPr="00E55EAD">
        <w:rPr>
          <w:sz w:val="16"/>
        </w:rPr>
        <w:t xml:space="preserve">, author of the bestseller Collapse, has </w:t>
      </w:r>
      <w:r w:rsidRPr="007611CF">
        <w:rPr>
          <w:rStyle w:val="StyleUnderline"/>
        </w:rPr>
        <w:t>detected a similar pattern in Mayan civilization and the Anasazi culture</w:t>
      </w:r>
      <w:r w:rsidRPr="00E55EAD">
        <w:rPr>
          <w:sz w:val="16"/>
        </w:rPr>
        <w:t xml:space="preserve"> of New Mexico’s Chaco Canyon. More recently, </w:t>
      </w:r>
      <w:r w:rsidRPr="007611CF">
        <w:rPr>
          <w:rStyle w:val="StyleUnderline"/>
        </w:rPr>
        <w:t>concern over</w:t>
      </w:r>
      <w:r w:rsidRPr="00E55EAD">
        <w:rPr>
          <w:sz w:val="16"/>
        </w:rPr>
        <w:t xml:space="preserve"> adequate </w:t>
      </w:r>
      <w:r w:rsidRPr="007611CF">
        <w:rPr>
          <w:rStyle w:val="StyleUnderline"/>
        </w:rPr>
        <w:t>food</w:t>
      </w:r>
      <w:r w:rsidRPr="00E55EAD">
        <w:rPr>
          <w:sz w:val="16"/>
        </w:rPr>
        <w:t xml:space="preserve"> for the home population </w:t>
      </w:r>
      <w:r w:rsidRPr="007611CF">
        <w:rPr>
          <w:rStyle w:val="StyleUnderline"/>
        </w:rPr>
        <w:t xml:space="preserve">was a significant factor in </w:t>
      </w:r>
      <w:r w:rsidRPr="007611CF">
        <w:rPr>
          <w:rStyle w:val="Emphasis"/>
          <w:highlight w:val="green"/>
        </w:rPr>
        <w:t>Japan</w:t>
      </w:r>
      <w:r w:rsidRPr="007611CF">
        <w:rPr>
          <w:rStyle w:val="StyleUnderline"/>
        </w:rPr>
        <w:t>’s invasion of Manchuria</w:t>
      </w:r>
      <w:r w:rsidRPr="00E55EAD">
        <w:rPr>
          <w:sz w:val="16"/>
        </w:rPr>
        <w:t xml:space="preserve"> in 1931 </w:t>
      </w:r>
      <w:r w:rsidRPr="007611CF">
        <w:rPr>
          <w:rStyle w:val="StyleUnderline"/>
        </w:rPr>
        <w:t xml:space="preserve">and </w:t>
      </w:r>
      <w:r w:rsidRPr="007611CF">
        <w:rPr>
          <w:rStyle w:val="Emphasis"/>
          <w:highlight w:val="green"/>
        </w:rPr>
        <w:t>Germany</w:t>
      </w:r>
      <w:r w:rsidRPr="007611CF">
        <w:rPr>
          <w:rStyle w:val="StyleUnderline"/>
        </w:rPr>
        <w:t>’s invasions of Poland</w:t>
      </w:r>
      <w:r w:rsidRPr="00E55EAD">
        <w:rPr>
          <w:sz w:val="16"/>
        </w:rPr>
        <w:t xml:space="preserve"> in 1939 </w:t>
      </w:r>
      <w:r w:rsidRPr="007611CF">
        <w:rPr>
          <w:rStyle w:val="StyleUnderline"/>
        </w:rPr>
        <w:t>and the Soviet Union</w:t>
      </w:r>
      <w:r w:rsidRPr="00E55EAD">
        <w:rPr>
          <w:sz w:val="16"/>
        </w:rPr>
        <w:t xml:space="preserve"> in 1941, according to Lizzie </w:t>
      </w:r>
      <w:proofErr w:type="spellStart"/>
      <w:r w:rsidRPr="00E55EAD">
        <w:rPr>
          <w:sz w:val="16"/>
        </w:rPr>
        <w:t>Collingham</w:t>
      </w:r>
      <w:proofErr w:type="spellEnd"/>
      <w:r w:rsidRPr="00E55EAD">
        <w:rPr>
          <w:sz w:val="16"/>
        </w:rPr>
        <w:t>, author of The Taste of War.</w:t>
      </w:r>
    </w:p>
    <w:p w14:paraId="64428B6E" w14:textId="77777777" w:rsidR="00400F61" w:rsidRPr="00183206" w:rsidRDefault="00400F61" w:rsidP="00400F61">
      <w:pPr>
        <w:rPr>
          <w:sz w:val="16"/>
        </w:rPr>
      </w:pPr>
      <w:r w:rsidRPr="00183206">
        <w:rPr>
          <w:sz w:val="16"/>
        </w:rPr>
        <w:t xml:space="preserve">Although the global supply of most basic commodities has grown enormously since the end of World War II, </w:t>
      </w:r>
      <w:r w:rsidRPr="00183206">
        <w:rPr>
          <w:rStyle w:val="StyleUnderline"/>
          <w:highlight w:val="green"/>
        </w:rPr>
        <w:t>analysts see</w:t>
      </w:r>
      <w:r w:rsidRPr="00E55EAD">
        <w:rPr>
          <w:rStyle w:val="StyleUnderline"/>
        </w:rPr>
        <w:t xml:space="preserve"> the persistence of </w:t>
      </w:r>
      <w:r w:rsidRPr="00183206">
        <w:rPr>
          <w:rStyle w:val="StyleUnderline"/>
          <w:highlight w:val="green"/>
        </w:rPr>
        <w:t>resource</w:t>
      </w:r>
      <w:r w:rsidRPr="00E55EAD">
        <w:rPr>
          <w:rStyle w:val="StyleUnderline"/>
        </w:rPr>
        <w:t xml:space="preserve">-related </w:t>
      </w:r>
      <w:r w:rsidRPr="00183206">
        <w:rPr>
          <w:rStyle w:val="StyleUnderline"/>
          <w:highlight w:val="green"/>
        </w:rPr>
        <w:t>conflict in</w:t>
      </w:r>
      <w:r w:rsidRPr="00E55EAD">
        <w:rPr>
          <w:rStyle w:val="StyleUnderline"/>
        </w:rPr>
        <w:t xml:space="preserve"> areas where materials remain scarce</w:t>
      </w:r>
      <w:r w:rsidRPr="00183206">
        <w:rPr>
          <w:sz w:val="16"/>
        </w:rPr>
        <w:t xml:space="preserve"> or there is anxiety about the future reliability of supplies. Many experts believe, for example, that the fighting in </w:t>
      </w:r>
      <w:r w:rsidRPr="00183206">
        <w:rPr>
          <w:rStyle w:val="Emphasis"/>
          <w:highlight w:val="green"/>
        </w:rPr>
        <w:t>Darfur</w:t>
      </w:r>
      <w:r w:rsidRPr="00183206">
        <w:rPr>
          <w:sz w:val="16"/>
        </w:rPr>
        <w:t xml:space="preserve"> </w:t>
      </w:r>
      <w:r w:rsidRPr="00183206">
        <w:rPr>
          <w:rStyle w:val="StyleUnderline"/>
        </w:rPr>
        <w:t>and</w:t>
      </w:r>
      <w:r w:rsidRPr="00183206">
        <w:rPr>
          <w:sz w:val="16"/>
        </w:rPr>
        <w:t xml:space="preserve"> other war-ravaged areas of </w:t>
      </w:r>
      <w:r w:rsidRPr="00183206">
        <w:rPr>
          <w:rStyle w:val="Emphasis"/>
          <w:highlight w:val="green"/>
        </w:rPr>
        <w:t>North Africa</w:t>
      </w:r>
      <w:r w:rsidRPr="00183206">
        <w:rPr>
          <w:sz w:val="16"/>
        </w:rPr>
        <w:t xml:space="preserve"> has been driven, at least in part, by competition among desert tribes for access to scarce water supplies, exacerbated in some cases by rising population levels.</w:t>
      </w:r>
    </w:p>
    <w:p w14:paraId="67EBEB20" w14:textId="77777777" w:rsidR="00400F61" w:rsidRPr="00183206" w:rsidRDefault="00400F61" w:rsidP="00400F61">
      <w:pPr>
        <w:rPr>
          <w:sz w:val="16"/>
          <w:szCs w:val="16"/>
        </w:rPr>
      </w:pPr>
      <w:r w:rsidRPr="00183206">
        <w:rPr>
          <w:sz w:val="16"/>
          <w:szCs w:val="16"/>
        </w:rPr>
        <w:t xml:space="preserve">“In Darfur,” says a 2009 report from the UN Environment </w:t>
      </w:r>
      <w:proofErr w:type="spellStart"/>
      <w:r w:rsidRPr="00183206">
        <w:rPr>
          <w:sz w:val="16"/>
          <w:szCs w:val="16"/>
        </w:rPr>
        <w:t>Programme</w:t>
      </w:r>
      <w:proofErr w:type="spellEnd"/>
      <w:r w:rsidRPr="00183206">
        <w:rPr>
          <w:sz w:val="16"/>
          <w:szCs w:val="16"/>
        </w:rPr>
        <w:t xml:space="preserve"> on the role of natural resources in the conflict, “recurrent drought, increasing demographic pressures, and political marginalization are among the forces that have pushed the region into a spiral of lawlessness and violence that has led to 300,000 deaths and the displacement of more than two million people since 2003.”</w:t>
      </w:r>
    </w:p>
    <w:p w14:paraId="60A8279B" w14:textId="77777777" w:rsidR="00400F61" w:rsidRPr="00183206" w:rsidRDefault="00400F61" w:rsidP="00400F61">
      <w:pPr>
        <w:rPr>
          <w:sz w:val="16"/>
        </w:rPr>
      </w:pPr>
      <w:r w:rsidRPr="00183206">
        <w:rPr>
          <w:sz w:val="16"/>
        </w:rPr>
        <w:t xml:space="preserve">Anxiety over future supplies is often also a factor in conflicts that break out over access to oil or control of contested undersea reserves of oil and natural gas. In 1979, for instance, when the Islamic </w:t>
      </w:r>
      <w:r w:rsidRPr="00183206">
        <w:rPr>
          <w:rStyle w:val="Emphasis"/>
          <w:highlight w:val="green"/>
        </w:rPr>
        <w:t>revolution in Iran</w:t>
      </w:r>
      <w:r w:rsidRPr="00183206">
        <w:rPr>
          <w:sz w:val="16"/>
        </w:rPr>
        <w:t xml:space="preserve"> overthrew the Shah and the Soviets invaded Afghanistan, Washington began to fear that someday it might be denied access to Persian Gulf oil. At that point, President Jimmy Carter promptly announced what came to be called the Carter Doctrine. In his 1980 State of the Union Address, Carter affirmed that any move to impede the flow of oil from the Gulf would be viewed as a threat to America’s “vital interests” and would be repelled by “any means necessary, including military force.”</w:t>
      </w:r>
    </w:p>
    <w:p w14:paraId="2E043E40" w14:textId="77777777" w:rsidR="00400F61" w:rsidRPr="00183206" w:rsidRDefault="00400F61" w:rsidP="00400F61">
      <w:pPr>
        <w:rPr>
          <w:sz w:val="16"/>
        </w:rPr>
      </w:pPr>
      <w:r w:rsidRPr="00183206">
        <w:rPr>
          <w:sz w:val="16"/>
        </w:rPr>
        <w:t xml:space="preserve">In 1990, this principle was invoked by President George H.W. Bush to justify intervention in </w:t>
      </w:r>
      <w:r w:rsidRPr="00183206">
        <w:rPr>
          <w:rStyle w:val="Emphasis"/>
          <w:highlight w:val="green"/>
        </w:rPr>
        <w:t>the first</w:t>
      </w:r>
      <w:r w:rsidRPr="00183206">
        <w:rPr>
          <w:sz w:val="16"/>
        </w:rPr>
        <w:t xml:space="preserve"> Persian </w:t>
      </w:r>
      <w:r w:rsidRPr="00183206">
        <w:rPr>
          <w:rStyle w:val="Emphasis"/>
          <w:highlight w:val="green"/>
        </w:rPr>
        <w:t>Gulf War</w:t>
      </w:r>
      <w:r w:rsidRPr="00183206">
        <w:rPr>
          <w:sz w:val="16"/>
        </w:rPr>
        <w:t>, just as his son would use it, in part, to justify the 2003 invasion of Iraq. Today, it remains the basis for US plans to employ force to stop the Iranians from closing the Strait of Hormuz, the strategic waterway connecting the Persian Gulf to the Indian Ocean through which about 35 percent of the world’s seaborne oil commerce passes.</w:t>
      </w:r>
    </w:p>
    <w:p w14:paraId="73D4E807" w14:textId="77777777" w:rsidR="00400F61" w:rsidRPr="00183206" w:rsidRDefault="00400F61" w:rsidP="00400F61">
      <w:pPr>
        <w:rPr>
          <w:sz w:val="16"/>
        </w:rPr>
      </w:pPr>
      <w:r w:rsidRPr="00183206">
        <w:rPr>
          <w:sz w:val="16"/>
        </w:rPr>
        <w:t xml:space="preserve">Recently, a set of resource conflicts have been rising toward the boiling point between </w:t>
      </w:r>
      <w:r w:rsidRPr="00183206">
        <w:rPr>
          <w:rStyle w:val="Emphasis"/>
          <w:highlight w:val="green"/>
        </w:rPr>
        <w:t>China</w:t>
      </w:r>
      <w:r w:rsidRPr="00183206">
        <w:rPr>
          <w:sz w:val="16"/>
        </w:rPr>
        <w:t xml:space="preserve"> and its neighbors in Southeast Asia when it comes to control of offshore oil and gas reserves </w:t>
      </w:r>
      <w:r w:rsidRPr="00183206">
        <w:rPr>
          <w:rStyle w:val="StyleUnderline"/>
          <w:highlight w:val="green"/>
        </w:rPr>
        <w:t>in the</w:t>
      </w:r>
      <w:r w:rsidRPr="00183206">
        <w:rPr>
          <w:sz w:val="16"/>
        </w:rPr>
        <w:t xml:space="preserve"> </w:t>
      </w:r>
      <w:r w:rsidRPr="00183206">
        <w:rPr>
          <w:rStyle w:val="Emphasis"/>
          <w:highlight w:val="green"/>
        </w:rPr>
        <w:t>S</w:t>
      </w:r>
      <w:r w:rsidRPr="00183206">
        <w:rPr>
          <w:sz w:val="16"/>
        </w:rPr>
        <w:t xml:space="preserve">outh </w:t>
      </w:r>
      <w:r w:rsidRPr="00183206">
        <w:rPr>
          <w:rStyle w:val="Emphasis"/>
          <w:highlight w:val="green"/>
        </w:rPr>
        <w:t>C</w:t>
      </w:r>
      <w:r w:rsidRPr="00183206">
        <w:rPr>
          <w:sz w:val="16"/>
        </w:rPr>
        <w:t xml:space="preserve">hina </w:t>
      </w:r>
      <w:r w:rsidRPr="00183206">
        <w:rPr>
          <w:rStyle w:val="Emphasis"/>
          <w:highlight w:val="green"/>
        </w:rPr>
        <w:t>S</w:t>
      </w:r>
      <w:r w:rsidRPr="00183206">
        <w:rPr>
          <w:sz w:val="16"/>
        </w:rPr>
        <w:t xml:space="preserve">ea. Although the resulting naval clashes have yet to result in a loss of life, a strong possibility of military escalation exists. A similar situation has </w:t>
      </w:r>
      <w:r w:rsidRPr="00183206">
        <w:rPr>
          <w:rStyle w:val="StyleUnderline"/>
          <w:highlight w:val="green"/>
        </w:rPr>
        <w:t>also</w:t>
      </w:r>
      <w:r w:rsidRPr="00183206">
        <w:rPr>
          <w:sz w:val="16"/>
        </w:rPr>
        <w:t xml:space="preserve"> arisen in the </w:t>
      </w:r>
      <w:r w:rsidRPr="00183206">
        <w:rPr>
          <w:rStyle w:val="Emphasis"/>
          <w:highlight w:val="green"/>
        </w:rPr>
        <w:t>E</w:t>
      </w:r>
      <w:r w:rsidRPr="00183206">
        <w:rPr>
          <w:sz w:val="16"/>
        </w:rPr>
        <w:t xml:space="preserve">ast </w:t>
      </w:r>
      <w:r w:rsidRPr="00183206">
        <w:rPr>
          <w:rStyle w:val="Emphasis"/>
          <w:highlight w:val="green"/>
        </w:rPr>
        <w:t>C</w:t>
      </w:r>
      <w:r w:rsidRPr="00183206">
        <w:rPr>
          <w:sz w:val="16"/>
        </w:rPr>
        <w:t xml:space="preserve">hina </w:t>
      </w:r>
      <w:r w:rsidRPr="00183206">
        <w:rPr>
          <w:rStyle w:val="Emphasis"/>
          <w:highlight w:val="green"/>
        </w:rPr>
        <w:t>S</w:t>
      </w:r>
      <w:r w:rsidRPr="00183206">
        <w:rPr>
          <w:sz w:val="16"/>
        </w:rPr>
        <w:t>ea, where China and Japan are jousting for control over similarly valuable undersea reserves. Meanwhile, in the South Atlantic Ocean, Argentina and Britain are once again squabbling over the Falkland Islands (called Las Malvinas by the Argentinians) because oil has been discovered in surrounding waters.</w:t>
      </w:r>
    </w:p>
    <w:p w14:paraId="49D63906" w14:textId="77777777" w:rsidR="00400F61" w:rsidRPr="00183206" w:rsidRDefault="00400F61" w:rsidP="00400F61">
      <w:pPr>
        <w:rPr>
          <w:sz w:val="16"/>
        </w:rPr>
      </w:pPr>
      <w:r w:rsidRPr="00183206">
        <w:rPr>
          <w:sz w:val="16"/>
        </w:rPr>
        <w:t xml:space="preserve">By all accounts, </w:t>
      </w:r>
      <w:r w:rsidRPr="00183206">
        <w:rPr>
          <w:rStyle w:val="StyleUnderline"/>
        </w:rPr>
        <w:t xml:space="preserve">resource-driven </w:t>
      </w:r>
      <w:r w:rsidRPr="00183206">
        <w:rPr>
          <w:rStyle w:val="StyleUnderline"/>
          <w:highlight w:val="green"/>
        </w:rPr>
        <w:t>potential conflicts</w:t>
      </w:r>
      <w:r w:rsidRPr="00183206">
        <w:rPr>
          <w:rStyle w:val="StyleUnderline"/>
        </w:rPr>
        <w:t xml:space="preserve"> like these </w:t>
      </w:r>
      <w:r w:rsidRPr="00183206">
        <w:rPr>
          <w:rStyle w:val="StyleUnderline"/>
          <w:highlight w:val="green"/>
        </w:rPr>
        <w:t>will</w:t>
      </w:r>
      <w:r w:rsidRPr="00183206">
        <w:rPr>
          <w:rStyle w:val="StyleUnderline"/>
        </w:rPr>
        <w:t xml:space="preserve"> only </w:t>
      </w:r>
      <w:r w:rsidRPr="00183206">
        <w:rPr>
          <w:rStyle w:val="Emphasis"/>
          <w:highlight w:val="green"/>
        </w:rPr>
        <w:t>multiply</w:t>
      </w:r>
      <w:r w:rsidRPr="00183206">
        <w:rPr>
          <w:rStyle w:val="StyleUnderline"/>
        </w:rPr>
        <w:t xml:space="preserve"> in the years ahead </w:t>
      </w:r>
      <w:r w:rsidRPr="00183206">
        <w:rPr>
          <w:rStyle w:val="StyleUnderline"/>
          <w:highlight w:val="green"/>
        </w:rPr>
        <w:t>as</w:t>
      </w:r>
      <w:r w:rsidRPr="00183206">
        <w:rPr>
          <w:rStyle w:val="StyleUnderline"/>
        </w:rPr>
        <w:t xml:space="preserve"> demand rises, supplies dwindle and more of </w:t>
      </w:r>
      <w:r w:rsidRPr="00183206">
        <w:rPr>
          <w:rStyle w:val="StyleUnderline"/>
          <w:highlight w:val="green"/>
        </w:rPr>
        <w:t>what remains will be found in disputed areas</w:t>
      </w:r>
      <w:r w:rsidRPr="00183206">
        <w:rPr>
          <w:sz w:val="16"/>
        </w:rPr>
        <w:t xml:space="preserve">. In a 2012 study titled Resources Futures, the respected British think-tank Chatham House expressed particular concern about possible resource wars over water, especially in areas like the Nile and Jordan River basins where several groups or countries must share the same river for the majority of their water </w:t>
      </w:r>
      <w:proofErr w:type="gramStart"/>
      <w:r w:rsidRPr="00183206">
        <w:rPr>
          <w:sz w:val="16"/>
        </w:rPr>
        <w:t>supplies</w:t>
      </w:r>
      <w:proofErr w:type="gramEnd"/>
      <w:r w:rsidRPr="00183206">
        <w:rPr>
          <w:sz w:val="16"/>
        </w:rPr>
        <w:t xml:space="preserve"> and few possess the wherewithal to develop alternatives. “Against this backdrop of tight supplies and competition, </w:t>
      </w:r>
      <w:r w:rsidRPr="00183206">
        <w:rPr>
          <w:rStyle w:val="StyleUnderline"/>
        </w:rPr>
        <w:t>issues related to</w:t>
      </w:r>
      <w:r w:rsidRPr="00183206">
        <w:rPr>
          <w:sz w:val="16"/>
        </w:rPr>
        <w:t xml:space="preserve"> water rights, </w:t>
      </w:r>
      <w:r w:rsidRPr="00183206">
        <w:rPr>
          <w:rStyle w:val="StyleUnderline"/>
        </w:rPr>
        <w:t>prices, and pollution are becoming contentious</w:t>
      </w:r>
      <w:r w:rsidRPr="00183206">
        <w:rPr>
          <w:sz w:val="16"/>
        </w:rPr>
        <w:t>,” the report noted. “In areas with limited capacity to govern shared resources, balance competing demands, and mobilize new investments, tensions over water may erupt into more open confrontations.”</w:t>
      </w:r>
    </w:p>
    <w:p w14:paraId="729D614E" w14:textId="77777777" w:rsidR="00400F61" w:rsidRDefault="00400F61" w:rsidP="00400F61">
      <w:pPr>
        <w:pStyle w:val="Heading2"/>
      </w:pPr>
      <w:r>
        <w:t>3</w:t>
      </w:r>
    </w:p>
    <w:p w14:paraId="1AAAD1D1" w14:textId="77777777" w:rsidR="00400F61" w:rsidRPr="00473B1A" w:rsidRDefault="00400F61" w:rsidP="00400F61">
      <w:pPr>
        <w:pStyle w:val="Heading3"/>
      </w:pPr>
      <w:r>
        <w:t>CP</w:t>
      </w:r>
    </w:p>
    <w:p w14:paraId="086419AD" w14:textId="77777777" w:rsidR="00400F61" w:rsidRDefault="00400F61" w:rsidP="00400F61">
      <w:pPr>
        <w:pStyle w:val="Heading4"/>
      </w:pPr>
      <w:r>
        <w:t xml:space="preserve">CP Text: States should </w:t>
      </w:r>
    </w:p>
    <w:p w14:paraId="264008BB" w14:textId="6C96C4A4" w:rsidR="00400F61" w:rsidRDefault="00400F61" w:rsidP="00400F61">
      <w:pPr>
        <w:pStyle w:val="Heading4"/>
      </w:pPr>
      <w:r>
        <w:t>- establish an international mediating organization that would allow the appropriation of outer space by private entities on a rental basis.</w:t>
      </w:r>
    </w:p>
    <w:p w14:paraId="53C08E90" w14:textId="73AE32A4" w:rsidR="00400F61" w:rsidRDefault="00400F61" w:rsidP="00400F61">
      <w:pPr>
        <w:pStyle w:val="Heading4"/>
      </w:pPr>
      <w:r>
        <w:t>- establish an international body that would license resources from outer space for private appropriation with a 20% royalty on all profits that is put into a Space Resource Fund that is distributed between every global citizen.</w:t>
      </w:r>
    </w:p>
    <w:p w14:paraId="6F02A6A9" w14:textId="77777777" w:rsidR="00400F61" w:rsidRPr="00400F61" w:rsidRDefault="00400F61" w:rsidP="00400F61"/>
    <w:p w14:paraId="019BC48E" w14:textId="77777777" w:rsidR="00400F61" w:rsidRPr="00E44398" w:rsidRDefault="00400F61" w:rsidP="00400F61">
      <w:pPr>
        <w:rPr>
          <w:sz w:val="18"/>
          <w:szCs w:val="18"/>
        </w:rPr>
      </w:pPr>
      <w:r w:rsidRPr="00E44398">
        <w:rPr>
          <w:sz w:val="18"/>
          <w:szCs w:val="18"/>
        </w:rPr>
        <w:t xml:space="preserve">- Their </w:t>
      </w:r>
      <w:proofErr w:type="spellStart"/>
      <w:r w:rsidRPr="00E44398">
        <w:rPr>
          <w:sz w:val="18"/>
          <w:szCs w:val="18"/>
        </w:rPr>
        <w:t>aff</w:t>
      </w:r>
      <w:proofErr w:type="spellEnd"/>
      <w:r w:rsidRPr="00E44398">
        <w:rPr>
          <w:sz w:val="18"/>
          <w:szCs w:val="18"/>
        </w:rPr>
        <w:t xml:space="preserve"> says government programs better because they’re regulated and equitable</w:t>
      </w:r>
    </w:p>
    <w:p w14:paraId="4FD02E29" w14:textId="77777777" w:rsidR="00400F61" w:rsidRPr="00E44398" w:rsidRDefault="00400F61" w:rsidP="00400F61">
      <w:pPr>
        <w:rPr>
          <w:sz w:val="18"/>
          <w:szCs w:val="18"/>
        </w:rPr>
      </w:pPr>
      <w:r w:rsidRPr="00E44398">
        <w:rPr>
          <w:sz w:val="18"/>
          <w:szCs w:val="18"/>
        </w:rPr>
        <w:t xml:space="preserve">- Their </w:t>
      </w:r>
      <w:proofErr w:type="spellStart"/>
      <w:r w:rsidRPr="00E44398">
        <w:rPr>
          <w:sz w:val="18"/>
          <w:szCs w:val="18"/>
        </w:rPr>
        <w:t>aff</w:t>
      </w:r>
      <w:proofErr w:type="spellEnd"/>
      <w:r w:rsidRPr="00E44398">
        <w:rPr>
          <w:sz w:val="18"/>
          <w:szCs w:val="18"/>
        </w:rPr>
        <w:t xml:space="preserve"> also says private entities requires inequalities</w:t>
      </w:r>
    </w:p>
    <w:p w14:paraId="0087CC0B" w14:textId="77777777" w:rsidR="00400F61" w:rsidRDefault="00400F61" w:rsidP="00400F61">
      <w:pPr>
        <w:pStyle w:val="Heading4"/>
      </w:pPr>
      <w:r>
        <w:t>Solves inequality</w:t>
      </w:r>
    </w:p>
    <w:p w14:paraId="74AB6536" w14:textId="77777777" w:rsidR="00400F61" w:rsidRDefault="00400F61" w:rsidP="00400F61">
      <w:r>
        <w:rPr>
          <w:rStyle w:val="Style13ptBold"/>
        </w:rPr>
        <w:t>Webb</w:t>
      </w:r>
      <w:r w:rsidRPr="000D0D42">
        <w:rPr>
          <w:rStyle w:val="Style13ptBold"/>
        </w:rPr>
        <w:t xml:space="preserve"> et al. 18</w:t>
      </w:r>
      <w:r>
        <w:t xml:space="preserve"> [Lucas; November 2018; Masters of Astronautical Engineering student at USC; Brittany Wojciechowski,**; Wichita State University PhD student in aerospace engineering; Aubrey Koonce**, Molly Williams***, Wichita State University; European Space Policy Institute; “The Need for Strict Regulation of Asteroid Mining,” </w:t>
      </w:r>
      <w:hyperlink r:id="rId11" w:history="1">
        <w:r w:rsidRPr="00A647ED">
          <w:rPr>
            <w:rStyle w:val="Hyperlink"/>
          </w:rPr>
          <w:t>https://espi.or.at/publications/voices-from-the-space-community/category/3-voices-from-the-space-community</w:t>
        </w:r>
      </w:hyperlink>
      <w:r>
        <w:t xml:space="preserve">] </w:t>
      </w:r>
      <w:proofErr w:type="spellStart"/>
      <w:r>
        <w:t>brett</w:t>
      </w:r>
      <w:proofErr w:type="spellEnd"/>
    </w:p>
    <w:p w14:paraId="6E56B0B1" w14:textId="679C9A20" w:rsidR="00400F61" w:rsidRDefault="00400F61" w:rsidP="00400F61">
      <w:pPr>
        <w:rPr>
          <w:sz w:val="16"/>
        </w:rPr>
      </w:pPr>
      <w:r w:rsidRPr="00A52B5F">
        <w:rPr>
          <w:sz w:val="16"/>
        </w:rPr>
        <w:t xml:space="preserve">In terms of policy recommendations, the aim is not </w:t>
      </w:r>
      <w:r w:rsidRPr="00876952">
        <w:rPr>
          <w:rStyle w:val="StyleUnderline"/>
        </w:rPr>
        <w:t>to regulate</w:t>
      </w:r>
      <w:r w:rsidRPr="00A52B5F">
        <w:rPr>
          <w:sz w:val="16"/>
        </w:rPr>
        <w:t xml:space="preserve"> the resources themselves but rather the activity of </w:t>
      </w:r>
      <w:r w:rsidRPr="00876952">
        <w:rPr>
          <w:rStyle w:val="Emphasis"/>
        </w:rPr>
        <w:t>space mining</w:t>
      </w:r>
      <w:r w:rsidRPr="00A52B5F">
        <w:rPr>
          <w:sz w:val="16"/>
        </w:rPr>
        <w:t xml:space="preserve">. The Moon Agreement provides the groundwork for a stricter policy, which provides a model of how asteroid mining policies should be created and implemented. 12 Modeling new regulations based </w:t>
      </w:r>
      <w:proofErr w:type="gramStart"/>
      <w:r w:rsidRPr="00A52B5F">
        <w:rPr>
          <w:sz w:val="16"/>
        </w:rPr>
        <w:t>off of</w:t>
      </w:r>
      <w:proofErr w:type="gramEnd"/>
      <w:r w:rsidRPr="00A52B5F">
        <w:rPr>
          <w:sz w:val="16"/>
        </w:rPr>
        <w:t xml:space="preserve"> the Moon Agreement, </w:t>
      </w:r>
      <w:r w:rsidRPr="006335B4">
        <w:rPr>
          <w:rStyle w:val="Emphasis"/>
          <w:highlight w:val="green"/>
        </w:rPr>
        <w:t>we propose</w:t>
      </w:r>
      <w:r w:rsidRPr="006335B4">
        <w:rPr>
          <w:rStyle w:val="StyleUnderline"/>
        </w:rPr>
        <w:t xml:space="preserve"> the</w:t>
      </w:r>
      <w:r w:rsidRPr="00876952">
        <w:rPr>
          <w:rStyle w:val="StyleUnderline"/>
        </w:rPr>
        <w:t xml:space="preserve"> </w:t>
      </w:r>
      <w:r w:rsidRPr="006335B4">
        <w:rPr>
          <w:rStyle w:val="StyleUnderline"/>
        </w:rPr>
        <w:t xml:space="preserve">creation of </w:t>
      </w:r>
      <w:r w:rsidRPr="006335B4">
        <w:rPr>
          <w:rStyle w:val="StyleUnderline"/>
          <w:highlight w:val="green"/>
        </w:rPr>
        <w:t>a mediating organization</w:t>
      </w:r>
      <w:r w:rsidRPr="006335B4">
        <w:rPr>
          <w:rStyle w:val="StyleUnderline"/>
        </w:rPr>
        <w:t xml:space="preserve"> that oversees and </w:t>
      </w:r>
      <w:r w:rsidRPr="006335B4">
        <w:rPr>
          <w:rStyle w:val="StyleUnderline"/>
          <w:highlight w:val="green"/>
        </w:rPr>
        <w:t xml:space="preserve">enforces </w:t>
      </w:r>
      <w:r w:rsidRPr="006335B4">
        <w:rPr>
          <w:rStyle w:val="StyleUnderline"/>
        </w:rPr>
        <w:t>asteroid mining</w:t>
      </w:r>
      <w:r w:rsidRPr="00876952">
        <w:rPr>
          <w:rStyle w:val="StyleUnderline"/>
        </w:rPr>
        <w:t xml:space="preserve"> and its </w:t>
      </w:r>
      <w:r w:rsidRPr="006335B4">
        <w:rPr>
          <w:rStyle w:val="StyleUnderline"/>
          <w:highlight w:val="green"/>
        </w:rPr>
        <w:t>regulation</w:t>
      </w:r>
      <w:r w:rsidRPr="00A52B5F">
        <w:rPr>
          <w:sz w:val="16"/>
        </w:rPr>
        <w:t xml:space="preserve">. As in the Moon Agreement, </w:t>
      </w:r>
      <w:r w:rsidRPr="00876952">
        <w:rPr>
          <w:rStyle w:val="StyleUnderline"/>
        </w:rPr>
        <w:t>this organization’s focus should be on the “orderly and safe development of natural resources… the rational management of those resources; the expansion of opportunities… [and] the equitable sharing</w:t>
      </w:r>
      <w:r w:rsidRPr="00A52B5F">
        <w:rPr>
          <w:sz w:val="16"/>
        </w:rPr>
        <w:t xml:space="preserve">”13 of </w:t>
      </w:r>
      <w:proofErr w:type="spellStart"/>
      <w:r w:rsidRPr="00A52B5F">
        <w:rPr>
          <w:sz w:val="16"/>
        </w:rPr>
        <w:t>asteroidal</w:t>
      </w:r>
      <w:proofErr w:type="spellEnd"/>
      <w:r w:rsidRPr="00A52B5F">
        <w:rPr>
          <w:sz w:val="16"/>
        </w:rPr>
        <w:t xml:space="preserve"> resources. We propose that </w:t>
      </w:r>
      <w:r w:rsidRPr="00876952">
        <w:rPr>
          <w:rStyle w:val="StyleUnderline"/>
        </w:rPr>
        <w:t xml:space="preserve">asteroid </w:t>
      </w:r>
      <w:r w:rsidRPr="006335B4">
        <w:rPr>
          <w:rStyle w:val="StyleUnderline"/>
          <w:highlight w:val="green"/>
        </w:rPr>
        <w:t>mining firms must enter</w:t>
      </w:r>
      <w:r w:rsidRPr="00876952">
        <w:rPr>
          <w:rStyle w:val="StyleUnderline"/>
        </w:rPr>
        <w:t xml:space="preserve"> into </w:t>
      </w:r>
      <w:r w:rsidRPr="006335B4">
        <w:rPr>
          <w:rStyle w:val="StyleUnderline"/>
          <w:highlight w:val="green"/>
        </w:rPr>
        <w:t xml:space="preserve">a </w:t>
      </w:r>
      <w:r w:rsidRPr="006335B4">
        <w:rPr>
          <w:rStyle w:val="Emphasis"/>
          <w:highlight w:val="green"/>
        </w:rPr>
        <w:t>rental agreement</w:t>
      </w:r>
      <w:r w:rsidRPr="00876952">
        <w:rPr>
          <w:rStyle w:val="StyleUnderline"/>
        </w:rPr>
        <w:t xml:space="preserve"> with the mediating organizations</w:t>
      </w:r>
      <w:r w:rsidRPr="00A52B5F">
        <w:rPr>
          <w:sz w:val="16"/>
        </w:rPr>
        <w:t xml:space="preserve">. </w:t>
      </w:r>
      <w:r w:rsidRPr="006335B4">
        <w:rPr>
          <w:rStyle w:val="StyleUnderline"/>
          <w:highlight w:val="green"/>
        </w:rPr>
        <w:t>To gain access</w:t>
      </w:r>
      <w:r w:rsidRPr="00876952">
        <w:rPr>
          <w:rStyle w:val="StyleUnderline"/>
        </w:rPr>
        <w:t xml:space="preserve"> to mine space resources, </w:t>
      </w:r>
      <w:r w:rsidRPr="006335B4">
        <w:rPr>
          <w:rStyle w:val="StyleUnderline"/>
          <w:highlight w:val="green"/>
        </w:rPr>
        <w:t>Parties will</w:t>
      </w:r>
      <w:r w:rsidRPr="00876952">
        <w:rPr>
          <w:rStyle w:val="StyleUnderline"/>
        </w:rPr>
        <w:t xml:space="preserve"> be required to </w:t>
      </w:r>
      <w:r w:rsidRPr="006335B4">
        <w:rPr>
          <w:rStyle w:val="StyleUnderline"/>
          <w:highlight w:val="green"/>
        </w:rPr>
        <w:t>pay a</w:t>
      </w:r>
      <w:r w:rsidRPr="00876952">
        <w:rPr>
          <w:rStyle w:val="StyleUnderline"/>
        </w:rPr>
        <w:t xml:space="preserve"> small </w:t>
      </w:r>
      <w:r w:rsidRPr="006335B4">
        <w:rPr>
          <w:rStyle w:val="StyleUnderline"/>
          <w:highlight w:val="green"/>
        </w:rPr>
        <w:t>fee</w:t>
      </w:r>
      <w:r w:rsidRPr="00A52B5F">
        <w:rPr>
          <w:sz w:val="16"/>
        </w:rPr>
        <w:t xml:space="preserve">. </w:t>
      </w:r>
      <w:r w:rsidRPr="00876952">
        <w:rPr>
          <w:rStyle w:val="StyleUnderline"/>
        </w:rPr>
        <w:t>This</w:t>
      </w:r>
      <w:r w:rsidRPr="00A52B5F">
        <w:rPr>
          <w:sz w:val="16"/>
        </w:rPr>
        <w:t xml:space="preserve"> paid fee </w:t>
      </w:r>
      <w:r w:rsidRPr="006335B4">
        <w:rPr>
          <w:rStyle w:val="StyleUnderline"/>
        </w:rPr>
        <w:t>could then</w:t>
      </w:r>
      <w:r w:rsidRPr="00876952">
        <w:rPr>
          <w:rStyle w:val="StyleUnderline"/>
        </w:rPr>
        <w:t xml:space="preserve"> be </w:t>
      </w:r>
      <w:r w:rsidRPr="006335B4">
        <w:rPr>
          <w:rStyle w:val="StyleUnderline"/>
          <w:highlight w:val="green"/>
        </w:rPr>
        <w:t>applied towards</w:t>
      </w:r>
      <w:r w:rsidRPr="00876952">
        <w:rPr>
          <w:rStyle w:val="StyleUnderline"/>
        </w:rPr>
        <w:t xml:space="preserve"> administrative </w:t>
      </w:r>
      <w:r w:rsidRPr="006335B4">
        <w:rPr>
          <w:rStyle w:val="StyleUnderline"/>
          <w:highlight w:val="green"/>
        </w:rPr>
        <w:t>costs</w:t>
      </w:r>
      <w:r w:rsidRPr="00876952">
        <w:rPr>
          <w:rStyle w:val="StyleUnderline"/>
        </w:rPr>
        <w:t xml:space="preserve">, but </w:t>
      </w:r>
      <w:r w:rsidRPr="006335B4">
        <w:rPr>
          <w:rStyle w:val="StyleUnderline"/>
          <w:highlight w:val="green"/>
        </w:rPr>
        <w:t>a portion</w:t>
      </w:r>
      <w:r w:rsidRPr="00876952">
        <w:rPr>
          <w:rStyle w:val="StyleUnderline"/>
        </w:rPr>
        <w:t xml:space="preserve"> could also be </w:t>
      </w:r>
      <w:r w:rsidRPr="006335B4">
        <w:rPr>
          <w:rStyle w:val="StyleUnderline"/>
          <w:highlight w:val="green"/>
        </w:rPr>
        <w:t>used to assist</w:t>
      </w:r>
      <w:r w:rsidRPr="00876952">
        <w:rPr>
          <w:rStyle w:val="StyleUnderline"/>
        </w:rPr>
        <w:t xml:space="preserve"> underdeveloped States’ </w:t>
      </w:r>
      <w:r w:rsidRPr="006335B4">
        <w:rPr>
          <w:rStyle w:val="Emphasis"/>
          <w:highlight w:val="green"/>
        </w:rPr>
        <w:t>space programs</w:t>
      </w:r>
      <w:r w:rsidRPr="00A52B5F">
        <w:rPr>
          <w:sz w:val="16"/>
        </w:rPr>
        <w:t xml:space="preserve">. In this way the mediating organization would be </w:t>
      </w:r>
      <w:proofErr w:type="gramStart"/>
      <w:r w:rsidRPr="00A52B5F">
        <w:rPr>
          <w:sz w:val="16"/>
        </w:rPr>
        <w:t>similar to</w:t>
      </w:r>
      <w:proofErr w:type="gramEnd"/>
      <w:r w:rsidRPr="00A52B5F">
        <w:rPr>
          <w:sz w:val="16"/>
        </w:rPr>
        <w:t xml:space="preserve"> the International Seabed Authority under the UN Convention on the Law of the Sea. 14 In order to restrict mining activity, </w:t>
      </w:r>
      <w:r w:rsidRPr="006335B4">
        <w:rPr>
          <w:rStyle w:val="Emphasis"/>
          <w:highlight w:val="green"/>
        </w:rPr>
        <w:t>Parties will have a duration of time</w:t>
      </w:r>
      <w:r w:rsidRPr="00A52B5F">
        <w:rPr>
          <w:sz w:val="16"/>
        </w:rPr>
        <w:t xml:space="preserve"> (depending on extraction process of the mission) </w:t>
      </w:r>
      <w:r w:rsidRPr="006335B4">
        <w:rPr>
          <w:rStyle w:val="StyleUnderline"/>
          <w:highlight w:val="green"/>
        </w:rPr>
        <w:t>or</w:t>
      </w:r>
      <w:r w:rsidRPr="00A52B5F">
        <w:rPr>
          <w:sz w:val="16"/>
        </w:rPr>
        <w:t xml:space="preserve"> </w:t>
      </w:r>
      <w:r w:rsidRPr="006335B4">
        <w:rPr>
          <w:rStyle w:val="StyleUnderline"/>
          <w:highlight w:val="green"/>
        </w:rPr>
        <w:t>until they meet a</w:t>
      </w:r>
      <w:r w:rsidRPr="00876952">
        <w:rPr>
          <w:rStyle w:val="StyleUnderline"/>
        </w:rPr>
        <w:t xml:space="preserve"> specific </w:t>
      </w:r>
      <w:r w:rsidRPr="006335B4">
        <w:rPr>
          <w:rStyle w:val="Emphasis"/>
          <w:highlight w:val="green"/>
        </w:rPr>
        <w:t>threshold</w:t>
      </w:r>
      <w:r w:rsidRPr="00876952">
        <w:rPr>
          <w:rStyle w:val="StyleUnderline"/>
        </w:rPr>
        <w:t xml:space="preserve"> of resources collected</w:t>
      </w:r>
      <w:r w:rsidRPr="00A52B5F">
        <w:rPr>
          <w:sz w:val="16"/>
        </w:rPr>
        <w:t xml:space="preserve">. </w:t>
      </w:r>
      <w:r w:rsidRPr="00876952">
        <w:rPr>
          <w:rStyle w:val="StyleUnderline"/>
        </w:rPr>
        <w:t xml:space="preserve">If a Party does not exceed the </w:t>
      </w:r>
      <w:proofErr w:type="gramStart"/>
      <w:r w:rsidRPr="00876952">
        <w:rPr>
          <w:rStyle w:val="StyleUnderline"/>
        </w:rPr>
        <w:t>threshold</w:t>
      </w:r>
      <w:proofErr w:type="gramEnd"/>
      <w:r w:rsidRPr="00A52B5F">
        <w:rPr>
          <w:sz w:val="16"/>
        </w:rPr>
        <w:t xml:space="preserve"> then </w:t>
      </w:r>
      <w:r w:rsidRPr="00876952">
        <w:rPr>
          <w:rStyle w:val="StyleUnderline"/>
        </w:rPr>
        <w:t>they will have up until the end of the rental agreement to extract resources</w:t>
      </w:r>
      <w:r w:rsidRPr="00A52B5F">
        <w:rPr>
          <w:sz w:val="16"/>
        </w:rPr>
        <w:t xml:space="preserve">. By attaching this additional restriction to rented spaces, </w:t>
      </w:r>
      <w:r w:rsidRPr="00876952">
        <w:rPr>
          <w:rStyle w:val="StyleUnderline"/>
        </w:rPr>
        <w:t>subsequent mining expeditions will have an equal opportunity to collect the same quantity or as much feasible within the contract duration</w:t>
      </w:r>
      <w:r w:rsidRPr="00A52B5F">
        <w:rPr>
          <w:sz w:val="16"/>
        </w:rPr>
        <w:t xml:space="preserve">. </w:t>
      </w:r>
      <w:r w:rsidRPr="006335B4">
        <w:rPr>
          <w:rStyle w:val="Emphasis"/>
        </w:rPr>
        <w:t>Careful documentation</w:t>
      </w:r>
      <w:r w:rsidRPr="00876952">
        <w:rPr>
          <w:rStyle w:val="StyleUnderline"/>
        </w:rPr>
        <w:t xml:space="preserve"> of</w:t>
      </w:r>
      <w:r w:rsidRPr="00A52B5F">
        <w:rPr>
          <w:sz w:val="16"/>
        </w:rPr>
        <w:t xml:space="preserve"> the </w:t>
      </w:r>
      <w:r w:rsidRPr="00876952">
        <w:rPr>
          <w:rStyle w:val="Emphasis"/>
          <w:highlight w:val="green"/>
        </w:rPr>
        <w:t>minerals acquired</w:t>
      </w:r>
      <w:r w:rsidRPr="00A52B5F">
        <w:rPr>
          <w:sz w:val="16"/>
        </w:rPr>
        <w:t xml:space="preserve"> will be necessary </w:t>
      </w:r>
      <w:r w:rsidRPr="00876952">
        <w:rPr>
          <w:rStyle w:val="StyleUnderline"/>
        </w:rPr>
        <w:t>and upon return to Earth</w:t>
      </w:r>
      <w:r w:rsidRPr="00A52B5F">
        <w:rPr>
          <w:sz w:val="16"/>
        </w:rPr>
        <w:t xml:space="preserve">, and </w:t>
      </w:r>
      <w:r w:rsidRPr="00876952">
        <w:rPr>
          <w:rStyle w:val="StyleUnderline"/>
        </w:rPr>
        <w:t xml:space="preserve">expeditions </w:t>
      </w:r>
      <w:r w:rsidRPr="00876952">
        <w:rPr>
          <w:rStyle w:val="StyleUnderline"/>
          <w:highlight w:val="green"/>
        </w:rPr>
        <w:t>will be subject to</w:t>
      </w:r>
      <w:r w:rsidRPr="00876952">
        <w:rPr>
          <w:rStyle w:val="StyleUnderline"/>
        </w:rPr>
        <w:t xml:space="preserve"> something akin to</w:t>
      </w:r>
      <w:r w:rsidRPr="00A52B5F">
        <w:rPr>
          <w:sz w:val="16"/>
        </w:rPr>
        <w:t xml:space="preserve"> a space </w:t>
      </w:r>
      <w:proofErr w:type="gramStart"/>
      <w:r w:rsidRPr="00A52B5F">
        <w:rPr>
          <w:sz w:val="16"/>
        </w:rPr>
        <w:t>“</w:t>
      </w:r>
      <w:r w:rsidRPr="00876952">
        <w:rPr>
          <w:rStyle w:val="Emphasis"/>
          <w:highlight w:val="green"/>
        </w:rPr>
        <w:t>customs</w:t>
      </w:r>
      <w:r w:rsidRPr="00A52B5F">
        <w:rPr>
          <w:sz w:val="16"/>
        </w:rPr>
        <w:t>”</w:t>
      </w:r>
      <w:proofErr w:type="gramEnd"/>
      <w:r w:rsidRPr="00A52B5F">
        <w:rPr>
          <w:sz w:val="16"/>
        </w:rPr>
        <w:t xml:space="preserve">. The customs procedures will be </w:t>
      </w:r>
      <w:r w:rsidRPr="00876952">
        <w:rPr>
          <w:rStyle w:val="StyleUnderline"/>
          <w:highlight w:val="green"/>
        </w:rPr>
        <w:t>to ensure</w:t>
      </w:r>
      <w:r w:rsidRPr="00876952">
        <w:rPr>
          <w:rStyle w:val="StyleUnderline"/>
        </w:rPr>
        <w:t xml:space="preserve"> that </w:t>
      </w:r>
      <w:r w:rsidRPr="00876952">
        <w:rPr>
          <w:rStyle w:val="StyleUnderline"/>
          <w:highlight w:val="green"/>
        </w:rPr>
        <w:t>proper inventory</w:t>
      </w:r>
      <w:r w:rsidRPr="00876952">
        <w:rPr>
          <w:rStyle w:val="StyleUnderline"/>
        </w:rPr>
        <w:t xml:space="preserve"> was taken, and no resources are absent or mismarked</w:t>
      </w:r>
      <w:r w:rsidRPr="00A52B5F">
        <w:rPr>
          <w:sz w:val="16"/>
        </w:rPr>
        <w:t xml:space="preserve">. Additionally, </w:t>
      </w:r>
      <w:r w:rsidRPr="006335B4">
        <w:rPr>
          <w:rStyle w:val="StyleUnderline"/>
        </w:rPr>
        <w:t>the Party shall submit a written statement including their own inventory that was taken that contains the type, quantity, etc. of the resources in their possession</w:t>
      </w:r>
      <w:r w:rsidRPr="00A52B5F">
        <w:rPr>
          <w:sz w:val="16"/>
        </w:rPr>
        <w:t xml:space="preserve">. </w:t>
      </w:r>
      <w:r w:rsidRPr="006335B4">
        <w:rPr>
          <w:rStyle w:val="StyleUnderline"/>
        </w:rPr>
        <w:t>This submitted inventory would be open to everyone, allowing for free access to said information</w:t>
      </w:r>
      <w:r w:rsidRPr="00A52B5F">
        <w:rPr>
          <w:sz w:val="16"/>
        </w:rPr>
        <w:t xml:space="preserve">. Also, underdeveloped countries would have the ability to petition for resources through the mediating organization. However, it is up to the country/company to decide </w:t>
      </w:r>
      <w:proofErr w:type="gramStart"/>
      <w:r w:rsidRPr="00A52B5F">
        <w:rPr>
          <w:sz w:val="16"/>
        </w:rPr>
        <w:t>whether or not</w:t>
      </w:r>
      <w:proofErr w:type="gramEnd"/>
      <w:r w:rsidRPr="00A52B5F">
        <w:rPr>
          <w:sz w:val="16"/>
        </w:rPr>
        <w:t xml:space="preserve"> they will extend a helping hand. Perhaps an incentive and/or a reciprocal agreement of sorts could be proposed </w:t>
      </w:r>
      <w:proofErr w:type="gramStart"/>
      <w:r w:rsidRPr="00A52B5F">
        <w:rPr>
          <w:sz w:val="16"/>
        </w:rPr>
        <w:t>in order to</w:t>
      </w:r>
      <w:proofErr w:type="gramEnd"/>
      <w:r w:rsidRPr="00A52B5F">
        <w:rPr>
          <w:sz w:val="16"/>
        </w:rPr>
        <w:t xml:space="preserve"> foster assistance between the developed and underdeveloped Parties of the proposal. </w:t>
      </w:r>
      <w:r w:rsidRPr="006335B4">
        <w:rPr>
          <w:rStyle w:val="StyleUnderline"/>
        </w:rPr>
        <w:t>The proposal should be signed by nations that are interested themselves or have companies within them that are interested in space mining.</w:t>
      </w:r>
      <w:r w:rsidRPr="00A52B5F">
        <w:rPr>
          <w:sz w:val="16"/>
        </w:rPr>
        <w:t xml:space="preserve"> Companies cannot sign the proposal themselves, however their governing country can sign and inform the </w:t>
      </w:r>
      <w:r w:rsidRPr="00A52B5F">
        <w:rPr>
          <w:rStyle w:val="Emphasis"/>
        </w:rPr>
        <w:t>mediating agency</w:t>
      </w:r>
      <w:r w:rsidRPr="00A52B5F">
        <w:rPr>
          <w:sz w:val="16"/>
        </w:rPr>
        <w:t xml:space="preserve"> that they </w:t>
      </w:r>
      <w:r w:rsidRPr="00A52B5F">
        <w:rPr>
          <w:rStyle w:val="StyleUnderline"/>
        </w:rPr>
        <w:t>will regulate these companies and ensure they abide by the space mining regulations</w:t>
      </w:r>
      <w:r w:rsidRPr="00A52B5F">
        <w:rPr>
          <w:sz w:val="16"/>
        </w:rPr>
        <w:t xml:space="preserve">. Individuals or groups would be allowed to partner together, however the partnership should be outlined clearly within a contract and must be signed by all parties involved. </w:t>
      </w:r>
      <w:r w:rsidRPr="00A52B5F">
        <w:rPr>
          <w:rStyle w:val="StyleUnderline"/>
        </w:rPr>
        <w:t>Nations that have ratified the regulations will enforce the rules on the companies within their territory</w:t>
      </w:r>
      <w:r w:rsidRPr="00A52B5F">
        <w:rPr>
          <w:sz w:val="16"/>
        </w:rPr>
        <w:t xml:space="preserve">. The </w:t>
      </w:r>
      <w:r w:rsidRPr="00A52B5F">
        <w:rPr>
          <w:rStyle w:val="StyleUnderline"/>
          <w:highlight w:val="green"/>
        </w:rPr>
        <w:t>consequences of not following</w:t>
      </w:r>
      <w:r w:rsidRPr="00A52B5F">
        <w:rPr>
          <w:sz w:val="16"/>
        </w:rPr>
        <w:t xml:space="preserve"> the rules of the proposal </w:t>
      </w:r>
      <w:r w:rsidRPr="00A52B5F">
        <w:rPr>
          <w:rStyle w:val="StyleUnderline"/>
        </w:rPr>
        <w:t xml:space="preserve">could </w:t>
      </w:r>
      <w:r w:rsidRPr="00A52B5F">
        <w:rPr>
          <w:rStyle w:val="StyleUnderline"/>
          <w:highlight w:val="green"/>
        </w:rPr>
        <w:t>include</w:t>
      </w:r>
      <w:r w:rsidRPr="00A52B5F">
        <w:rPr>
          <w:rStyle w:val="StyleUnderline"/>
        </w:rPr>
        <w:t xml:space="preserve"> imprisonment and/or a </w:t>
      </w:r>
      <w:r w:rsidRPr="00A52B5F">
        <w:rPr>
          <w:rStyle w:val="Emphasis"/>
          <w:highlight w:val="green"/>
        </w:rPr>
        <w:t>large fine</w:t>
      </w:r>
      <w:r w:rsidRPr="00A52B5F">
        <w:rPr>
          <w:sz w:val="16"/>
        </w:rPr>
        <w:t xml:space="preserve">, like those described in Article 18 of Luxembourg’s asteroid mining policies.15 Any companies and/or individuals that do not follow the rules of the proposal should also be reported to the mediating agency along with the consequence given to them. Venturing forward into the opportunities that space provides humanity, equality and fairness should be at the forefront of new policies. While not every situation can be accounted for at the present time, by keeping these notions in mind, just systems can be formed to supply the foundation for future asteroid mining endeavors. The proposed guidelines for a treaty in which countries can come together to be a part of something larger, in the scheme of space exploration, are rough ideas, requiring shaping. However, the authors believe that this outline embodies the key ideals needed for expansion into space. 4 Conclusion For asteroid mining to become a reality collaboration with others needs to occur. Understanding the various aspects mining will include perspectives of multiple stakeholders, with all needing to keep open minds. </w:t>
      </w:r>
      <w:r w:rsidRPr="00A52B5F">
        <w:rPr>
          <w:rStyle w:val="StyleUnderline"/>
        </w:rPr>
        <w:t>A key component of this process will be to revise or otherwise clarify the Outer Space Treaty</w:t>
      </w:r>
      <w:r w:rsidRPr="00A52B5F">
        <w:rPr>
          <w:sz w:val="16"/>
        </w:rPr>
        <w:t xml:space="preserve"> 16 (among other international agreements) as needed </w:t>
      </w:r>
      <w:r w:rsidRPr="00A52B5F">
        <w:rPr>
          <w:rStyle w:val="StyleUnderline"/>
        </w:rPr>
        <w:t>to ensure that international law is consistent with the policy recommendations outlined above</w:t>
      </w:r>
      <w:r w:rsidRPr="00A52B5F">
        <w:rPr>
          <w:sz w:val="16"/>
        </w:rPr>
        <w:t xml:space="preserve">. </w:t>
      </w:r>
      <w:r w:rsidRPr="00A52B5F">
        <w:rPr>
          <w:rStyle w:val="StyleUnderline"/>
        </w:rPr>
        <w:t>We encourage others to start thinking about what needs to be done for asteroid mining to become feasible and properly regulated. We also hope that the regulations provided will be of help in assisting in future policies. We must understand that strict regulations will be required to better ensure that asteroids will not become monopolized or depleted</w:t>
      </w:r>
      <w:r w:rsidRPr="00A52B5F">
        <w:rPr>
          <w:sz w:val="16"/>
        </w:rPr>
        <w:t>.</w:t>
      </w:r>
    </w:p>
    <w:p w14:paraId="601B1345" w14:textId="39A7090B" w:rsidR="00400F61" w:rsidRDefault="00400F61" w:rsidP="00400F61">
      <w:pPr>
        <w:pStyle w:val="Heading4"/>
      </w:pPr>
      <w:r>
        <w:t>Promotes</w:t>
      </w:r>
      <w:r w:rsidRPr="00D25ABF">
        <w:rPr>
          <w:u w:val="single"/>
        </w:rPr>
        <w:t xml:space="preserve"> global inequality</w:t>
      </w:r>
      <w:r>
        <w:rPr>
          <w:u w:val="single"/>
        </w:rPr>
        <w:t xml:space="preserve"> in broader fields</w:t>
      </w:r>
      <w:r>
        <w:t>.</w:t>
      </w:r>
    </w:p>
    <w:p w14:paraId="09BF39C7" w14:textId="77777777" w:rsidR="00400F61" w:rsidRDefault="00400F61" w:rsidP="00400F61">
      <w:proofErr w:type="spellStart"/>
      <w:r w:rsidRPr="00715FF3">
        <w:rPr>
          <w:rStyle w:val="Style13ptBold"/>
        </w:rPr>
        <w:t>Saletta</w:t>
      </w:r>
      <w:proofErr w:type="spellEnd"/>
      <w:r w:rsidRPr="00715FF3">
        <w:rPr>
          <w:rStyle w:val="Style13ptBold"/>
        </w:rPr>
        <w:t xml:space="preserve"> 16</w:t>
      </w:r>
      <w:r>
        <w:t xml:space="preserve"> [Morgan </w:t>
      </w:r>
      <w:proofErr w:type="spellStart"/>
      <w:r>
        <w:t>Saletta</w:t>
      </w:r>
      <w:proofErr w:type="spellEnd"/>
      <w:r>
        <w:t xml:space="preserve">, PhD, History and Philosophy of Science, The University of Melbourne, and Kevin </w:t>
      </w:r>
      <w:proofErr w:type="spellStart"/>
      <w:r>
        <w:t>Orrman</w:t>
      </w:r>
      <w:proofErr w:type="spellEnd"/>
      <w:r>
        <w:t xml:space="preserve">-Rossiter, Graduate Student, History &amp; Philosophy of Science, The University of Melbourne. April 17, 2016. “All of humanity should share in the space mining boom,” </w:t>
      </w:r>
      <w:hyperlink r:id="rId12" w:history="1">
        <w:r w:rsidRPr="00211168">
          <w:rPr>
            <w:rStyle w:val="Hyperlink"/>
          </w:rPr>
          <w:t>https://theconversation.com/all-of-humanity-should-share-in-the-space-mining-boom-57740</w:t>
        </w:r>
      </w:hyperlink>
      <w:r>
        <w:t xml:space="preserve">] </w:t>
      </w:r>
      <w:proofErr w:type="spellStart"/>
      <w:r>
        <w:t>brett</w:t>
      </w:r>
      <w:proofErr w:type="spellEnd"/>
    </w:p>
    <w:p w14:paraId="08183680" w14:textId="77777777" w:rsidR="00400F61" w:rsidRPr="006E3726" w:rsidRDefault="00400F61" w:rsidP="00400F61">
      <w:pPr>
        <w:rPr>
          <w:sz w:val="16"/>
        </w:rPr>
      </w:pPr>
      <w:r w:rsidRPr="00715FF3">
        <w:rPr>
          <w:rStyle w:val="StyleUnderline"/>
          <w:highlight w:val="green"/>
        </w:rPr>
        <w:t>One</w:t>
      </w:r>
      <w:r w:rsidRPr="00715FF3">
        <w:rPr>
          <w:rStyle w:val="StyleUnderline"/>
        </w:rPr>
        <w:t xml:space="preserve"> solitary </w:t>
      </w:r>
      <w:r w:rsidRPr="00715FF3">
        <w:rPr>
          <w:rStyle w:val="StyleUnderline"/>
          <w:highlight w:val="green"/>
        </w:rPr>
        <w:t xml:space="preserve">asteroid </w:t>
      </w:r>
      <w:r w:rsidRPr="0034675E">
        <w:rPr>
          <w:rStyle w:val="StyleUnderline"/>
        </w:rPr>
        <w:t xml:space="preserve">might be </w:t>
      </w:r>
      <w:r w:rsidRPr="00715FF3">
        <w:rPr>
          <w:rStyle w:val="StyleUnderline"/>
          <w:highlight w:val="green"/>
        </w:rPr>
        <w:t>worth trillions</w:t>
      </w:r>
      <w:r w:rsidRPr="006E3726">
        <w:rPr>
          <w:sz w:val="16"/>
        </w:rPr>
        <w:t xml:space="preserve"> of dollars </w:t>
      </w:r>
      <w:r w:rsidRPr="00715FF3">
        <w:rPr>
          <w:rStyle w:val="StyleUnderline"/>
        </w:rPr>
        <w:t>in platinum and other metals</w:t>
      </w:r>
      <w:r w:rsidRPr="006E3726">
        <w:rPr>
          <w:sz w:val="16"/>
        </w:rPr>
        <w:t xml:space="preserve">. </w:t>
      </w:r>
      <w:r w:rsidRPr="009B762F">
        <w:rPr>
          <w:rStyle w:val="StyleUnderline"/>
        </w:rPr>
        <w:t xml:space="preserve">Exploiting these resources </w:t>
      </w:r>
      <w:r w:rsidRPr="006E3726">
        <w:rPr>
          <w:rStyle w:val="StyleUnderline"/>
          <w:highlight w:val="green"/>
        </w:rPr>
        <w:t xml:space="preserve">could lead to a </w:t>
      </w:r>
      <w:r w:rsidRPr="006E3726">
        <w:rPr>
          <w:rStyle w:val="Emphasis"/>
          <w:highlight w:val="green"/>
        </w:rPr>
        <w:t>global boom in wealth</w:t>
      </w:r>
      <w:r w:rsidRPr="009B762F">
        <w:rPr>
          <w:rStyle w:val="StyleUnderline"/>
        </w:rPr>
        <w:t xml:space="preserve">, </w:t>
      </w:r>
      <w:r w:rsidRPr="0034675E">
        <w:rPr>
          <w:rStyle w:val="StyleUnderline"/>
        </w:rPr>
        <w:t xml:space="preserve">which could raise living standards worldwide </w:t>
      </w:r>
      <w:r w:rsidRPr="006E3726">
        <w:rPr>
          <w:rStyle w:val="StyleUnderline"/>
        </w:rPr>
        <w:t xml:space="preserve">and potentially benefit </w:t>
      </w:r>
      <w:r w:rsidRPr="006E3726">
        <w:rPr>
          <w:rStyle w:val="Emphasis"/>
        </w:rPr>
        <w:t>all of humanity</w:t>
      </w:r>
      <w:r w:rsidRPr="006E3726">
        <w:rPr>
          <w:sz w:val="16"/>
        </w:rPr>
        <w:t>.</w:t>
      </w:r>
    </w:p>
    <w:p w14:paraId="23EF909D" w14:textId="77777777" w:rsidR="00400F61" w:rsidRPr="006E3726" w:rsidRDefault="00400F61" w:rsidP="00400F61">
      <w:pPr>
        <w:rPr>
          <w:sz w:val="16"/>
        </w:rPr>
      </w:pPr>
      <w:r w:rsidRPr="006E3726">
        <w:rPr>
          <w:sz w:val="16"/>
        </w:rPr>
        <w:t xml:space="preserve">There are already </w:t>
      </w:r>
      <w:r w:rsidRPr="0034675E">
        <w:rPr>
          <w:rStyle w:val="StyleUnderline"/>
          <w:highlight w:val="green"/>
        </w:rPr>
        <w:t>companies</w:t>
      </w:r>
      <w:r w:rsidRPr="009B762F">
        <w:rPr>
          <w:rStyle w:val="StyleUnderline"/>
        </w:rPr>
        <w:t xml:space="preserve">, such as Planetary Resources, hoping to </w:t>
      </w:r>
      <w:r w:rsidRPr="0034675E">
        <w:rPr>
          <w:rStyle w:val="StyleUnderline"/>
          <w:highlight w:val="green"/>
        </w:rPr>
        <w:t>make mining</w:t>
      </w:r>
      <w:r w:rsidRPr="009B762F">
        <w:rPr>
          <w:rStyle w:val="StyleUnderline"/>
        </w:rPr>
        <w:t xml:space="preserve"> in space </w:t>
      </w:r>
      <w:r w:rsidRPr="0034675E">
        <w:rPr>
          <w:rStyle w:val="StyleUnderline"/>
          <w:highlight w:val="green"/>
        </w:rPr>
        <w:t>a reality</w:t>
      </w:r>
      <w:r w:rsidRPr="006E3726">
        <w:rPr>
          <w:sz w:val="16"/>
        </w:rPr>
        <w:t>.</w:t>
      </w:r>
    </w:p>
    <w:p w14:paraId="388B8EC8" w14:textId="77777777" w:rsidR="00400F61" w:rsidRPr="006E3726" w:rsidRDefault="00400F61" w:rsidP="00400F61">
      <w:pPr>
        <w:rPr>
          <w:sz w:val="16"/>
          <w:szCs w:val="16"/>
        </w:rPr>
      </w:pPr>
      <w:r w:rsidRPr="006E3726">
        <w:rPr>
          <w:sz w:val="16"/>
          <w:szCs w:val="16"/>
        </w:rPr>
        <w:t xml:space="preserve">Peter </w:t>
      </w:r>
      <w:proofErr w:type="spellStart"/>
      <w:r w:rsidRPr="006E3726">
        <w:rPr>
          <w:sz w:val="16"/>
          <w:szCs w:val="16"/>
        </w:rPr>
        <w:t>Diamondis</w:t>
      </w:r>
      <w:proofErr w:type="spellEnd"/>
      <w:r w:rsidRPr="006E3726">
        <w:rPr>
          <w:sz w:val="16"/>
          <w:szCs w:val="16"/>
        </w:rPr>
        <w:t xml:space="preserve">, co-founder of Planetary Resources and founder of the </w:t>
      </w:r>
      <w:proofErr w:type="spellStart"/>
      <w:r w:rsidRPr="006E3726">
        <w:rPr>
          <w:sz w:val="16"/>
          <w:szCs w:val="16"/>
        </w:rPr>
        <w:t>XPrize</w:t>
      </w:r>
      <w:proofErr w:type="spellEnd"/>
      <w:r w:rsidRPr="006E3726">
        <w:rPr>
          <w:sz w:val="16"/>
          <w:szCs w:val="16"/>
        </w:rPr>
        <w:t xml:space="preserve"> Grand Challenges, believes that the benefits to humanity give us a moral imperative to explore and </w:t>
      </w:r>
      <w:proofErr w:type="spellStart"/>
      <w:r w:rsidRPr="006E3726">
        <w:rPr>
          <w:sz w:val="16"/>
          <w:szCs w:val="16"/>
        </w:rPr>
        <w:t>utilise</w:t>
      </w:r>
      <w:proofErr w:type="spellEnd"/>
      <w:r w:rsidRPr="006E3726">
        <w:rPr>
          <w:sz w:val="16"/>
          <w:szCs w:val="16"/>
        </w:rPr>
        <w:t xml:space="preserve"> space. He has also declared “there are twenty-trillion-dollar checks up there, waiting to be cashed!”</w:t>
      </w:r>
    </w:p>
    <w:p w14:paraId="5CF16DE3" w14:textId="77777777" w:rsidR="00400F61" w:rsidRPr="006E3726" w:rsidRDefault="00400F61" w:rsidP="00400F61">
      <w:pPr>
        <w:rPr>
          <w:sz w:val="16"/>
          <w:szCs w:val="16"/>
        </w:rPr>
      </w:pPr>
      <w:r w:rsidRPr="006E3726">
        <w:rPr>
          <w:sz w:val="16"/>
          <w:szCs w:val="16"/>
        </w:rPr>
        <w:t>However, behind the utopian rhetoric and dazzling dreams of riches lie some very real problems.</w:t>
      </w:r>
    </w:p>
    <w:p w14:paraId="35119880" w14:textId="77777777" w:rsidR="00400F61" w:rsidRPr="006E3726" w:rsidRDefault="00400F61" w:rsidP="00400F61">
      <w:pPr>
        <w:rPr>
          <w:sz w:val="16"/>
          <w:szCs w:val="16"/>
        </w:rPr>
      </w:pPr>
      <w:r w:rsidRPr="006E3726">
        <w:rPr>
          <w:sz w:val="16"/>
          <w:szCs w:val="16"/>
        </w:rPr>
        <w:t>Ownership and the Outer Space Treaty</w:t>
      </w:r>
    </w:p>
    <w:p w14:paraId="7F1423B7" w14:textId="77777777" w:rsidR="00400F61" w:rsidRPr="006E3726" w:rsidRDefault="00400F61" w:rsidP="00400F61">
      <w:pPr>
        <w:rPr>
          <w:sz w:val="16"/>
          <w:szCs w:val="16"/>
        </w:rPr>
      </w:pPr>
      <w:r w:rsidRPr="006E3726">
        <w:rPr>
          <w:sz w:val="16"/>
          <w:szCs w:val="16"/>
        </w:rPr>
        <w:t>The framework of international space law is given by the Outer Space Treaty (OST), which entered into force in 1967. Among its main principals, the OST includes these statements:</w:t>
      </w:r>
    </w:p>
    <w:p w14:paraId="42AB0CAE" w14:textId="77777777" w:rsidR="00400F61" w:rsidRPr="006E3726" w:rsidRDefault="00400F61" w:rsidP="00400F61">
      <w:pPr>
        <w:ind w:left="720"/>
        <w:rPr>
          <w:sz w:val="16"/>
          <w:szCs w:val="16"/>
        </w:rPr>
      </w:pPr>
      <w:r w:rsidRPr="006E3726">
        <w:rPr>
          <w:sz w:val="16"/>
          <w:szCs w:val="16"/>
        </w:rPr>
        <w:t>the exploration and use of outer space shall be carried out for the benefit and in the interests of all countries and shall be the province of all mankind</w:t>
      </w:r>
    </w:p>
    <w:p w14:paraId="371249F3" w14:textId="77777777" w:rsidR="00400F61" w:rsidRPr="006E3726" w:rsidRDefault="00400F61" w:rsidP="00400F61">
      <w:pPr>
        <w:rPr>
          <w:sz w:val="16"/>
          <w:szCs w:val="16"/>
        </w:rPr>
      </w:pPr>
      <w:r w:rsidRPr="006E3726">
        <w:rPr>
          <w:sz w:val="16"/>
          <w:szCs w:val="16"/>
        </w:rPr>
        <w:t>and,</w:t>
      </w:r>
    </w:p>
    <w:p w14:paraId="53ABC7D7" w14:textId="77777777" w:rsidR="00400F61" w:rsidRPr="006E3726" w:rsidRDefault="00400F61" w:rsidP="00400F61">
      <w:pPr>
        <w:ind w:firstLine="720"/>
        <w:rPr>
          <w:sz w:val="16"/>
          <w:szCs w:val="16"/>
        </w:rPr>
      </w:pPr>
      <w:r w:rsidRPr="006E3726">
        <w:rPr>
          <w:sz w:val="16"/>
          <w:szCs w:val="16"/>
        </w:rPr>
        <w:t>outer space is not subject to national appropriation by claim of sovereignty, by means of use or occupation, or by any other means</w:t>
      </w:r>
    </w:p>
    <w:p w14:paraId="001E77C6" w14:textId="77777777" w:rsidR="00400F61" w:rsidRPr="006E3726" w:rsidRDefault="00400F61" w:rsidP="00400F61">
      <w:pPr>
        <w:rPr>
          <w:sz w:val="16"/>
          <w:szCs w:val="16"/>
        </w:rPr>
      </w:pPr>
      <w:r w:rsidRPr="006E3726">
        <w:rPr>
          <w:sz w:val="16"/>
          <w:szCs w:val="16"/>
        </w:rPr>
        <w:t>Because the OST is generally interpreted as preventing anything like private fee-simple ownership, it is sometimes claimed to be an obstacle to commercial ventures in space. But such claims simply do not hold water.</w:t>
      </w:r>
    </w:p>
    <w:p w14:paraId="2BE5934A" w14:textId="77777777" w:rsidR="00400F61" w:rsidRPr="006E3726" w:rsidRDefault="00400F61" w:rsidP="00400F61">
      <w:pPr>
        <w:rPr>
          <w:sz w:val="16"/>
        </w:rPr>
      </w:pPr>
      <w:r w:rsidRPr="0034675E">
        <w:rPr>
          <w:rStyle w:val="StyleUnderline"/>
        </w:rPr>
        <w:t>There are numerous terrestrial examples where resources are</w:t>
      </w:r>
      <w:r w:rsidRPr="006E3726">
        <w:rPr>
          <w:sz w:val="16"/>
        </w:rPr>
        <w:t xml:space="preserve"> profitably </w:t>
      </w:r>
      <w:r w:rsidRPr="0034675E">
        <w:rPr>
          <w:rStyle w:val="StyleUnderline"/>
        </w:rPr>
        <w:t>exploited in the absence of fee-simple ownership</w:t>
      </w:r>
      <w:r w:rsidRPr="006E3726">
        <w:rPr>
          <w:sz w:val="16"/>
        </w:rPr>
        <w:t xml:space="preserve">. </w:t>
      </w:r>
      <w:r w:rsidRPr="0034675E">
        <w:rPr>
          <w:rStyle w:val="StyleUnderline"/>
          <w:highlight w:val="green"/>
        </w:rPr>
        <w:t>Governments</w:t>
      </w:r>
      <w:r w:rsidRPr="0034675E">
        <w:rPr>
          <w:rStyle w:val="StyleUnderline"/>
        </w:rPr>
        <w:t xml:space="preserve"> routinely </w:t>
      </w:r>
      <w:proofErr w:type="spellStart"/>
      <w:r w:rsidRPr="00995B30">
        <w:rPr>
          <w:rStyle w:val="Emphasis"/>
          <w:highlight w:val="green"/>
        </w:rPr>
        <w:t>licence</w:t>
      </w:r>
      <w:proofErr w:type="spellEnd"/>
      <w:r w:rsidRPr="0034675E">
        <w:rPr>
          <w:rStyle w:val="StyleUnderline"/>
          <w:highlight w:val="green"/>
        </w:rPr>
        <w:t xml:space="preserve"> companies to engage in</w:t>
      </w:r>
      <w:r w:rsidRPr="0034675E">
        <w:rPr>
          <w:rStyle w:val="StyleUnderline"/>
        </w:rPr>
        <w:t xml:space="preserve"> timber extraction, </w:t>
      </w:r>
      <w:r w:rsidRPr="0034675E">
        <w:rPr>
          <w:rStyle w:val="StyleUnderline"/>
          <w:highlight w:val="green"/>
        </w:rPr>
        <w:t>mining</w:t>
      </w:r>
      <w:r w:rsidRPr="0034675E">
        <w:rPr>
          <w:rStyle w:val="StyleUnderline"/>
        </w:rPr>
        <w:t xml:space="preserve">, offshore oil exploration and other activities, </w:t>
      </w:r>
      <w:r w:rsidRPr="00995B30">
        <w:rPr>
          <w:rStyle w:val="Emphasis"/>
          <w:highlight w:val="green"/>
        </w:rPr>
        <w:t xml:space="preserve">receiving </w:t>
      </w:r>
      <w:proofErr w:type="gramStart"/>
      <w:r w:rsidRPr="00995B30">
        <w:rPr>
          <w:rStyle w:val="Emphasis"/>
          <w:highlight w:val="green"/>
        </w:rPr>
        <w:t>royalties</w:t>
      </w:r>
      <w:proofErr w:type="gramEnd"/>
      <w:r w:rsidRPr="0034675E">
        <w:rPr>
          <w:rStyle w:val="StyleUnderline"/>
        </w:rPr>
        <w:t xml:space="preserve"> payments </w:t>
      </w:r>
      <w:r w:rsidRPr="0034675E">
        <w:rPr>
          <w:rStyle w:val="StyleUnderline"/>
          <w:highlight w:val="green"/>
        </w:rPr>
        <w:t>on production</w:t>
      </w:r>
      <w:r w:rsidRPr="006E3726">
        <w:rPr>
          <w:sz w:val="16"/>
        </w:rPr>
        <w:t>.</w:t>
      </w:r>
    </w:p>
    <w:p w14:paraId="215045BE" w14:textId="77777777" w:rsidR="00400F61" w:rsidRPr="006E3726" w:rsidRDefault="00400F61" w:rsidP="00400F61">
      <w:pPr>
        <w:rPr>
          <w:sz w:val="16"/>
        </w:rPr>
      </w:pPr>
      <w:r w:rsidRPr="0034675E">
        <w:rPr>
          <w:rStyle w:val="StyleUnderline"/>
        </w:rPr>
        <w:t>In the</w:t>
      </w:r>
      <w:r w:rsidRPr="006E3726">
        <w:rPr>
          <w:sz w:val="16"/>
        </w:rPr>
        <w:t xml:space="preserve"> </w:t>
      </w:r>
      <w:r w:rsidRPr="0034675E">
        <w:rPr>
          <w:rStyle w:val="StyleUnderline"/>
        </w:rPr>
        <w:t>U</w:t>
      </w:r>
      <w:r w:rsidRPr="006E3726">
        <w:rPr>
          <w:sz w:val="16"/>
        </w:rPr>
        <w:t xml:space="preserve">nited </w:t>
      </w:r>
      <w:r w:rsidRPr="0034675E">
        <w:rPr>
          <w:rStyle w:val="StyleUnderline"/>
        </w:rPr>
        <w:t>S</w:t>
      </w:r>
      <w:r w:rsidRPr="006E3726">
        <w:rPr>
          <w:sz w:val="16"/>
        </w:rPr>
        <w:t xml:space="preserve">tates, </w:t>
      </w:r>
      <w:r w:rsidRPr="0034675E">
        <w:rPr>
          <w:rStyle w:val="StyleUnderline"/>
        </w:rPr>
        <w:t xml:space="preserve">revenues from such royalties </w:t>
      </w:r>
      <w:proofErr w:type="spellStart"/>
      <w:r w:rsidRPr="0034675E">
        <w:rPr>
          <w:rStyle w:val="StyleUnderline"/>
        </w:rPr>
        <w:t>totalled</w:t>
      </w:r>
      <w:proofErr w:type="spellEnd"/>
      <w:r w:rsidRPr="0034675E">
        <w:rPr>
          <w:rStyle w:val="StyleUnderline"/>
        </w:rPr>
        <w:t xml:space="preserve"> some US$13.5 billion dollars</w:t>
      </w:r>
      <w:r w:rsidRPr="006E3726">
        <w:rPr>
          <w:sz w:val="16"/>
        </w:rPr>
        <w:t xml:space="preserve"> in 2014 from federally owned or managed lands alone.</w:t>
      </w:r>
    </w:p>
    <w:p w14:paraId="1F90534E" w14:textId="77777777" w:rsidR="00400F61" w:rsidRPr="006E3726" w:rsidRDefault="00400F61" w:rsidP="00400F61">
      <w:pPr>
        <w:rPr>
          <w:sz w:val="16"/>
          <w:szCs w:val="16"/>
        </w:rPr>
      </w:pPr>
      <w:r w:rsidRPr="006E3726">
        <w:rPr>
          <w:sz w:val="16"/>
          <w:szCs w:val="16"/>
        </w:rPr>
        <w:t>Nevertheless, some proponents of mining in outer space argue for serious modification or an end to the Outer Space Treaty and claim, against the evidence, that without fee-simple ownership, there is no incentive for commercial exploitation.</w:t>
      </w:r>
    </w:p>
    <w:p w14:paraId="7ED8A389" w14:textId="77777777" w:rsidR="00400F61" w:rsidRPr="006E3726" w:rsidRDefault="00400F61" w:rsidP="00400F61">
      <w:pPr>
        <w:rPr>
          <w:sz w:val="16"/>
          <w:szCs w:val="16"/>
        </w:rPr>
      </w:pPr>
      <w:r w:rsidRPr="006E3726">
        <w:rPr>
          <w:sz w:val="16"/>
          <w:szCs w:val="16"/>
        </w:rPr>
        <w:t>The Unites States’ Space Act of 2015 was just one volley – and a deliberately vague one at that – in this ongoing international debate.</w:t>
      </w:r>
    </w:p>
    <w:p w14:paraId="5806B48E" w14:textId="77777777" w:rsidR="00400F61" w:rsidRPr="006E3726" w:rsidRDefault="00400F61" w:rsidP="00400F61">
      <w:pPr>
        <w:rPr>
          <w:sz w:val="16"/>
          <w:szCs w:val="16"/>
        </w:rPr>
      </w:pPr>
      <w:r w:rsidRPr="006E3726">
        <w:rPr>
          <w:sz w:val="16"/>
          <w:szCs w:val="16"/>
        </w:rPr>
        <w:t>A balanced approach?</w:t>
      </w:r>
    </w:p>
    <w:p w14:paraId="14499A1C" w14:textId="77777777" w:rsidR="00400F61" w:rsidRPr="00995B30" w:rsidRDefault="00400F61" w:rsidP="00400F61">
      <w:pPr>
        <w:rPr>
          <w:rStyle w:val="StyleUnderline"/>
        </w:rPr>
      </w:pPr>
      <w:r w:rsidRPr="006E3726">
        <w:rPr>
          <w:sz w:val="16"/>
        </w:rPr>
        <w:t xml:space="preserve">The riches exist, but </w:t>
      </w:r>
      <w:r w:rsidRPr="00995B30">
        <w:rPr>
          <w:rStyle w:val="StyleUnderline"/>
        </w:rPr>
        <w:t>how will humanity benefit from mining</w:t>
      </w:r>
      <w:r w:rsidRPr="006E3726">
        <w:rPr>
          <w:sz w:val="16"/>
        </w:rPr>
        <w:t xml:space="preserve"> in outer space, </w:t>
      </w:r>
      <w:r w:rsidRPr="00995B30">
        <w:rPr>
          <w:rStyle w:val="StyleUnderline"/>
        </w:rPr>
        <w:t>or</w:t>
      </w:r>
      <w:r w:rsidRPr="006E3726">
        <w:rPr>
          <w:sz w:val="16"/>
        </w:rPr>
        <w:t xml:space="preserve"> for that matter, </w:t>
      </w:r>
      <w:r w:rsidRPr="00995B30">
        <w:rPr>
          <w:rStyle w:val="StyleUnderline"/>
        </w:rPr>
        <w:t xml:space="preserve">other global commons such as the </w:t>
      </w:r>
      <w:proofErr w:type="gramStart"/>
      <w:r w:rsidRPr="00995B30">
        <w:rPr>
          <w:rStyle w:val="StyleUnderline"/>
        </w:rPr>
        <w:t>deep sea</w:t>
      </w:r>
      <w:proofErr w:type="gramEnd"/>
      <w:r w:rsidRPr="00995B30">
        <w:rPr>
          <w:rStyle w:val="StyleUnderline"/>
        </w:rPr>
        <w:t xml:space="preserve"> floor?</w:t>
      </w:r>
    </w:p>
    <w:p w14:paraId="66A9D493" w14:textId="77777777" w:rsidR="00400F61" w:rsidRPr="006E3726" w:rsidRDefault="00400F61" w:rsidP="00400F61">
      <w:pPr>
        <w:rPr>
          <w:sz w:val="16"/>
          <w:szCs w:val="16"/>
        </w:rPr>
      </w:pPr>
      <w:r w:rsidRPr="006E3726">
        <w:rPr>
          <w:sz w:val="16"/>
          <w:szCs w:val="16"/>
        </w:rPr>
        <w:t xml:space="preserve">Behind the lofty rhetoric of benefits to humanity, there is a dark shadow of voodoo economics, the shambling, walking dead figure of </w:t>
      </w:r>
      <w:proofErr w:type="spellStart"/>
      <w:proofErr w:type="gramStart"/>
      <w:r w:rsidRPr="006E3726">
        <w:rPr>
          <w:sz w:val="16"/>
          <w:szCs w:val="16"/>
        </w:rPr>
        <w:t>trickle down</w:t>
      </w:r>
      <w:proofErr w:type="spellEnd"/>
      <w:proofErr w:type="gramEnd"/>
      <w:r w:rsidRPr="006E3726">
        <w:rPr>
          <w:sz w:val="16"/>
          <w:szCs w:val="16"/>
        </w:rPr>
        <w:t xml:space="preserve"> economics– and the possibility of a world where a few trillionaires enjoy the view from space while others barely eke a living on its surface.</w:t>
      </w:r>
    </w:p>
    <w:p w14:paraId="1C4CF248" w14:textId="77777777" w:rsidR="00400F61" w:rsidRPr="006E3726" w:rsidRDefault="00400F61" w:rsidP="00400F61">
      <w:pPr>
        <w:rPr>
          <w:sz w:val="16"/>
        </w:rPr>
      </w:pPr>
      <w:r w:rsidRPr="006E3726">
        <w:rPr>
          <w:sz w:val="16"/>
        </w:rPr>
        <w:t xml:space="preserve">Yet we do suggest that </w:t>
      </w:r>
      <w:r w:rsidRPr="006E3726">
        <w:rPr>
          <w:rStyle w:val="Emphasis"/>
        </w:rPr>
        <w:t>commercial interests</w:t>
      </w:r>
      <w:r w:rsidRPr="006E3726">
        <w:rPr>
          <w:rStyle w:val="StyleUnderline"/>
        </w:rPr>
        <w:t xml:space="preserve"> and </w:t>
      </w:r>
      <w:r w:rsidRPr="006E3726">
        <w:rPr>
          <w:rStyle w:val="Emphasis"/>
        </w:rPr>
        <w:t>profit seeking</w:t>
      </w:r>
      <w:r w:rsidRPr="006E3726">
        <w:rPr>
          <w:rStyle w:val="StyleUnderline"/>
        </w:rPr>
        <w:t xml:space="preserve"> can be a healthy part of the</w:t>
      </w:r>
      <w:r w:rsidRPr="00995B30">
        <w:rPr>
          <w:rStyle w:val="StyleUnderline"/>
        </w:rPr>
        <w:t xml:space="preserve"> exploration of outer space</w:t>
      </w:r>
      <w:r w:rsidRPr="006E3726">
        <w:rPr>
          <w:sz w:val="16"/>
        </w:rPr>
        <w:t xml:space="preserve">. </w:t>
      </w:r>
      <w:r w:rsidRPr="00995B30">
        <w:rPr>
          <w:rStyle w:val="StyleUnderline"/>
        </w:rPr>
        <w:t>Yet outer space is not the Wild West frontier</w:t>
      </w:r>
      <w:r w:rsidRPr="006E3726">
        <w:rPr>
          <w:sz w:val="16"/>
        </w:rPr>
        <w:t xml:space="preserve"> of Frederick Jackson Turner, nor do we live in the Gold Rush days of Jack London’s tale of greed and death.</w:t>
      </w:r>
    </w:p>
    <w:p w14:paraId="4EF776B1" w14:textId="77777777" w:rsidR="00400F61" w:rsidRPr="006E3726" w:rsidRDefault="00400F61" w:rsidP="00400F61">
      <w:pPr>
        <w:rPr>
          <w:sz w:val="16"/>
        </w:rPr>
      </w:pPr>
      <w:r w:rsidRPr="00995B30">
        <w:rPr>
          <w:rStyle w:val="StyleUnderline"/>
        </w:rPr>
        <w:t xml:space="preserve">In </w:t>
      </w:r>
      <w:r w:rsidRPr="006E3726">
        <w:rPr>
          <w:sz w:val="16"/>
        </w:rPr>
        <w:t>the common heritage of</w:t>
      </w:r>
      <w:r w:rsidRPr="00995B30">
        <w:rPr>
          <w:rStyle w:val="StyleUnderline"/>
        </w:rPr>
        <w:t xml:space="preserve"> space, with multiple state and private actors engaging in exploration and potentially exploitation, international cooperation and oversight will benefit all</w:t>
      </w:r>
      <w:r w:rsidRPr="006E3726">
        <w:rPr>
          <w:sz w:val="16"/>
        </w:rPr>
        <w:t>.</w:t>
      </w:r>
    </w:p>
    <w:p w14:paraId="06914988" w14:textId="77777777" w:rsidR="00400F61" w:rsidRPr="00C84E21" w:rsidRDefault="00400F61" w:rsidP="00400F61">
      <w:pPr>
        <w:rPr>
          <w:sz w:val="16"/>
          <w:szCs w:val="16"/>
        </w:rPr>
      </w:pPr>
      <w:r w:rsidRPr="00C84E21">
        <w:rPr>
          <w:sz w:val="16"/>
          <w:szCs w:val="16"/>
        </w:rPr>
        <w:t>The Alaskan model</w:t>
      </w:r>
    </w:p>
    <w:p w14:paraId="0EBEA919" w14:textId="77777777" w:rsidR="00400F61" w:rsidRPr="00C84E21" w:rsidRDefault="00400F61" w:rsidP="00400F61">
      <w:pPr>
        <w:rPr>
          <w:rStyle w:val="StyleUnderline"/>
        </w:rPr>
      </w:pPr>
      <w:r w:rsidRPr="00C84E21">
        <w:rPr>
          <w:rStyle w:val="StyleUnderline"/>
          <w:highlight w:val="green"/>
        </w:rPr>
        <w:t>There is a balanced</w:t>
      </w:r>
      <w:r w:rsidRPr="00995B30">
        <w:rPr>
          <w:rStyle w:val="StyleUnderline"/>
        </w:rPr>
        <w:t xml:space="preserve">, pragmatic </w:t>
      </w:r>
      <w:r w:rsidRPr="00C84E21">
        <w:rPr>
          <w:rStyle w:val="StyleUnderline"/>
          <w:highlight w:val="green"/>
        </w:rPr>
        <w:t>approach that</w:t>
      </w:r>
      <w:r w:rsidRPr="00995B30">
        <w:rPr>
          <w:rStyle w:val="StyleUnderline"/>
        </w:rPr>
        <w:t xml:space="preserve"> will </w:t>
      </w:r>
      <w:r w:rsidRPr="00C84E21">
        <w:rPr>
          <w:rStyle w:val="StyleUnderline"/>
        </w:rPr>
        <w:t xml:space="preserve">promote </w:t>
      </w:r>
      <w:r w:rsidRPr="00C84E21">
        <w:rPr>
          <w:rStyle w:val="Emphasis"/>
        </w:rPr>
        <w:t>commercial</w:t>
      </w:r>
      <w:r w:rsidRPr="00C84E21">
        <w:rPr>
          <w:rStyle w:val="StyleUnderline"/>
        </w:rPr>
        <w:t xml:space="preserve"> and </w:t>
      </w:r>
      <w:r w:rsidRPr="00C84E21">
        <w:rPr>
          <w:rStyle w:val="Emphasis"/>
        </w:rPr>
        <w:t>profit driven activities</w:t>
      </w:r>
      <w:r w:rsidRPr="00995B30">
        <w:rPr>
          <w:rStyle w:val="StyleUnderline"/>
        </w:rPr>
        <w:t xml:space="preserve">, </w:t>
      </w:r>
      <w:r w:rsidRPr="006E3726">
        <w:rPr>
          <w:rStyle w:val="StyleUnderline"/>
        </w:rPr>
        <w:t>while</w:t>
      </w:r>
      <w:r w:rsidRPr="00995B30">
        <w:rPr>
          <w:rStyle w:val="StyleUnderline"/>
        </w:rPr>
        <w:t xml:space="preserve"> </w:t>
      </w:r>
      <w:r w:rsidRPr="00C84E21">
        <w:rPr>
          <w:rStyle w:val="StyleUnderline"/>
        </w:rPr>
        <w:t>also producing tangible</w:t>
      </w:r>
      <w:r w:rsidRPr="00995B30">
        <w:rPr>
          <w:rStyle w:val="StyleUnderline"/>
        </w:rPr>
        <w:t xml:space="preserve"> </w:t>
      </w:r>
      <w:r w:rsidRPr="006E3726">
        <w:rPr>
          <w:rStyle w:val="StyleUnderline"/>
          <w:highlight w:val="green"/>
        </w:rPr>
        <w:t>benefits</w:t>
      </w:r>
      <w:r w:rsidRPr="00C84E21">
        <w:rPr>
          <w:rStyle w:val="StyleUnderline"/>
        </w:rPr>
        <w:t xml:space="preserve"> to </w:t>
      </w:r>
      <w:r w:rsidRPr="00C84E21">
        <w:rPr>
          <w:rStyle w:val="StyleUnderline"/>
          <w:highlight w:val="green"/>
        </w:rPr>
        <w:t>all</w:t>
      </w:r>
      <w:r w:rsidRPr="00C84E21">
        <w:rPr>
          <w:rStyle w:val="StyleUnderline"/>
        </w:rPr>
        <w:t xml:space="preserve"> of humanity.</w:t>
      </w:r>
    </w:p>
    <w:p w14:paraId="4369CA85" w14:textId="77777777" w:rsidR="00400F61" w:rsidRPr="00C84E21" w:rsidRDefault="00400F61" w:rsidP="00400F61">
      <w:pPr>
        <w:rPr>
          <w:sz w:val="16"/>
          <w:szCs w:val="16"/>
        </w:rPr>
      </w:pPr>
      <w:r w:rsidRPr="00C84E21">
        <w:rPr>
          <w:sz w:val="16"/>
          <w:szCs w:val="16"/>
        </w:rPr>
        <w:t xml:space="preserve">Importantly, this pragmatic approach has a </w:t>
      </w:r>
      <w:proofErr w:type="spellStart"/>
      <w:proofErr w:type="gramStart"/>
      <w:r w:rsidRPr="00C84E21">
        <w:rPr>
          <w:sz w:val="16"/>
          <w:szCs w:val="16"/>
        </w:rPr>
        <w:t>well established</w:t>
      </w:r>
      <w:proofErr w:type="spellEnd"/>
      <w:proofErr w:type="gramEnd"/>
      <w:r w:rsidRPr="00C84E21">
        <w:rPr>
          <w:sz w:val="16"/>
          <w:szCs w:val="16"/>
        </w:rPr>
        <w:t xml:space="preserve"> precedent that has existed for nearly 40 years. And this comes not from a social democracy or left-wing ideology, but was the brainchild of a libertarian, Republican governor of Alaska, Jay Hammond.</w:t>
      </w:r>
    </w:p>
    <w:p w14:paraId="4C8B3120" w14:textId="77777777" w:rsidR="00400F61" w:rsidRPr="007C39FB" w:rsidRDefault="00400F61" w:rsidP="00400F61">
      <w:pPr>
        <w:rPr>
          <w:sz w:val="16"/>
        </w:rPr>
      </w:pPr>
      <w:r w:rsidRPr="00C84E21">
        <w:rPr>
          <w:sz w:val="16"/>
        </w:rPr>
        <w:t xml:space="preserve">That model is </w:t>
      </w:r>
      <w:r w:rsidRPr="00C84E21">
        <w:rPr>
          <w:rStyle w:val="StyleUnderline"/>
        </w:rPr>
        <w:t>the Alaska Permanent Fund Corporation (</w:t>
      </w:r>
      <w:r w:rsidRPr="00C84E21">
        <w:rPr>
          <w:rStyle w:val="Emphasis"/>
        </w:rPr>
        <w:t>APFC</w:t>
      </w:r>
      <w:r w:rsidRPr="00C84E21">
        <w:rPr>
          <w:rStyle w:val="StyleUnderline"/>
        </w:rPr>
        <w:t>)</w:t>
      </w:r>
      <w:r w:rsidRPr="00C84E21">
        <w:rPr>
          <w:sz w:val="16"/>
        </w:rPr>
        <w:t xml:space="preserve"> created in 1976, and its unique “</w:t>
      </w:r>
      <w:r w:rsidRPr="00C84E21">
        <w:rPr>
          <w:rStyle w:val="Emphasis"/>
        </w:rPr>
        <w:t>citizen’s dividend</w:t>
      </w:r>
      <w:r w:rsidRPr="00C84E21">
        <w:rPr>
          <w:sz w:val="16"/>
        </w:rPr>
        <w:t xml:space="preserve">”. The APF is a resource wealth fund, which </w:t>
      </w:r>
      <w:r w:rsidRPr="00C84E21">
        <w:rPr>
          <w:rStyle w:val="StyleUnderline"/>
        </w:rPr>
        <w:t>derives</w:t>
      </w:r>
      <w:r w:rsidRPr="00C84E21">
        <w:rPr>
          <w:sz w:val="16"/>
        </w:rPr>
        <w:t xml:space="preserve"> its </w:t>
      </w:r>
      <w:r w:rsidRPr="00C84E21">
        <w:rPr>
          <w:rStyle w:val="StyleUnderline"/>
        </w:rPr>
        <w:t>revenue</w:t>
      </w:r>
      <w:r w:rsidRPr="00C84E21">
        <w:rPr>
          <w:sz w:val="16"/>
        </w:rPr>
        <w:t xml:space="preserve"> primarily </w:t>
      </w:r>
      <w:r w:rsidRPr="00C84E21">
        <w:rPr>
          <w:rStyle w:val="StyleUnderline"/>
        </w:rPr>
        <w:t>from leases</w:t>
      </w:r>
      <w:r w:rsidRPr="00C84E21">
        <w:rPr>
          <w:sz w:val="16"/>
        </w:rPr>
        <w:t xml:space="preserve"> on oil fields.</w:t>
      </w:r>
    </w:p>
    <w:p w14:paraId="12E8662E" w14:textId="77777777" w:rsidR="00400F61" w:rsidRPr="007C39FB" w:rsidRDefault="00400F61" w:rsidP="00400F61">
      <w:pPr>
        <w:rPr>
          <w:sz w:val="16"/>
          <w:szCs w:val="16"/>
        </w:rPr>
      </w:pPr>
      <w:r w:rsidRPr="007C39FB">
        <w:rPr>
          <w:sz w:val="16"/>
          <w:szCs w:val="16"/>
        </w:rPr>
        <w:t>In 1977, Hammond suggested that “rather than permitting government to spend all public monies earned through the exploitation of the public’s resources for what government thinks best, let’s grant shares to Alaskans.”</w:t>
      </w:r>
    </w:p>
    <w:p w14:paraId="78A4A61C" w14:textId="77777777" w:rsidR="00400F61" w:rsidRPr="007C39FB" w:rsidRDefault="00400F61" w:rsidP="00400F61">
      <w:pPr>
        <w:rPr>
          <w:sz w:val="16"/>
          <w:szCs w:val="16"/>
        </w:rPr>
      </w:pPr>
      <w:r w:rsidRPr="007C39FB">
        <w:rPr>
          <w:sz w:val="16"/>
          <w:szCs w:val="16"/>
        </w:rPr>
        <w:t>The first dividend payment was made in 1982, and in 2015 that payment amounted to US$2,072.</w:t>
      </w:r>
    </w:p>
    <w:p w14:paraId="5F85713D" w14:textId="77777777" w:rsidR="00400F61" w:rsidRPr="007C39FB" w:rsidRDefault="00400F61" w:rsidP="00400F61">
      <w:pPr>
        <w:rPr>
          <w:sz w:val="16"/>
          <w:szCs w:val="16"/>
        </w:rPr>
      </w:pPr>
      <w:r w:rsidRPr="007C39FB">
        <w:rPr>
          <w:sz w:val="16"/>
          <w:szCs w:val="16"/>
        </w:rPr>
        <w:t>Linking a citizen’s dividend to a sovereign wealth fund was unique, but the idea of a citizen’s dividend has a long and venerable tradition. One of the earliest advocates was no less than the political theorist and American Revolutionary, Thomas Paine.</w:t>
      </w:r>
    </w:p>
    <w:p w14:paraId="1D560EBF" w14:textId="77777777" w:rsidR="00400F61" w:rsidRPr="007C39FB" w:rsidRDefault="00400F61" w:rsidP="00400F61">
      <w:pPr>
        <w:rPr>
          <w:sz w:val="16"/>
          <w:szCs w:val="16"/>
        </w:rPr>
      </w:pPr>
      <w:r w:rsidRPr="007C39FB">
        <w:rPr>
          <w:sz w:val="16"/>
          <w:szCs w:val="16"/>
        </w:rPr>
        <w:t>International body</w:t>
      </w:r>
    </w:p>
    <w:p w14:paraId="09808A36" w14:textId="77777777" w:rsidR="00400F61" w:rsidRPr="007C39FB" w:rsidRDefault="00400F61" w:rsidP="00400F61">
      <w:pPr>
        <w:rPr>
          <w:sz w:val="16"/>
          <w:szCs w:val="16"/>
        </w:rPr>
      </w:pPr>
      <w:r w:rsidRPr="007C39FB">
        <w:rPr>
          <w:sz w:val="16"/>
          <w:szCs w:val="16"/>
        </w:rPr>
        <w:t>How would this work for outer space?</w:t>
      </w:r>
    </w:p>
    <w:p w14:paraId="2342DE69" w14:textId="77777777" w:rsidR="00400F61" w:rsidRPr="007C39FB" w:rsidRDefault="00400F61" w:rsidP="00400F61">
      <w:pPr>
        <w:rPr>
          <w:sz w:val="16"/>
        </w:rPr>
      </w:pPr>
      <w:r w:rsidRPr="007C39FB">
        <w:rPr>
          <w:rStyle w:val="Emphasis"/>
          <w:highlight w:val="green"/>
        </w:rPr>
        <w:t>We need an international body</w:t>
      </w:r>
      <w:r w:rsidRPr="006E3726">
        <w:rPr>
          <w:rStyle w:val="StyleUnderline"/>
        </w:rPr>
        <w:t xml:space="preserve"> </w:t>
      </w:r>
      <w:proofErr w:type="gramStart"/>
      <w:r w:rsidRPr="006E3726">
        <w:rPr>
          <w:rStyle w:val="StyleUnderline"/>
        </w:rPr>
        <w:t>similar to</w:t>
      </w:r>
      <w:proofErr w:type="gramEnd"/>
      <w:r w:rsidRPr="006E3726">
        <w:rPr>
          <w:rStyle w:val="StyleUnderline"/>
        </w:rPr>
        <w:t xml:space="preserve"> the International Seabed Authority, which was established by</w:t>
      </w:r>
      <w:r w:rsidRPr="007C39FB">
        <w:rPr>
          <w:sz w:val="16"/>
        </w:rPr>
        <w:t xml:space="preserve"> the </w:t>
      </w:r>
      <w:r w:rsidRPr="006E3726">
        <w:rPr>
          <w:rStyle w:val="StyleUnderline"/>
        </w:rPr>
        <w:t>U</w:t>
      </w:r>
      <w:r w:rsidRPr="007C39FB">
        <w:rPr>
          <w:sz w:val="16"/>
        </w:rPr>
        <w:t xml:space="preserve">nited </w:t>
      </w:r>
      <w:r w:rsidRPr="006E3726">
        <w:rPr>
          <w:rStyle w:val="StyleUnderline"/>
        </w:rPr>
        <w:t>N</w:t>
      </w:r>
      <w:r w:rsidRPr="007C39FB">
        <w:rPr>
          <w:sz w:val="16"/>
        </w:rPr>
        <w:t xml:space="preserve">ations </w:t>
      </w:r>
      <w:r w:rsidRPr="006E3726">
        <w:rPr>
          <w:rStyle w:val="StyleUnderline"/>
        </w:rPr>
        <w:t>C</w:t>
      </w:r>
      <w:r w:rsidRPr="007C39FB">
        <w:rPr>
          <w:sz w:val="16"/>
        </w:rPr>
        <w:t xml:space="preserve">onvention on the </w:t>
      </w:r>
      <w:r w:rsidRPr="006E3726">
        <w:rPr>
          <w:rStyle w:val="StyleUnderline"/>
        </w:rPr>
        <w:t>L</w:t>
      </w:r>
      <w:r w:rsidRPr="007C39FB">
        <w:rPr>
          <w:sz w:val="16"/>
        </w:rPr>
        <w:t xml:space="preserve">aw </w:t>
      </w:r>
      <w:r w:rsidRPr="006E3726">
        <w:rPr>
          <w:rStyle w:val="StyleUnderline"/>
        </w:rPr>
        <w:t>o</w:t>
      </w:r>
      <w:r w:rsidRPr="007C39FB">
        <w:rPr>
          <w:sz w:val="16"/>
        </w:rPr>
        <w:t xml:space="preserve">f the </w:t>
      </w:r>
      <w:r w:rsidRPr="006E3726">
        <w:rPr>
          <w:rStyle w:val="StyleUnderline"/>
        </w:rPr>
        <w:t>S</w:t>
      </w:r>
      <w:r w:rsidRPr="007C39FB">
        <w:rPr>
          <w:sz w:val="16"/>
        </w:rPr>
        <w:t xml:space="preserve">ea, </w:t>
      </w:r>
      <w:r w:rsidRPr="006E3726">
        <w:rPr>
          <w:rStyle w:val="StyleUnderline"/>
        </w:rPr>
        <w:t>or the</w:t>
      </w:r>
      <w:r w:rsidRPr="007C39FB">
        <w:rPr>
          <w:sz w:val="16"/>
        </w:rPr>
        <w:t xml:space="preserve"> </w:t>
      </w:r>
      <w:r w:rsidRPr="006E3726">
        <w:rPr>
          <w:rStyle w:val="StyleUnderline"/>
        </w:rPr>
        <w:t>I</w:t>
      </w:r>
      <w:r w:rsidRPr="007C39FB">
        <w:rPr>
          <w:sz w:val="16"/>
        </w:rPr>
        <w:t xml:space="preserve">nternational </w:t>
      </w:r>
      <w:r w:rsidRPr="006E3726">
        <w:rPr>
          <w:rStyle w:val="StyleUnderline"/>
        </w:rPr>
        <w:t>T</w:t>
      </w:r>
      <w:r w:rsidRPr="007C39FB">
        <w:rPr>
          <w:sz w:val="16"/>
        </w:rPr>
        <w:t xml:space="preserve">elecommunications </w:t>
      </w:r>
      <w:r w:rsidRPr="006E3726">
        <w:rPr>
          <w:rStyle w:val="StyleUnderline"/>
        </w:rPr>
        <w:t>U</w:t>
      </w:r>
      <w:r w:rsidRPr="007C39FB">
        <w:rPr>
          <w:sz w:val="16"/>
        </w:rPr>
        <w:t>nion, which allocates satellite orbits.</w:t>
      </w:r>
    </w:p>
    <w:p w14:paraId="575B1CBD" w14:textId="77777777" w:rsidR="00400F61" w:rsidRPr="007C39FB" w:rsidRDefault="00400F61" w:rsidP="00400F61">
      <w:pPr>
        <w:rPr>
          <w:sz w:val="16"/>
        </w:rPr>
      </w:pPr>
      <w:r w:rsidRPr="007C39FB">
        <w:rPr>
          <w:rStyle w:val="StyleUnderline"/>
        </w:rPr>
        <w:t>This would provide</w:t>
      </w:r>
      <w:r w:rsidRPr="007C39FB">
        <w:rPr>
          <w:sz w:val="16"/>
        </w:rPr>
        <w:t xml:space="preserve"> the </w:t>
      </w:r>
      <w:r w:rsidRPr="007C39FB">
        <w:rPr>
          <w:rStyle w:val="StyleUnderline"/>
        </w:rPr>
        <w:t>stable business and investment environment</w:t>
      </w:r>
      <w:r w:rsidRPr="007C39FB">
        <w:rPr>
          <w:sz w:val="16"/>
        </w:rPr>
        <w:t xml:space="preserve"> that entrepreneurs seek by ensuring international law and obligations are met. </w:t>
      </w:r>
      <w:r w:rsidRPr="007C39FB">
        <w:rPr>
          <w:rStyle w:val="StyleUnderline"/>
          <w:highlight w:val="green"/>
        </w:rPr>
        <w:t xml:space="preserve">This body could </w:t>
      </w:r>
      <w:r w:rsidRPr="007C39FB">
        <w:rPr>
          <w:rStyle w:val="Emphasis"/>
          <w:highlight w:val="green"/>
        </w:rPr>
        <w:t xml:space="preserve">license </w:t>
      </w:r>
      <w:r w:rsidRPr="007C39FB">
        <w:rPr>
          <w:rStyle w:val="Emphasis"/>
        </w:rPr>
        <w:t xml:space="preserve">outer space </w:t>
      </w:r>
      <w:r w:rsidRPr="007C39FB">
        <w:rPr>
          <w:rStyle w:val="Emphasis"/>
          <w:highlight w:val="green"/>
        </w:rPr>
        <w:t>resources</w:t>
      </w:r>
      <w:r w:rsidRPr="007C39FB">
        <w:rPr>
          <w:rStyle w:val="StyleUnderline"/>
          <w:highlight w:val="green"/>
        </w:rPr>
        <w:t xml:space="preserve"> and </w:t>
      </w:r>
      <w:r w:rsidRPr="007C39FB">
        <w:rPr>
          <w:rStyle w:val="Emphasis"/>
          <w:highlight w:val="green"/>
        </w:rPr>
        <w:t xml:space="preserve">levy a royalty </w:t>
      </w:r>
      <w:r w:rsidRPr="007C39FB">
        <w:rPr>
          <w:rStyle w:val="Emphasis"/>
        </w:rPr>
        <w:t>on production</w:t>
      </w:r>
      <w:r w:rsidRPr="007C39FB">
        <w:rPr>
          <w:rStyle w:val="StyleUnderline"/>
        </w:rPr>
        <w:t>, which is part of standard business practice between petroleum and other mining companies and governments here on Earth</w:t>
      </w:r>
      <w:r w:rsidRPr="007C39FB">
        <w:rPr>
          <w:sz w:val="16"/>
        </w:rPr>
        <w:t>.</w:t>
      </w:r>
    </w:p>
    <w:p w14:paraId="5D6A5A25" w14:textId="77777777" w:rsidR="00400F61" w:rsidRPr="006E3726" w:rsidRDefault="00400F61" w:rsidP="00400F61">
      <w:pPr>
        <w:rPr>
          <w:rStyle w:val="StyleUnderline"/>
        </w:rPr>
      </w:pPr>
      <w:r w:rsidRPr="007C39FB">
        <w:rPr>
          <w:sz w:val="16"/>
        </w:rPr>
        <w:t xml:space="preserve">In turn, </w:t>
      </w:r>
      <w:r w:rsidRPr="007C39FB">
        <w:rPr>
          <w:rStyle w:val="StyleUnderline"/>
        </w:rPr>
        <w:t xml:space="preserve">these </w:t>
      </w:r>
      <w:r w:rsidRPr="007C39FB">
        <w:rPr>
          <w:rStyle w:val="StyleUnderline"/>
          <w:highlight w:val="green"/>
        </w:rPr>
        <w:t>revenues</w:t>
      </w:r>
      <w:r w:rsidRPr="007C39FB">
        <w:rPr>
          <w:sz w:val="16"/>
        </w:rPr>
        <w:t xml:space="preserve">, </w:t>
      </w:r>
      <w:r w:rsidRPr="006E3726">
        <w:rPr>
          <w:rStyle w:val="StyleUnderline"/>
        </w:rPr>
        <w:t>or a significant portion</w:t>
      </w:r>
      <w:r w:rsidRPr="007C39FB">
        <w:rPr>
          <w:sz w:val="16"/>
        </w:rPr>
        <w:t xml:space="preserve"> thereof, </w:t>
      </w:r>
      <w:r w:rsidRPr="007C39FB">
        <w:rPr>
          <w:rStyle w:val="StyleUnderline"/>
          <w:highlight w:val="green"/>
        </w:rPr>
        <w:t>would be deposited in a</w:t>
      </w:r>
      <w:r w:rsidRPr="006E3726">
        <w:rPr>
          <w:rStyle w:val="StyleUnderline"/>
        </w:rPr>
        <w:t xml:space="preserve"> </w:t>
      </w:r>
      <w:r w:rsidRPr="007C39FB">
        <w:rPr>
          <w:rStyle w:val="Emphasis"/>
          <w:highlight w:val="green"/>
        </w:rPr>
        <w:t>Space Resource Fund</w:t>
      </w:r>
      <w:r w:rsidRPr="007C39FB">
        <w:rPr>
          <w:sz w:val="16"/>
        </w:rPr>
        <w:t xml:space="preserve">, possibly </w:t>
      </w:r>
      <w:r w:rsidRPr="006E3726">
        <w:rPr>
          <w:rStyle w:val="StyleUnderline"/>
        </w:rPr>
        <w:t>under the aegis of the World Bank</w:t>
      </w:r>
      <w:r w:rsidRPr="007C39FB">
        <w:rPr>
          <w:sz w:val="16"/>
        </w:rPr>
        <w:t xml:space="preserve">. </w:t>
      </w:r>
      <w:r w:rsidRPr="007C39FB">
        <w:rPr>
          <w:rStyle w:val="StyleUnderline"/>
        </w:rPr>
        <w:t xml:space="preserve">And </w:t>
      </w:r>
      <w:r w:rsidRPr="007C39FB">
        <w:rPr>
          <w:rStyle w:val="StyleUnderline"/>
          <w:highlight w:val="green"/>
        </w:rPr>
        <w:t>every</w:t>
      </w:r>
      <w:r w:rsidRPr="007C39FB">
        <w:rPr>
          <w:sz w:val="16"/>
        </w:rPr>
        <w:t xml:space="preserve"> single </w:t>
      </w:r>
      <w:r w:rsidRPr="007C39FB">
        <w:rPr>
          <w:rStyle w:val="StyleUnderline"/>
          <w:highlight w:val="green"/>
        </w:rPr>
        <w:t xml:space="preserve">citizen </w:t>
      </w:r>
      <w:r w:rsidRPr="007C39FB">
        <w:rPr>
          <w:rStyle w:val="StyleUnderline"/>
        </w:rPr>
        <w:t>on Earth</w:t>
      </w:r>
      <w:r w:rsidRPr="007C39FB">
        <w:rPr>
          <w:sz w:val="16"/>
        </w:rPr>
        <w:t xml:space="preserve">, say </w:t>
      </w:r>
      <w:r w:rsidRPr="007C39FB">
        <w:rPr>
          <w:rStyle w:val="StyleUnderline"/>
        </w:rPr>
        <w:t xml:space="preserve">aged </w:t>
      </w:r>
      <w:r w:rsidRPr="007C39FB">
        <w:rPr>
          <w:rStyle w:val="StyleUnderline"/>
          <w:highlight w:val="green"/>
        </w:rPr>
        <w:t>18 or above</w:t>
      </w:r>
      <w:r w:rsidRPr="006E3726">
        <w:rPr>
          <w:rStyle w:val="StyleUnderline"/>
        </w:rPr>
        <w:t xml:space="preserve">, </w:t>
      </w:r>
      <w:r w:rsidRPr="007C39FB">
        <w:rPr>
          <w:rStyle w:val="StyleUnderline"/>
          <w:highlight w:val="green"/>
        </w:rPr>
        <w:t>would receive a dividend</w:t>
      </w:r>
      <w:r w:rsidRPr="006E3726">
        <w:rPr>
          <w:rStyle w:val="StyleUnderline"/>
        </w:rPr>
        <w:t xml:space="preserve"> on a yearly basis as their rightful share as owners of the common province of humankind.</w:t>
      </w:r>
    </w:p>
    <w:p w14:paraId="54113553" w14:textId="77777777" w:rsidR="00400F61" w:rsidRPr="007C39FB" w:rsidRDefault="00400F61" w:rsidP="00400F61">
      <w:pPr>
        <w:rPr>
          <w:sz w:val="16"/>
          <w:szCs w:val="16"/>
        </w:rPr>
      </w:pPr>
      <w:r w:rsidRPr="007C39FB">
        <w:rPr>
          <w:sz w:val="16"/>
          <w:szCs w:val="16"/>
        </w:rPr>
        <w:t>Crucially, we are not suggesting redistribution, which has been an obstacle to the International Seabed Authority and the Moon Treaty in the past, but a fair share dividend of wealth that truly belongs to everyone.</w:t>
      </w:r>
    </w:p>
    <w:p w14:paraId="3337A2F8" w14:textId="77777777" w:rsidR="00400F61" w:rsidRPr="006E3726" w:rsidRDefault="00400F61" w:rsidP="00400F61">
      <w:pPr>
        <w:rPr>
          <w:rStyle w:val="StyleUnderline"/>
        </w:rPr>
      </w:pPr>
      <w:r w:rsidRPr="006E3726">
        <w:rPr>
          <w:rStyle w:val="StyleUnderline"/>
        </w:rPr>
        <w:t>Our model</w:t>
      </w:r>
      <w:r w:rsidRPr="007C39FB">
        <w:rPr>
          <w:sz w:val="16"/>
        </w:rPr>
        <w:t xml:space="preserve"> doesn’t provide a handout, or a welfare cheque, or charity from a trillionaire </w:t>
      </w:r>
      <w:proofErr w:type="spellStart"/>
      <w:r w:rsidRPr="007C39FB">
        <w:rPr>
          <w:sz w:val="16"/>
        </w:rPr>
        <w:t>philanthopist</w:t>
      </w:r>
      <w:proofErr w:type="spellEnd"/>
      <w:r w:rsidRPr="007C39FB">
        <w:rPr>
          <w:sz w:val="16"/>
        </w:rPr>
        <w:t xml:space="preserve">; it </w:t>
      </w:r>
      <w:r w:rsidRPr="006E3726">
        <w:rPr>
          <w:rStyle w:val="StyleUnderline"/>
        </w:rPr>
        <w:t xml:space="preserve">pays every owner in a </w:t>
      </w:r>
      <w:proofErr w:type="gramStart"/>
      <w:r w:rsidRPr="006E3726">
        <w:rPr>
          <w:rStyle w:val="StyleUnderline"/>
        </w:rPr>
        <w:t>global commons</w:t>
      </w:r>
      <w:proofErr w:type="gramEnd"/>
      <w:r w:rsidRPr="006E3726">
        <w:rPr>
          <w:rStyle w:val="StyleUnderline"/>
        </w:rPr>
        <w:t xml:space="preserve"> a share of what is rightfully theirs.</w:t>
      </w:r>
    </w:p>
    <w:p w14:paraId="7873DA8F" w14:textId="77777777" w:rsidR="00400F61" w:rsidRPr="007C39FB" w:rsidRDefault="00400F61" w:rsidP="00400F61">
      <w:pPr>
        <w:rPr>
          <w:sz w:val="16"/>
        </w:rPr>
      </w:pPr>
      <w:r w:rsidRPr="007C39FB">
        <w:rPr>
          <w:rStyle w:val="Emphasis"/>
          <w:highlight w:val="green"/>
        </w:rPr>
        <w:t>Even tiny dividends</w:t>
      </w:r>
      <w:r w:rsidRPr="007C39FB">
        <w:rPr>
          <w:rStyle w:val="StyleUnderline"/>
          <w:highlight w:val="green"/>
        </w:rPr>
        <w:t xml:space="preserve"> by the standards of</w:t>
      </w:r>
      <w:r w:rsidRPr="006E3726">
        <w:rPr>
          <w:rStyle w:val="StyleUnderline"/>
        </w:rPr>
        <w:t xml:space="preserve"> the world’s </w:t>
      </w:r>
      <w:r w:rsidRPr="007C39FB">
        <w:rPr>
          <w:rStyle w:val="StyleUnderline"/>
          <w:highlight w:val="green"/>
        </w:rPr>
        <w:t xml:space="preserve">wealthy nations would </w:t>
      </w:r>
      <w:r w:rsidRPr="007C39FB">
        <w:rPr>
          <w:rStyle w:val="Emphasis"/>
          <w:highlight w:val="green"/>
        </w:rPr>
        <w:t>make a difference</w:t>
      </w:r>
      <w:r w:rsidRPr="007C39FB">
        <w:rPr>
          <w:sz w:val="16"/>
        </w:rPr>
        <w:t xml:space="preserve"> for some developing world farmers. If there truly are trillions of dollars out there, then </w:t>
      </w:r>
      <w:r w:rsidRPr="006E3726">
        <w:rPr>
          <w:rStyle w:val="StyleUnderline"/>
        </w:rPr>
        <w:t>this might be</w:t>
      </w:r>
      <w:r w:rsidRPr="007C39FB">
        <w:rPr>
          <w:sz w:val="16"/>
        </w:rPr>
        <w:t xml:space="preserve"> something fundamentally </w:t>
      </w:r>
      <w:r w:rsidRPr="006E3726">
        <w:rPr>
          <w:rStyle w:val="StyleUnderline"/>
        </w:rPr>
        <w:t>world changing</w:t>
      </w:r>
      <w:r w:rsidRPr="007C39FB">
        <w:rPr>
          <w:sz w:val="16"/>
        </w:rPr>
        <w:t>.</w:t>
      </w:r>
    </w:p>
    <w:p w14:paraId="0F949152" w14:textId="77777777" w:rsidR="00400F61" w:rsidRPr="007C39FB" w:rsidRDefault="00400F61" w:rsidP="00400F61">
      <w:pPr>
        <w:rPr>
          <w:sz w:val="16"/>
          <w:szCs w:val="16"/>
        </w:rPr>
      </w:pPr>
      <w:r w:rsidRPr="007C39FB">
        <w:rPr>
          <w:sz w:val="16"/>
          <w:szCs w:val="16"/>
        </w:rPr>
        <w:t>We accept that Larry Page and Sir Richard Branson – founding investors and advisors in Planetary Resources – and its founders Eric Anderson and Peter Diamandis, truly want humanity to benefit from outer space, and that they truly believe in corporate social responsibility and a sustainable future. We would encourage them to embrace the idea that the sky really does belong to all of us, as the common “province of all mankind”.</w:t>
      </w:r>
    </w:p>
    <w:p w14:paraId="5197A385" w14:textId="77777777" w:rsidR="00400F61" w:rsidRPr="007C39FB" w:rsidRDefault="00400F61" w:rsidP="00400F61">
      <w:pPr>
        <w:rPr>
          <w:sz w:val="16"/>
          <w:szCs w:val="16"/>
        </w:rPr>
      </w:pPr>
      <w:r w:rsidRPr="007C39FB">
        <w:rPr>
          <w:sz w:val="16"/>
          <w:szCs w:val="16"/>
        </w:rPr>
        <w:t>By paying rent for the right to exploit resources in space and royalties on production, the same way oil companies pay to exploit oil in the Gulf of Mexico, they’ll be engaging in business as usual.</w:t>
      </w:r>
    </w:p>
    <w:p w14:paraId="41691004" w14:textId="77777777" w:rsidR="00400F61" w:rsidRDefault="00400F61" w:rsidP="00400F61">
      <w:pPr>
        <w:rPr>
          <w:sz w:val="16"/>
          <w:szCs w:val="16"/>
        </w:rPr>
      </w:pPr>
      <w:r w:rsidRPr="007C39FB">
        <w:rPr>
          <w:sz w:val="16"/>
          <w:szCs w:val="16"/>
        </w:rPr>
        <w:t>They will have bought the right to make a potentially enormous profit and prove they really are responsible global citizens. And they’d get a citizen’s dividend cheque too.</w:t>
      </w:r>
    </w:p>
    <w:p w14:paraId="7698361A" w14:textId="77777777" w:rsidR="00400F61" w:rsidRPr="007C39FB" w:rsidRDefault="00400F61" w:rsidP="00400F61">
      <w:pPr>
        <w:rPr>
          <w:sz w:val="16"/>
          <w:szCs w:val="16"/>
        </w:rPr>
      </w:pPr>
    </w:p>
    <w:p w14:paraId="7DD19DC1" w14:textId="77777777" w:rsidR="00400F61" w:rsidRDefault="00400F61" w:rsidP="00400F61">
      <w:pPr>
        <w:rPr>
          <w:sz w:val="16"/>
        </w:rPr>
      </w:pPr>
    </w:p>
    <w:p w14:paraId="2F02ECE3" w14:textId="77777777" w:rsidR="00400F61" w:rsidRDefault="00400F61" w:rsidP="00400F61">
      <w:pPr>
        <w:pStyle w:val="Heading1"/>
      </w:pPr>
      <w:r>
        <w:t>Case</w:t>
      </w:r>
    </w:p>
    <w:p w14:paraId="1E468E3E" w14:textId="77777777" w:rsidR="00400F61" w:rsidRDefault="00400F61" w:rsidP="00400F61">
      <w:pPr>
        <w:pStyle w:val="Heading3"/>
      </w:pPr>
      <w:r>
        <w:t>Framing</w:t>
      </w:r>
    </w:p>
    <w:p w14:paraId="13CBA8D5" w14:textId="77777777" w:rsidR="00400F61" w:rsidRPr="00E224DE" w:rsidRDefault="00400F61" w:rsidP="00400F61">
      <w:pPr>
        <w:pStyle w:val="Heading4"/>
        <w:rPr>
          <w:rFonts w:cs="Calibri"/>
        </w:rPr>
      </w:pPr>
      <w:r w:rsidRPr="00E224DE">
        <w:rPr>
          <w:rFonts w:cs="Calibri"/>
        </w:rPr>
        <w:t xml:space="preserve">Extinction </w:t>
      </w:r>
      <w:proofErr w:type="spellStart"/>
      <w:r>
        <w:rPr>
          <w:rFonts w:cs="Calibri"/>
        </w:rPr>
        <w:t>ows</w:t>
      </w:r>
      <w:proofErr w:type="spellEnd"/>
      <w:r w:rsidRPr="00E224DE">
        <w:rPr>
          <w:rFonts w:cs="Calibri"/>
        </w:rPr>
        <w:t xml:space="preserve"> </w:t>
      </w:r>
    </w:p>
    <w:p w14:paraId="0718B1B9" w14:textId="77777777" w:rsidR="00400F61" w:rsidRPr="00E224DE" w:rsidRDefault="00400F61" w:rsidP="00400F61">
      <w:r w:rsidRPr="00E224DE">
        <w:rPr>
          <w:rStyle w:val="Style13ptBold"/>
        </w:rPr>
        <w:t>Todd 17</w:t>
      </w:r>
      <w:r w:rsidRPr="00E224DE">
        <w:t xml:space="preserve"> [Ben has a 1st from Oxford in Physics and Philosophy, has published in Climate Physics, once kick-boxed for Oxford, and speaks Chinese, badly. "The case for reducing extinction risk." </w:t>
      </w:r>
      <w:hyperlink r:id="rId13" w:history="1">
        <w:r w:rsidRPr="00E224DE">
          <w:rPr>
            <w:rStyle w:val="Hyperlink"/>
          </w:rPr>
          <w:t>https://80000hours.org/articles/extinction-risk/</w:t>
        </w:r>
      </w:hyperlink>
      <w:r w:rsidRPr="00E224DE">
        <w:t xml:space="preserve">] </w:t>
      </w:r>
      <w:proofErr w:type="spellStart"/>
      <w:r w:rsidRPr="00E224DE">
        <w:t>brett</w:t>
      </w:r>
      <w:proofErr w:type="spellEnd"/>
    </w:p>
    <w:p w14:paraId="5966BE7A" w14:textId="0B9664D4" w:rsidR="00400F61" w:rsidRDefault="00400F61" w:rsidP="00400F61">
      <w:pPr>
        <w:rPr>
          <w:sz w:val="8"/>
        </w:rPr>
      </w:pPr>
      <w:r w:rsidRPr="00E224DE">
        <w:rPr>
          <w:sz w:val="8"/>
        </w:rPr>
        <w:t xml:space="preserve">In this new age, </w:t>
      </w:r>
      <w:r w:rsidRPr="00E224DE">
        <w:rPr>
          <w:rStyle w:val="StyleUnderline"/>
        </w:rPr>
        <w:t xml:space="preserve">what should be our </w:t>
      </w:r>
      <w:r w:rsidRPr="00E224DE">
        <w:rPr>
          <w:sz w:val="8"/>
        </w:rPr>
        <w:t>biggest priority</w:t>
      </w:r>
      <w:r w:rsidRPr="00E224DE">
        <w:rPr>
          <w:rStyle w:val="StyleUnderline"/>
        </w:rPr>
        <w:t xml:space="preserve"> as a </w:t>
      </w:r>
      <w:proofErr w:type="spellStart"/>
      <w:r w:rsidRPr="00E224DE">
        <w:rPr>
          <w:rStyle w:val="StyleUnderline"/>
        </w:rPr>
        <w:t>civilisation</w:t>
      </w:r>
      <w:proofErr w:type="spellEnd"/>
      <w:r w:rsidRPr="00E224DE">
        <w:rPr>
          <w:rStyle w:val="StyleUnderline"/>
        </w:rPr>
        <w:t>?</w:t>
      </w:r>
      <w:r w:rsidRPr="00E224DE">
        <w:rPr>
          <w:sz w:val="8"/>
        </w:rPr>
        <w:t xml:space="preserve"> Improving technology? Helping the poor? Changing the political system? Here’s a suggestion that’s not so often discussed: </w:t>
      </w:r>
      <w:r w:rsidRPr="00E224DE">
        <w:rPr>
          <w:rStyle w:val="StyleUnderline"/>
          <w:highlight w:val="green"/>
        </w:rPr>
        <w:t xml:space="preserve">our </w:t>
      </w:r>
      <w:proofErr w:type="gramStart"/>
      <w:r w:rsidRPr="00E224DE">
        <w:rPr>
          <w:rStyle w:val="StyleUnderline"/>
          <w:highlight w:val="green"/>
        </w:rPr>
        <w:t>first priority</w:t>
      </w:r>
      <w:proofErr w:type="gramEnd"/>
      <w:r w:rsidRPr="00E224DE">
        <w:rPr>
          <w:rStyle w:val="StyleUnderline"/>
          <w:highlight w:val="green"/>
        </w:rPr>
        <w:t xml:space="preserve"> should be to </w:t>
      </w:r>
      <w:r w:rsidRPr="00E224DE">
        <w:rPr>
          <w:rStyle w:val="Emphasis"/>
          <w:highlight w:val="green"/>
        </w:rPr>
        <w:t>survive</w:t>
      </w:r>
      <w:r w:rsidRPr="00E224DE">
        <w:rPr>
          <w:sz w:val="8"/>
        </w:rPr>
        <w:t xml:space="preserve">. </w:t>
      </w:r>
      <w:r w:rsidRPr="00E224DE">
        <w:rPr>
          <w:rStyle w:val="StyleUnderline"/>
        </w:rPr>
        <w:t xml:space="preserve">So long as </w:t>
      </w:r>
      <w:proofErr w:type="spellStart"/>
      <w:r w:rsidRPr="00E224DE">
        <w:rPr>
          <w:rStyle w:val="StyleUnderline"/>
        </w:rPr>
        <w:t>civilisation</w:t>
      </w:r>
      <w:proofErr w:type="spellEnd"/>
      <w:r w:rsidRPr="00E224DE">
        <w:rPr>
          <w:rStyle w:val="StyleUnderline"/>
        </w:rPr>
        <w:t xml:space="preserve"> continues to exist, </w:t>
      </w:r>
      <w:r w:rsidRPr="00E224DE">
        <w:rPr>
          <w:rStyle w:val="StyleUnderline"/>
          <w:highlight w:val="green"/>
        </w:rPr>
        <w:t>we’ll have the chance to solve</w:t>
      </w:r>
      <w:r w:rsidRPr="00E224DE">
        <w:rPr>
          <w:rStyle w:val="StyleUnderline"/>
        </w:rPr>
        <w:t xml:space="preserve"> all our </w:t>
      </w:r>
      <w:r w:rsidRPr="00E224DE">
        <w:rPr>
          <w:rStyle w:val="Emphasis"/>
          <w:highlight w:val="green"/>
        </w:rPr>
        <w:t xml:space="preserve">other </w:t>
      </w:r>
      <w:proofErr w:type="gramStart"/>
      <w:r w:rsidRPr="00E224DE">
        <w:rPr>
          <w:rStyle w:val="Emphasis"/>
          <w:highlight w:val="green"/>
        </w:rPr>
        <w:t>problems</w:t>
      </w:r>
      <w:r w:rsidRPr="00E224DE">
        <w:rPr>
          <w:rStyle w:val="StyleUnderline"/>
        </w:rPr>
        <w:t>, and</w:t>
      </w:r>
      <w:proofErr w:type="gramEnd"/>
      <w:r w:rsidRPr="00E224DE">
        <w:rPr>
          <w:rStyle w:val="StyleUnderline"/>
        </w:rPr>
        <w:t xml:space="preserve"> have a far better future. But </w:t>
      </w:r>
      <w:r w:rsidRPr="00E224DE">
        <w:rPr>
          <w:rStyle w:val="Emphasis"/>
          <w:highlight w:val="green"/>
        </w:rPr>
        <w:t>if we go extinct, that’s it</w:t>
      </w:r>
      <w:r w:rsidRPr="00E224DE">
        <w:rPr>
          <w:sz w:val="8"/>
        </w:rPr>
        <w:t xml:space="preserve">. Why isn’t this priority more discussed? Here’s one reason: many people don’t yet appreciate the change in situation, and so don’t think our future is at risk. Social science researcher Spencer Greenberg surveyed Americans on their estimate of the chances of human extinction within 50 years. The results found that many think the chances are extremely low, with over 30% guessing they’re under one in ten million.3 We used to think the risks were extremely low as well, but when we </w:t>
      </w:r>
      <w:proofErr w:type="gramStart"/>
      <w:r w:rsidRPr="00E224DE">
        <w:rPr>
          <w:sz w:val="8"/>
        </w:rPr>
        <w:t>looked into</w:t>
      </w:r>
      <w:proofErr w:type="gramEnd"/>
      <w:r w:rsidRPr="00E224DE">
        <w:rPr>
          <w:sz w:val="8"/>
        </w:rPr>
        <w:t xml:space="preserve"> it, we changed our minds. As we’ll see, researchers who study these issues think the risks are over one thousand times </w:t>
      </w:r>
      <w:proofErr w:type="gramStart"/>
      <w:r w:rsidRPr="00E224DE">
        <w:rPr>
          <w:sz w:val="8"/>
        </w:rPr>
        <w:t>higher, and</w:t>
      </w:r>
      <w:proofErr w:type="gramEnd"/>
      <w:r w:rsidRPr="00E224DE">
        <w:rPr>
          <w:sz w:val="8"/>
        </w:rPr>
        <w:t xml:space="preserve"> are probably increasing. These concerns have started a new movement working to safeguard </w:t>
      </w:r>
      <w:proofErr w:type="spellStart"/>
      <w:r w:rsidRPr="00E224DE">
        <w:rPr>
          <w:sz w:val="8"/>
        </w:rPr>
        <w:t>civilisation</w:t>
      </w:r>
      <w:proofErr w:type="spellEnd"/>
      <w:r w:rsidRPr="00E224DE">
        <w:rPr>
          <w:sz w:val="8"/>
        </w:rPr>
        <w:t xml:space="preserve">, which has been joined by Stephen Hawking, Max </w:t>
      </w:r>
      <w:proofErr w:type="spellStart"/>
      <w:r w:rsidRPr="00E224DE">
        <w:rPr>
          <w:sz w:val="8"/>
        </w:rPr>
        <w:t>Tegmark</w:t>
      </w:r>
      <w:proofErr w:type="spellEnd"/>
      <w:r w:rsidRPr="00E224DE">
        <w:rPr>
          <w:sz w:val="8"/>
        </w:rPr>
        <w:t xml:space="preserve">, and new institutes founded by researchers at Cambridge, MIT, Oxford, and elsewhere. In the rest of this article, we cover the greatest risks to </w:t>
      </w:r>
      <w:proofErr w:type="spellStart"/>
      <w:r w:rsidRPr="00E224DE">
        <w:rPr>
          <w:sz w:val="8"/>
        </w:rPr>
        <w:t>civilisation</w:t>
      </w:r>
      <w:proofErr w:type="spellEnd"/>
      <w:r w:rsidRPr="00E224DE">
        <w:rPr>
          <w:sz w:val="8"/>
        </w:rPr>
        <w:t xml:space="preserve">, including some that might be bigger than nuclear war and climate change. We then make the case that reducing these risks could be the most important thing you do with your </w:t>
      </w:r>
      <w:proofErr w:type="gramStart"/>
      <w:r w:rsidRPr="00E224DE">
        <w:rPr>
          <w:sz w:val="8"/>
        </w:rPr>
        <w:t>life, and</w:t>
      </w:r>
      <w:proofErr w:type="gramEnd"/>
      <w:r w:rsidRPr="00E224DE">
        <w:rPr>
          <w:sz w:val="8"/>
        </w:rPr>
        <w:t xml:space="preserve"> explain exactly what you can do to help. If you would like to use your career to work on these issues, we can also give one-on-one support. Reading time: 25 minutes How likely are you to be killed by an asteroid? An overview of naturally occurring existential risks A one in ten million </w:t>
      </w:r>
      <w:proofErr w:type="gramStart"/>
      <w:r w:rsidRPr="00E224DE">
        <w:rPr>
          <w:sz w:val="8"/>
        </w:rPr>
        <w:t>chance</w:t>
      </w:r>
      <w:proofErr w:type="gramEnd"/>
      <w:r w:rsidRPr="00E224DE">
        <w:rPr>
          <w:sz w:val="8"/>
        </w:rPr>
        <w:t xml:space="preserve"> of extinction in the next 50 years — what many people think the risk is — must be an underestimate. Naturally occurring existential risks can be estimated pretty accurately from </w:t>
      </w:r>
      <w:proofErr w:type="gramStart"/>
      <w:r w:rsidRPr="00E224DE">
        <w:rPr>
          <w:sz w:val="8"/>
        </w:rPr>
        <w:t>history, and</w:t>
      </w:r>
      <w:proofErr w:type="gramEnd"/>
      <w:r w:rsidRPr="00E224DE">
        <w:rPr>
          <w:sz w:val="8"/>
        </w:rPr>
        <w:t xml:space="preserve"> are much higher. If Earth was hit by a 1km-wide asteroid, there’s a chance that </w:t>
      </w:r>
      <w:proofErr w:type="spellStart"/>
      <w:r w:rsidRPr="00E224DE">
        <w:rPr>
          <w:sz w:val="8"/>
        </w:rPr>
        <w:t>civilisation</w:t>
      </w:r>
      <w:proofErr w:type="spellEnd"/>
      <w:r w:rsidRPr="00E224DE">
        <w:rPr>
          <w:sz w:val="8"/>
        </w:rPr>
        <w:t xml:space="preserve"> would be destroyed. By looking at the historical record, and tracking the objects in the sky, astronomers can estimate the risk of an asteroid this size hitting Earth as about 1 in 5000 per century.4 That’s higher than most people’s chances of being in a plane crash (about one in five million per flight), and already about 1000-times higher than the one in ten million risk that some people estimated.5 Some argue that although a 1km-sized object would be a disaster, it wouldn’t be enough to cause extinction, so this is a high estimate of the risk. But on the other hand, there are other naturally occurring risks, such as supervolcanoes.6 All this said, natural risks are still quite small in absolute terms. An upcoming paper by Dr. Toby Ord estimated that if we sum all the natural risks together, they’re very unlikely to add up to more than a 1 in 300 chance of extinction per century.7 Unfortunately, as we’ll now show, the natural risks are dwarfed by the human-caused ones. And </w:t>
      </w:r>
      <w:proofErr w:type="gramStart"/>
      <w:r w:rsidRPr="00E224DE">
        <w:rPr>
          <w:sz w:val="8"/>
        </w:rPr>
        <w:t>this is why</w:t>
      </w:r>
      <w:proofErr w:type="gramEnd"/>
      <w:r w:rsidRPr="00E224DE">
        <w:rPr>
          <w:sz w:val="8"/>
        </w:rPr>
        <w:t xml:space="preserve"> the risk of extinction has become an especially urgent issue. A history of progress, leading to the start of the most dangerous epoch in human history If you look at history over millennia, the basic message is that for a long-time almost everyone was poor, and then in the 18th century, that changed.8 Large economic growth created the conditions in which now face anthropogenic existential risks This was caused by the industrial revolution — perhaps the most important event in history. It wasn’t just wealth that grew. The following chart shows that over the long-term, life expectancy, energy use and democracy have all grown rapidly, while the percentage living in poverty has dramatically decreased.9 Chart prepared by Luke Muehlhauser in 2017. Literacy and education levels have also dramatically increased: Image source. People also seem to become happier as they get wealthier. In The Better Angels of Our Nature, Steven Pinker argues that violence is going down.10 Individual freedom has increased, while racism, sexism and homophobia have decreased. Many people think the world is getting worse,11 and it’s true that modern </w:t>
      </w:r>
      <w:proofErr w:type="spellStart"/>
      <w:r w:rsidRPr="00E224DE">
        <w:rPr>
          <w:sz w:val="8"/>
        </w:rPr>
        <w:t>civilisation</w:t>
      </w:r>
      <w:proofErr w:type="spellEnd"/>
      <w:r w:rsidRPr="00E224DE">
        <w:rPr>
          <w:sz w:val="8"/>
        </w:rPr>
        <w:t xml:space="preserve"> does some terrible things, such as factory farming. But as you can see in the data, many important measures of </w:t>
      </w:r>
      <w:r w:rsidRPr="00E224DE">
        <w:rPr>
          <w:rStyle w:val="Emphasis"/>
          <w:highlight w:val="green"/>
        </w:rPr>
        <w:t>progress</w:t>
      </w:r>
      <w:r w:rsidRPr="00E224DE">
        <w:rPr>
          <w:rStyle w:val="Emphasis"/>
        </w:rPr>
        <w:t xml:space="preserve"> have </w:t>
      </w:r>
      <w:r w:rsidRPr="00E224DE">
        <w:rPr>
          <w:rStyle w:val="Emphasis"/>
          <w:highlight w:val="green"/>
        </w:rPr>
        <w:t>improved dramatically</w:t>
      </w:r>
      <w:r w:rsidRPr="00E224DE">
        <w:rPr>
          <w:sz w:val="8"/>
        </w:rPr>
        <w:t xml:space="preserve">. More to the point, no matter what you think has happened in the past, if we look forward, improving technology, political </w:t>
      </w:r>
      <w:proofErr w:type="spellStart"/>
      <w:r w:rsidRPr="00E224DE">
        <w:rPr>
          <w:sz w:val="8"/>
        </w:rPr>
        <w:t>organisation</w:t>
      </w:r>
      <w:proofErr w:type="spellEnd"/>
      <w:r w:rsidRPr="00E224DE">
        <w:rPr>
          <w:sz w:val="8"/>
        </w:rPr>
        <w:t xml:space="preserve"> and freedom gives </w:t>
      </w:r>
      <w:r w:rsidRPr="00E224DE">
        <w:rPr>
          <w:rStyle w:val="StyleUnderline"/>
          <w:highlight w:val="green"/>
        </w:rPr>
        <w:t>our descendants</w:t>
      </w:r>
      <w:r w:rsidRPr="00E224DE">
        <w:rPr>
          <w:sz w:val="8"/>
        </w:rPr>
        <w:t xml:space="preserve"> the potential to solve our current problems, and </w:t>
      </w:r>
      <w:r w:rsidRPr="00E224DE">
        <w:rPr>
          <w:rStyle w:val="StyleUnderline"/>
          <w:highlight w:val="green"/>
        </w:rPr>
        <w:t xml:space="preserve">have </w:t>
      </w:r>
      <w:r w:rsidRPr="00E224DE">
        <w:rPr>
          <w:rStyle w:val="Emphasis"/>
          <w:highlight w:val="green"/>
        </w:rPr>
        <w:t>vastly better lives</w:t>
      </w:r>
      <w:r w:rsidRPr="00E224DE">
        <w:rPr>
          <w:sz w:val="8"/>
        </w:rPr>
        <w:t xml:space="preserve">.12 </w:t>
      </w:r>
      <w:r w:rsidRPr="00E224DE">
        <w:rPr>
          <w:rStyle w:val="StyleUnderline"/>
        </w:rPr>
        <w:t>It is possible to end poverty</w:t>
      </w:r>
      <w:r w:rsidRPr="00E224DE">
        <w:rPr>
          <w:sz w:val="8"/>
        </w:rPr>
        <w:t xml:space="preserve">, </w:t>
      </w:r>
      <w:r w:rsidRPr="00E224DE">
        <w:rPr>
          <w:rStyle w:val="StyleUnderline"/>
        </w:rPr>
        <w:t>prevent climate change, alleviate suffering, and more</w:t>
      </w:r>
      <w:r w:rsidRPr="00E224DE">
        <w:rPr>
          <w:sz w:val="8"/>
        </w:rPr>
        <w:t xml:space="preserve">. But also notice the purple line on the second chart: war-making capacity. It’s based on estimates of global military power by the historian Ian Morris, and it has also increased dramatically. Here’s the issue: improving technology holds the possibility of enormous gains, but also enormous risks. </w:t>
      </w:r>
      <w:r w:rsidRPr="00E224DE">
        <w:rPr>
          <w:rStyle w:val="StyleUnderline"/>
        </w:rPr>
        <w:t>Each</w:t>
      </w:r>
      <w:r w:rsidRPr="00E224DE">
        <w:rPr>
          <w:sz w:val="8"/>
        </w:rPr>
        <w:t xml:space="preserve"> time we discover a </w:t>
      </w:r>
      <w:r w:rsidRPr="00E224DE">
        <w:rPr>
          <w:rStyle w:val="StyleUnderline"/>
        </w:rPr>
        <w:t>new technology</w:t>
      </w:r>
      <w:r w:rsidRPr="00E224DE">
        <w:rPr>
          <w:sz w:val="8"/>
        </w:rPr>
        <w:t xml:space="preserve">, most of the time it </w:t>
      </w:r>
      <w:r w:rsidRPr="00E224DE">
        <w:rPr>
          <w:rStyle w:val="StyleUnderline"/>
        </w:rPr>
        <w:t>yields huge benefits</w:t>
      </w:r>
      <w:r w:rsidRPr="00E224DE">
        <w:rPr>
          <w:sz w:val="8"/>
        </w:rPr>
        <w:t xml:space="preserve">. But there’s also a chance we discover a technology with more destructive power than we </w:t>
      </w:r>
      <w:proofErr w:type="gramStart"/>
      <w:r w:rsidRPr="00E224DE">
        <w:rPr>
          <w:sz w:val="8"/>
        </w:rPr>
        <w:t>have the ability to</w:t>
      </w:r>
      <w:proofErr w:type="gramEnd"/>
      <w:r w:rsidRPr="00E224DE">
        <w:rPr>
          <w:sz w:val="8"/>
        </w:rPr>
        <w:t xml:space="preserve"> wisely use. And so, although </w:t>
      </w:r>
      <w:r w:rsidRPr="00E224DE">
        <w:rPr>
          <w:rStyle w:val="StyleUnderline"/>
        </w:rPr>
        <w:t>the present generation lives in the most prosperous period in human history</w:t>
      </w:r>
      <w:r w:rsidRPr="00E224DE">
        <w:rPr>
          <w:sz w:val="8"/>
        </w:rPr>
        <w:t xml:space="preserve">, it’s plausibly also the most dangerous. The first destructive technology of this kind was nuclear weapons. Nuclear weapons: a history of near-misses Today we all have North Korea’s nuclear </w:t>
      </w:r>
      <w:proofErr w:type="spellStart"/>
      <w:r w:rsidRPr="00E224DE">
        <w:rPr>
          <w:sz w:val="8"/>
        </w:rPr>
        <w:t>programme</w:t>
      </w:r>
      <w:proofErr w:type="spellEnd"/>
      <w:r w:rsidRPr="00E224DE">
        <w:rPr>
          <w:sz w:val="8"/>
        </w:rPr>
        <w:t xml:space="preserve"> on our minds, but current events are just one chapter in a long saga of near misses. We came near to nuclear war several times during the Cuban Missile crisis alone.13 In one incident, the Americans resolved that if one of their spy planes were shot down, they would immediately invade Cuba without a further War Council meeting. The next day, a spy plane was shot down. JFK called the council </w:t>
      </w:r>
      <w:proofErr w:type="gramStart"/>
      <w:r w:rsidRPr="00E224DE">
        <w:rPr>
          <w:sz w:val="8"/>
        </w:rPr>
        <w:t>anyway, and</w:t>
      </w:r>
      <w:proofErr w:type="gramEnd"/>
      <w:r w:rsidRPr="00E224DE">
        <w:rPr>
          <w:sz w:val="8"/>
        </w:rPr>
        <w:t xml:space="preserve"> decided against invading. An invasion of Cuba might well have triggered nuclear war; it later emerged that Castro was in </w:t>
      </w:r>
      <w:proofErr w:type="spellStart"/>
      <w:r w:rsidRPr="00E224DE">
        <w:rPr>
          <w:sz w:val="8"/>
        </w:rPr>
        <w:t>favour</w:t>
      </w:r>
      <w:proofErr w:type="spellEnd"/>
      <w:r w:rsidRPr="00E224DE">
        <w:rPr>
          <w:sz w:val="8"/>
        </w:rPr>
        <w:t xml:space="preserve"> of nuclear retaliation even if “it would’ve led to the complete annihilation of Cuba”. Some of the launch commanders in Cuba also had independent authority to target American forces with tactical nuclear weapons in the event of an invasion. In another incident, a Russian nuclear submarine was trying to smuggle materials into Cuba when they were discovered by the American fleet. The fleet began to drop dummy depth charges to force the submarine to surface. The Russian captain thought they were real depth charges and that, while out of radio communication, the third world war had started. He ordered a nuclear strike on the American fleet with one of their nuclear torpedoes. Fortunately, he needed the approval of other senior officers. One, </w:t>
      </w:r>
      <w:proofErr w:type="spellStart"/>
      <w:r w:rsidRPr="00E224DE">
        <w:rPr>
          <w:sz w:val="8"/>
        </w:rPr>
        <w:t>Vasili</w:t>
      </w:r>
      <w:proofErr w:type="spellEnd"/>
      <w:r w:rsidRPr="00E224DE">
        <w:rPr>
          <w:sz w:val="8"/>
        </w:rPr>
        <w:t xml:space="preserve"> </w:t>
      </w:r>
      <w:proofErr w:type="spellStart"/>
      <w:r w:rsidRPr="00E224DE">
        <w:rPr>
          <w:sz w:val="8"/>
        </w:rPr>
        <w:t>Arkhipov</w:t>
      </w:r>
      <w:proofErr w:type="spellEnd"/>
      <w:r w:rsidRPr="00E224DE">
        <w:rPr>
          <w:sz w:val="8"/>
        </w:rPr>
        <w:t xml:space="preserve">, disagreed, preventing war. Thanks to </w:t>
      </w:r>
      <w:proofErr w:type="spellStart"/>
      <w:r w:rsidRPr="00E224DE">
        <w:rPr>
          <w:sz w:val="8"/>
        </w:rPr>
        <w:t>Vasili</w:t>
      </w:r>
      <w:proofErr w:type="spellEnd"/>
      <w:r w:rsidRPr="00E224DE">
        <w:rPr>
          <w:sz w:val="8"/>
        </w:rPr>
        <w:t xml:space="preserve"> </w:t>
      </w:r>
      <w:proofErr w:type="spellStart"/>
      <w:r w:rsidRPr="00E224DE">
        <w:rPr>
          <w:sz w:val="8"/>
        </w:rPr>
        <w:t>Arkhipov</w:t>
      </w:r>
      <w:proofErr w:type="spellEnd"/>
      <w:r w:rsidRPr="00E224DE">
        <w:rPr>
          <w:sz w:val="8"/>
        </w:rPr>
        <w:t xml:space="preserve">, we narrowly averted a global catastrophic risk from nuclear weapons Thank you </w:t>
      </w:r>
      <w:proofErr w:type="spellStart"/>
      <w:r w:rsidRPr="00E224DE">
        <w:rPr>
          <w:sz w:val="8"/>
        </w:rPr>
        <w:t>Vasili</w:t>
      </w:r>
      <w:proofErr w:type="spellEnd"/>
      <w:r w:rsidRPr="00E224DE">
        <w:rPr>
          <w:sz w:val="8"/>
        </w:rPr>
        <w:t xml:space="preserve"> </w:t>
      </w:r>
      <w:proofErr w:type="spellStart"/>
      <w:r w:rsidRPr="00E224DE">
        <w:rPr>
          <w:sz w:val="8"/>
        </w:rPr>
        <w:t>Arkhipov</w:t>
      </w:r>
      <w:proofErr w:type="spellEnd"/>
      <w:r w:rsidRPr="00E224DE">
        <w:rPr>
          <w:sz w:val="8"/>
        </w:rPr>
        <w:t xml:space="preserve">. Putting all these events together, JFK later estimated that the chances of nuclear war were “between one in three and even”.14 There have been plenty of other close calls with Russia, even after the Cold War, as listed on this nice Wikipedia page. And those are just the ones we know about. Nuclear experts today are just as concerned about tensions between India and Pakistan, which both possess nuclear weapons, as North Korea.15 The key problem is that several countries maintain large nuclear arsenals that are ready to be deployed in minutes. This means that a false alarm or accident can rapidly escalate into a full-blown nuclear war, especially in times of tense foreign relations. Would a nuclear war end </w:t>
      </w:r>
      <w:proofErr w:type="spellStart"/>
      <w:r w:rsidRPr="00E224DE">
        <w:rPr>
          <w:sz w:val="8"/>
        </w:rPr>
        <w:t>civilisation</w:t>
      </w:r>
      <w:proofErr w:type="spellEnd"/>
      <w:r w:rsidRPr="00E224DE">
        <w:rPr>
          <w:sz w:val="8"/>
        </w:rPr>
        <w:t xml:space="preserve">? It was initially thought that a nuclear blast might be so hot that it would ignite the atmosphere and make the Earth uninhabitable. Scientists estimated this was sufficiently unlikely that the weapons could be “safely” tested, and we now know this won’t happen. In the 1980s, the concern was that ash from burning buildings would plunge the Earth into a long-term winter that would make it impossible to grow crops for decades.16 Modern climate models suggest that a nuclear winter severe enough to kill everyone is very unlikely, though it’s hard to be confident due to model uncertainty.17 </w:t>
      </w:r>
      <w:r w:rsidRPr="00E224DE">
        <w:rPr>
          <w:rStyle w:val="StyleUnderline"/>
          <w:highlight w:val="green"/>
        </w:rPr>
        <w:t>Even</w:t>
      </w:r>
      <w:r w:rsidRPr="00E224DE">
        <w:rPr>
          <w:rStyle w:val="StyleUnderline"/>
        </w:rPr>
        <w:t xml:space="preserve"> a </w:t>
      </w:r>
      <w:r w:rsidRPr="00E224DE">
        <w:rPr>
          <w:rStyle w:val="Emphasis"/>
          <w:highlight w:val="green"/>
        </w:rPr>
        <w:t>“mild”</w:t>
      </w:r>
      <w:r w:rsidRPr="00E224DE">
        <w:rPr>
          <w:rStyle w:val="StyleUnderline"/>
        </w:rPr>
        <w:t xml:space="preserve"> </w:t>
      </w:r>
      <w:r w:rsidRPr="00E224DE">
        <w:rPr>
          <w:rStyle w:val="StyleUnderline"/>
          <w:highlight w:val="green"/>
        </w:rPr>
        <w:t>nuclear winter</w:t>
      </w:r>
      <w:r w:rsidRPr="00E224DE">
        <w:rPr>
          <w:sz w:val="8"/>
        </w:rPr>
        <w:t xml:space="preserve">, however, could still </w:t>
      </w:r>
      <w:r w:rsidRPr="00E224DE">
        <w:rPr>
          <w:rStyle w:val="StyleUnderline"/>
        </w:rPr>
        <w:t>cause mass starvation</w:t>
      </w:r>
      <w:r w:rsidRPr="00E224DE">
        <w:rPr>
          <w:sz w:val="8"/>
        </w:rPr>
        <w:t xml:space="preserve">.18 For this and other reasons, a nuclear war would be extremely </w:t>
      </w:r>
      <w:proofErr w:type="spellStart"/>
      <w:r w:rsidRPr="00E224DE">
        <w:rPr>
          <w:sz w:val="8"/>
        </w:rPr>
        <w:t>destabilising</w:t>
      </w:r>
      <w:proofErr w:type="spellEnd"/>
      <w:r w:rsidRPr="00E224DE">
        <w:rPr>
          <w:sz w:val="8"/>
        </w:rPr>
        <w:t xml:space="preserve">, and it’s unclear whether </w:t>
      </w:r>
      <w:proofErr w:type="spellStart"/>
      <w:r w:rsidRPr="00E224DE">
        <w:rPr>
          <w:sz w:val="8"/>
        </w:rPr>
        <w:t>civilisation</w:t>
      </w:r>
      <w:proofErr w:type="spellEnd"/>
      <w:r w:rsidRPr="00E224DE">
        <w:rPr>
          <w:sz w:val="8"/>
        </w:rPr>
        <w:t xml:space="preserve"> could recover. How likely is a </w:t>
      </w:r>
      <w:r w:rsidRPr="00E224DE">
        <w:rPr>
          <w:rStyle w:val="Emphasis"/>
        </w:rPr>
        <w:t xml:space="preserve">nuclear war to </w:t>
      </w:r>
      <w:r w:rsidRPr="00E224DE">
        <w:rPr>
          <w:rStyle w:val="Emphasis"/>
          <w:highlight w:val="green"/>
        </w:rPr>
        <w:t xml:space="preserve">permanently end </w:t>
      </w:r>
      <w:proofErr w:type="spellStart"/>
      <w:r w:rsidRPr="00E224DE">
        <w:rPr>
          <w:rStyle w:val="Emphasis"/>
          <w:highlight w:val="green"/>
        </w:rPr>
        <w:t>civilisation</w:t>
      </w:r>
      <w:proofErr w:type="spellEnd"/>
      <w:r w:rsidRPr="00E224DE">
        <w:rPr>
          <w:sz w:val="8"/>
        </w:rPr>
        <w:t xml:space="preserve">? It’s very hard to estimate, but it seems hard to conclude that the chance of a </w:t>
      </w:r>
      <w:proofErr w:type="spellStart"/>
      <w:r w:rsidRPr="00E224DE">
        <w:rPr>
          <w:sz w:val="8"/>
        </w:rPr>
        <w:t>civilisation</w:t>
      </w:r>
      <w:proofErr w:type="spellEnd"/>
      <w:r w:rsidRPr="00E224DE">
        <w:rPr>
          <w:sz w:val="8"/>
        </w:rPr>
        <w:t xml:space="preserve">-ending nuclear war in the next century isn’t over 0.3%. That would mean the </w:t>
      </w:r>
      <w:r w:rsidRPr="00E224DE">
        <w:rPr>
          <w:rStyle w:val="StyleUnderline"/>
          <w:highlight w:val="green"/>
        </w:rPr>
        <w:t>risks</w:t>
      </w:r>
      <w:r w:rsidRPr="00E224DE">
        <w:rPr>
          <w:rStyle w:val="StyleUnderline"/>
        </w:rPr>
        <w:t xml:space="preserve"> from nuclear weapons </w:t>
      </w:r>
      <w:r w:rsidRPr="00E224DE">
        <w:rPr>
          <w:rStyle w:val="StyleUnderline"/>
          <w:highlight w:val="green"/>
        </w:rPr>
        <w:t>are greater than all</w:t>
      </w:r>
      <w:r w:rsidRPr="00E224DE">
        <w:rPr>
          <w:rStyle w:val="StyleUnderline"/>
        </w:rPr>
        <w:t xml:space="preserve"> the </w:t>
      </w:r>
      <w:r w:rsidRPr="00E224DE">
        <w:rPr>
          <w:rStyle w:val="StyleUnderline"/>
          <w:highlight w:val="green"/>
        </w:rPr>
        <w:t xml:space="preserve">natural risks </w:t>
      </w:r>
      <w:r w:rsidRPr="00E224DE">
        <w:rPr>
          <w:rStyle w:val="Emphasis"/>
          <w:highlight w:val="green"/>
        </w:rPr>
        <w:t>put together</w:t>
      </w:r>
      <w:r w:rsidRPr="00E224DE">
        <w:rPr>
          <w:sz w:val="8"/>
        </w:rPr>
        <w:t xml:space="preserve">. (Read more about nuclear risks.) </w:t>
      </w:r>
      <w:proofErr w:type="gramStart"/>
      <w:r w:rsidRPr="00E224DE">
        <w:rPr>
          <w:sz w:val="8"/>
        </w:rPr>
        <w:t>This is why</w:t>
      </w:r>
      <w:proofErr w:type="gramEnd"/>
      <w:r w:rsidRPr="00E224DE">
        <w:rPr>
          <w:sz w:val="8"/>
        </w:rPr>
        <w:t xml:space="preserve"> the 1950s marked the start of a new age for humanity. For the first time in history, it became possible for a small number of decision-makers to wreak havoc on the whole world. We now pose the greatest threat to our own survival — that makes today the most dangerous point in human history. And nuclear weapons aren’t the only way we could end </w:t>
      </w:r>
      <w:proofErr w:type="spellStart"/>
      <w:r w:rsidRPr="00E224DE">
        <w:rPr>
          <w:sz w:val="8"/>
        </w:rPr>
        <w:t>civilisation</w:t>
      </w:r>
      <w:proofErr w:type="spellEnd"/>
      <w:r w:rsidRPr="00E224DE">
        <w:rPr>
          <w:sz w:val="8"/>
        </w:rPr>
        <w:t xml:space="preserve">. How big is the risk of run-away climate change? In 2015, President Obama said in his State of the Union address that:19 “No </w:t>
      </w:r>
      <w:proofErr w:type="gramStart"/>
      <w:r w:rsidRPr="00E224DE">
        <w:rPr>
          <w:sz w:val="8"/>
        </w:rPr>
        <w:t>challenge  poses</w:t>
      </w:r>
      <w:proofErr w:type="gramEnd"/>
      <w:r w:rsidRPr="00E224DE">
        <w:rPr>
          <w:sz w:val="8"/>
        </w:rPr>
        <w:t xml:space="preserve"> a greater threat to future generations than climate change” Climate change is certainly a major risk to </w:t>
      </w:r>
      <w:proofErr w:type="spellStart"/>
      <w:r w:rsidRPr="00E224DE">
        <w:rPr>
          <w:sz w:val="8"/>
        </w:rPr>
        <w:t>civilisation</w:t>
      </w:r>
      <w:proofErr w:type="spellEnd"/>
      <w:r w:rsidRPr="00E224DE">
        <w:rPr>
          <w:sz w:val="8"/>
        </w:rPr>
        <w:t xml:space="preserve">. The graph below shows estimates of climate sensitivity. Climate sensitivity is how much warming to expect in the long-term if CO2 concentrations double, which is roughly what’s expected within the century. Does climate change pose an existential risk? Wagner and Weitzman predict a greater than 10% chance of greater than 6 degrees </w:t>
      </w:r>
      <w:proofErr w:type="spellStart"/>
      <w:r w:rsidRPr="00E224DE">
        <w:rPr>
          <w:sz w:val="8"/>
        </w:rPr>
        <w:t>celsius</w:t>
      </w:r>
      <w:proofErr w:type="spellEnd"/>
      <w:r w:rsidRPr="00E224DE">
        <w:rPr>
          <w:sz w:val="8"/>
        </w:rPr>
        <w:t xml:space="preserve"> of warming. Image source </w:t>
      </w:r>
      <w:proofErr w:type="gramStart"/>
      <w:r w:rsidRPr="00E224DE">
        <w:rPr>
          <w:sz w:val="8"/>
        </w:rPr>
        <w:t>The</w:t>
      </w:r>
      <w:proofErr w:type="gramEnd"/>
      <w:r w:rsidRPr="00E224DE">
        <w:rPr>
          <w:sz w:val="8"/>
        </w:rPr>
        <w:t xml:space="preserve"> most likely outcome is 2-4 degrees of warming, which would be bad, but survivable. However, these estimates give a 10% chance of warming over 6 degrees, and perhaps a 1% chance of warming of 9 degrees. That would render large fractions of the Earth functionally uninhabitable, requiring at least a massive </w:t>
      </w:r>
      <w:proofErr w:type="spellStart"/>
      <w:r w:rsidRPr="00E224DE">
        <w:rPr>
          <w:sz w:val="8"/>
        </w:rPr>
        <w:t>reorganisation</w:t>
      </w:r>
      <w:proofErr w:type="spellEnd"/>
      <w:r w:rsidRPr="00E224DE">
        <w:rPr>
          <w:sz w:val="8"/>
        </w:rPr>
        <w:t xml:space="preserve"> of society. It would also probably increase </w:t>
      </w:r>
      <w:proofErr w:type="gramStart"/>
      <w:r w:rsidRPr="00E224DE">
        <w:rPr>
          <w:sz w:val="8"/>
        </w:rPr>
        <w:t>conflict, and</w:t>
      </w:r>
      <w:proofErr w:type="gramEnd"/>
      <w:r w:rsidRPr="00E224DE">
        <w:rPr>
          <w:sz w:val="8"/>
        </w:rPr>
        <w:t xml:space="preserve"> make us more vulnerable to other risks. (If you’re </w:t>
      </w:r>
      <w:proofErr w:type="spellStart"/>
      <w:r w:rsidRPr="00E224DE">
        <w:rPr>
          <w:sz w:val="8"/>
        </w:rPr>
        <w:t>sceptical</w:t>
      </w:r>
      <w:proofErr w:type="spellEnd"/>
      <w:r w:rsidRPr="00E224DE">
        <w:rPr>
          <w:sz w:val="8"/>
        </w:rPr>
        <w:t xml:space="preserve"> of climate models, then you should increase your uncertainty, which makes the situation more worrying.) So, it seems like the chance of a massive climate disaster created by CO2 is perhaps </w:t>
      </w:r>
      <w:proofErr w:type="gramStart"/>
      <w:r w:rsidRPr="00E224DE">
        <w:rPr>
          <w:sz w:val="8"/>
        </w:rPr>
        <w:t>similar to</w:t>
      </w:r>
      <w:proofErr w:type="gramEnd"/>
      <w:r w:rsidRPr="00E224DE">
        <w:rPr>
          <w:sz w:val="8"/>
        </w:rPr>
        <w:t xml:space="preserve"> the chance of a nuclear war. Researchers who study these issues think nuclear war seems more likely to result in outright extinction, due to the possibility of nuclear winter, which is why we think nuclear weapons pose an even greater risk than climate change. That said, climate change is certainly a major problem, which should raise our estimate of the risks even higher. (Read more about run-away climate change.) What new technologies might be as dangerous as nuclear weapons? The invention of nuclear weapons led to the anti-nuclear movement just a decade later in the 1960s, and the environmentalist movement soon adopted the cause of fighting climate change. What’s less appreciated is that new technologies will present further catastrophic risks. </w:t>
      </w:r>
      <w:proofErr w:type="gramStart"/>
      <w:r w:rsidRPr="00E224DE">
        <w:rPr>
          <w:sz w:val="8"/>
        </w:rPr>
        <w:t>This is why</w:t>
      </w:r>
      <w:proofErr w:type="gramEnd"/>
      <w:r w:rsidRPr="00E224DE">
        <w:rPr>
          <w:sz w:val="8"/>
        </w:rPr>
        <w:t xml:space="preserve"> we need a movement that is concerned with safeguarding </w:t>
      </w:r>
      <w:proofErr w:type="spellStart"/>
      <w:r w:rsidRPr="00E224DE">
        <w:rPr>
          <w:sz w:val="8"/>
        </w:rPr>
        <w:t>civilisation</w:t>
      </w:r>
      <w:proofErr w:type="spellEnd"/>
      <w:r w:rsidRPr="00E224DE">
        <w:rPr>
          <w:sz w:val="8"/>
        </w:rPr>
        <w:t xml:space="preserve"> in general. Predicting the future of technology is difficult, but because we only have one </w:t>
      </w:r>
      <w:proofErr w:type="spellStart"/>
      <w:r w:rsidRPr="00E224DE">
        <w:rPr>
          <w:sz w:val="8"/>
        </w:rPr>
        <w:t>civilisation</w:t>
      </w:r>
      <w:proofErr w:type="spellEnd"/>
      <w:r w:rsidRPr="00E224DE">
        <w:rPr>
          <w:sz w:val="8"/>
        </w:rPr>
        <w:t xml:space="preserve">, we need to try our best. Here are some candidates for the next technology that’s as dangerous as nuclear weapons. In 1918-1919, over 3% of the world’s population died of the Spanish Flu.20 If such a pandemic arose today, it might be even harder to contain due to rapid global transport. What’s more concerning, though, is that it may soon be possible to genetically engineer a virus that’s as contagious as the Spanish Flu, but also deadlier, and which could spread for years undetected. That would be a weapon with the destructive power of nuclear weapons, but far harder to prevent from being used. Nuclear weapons require huge factories and rare materials to make, which makes them relatively easy to control. Designer viruses might be possible to create in a lab with a couple of biology PhDs. In fact, in 2006, The Guardian was able to receive segments of the extinct smallpox virus by mail order.21 Some terrorist groups have expressed interest in using indiscriminate weapons like these. (Read more about pandemic risks.) In fact, in 2006, The Guardian was able to receive segments of the extinct smallpox virus by mail order. Relevant experts suggest synthetic pathogens could potentially pose a global catastrophic risk. Who ordered the smallpox? Credit: The Guardian Another new technology with huge potential power is artificial intelligence. The reason that humans are in charge and not chimps is purely a matter of intelligence. Our large and powerful brains give us incredible control of the world, </w:t>
      </w:r>
      <w:proofErr w:type="gramStart"/>
      <w:r w:rsidRPr="00E224DE">
        <w:rPr>
          <w:sz w:val="8"/>
        </w:rPr>
        <w:t>despite the fact that</w:t>
      </w:r>
      <w:proofErr w:type="gramEnd"/>
      <w:r w:rsidRPr="00E224DE">
        <w:rPr>
          <w:sz w:val="8"/>
        </w:rPr>
        <w:t xml:space="preserve"> we are so much physically weaker than chimpanzees. So then what would happen if one day we created something much more intelligent than ourselves? In 2017, 350 researchers who have published peer-reviewed research into artificial intelligence at top conferences were polled about when they believe that we will develop computers with human-level intelligence: that is, a machine that </w:t>
      </w:r>
      <w:proofErr w:type="gramStart"/>
      <w:r w:rsidRPr="00E224DE">
        <w:rPr>
          <w:sz w:val="8"/>
        </w:rPr>
        <w:t>is capable of carrying</w:t>
      </w:r>
      <w:proofErr w:type="gramEnd"/>
      <w:r w:rsidRPr="00E224DE">
        <w:rPr>
          <w:sz w:val="8"/>
        </w:rPr>
        <w:t xml:space="preserve"> out all work tasks better than humans. The median estimate was that there is a 50% chance we will develop high-level machine intelligence in 45 years, and 75% by the end of the century.22 Graph of expert prediction from Grace et al: The median estimate was that there is a 50% chance we will develop high-level machine intelligence in 45 years These probabilities are hard to estimate, and the researchers gave very different figures depending on precisely how you ask the question.23 Nevertheless, it seems there is at least a reasonable chance that some kind of transformative machine intelligence is invented in the next century. Moreover, greater uncertainty means that it might come sooner than people think rather than later. What risks might this development pose? The original pioneers in computing, like Alan Turing and Marvin Minsky, raised concerns about the risks of powerful computer systems,24 and these risks are still around today. We’re not talking about computers “turning evil”. Rather, one concern is that a powerful AI system could be used by one group to gain control of the world, or otherwise be mis-used. If the USSR had developed nuclear weapons 10 years before the USA, the USSR might have become the dominant global power. Powerful computer technology might pose similar risks. Another concern is that deploying the system could have unintended consequences, since it would be difficult to predict what something smarter than us would do. A sufficiently powerful system might also be difficult to control, and so be hard to reverse once implemented. These concerns have been documented by Oxford Professor Nick Bostrom in Superintelligence and by AI pioneer Stuart Russell. Most experts think that better AI will be a hugely positive development, but they also agree there are risks. In the survey we just mentioned, AI experts estimated that the development of high-level machine intelligence has a 10% chance of a “bad outcome” and a 5% chance of an “extremely bad” outcome, such as human extinction.22 And we should probably expect this group to be positively biased, since, after all, they make their living from the technology. Putting the estimates together, if there’s a 75% chance that high-level machine intelligence is developed in the next century, then this means that the chance of a major AI disaster is 5% of 75%, which is about 4%. (Read more about risks from artificial intelligence.) People have raised concern about other new technologies, such as other forms of geo-engineering and atomic manufacturing, but they seem significantly less imminent, so are widely seen as less dangerous than the other technologies we’ve covered. You can see a longer list of existential risks here. What’s probably more concerning is the risks we haven’t thought of yet. If you had asked people in 1900 what the greatest risks to </w:t>
      </w:r>
      <w:proofErr w:type="spellStart"/>
      <w:r w:rsidRPr="00E224DE">
        <w:rPr>
          <w:sz w:val="8"/>
        </w:rPr>
        <w:t>civilisation</w:t>
      </w:r>
      <w:proofErr w:type="spellEnd"/>
      <w:r w:rsidRPr="00E224DE">
        <w:rPr>
          <w:sz w:val="8"/>
        </w:rPr>
        <w:t xml:space="preserve"> were, they probably wouldn’t have suggested nuclear weapons, genetic </w:t>
      </w:r>
      <w:proofErr w:type="gramStart"/>
      <w:r w:rsidRPr="00E224DE">
        <w:rPr>
          <w:sz w:val="8"/>
        </w:rPr>
        <w:t>engineering</w:t>
      </w:r>
      <w:proofErr w:type="gramEnd"/>
      <w:r w:rsidRPr="00E224DE">
        <w:rPr>
          <w:sz w:val="8"/>
        </w:rPr>
        <w:t xml:space="preserve"> or artificial intelligence, since none of these were yet invented. It’s possible we’re in the same situation looking forward to the next century. Future “unknown unknowns” might pose a greater risk than the risks we know today. Each time we discover a new technology, it’s a little like betting against a single number on a roulette wheel. Most of the time we win, and the technology is overall good. But each time there’s also a small chance the technology gives us more destructive power than we can handle, and we lose everything. Each new technology we develop has both unprecedented potential and perils. Image source. What’s the total risk of human extinction if we add everything together? Many experts who study these issues estimate that the total chance of human extinction in the next century is between 1 and 20%. For instance, an informal poll in 2008 at a conference on catastrophic risks found they believe it’s pretty likely we’ll face a catastrophe that kills over a billion </w:t>
      </w:r>
      <w:proofErr w:type="gramStart"/>
      <w:r w:rsidRPr="00E224DE">
        <w:rPr>
          <w:sz w:val="8"/>
        </w:rPr>
        <w:t>people, and</w:t>
      </w:r>
      <w:proofErr w:type="gramEnd"/>
      <w:r w:rsidRPr="00E224DE">
        <w:rPr>
          <w:sz w:val="8"/>
        </w:rPr>
        <w:t xml:space="preserve"> estimate a 19% chance of extinction before 2100.25 Risk At least 1 billion dead Human extinction Number killed by molecular nanotech weapons. 10% 5% Total killed by </w:t>
      </w:r>
      <w:proofErr w:type="spellStart"/>
      <w:r w:rsidRPr="00E224DE">
        <w:rPr>
          <w:sz w:val="8"/>
        </w:rPr>
        <w:t>superintelligent</w:t>
      </w:r>
      <w:proofErr w:type="spellEnd"/>
      <w:r w:rsidRPr="00E224DE">
        <w:rPr>
          <w:sz w:val="8"/>
        </w:rPr>
        <w:t xml:space="preserve"> AI. 5% 5% Total killed in all wars (including civil wars). 30% 4% Number killed in the single biggest engineered pandemic. 10% 2% Total killed in all nuclear wars. 10% 1% Number killed in the single biggest nanotech accident. 1% 0.5% Number killed in the single biggest natural pandemic. 5% 0.05% Total killed in all acts of nuclear terrorism. 1% 0.03% Overall risk of extinction prior to 2100 n/a 19% These figures are about one million times higher than what people normally think. In our podcast episode with </w:t>
      </w:r>
      <w:proofErr w:type="gramStart"/>
      <w:r w:rsidRPr="00E224DE">
        <w:rPr>
          <w:sz w:val="8"/>
        </w:rPr>
        <w:t>Will MacAskill</w:t>
      </w:r>
      <w:proofErr w:type="gramEnd"/>
      <w:r w:rsidRPr="00E224DE">
        <w:rPr>
          <w:sz w:val="8"/>
        </w:rPr>
        <w:t xml:space="preserve"> we discuss why he puts the risk of extinction this century at around 1%. In his </w:t>
      </w:r>
      <w:proofErr w:type="spellStart"/>
      <w:r w:rsidRPr="00E224DE">
        <w:rPr>
          <w:sz w:val="8"/>
        </w:rPr>
        <w:t>his</w:t>
      </w:r>
      <w:proofErr w:type="spellEnd"/>
      <w:r w:rsidRPr="00E224DE">
        <w:rPr>
          <w:sz w:val="8"/>
        </w:rPr>
        <w:t xml:space="preserve"> book The Precipice: Existential Risk and the Future of Humanity, Dr Toby Ord gives his guess at our total existential risk this century as 1 in 6 — a roll of the dice. Listen to our episode with Toby. What should we make of these estimates? Presumably, the researchers only work on these issues because they think they’re so important, so we should expect their estimates to be high (“selection bias”). But does that mean we can dismiss their concerns entirely? Given this, what’s our personal best guess? It’s very hard to say, but we find it hard to confidently ignore the risks. Overall, we guess the risk is likely over 3%. Why helping to safeguard the future could be the most important thing you can do with your life How much should we </w:t>
      </w:r>
      <w:proofErr w:type="spellStart"/>
      <w:r w:rsidRPr="00E224DE">
        <w:rPr>
          <w:sz w:val="8"/>
        </w:rPr>
        <w:t>prioritise</w:t>
      </w:r>
      <w:proofErr w:type="spellEnd"/>
      <w:r w:rsidRPr="00E224DE">
        <w:rPr>
          <w:sz w:val="8"/>
        </w:rPr>
        <w:t xml:space="preserve"> working to reduce these risks compared to other issues, like global poverty, ending cancer or political change? At 80,000 Hours, we do research to help people find careers with positive social impact. As part of this, we try to find the most urgent problems in the world to work on. We evaluate different global problems using our problem framework, which compares problems in terms of: Scale – how many are affected by the problem </w:t>
      </w:r>
      <w:proofErr w:type="spellStart"/>
      <w:r w:rsidRPr="00E224DE">
        <w:rPr>
          <w:sz w:val="8"/>
        </w:rPr>
        <w:t>Neglectedness</w:t>
      </w:r>
      <w:proofErr w:type="spellEnd"/>
      <w:r w:rsidRPr="00E224DE">
        <w:rPr>
          <w:sz w:val="8"/>
        </w:rPr>
        <w:t xml:space="preserve"> -how many people are working on it already Solvability – how easy it is to make progress If you apply this framework, we think that safeguarding the future comes out as the world’s biggest priority. And so, if you want to have a big positive impact with your career, this is the top area to focus on. In the next few sections, we’ll evaluate this issue on scale, </w:t>
      </w:r>
      <w:proofErr w:type="spellStart"/>
      <w:r w:rsidRPr="00E224DE">
        <w:rPr>
          <w:sz w:val="8"/>
        </w:rPr>
        <w:t>neglectedness</w:t>
      </w:r>
      <w:proofErr w:type="spellEnd"/>
      <w:r w:rsidRPr="00E224DE">
        <w:rPr>
          <w:sz w:val="8"/>
        </w:rPr>
        <w:t xml:space="preserve"> and solvability, drawing heavily on Existential Risk Prevention as a Global Priority by Nick Bostrom and unpublished work by Toby Ord, as well as our own research. First, let’s start with the scale of the issue. We’ve argued there’s likely over a 3% chance of extinction in the next century. How big an issue is this? One figure we can look at is how many people might die in such a catastrophe. The population of the Earth in the middle of the century will be about 10 billion, so a 3% chance of everyone dying means the expected number of deaths is about 300 million. This is probably more deaths than we can expect over the next century due to the diseases of poverty, like malaria.26 Many of the risks we’ve covered could also cause a “medium” catastrophe rather than one that ends </w:t>
      </w:r>
      <w:proofErr w:type="spellStart"/>
      <w:r w:rsidRPr="00E224DE">
        <w:rPr>
          <w:sz w:val="8"/>
        </w:rPr>
        <w:t>civilisation</w:t>
      </w:r>
      <w:proofErr w:type="spellEnd"/>
      <w:r w:rsidRPr="00E224DE">
        <w:rPr>
          <w:sz w:val="8"/>
        </w:rPr>
        <w:t xml:space="preserve">, and this is presumably significantly more likely. The survey we covered earlier suggested over a 10% chance of a catastrophe that kills over 1 billion people in the next century, which would be at least another 100 million deaths in expectation, along with far more suffering among those who survive. So, even if we only focus on the impact on the present generation, these catastrophic risks are one of the most serious issues facing humanity. But this is a huge underestimate of the scale of the problem, because if </w:t>
      </w:r>
      <w:proofErr w:type="spellStart"/>
      <w:r w:rsidRPr="00E224DE">
        <w:rPr>
          <w:sz w:val="8"/>
        </w:rPr>
        <w:t>civilisation</w:t>
      </w:r>
      <w:proofErr w:type="spellEnd"/>
      <w:r w:rsidRPr="00E224DE">
        <w:rPr>
          <w:sz w:val="8"/>
        </w:rPr>
        <w:t xml:space="preserve"> ends, then we give up our entire future too. Most people want to leave a better world for their grandchildren, and most also think we should have some concern for future generations more broadly. There could be many more people having great lives in the future than there are people alive today, and we should have some concern for their interests. There’s a possibility that human civilization could last for millions of years, so when we consider the impact of the risks on future generations, </w:t>
      </w:r>
      <w:r w:rsidRPr="00E224DE">
        <w:rPr>
          <w:rStyle w:val="StyleUnderline"/>
        </w:rPr>
        <w:t>the stakes are millions of times</w:t>
      </w:r>
      <w:r w:rsidRPr="00E224DE">
        <w:rPr>
          <w:sz w:val="8"/>
        </w:rPr>
        <w:t xml:space="preserve"> higher — for good or evil. As Carl Sagan wrote on the costs of nuclear war in Foreign Affairs: </w:t>
      </w:r>
      <w:r w:rsidRPr="00E224DE">
        <w:rPr>
          <w:rStyle w:val="Emphasis"/>
        </w:rPr>
        <w:t xml:space="preserve">A </w:t>
      </w:r>
      <w:r w:rsidRPr="00E224DE">
        <w:rPr>
          <w:rStyle w:val="Emphasis"/>
          <w:highlight w:val="green"/>
        </w:rPr>
        <w:t>nuclear war imperils</w:t>
      </w:r>
      <w:r w:rsidRPr="00E224DE">
        <w:rPr>
          <w:rStyle w:val="Emphasis"/>
        </w:rPr>
        <w:t xml:space="preserve"> </w:t>
      </w:r>
      <w:proofErr w:type="gramStart"/>
      <w:r w:rsidRPr="00E224DE">
        <w:rPr>
          <w:rStyle w:val="Emphasis"/>
        </w:rPr>
        <w:t>all of</w:t>
      </w:r>
      <w:proofErr w:type="gramEnd"/>
      <w:r w:rsidRPr="00E224DE">
        <w:rPr>
          <w:rStyle w:val="Emphasis"/>
        </w:rPr>
        <w:t xml:space="preserve"> our descendants</w:t>
      </w:r>
      <w:r w:rsidRPr="00E224DE">
        <w:rPr>
          <w:sz w:val="8"/>
        </w:rPr>
        <w:t xml:space="preserve">, </w:t>
      </w:r>
      <w:r w:rsidRPr="00E224DE">
        <w:rPr>
          <w:rStyle w:val="StyleUnderline"/>
        </w:rPr>
        <w:t xml:space="preserve">for as long as there will be humans. Even if the population remains static, with an average lifetime of the order of 100 years, over a typical </w:t>
      </w:r>
      <w:proofErr w:type="gramStart"/>
      <w:r w:rsidRPr="00E224DE">
        <w:rPr>
          <w:rStyle w:val="StyleUnderline"/>
        </w:rPr>
        <w:t>time period</w:t>
      </w:r>
      <w:proofErr w:type="gramEnd"/>
      <w:r w:rsidRPr="00E224DE">
        <w:rPr>
          <w:rStyle w:val="StyleUnderline"/>
        </w:rPr>
        <w:t xml:space="preserve"> for the biological evolution of a successful species</w:t>
      </w:r>
      <w:r w:rsidRPr="00E224DE">
        <w:rPr>
          <w:sz w:val="8"/>
        </w:rPr>
        <w:t xml:space="preserve"> (roughly ten million years), </w:t>
      </w:r>
      <w:r w:rsidRPr="00E224DE">
        <w:rPr>
          <w:rStyle w:val="StyleUnderline"/>
        </w:rPr>
        <w:t xml:space="preserve">we are talking about some </w:t>
      </w:r>
      <w:r w:rsidRPr="00E224DE">
        <w:rPr>
          <w:rStyle w:val="Emphasis"/>
          <w:highlight w:val="green"/>
        </w:rPr>
        <w:t>500 trillion people</w:t>
      </w:r>
      <w:r w:rsidRPr="00E224DE">
        <w:rPr>
          <w:rStyle w:val="StyleUnderline"/>
        </w:rPr>
        <w:t xml:space="preserve"> yet to come</w:t>
      </w:r>
      <w:r w:rsidRPr="00E224DE">
        <w:rPr>
          <w:sz w:val="8"/>
        </w:rPr>
        <w:t xml:space="preserve">. By this criterion, the stakes are one million times greater for extinction than for the more modest nuclear wars that kill “only” hundreds of millions of people. There are many other possible measures of the potential loss–including culture and science, the evolutionary history of the planet, and the significance of the lives of </w:t>
      </w:r>
      <w:proofErr w:type="gramStart"/>
      <w:r w:rsidRPr="00E224DE">
        <w:rPr>
          <w:sz w:val="8"/>
        </w:rPr>
        <w:t>all of</w:t>
      </w:r>
      <w:proofErr w:type="gramEnd"/>
      <w:r w:rsidRPr="00E224DE">
        <w:rPr>
          <w:sz w:val="8"/>
        </w:rPr>
        <w:t xml:space="preserve"> our ancestors who contributed to the future of their descendants. Extinction is the undoing of the human enterprise. We’re glad the Romans didn’t let humanity go extinct, since it means that </w:t>
      </w:r>
      <w:proofErr w:type="gramStart"/>
      <w:r w:rsidRPr="00E224DE">
        <w:rPr>
          <w:sz w:val="8"/>
        </w:rPr>
        <w:t>all of</w:t>
      </w:r>
      <w:proofErr w:type="gramEnd"/>
      <w:r w:rsidRPr="00E224DE">
        <w:rPr>
          <w:sz w:val="8"/>
        </w:rPr>
        <w:t xml:space="preserve"> modern </w:t>
      </w:r>
      <w:proofErr w:type="spellStart"/>
      <w:r w:rsidRPr="00E224DE">
        <w:rPr>
          <w:sz w:val="8"/>
        </w:rPr>
        <w:t>civilisation</w:t>
      </w:r>
      <w:proofErr w:type="spellEnd"/>
      <w:r w:rsidRPr="00E224DE">
        <w:rPr>
          <w:sz w:val="8"/>
        </w:rPr>
        <w:t xml:space="preserve"> has been able to exist. We think we owe a similar responsibility to the people who will come after us, assuming (as we believe) that they are likely to lead fulfilling lives. It would be reckless and unjust to endanger their existence just to make ourselves better off in the short-term. It’s not just that there might be more people in the future. As Sagan also pointed out, no matter what you think is of value, there is potentially a lot more of it in the future. Future </w:t>
      </w:r>
      <w:proofErr w:type="spellStart"/>
      <w:r w:rsidRPr="00E224DE">
        <w:rPr>
          <w:sz w:val="8"/>
        </w:rPr>
        <w:t>civilisation</w:t>
      </w:r>
      <w:proofErr w:type="spellEnd"/>
      <w:r w:rsidRPr="00E224DE">
        <w:rPr>
          <w:sz w:val="8"/>
        </w:rPr>
        <w:t xml:space="preserve"> could create a world without need or </w:t>
      </w:r>
      <w:proofErr w:type="gramStart"/>
      <w:r w:rsidRPr="00E224DE">
        <w:rPr>
          <w:sz w:val="8"/>
        </w:rPr>
        <w:t>want, and</w:t>
      </w:r>
      <w:proofErr w:type="gramEnd"/>
      <w:r w:rsidRPr="00E224DE">
        <w:rPr>
          <w:sz w:val="8"/>
        </w:rPr>
        <w:t xml:space="preserve"> make </w:t>
      </w:r>
      <w:proofErr w:type="spellStart"/>
      <w:r w:rsidRPr="00E224DE">
        <w:rPr>
          <w:sz w:val="8"/>
        </w:rPr>
        <w:t>mindblowing</w:t>
      </w:r>
      <w:proofErr w:type="spellEnd"/>
      <w:r w:rsidRPr="00E224DE">
        <w:rPr>
          <w:sz w:val="8"/>
        </w:rPr>
        <w:t xml:space="preserve"> intellectual and artistic achievements. We could build a far more just and virtuous society. And there’s no in-</w:t>
      </w:r>
      <w:proofErr w:type="gramStart"/>
      <w:r w:rsidRPr="00E224DE">
        <w:rPr>
          <w:sz w:val="8"/>
        </w:rPr>
        <w:t>principle</w:t>
      </w:r>
      <w:proofErr w:type="gramEnd"/>
      <w:r w:rsidRPr="00E224DE">
        <w:rPr>
          <w:sz w:val="8"/>
        </w:rPr>
        <w:t xml:space="preserve"> reason why </w:t>
      </w:r>
      <w:proofErr w:type="spellStart"/>
      <w:r w:rsidRPr="00E224DE">
        <w:rPr>
          <w:sz w:val="8"/>
        </w:rPr>
        <w:t>civilisation</w:t>
      </w:r>
      <w:proofErr w:type="spellEnd"/>
      <w:r w:rsidRPr="00E224DE">
        <w:rPr>
          <w:sz w:val="8"/>
        </w:rPr>
        <w:t xml:space="preserve"> couldn’t reach other planets, of which there are some 100 billion in our galaxy.27 If we let </w:t>
      </w:r>
      <w:proofErr w:type="spellStart"/>
      <w:r w:rsidRPr="00E224DE">
        <w:rPr>
          <w:sz w:val="8"/>
        </w:rPr>
        <w:t>civilisation</w:t>
      </w:r>
      <w:proofErr w:type="spellEnd"/>
      <w:r w:rsidRPr="00E224DE">
        <w:rPr>
          <w:sz w:val="8"/>
        </w:rPr>
        <w:t xml:space="preserve"> end, then none of this can ever happen. We’re unsure whether this great future will really happen, but that’s </w:t>
      </w:r>
      <w:proofErr w:type="gramStart"/>
      <w:r w:rsidRPr="00E224DE">
        <w:rPr>
          <w:sz w:val="8"/>
        </w:rPr>
        <w:t>all the more</w:t>
      </w:r>
      <w:proofErr w:type="gramEnd"/>
      <w:r w:rsidRPr="00E224DE">
        <w:rPr>
          <w:sz w:val="8"/>
        </w:rPr>
        <w:t xml:space="preserve"> reason to keep </w:t>
      </w:r>
      <w:proofErr w:type="spellStart"/>
      <w:r w:rsidRPr="00E224DE">
        <w:rPr>
          <w:sz w:val="8"/>
        </w:rPr>
        <w:t>civilisation</w:t>
      </w:r>
      <w:proofErr w:type="spellEnd"/>
      <w:r w:rsidRPr="00E224DE">
        <w:rPr>
          <w:sz w:val="8"/>
        </w:rPr>
        <w:t xml:space="preserve"> going so we have a chance to find out. Failing to pass on the torch to the next generation might be the worst thing we could ever do. So, a couple of percent risk that </w:t>
      </w:r>
      <w:proofErr w:type="spellStart"/>
      <w:r w:rsidRPr="00E224DE">
        <w:rPr>
          <w:sz w:val="8"/>
        </w:rPr>
        <w:t>civilisation</w:t>
      </w:r>
      <w:proofErr w:type="spellEnd"/>
      <w:r w:rsidRPr="00E224DE">
        <w:rPr>
          <w:sz w:val="8"/>
        </w:rPr>
        <w:t xml:space="preserve"> ends </w:t>
      </w:r>
      <w:proofErr w:type="gramStart"/>
      <w:r w:rsidRPr="00E224DE">
        <w:rPr>
          <w:sz w:val="8"/>
        </w:rPr>
        <w:t>seems</w:t>
      </w:r>
      <w:proofErr w:type="gramEnd"/>
      <w:r w:rsidRPr="00E224DE">
        <w:rPr>
          <w:sz w:val="8"/>
        </w:rPr>
        <w:t xml:space="preserve"> likely to be the biggest issue facing the world today. What’s also striking is just how neglected these risks are. Why these risks are some of the most neglected global issues Here is how much money per year goes into some important causes:28 Cause Annual targeted spending from all sources (highly approximate) Global R&amp;D $1.5 trillion Luxury goods $1.3 trillion US social welfare $900 billion Climate change &gt;$300 billion To the global poor &gt;$250 billion Nuclear security $1-10 billion Extreme pandemic prevention $1 billion AI safety research $10 million As you can see, we spend a vast amount of resources on R&amp;D to develop even more powerful technology. We also expend a lot in a (possibly misguided) attempt to improve our lives by buying luxury goods. Far less is spent mitigating catastrophic risks from climate change. Welfare spending in the US alone dwarfs global spending on climate change. But climate change still receives enormous amounts of money compared to some of these other risks we’ve covered. We roughly estimate that the prevention of extreme global pandemics receives under 300 times less, even though the size of the risk seems about the same. Research to avoid accidents from AI systems is the most neglected of all, perhaps receiving 100-times fewer resources again, at around only $10m per year. You’d find a similar picture if you looked at the number of people working on these risks rather than money spent, but it’s easier to get figures for money. If we look at scientific attention instead, we see a similar picture of neglect (though, some of the individual risks receive significant attention, such as climate change): Existential risk research receives less funding than dung beetle research. Credit: Nick Bostrom Our impression is that if you look at political attention, you’d find a similar picture to the funding figures. An overwhelming amount of political attention goes on concrete issues that help the present generation in the short-term, since that’s what gets votes. Catastrophic risks are far more neglected. Then, among the catastrophic risks, climate change gets the most attention, while issues like pandemics and AI are the most neglected. This neglect in resources, scientific study and political attention is exactly what you’d expect to happen from the underlying </w:t>
      </w:r>
      <w:proofErr w:type="gramStart"/>
      <w:r w:rsidRPr="00E224DE">
        <w:rPr>
          <w:sz w:val="8"/>
        </w:rPr>
        <w:t>economics, and</w:t>
      </w:r>
      <w:proofErr w:type="gramEnd"/>
      <w:r w:rsidRPr="00E224DE">
        <w:rPr>
          <w:sz w:val="8"/>
        </w:rPr>
        <w:t xml:space="preserve"> are why the area presents an opportunity for people who want to make the world a better place. First, these risks aren’t the responsibility of any single nation. Suppose the US invested heavily to prevent climate change. This benefits everyone in the world, but only about 5% of the world’s population lives in the US, so US citizens would only receive 5% of the benefits of this spending. This means the US will dramatically underinvest in these efforts compared to how much they’re worth to the world. And the same is true of every other country. This could be solved if we could all coordinate — if every nation agreed to contribute its fair share to reducing climate change, then all nations would benefit by avoiding its worst effects. Unfortunately, from the perspective of each individual nation, it’s better if every other country reduces their emissions, while leaving their own economy unhampered. So, there’s an incentive for each nation to defect from climate agreements, and </w:t>
      </w:r>
      <w:proofErr w:type="gramStart"/>
      <w:r w:rsidRPr="00E224DE">
        <w:rPr>
          <w:sz w:val="8"/>
        </w:rPr>
        <w:t>this is why</w:t>
      </w:r>
      <w:proofErr w:type="gramEnd"/>
      <w:r w:rsidRPr="00E224DE">
        <w:rPr>
          <w:sz w:val="8"/>
        </w:rPr>
        <w:t xml:space="preserve"> so little progress gets made (it’s a prisoner’s dilemma). And in fact, this dramatically understates the problem. The greatest beneficiaries of efforts to reduce catastrophic risks are future generations. They have no way to stand up for their interests, whether economically or politically. If future generations could vote in our elections, then they’d vote overwhelmingly in </w:t>
      </w:r>
      <w:proofErr w:type="spellStart"/>
      <w:r w:rsidRPr="00E224DE">
        <w:rPr>
          <w:sz w:val="8"/>
        </w:rPr>
        <w:t>favour</w:t>
      </w:r>
      <w:proofErr w:type="spellEnd"/>
      <w:r w:rsidRPr="00E224DE">
        <w:rPr>
          <w:sz w:val="8"/>
        </w:rPr>
        <w:t xml:space="preserve"> of safer policies. Likewise, if future generations could send money back in time, they’d be willing to pay us huge amounts of money to reduce these risks. (Technically, reducing these risks creates a trans-generational, global public good, which should make them among the most neglected ways to do good.) Our current system does a poor job of protecting future generations. We know people who have spoken to top government officials in the UK, and many want to do something about these risks, but they say the pressures of the news and election cycle make it hard to focus on them. In most countries, there is no government agency that naturally has mitigation of these risks in its remit. This is a depressing situation, but it’s also an opportunity. For people who do want to make the world a better place, this lack of attention means there are lots high-impact ways to help. What can be done about these risks? We’ve covered the scale and </w:t>
      </w:r>
      <w:proofErr w:type="spellStart"/>
      <w:r w:rsidRPr="00E224DE">
        <w:rPr>
          <w:sz w:val="8"/>
        </w:rPr>
        <w:t>neglectedness</w:t>
      </w:r>
      <w:proofErr w:type="spellEnd"/>
      <w:r w:rsidRPr="00E224DE">
        <w:rPr>
          <w:sz w:val="8"/>
        </w:rPr>
        <w:t xml:space="preserve"> of these issues, but what about the third element of our framework, solvability? It’s less certain that we can make progress on these issues than more conventional areas like global health. It’s much easier to measure our impact on health (at least in the </w:t>
      </w:r>
      <w:proofErr w:type="gramStart"/>
      <w:r w:rsidRPr="00E224DE">
        <w:rPr>
          <w:sz w:val="8"/>
        </w:rPr>
        <w:t>short-run</w:t>
      </w:r>
      <w:proofErr w:type="gramEnd"/>
      <w:r w:rsidRPr="00E224DE">
        <w:rPr>
          <w:sz w:val="8"/>
        </w:rPr>
        <w:t xml:space="preserve">) and we have decades of evidence on what works. This means working to reduce catastrophic risks looks worse on solvability. However, there is still much we can do, and given the huge scale and </w:t>
      </w:r>
      <w:proofErr w:type="spellStart"/>
      <w:r w:rsidRPr="00E224DE">
        <w:rPr>
          <w:sz w:val="8"/>
        </w:rPr>
        <w:t>neglectedness</w:t>
      </w:r>
      <w:proofErr w:type="spellEnd"/>
      <w:r w:rsidRPr="00E224DE">
        <w:rPr>
          <w:sz w:val="8"/>
        </w:rPr>
        <w:t xml:space="preserve"> of these risks, they still seem like the most urgent issues. We’ll sketch out some ways to reduce these risks, divided into three broad categories: 1. Targeted efforts to reduce specific risks One approach is to address each risk directly. There are many concrete proposals for dealing with each, such as the following: Many experts agree that better disease surveillance would reduce the risk of pandemics. This could involve improved technology or better collection and aggregation of existing data, to help us spot new pandemics faster. And the faster you can spot a new pandemic, the easier it is to manage. There are many ways to reduce climate change, such as helping to develop better solar panels, or introducing a carbon tax. With AI, we can do research into the “control problem” within computer science, to reduce the chance of unintended damage from powerful AI systems. A recent paper, Concrete problems in AI safety, outlines some specific topics, but only about 20 people work full-time on similar research today. In nuclear security, many experts think that the deterrence benefits of nuclear weapons could be maintained with far smaller stockpiles. </w:t>
      </w:r>
      <w:proofErr w:type="gramStart"/>
      <w:r w:rsidRPr="00E224DE">
        <w:rPr>
          <w:sz w:val="8"/>
        </w:rPr>
        <w:t>But,</w:t>
      </w:r>
      <w:proofErr w:type="gramEnd"/>
      <w:r w:rsidRPr="00E224DE">
        <w:rPr>
          <w:sz w:val="8"/>
        </w:rPr>
        <w:t xml:space="preserve"> lower stockpiles would also reduce the risks of accidents, as well as the chance that a nuclear war, if it occurred, would end </w:t>
      </w:r>
      <w:proofErr w:type="spellStart"/>
      <w:r w:rsidRPr="00E224DE">
        <w:rPr>
          <w:sz w:val="8"/>
        </w:rPr>
        <w:t>civilisation</w:t>
      </w:r>
      <w:proofErr w:type="spellEnd"/>
      <w:r w:rsidRPr="00E224DE">
        <w:rPr>
          <w:sz w:val="8"/>
        </w:rPr>
        <w:t xml:space="preserve">. We go into more depth on what you can do to tackle each risk within our problem profiles: AI safety Pandemic prevention </w:t>
      </w:r>
      <w:proofErr w:type="gramStart"/>
      <w:r w:rsidRPr="00E224DE">
        <w:rPr>
          <w:sz w:val="8"/>
        </w:rPr>
        <w:t>Nuclear</w:t>
      </w:r>
      <w:proofErr w:type="gramEnd"/>
      <w:r w:rsidRPr="00E224DE">
        <w:rPr>
          <w:sz w:val="8"/>
        </w:rPr>
        <w:t xml:space="preserve"> security Run-away climate change We don’t focus on naturally caused risks in this section, because they’re much less likely and we’re already doing a lot to deal with some of them. </w:t>
      </w:r>
      <w:r w:rsidRPr="00E224DE">
        <w:rPr>
          <w:rStyle w:val="Emphasis"/>
          <w:highlight w:val="green"/>
        </w:rPr>
        <w:t>Improved wealth and tech</w:t>
      </w:r>
      <w:r w:rsidRPr="00E224DE">
        <w:rPr>
          <w:sz w:val="8"/>
        </w:rPr>
        <w:t xml:space="preserve">nology </w:t>
      </w:r>
      <w:proofErr w:type="gramStart"/>
      <w:r w:rsidRPr="00E224DE">
        <w:rPr>
          <w:rStyle w:val="StyleUnderline"/>
          <w:highlight w:val="green"/>
        </w:rPr>
        <w:t>makes</w:t>
      </w:r>
      <w:proofErr w:type="gramEnd"/>
      <w:r w:rsidRPr="00E224DE">
        <w:rPr>
          <w:rStyle w:val="StyleUnderline"/>
          <w:highlight w:val="green"/>
        </w:rPr>
        <w:t xml:space="preserve"> us</w:t>
      </w:r>
      <w:r w:rsidRPr="00E224DE">
        <w:rPr>
          <w:sz w:val="8"/>
        </w:rPr>
        <w:t xml:space="preserve"> </w:t>
      </w:r>
      <w:r w:rsidRPr="00E224DE">
        <w:rPr>
          <w:rStyle w:val="StyleUnderline"/>
        </w:rPr>
        <w:t xml:space="preserve">more </w:t>
      </w:r>
      <w:r w:rsidRPr="00E224DE">
        <w:rPr>
          <w:rStyle w:val="Emphasis"/>
          <w:highlight w:val="green"/>
        </w:rPr>
        <w:t>resilient</w:t>
      </w:r>
      <w:r w:rsidRPr="00E224DE">
        <w:rPr>
          <w:rStyle w:val="StyleUnderline"/>
        </w:rPr>
        <w:t xml:space="preserve"> to natural risks</w:t>
      </w:r>
      <w:r w:rsidRPr="00E224DE">
        <w:rPr>
          <w:sz w:val="8"/>
        </w:rPr>
        <w:t xml:space="preserve">, and a huge amount of effort already goes into getting more of these. 2. Broad efforts to reduce risks Rather than try to reduce each risk individually, we can try to make </w:t>
      </w:r>
      <w:proofErr w:type="spellStart"/>
      <w:r w:rsidRPr="00E224DE">
        <w:rPr>
          <w:sz w:val="8"/>
        </w:rPr>
        <w:t>civilisation</w:t>
      </w:r>
      <w:proofErr w:type="spellEnd"/>
      <w:r w:rsidRPr="00E224DE">
        <w:rPr>
          <w:sz w:val="8"/>
        </w:rPr>
        <w:t xml:space="preserve"> generally better at managing them. The “broad” efforts help to reduce all the threats at once, even those we haven’t thought of yet. For instance, there are key decision-makers, often in government, who will need to manage these risks as they arise. </w:t>
      </w:r>
      <w:r w:rsidRPr="00E224DE">
        <w:rPr>
          <w:rStyle w:val="StyleUnderline"/>
          <w:highlight w:val="green"/>
        </w:rPr>
        <w:t xml:space="preserve">If we could </w:t>
      </w:r>
      <w:r w:rsidRPr="00E224DE">
        <w:rPr>
          <w:rStyle w:val="Emphasis"/>
          <w:highlight w:val="green"/>
        </w:rPr>
        <w:t>improve</w:t>
      </w:r>
      <w:r w:rsidRPr="00E224DE">
        <w:rPr>
          <w:sz w:val="8"/>
        </w:rPr>
        <w:t xml:space="preserve"> the </w:t>
      </w:r>
      <w:r w:rsidRPr="00E224DE">
        <w:rPr>
          <w:rStyle w:val="Emphasis"/>
          <w:highlight w:val="green"/>
        </w:rPr>
        <w:t>decision-making</w:t>
      </w:r>
      <w:r w:rsidRPr="00E224DE">
        <w:rPr>
          <w:rStyle w:val="StyleUnderline"/>
        </w:rPr>
        <w:t xml:space="preserve"> ability </w:t>
      </w:r>
      <w:r w:rsidRPr="00E224DE">
        <w:rPr>
          <w:rStyle w:val="StyleUnderline"/>
          <w:highlight w:val="green"/>
        </w:rPr>
        <w:t>of</w:t>
      </w:r>
      <w:r w:rsidRPr="00E224DE">
        <w:rPr>
          <w:sz w:val="8"/>
        </w:rPr>
        <w:t xml:space="preserve"> these </w:t>
      </w:r>
      <w:r w:rsidRPr="00E224DE">
        <w:rPr>
          <w:rStyle w:val="StyleUnderline"/>
        </w:rPr>
        <w:t xml:space="preserve">people and </w:t>
      </w:r>
      <w:r w:rsidRPr="00E224DE">
        <w:rPr>
          <w:rStyle w:val="StyleUnderline"/>
          <w:highlight w:val="green"/>
        </w:rPr>
        <w:t>institutions</w:t>
      </w:r>
      <w:r w:rsidRPr="00E224DE">
        <w:rPr>
          <w:sz w:val="8"/>
        </w:rPr>
        <w:t xml:space="preserve">, then </w:t>
      </w:r>
      <w:r w:rsidRPr="00E224DE">
        <w:rPr>
          <w:rStyle w:val="StyleUnderline"/>
          <w:highlight w:val="green"/>
        </w:rPr>
        <w:t>it would</w:t>
      </w:r>
      <w:r w:rsidRPr="00E224DE">
        <w:rPr>
          <w:rStyle w:val="StyleUnderline"/>
        </w:rPr>
        <w:t xml:space="preserve"> help to make society in general more </w:t>
      </w:r>
      <w:proofErr w:type="gramStart"/>
      <w:r w:rsidRPr="00E224DE">
        <w:rPr>
          <w:rStyle w:val="StyleUnderline"/>
        </w:rPr>
        <w:t>resilient, and</w:t>
      </w:r>
      <w:proofErr w:type="gramEnd"/>
      <w:r w:rsidRPr="00E224DE">
        <w:rPr>
          <w:rStyle w:val="StyleUnderline"/>
        </w:rPr>
        <w:t xml:space="preserve"> </w:t>
      </w:r>
      <w:r w:rsidRPr="00E224DE">
        <w:rPr>
          <w:rStyle w:val="Emphasis"/>
          <w:highlight w:val="green"/>
        </w:rPr>
        <w:t>solve many other problems</w:t>
      </w:r>
      <w:r w:rsidRPr="00E224DE">
        <w:rPr>
          <w:sz w:val="8"/>
        </w:rPr>
        <w:t xml:space="preserve">. Recent research has uncovered lots of ways to improve decision-making, but most of it hasn’t yet been implemented. At the same time, few people are working on the issue. We go into more depth in our write-up of improving institutional decision-making. Another example is that we could try to make it easier for </w:t>
      </w:r>
      <w:proofErr w:type="spellStart"/>
      <w:r w:rsidRPr="00E224DE">
        <w:rPr>
          <w:sz w:val="8"/>
        </w:rPr>
        <w:t>civilisation</w:t>
      </w:r>
      <w:proofErr w:type="spellEnd"/>
      <w:r w:rsidRPr="00E224DE">
        <w:rPr>
          <w:sz w:val="8"/>
        </w:rPr>
        <w:t xml:space="preserve"> to rebound from a catastrophe. The Global Seed Vault is a frozen vault in the Arctic, which contains the seeds of many important crop varieties, reducing the chance we lose an important species. Melting water recently entered the tunnel leading to the vault due, ironically, to climate change, so could probably use more funding. There are lots of other projects like this we could do to preserve knowledge. Similarly, we could create better disaster shelters, which would reduce the chance of extinction from pandemics, nuclear </w:t>
      </w:r>
      <w:proofErr w:type="gramStart"/>
      <w:r w:rsidRPr="00E224DE">
        <w:rPr>
          <w:sz w:val="8"/>
        </w:rPr>
        <w:t>winter</w:t>
      </w:r>
      <w:proofErr w:type="gramEnd"/>
      <w:r w:rsidRPr="00E224DE">
        <w:rPr>
          <w:sz w:val="8"/>
        </w:rPr>
        <w:t xml:space="preserve"> and asteroids (though not AI), while also increasing the chance of a recovery after a disaster. Right now, these measures don’t seem as effective as reducing the risks in the first place, but they still help. A more neglected, and perhaps much cheaper option is to create alternative food sources, such as those that be produced without light, and could be quickly scaled up in a prolonged winter. Since broad efforts help even if we’re not sure about the details of the risks, they’re more attractive the more uncertain you are. As you get closer to the risks, you should gradually reallocate resources from broad to targeted efforts (read more). We expect there are many more promising broad interventions, but it’s an area where little research has been done. For instance, another approach could involve improving international coordination. Since these risks are caused by humanity, they can be prevented by humanity, but what stops us is the difficulty of coordination. For instance, Russia doesn’t want to disarm because it would put it at a disadvantage compared to the US, and vice versa, even though both countries would be better off if there were no possibility of nuclear war. However, it might be possible to improve our ability to coordinate as a </w:t>
      </w:r>
      <w:proofErr w:type="spellStart"/>
      <w:r w:rsidRPr="00E224DE">
        <w:rPr>
          <w:sz w:val="8"/>
        </w:rPr>
        <w:t>civilisation</w:t>
      </w:r>
      <w:proofErr w:type="spellEnd"/>
      <w:r w:rsidRPr="00E224DE">
        <w:rPr>
          <w:sz w:val="8"/>
        </w:rPr>
        <w:t xml:space="preserve">, such as by improving foreign relations or developing better international institutions. We’re keen to see more research into these kinds of proposals. Mainstream efforts to do good like improving education and international development can also help to make society </w:t>
      </w:r>
      <w:proofErr w:type="gramStart"/>
      <w:r w:rsidRPr="00E224DE">
        <w:rPr>
          <w:sz w:val="8"/>
        </w:rPr>
        <w:t>more resilient and wise</w:t>
      </w:r>
      <w:proofErr w:type="gramEnd"/>
      <w:r w:rsidRPr="00E224DE">
        <w:rPr>
          <w:sz w:val="8"/>
        </w:rPr>
        <w:t xml:space="preserve">, and so also contribute to reducing catastrophic risks. For instance, a better educated population would probably elect more enlightened leaders (cough), and richer countries are, all else equal, better able to prevent pandemics — it’s no accident that Ebola took hold in some of the poorest parts of West Africa. </w:t>
      </w:r>
      <w:proofErr w:type="gramStart"/>
      <w:r w:rsidRPr="00E224DE">
        <w:rPr>
          <w:sz w:val="8"/>
        </w:rPr>
        <w:t>But,</w:t>
      </w:r>
      <w:proofErr w:type="gramEnd"/>
      <w:r w:rsidRPr="00E224DE">
        <w:rPr>
          <w:sz w:val="8"/>
        </w:rPr>
        <w:t xml:space="preserve"> we don’t see education and health as the best areas to focus on for two reasons. First, these areas are far less neglected than the more unconventional approaches we’ve covered. In fact, improving education is perhaps the most popular cause for people who want to do good, and in the US alone, receives 800 billion dollars of government funding, and another trillion dollars of private funding. Second, these approaches have much more diffuse effects on reducing these risks — you’d have to improve education on a very large scale to have any noticeable effect. We prefer to focus on more targeted and neglected solutions.</w:t>
      </w:r>
    </w:p>
    <w:p w14:paraId="2490FD22" w14:textId="77777777" w:rsidR="00180ABF" w:rsidRPr="00F81E13" w:rsidRDefault="00180ABF" w:rsidP="00180ABF">
      <w:pPr>
        <w:pStyle w:val="Heading4"/>
        <w:rPr>
          <w:rFonts w:asciiTheme="minorHAnsi" w:hAnsiTheme="minorHAnsi" w:cstheme="minorHAnsi"/>
        </w:rPr>
      </w:pPr>
      <w:r w:rsidRPr="00F81E13">
        <w:rPr>
          <w:rFonts w:asciiTheme="minorHAnsi" w:hAnsiTheme="minorHAnsi" w:cstheme="minorHAnsi"/>
        </w:rPr>
        <w:t xml:space="preserve">Anticipating nuclear extinction </w:t>
      </w:r>
      <w:r w:rsidRPr="00F81E13">
        <w:rPr>
          <w:rFonts w:asciiTheme="minorHAnsi" w:hAnsiTheme="minorHAnsi" w:cstheme="minorHAnsi"/>
          <w:u w:val="single"/>
        </w:rPr>
        <w:t>breeds empathy</w:t>
      </w:r>
      <w:r w:rsidRPr="00F81E13">
        <w:rPr>
          <w:rFonts w:asciiTheme="minorHAnsi" w:hAnsiTheme="minorHAnsi" w:cstheme="minorHAnsi"/>
        </w:rPr>
        <w:t xml:space="preserve"> and </w:t>
      </w:r>
      <w:r w:rsidRPr="00F81E13">
        <w:rPr>
          <w:rFonts w:asciiTheme="minorHAnsi" w:hAnsiTheme="minorHAnsi" w:cstheme="minorHAnsi"/>
          <w:u w:val="single"/>
        </w:rPr>
        <w:t>entangled care</w:t>
      </w:r>
      <w:r w:rsidRPr="00F81E13">
        <w:rPr>
          <w:rFonts w:asciiTheme="minorHAnsi" w:hAnsiTheme="minorHAnsi" w:cstheme="minorHAnsi"/>
        </w:rPr>
        <w:t xml:space="preserve">. Distancing ourselves from considering extinction </w:t>
      </w:r>
      <w:r w:rsidRPr="00F81E13">
        <w:rPr>
          <w:rFonts w:asciiTheme="minorHAnsi" w:hAnsiTheme="minorHAnsi" w:cstheme="minorHAnsi"/>
          <w:u w:val="single"/>
        </w:rPr>
        <w:t>reifies</w:t>
      </w:r>
      <w:r w:rsidRPr="00F81E13">
        <w:rPr>
          <w:rFonts w:asciiTheme="minorHAnsi" w:hAnsiTheme="minorHAnsi" w:cstheme="minorHAnsi"/>
        </w:rPr>
        <w:t xml:space="preserve"> detached elitism.</w:t>
      </w:r>
    </w:p>
    <w:p w14:paraId="694BD798" w14:textId="77777777" w:rsidR="00180ABF" w:rsidRPr="00F81E13" w:rsidRDefault="00180ABF" w:rsidP="00180ABF">
      <w:pPr>
        <w:rPr>
          <w:rFonts w:asciiTheme="minorHAnsi" w:hAnsiTheme="minorHAnsi" w:cstheme="minorHAnsi"/>
        </w:rPr>
      </w:pPr>
      <w:r w:rsidRPr="00F81E13">
        <w:rPr>
          <w:rStyle w:val="Style13ptBold"/>
          <w:rFonts w:asciiTheme="minorHAnsi" w:hAnsiTheme="minorHAnsi" w:cstheme="minorHAnsi"/>
        </w:rPr>
        <w:t>Offord, 17</w:t>
      </w:r>
      <w:r w:rsidRPr="00F81E13">
        <w:rPr>
          <w:rFonts w:asciiTheme="minorHAnsi" w:hAnsiTheme="minorHAnsi" w:cstheme="minorHAnsi"/>
        </w:rPr>
        <w:t xml:space="preserve">—Faculty of Humanities, School of Humanities Research and Graduate Studies, Bentley Campus (Baden, “BEYOND OUR NUCLEAR ENTANGLEMENT,” </w:t>
      </w:r>
      <w:proofErr w:type="spellStart"/>
      <w:r w:rsidRPr="00F81E13">
        <w:rPr>
          <w:rFonts w:asciiTheme="minorHAnsi" w:hAnsiTheme="minorHAnsi" w:cstheme="minorHAnsi"/>
        </w:rPr>
        <w:t>Angelaki</w:t>
      </w:r>
      <w:proofErr w:type="spellEnd"/>
      <w:r w:rsidRPr="00F81E13">
        <w:rPr>
          <w:rFonts w:asciiTheme="minorHAnsi" w:hAnsiTheme="minorHAnsi" w:cstheme="minorHAnsi"/>
        </w:rPr>
        <w:t xml:space="preserve">, 22:3, 17-25, </w:t>
      </w:r>
      <w:proofErr w:type="spellStart"/>
      <w:r w:rsidRPr="00F81E13">
        <w:rPr>
          <w:rFonts w:asciiTheme="minorHAnsi" w:hAnsiTheme="minorHAnsi" w:cstheme="minorHAnsi"/>
        </w:rPr>
        <w:t>dml</w:t>
      </w:r>
      <w:proofErr w:type="spellEnd"/>
      <w:r w:rsidRPr="00F81E13">
        <w:rPr>
          <w:rFonts w:asciiTheme="minorHAnsi" w:hAnsiTheme="minorHAnsi" w:cstheme="minorHAnsi"/>
        </w:rPr>
        <w:t>) [ableist language modifications denoted by brackets]</w:t>
      </w:r>
    </w:p>
    <w:p w14:paraId="1D9ABEAF" w14:textId="77777777" w:rsidR="00180ABF" w:rsidRPr="00F81E13" w:rsidRDefault="00180ABF" w:rsidP="00180ABF">
      <w:pPr>
        <w:rPr>
          <w:rFonts w:asciiTheme="minorHAnsi" w:hAnsiTheme="minorHAnsi" w:cstheme="minorHAnsi"/>
          <w:sz w:val="16"/>
        </w:rPr>
      </w:pPr>
      <w:r w:rsidRPr="00F81E13">
        <w:rPr>
          <w:rStyle w:val="StyleUnderline"/>
          <w:rFonts w:asciiTheme="minorHAnsi" w:hAnsiTheme="minorHAnsi" w:cstheme="minorHAnsi"/>
        </w:rPr>
        <w:t xml:space="preserve">You are steered towards </w:t>
      </w:r>
      <w:r w:rsidRPr="00F81E13">
        <w:rPr>
          <w:rStyle w:val="Emphasis"/>
          <w:rFonts w:asciiTheme="minorHAnsi" w:hAnsiTheme="minorHAnsi" w:cstheme="minorHAnsi"/>
        </w:rPr>
        <w:t>overwhelming</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 xml:space="preserve">inexplicable </w:t>
      </w:r>
      <w:r w:rsidRPr="00AD509D">
        <w:rPr>
          <w:rStyle w:val="Emphasis"/>
          <w:rFonts w:asciiTheme="minorHAnsi" w:hAnsiTheme="minorHAnsi" w:cstheme="minorHAnsi"/>
        </w:rPr>
        <w:t>pain</w:t>
      </w:r>
      <w:r w:rsidRPr="00AD509D">
        <w:rPr>
          <w:rStyle w:val="StyleUnderline"/>
          <w:rFonts w:asciiTheme="minorHAnsi" w:hAnsiTheme="minorHAnsi" w:cstheme="minorHAnsi"/>
        </w:rPr>
        <w:t xml:space="preserve"> when you consider the </w:t>
      </w:r>
      <w:r w:rsidRPr="00AD509D">
        <w:rPr>
          <w:rStyle w:val="Emphasis"/>
          <w:rFonts w:asciiTheme="minorHAnsi" w:hAnsiTheme="minorHAnsi" w:cstheme="minorHAnsi"/>
        </w:rPr>
        <w:t>nuclear</w:t>
      </w:r>
      <w:r w:rsidRPr="00F81E13">
        <w:rPr>
          <w:rStyle w:val="Emphasis"/>
          <w:rFonts w:asciiTheme="minorHAnsi" w:hAnsiTheme="minorHAnsi" w:cstheme="minorHAnsi"/>
        </w:rPr>
        <w:t xml:space="preserve"> </w:t>
      </w:r>
      <w:r w:rsidRPr="00AD509D">
        <w:rPr>
          <w:rStyle w:val="Emphasis"/>
          <w:rFonts w:asciiTheme="minorHAnsi" w:hAnsiTheme="minorHAnsi" w:cstheme="minorHAnsi"/>
        </w:rPr>
        <w:t>entanglement</w:t>
      </w:r>
      <w:r w:rsidRPr="00AD509D">
        <w:rPr>
          <w:rStyle w:val="StyleUnderline"/>
          <w:rFonts w:asciiTheme="minorHAnsi" w:hAnsiTheme="minorHAnsi" w:cstheme="minorHAnsi"/>
        </w:rPr>
        <w:t xml:space="preserve"> that the species</w:t>
      </w:r>
      <w:r w:rsidRPr="00AD509D">
        <w:rPr>
          <w:rFonts w:asciiTheme="minorHAnsi" w:hAnsiTheme="minorHAnsi" w:cstheme="minorHAnsi"/>
          <w:sz w:val="16"/>
        </w:rPr>
        <w:t xml:space="preserve"> Homo sapiens </w:t>
      </w:r>
      <w:r w:rsidRPr="00AD509D">
        <w:rPr>
          <w:rStyle w:val="StyleUnderline"/>
          <w:rFonts w:asciiTheme="minorHAnsi" w:hAnsiTheme="minorHAnsi" w:cstheme="minorHAnsi"/>
        </w:rPr>
        <w:t>finds itself in</w:t>
      </w:r>
      <w:r w:rsidRPr="00AD509D">
        <w:rPr>
          <w:rFonts w:asciiTheme="minorHAnsi" w:hAnsiTheme="minorHAnsi" w:cstheme="minorHAnsi"/>
          <w:sz w:val="16"/>
        </w:rPr>
        <w:t xml:space="preserve">. This is because </w:t>
      </w:r>
      <w:r w:rsidRPr="00AD509D">
        <w:rPr>
          <w:rStyle w:val="StyleUnderline"/>
          <w:rFonts w:asciiTheme="minorHAnsi" w:hAnsiTheme="minorHAnsi" w:cstheme="minorHAnsi"/>
        </w:rPr>
        <w:t xml:space="preserve">the fact of living in </w:t>
      </w:r>
      <w:r w:rsidRPr="00AD509D">
        <w:rPr>
          <w:rStyle w:val="StyleUnderline"/>
          <w:rFonts w:asciiTheme="minorHAnsi" w:hAnsiTheme="minorHAnsi" w:cstheme="minorHAnsi"/>
          <w:highlight w:val="green"/>
        </w:rPr>
        <w:t>the nuclear</w:t>
      </w:r>
      <w:r w:rsidRPr="00AD509D">
        <w:rPr>
          <w:rStyle w:val="StyleUnderline"/>
          <w:rFonts w:asciiTheme="minorHAnsi" w:hAnsiTheme="minorHAnsi" w:cstheme="minorHAnsi"/>
        </w:rPr>
        <w:t xml:space="preserve"> age presents an </w:t>
      </w:r>
      <w:r w:rsidRPr="00AD509D">
        <w:rPr>
          <w:rStyle w:val="Emphasis"/>
          <w:rFonts w:asciiTheme="minorHAnsi" w:hAnsiTheme="minorHAnsi" w:cstheme="minorHAnsi"/>
        </w:rPr>
        <w:t>existential</w:t>
      </w:r>
      <w:r w:rsidRPr="00AD509D">
        <w:rPr>
          <w:rStyle w:val="StyleUnderline"/>
          <w:rFonts w:asciiTheme="minorHAnsi" w:hAnsiTheme="minorHAnsi" w:cstheme="minorHAnsi"/>
        </w:rPr>
        <w:t xml:space="preserve">, </w:t>
      </w:r>
      <w:r w:rsidRPr="00AD509D">
        <w:rPr>
          <w:rStyle w:val="Emphasis"/>
          <w:rFonts w:asciiTheme="minorHAnsi" w:hAnsiTheme="minorHAnsi" w:cstheme="minorHAnsi"/>
        </w:rPr>
        <w:t>aesthetic</w:t>
      </w:r>
      <w:r w:rsidRPr="00AD509D">
        <w:rPr>
          <w:rStyle w:val="StyleUnderline"/>
          <w:rFonts w:asciiTheme="minorHAnsi" w:hAnsiTheme="minorHAnsi" w:cstheme="minorHAnsi"/>
        </w:rPr>
        <w:t xml:space="preserve">, </w:t>
      </w:r>
      <w:r w:rsidRPr="00AD509D">
        <w:rPr>
          <w:rStyle w:val="Emphasis"/>
          <w:rFonts w:asciiTheme="minorHAnsi" w:hAnsiTheme="minorHAnsi" w:cstheme="minorHAnsi"/>
        </w:rPr>
        <w:t>ethical</w:t>
      </w:r>
      <w:r w:rsidRPr="00AD509D">
        <w:rPr>
          <w:rStyle w:val="StyleUnderline"/>
          <w:rFonts w:asciiTheme="minorHAnsi" w:hAnsiTheme="minorHAnsi" w:cstheme="minorHAnsi"/>
        </w:rPr>
        <w:t xml:space="preserve"> and </w:t>
      </w:r>
      <w:r w:rsidRPr="00AD509D">
        <w:rPr>
          <w:rStyle w:val="Emphasis"/>
          <w:rFonts w:asciiTheme="minorHAnsi" w:hAnsiTheme="minorHAnsi" w:cstheme="minorHAnsi"/>
        </w:rPr>
        <w:t>psychological</w:t>
      </w:r>
      <w:r w:rsidRPr="00F81E13">
        <w:rPr>
          <w:rStyle w:val="Emphasis"/>
          <w:rFonts w:asciiTheme="minorHAnsi" w:hAnsiTheme="minorHAnsi" w:cstheme="minorHAnsi"/>
        </w:rPr>
        <w:t xml:space="preserve"> </w:t>
      </w:r>
      <w:r w:rsidRPr="00382417">
        <w:rPr>
          <w:rStyle w:val="Emphasis"/>
          <w:rFonts w:asciiTheme="minorHAnsi" w:hAnsiTheme="minorHAnsi" w:cstheme="minorHAnsi"/>
          <w:highlight w:val="green"/>
        </w:rPr>
        <w:t>challenge</w:t>
      </w:r>
      <w:r w:rsidRPr="00F81E13">
        <w:rPr>
          <w:rStyle w:val="StyleUnderline"/>
          <w:rFonts w:asciiTheme="minorHAnsi" w:hAnsiTheme="minorHAnsi" w:cstheme="minorHAnsi"/>
        </w:rPr>
        <w:t xml:space="preserve"> that defines human consciousness. Although an </w:t>
      </w:r>
      <w:proofErr w:type="spellStart"/>
      <w:r w:rsidRPr="00F81E13">
        <w:rPr>
          <w:rStyle w:val="Emphasis"/>
          <w:rFonts w:asciiTheme="minorHAnsi" w:hAnsiTheme="minorHAnsi" w:cstheme="minorHAnsi"/>
        </w:rPr>
        <w:t>immanent</w:t>
      </w:r>
      <w:proofErr w:type="spellEnd"/>
      <w:r w:rsidRPr="00F81E13">
        <w:rPr>
          <w:rStyle w:val="Emphasis"/>
          <w:rFonts w:asciiTheme="minorHAnsi" w:hAnsiTheme="minorHAnsi" w:cstheme="minorHAnsi"/>
        </w:rPr>
        <w:t xml:space="preserve"> threat</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ever-present danger</w:t>
      </w:r>
      <w:r w:rsidRPr="00F81E13">
        <w:rPr>
          <w:rStyle w:val="StyleUnderline"/>
          <w:rFonts w:asciiTheme="minorHAnsi" w:hAnsiTheme="minorHAnsi" w:cstheme="minorHAnsi"/>
        </w:rPr>
        <w:t xml:space="preserve"> to the </w:t>
      </w:r>
      <w:r w:rsidRPr="00F81E13">
        <w:rPr>
          <w:rStyle w:val="Emphasis"/>
          <w:rFonts w:asciiTheme="minorHAnsi" w:hAnsiTheme="minorHAnsi" w:cstheme="minorHAnsi"/>
        </w:rPr>
        <w:t>very existence</w:t>
      </w:r>
      <w:r w:rsidRPr="00F81E13">
        <w:rPr>
          <w:rStyle w:val="StyleUnderline"/>
          <w:rFonts w:asciiTheme="minorHAnsi" w:hAnsiTheme="minorHAnsi" w:cstheme="minorHAnsi"/>
        </w:rPr>
        <w:t xml:space="preserve"> of the human species, living with the possibility of nuclear war has </w:t>
      </w:r>
      <w:r w:rsidRPr="00AD509D">
        <w:rPr>
          <w:rStyle w:val="Emphasis"/>
          <w:rFonts w:asciiTheme="minorHAnsi" w:hAnsiTheme="minorHAnsi" w:cstheme="minorHAnsi"/>
        </w:rPr>
        <w:t>infiltrated the matrix of modernity so profoundly</w:t>
      </w:r>
      <w:r w:rsidRPr="00AD509D">
        <w:rPr>
          <w:rStyle w:val="StyleUnderline"/>
          <w:rFonts w:asciiTheme="minorHAnsi" w:hAnsiTheme="minorHAnsi" w:cstheme="minorHAnsi"/>
        </w:rPr>
        <w:t xml:space="preserve"> as to</w:t>
      </w:r>
      <w:r w:rsidRPr="00AD509D">
        <w:rPr>
          <w:rFonts w:asciiTheme="minorHAnsi" w:hAnsiTheme="minorHAnsi" w:cstheme="minorHAnsi"/>
          <w:sz w:val="16"/>
        </w:rPr>
        <w:t xml:space="preserve"> </w:t>
      </w:r>
      <w:proofErr w:type="spellStart"/>
      <w:r w:rsidRPr="00AD509D">
        <w:rPr>
          <w:rFonts w:asciiTheme="minorHAnsi" w:hAnsiTheme="minorHAnsi" w:cstheme="minorHAnsi"/>
          <w:sz w:val="16"/>
        </w:rPr>
        <w:t>paralyse</w:t>
      </w:r>
      <w:proofErr w:type="spellEnd"/>
      <w:r w:rsidRPr="00AD509D">
        <w:rPr>
          <w:rFonts w:asciiTheme="minorHAnsi" w:hAnsiTheme="minorHAnsi" w:cstheme="minorHAnsi"/>
          <w:sz w:val="16"/>
        </w:rPr>
        <w:t xml:space="preserve"> </w:t>
      </w:r>
      <w:r w:rsidRPr="00AD509D">
        <w:rPr>
          <w:rStyle w:val="StyleUnderline"/>
          <w:rFonts w:asciiTheme="minorHAnsi" w:hAnsiTheme="minorHAnsi" w:cstheme="minorHAnsi"/>
        </w:rPr>
        <w:t>[</w:t>
      </w:r>
      <w:r w:rsidRPr="00AD509D">
        <w:rPr>
          <w:rStyle w:val="Emphasis"/>
          <w:rFonts w:asciiTheme="minorHAnsi" w:hAnsiTheme="minorHAnsi" w:cstheme="minorHAnsi"/>
        </w:rPr>
        <w:t>shut down</w:t>
      </w:r>
      <w:r w:rsidRPr="00AD509D">
        <w:rPr>
          <w:rStyle w:val="StyleUnderline"/>
          <w:rFonts w:asciiTheme="minorHAnsi" w:hAnsiTheme="minorHAnsi" w:cstheme="minorHAnsi"/>
        </w:rPr>
        <w:t>] our mind-set to respond adequately</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We have chosen </w:t>
      </w:r>
      <w:r w:rsidRPr="00AD509D">
        <w:rPr>
          <w:rStyle w:val="StyleUnderline"/>
          <w:rFonts w:asciiTheme="minorHAnsi" w:hAnsiTheme="minorHAnsi" w:cstheme="minorHAnsi"/>
        </w:rPr>
        <w:t xml:space="preserve">to </w:t>
      </w:r>
      <w:r w:rsidRPr="00AD509D">
        <w:rPr>
          <w:rStyle w:val="Emphasis"/>
          <w:rFonts w:asciiTheme="minorHAnsi" w:hAnsiTheme="minorHAnsi" w:cstheme="minorHAnsi"/>
        </w:rPr>
        <w:t>ignore the facts</w:t>
      </w:r>
      <w:r w:rsidRPr="00AD509D">
        <w:rPr>
          <w:rStyle w:val="StyleUnderline"/>
          <w:rFonts w:asciiTheme="minorHAnsi" w:hAnsiTheme="minorHAnsi" w:cstheme="minorHAnsi"/>
        </w:rPr>
        <w:t xml:space="preserve"> at the heart of the nuclear program</w:t>
      </w:r>
      <w:r w:rsidRPr="00AD509D">
        <w:rPr>
          <w:rFonts w:asciiTheme="minorHAnsi" w:hAnsiTheme="minorHAnsi" w:cstheme="minorHAnsi"/>
          <w:sz w:val="16"/>
        </w:rPr>
        <w:t xml:space="preserve"> with its dangerous algorithm; </w:t>
      </w:r>
      <w:r w:rsidRPr="00AD509D">
        <w:rPr>
          <w:rStyle w:val="StyleUnderline"/>
          <w:rFonts w:asciiTheme="minorHAnsi" w:hAnsiTheme="minorHAnsi" w:cstheme="minorHAnsi"/>
        </w:rPr>
        <w:t>we have chosen</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to </w:t>
      </w:r>
      <w:r w:rsidRPr="00382417">
        <w:rPr>
          <w:rStyle w:val="Emphasis"/>
          <w:rFonts w:asciiTheme="minorHAnsi" w:hAnsiTheme="minorHAnsi" w:cstheme="minorHAnsi"/>
          <w:highlight w:val="green"/>
        </w:rPr>
        <w:t xml:space="preserve">live with </w:t>
      </w:r>
      <w:r w:rsidRPr="00AD509D">
        <w:rPr>
          <w:rStyle w:val="Emphasis"/>
          <w:rFonts w:asciiTheme="minorHAnsi" w:hAnsiTheme="minorHAnsi" w:cstheme="minorHAnsi"/>
        </w:rPr>
        <w:t>the capacity</w:t>
      </w:r>
      <w:r w:rsidRPr="00AD509D">
        <w:rPr>
          <w:rStyle w:val="StyleUnderline"/>
          <w:rFonts w:asciiTheme="minorHAnsi" w:hAnsiTheme="minorHAnsi" w:cstheme="minorHAnsi"/>
        </w:rPr>
        <w:t xml:space="preserve"> and </w:t>
      </w:r>
      <w:r w:rsidRPr="00AD509D">
        <w:rPr>
          <w:rStyle w:val="Emphasis"/>
          <w:rFonts w:asciiTheme="minorHAnsi" w:hAnsiTheme="minorHAnsi" w:cstheme="minorHAnsi"/>
        </w:rPr>
        <w:t>possibility</w:t>
      </w:r>
      <w:r w:rsidRPr="00AD509D">
        <w:rPr>
          <w:rStyle w:val="StyleUnderline"/>
          <w:rFonts w:asciiTheme="minorHAnsi" w:hAnsiTheme="minorHAnsi" w:cstheme="minorHAnsi"/>
        </w:rPr>
        <w:t xml:space="preserve"> of a </w:t>
      </w:r>
      <w:r w:rsidRPr="00AD509D">
        <w:rPr>
          <w:rStyle w:val="Emphasis"/>
          <w:rFonts w:asciiTheme="minorHAnsi" w:hAnsiTheme="minorHAnsi" w:cstheme="minorHAnsi"/>
        </w:rPr>
        <w:t>collective</w:t>
      </w:r>
      <w:r w:rsidRPr="00AD509D">
        <w:rPr>
          <w:rStyle w:val="StyleUnderline"/>
          <w:rFonts w:asciiTheme="minorHAnsi" w:hAnsiTheme="minorHAnsi" w:cstheme="minorHAnsi"/>
        </w:rPr>
        <w:t xml:space="preserve">, </w:t>
      </w:r>
      <w:proofErr w:type="gramStart"/>
      <w:r w:rsidRPr="00AD509D">
        <w:rPr>
          <w:rStyle w:val="Emphasis"/>
          <w:rFonts w:asciiTheme="minorHAnsi" w:hAnsiTheme="minorHAnsi" w:cstheme="minorHAnsi"/>
        </w:rPr>
        <w:t>pervasive</w:t>
      </w:r>
      <w:proofErr w:type="gramEnd"/>
      <w:r w:rsidRPr="00AD509D">
        <w:rPr>
          <w:rStyle w:val="StyleUnderline"/>
          <w:rFonts w:asciiTheme="minorHAnsi" w:hAnsiTheme="minorHAnsi" w:cstheme="minorHAnsi"/>
        </w:rPr>
        <w:t xml:space="preserve"> and even </w:t>
      </w:r>
      <w:r w:rsidRPr="00AD509D">
        <w:rPr>
          <w:rStyle w:val="Emphasis"/>
          <w:rFonts w:asciiTheme="minorHAnsi" w:hAnsiTheme="minorHAnsi" w:cstheme="minorHAnsi"/>
        </w:rPr>
        <w:t>planetary-scale suicide</w:t>
      </w:r>
      <w:r w:rsidRPr="00AD509D">
        <w:rPr>
          <w:rStyle w:val="StyleUnderline"/>
          <w:rFonts w:asciiTheme="minorHAnsi" w:hAnsiTheme="minorHAnsi" w:cstheme="minorHAnsi"/>
        </w:rPr>
        <w:t>; and the techno-industrial-national powers that claim there is “</w:t>
      </w:r>
      <w:r w:rsidRPr="00AD509D">
        <w:rPr>
          <w:rStyle w:val="Emphasis"/>
          <w:rFonts w:asciiTheme="minorHAnsi" w:hAnsiTheme="minorHAnsi" w:cstheme="minorHAnsi"/>
        </w:rPr>
        <w:t>no immediate danger</w:t>
      </w:r>
      <w:r w:rsidRPr="00AD509D">
        <w:rPr>
          <w:rStyle w:val="StyleUnderline"/>
          <w:rFonts w:asciiTheme="minorHAnsi" w:hAnsiTheme="minorHAnsi" w:cstheme="minorHAnsi"/>
        </w:rPr>
        <w:t>” ad infinitum</w:t>
      </w:r>
      <w:r w:rsidRPr="00AD509D">
        <w:rPr>
          <w:rFonts w:asciiTheme="minorHAnsi" w:hAnsiTheme="minorHAnsi" w:cstheme="minorHAnsi"/>
          <w:sz w:val="16"/>
        </w:rPr>
        <w:t>.8</w:t>
      </w:r>
    </w:p>
    <w:p w14:paraId="5491F898" w14:textId="77777777" w:rsidR="00180ABF" w:rsidRPr="00F81E13" w:rsidRDefault="00180ABF" w:rsidP="00180ABF">
      <w:pPr>
        <w:rPr>
          <w:rFonts w:asciiTheme="minorHAnsi" w:hAnsiTheme="minorHAnsi" w:cstheme="minorHAnsi"/>
          <w:sz w:val="16"/>
        </w:rPr>
      </w:pPr>
      <w:r w:rsidRPr="00F81E13">
        <w:rPr>
          <w:rFonts w:asciiTheme="minorHAnsi" w:hAnsiTheme="minorHAnsi" w:cstheme="minorHAnsi"/>
          <w:sz w:val="16"/>
        </w:rPr>
        <w:t xml:space="preserve">This has led to one of the key logics of modernity's insanity. As Harari writes: “Nuclear weapons have turned war between superpowers into a mad act of collective suicide, and therefore forced the most powerful nations on earth to find alternative and peaceful ways to resolve conflicts.”9 This is the nuclear algorithm at work, a methodology of madness. In revisiting Jacques Derrida in “No Apocalypse, Not Now (Full Speed Ahead, Seven Missiles, Seven Missives),”10 who described nuclear war as a “non-event,” </w:t>
      </w:r>
      <w:proofErr w:type="gramStart"/>
      <w:r w:rsidRPr="00F81E13">
        <w:rPr>
          <w:rFonts w:asciiTheme="minorHAnsi" w:hAnsiTheme="minorHAnsi" w:cstheme="minorHAnsi"/>
          <w:sz w:val="16"/>
        </w:rPr>
        <w:t>it is clear that the</w:t>
      </w:r>
      <w:proofErr w:type="gramEnd"/>
      <w:r w:rsidRPr="00F81E13">
        <w:rPr>
          <w:rFonts w:asciiTheme="minorHAnsi" w:hAnsiTheme="minorHAnsi" w:cstheme="minorHAnsi"/>
          <w:sz w:val="16"/>
        </w:rPr>
        <w:t xml:space="preserve"> pathology of the “non-event” remains as active as ever even in the time of Donald Trump and Kim Jong-un with their stichomythic nuclear posturing.</w:t>
      </w:r>
    </w:p>
    <w:p w14:paraId="7EFAC1D2" w14:textId="77777777" w:rsidR="00180ABF" w:rsidRPr="00F81E13" w:rsidRDefault="00180ABF" w:rsidP="00180ABF">
      <w:pPr>
        <w:rPr>
          <w:rFonts w:asciiTheme="minorHAnsi" w:hAnsiTheme="minorHAnsi" w:cstheme="minorHAnsi"/>
          <w:sz w:val="16"/>
        </w:rPr>
      </w:pPr>
      <w:r w:rsidRPr="00382417">
        <w:rPr>
          <w:rStyle w:val="StyleUnderline"/>
          <w:rFonts w:asciiTheme="minorHAnsi" w:hAnsiTheme="minorHAnsi" w:cstheme="minorHAnsi"/>
          <w:highlight w:val="green"/>
        </w:rPr>
        <w:t>The question</w:t>
      </w:r>
      <w:r w:rsidRPr="00F81E13">
        <w:rPr>
          <w:rStyle w:val="StyleUnderline"/>
          <w:rFonts w:asciiTheme="minorHAnsi" w:hAnsiTheme="minorHAnsi" w:cstheme="minorHAnsi"/>
        </w:rPr>
        <w:t xml:space="preserve"> of our times </w:t>
      </w:r>
      <w:r w:rsidRPr="00382417">
        <w:rPr>
          <w:rStyle w:val="StyleUnderline"/>
          <w:rFonts w:asciiTheme="minorHAnsi" w:hAnsiTheme="minorHAnsi" w:cstheme="minorHAnsi"/>
          <w:highlight w:val="green"/>
        </w:rPr>
        <w:t>is whether we have</w:t>
      </w:r>
      <w:r w:rsidRPr="00F81E13">
        <w:rPr>
          <w:rStyle w:val="StyleUnderline"/>
          <w:rFonts w:asciiTheme="minorHAnsi" w:hAnsiTheme="minorHAnsi" w:cstheme="minorHAnsi"/>
        </w:rPr>
        <w:t xml:space="preserve"> an </w:t>
      </w:r>
      <w:r w:rsidRPr="00F81E13">
        <w:rPr>
          <w:rStyle w:val="Emphasis"/>
          <w:rFonts w:asciiTheme="minorHAnsi" w:hAnsiTheme="minorHAnsi" w:cstheme="minorHAnsi"/>
        </w:rPr>
        <w:t>equal</w:t>
      </w:r>
      <w:r w:rsidRPr="00F81E13">
        <w:rPr>
          <w:rStyle w:val="StyleUnderline"/>
          <w:rFonts w:asciiTheme="minorHAnsi" w:hAnsiTheme="minorHAnsi" w:cstheme="minorHAnsi"/>
        </w:rPr>
        <w:t xml:space="preserve"> or </w:t>
      </w:r>
      <w:r w:rsidRPr="00F81E13">
        <w:rPr>
          <w:rStyle w:val="Emphasis"/>
          <w:rFonts w:asciiTheme="minorHAnsi" w:hAnsiTheme="minorHAnsi" w:cstheme="minorHAnsi"/>
        </w:rPr>
        <w:t xml:space="preserve">more compelling </w:t>
      </w:r>
      <w:r w:rsidRPr="00382417">
        <w:rPr>
          <w:rStyle w:val="Emphasis"/>
          <w:rFonts w:asciiTheme="minorHAnsi" w:hAnsiTheme="minorHAnsi" w:cstheme="minorHAnsi"/>
          <w:highlight w:val="green"/>
        </w:rPr>
        <w:t>capacity</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willingness</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to </w:t>
      </w:r>
      <w:r w:rsidRPr="00382417">
        <w:rPr>
          <w:rStyle w:val="Emphasis"/>
          <w:rFonts w:asciiTheme="minorHAnsi" w:hAnsiTheme="minorHAnsi" w:cstheme="minorHAnsi"/>
          <w:highlight w:val="green"/>
        </w:rPr>
        <w:t>end this</w:t>
      </w:r>
      <w:r w:rsidRPr="00F81E13">
        <w:rPr>
          <w:rStyle w:val="Emphasis"/>
          <w:rFonts w:asciiTheme="minorHAnsi" w:hAnsiTheme="minorHAnsi" w:cstheme="minorHAnsi"/>
        </w:rPr>
        <w:t xml:space="preserve"> impoverished but ever-present </w:t>
      </w:r>
      <w:r w:rsidRPr="00382417">
        <w:rPr>
          <w:rStyle w:val="Emphasis"/>
          <w:rFonts w:asciiTheme="minorHAnsi" w:hAnsiTheme="minorHAnsi" w:cstheme="minorHAnsi"/>
          <w:highlight w:val="green"/>
        </w:rPr>
        <w:t>logic</w:t>
      </w:r>
      <w:r w:rsidRPr="00F81E13">
        <w:rPr>
          <w:rStyle w:val="StyleUnderline"/>
          <w:rFonts w:asciiTheme="minorHAnsi" w:hAnsiTheme="minorHAnsi" w:cstheme="minorHAnsi"/>
        </w:rPr>
        <w:t xml:space="preserve"> of pain and uncertainty. How not simply to </w:t>
      </w:r>
      <w:r w:rsidRPr="00F81E13">
        <w:rPr>
          <w:rStyle w:val="Emphasis"/>
          <w:rFonts w:asciiTheme="minorHAnsi" w:hAnsiTheme="minorHAnsi" w:cstheme="minorHAnsi"/>
        </w:rPr>
        <w:t>bring about disarmament</w:t>
      </w:r>
      <w:r w:rsidRPr="00F81E13">
        <w:rPr>
          <w:rStyle w:val="StyleUnderline"/>
          <w:rFonts w:asciiTheme="minorHAnsi" w:hAnsiTheme="minorHAnsi" w:cstheme="minorHAnsi"/>
        </w:rPr>
        <w:t xml:space="preserve">, but to </w:t>
      </w:r>
      <w:r w:rsidRPr="00F81E13">
        <w:rPr>
          <w:rStyle w:val="Emphasis"/>
          <w:rFonts w:asciiTheme="minorHAnsi" w:hAnsiTheme="minorHAnsi" w:cstheme="minorHAnsi"/>
        </w:rPr>
        <w:t>go beyond</w:t>
      </w:r>
      <w:r w:rsidRPr="00F81E13">
        <w:rPr>
          <w:rStyle w:val="StyleUnderline"/>
          <w:rFonts w:asciiTheme="minorHAnsi" w:hAnsiTheme="minorHAnsi" w:cstheme="minorHAnsi"/>
        </w:rPr>
        <w:t xml:space="preserve"> this politically charged</w:t>
      </w:r>
      <w:r w:rsidRPr="00F81E13">
        <w:rPr>
          <w:rFonts w:asciiTheme="minorHAnsi" w:hAnsiTheme="minorHAnsi" w:cstheme="minorHAnsi"/>
          <w:sz w:val="16"/>
        </w:rPr>
        <w:t xml:space="preserve">, as well as mythological and psychological </w:t>
      </w:r>
      <w:r w:rsidRPr="00F81E13">
        <w:rPr>
          <w:rStyle w:val="Emphasis"/>
          <w:rFonts w:asciiTheme="minorHAnsi" w:hAnsiTheme="minorHAnsi" w:cstheme="minorHAnsi"/>
        </w:rPr>
        <w:t>nuclear algorithm</w:t>
      </w:r>
      <w:r w:rsidRPr="00F81E13">
        <w:rPr>
          <w:rStyle w:val="StyleUnderline"/>
          <w:rFonts w:asciiTheme="minorHAnsi" w:hAnsiTheme="minorHAnsi" w:cstheme="minorHAnsi"/>
        </w:rPr>
        <w:t>?</w:t>
      </w:r>
      <w:r w:rsidRPr="00F81E13">
        <w:rPr>
          <w:rFonts w:asciiTheme="minorHAnsi" w:hAnsiTheme="minorHAnsi" w:cstheme="minorHAnsi"/>
          <w:sz w:val="16"/>
        </w:rPr>
        <w:t xml:space="preserve"> How to find love amidst the nuclear </w:t>
      </w:r>
      <w:proofErr w:type="gramStart"/>
      <w:r w:rsidRPr="00F81E13">
        <w:rPr>
          <w:rFonts w:asciiTheme="minorHAnsi" w:hAnsiTheme="minorHAnsi" w:cstheme="minorHAnsi"/>
          <w:sz w:val="16"/>
        </w:rPr>
        <w:t>entanglement;</w:t>
      </w:r>
      <w:proofErr w:type="gramEnd"/>
      <w:r w:rsidRPr="00F81E13">
        <w:rPr>
          <w:rFonts w:asciiTheme="minorHAnsi" w:hAnsiTheme="minorHAnsi" w:cstheme="minorHAnsi"/>
          <w:sz w:val="16"/>
        </w:rPr>
        <w:t xml:space="preserve"> the antidote to this entanglement? Is it possible to end the pathology of power that exists with nuclear capacity? Sadly, the last lines of Nitin Sawhney's “Broken Skin” underscore this entanglement:</w:t>
      </w:r>
    </w:p>
    <w:p w14:paraId="74EA96FD" w14:textId="77777777" w:rsidR="00180ABF" w:rsidRPr="00F81E13" w:rsidRDefault="00180ABF" w:rsidP="00180ABF">
      <w:pPr>
        <w:rPr>
          <w:rFonts w:asciiTheme="minorHAnsi" w:hAnsiTheme="minorHAnsi" w:cstheme="minorHAnsi"/>
          <w:sz w:val="16"/>
        </w:rPr>
      </w:pPr>
      <w:r w:rsidRPr="00F81E13">
        <w:rPr>
          <w:rFonts w:asciiTheme="minorHAnsi" w:hAnsiTheme="minorHAnsi" w:cstheme="minorHAnsi"/>
          <w:sz w:val="16"/>
        </w:rPr>
        <w:t>Just 5 miles from India's nuclear test site</w:t>
      </w:r>
    </w:p>
    <w:p w14:paraId="66AF51EF" w14:textId="77777777" w:rsidR="00180ABF" w:rsidRPr="00F81E13" w:rsidRDefault="00180ABF" w:rsidP="00180ABF">
      <w:pPr>
        <w:rPr>
          <w:rFonts w:asciiTheme="minorHAnsi" w:hAnsiTheme="minorHAnsi" w:cstheme="minorHAnsi"/>
          <w:sz w:val="16"/>
        </w:rPr>
      </w:pPr>
      <w:r w:rsidRPr="00F81E13">
        <w:rPr>
          <w:rFonts w:asciiTheme="minorHAnsi" w:hAnsiTheme="minorHAnsi" w:cstheme="minorHAnsi"/>
          <w:sz w:val="16"/>
        </w:rPr>
        <w:t>Children play in the shade of the village water tank</w:t>
      </w:r>
    </w:p>
    <w:p w14:paraId="6EE7188F" w14:textId="77777777" w:rsidR="00180ABF" w:rsidRPr="00F81E13" w:rsidRDefault="00180ABF" w:rsidP="00180ABF">
      <w:pPr>
        <w:rPr>
          <w:rFonts w:asciiTheme="minorHAnsi" w:hAnsiTheme="minorHAnsi" w:cstheme="minorHAnsi"/>
          <w:sz w:val="16"/>
        </w:rPr>
      </w:pPr>
      <w:r w:rsidRPr="00F81E13">
        <w:rPr>
          <w:rFonts w:asciiTheme="minorHAnsi" w:hAnsiTheme="minorHAnsi" w:cstheme="minorHAnsi"/>
          <w:sz w:val="16"/>
        </w:rPr>
        <w:t>Here in the Rajasthan desert people say</w:t>
      </w:r>
    </w:p>
    <w:p w14:paraId="32A624E1" w14:textId="77777777" w:rsidR="00180ABF" w:rsidRPr="00F81E13" w:rsidRDefault="00180ABF" w:rsidP="00180ABF">
      <w:pPr>
        <w:rPr>
          <w:rFonts w:asciiTheme="minorHAnsi" w:hAnsiTheme="minorHAnsi" w:cstheme="minorHAnsi"/>
          <w:sz w:val="16"/>
        </w:rPr>
      </w:pPr>
      <w:r w:rsidRPr="00F81E13">
        <w:rPr>
          <w:rFonts w:asciiTheme="minorHAnsi" w:hAnsiTheme="minorHAnsi" w:cstheme="minorHAnsi"/>
          <w:sz w:val="16"/>
        </w:rPr>
        <w:t>They're proud their country showed their nuclear capability.11</w:t>
      </w:r>
    </w:p>
    <w:p w14:paraId="2AE19A31" w14:textId="77777777" w:rsidR="00180ABF" w:rsidRPr="00F81E13" w:rsidRDefault="00180ABF" w:rsidP="00180ABF">
      <w:pPr>
        <w:rPr>
          <w:rFonts w:asciiTheme="minorHAnsi" w:hAnsiTheme="minorHAnsi" w:cstheme="minorHAnsi"/>
          <w:sz w:val="16"/>
        </w:rPr>
      </w:pPr>
      <w:r w:rsidRPr="00F81E13">
        <w:rPr>
          <w:rFonts w:asciiTheme="minorHAnsi" w:hAnsiTheme="minorHAnsi" w:cstheme="minorHAnsi"/>
          <w:sz w:val="16"/>
        </w:rPr>
        <w:t xml:space="preserve">As an activist scholar working in the fields of human rights and cultural studies, </w:t>
      </w:r>
      <w:r w:rsidRPr="00382417">
        <w:rPr>
          <w:rStyle w:val="StyleUnderline"/>
          <w:rFonts w:asciiTheme="minorHAnsi" w:hAnsiTheme="minorHAnsi" w:cstheme="minorHAnsi"/>
          <w:highlight w:val="green"/>
        </w:rPr>
        <w:t xml:space="preserve">responding </w:t>
      </w:r>
      <w:r w:rsidRPr="00F81E13">
        <w:rPr>
          <w:rStyle w:val="StyleUnderline"/>
          <w:rFonts w:asciiTheme="minorHAnsi" w:hAnsiTheme="minorHAnsi" w:cstheme="minorHAnsi"/>
        </w:rPr>
        <w:t xml:space="preserve">to the nuclear algorithm </w:t>
      </w:r>
      <w:r w:rsidRPr="00382417">
        <w:rPr>
          <w:rStyle w:val="StyleUnderline"/>
          <w:rFonts w:asciiTheme="minorHAnsi" w:hAnsiTheme="minorHAnsi" w:cstheme="minorHAnsi"/>
          <w:highlight w:val="green"/>
        </w:rPr>
        <w:t xml:space="preserve">is an </w:t>
      </w:r>
      <w:r w:rsidRPr="00382417">
        <w:rPr>
          <w:rStyle w:val="Emphasis"/>
          <w:rFonts w:asciiTheme="minorHAnsi" w:hAnsiTheme="minorHAnsi" w:cstheme="minorHAnsi"/>
          <w:highlight w:val="green"/>
        </w:rPr>
        <w:t>imperative</w:t>
      </w:r>
      <w:r w:rsidRPr="00F81E13">
        <w:rPr>
          <w:rStyle w:val="StyleUnderline"/>
          <w:rFonts w:asciiTheme="minorHAnsi" w:hAnsiTheme="minorHAnsi" w:cstheme="minorHAnsi"/>
        </w:rPr>
        <w:t xml:space="preserve">. Your </w:t>
      </w:r>
      <w:r w:rsidRPr="00F81E13">
        <w:rPr>
          <w:rStyle w:val="Emphasis"/>
          <w:rFonts w:asciiTheme="minorHAnsi" w:hAnsiTheme="minorHAnsi" w:cstheme="minorHAnsi"/>
        </w:rPr>
        <w:t>politics</w:t>
      </w:r>
      <w:r w:rsidRPr="00F81E13">
        <w:rPr>
          <w:rStyle w:val="StyleUnderline"/>
          <w:rFonts w:asciiTheme="minorHAnsi" w:hAnsiTheme="minorHAnsi" w:cstheme="minorHAnsi"/>
        </w:rPr>
        <w:t xml:space="preserve">, </w:t>
      </w:r>
      <w:r w:rsidRPr="00F81E13">
        <w:rPr>
          <w:rStyle w:val="Emphasis"/>
          <w:rFonts w:asciiTheme="minorHAnsi" w:hAnsiTheme="minorHAnsi" w:cstheme="minorHAnsi"/>
        </w:rPr>
        <w:t>ethics</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scholarship are indivisible</w:t>
      </w:r>
      <w:r w:rsidRPr="00F81E13">
        <w:rPr>
          <w:rStyle w:val="StyleUnderline"/>
          <w:rFonts w:asciiTheme="minorHAnsi" w:hAnsiTheme="minorHAnsi" w:cstheme="minorHAnsi"/>
        </w:rPr>
        <w:t xml:space="preserve"> in this cause. An </w:t>
      </w:r>
      <w:r w:rsidRPr="00F81E13">
        <w:rPr>
          <w:rStyle w:val="Emphasis"/>
          <w:rFonts w:asciiTheme="minorHAnsi" w:hAnsiTheme="minorHAnsi" w:cstheme="minorHAnsi"/>
        </w:rPr>
        <w:t xml:space="preserve">acute </w:t>
      </w:r>
      <w:r w:rsidRPr="00382417">
        <w:rPr>
          <w:rStyle w:val="Emphasis"/>
          <w:rFonts w:asciiTheme="minorHAnsi" w:hAnsiTheme="minorHAnsi" w:cstheme="minorHAnsi"/>
          <w:highlight w:val="green"/>
        </w:rPr>
        <w:t>sense of care</w:t>
      </w:r>
      <w:r w:rsidRPr="00F81E13">
        <w:rPr>
          <w:rStyle w:val="Emphasis"/>
          <w:rFonts w:asciiTheme="minorHAnsi" w:hAnsiTheme="minorHAnsi" w:cstheme="minorHAnsi"/>
        </w:rPr>
        <w:t xml:space="preserve"> for the world</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informed by </w:t>
      </w:r>
      <w:r w:rsidRPr="00382417">
        <w:rPr>
          <w:rStyle w:val="Emphasis"/>
          <w:rFonts w:asciiTheme="minorHAnsi" w:hAnsiTheme="minorHAnsi" w:cstheme="minorHAnsi"/>
          <w:highlight w:val="green"/>
        </w:rPr>
        <w:t>pacifist</w:t>
      </w:r>
      <w:r w:rsidRPr="00382417">
        <w:rPr>
          <w:rStyle w:val="StyleUnderline"/>
          <w:rFonts w:asciiTheme="minorHAnsi" w:hAnsiTheme="minorHAnsi" w:cstheme="minorHAnsi"/>
          <w:highlight w:val="green"/>
        </w:rPr>
        <w:t xml:space="preserve"> and </w:t>
      </w:r>
      <w:r w:rsidRPr="00382417">
        <w:rPr>
          <w:rStyle w:val="Emphasis"/>
          <w:rFonts w:asciiTheme="minorHAnsi" w:hAnsiTheme="minorHAnsi" w:cstheme="minorHAnsi"/>
          <w:highlight w:val="green"/>
        </w:rPr>
        <w:t>non-violent</w:t>
      </w:r>
      <w:r w:rsidRPr="00382417">
        <w:rPr>
          <w:rStyle w:val="StyleUnderline"/>
          <w:rFonts w:asciiTheme="minorHAnsi" w:hAnsiTheme="minorHAnsi" w:cstheme="minorHAnsi"/>
          <w:highlight w:val="green"/>
        </w:rPr>
        <w:t xml:space="preserve">, </w:t>
      </w:r>
      <w:r w:rsidRPr="00382417">
        <w:rPr>
          <w:rStyle w:val="Emphasis"/>
          <w:rFonts w:asciiTheme="minorHAnsi" w:hAnsiTheme="minorHAnsi" w:cstheme="minorHAnsi"/>
          <w:highlight w:val="green"/>
        </w:rPr>
        <w:t>de-colonialist approaches</w:t>
      </w:r>
      <w:r w:rsidRPr="00F81E13">
        <w:rPr>
          <w:rStyle w:val="StyleUnderline"/>
          <w:rFonts w:asciiTheme="minorHAnsi" w:hAnsiTheme="minorHAnsi" w:cstheme="minorHAnsi"/>
        </w:rPr>
        <w:t xml:space="preserve"> to knowledge and practice, </w:t>
      </w:r>
      <w:r w:rsidRPr="00A0772E">
        <w:rPr>
          <w:rStyle w:val="Emphasis"/>
          <w:rFonts w:asciiTheme="minorHAnsi" w:hAnsiTheme="minorHAnsi" w:cstheme="minorHAnsi"/>
        </w:rPr>
        <w:t>pervades your concern</w:t>
      </w:r>
      <w:r w:rsidRPr="00A0772E">
        <w:rPr>
          <w:rStyle w:val="StyleUnderline"/>
          <w:rFonts w:asciiTheme="minorHAnsi" w:hAnsiTheme="minorHAnsi" w:cstheme="minorHAnsi"/>
        </w:rPr>
        <w:t xml:space="preserve">. You are </w:t>
      </w:r>
      <w:r w:rsidRPr="00A0772E">
        <w:rPr>
          <w:rStyle w:val="Emphasis"/>
          <w:rFonts w:asciiTheme="minorHAnsi" w:hAnsiTheme="minorHAnsi" w:cstheme="minorHAnsi"/>
        </w:rPr>
        <w:t>aware</w:t>
      </w:r>
      <w:r w:rsidRPr="00A0772E">
        <w:rPr>
          <w:rStyle w:val="StyleUnderline"/>
          <w:rFonts w:asciiTheme="minorHAnsi" w:hAnsiTheme="minorHAnsi" w:cstheme="minorHAnsi"/>
        </w:rPr>
        <w:t xml:space="preserve"> that there are </w:t>
      </w:r>
      <w:r w:rsidRPr="00A0772E">
        <w:rPr>
          <w:rStyle w:val="Emphasis"/>
          <w:rFonts w:asciiTheme="minorHAnsi" w:hAnsiTheme="minorHAnsi" w:cstheme="minorHAnsi"/>
        </w:rPr>
        <w:t>other ways of knowing</w:t>
      </w:r>
      <w:r w:rsidRPr="00A0772E">
        <w:rPr>
          <w:rStyle w:val="StyleUnderline"/>
          <w:rFonts w:asciiTheme="minorHAnsi" w:hAnsiTheme="minorHAnsi" w:cstheme="minorHAnsi"/>
        </w:rPr>
        <w:t xml:space="preserve"> than those you are familiar and credentialed with</w:t>
      </w:r>
      <w:r w:rsidRPr="00A0772E">
        <w:rPr>
          <w:rFonts w:asciiTheme="minorHAnsi" w:hAnsiTheme="minorHAnsi" w:cstheme="minorHAnsi"/>
          <w:sz w:val="16"/>
        </w:rPr>
        <w:t xml:space="preserve">. You are aware that you are complicit in the prisons that you choose to live inside,12 and that there is no such thing as an innocent bystander. </w:t>
      </w:r>
      <w:r w:rsidRPr="00A0772E">
        <w:rPr>
          <w:rStyle w:val="StyleUnderline"/>
          <w:rFonts w:asciiTheme="minorHAnsi" w:hAnsiTheme="minorHAnsi" w:cstheme="minorHAnsi"/>
        </w:rPr>
        <w:t xml:space="preserve">You use your scholarship to </w:t>
      </w:r>
      <w:r w:rsidRPr="00A0772E">
        <w:rPr>
          <w:rStyle w:val="Emphasis"/>
          <w:rFonts w:asciiTheme="minorHAnsi" w:hAnsiTheme="minorHAnsi" w:cstheme="minorHAnsi"/>
        </w:rPr>
        <w:t>shake</w:t>
      </w:r>
      <w:r w:rsidRPr="00F81E13">
        <w:rPr>
          <w:rStyle w:val="Emphasis"/>
          <w:rFonts w:asciiTheme="minorHAnsi" w:hAnsiTheme="minorHAnsi" w:cstheme="minorHAnsi"/>
        </w:rPr>
        <w:t xml:space="preserve"> up the world</w:t>
      </w:r>
      <w:r w:rsidRPr="00F81E13">
        <w:rPr>
          <w:rFonts w:asciiTheme="minorHAnsi" w:hAnsiTheme="minorHAnsi" w:cstheme="minorHAnsi"/>
          <w:sz w:val="16"/>
        </w:rPr>
        <w:t xml:space="preserve"> from its paralysis, </w:t>
      </w:r>
      <w:proofErr w:type="gramStart"/>
      <w:r w:rsidRPr="00F81E13">
        <w:rPr>
          <w:rFonts w:asciiTheme="minorHAnsi" w:hAnsiTheme="minorHAnsi" w:cstheme="minorHAnsi"/>
          <w:sz w:val="16"/>
        </w:rPr>
        <w:t>abjection</w:t>
      </w:r>
      <w:proofErr w:type="gramEnd"/>
      <w:r w:rsidRPr="00F81E13">
        <w:rPr>
          <w:rFonts w:asciiTheme="minorHAnsi" w:hAnsiTheme="minorHAnsi" w:cstheme="minorHAnsi"/>
          <w:sz w:val="16"/>
        </w:rPr>
        <w:t xml:space="preserve"> and amnesia; </w:t>
      </w:r>
      <w:r w:rsidRPr="00F81E13">
        <w:rPr>
          <w:rStyle w:val="StyleUnderline"/>
          <w:rFonts w:asciiTheme="minorHAnsi" w:hAnsiTheme="minorHAnsi" w:cstheme="minorHAnsi"/>
        </w:rPr>
        <w:t xml:space="preserve">to </w:t>
      </w:r>
      <w:r w:rsidRPr="00382417">
        <w:rPr>
          <w:rStyle w:val="Emphasis"/>
          <w:rFonts w:asciiTheme="minorHAnsi" w:hAnsiTheme="minorHAnsi" w:cstheme="minorHAnsi"/>
          <w:highlight w:val="green"/>
        </w:rPr>
        <w:t xml:space="preserve">unsettle </w:t>
      </w:r>
      <w:r w:rsidRPr="00F81E13">
        <w:rPr>
          <w:rStyle w:val="Emphasis"/>
          <w:rFonts w:asciiTheme="minorHAnsi" w:hAnsiTheme="minorHAnsi" w:cstheme="minorHAnsi"/>
        </w:rPr>
        <w:t>the epistemic</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 xml:space="preserve">structural </w:t>
      </w:r>
      <w:r w:rsidRPr="00382417">
        <w:rPr>
          <w:rStyle w:val="Emphasis"/>
          <w:rFonts w:asciiTheme="minorHAnsi" w:hAnsiTheme="minorHAnsi" w:cstheme="minorHAnsi"/>
          <w:highlight w:val="green"/>
        </w:rPr>
        <w:t>violence</w:t>
      </w:r>
      <w:r w:rsidRPr="00F81E13">
        <w:rPr>
          <w:rStyle w:val="StyleUnderline"/>
          <w:rFonts w:asciiTheme="minorHAnsi" w:hAnsiTheme="minorHAnsi" w:cstheme="minorHAnsi"/>
        </w:rPr>
        <w:t xml:space="preserve"> that is ubiquitous to neoliberalism and its machinery; to </w:t>
      </w:r>
      <w:r w:rsidRPr="00F81E13">
        <w:rPr>
          <w:rStyle w:val="Emphasis"/>
          <w:rFonts w:asciiTheme="minorHAnsi" w:hAnsiTheme="minorHAnsi" w:cstheme="minorHAnsi"/>
        </w:rPr>
        <w:t>create dialogic</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learning spaces</w:t>
      </w:r>
      <w:r w:rsidRPr="00F81E13">
        <w:rPr>
          <w:rStyle w:val="StyleUnderline"/>
          <w:rFonts w:asciiTheme="minorHAnsi" w:hAnsiTheme="minorHAnsi" w:cstheme="minorHAnsi"/>
        </w:rPr>
        <w:t xml:space="preserve"> for the work of critical human rights and critical justice to take place. All this, and to </w:t>
      </w:r>
      <w:r w:rsidRPr="00F81E13">
        <w:rPr>
          <w:rStyle w:val="Emphasis"/>
          <w:rFonts w:asciiTheme="minorHAnsi" w:hAnsiTheme="minorHAnsi" w:cstheme="minorHAnsi"/>
        </w:rPr>
        <w:t>enable an ethics of intervention</w:t>
      </w:r>
      <w:r w:rsidRPr="00F81E13">
        <w:rPr>
          <w:rStyle w:val="StyleUnderline"/>
          <w:rFonts w:asciiTheme="minorHAnsi" w:hAnsiTheme="minorHAnsi" w:cstheme="minorHAnsi"/>
        </w:rPr>
        <w:t xml:space="preserve"> through understanding what is at the very heart of the</w:t>
      </w:r>
      <w:r w:rsidRPr="00F81E13">
        <w:rPr>
          <w:rFonts w:asciiTheme="minorHAnsi" w:hAnsiTheme="minorHAnsi" w:cstheme="minorHAnsi"/>
          <w:sz w:val="16"/>
        </w:rPr>
        <w:t xml:space="preserve"> critical human rights </w:t>
      </w:r>
      <w:r w:rsidRPr="00F81E13">
        <w:rPr>
          <w:rStyle w:val="StyleUnderline"/>
          <w:rFonts w:asciiTheme="minorHAnsi" w:hAnsiTheme="minorHAnsi" w:cstheme="minorHAnsi"/>
        </w:rPr>
        <w:t>impulse</w:t>
      </w:r>
      <w:r w:rsidRPr="00F81E13">
        <w:rPr>
          <w:rFonts w:asciiTheme="minorHAnsi" w:hAnsiTheme="minorHAnsi" w:cstheme="minorHAnsi"/>
          <w:sz w:val="16"/>
        </w:rPr>
        <w:t>, creating a “dialogue for being, because I am not without the other.”13</w:t>
      </w:r>
    </w:p>
    <w:p w14:paraId="2BE50419" w14:textId="77777777" w:rsidR="00180ABF" w:rsidRPr="00F81E13" w:rsidRDefault="00180ABF" w:rsidP="00180ABF">
      <w:pPr>
        <w:rPr>
          <w:rFonts w:asciiTheme="minorHAnsi" w:hAnsiTheme="minorHAnsi" w:cstheme="minorHAnsi"/>
          <w:sz w:val="16"/>
        </w:rPr>
      </w:pPr>
      <w:r w:rsidRPr="00F81E13">
        <w:rPr>
          <w:rFonts w:asciiTheme="minorHAnsi" w:hAnsiTheme="minorHAnsi" w:cstheme="minorHAnsi"/>
          <w:sz w:val="16"/>
        </w:rPr>
        <w:t xml:space="preserve">Furthermore, as a critical human rights advocate </w:t>
      </w:r>
      <w:r w:rsidRPr="00F81E13">
        <w:rPr>
          <w:rStyle w:val="StyleUnderline"/>
          <w:rFonts w:asciiTheme="minorHAnsi" w:hAnsiTheme="minorHAnsi" w:cstheme="minorHAnsi"/>
        </w:rPr>
        <w:t xml:space="preserve">living in a nuclear armed world, your challenge is to </w:t>
      </w:r>
      <w:proofErr w:type="spellStart"/>
      <w:r w:rsidRPr="00382417">
        <w:rPr>
          <w:rStyle w:val="Emphasis"/>
          <w:rFonts w:asciiTheme="minorHAnsi" w:hAnsiTheme="minorHAnsi" w:cstheme="minorHAnsi"/>
          <w:highlight w:val="green"/>
        </w:rPr>
        <w:t>reconceptualise</w:t>
      </w:r>
      <w:proofErr w:type="spellEnd"/>
      <w:r w:rsidRPr="00382417">
        <w:rPr>
          <w:rStyle w:val="Emphasis"/>
          <w:rFonts w:asciiTheme="minorHAnsi" w:hAnsiTheme="minorHAnsi" w:cstheme="minorHAnsi"/>
          <w:highlight w:val="green"/>
        </w:rPr>
        <w:t xml:space="preserve"> the human community</w:t>
      </w:r>
      <w:r w:rsidRPr="00F81E13">
        <w:rPr>
          <w:rFonts w:asciiTheme="minorHAnsi" w:hAnsiTheme="minorHAnsi" w:cstheme="minorHAnsi"/>
          <w:sz w:val="16"/>
        </w:rPr>
        <w:t xml:space="preserve"> as </w:t>
      </w:r>
      <w:proofErr w:type="spellStart"/>
      <w:r w:rsidRPr="00F81E13">
        <w:rPr>
          <w:rFonts w:asciiTheme="minorHAnsi" w:hAnsiTheme="minorHAnsi" w:cstheme="minorHAnsi"/>
          <w:sz w:val="16"/>
        </w:rPr>
        <w:t>Ashis</w:t>
      </w:r>
      <w:proofErr w:type="spellEnd"/>
      <w:r w:rsidRPr="00F81E13">
        <w:rPr>
          <w:rFonts w:asciiTheme="minorHAnsi" w:hAnsiTheme="minorHAnsi" w:cstheme="minorHAnsi"/>
          <w:sz w:val="16"/>
        </w:rPr>
        <w:t xml:space="preserve"> </w:t>
      </w:r>
      <w:proofErr w:type="spellStart"/>
      <w:r w:rsidRPr="00F81E13">
        <w:rPr>
          <w:rFonts w:asciiTheme="minorHAnsi" w:hAnsiTheme="minorHAnsi" w:cstheme="minorHAnsi"/>
          <w:sz w:val="16"/>
        </w:rPr>
        <w:t>Nandy</w:t>
      </w:r>
      <w:proofErr w:type="spellEnd"/>
      <w:r w:rsidRPr="00F81E13">
        <w:rPr>
          <w:rFonts w:asciiTheme="minorHAnsi" w:hAnsiTheme="minorHAnsi" w:cstheme="minorHAnsi"/>
          <w:sz w:val="16"/>
        </w:rPr>
        <w:t xml:space="preserve"> has argued, </w:t>
      </w:r>
      <w:r w:rsidRPr="00382417">
        <w:rPr>
          <w:rStyle w:val="StyleUnderline"/>
          <w:rFonts w:asciiTheme="minorHAnsi" w:hAnsiTheme="minorHAnsi" w:cstheme="minorHAnsi"/>
          <w:highlight w:val="green"/>
        </w:rPr>
        <w:t xml:space="preserve">to see how we can learn to </w:t>
      </w:r>
      <w:r w:rsidRPr="00F81E13">
        <w:rPr>
          <w:rStyle w:val="Emphasis"/>
          <w:rFonts w:asciiTheme="minorHAnsi" w:hAnsiTheme="minorHAnsi" w:cstheme="minorHAnsi"/>
        </w:rPr>
        <w:t>co-exist with others in conviviality</w:t>
      </w:r>
      <w:r w:rsidRPr="00F81E13">
        <w:rPr>
          <w:rStyle w:val="StyleUnderline"/>
          <w:rFonts w:asciiTheme="minorHAnsi" w:hAnsiTheme="minorHAnsi" w:cstheme="minorHAnsi"/>
        </w:rPr>
        <w:t xml:space="preserve"> </w:t>
      </w:r>
      <w:proofErr w:type="gramStart"/>
      <w:r w:rsidRPr="00F81E13">
        <w:rPr>
          <w:rStyle w:val="StyleUnderline"/>
          <w:rFonts w:asciiTheme="minorHAnsi" w:hAnsiTheme="minorHAnsi" w:cstheme="minorHAnsi"/>
        </w:rPr>
        <w:t>and also</w:t>
      </w:r>
      <w:proofErr w:type="gramEnd"/>
      <w:r w:rsidRPr="00F81E13">
        <w:rPr>
          <w:rStyle w:val="StyleUnderline"/>
          <w:rFonts w:asciiTheme="minorHAnsi" w:hAnsiTheme="minorHAnsi" w:cstheme="minorHAnsi"/>
        </w:rPr>
        <w:t xml:space="preserve"> learn to </w:t>
      </w:r>
      <w:r w:rsidRPr="00382417">
        <w:rPr>
          <w:rStyle w:val="Emphasis"/>
          <w:rFonts w:asciiTheme="minorHAnsi" w:hAnsiTheme="minorHAnsi" w:cstheme="minorHAnsi"/>
          <w:highlight w:val="green"/>
        </w:rPr>
        <w:t xml:space="preserve">co-survive </w:t>
      </w:r>
      <w:r w:rsidRPr="00F81E13">
        <w:rPr>
          <w:rStyle w:val="Emphasis"/>
          <w:rFonts w:asciiTheme="minorHAnsi" w:hAnsiTheme="minorHAnsi" w:cstheme="minorHAnsi"/>
        </w:rPr>
        <w:t>with the non-human</w:t>
      </w:r>
      <w:r w:rsidRPr="00F81E13">
        <w:rPr>
          <w:rStyle w:val="StyleUnderline"/>
          <w:rFonts w:asciiTheme="minorHAnsi" w:hAnsiTheme="minorHAnsi" w:cstheme="minorHAnsi"/>
        </w:rPr>
        <w:t xml:space="preserve">, even to </w:t>
      </w:r>
      <w:r w:rsidRPr="00F81E13">
        <w:rPr>
          <w:rStyle w:val="Emphasis"/>
          <w:rFonts w:asciiTheme="minorHAnsi" w:hAnsiTheme="minorHAnsi" w:cstheme="minorHAnsi"/>
        </w:rPr>
        <w:t>flourish</w:t>
      </w:r>
      <w:r w:rsidRPr="00F81E13">
        <w:rPr>
          <w:rFonts w:asciiTheme="minorHAnsi" w:hAnsiTheme="minorHAnsi" w:cstheme="minorHAnsi"/>
          <w:sz w:val="16"/>
        </w:rPr>
        <w:t xml:space="preserve">. A dialogue for being requires a leap into a human rights frame that includes a deep ecological dimension, where </w:t>
      </w:r>
      <w:r w:rsidRPr="00F81E13">
        <w:rPr>
          <w:rStyle w:val="StyleUnderline"/>
          <w:rFonts w:asciiTheme="minorHAnsi" w:hAnsiTheme="minorHAnsi" w:cstheme="minorHAnsi"/>
        </w:rPr>
        <w:t xml:space="preserve">the planet itself is </w:t>
      </w:r>
      <w:r w:rsidRPr="00F81E13">
        <w:rPr>
          <w:rStyle w:val="Emphasis"/>
          <w:rFonts w:asciiTheme="minorHAnsi" w:hAnsiTheme="minorHAnsi" w:cstheme="minorHAnsi"/>
        </w:rPr>
        <w:t>inherently involved as a participant</w:t>
      </w:r>
      <w:r w:rsidRPr="00F81E13">
        <w:rPr>
          <w:rStyle w:val="StyleUnderline"/>
          <w:rFonts w:asciiTheme="minorHAnsi" w:hAnsiTheme="minorHAnsi" w:cstheme="minorHAnsi"/>
        </w:rPr>
        <w:t xml:space="preserve"> in its future</w:t>
      </w:r>
      <w:r w:rsidRPr="00F81E13">
        <w:rPr>
          <w:rFonts w:asciiTheme="minorHAnsi" w:hAnsiTheme="minorHAnsi" w:cstheme="minorHAnsi"/>
          <w:sz w:val="16"/>
        </w:rPr>
        <w:t>. This requires scholarship that “thinks like a mountain.”14 A critical human rights approach understands that it cannot be simply human-centric. It requires a nuanced and arresting clarity to present perspectives on co-existence and co-survival that are from human and non-human viewpoints.15</w:t>
      </w:r>
    </w:p>
    <w:p w14:paraId="0BDAF2B3" w14:textId="77777777" w:rsidR="00180ABF" w:rsidRPr="00F81E13" w:rsidRDefault="00180ABF" w:rsidP="00180ABF">
      <w:pPr>
        <w:rPr>
          <w:rFonts w:asciiTheme="minorHAnsi" w:hAnsiTheme="minorHAnsi" w:cstheme="minorHAnsi"/>
          <w:sz w:val="16"/>
        </w:rPr>
      </w:pPr>
      <w:r w:rsidRPr="00F81E13">
        <w:rPr>
          <w:rFonts w:asciiTheme="minorHAnsi" w:hAnsiTheme="minorHAnsi" w:cstheme="minorHAnsi"/>
          <w:sz w:val="16"/>
        </w:rPr>
        <w:t xml:space="preserve">Ultimately, </w:t>
      </w:r>
      <w:r w:rsidRPr="00F81E13">
        <w:rPr>
          <w:rStyle w:val="StyleUnderline"/>
          <w:rFonts w:asciiTheme="minorHAnsi" w:hAnsiTheme="minorHAnsi" w:cstheme="minorHAnsi"/>
        </w:rPr>
        <w:t xml:space="preserve">you </w:t>
      </w:r>
      <w:proofErr w:type="spellStart"/>
      <w:r w:rsidRPr="00F81E13">
        <w:rPr>
          <w:rStyle w:val="StyleUnderline"/>
          <w:rFonts w:asciiTheme="minorHAnsi" w:hAnsiTheme="minorHAnsi" w:cstheme="minorHAnsi"/>
        </w:rPr>
        <w:t>realise</w:t>
      </w:r>
      <w:proofErr w:type="spellEnd"/>
      <w:r w:rsidRPr="00F81E13">
        <w:rPr>
          <w:rStyle w:val="StyleUnderline"/>
          <w:rFonts w:asciiTheme="minorHAnsi" w:hAnsiTheme="minorHAnsi" w:cstheme="minorHAnsi"/>
        </w:rPr>
        <w:t xml:space="preserve"> that your </w:t>
      </w:r>
      <w:r w:rsidRPr="00382417">
        <w:rPr>
          <w:rStyle w:val="StyleUnderline"/>
          <w:rFonts w:asciiTheme="minorHAnsi" w:hAnsiTheme="minorHAnsi" w:cstheme="minorHAnsi"/>
          <w:highlight w:val="green"/>
        </w:rPr>
        <w:t>struggle</w:t>
      </w:r>
      <w:r w:rsidRPr="00F81E13">
        <w:rPr>
          <w:rStyle w:val="StyleUnderline"/>
          <w:rFonts w:asciiTheme="minorHAnsi" w:hAnsiTheme="minorHAnsi" w:cstheme="minorHAnsi"/>
        </w:rPr>
        <w:t xml:space="preserve"> is </w:t>
      </w:r>
      <w:r w:rsidRPr="00F81E13">
        <w:rPr>
          <w:rStyle w:val="Emphasis"/>
          <w:rFonts w:asciiTheme="minorHAnsi" w:hAnsiTheme="minorHAnsi" w:cstheme="minorHAnsi"/>
        </w:rPr>
        <w:t>not confined to</w:t>
      </w:r>
      <w:r w:rsidRPr="00F81E13">
        <w:rPr>
          <w:rFonts w:asciiTheme="minorHAnsi" w:hAnsiTheme="minorHAnsi" w:cstheme="minorHAnsi"/>
          <w:sz w:val="16"/>
        </w:rPr>
        <w:t xml:space="preserve"> declarations, treaties, </w:t>
      </w:r>
      <w:r w:rsidRPr="00F81E13">
        <w:rPr>
          <w:rStyle w:val="Emphasis"/>
          <w:rFonts w:asciiTheme="minorHAnsi" w:hAnsiTheme="minorHAnsi" w:cstheme="minorHAnsi"/>
        </w:rPr>
        <w:t>legislation</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law</w:t>
      </w:r>
      <w:r w:rsidRPr="00F81E13">
        <w:rPr>
          <w:rStyle w:val="StyleUnderline"/>
          <w:rFonts w:asciiTheme="minorHAnsi" w:hAnsiTheme="minorHAnsi" w:cstheme="minorHAnsi"/>
        </w:rPr>
        <w:t xml:space="preserve">, </w:t>
      </w:r>
      <w:r w:rsidRPr="00F81E13">
        <w:rPr>
          <w:rStyle w:val="Emphasis"/>
          <w:rFonts w:asciiTheme="minorHAnsi" w:hAnsiTheme="minorHAnsi" w:cstheme="minorHAnsi"/>
        </w:rPr>
        <w:t>though they have their role</w:t>
      </w:r>
      <w:r w:rsidRPr="00F81E13">
        <w:rPr>
          <w:rStyle w:val="StyleUnderline"/>
          <w:rFonts w:asciiTheme="minorHAnsi" w:hAnsiTheme="minorHAnsi" w:cstheme="minorHAnsi"/>
        </w:rPr>
        <w:t xml:space="preserve">. It must go further to </w:t>
      </w:r>
      <w:r w:rsidRPr="00382417">
        <w:rPr>
          <w:rStyle w:val="StyleUnderline"/>
          <w:rFonts w:asciiTheme="minorHAnsi" w:hAnsiTheme="minorHAnsi" w:cstheme="minorHAnsi"/>
          <w:highlight w:val="green"/>
        </w:rPr>
        <w:t>produce “</w:t>
      </w:r>
      <w:r w:rsidRPr="00382417">
        <w:rPr>
          <w:rStyle w:val="Emphasis"/>
          <w:rFonts w:asciiTheme="minorHAnsi" w:hAnsiTheme="minorHAnsi" w:cstheme="minorHAnsi"/>
          <w:highlight w:val="green"/>
        </w:rPr>
        <w:t>creative intellectual exchange</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that</w:t>
      </w:r>
      <w:r w:rsidRPr="00F81E13">
        <w:rPr>
          <w:rStyle w:val="StyleUnderline"/>
          <w:rFonts w:asciiTheme="minorHAnsi" w:hAnsiTheme="minorHAnsi" w:cstheme="minorHAnsi"/>
        </w:rPr>
        <w:t xml:space="preserve"> might </w:t>
      </w:r>
      <w:r w:rsidRPr="00382417">
        <w:rPr>
          <w:rStyle w:val="StyleUnderline"/>
          <w:rFonts w:asciiTheme="minorHAnsi" w:hAnsiTheme="minorHAnsi" w:cstheme="minorHAnsi"/>
          <w:highlight w:val="green"/>
        </w:rPr>
        <w:t xml:space="preserve">release </w:t>
      </w:r>
      <w:r w:rsidRPr="00382417">
        <w:rPr>
          <w:rStyle w:val="Emphasis"/>
          <w:rFonts w:asciiTheme="minorHAnsi" w:hAnsiTheme="minorHAnsi" w:cstheme="minorHAnsi"/>
          <w:highlight w:val="green"/>
        </w:rPr>
        <w:t xml:space="preserve">new ethical energies for </w:t>
      </w:r>
      <w:r w:rsidRPr="00F81E13">
        <w:rPr>
          <w:rStyle w:val="Emphasis"/>
          <w:rFonts w:asciiTheme="minorHAnsi" w:hAnsiTheme="minorHAnsi" w:cstheme="minorHAnsi"/>
        </w:rPr>
        <w:t xml:space="preserve">mutually assured </w:t>
      </w:r>
      <w:r w:rsidRPr="00382417">
        <w:rPr>
          <w:rStyle w:val="Emphasis"/>
          <w:rFonts w:asciiTheme="minorHAnsi" w:hAnsiTheme="minorHAnsi" w:cstheme="minorHAnsi"/>
          <w:highlight w:val="green"/>
        </w:rPr>
        <w:t>survival</w:t>
      </w:r>
      <w:r w:rsidRPr="00F81E13">
        <w:rPr>
          <w:rStyle w:val="StyleUnderline"/>
          <w:rFonts w:asciiTheme="minorHAnsi" w:hAnsiTheme="minorHAnsi" w:cstheme="minorHAnsi"/>
        </w:rPr>
        <w:t>.”</w:t>
      </w:r>
      <w:r w:rsidRPr="00F81E13">
        <w:rPr>
          <w:rFonts w:asciiTheme="minorHAnsi" w:hAnsiTheme="minorHAnsi" w:cstheme="minorHAnsi"/>
          <w:sz w:val="16"/>
        </w:rPr>
        <w:t xml:space="preserve">16 </w:t>
      </w:r>
      <w:r w:rsidRPr="00F81E13">
        <w:rPr>
          <w:rStyle w:val="StyleUnderline"/>
          <w:rFonts w:asciiTheme="minorHAnsi" w:hAnsiTheme="minorHAnsi" w:cstheme="minorHAnsi"/>
        </w:rPr>
        <w:t xml:space="preserve">Taking </w:t>
      </w:r>
      <w:r w:rsidRPr="00382417">
        <w:rPr>
          <w:rStyle w:val="StyleUnderline"/>
          <w:rFonts w:asciiTheme="minorHAnsi" w:hAnsiTheme="minorHAnsi" w:cstheme="minorHAnsi"/>
          <w:highlight w:val="green"/>
        </w:rPr>
        <w:t xml:space="preserve">an </w:t>
      </w:r>
      <w:r w:rsidRPr="00382417">
        <w:rPr>
          <w:rStyle w:val="Emphasis"/>
          <w:rFonts w:asciiTheme="minorHAnsi" w:hAnsiTheme="minorHAnsi" w:cstheme="minorHAnsi"/>
          <w:highlight w:val="green"/>
        </w:rPr>
        <w:t>anti-nuclear stance</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and</w:t>
      </w:r>
      <w:r w:rsidRPr="00F81E13">
        <w:rPr>
          <w:rStyle w:val="StyleUnderline"/>
          <w:rFonts w:asciiTheme="minorHAnsi" w:hAnsiTheme="minorHAnsi" w:cstheme="minorHAnsi"/>
        </w:rPr>
        <w:t xml:space="preserve"> </w:t>
      </w:r>
      <w:r w:rsidRPr="00F81E13">
        <w:rPr>
          <w:rStyle w:val="Emphasis"/>
          <w:rFonts w:asciiTheme="minorHAnsi" w:hAnsiTheme="minorHAnsi" w:cstheme="minorHAnsi"/>
        </w:rPr>
        <w:t xml:space="preserve">enabling a </w:t>
      </w:r>
      <w:r w:rsidRPr="00382417">
        <w:rPr>
          <w:rStyle w:val="Emphasis"/>
          <w:rFonts w:asciiTheme="minorHAnsi" w:hAnsiTheme="minorHAnsi" w:cstheme="minorHAnsi"/>
          <w:highlight w:val="green"/>
        </w:rPr>
        <w:t>post-nuclear activism</w:t>
      </w:r>
      <w:r w:rsidRPr="00F81E13">
        <w:rPr>
          <w:rStyle w:val="StyleUnderline"/>
          <w:rFonts w:asciiTheme="minorHAnsi" w:hAnsiTheme="minorHAnsi" w:cstheme="minorHAnsi"/>
        </w:rPr>
        <w:t xml:space="preserve"> demands a </w:t>
      </w:r>
      <w:r w:rsidRPr="00F81E13">
        <w:rPr>
          <w:rStyle w:val="Emphasis"/>
          <w:rFonts w:asciiTheme="minorHAnsi" w:hAnsiTheme="minorHAnsi" w:cstheme="minorHAnsi"/>
        </w:rPr>
        <w:t>revolution</w:t>
      </w:r>
      <w:r w:rsidRPr="00F81E13">
        <w:rPr>
          <w:rFonts w:asciiTheme="minorHAnsi" w:hAnsiTheme="minorHAnsi" w:cstheme="minorHAnsi"/>
          <w:sz w:val="16"/>
        </w:rPr>
        <w:t xml:space="preserve"> within the field of human rights work. </w:t>
      </w:r>
      <w:proofErr w:type="spellStart"/>
      <w:r w:rsidRPr="00F81E13">
        <w:rPr>
          <w:rStyle w:val="StyleUnderline"/>
          <w:rFonts w:asciiTheme="minorHAnsi" w:hAnsiTheme="minorHAnsi" w:cstheme="minorHAnsi"/>
        </w:rPr>
        <w:t>Recognising</w:t>
      </w:r>
      <w:proofErr w:type="spellEnd"/>
      <w:r w:rsidRPr="00F81E13">
        <w:rPr>
          <w:rStyle w:val="StyleUnderline"/>
          <w:rFonts w:asciiTheme="minorHAnsi" w:hAnsiTheme="minorHAnsi" w:cstheme="minorHAnsi"/>
        </w:rPr>
        <w:t xml:space="preserve"> the </w:t>
      </w:r>
      <w:r w:rsidRPr="00F81E13">
        <w:rPr>
          <w:rStyle w:val="Emphasis"/>
          <w:rFonts w:asciiTheme="minorHAnsi" w:hAnsiTheme="minorHAnsi" w:cstheme="minorHAnsi"/>
        </w:rPr>
        <w:t>entanglement of nuclearism</w:t>
      </w:r>
      <w:r w:rsidRPr="00F81E13">
        <w:rPr>
          <w:rFonts w:asciiTheme="minorHAnsi" w:hAnsiTheme="minorHAnsi" w:cstheme="minorHAnsi"/>
          <w:sz w:val="16"/>
        </w:rPr>
        <w:t xml:space="preserve"> with the Anthropocene, for one thing, </w:t>
      </w:r>
      <w:r w:rsidRPr="00382417">
        <w:rPr>
          <w:rStyle w:val="Emphasis"/>
          <w:rFonts w:asciiTheme="minorHAnsi" w:hAnsiTheme="minorHAnsi" w:cstheme="minorHAnsi"/>
          <w:highlight w:val="green"/>
        </w:rPr>
        <w:t>requires</w:t>
      </w:r>
      <w:r w:rsidRPr="00F81E13">
        <w:rPr>
          <w:rStyle w:val="Emphasis"/>
          <w:rFonts w:asciiTheme="minorHAnsi" w:hAnsiTheme="minorHAnsi" w:cstheme="minorHAnsi"/>
        </w:rPr>
        <w:t xml:space="preserve"> a profound </w:t>
      </w:r>
      <w:r w:rsidRPr="00382417">
        <w:rPr>
          <w:rStyle w:val="Emphasis"/>
          <w:rFonts w:asciiTheme="minorHAnsi" w:hAnsiTheme="minorHAnsi" w:cstheme="minorHAnsi"/>
          <w:highlight w:val="green"/>
        </w:rPr>
        <w:t>shift in focus</w:t>
      </w:r>
      <w:r w:rsidRPr="00F81E13">
        <w:rPr>
          <w:rStyle w:val="StyleUnderline"/>
          <w:rFonts w:asciiTheme="minorHAnsi" w:hAnsiTheme="minorHAnsi" w:cstheme="minorHAnsi"/>
        </w:rPr>
        <w:t xml:space="preserve"> from the </w:t>
      </w:r>
      <w:r w:rsidRPr="00F81E13">
        <w:rPr>
          <w:rStyle w:val="Emphasis"/>
          <w:rFonts w:asciiTheme="minorHAnsi" w:hAnsiTheme="minorHAnsi" w:cstheme="minorHAnsi"/>
        </w:rPr>
        <w:t>human-centric</w:t>
      </w:r>
      <w:r w:rsidRPr="00F81E13">
        <w:rPr>
          <w:rStyle w:val="StyleUnderline"/>
          <w:rFonts w:asciiTheme="minorHAnsi" w:hAnsiTheme="minorHAnsi" w:cstheme="minorHAnsi"/>
        </w:rPr>
        <w:t xml:space="preserve"> to a </w:t>
      </w:r>
      <w:r w:rsidRPr="00F81E13">
        <w:rPr>
          <w:rStyle w:val="Emphasis"/>
          <w:rFonts w:asciiTheme="minorHAnsi" w:hAnsiTheme="minorHAnsi" w:cstheme="minorHAnsi"/>
        </w:rPr>
        <w:t>more-than-human co-survival</w:t>
      </w:r>
      <w:r w:rsidRPr="00F81E13">
        <w:rPr>
          <w:rStyle w:val="StyleUnderline"/>
          <w:rFonts w:asciiTheme="minorHAnsi" w:hAnsiTheme="minorHAnsi" w:cstheme="minorHAnsi"/>
        </w:rPr>
        <w:t>.</w:t>
      </w:r>
      <w:r w:rsidRPr="00F81E13">
        <w:rPr>
          <w:rFonts w:asciiTheme="minorHAnsi" w:hAnsiTheme="minorHAnsi" w:cstheme="minorHAnsi"/>
          <w:sz w:val="16"/>
        </w:rPr>
        <w:t xml:space="preserve"> It also requires a fundamental shift in understanding our human culture, in which the very epistemic and rational acts of sundering from co-survival with the planet and environment takes place. </w:t>
      </w:r>
      <w:r w:rsidRPr="00F81E13">
        <w:rPr>
          <w:rStyle w:val="StyleUnderline"/>
          <w:rFonts w:asciiTheme="minorHAnsi" w:hAnsiTheme="minorHAnsi" w:cstheme="minorHAnsi"/>
        </w:rPr>
        <w:t xml:space="preserve">In the end, you </w:t>
      </w:r>
      <w:proofErr w:type="spellStart"/>
      <w:r w:rsidRPr="00F81E13">
        <w:rPr>
          <w:rStyle w:val="StyleUnderline"/>
          <w:rFonts w:asciiTheme="minorHAnsi" w:hAnsiTheme="minorHAnsi" w:cstheme="minorHAnsi"/>
        </w:rPr>
        <w:t>realise</w:t>
      </w:r>
      <w:proofErr w:type="spellEnd"/>
      <w:r w:rsidRPr="00F81E13">
        <w:rPr>
          <w:rFonts w:asciiTheme="minorHAnsi" w:hAnsiTheme="minorHAnsi" w:cstheme="minorHAnsi"/>
          <w:sz w:val="16"/>
        </w:rPr>
        <w:t xml:space="preserve">, as </w:t>
      </w:r>
      <w:proofErr w:type="spellStart"/>
      <w:r w:rsidRPr="00F81E13">
        <w:rPr>
          <w:rFonts w:asciiTheme="minorHAnsi" w:hAnsiTheme="minorHAnsi" w:cstheme="minorHAnsi"/>
          <w:sz w:val="16"/>
        </w:rPr>
        <w:t>Raimon</w:t>
      </w:r>
      <w:proofErr w:type="spellEnd"/>
      <w:r w:rsidRPr="00F81E13">
        <w:rPr>
          <w:rFonts w:asciiTheme="minorHAnsi" w:hAnsiTheme="minorHAnsi" w:cstheme="minorHAnsi"/>
          <w:sz w:val="16"/>
        </w:rPr>
        <w:t xml:space="preserve"> Panikkar has articulated, </w:t>
      </w:r>
      <w:r w:rsidRPr="00F81E13">
        <w:rPr>
          <w:rStyle w:val="StyleUnderline"/>
          <w:rFonts w:asciiTheme="minorHAnsi" w:hAnsiTheme="minorHAnsi" w:cstheme="minorHAnsi"/>
        </w:rPr>
        <w:t>“it is not realistic to toil for peace if we do not proceed to a disarmament of the bellicose culture in which we live.”</w:t>
      </w:r>
      <w:r w:rsidRPr="00F81E13">
        <w:rPr>
          <w:rFonts w:asciiTheme="minorHAnsi" w:hAnsiTheme="minorHAnsi" w:cstheme="minorHAnsi"/>
          <w:sz w:val="16"/>
        </w:rPr>
        <w:t xml:space="preserve">17 Or, as </w:t>
      </w:r>
      <w:proofErr w:type="spellStart"/>
      <w:r w:rsidRPr="00F81E13">
        <w:rPr>
          <w:rFonts w:asciiTheme="minorHAnsi" w:hAnsiTheme="minorHAnsi" w:cstheme="minorHAnsi"/>
          <w:sz w:val="16"/>
        </w:rPr>
        <w:t>Geshe</w:t>
      </w:r>
      <w:proofErr w:type="spellEnd"/>
      <w:r w:rsidRPr="00F81E13">
        <w:rPr>
          <w:rFonts w:asciiTheme="minorHAnsi" w:hAnsiTheme="minorHAnsi" w:cstheme="minorHAnsi"/>
          <w:sz w:val="16"/>
        </w:rPr>
        <w:t xml:space="preserve"> </w:t>
      </w:r>
      <w:proofErr w:type="spellStart"/>
      <w:r w:rsidRPr="00F81E13">
        <w:rPr>
          <w:rFonts w:asciiTheme="minorHAnsi" w:hAnsiTheme="minorHAnsi" w:cstheme="minorHAnsi"/>
          <w:sz w:val="16"/>
        </w:rPr>
        <w:t>Lhakdor</w:t>
      </w:r>
      <w:proofErr w:type="spellEnd"/>
      <w:r w:rsidRPr="00F81E13">
        <w:rPr>
          <w:rFonts w:asciiTheme="minorHAnsi" w:hAnsiTheme="minorHAnsi" w:cstheme="minorHAnsi"/>
          <w:sz w:val="16"/>
        </w:rPr>
        <w:t xml:space="preserve"> suggests, there must be “inner disarmament for external disarmament.”18 In this sense, it is within the cultural arena, our human society, where the entanglement of subjective meaning making, nature and politics occurs, that we need to disarm.</w:t>
      </w:r>
    </w:p>
    <w:p w14:paraId="699D78AB" w14:textId="77777777" w:rsidR="00180ABF" w:rsidRPr="00F81E13" w:rsidRDefault="00180ABF" w:rsidP="00180ABF">
      <w:pPr>
        <w:rPr>
          <w:rFonts w:asciiTheme="minorHAnsi" w:hAnsiTheme="minorHAnsi" w:cstheme="minorHAnsi"/>
          <w:sz w:val="16"/>
        </w:rPr>
      </w:pPr>
      <w:r w:rsidRPr="00F81E13">
        <w:rPr>
          <w:rFonts w:asciiTheme="minorHAnsi" w:hAnsiTheme="minorHAnsi" w:cstheme="minorHAnsi"/>
          <w:sz w:val="16"/>
        </w:rPr>
        <w:t xml:space="preserve">It is 1982, and you are reading Jonathan Schell's The Fate of the Earth on a Sydney bus. Sleeping has not been easy over the past few nights as you reluctantly but compulsively read about the consequences of nuclear war. For some critics, Schell's account is high polemic, but for you it is more like Rabindranath Tagore: it expresses the suffering we make for ourselves. What you find noteworthy is that although Schell's scenario of widespread destruction of the planet through nuclear weaponry, of immeasurable harm to the </w:t>
      </w:r>
      <w:proofErr w:type="gramStart"/>
      <w:r w:rsidRPr="00F81E13">
        <w:rPr>
          <w:rFonts w:asciiTheme="minorHAnsi" w:hAnsiTheme="minorHAnsi" w:cstheme="minorHAnsi"/>
          <w:sz w:val="16"/>
        </w:rPr>
        <w:t>bio-sphere</w:t>
      </w:r>
      <w:proofErr w:type="gramEnd"/>
      <w:r w:rsidRPr="00F81E13">
        <w:rPr>
          <w:rFonts w:asciiTheme="minorHAnsi" w:hAnsiTheme="minorHAnsi" w:cstheme="minorHAnsi"/>
          <w:sz w:val="16"/>
        </w:rPr>
        <w:t xml:space="preserve"> through radiation, is powerfully laid out, the horror and scale of nuclear obliteration also seems surreal and far away as the bus makes its way through the suburban streets.</w:t>
      </w:r>
    </w:p>
    <w:p w14:paraId="592B2870" w14:textId="77777777" w:rsidR="00180ABF" w:rsidRPr="00F81E13" w:rsidRDefault="00180ABF" w:rsidP="00180ABF">
      <w:pPr>
        <w:rPr>
          <w:rFonts w:asciiTheme="minorHAnsi" w:hAnsiTheme="minorHAnsi" w:cstheme="minorHAnsi"/>
          <w:sz w:val="16"/>
        </w:rPr>
      </w:pPr>
      <w:r w:rsidRPr="00F81E13">
        <w:rPr>
          <w:rFonts w:asciiTheme="minorHAnsi" w:hAnsiTheme="minorHAnsi" w:cstheme="minorHAnsi"/>
          <w:sz w:val="16"/>
        </w:rPr>
        <w:t xml:space="preserve">A few years later, you read a statement from an interview with Paul Tibbets, the pilot of “Enola Gay,” the plane that bombed Hiroshima. He says, “The morality of dropping that bomb was not my business.”19 This abstraction from moral responsibility – the denial of the implications on human life and the consequences of engagement through the machinery of war – together with the sweeping amnesia that came afterwards from thinking about the bombing of Hiroshima, are what make you become an environmental and human rights activist. You </w:t>
      </w:r>
      <w:proofErr w:type="spellStart"/>
      <w:r w:rsidRPr="00F81E13">
        <w:rPr>
          <w:rFonts w:asciiTheme="minorHAnsi" w:hAnsiTheme="minorHAnsi" w:cstheme="minorHAnsi"/>
          <w:sz w:val="16"/>
        </w:rPr>
        <w:t>realise</w:t>
      </w:r>
      <w:proofErr w:type="spellEnd"/>
      <w:r w:rsidRPr="00F81E13">
        <w:rPr>
          <w:rFonts w:asciiTheme="minorHAnsi" w:hAnsiTheme="minorHAnsi" w:cstheme="minorHAnsi"/>
          <w:sz w:val="16"/>
        </w:rPr>
        <w:t xml:space="preserve"> that </w:t>
      </w:r>
      <w:r w:rsidRPr="00F81E13">
        <w:rPr>
          <w:rStyle w:val="StyleUnderline"/>
          <w:rFonts w:asciiTheme="minorHAnsi" w:hAnsiTheme="minorHAnsi" w:cstheme="minorHAnsi"/>
        </w:rPr>
        <w:t xml:space="preserve">what </w:t>
      </w:r>
      <w:r w:rsidRPr="00F81E13">
        <w:rPr>
          <w:rStyle w:val="Emphasis"/>
          <w:rFonts w:asciiTheme="minorHAnsi" w:hAnsiTheme="minorHAnsi" w:cstheme="minorHAnsi"/>
        </w:rPr>
        <w:t>makes the nuclear algorithm work</w:t>
      </w:r>
      <w:r w:rsidRPr="00F81E13">
        <w:rPr>
          <w:rStyle w:val="StyleUnderline"/>
          <w:rFonts w:asciiTheme="minorHAnsi" w:hAnsiTheme="minorHAnsi" w:cstheme="minorHAnsi"/>
        </w:rPr>
        <w:t xml:space="preserve"> involves a politically engineered and deeply embedded insecurity-based recipe to </w:t>
      </w:r>
      <w:r w:rsidRPr="00F81E13">
        <w:rPr>
          <w:rStyle w:val="Emphasis"/>
          <w:rFonts w:asciiTheme="minorHAnsi" w:hAnsiTheme="minorHAnsi" w:cstheme="minorHAnsi"/>
        </w:rPr>
        <w:t>elide the nuclear threat from everyday life</w:t>
      </w:r>
      <w:r w:rsidRPr="00F81E13">
        <w:rPr>
          <w:rStyle w:val="StyleUnderline"/>
          <w:rFonts w:asciiTheme="minorHAnsi" w:hAnsiTheme="minorHAnsi" w:cstheme="minorHAnsi"/>
        </w:rPr>
        <w:t xml:space="preserve">. The </w:t>
      </w:r>
      <w:proofErr w:type="spellStart"/>
      <w:r w:rsidRPr="00F81E13">
        <w:rPr>
          <w:rStyle w:val="StyleUnderline"/>
          <w:rFonts w:asciiTheme="minorHAnsi" w:hAnsiTheme="minorHAnsi" w:cstheme="minorHAnsi"/>
        </w:rPr>
        <w:t>spectre</w:t>
      </w:r>
      <w:proofErr w:type="spellEnd"/>
      <w:r w:rsidRPr="00F81E13">
        <w:rPr>
          <w:rStyle w:val="StyleUnderline"/>
          <w:rFonts w:asciiTheme="minorHAnsi" w:hAnsiTheme="minorHAnsi" w:cstheme="minorHAnsi"/>
        </w:rPr>
        <w:t xml:space="preserve"> of </w:t>
      </w:r>
      <w:r w:rsidRPr="00382417">
        <w:rPr>
          <w:rStyle w:val="StyleUnderline"/>
          <w:rFonts w:asciiTheme="minorHAnsi" w:hAnsiTheme="minorHAnsi" w:cstheme="minorHAnsi"/>
          <w:highlight w:val="green"/>
        </w:rPr>
        <w:t>nuclear obliteration</w:t>
      </w:r>
      <w:r w:rsidRPr="00F81E13">
        <w:rPr>
          <w:rFonts w:asciiTheme="minorHAnsi" w:hAnsiTheme="minorHAnsi" w:cstheme="minorHAnsi"/>
          <w:sz w:val="16"/>
        </w:rPr>
        <w:t xml:space="preserve">, like the idea of human rights, </w:t>
      </w:r>
      <w:r w:rsidRPr="00382417">
        <w:rPr>
          <w:rStyle w:val="StyleUnderline"/>
          <w:rFonts w:asciiTheme="minorHAnsi" w:hAnsiTheme="minorHAnsi" w:cstheme="minorHAnsi"/>
          <w:highlight w:val="green"/>
        </w:rPr>
        <w:t xml:space="preserve">can appear </w:t>
      </w:r>
      <w:r w:rsidRPr="00382417">
        <w:rPr>
          <w:rStyle w:val="Emphasis"/>
          <w:rFonts w:asciiTheme="minorHAnsi" w:hAnsiTheme="minorHAnsi" w:cstheme="minorHAnsi"/>
          <w:highlight w:val="green"/>
        </w:rPr>
        <w:t>abstract</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distant</w:t>
      </w:r>
      <w:r w:rsidRPr="00F81E13">
        <w:rPr>
          <w:rStyle w:val="StyleUnderline"/>
          <w:rFonts w:asciiTheme="minorHAnsi" w:hAnsiTheme="minorHAnsi" w:cstheme="minorHAnsi"/>
        </w:rPr>
        <w:t xml:space="preserve">, </w:t>
      </w:r>
      <w:r w:rsidRPr="00382417">
        <w:rPr>
          <w:rStyle w:val="Emphasis"/>
          <w:rFonts w:asciiTheme="minorHAnsi" w:hAnsiTheme="minorHAnsi" w:cstheme="minorHAnsi"/>
          <w:highlight w:val="green"/>
        </w:rPr>
        <w:t>not our</w:t>
      </w:r>
      <w:r w:rsidRPr="00F81E13">
        <w:rPr>
          <w:rStyle w:val="Emphasis"/>
          <w:rFonts w:asciiTheme="minorHAnsi" w:hAnsiTheme="minorHAnsi" w:cstheme="minorHAnsi"/>
        </w:rPr>
        <w:t xml:space="preserve"> everyday </w:t>
      </w:r>
      <w:r w:rsidRPr="00382417">
        <w:rPr>
          <w:rStyle w:val="Emphasis"/>
          <w:rFonts w:asciiTheme="minorHAnsi" w:hAnsiTheme="minorHAnsi" w:cstheme="minorHAnsi"/>
          <w:highlight w:val="green"/>
        </w:rPr>
        <w:t>business</w:t>
      </w:r>
      <w:r w:rsidRPr="00F81E13">
        <w:rPr>
          <w:rFonts w:asciiTheme="minorHAnsi" w:hAnsiTheme="minorHAnsi" w:cstheme="minorHAnsi"/>
          <w:sz w:val="16"/>
        </w:rPr>
        <w:t xml:space="preserve">. You </w:t>
      </w:r>
      <w:proofErr w:type="spellStart"/>
      <w:r w:rsidRPr="00F81E13">
        <w:rPr>
          <w:rFonts w:asciiTheme="minorHAnsi" w:hAnsiTheme="minorHAnsi" w:cstheme="minorHAnsi"/>
          <w:sz w:val="16"/>
        </w:rPr>
        <w:t>realise</w:t>
      </w:r>
      <w:proofErr w:type="spellEnd"/>
      <w:r w:rsidRPr="00F81E13">
        <w:rPr>
          <w:rFonts w:asciiTheme="minorHAnsi" w:hAnsiTheme="minorHAnsi" w:cstheme="minorHAnsi"/>
          <w:sz w:val="16"/>
        </w:rPr>
        <w:t xml:space="preserve"> that </w:t>
      </w:r>
      <w:r w:rsidRPr="00F81E13">
        <w:rPr>
          <w:rStyle w:val="StyleUnderline"/>
          <w:rFonts w:asciiTheme="minorHAnsi" w:hAnsiTheme="minorHAnsi" w:cstheme="minorHAnsi"/>
        </w:rPr>
        <w:t xml:space="preserve">within </w:t>
      </w:r>
      <w:r w:rsidRPr="00382417">
        <w:rPr>
          <w:rStyle w:val="StyleUnderline"/>
          <w:rFonts w:asciiTheme="minorHAnsi" w:hAnsiTheme="minorHAnsi" w:cstheme="minorHAnsi"/>
          <w:highlight w:val="green"/>
        </w:rPr>
        <w:t>this</w:t>
      </w:r>
      <w:r w:rsidRPr="00A0772E">
        <w:rPr>
          <w:rStyle w:val="StyleUnderline"/>
          <w:rFonts w:asciiTheme="minorHAnsi" w:hAnsiTheme="minorHAnsi" w:cstheme="minorHAnsi"/>
        </w:rPr>
        <w:t xml:space="preserve"> </w:t>
      </w:r>
      <w:r w:rsidRPr="00F81E13">
        <w:rPr>
          <w:rStyle w:val="StyleUnderline"/>
          <w:rFonts w:asciiTheme="minorHAnsi" w:hAnsiTheme="minorHAnsi" w:cstheme="minorHAnsi"/>
        </w:rPr>
        <w:t xml:space="preserve">recipe </w:t>
      </w:r>
      <w:r w:rsidRPr="00382417">
        <w:rPr>
          <w:rStyle w:val="StyleUnderline"/>
          <w:rFonts w:asciiTheme="minorHAnsi" w:hAnsiTheme="minorHAnsi" w:cstheme="minorHAnsi"/>
          <w:highlight w:val="green"/>
        </w:rPr>
        <w:t xml:space="preserve">is the creation of a </w:t>
      </w:r>
      <w:r w:rsidRPr="00382417">
        <w:rPr>
          <w:rStyle w:val="Emphasis"/>
          <w:rFonts w:asciiTheme="minorHAnsi" w:hAnsiTheme="minorHAnsi" w:cstheme="minorHAnsi"/>
          <w:highlight w:val="green"/>
        </w:rPr>
        <w:t>moral tyranny of distance</w:t>
      </w:r>
      <w:r w:rsidRPr="00F81E13">
        <w:rPr>
          <w:rStyle w:val="StyleUnderline"/>
          <w:rFonts w:asciiTheme="minorHAnsi" w:hAnsiTheme="minorHAnsi" w:cstheme="minorHAnsi"/>
        </w:rPr>
        <w:t xml:space="preserve">, an abnegation of myself with the other. One of modernity's greatest and earliest achievements was the mediation of the self with the world. How this became a project assisted and shaped through the military-industrial-technological-capitalist complex is fraught and hard to untangle. But as a </w:t>
      </w:r>
      <w:r w:rsidRPr="00A0772E">
        <w:rPr>
          <w:rStyle w:val="StyleUnderline"/>
          <w:rFonts w:asciiTheme="minorHAnsi" w:hAnsiTheme="minorHAnsi" w:cstheme="minorHAnsi"/>
        </w:rPr>
        <w:t>critical</w:t>
      </w:r>
      <w:r w:rsidRPr="00A0772E">
        <w:rPr>
          <w:rFonts w:asciiTheme="minorHAnsi" w:hAnsiTheme="minorHAnsi" w:cstheme="minorHAnsi"/>
          <w:sz w:val="16"/>
        </w:rPr>
        <w:t xml:space="preserve"> human rights </w:t>
      </w:r>
      <w:r w:rsidRPr="00A0772E">
        <w:rPr>
          <w:rStyle w:val="StyleUnderline"/>
          <w:rFonts w:asciiTheme="minorHAnsi" w:hAnsiTheme="minorHAnsi" w:cstheme="minorHAnsi"/>
        </w:rPr>
        <w:t xml:space="preserve">scholar you have come to </w:t>
      </w:r>
      <w:r w:rsidRPr="00A0772E">
        <w:rPr>
          <w:rStyle w:val="Emphasis"/>
          <w:rFonts w:asciiTheme="minorHAnsi" w:hAnsiTheme="minorHAnsi" w:cstheme="minorHAnsi"/>
        </w:rPr>
        <w:t>see through that complex</w:t>
      </w:r>
      <w:r w:rsidRPr="00A0772E">
        <w:rPr>
          <w:rStyle w:val="StyleUnderline"/>
          <w:rFonts w:asciiTheme="minorHAnsi" w:hAnsiTheme="minorHAnsi" w:cstheme="minorHAnsi"/>
        </w:rPr>
        <w:t xml:space="preserve">, and you put energies into </w:t>
      </w:r>
      <w:r w:rsidRPr="00A0772E">
        <w:rPr>
          <w:rStyle w:val="Emphasis"/>
          <w:rFonts w:asciiTheme="minorHAnsi" w:hAnsiTheme="minorHAnsi" w:cstheme="minorHAnsi"/>
        </w:rPr>
        <w:t>challenging that tyranny of distance</w:t>
      </w:r>
      <w:r w:rsidRPr="00A0772E">
        <w:rPr>
          <w:rStyle w:val="StyleUnderline"/>
          <w:rFonts w:asciiTheme="minorHAnsi" w:hAnsiTheme="minorHAnsi" w:cstheme="minorHAnsi"/>
        </w:rPr>
        <w:t xml:space="preserve">, to activate a </w:t>
      </w:r>
      <w:r w:rsidRPr="00A0772E">
        <w:rPr>
          <w:rStyle w:val="Emphasis"/>
          <w:rFonts w:asciiTheme="minorHAnsi" w:hAnsiTheme="minorHAnsi" w:cstheme="minorHAnsi"/>
        </w:rPr>
        <w:t>politics</w:t>
      </w:r>
      <w:r w:rsidRPr="00A0772E">
        <w:rPr>
          <w:rStyle w:val="StyleUnderline"/>
          <w:rFonts w:asciiTheme="minorHAnsi" w:hAnsiTheme="minorHAnsi" w:cstheme="minorHAnsi"/>
        </w:rPr>
        <w:t xml:space="preserve">, </w:t>
      </w:r>
      <w:r w:rsidRPr="00A0772E">
        <w:rPr>
          <w:rStyle w:val="Emphasis"/>
          <w:rFonts w:asciiTheme="minorHAnsi" w:hAnsiTheme="minorHAnsi" w:cstheme="minorHAnsi"/>
        </w:rPr>
        <w:t>ethics</w:t>
      </w:r>
      <w:r w:rsidRPr="00A0772E">
        <w:rPr>
          <w:rStyle w:val="StyleUnderline"/>
          <w:rFonts w:asciiTheme="minorHAnsi" w:hAnsiTheme="minorHAnsi" w:cstheme="minorHAnsi"/>
        </w:rPr>
        <w:t xml:space="preserve"> and </w:t>
      </w:r>
      <w:r w:rsidRPr="00A0772E">
        <w:rPr>
          <w:rStyle w:val="Emphasis"/>
          <w:rFonts w:asciiTheme="minorHAnsi" w:hAnsiTheme="minorHAnsi" w:cstheme="minorHAnsi"/>
        </w:rPr>
        <w:t xml:space="preserve">scholarship that </w:t>
      </w:r>
      <w:proofErr w:type="spellStart"/>
      <w:r w:rsidRPr="00A0772E">
        <w:rPr>
          <w:rStyle w:val="Emphasis"/>
          <w:rFonts w:asciiTheme="minorHAnsi" w:hAnsiTheme="minorHAnsi" w:cstheme="minorHAnsi"/>
        </w:rPr>
        <w:t>recognises</w:t>
      </w:r>
      <w:proofErr w:type="spellEnd"/>
      <w:r w:rsidRPr="00A0772E">
        <w:rPr>
          <w:rStyle w:val="Emphasis"/>
          <w:rFonts w:asciiTheme="minorHAnsi" w:hAnsiTheme="minorHAnsi" w:cstheme="minorHAnsi"/>
        </w:rPr>
        <w:t xml:space="preserve"> the other</w:t>
      </w:r>
      <w:r w:rsidRPr="00F81E13">
        <w:rPr>
          <w:rStyle w:val="Emphasis"/>
          <w:rFonts w:asciiTheme="minorHAnsi" w:hAnsiTheme="minorHAnsi" w:cstheme="minorHAnsi"/>
        </w:rPr>
        <w:t xml:space="preserve"> as integral to yourself</w:t>
      </w:r>
      <w:r w:rsidRPr="00F81E13">
        <w:rPr>
          <w:rFonts w:asciiTheme="minorHAnsi" w:hAnsiTheme="minorHAnsi" w:cstheme="minorHAnsi"/>
          <w:sz w:val="16"/>
        </w:rPr>
        <w:t>. Ultimately, even, to see that the other is also within.20</w:t>
      </w:r>
    </w:p>
    <w:p w14:paraId="67BB353D" w14:textId="77777777" w:rsidR="00180ABF" w:rsidRDefault="00180ABF" w:rsidP="00180ABF">
      <w:pPr>
        <w:rPr>
          <w:rFonts w:asciiTheme="minorHAnsi" w:hAnsiTheme="minorHAnsi" w:cstheme="minorHAnsi"/>
          <w:sz w:val="12"/>
        </w:rPr>
      </w:pPr>
    </w:p>
    <w:p w14:paraId="64D6EEB8" w14:textId="77777777" w:rsidR="00180ABF" w:rsidRDefault="00180ABF" w:rsidP="00400F61">
      <w:pPr>
        <w:rPr>
          <w:sz w:val="8"/>
        </w:rPr>
      </w:pPr>
    </w:p>
    <w:p w14:paraId="23A6DE1A" w14:textId="3DFC411F" w:rsidR="00400F61" w:rsidRDefault="00400F61" w:rsidP="00400F61">
      <w:pPr>
        <w:pStyle w:val="Heading3"/>
      </w:pPr>
      <w:r>
        <w:t>Case turns</w:t>
      </w:r>
    </w:p>
    <w:p w14:paraId="6D3E1B0A" w14:textId="77777777" w:rsidR="00400F61" w:rsidRPr="00F97BE0" w:rsidRDefault="00400F61" w:rsidP="00400F61">
      <w:pPr>
        <w:pStyle w:val="Heading4"/>
        <w:rPr>
          <w:rStyle w:val="Style13ptBold"/>
          <w:b/>
          <w:bCs w:val="0"/>
        </w:rPr>
      </w:pPr>
      <w:r>
        <w:rPr>
          <w:rStyle w:val="Style13ptBold"/>
          <w:b/>
          <w:bCs w:val="0"/>
        </w:rPr>
        <w:t xml:space="preserve">Space without the private industry would </w:t>
      </w:r>
      <w:r>
        <w:rPr>
          <w:rStyle w:val="Style13ptBold"/>
          <w:b/>
          <w:bCs w:val="0"/>
          <w:u w:val="single"/>
        </w:rPr>
        <w:t>be the death of innovation</w:t>
      </w:r>
      <w:r>
        <w:rPr>
          <w:rStyle w:val="Style13ptBold"/>
          <w:b/>
          <w:bCs w:val="0"/>
        </w:rPr>
        <w:t xml:space="preserve">- private sector innovation </w:t>
      </w:r>
      <w:r>
        <w:rPr>
          <w:rStyle w:val="Style13ptBold"/>
          <w:b/>
          <w:bCs w:val="0"/>
          <w:u w:val="single"/>
        </w:rPr>
        <w:t>reduces costs</w:t>
      </w:r>
      <w:r>
        <w:rPr>
          <w:rStyle w:val="Style13ptBold"/>
          <w:b/>
          <w:bCs w:val="0"/>
        </w:rPr>
        <w:t xml:space="preserve"> for the public sector too.</w:t>
      </w:r>
    </w:p>
    <w:p w14:paraId="02A04985" w14:textId="77777777" w:rsidR="00400F61" w:rsidRPr="00E70197" w:rsidRDefault="00400F61" w:rsidP="00400F61">
      <w:r w:rsidRPr="00E70197">
        <w:rPr>
          <w:rStyle w:val="Style13ptBold"/>
        </w:rPr>
        <w:t xml:space="preserve">Van </w:t>
      </w:r>
      <w:proofErr w:type="spellStart"/>
      <w:r w:rsidRPr="00E70197">
        <w:rPr>
          <w:rStyle w:val="Style13ptBold"/>
        </w:rPr>
        <w:t>Burken</w:t>
      </w:r>
      <w:proofErr w:type="spellEnd"/>
      <w:r w:rsidRPr="00E70197">
        <w:rPr>
          <w:rStyle w:val="Style13ptBold"/>
        </w:rPr>
        <w:t xml:space="preserve"> 20 </w:t>
      </w:r>
      <w:r w:rsidRPr="00E70197">
        <w:t xml:space="preserve">[(Rebecca, technology policy analyst at Reason Foundation) “Biden Can Utilize Space Companies and Public-Private Partnerships,” December 14, </w:t>
      </w:r>
      <w:proofErr w:type="gramStart"/>
      <w:r w:rsidRPr="00E70197">
        <w:t>2020</w:t>
      </w:r>
      <w:proofErr w:type="gramEnd"/>
      <w:r w:rsidRPr="00E70197">
        <w:t xml:space="preserve"> https://reason.org/commentary/biden-can-utilize-space-companies-and-public-private-partnerships/] TDI</w:t>
      </w:r>
      <w:r>
        <w:t xml:space="preserve"> recut </w:t>
      </w:r>
      <w:proofErr w:type="spellStart"/>
      <w:r>
        <w:t>brett</w:t>
      </w:r>
      <w:proofErr w:type="spellEnd"/>
    </w:p>
    <w:p w14:paraId="5A312298" w14:textId="77777777" w:rsidR="00400F61" w:rsidRDefault="00400F61" w:rsidP="00400F61">
      <w:pPr>
        <w:rPr>
          <w:sz w:val="4"/>
          <w:szCs w:val="4"/>
        </w:rPr>
      </w:pPr>
      <w:r w:rsidRPr="00E70197">
        <w:rPr>
          <w:rStyle w:val="StyleUnderline"/>
        </w:rPr>
        <w:t xml:space="preserve">Biden Can Utilize Space Companies and Public-Private Partnerships The </w:t>
      </w:r>
      <w:r w:rsidRPr="00745208">
        <w:rPr>
          <w:rStyle w:val="Emphasis"/>
          <w:highlight w:val="green"/>
        </w:rPr>
        <w:t>commercial space</w:t>
      </w:r>
      <w:r w:rsidRPr="00E70197">
        <w:rPr>
          <w:rStyle w:val="StyleUnderline"/>
        </w:rPr>
        <w:t xml:space="preserve"> industry is </w:t>
      </w:r>
      <w:r w:rsidRPr="00745208">
        <w:rPr>
          <w:rStyle w:val="StyleUnderline"/>
          <w:highlight w:val="green"/>
        </w:rPr>
        <w:t xml:space="preserve">making </w:t>
      </w:r>
      <w:r w:rsidRPr="00745208">
        <w:rPr>
          <w:rStyle w:val="Emphasis"/>
          <w:highlight w:val="green"/>
        </w:rPr>
        <w:t>NASA</w:t>
      </w:r>
      <w:r w:rsidRPr="00695FDA">
        <w:rPr>
          <w:rStyle w:val="StyleUnderline"/>
        </w:rPr>
        <w:t>'s</w:t>
      </w:r>
      <w:r w:rsidRPr="00E70197">
        <w:rPr>
          <w:rStyle w:val="StyleUnderline"/>
        </w:rPr>
        <w:t xml:space="preserve"> operations </w:t>
      </w:r>
      <w:r w:rsidRPr="00745208">
        <w:rPr>
          <w:rStyle w:val="Emphasis"/>
          <w:highlight w:val="green"/>
        </w:rPr>
        <w:t>more cost-effective</w:t>
      </w:r>
      <w:r w:rsidRPr="00E70197">
        <w:rPr>
          <w:rStyle w:val="StyleUnderline"/>
        </w:rPr>
        <w:t xml:space="preserve"> </w:t>
      </w:r>
      <w:r w:rsidRPr="00745208">
        <w:rPr>
          <w:rStyle w:val="StyleUnderline"/>
          <w:highlight w:val="green"/>
        </w:rPr>
        <w:t>and</w:t>
      </w:r>
      <w:r w:rsidRPr="00E70197">
        <w:rPr>
          <w:rStyle w:val="StyleUnderline"/>
        </w:rPr>
        <w:t xml:space="preserve"> </w:t>
      </w:r>
      <w:r w:rsidRPr="00745208">
        <w:rPr>
          <w:rStyle w:val="Emphasis"/>
          <w:highlight w:val="green"/>
        </w:rPr>
        <w:t>encouraging innovation</w:t>
      </w:r>
      <w:r w:rsidRPr="00E70197">
        <w:rPr>
          <w:rStyle w:val="StyleUnderline"/>
        </w:rPr>
        <w:t xml:space="preserve">. </w:t>
      </w:r>
      <w:r w:rsidRPr="00695FDA">
        <w:rPr>
          <w:sz w:val="8"/>
        </w:rPr>
        <w:t xml:space="preserve">By Rebecca van </w:t>
      </w:r>
      <w:proofErr w:type="spellStart"/>
      <w:r w:rsidRPr="00695FDA">
        <w:rPr>
          <w:sz w:val="8"/>
        </w:rPr>
        <w:t>Burken</w:t>
      </w:r>
      <w:proofErr w:type="spellEnd"/>
      <w:r w:rsidRPr="00695FDA">
        <w:rPr>
          <w:sz w:val="8"/>
        </w:rPr>
        <w:t xml:space="preserve"> December 14, </w:t>
      </w:r>
      <w:proofErr w:type="gramStart"/>
      <w:r w:rsidRPr="00695FDA">
        <w:rPr>
          <w:sz w:val="8"/>
        </w:rPr>
        <w:t>2020</w:t>
      </w:r>
      <w:proofErr w:type="gramEnd"/>
      <w:r w:rsidRPr="00695FDA">
        <w:rPr>
          <w:sz w:val="8"/>
        </w:rPr>
        <w:t xml:space="preserve"> President-elect Joe Biden will predictably distance himself from many of the Trump administration’s policies and positions, but its openness to commercial space partnerships should not be among them. </w:t>
      </w:r>
      <w:r w:rsidRPr="00E70197">
        <w:rPr>
          <w:rStyle w:val="StyleUnderline"/>
        </w:rPr>
        <w:t xml:space="preserve">The expansion of public-private space partnerships that began during the Obama administration has continued during the Trump administration. These public-private </w:t>
      </w:r>
      <w:r w:rsidRPr="00745208">
        <w:rPr>
          <w:rStyle w:val="StyleUnderline"/>
          <w:highlight w:val="green"/>
        </w:rPr>
        <w:t>partnerships</w:t>
      </w:r>
      <w:r w:rsidRPr="00E70197">
        <w:rPr>
          <w:rStyle w:val="StyleUnderline"/>
        </w:rPr>
        <w:t xml:space="preserve"> have helped </w:t>
      </w:r>
      <w:r w:rsidRPr="00745208">
        <w:rPr>
          <w:rStyle w:val="StyleUnderline"/>
          <w:highlight w:val="green"/>
        </w:rPr>
        <w:t>lead to</w:t>
      </w:r>
      <w:r w:rsidRPr="00E70197">
        <w:rPr>
          <w:rStyle w:val="StyleUnderline"/>
        </w:rPr>
        <w:t xml:space="preserve"> many </w:t>
      </w:r>
      <w:r w:rsidRPr="00745208">
        <w:rPr>
          <w:rStyle w:val="Emphasis"/>
          <w:highlight w:val="green"/>
        </w:rPr>
        <w:t>major</w:t>
      </w:r>
      <w:r w:rsidRPr="00E70197">
        <w:rPr>
          <w:rStyle w:val="StyleUnderline"/>
        </w:rPr>
        <w:t xml:space="preserve"> space </w:t>
      </w:r>
      <w:r w:rsidRPr="00745208">
        <w:rPr>
          <w:rStyle w:val="StyleUnderline"/>
          <w:highlight w:val="green"/>
        </w:rPr>
        <w:t>successes</w:t>
      </w:r>
      <w:r w:rsidRPr="00E70197">
        <w:rPr>
          <w:rStyle w:val="StyleUnderline"/>
        </w:rPr>
        <w:t xml:space="preserve">, including crewed-launches returning to American soil through SpaceX and the first-ever civilian passenger on a private suborbital spaceflight as part of Virgin Galactic’s 2019 VSS Unity </w:t>
      </w:r>
      <w:r w:rsidRPr="00695FDA">
        <w:rPr>
          <w:rStyle w:val="StyleUnderline"/>
        </w:rPr>
        <w:t>SpaceShipTwo launch. These successes, and others, reflect positively on the U.S. space sector. Howev</w:t>
      </w:r>
      <w:r w:rsidRPr="00E70197">
        <w:rPr>
          <w:rStyle w:val="StyleUnderline"/>
        </w:rPr>
        <w:t xml:space="preserve">er, </w:t>
      </w:r>
      <w:r w:rsidRPr="00745208">
        <w:rPr>
          <w:rStyle w:val="StyleUnderline"/>
          <w:highlight w:val="green"/>
        </w:rPr>
        <w:t>they would not have happened without</w:t>
      </w:r>
      <w:r w:rsidRPr="00E70197">
        <w:rPr>
          <w:rStyle w:val="StyleUnderline"/>
        </w:rPr>
        <w:t xml:space="preserve"> the entrepreneurial nature of </w:t>
      </w:r>
      <w:r w:rsidRPr="00745208">
        <w:rPr>
          <w:rStyle w:val="Emphasis"/>
          <w:highlight w:val="green"/>
        </w:rPr>
        <w:t>commercial space</w:t>
      </w:r>
      <w:r w:rsidRPr="00E70197">
        <w:rPr>
          <w:rStyle w:val="StyleUnderline"/>
        </w:rPr>
        <w:t xml:space="preserve">. Unlike government engineers and </w:t>
      </w:r>
      <w:r w:rsidRPr="00695FDA">
        <w:rPr>
          <w:rStyle w:val="StyleUnderline"/>
        </w:rPr>
        <w:t>scientists, commercial space</w:t>
      </w:r>
      <w:r w:rsidRPr="00E70197">
        <w:rPr>
          <w:rStyle w:val="StyleUnderline"/>
        </w:rPr>
        <w:t xml:space="preserve"> </w:t>
      </w:r>
      <w:r w:rsidRPr="00745208">
        <w:rPr>
          <w:rStyle w:val="StyleUnderline"/>
          <w:highlight w:val="green"/>
        </w:rPr>
        <w:t>operations are not constrained by</w:t>
      </w:r>
      <w:r w:rsidRPr="00E70197">
        <w:rPr>
          <w:rStyle w:val="StyleUnderline"/>
        </w:rPr>
        <w:t xml:space="preserve"> government </w:t>
      </w:r>
      <w:r w:rsidRPr="00745208">
        <w:rPr>
          <w:rStyle w:val="Emphasis"/>
          <w:highlight w:val="green"/>
        </w:rPr>
        <w:t>bureaucracy</w:t>
      </w:r>
      <w:r w:rsidRPr="00E70197">
        <w:rPr>
          <w:rStyle w:val="StyleUnderline"/>
        </w:rPr>
        <w:t xml:space="preserve"> </w:t>
      </w:r>
      <w:r w:rsidRPr="00745208">
        <w:rPr>
          <w:rStyle w:val="StyleUnderline"/>
          <w:highlight w:val="green"/>
        </w:rPr>
        <w:t>nor</w:t>
      </w:r>
      <w:r w:rsidRPr="00E70197">
        <w:rPr>
          <w:rStyle w:val="StyleUnderline"/>
        </w:rPr>
        <w:t xml:space="preserve"> reliant on </w:t>
      </w:r>
      <w:r w:rsidRPr="00745208">
        <w:rPr>
          <w:rStyle w:val="Emphasis"/>
          <w:highlight w:val="green"/>
        </w:rPr>
        <w:t>taxpayer funding</w:t>
      </w:r>
      <w:r w:rsidRPr="00E70197">
        <w:rPr>
          <w:rStyle w:val="StyleUnderline"/>
        </w:rPr>
        <w:t xml:space="preserve">. </w:t>
      </w:r>
      <w:r w:rsidRPr="00745208">
        <w:rPr>
          <w:rStyle w:val="StyleUnderline"/>
          <w:highlight w:val="green"/>
        </w:rPr>
        <w:t>This allows</w:t>
      </w:r>
      <w:r w:rsidRPr="00E70197">
        <w:rPr>
          <w:rStyle w:val="StyleUnderline"/>
        </w:rPr>
        <w:t xml:space="preserve"> commercial space companies to explore some seemingly far-fetched </w:t>
      </w:r>
      <w:r w:rsidRPr="00745208">
        <w:rPr>
          <w:rStyle w:val="Emphasis"/>
          <w:highlight w:val="green"/>
        </w:rPr>
        <w:t>ideas</w:t>
      </w:r>
      <w:r w:rsidRPr="00E70197">
        <w:rPr>
          <w:rStyle w:val="StyleUnderline"/>
        </w:rPr>
        <w:t xml:space="preserve">, </w:t>
      </w:r>
      <w:r w:rsidRPr="00745208">
        <w:rPr>
          <w:rStyle w:val="Emphasis"/>
          <w:highlight w:val="green"/>
        </w:rPr>
        <w:t>like 3D printing</w:t>
      </w:r>
      <w:r w:rsidRPr="00E70197">
        <w:rPr>
          <w:rStyle w:val="StyleUnderline"/>
        </w:rPr>
        <w:t xml:space="preserve"> of small rockets, a concept being pioneered by the small start-up Relativity. </w:t>
      </w:r>
      <w:r w:rsidRPr="00695FDA">
        <w:rPr>
          <w:sz w:val="8"/>
        </w:rPr>
        <w:t xml:space="preserve">Commercial space companies must also develop and maintain a competitive edge to survive in the market. Significant competition ultimately creates less-costly services that give NASA more bang for its buck when developing new technology. </w:t>
      </w:r>
      <w:r w:rsidRPr="00695FDA">
        <w:rPr>
          <w:rStyle w:val="StyleUnderline"/>
        </w:rPr>
        <w:t xml:space="preserve">Competitive market pressures have created inspiring innovation exemplified by SpaceX’s </w:t>
      </w:r>
      <w:r w:rsidRPr="00745208">
        <w:rPr>
          <w:rStyle w:val="Emphasis"/>
          <w:highlight w:val="green"/>
        </w:rPr>
        <w:t>reusable rocket</w:t>
      </w:r>
      <w:r w:rsidRPr="00695FDA">
        <w:rPr>
          <w:rStyle w:val="StyleUnderline"/>
        </w:rPr>
        <w:t xml:space="preserve"> </w:t>
      </w:r>
      <w:r w:rsidRPr="00745208">
        <w:rPr>
          <w:rStyle w:val="Emphasis"/>
          <w:highlight w:val="green"/>
        </w:rPr>
        <w:t>tech</w:t>
      </w:r>
      <w:r w:rsidRPr="00695FDA">
        <w:rPr>
          <w:rStyle w:val="StyleUnderline"/>
        </w:rPr>
        <w:t xml:space="preserve">nology and proposals for </w:t>
      </w:r>
      <w:r w:rsidRPr="00745208">
        <w:rPr>
          <w:rStyle w:val="Emphasis"/>
          <w:highlight w:val="green"/>
        </w:rPr>
        <w:t>recycling</w:t>
      </w:r>
      <w:r w:rsidRPr="00695FDA">
        <w:rPr>
          <w:rStyle w:val="StyleUnderline"/>
        </w:rPr>
        <w:t xml:space="preserve"> and turning discarded</w:t>
      </w:r>
      <w:r w:rsidRPr="00E70197">
        <w:rPr>
          <w:rStyle w:val="StyleUnderline"/>
        </w:rPr>
        <w:t xml:space="preserve"> orbiting </w:t>
      </w:r>
      <w:r w:rsidRPr="00745208">
        <w:rPr>
          <w:rStyle w:val="Emphasis"/>
          <w:highlight w:val="green"/>
        </w:rPr>
        <w:t>tanks</w:t>
      </w:r>
      <w:r w:rsidRPr="00E70197">
        <w:rPr>
          <w:rStyle w:val="StyleUnderline"/>
        </w:rPr>
        <w:t xml:space="preserve"> into space stations. </w:t>
      </w:r>
      <w:r w:rsidRPr="00745208">
        <w:rPr>
          <w:rStyle w:val="StyleUnderline"/>
          <w:highlight w:val="green"/>
        </w:rPr>
        <w:t>Without</w:t>
      </w:r>
      <w:r w:rsidRPr="00E70197">
        <w:rPr>
          <w:rStyle w:val="StyleUnderline"/>
        </w:rPr>
        <w:t xml:space="preserve"> the federal government’s </w:t>
      </w:r>
      <w:r w:rsidRPr="00745208">
        <w:rPr>
          <w:rStyle w:val="StyleUnderline"/>
          <w:highlight w:val="green"/>
        </w:rPr>
        <w:t>continued openness to commercial space</w:t>
      </w:r>
      <w:r w:rsidRPr="00E70197">
        <w:rPr>
          <w:rStyle w:val="StyleUnderline"/>
        </w:rPr>
        <w:t xml:space="preserve">, </w:t>
      </w:r>
      <w:r w:rsidRPr="00745208">
        <w:rPr>
          <w:rStyle w:val="Emphasis"/>
          <w:highlight w:val="green"/>
        </w:rPr>
        <w:t>innovation</w:t>
      </w:r>
      <w:r w:rsidRPr="00E70197">
        <w:rPr>
          <w:rStyle w:val="StyleUnderline"/>
        </w:rPr>
        <w:t xml:space="preserve">, and invention in the U.S. space industry </w:t>
      </w:r>
      <w:r w:rsidRPr="00745208">
        <w:rPr>
          <w:rStyle w:val="Emphasis"/>
          <w:highlight w:val="green"/>
        </w:rPr>
        <w:t>could be stifled</w:t>
      </w:r>
      <w:r w:rsidRPr="00695FDA">
        <w:rPr>
          <w:sz w:val="8"/>
        </w:rPr>
        <w:t xml:space="preserve">. Commercial space continues to show up when the government needs new services. </w:t>
      </w:r>
      <w:r w:rsidRPr="00E70197">
        <w:rPr>
          <w:rStyle w:val="StyleUnderline"/>
        </w:rPr>
        <w:t xml:space="preserve">Over the last few years, we have seen amazing new technologies developed to track environmental and climate concerns. This is, in part, because NASA has </w:t>
      </w:r>
      <w:proofErr w:type="gramStart"/>
      <w:r w:rsidRPr="00E70197">
        <w:rPr>
          <w:rStyle w:val="StyleUnderline"/>
        </w:rPr>
        <w:t>entered into</w:t>
      </w:r>
      <w:proofErr w:type="gramEnd"/>
      <w:r w:rsidRPr="00E70197">
        <w:rPr>
          <w:rStyle w:val="StyleUnderline"/>
        </w:rPr>
        <w:t xml:space="preserve"> deals with private companies like Planet that are able to analyze data collected by satellite imagery</w:t>
      </w:r>
      <w:r w:rsidRPr="00695FDA">
        <w:rPr>
          <w:sz w:val="8"/>
        </w:rPr>
        <w:t xml:space="preserve">. Planet has stakes in defense satellite imagery but has expanded its portfolio to collect data for climate scientists and researchers to use. Its constellation of 120 satellites is at work photographing every portion of the world at least once a day, which provides constant and up-to-date environmental information. </w:t>
      </w:r>
      <w:r w:rsidRPr="00E70197">
        <w:rPr>
          <w:rStyle w:val="StyleUnderline"/>
        </w:rPr>
        <w:t xml:space="preserve">By </w:t>
      </w:r>
      <w:r w:rsidRPr="00745208">
        <w:rPr>
          <w:rStyle w:val="StyleUnderline"/>
          <w:highlight w:val="green"/>
        </w:rPr>
        <w:t>maintaining deals</w:t>
      </w:r>
      <w:r w:rsidRPr="00E70197">
        <w:rPr>
          <w:rStyle w:val="StyleUnderline"/>
        </w:rPr>
        <w:t xml:space="preserve"> like that with commercial satellite companies, NASA can </w:t>
      </w:r>
      <w:r w:rsidRPr="00745208">
        <w:rPr>
          <w:rStyle w:val="StyleUnderline"/>
          <w:highlight w:val="green"/>
        </w:rPr>
        <w:t>avoid</w:t>
      </w:r>
      <w:r w:rsidRPr="00E70197">
        <w:rPr>
          <w:rStyle w:val="StyleUnderline"/>
        </w:rPr>
        <w:t xml:space="preserve"> the </w:t>
      </w:r>
      <w:r w:rsidRPr="00745208">
        <w:rPr>
          <w:rStyle w:val="Emphasis"/>
          <w:highlight w:val="green"/>
        </w:rPr>
        <w:t>costs</w:t>
      </w:r>
      <w:r w:rsidRPr="00E70197">
        <w:rPr>
          <w:rStyle w:val="StyleUnderline"/>
        </w:rPr>
        <w:t xml:space="preserve"> of creating its own satellite constellation and other remote sensing technology. Additionally, NASA does not need to focus its energies on updating technologies to keep up with new software and technological capabilities. </w:t>
      </w:r>
      <w:r w:rsidRPr="00695FDA">
        <w:rPr>
          <w:sz w:val="8"/>
        </w:rPr>
        <w:t xml:space="preserve">Companies that worry about competition in the market naturally reassess their services and the burden of doing this should be put on private industry, not on the government. </w:t>
      </w:r>
      <w:r w:rsidRPr="00E70197">
        <w:rPr>
          <w:rStyle w:val="StyleUnderline"/>
        </w:rPr>
        <w:t xml:space="preserve">Biden’s team should seek out the most effective private partners, hiring new talent in civil programs to use these systems. This would also free up funding for crewed space exploration. </w:t>
      </w:r>
      <w:r w:rsidRPr="00695FDA">
        <w:rPr>
          <w:sz w:val="8"/>
        </w:rPr>
        <w:t xml:space="preserve">In addition to looking to develop new </w:t>
      </w:r>
      <w:r w:rsidRPr="00695FDA">
        <w:rPr>
          <w:sz w:val="4"/>
          <w:szCs w:val="4"/>
        </w:rPr>
        <w:t xml:space="preserve">partnerships for space-related efforts, a Biden administration should reassess the government’s old partnerships. Prior to the election, Reuters reported that some Biden associates believe he may try to continue funding the International Space Station (ISS) beyond its planned termination in 2025. Reuters reported: …Biden, on the other hand, would likely call for a delayed moonshot and propose a funding extension for the International Space Station if he wins the White House, according to people familiar with the fledging Biden space </w:t>
      </w:r>
      <w:proofErr w:type="spellStart"/>
      <w:r w:rsidRPr="00695FDA">
        <w:rPr>
          <w:sz w:val="4"/>
          <w:szCs w:val="4"/>
        </w:rPr>
        <w:t>agenda.Pushing</w:t>
      </w:r>
      <w:proofErr w:type="spellEnd"/>
      <w:r w:rsidRPr="00695FDA">
        <w:rPr>
          <w:sz w:val="4"/>
          <w:szCs w:val="4"/>
        </w:rPr>
        <w:t xml:space="preserve"> back the moon mission could cast more doubt on the long-term fate of Boeing Co’s Space Launch System (SLS) rocket, just as Elon Musk’s SpaceX and Jeff Bezos’ Blue Origin scramble to bring rival rockets to market as soon as next year. Extending support for the space station for a decade would also be a major boost for Boeing, whose $225 million annual ISS operations contract is set to expire in 2024 and is at the depths of a financial crisis caused by the COVID-19 pandemic and the 737 MAX grounding after fatal crashes. This directly contradicts the Trump administration’s efforts to cease funding for the archaic space station by 2025. If Biden were to continue funding this aging facility via NASA it would drain funds that could be used for more important space activities, including manned missions. Commercial companies are primed and ready to take over the space station’s functions, and NASA should allow them to do so. If Biden has taxpayers and NASA continue to fund the ISS, it </w:t>
      </w:r>
      <w:proofErr w:type="gramStart"/>
      <w:r w:rsidRPr="00695FDA">
        <w:rPr>
          <w:sz w:val="4"/>
          <w:szCs w:val="4"/>
        </w:rPr>
        <w:t>would</w:t>
      </w:r>
      <w:proofErr w:type="gramEnd"/>
      <w:r w:rsidRPr="00695FDA">
        <w:rPr>
          <w:sz w:val="4"/>
          <w:szCs w:val="4"/>
        </w:rPr>
        <w:t xml:space="preserve"> most likely continue to contract with a company that famous for draining government money—Boeing. The partnerships with Boeing are the types of space policies the incoming Biden administration should be reviewing. It should ask Congress for a Government Accountability Office audit of Boeing’s work on the Space Launch System (SLS). The contract is for the development of a rocket with heavy-lift capacities that is designed to bring humans and cargo to the moon and back. Unfortunately, it has had numerous delays and cost overruns and is still not ready for a test flight, as Bloomberg reported in August: Boeing Co.’s Space Launch System, the largest rocket in NASA’s history, will carry a price tag of at least $9.1 billion — or 30% more than the previous estimate for a key element in the agency’s plan to return to the moon. Additionally, the costs for new ground infrastructure at Florida’s Kennedy Space Center to support the deep-space exploration program has jumped to $2.4 billion, Kathy Lueders, NASA’s associate administrator for human spaceflight, said in a blog post Wednesday. That’s also a 30% increase, the National Aeronautics and Space Administration said in an email Thursday. While we wait for Boeing to reuse obsolete space shuttle hardware on SLS, companies like Blue Origin and SpaceX are continually reusing entire launch boosters. Biden’s administration needs a real review of whether it would be more cost and time effective to work with companies like SpaceX or Blue Origin. SLS is estimated to cost NASA $1 billion or more for each launch, after having already consumed $18.3 billion since 2010. By contrast, SpaceX has had its self-funded heavy-lift rocket Starship in development since 2012 and has been doing successful prototype tests since 2019. Another space entity that will be a key issue for the Biden administration is the military agency, U.S. Space Force, created by President Trump. Reason magazine had detailed the numerous reasons a Space Force should not have been created. Now that it does exist, the Space Force should be viewed as an agency that does not need to spend taxpayers’ money to create its own technology for its missions. Instead, it should use the readily available market of commercial partners ready to contract services. Space News recently reported that Space Force is just now learning of the private sector’s capabilities: [Gen. John “Jay”] Raymond said in years past the only commercially viable services have been space launch and communications provided by geosynchronous satellites. But the Space Force is now becoming aware of other capabilities that are being offered commercially such as space tracking data, weather data and on-orbit satellite servicing. Raymond, chief of operations for Space Force, has previously committed to working closely with commercial satellite companies for space-related missions. Col. Michael “Hopper” Hopkins, commander of NASA’s SpaceX Crew-1 mission, was commissioned into the Space </w:t>
      </w:r>
      <w:proofErr w:type="gramStart"/>
      <w:r w:rsidRPr="00695FDA">
        <w:rPr>
          <w:sz w:val="4"/>
          <w:szCs w:val="4"/>
        </w:rPr>
        <w:t>Force</w:t>
      </w:r>
      <w:proofErr w:type="gramEnd"/>
      <w:r w:rsidRPr="00695FDA">
        <w:rPr>
          <w:sz w:val="4"/>
          <w:szCs w:val="4"/>
        </w:rPr>
        <w:t xml:space="preserve"> and began a new line of Space Force officers expected to launch to the ISS. To facilitate continued partnerships between Space Force and private enterprise, the Biden administration could back an initiative currently proposed to Congress that Space Force acquisitions be “speedy and agile.” Flexibility for Space Force would include pushing acquisition power to the lowest level of management and removing bureaucracy to make its programs more efficient. We are at a pivotal moment in the space industry’s history. The federal government </w:t>
      </w:r>
      <w:proofErr w:type="gramStart"/>
      <w:r w:rsidRPr="00695FDA">
        <w:rPr>
          <w:sz w:val="4"/>
          <w:szCs w:val="4"/>
        </w:rPr>
        <w:t>has the opportunity to</w:t>
      </w:r>
      <w:proofErr w:type="gramEnd"/>
      <w:r w:rsidRPr="00695FDA">
        <w:rPr>
          <w:sz w:val="4"/>
          <w:szCs w:val="4"/>
        </w:rPr>
        <w:t xml:space="preserve"> partner with space industry innovators like Elon Musk, Jeff Bezos, and Richard Branson, and ensure there’s the opportunity for new space startups to emerge and add value to the market. The other path, a government and NASA-centric approach to space, would likely stifle technological developments and breakthroughs by private companies, cost taxpayers a lot more money, and cause the United States to fall behind other nations in </w:t>
      </w:r>
      <w:proofErr w:type="gramStart"/>
      <w:r w:rsidRPr="00695FDA">
        <w:rPr>
          <w:sz w:val="4"/>
          <w:szCs w:val="4"/>
        </w:rPr>
        <w:t>a number of</w:t>
      </w:r>
      <w:proofErr w:type="gramEnd"/>
      <w:r w:rsidRPr="00695FDA">
        <w:rPr>
          <w:sz w:val="4"/>
          <w:szCs w:val="4"/>
        </w:rPr>
        <w:t xml:space="preserve"> key areas.</w:t>
      </w:r>
    </w:p>
    <w:p w14:paraId="2A0912AA" w14:textId="77777777" w:rsidR="00400F61" w:rsidRPr="00695FDA" w:rsidRDefault="00400F61" w:rsidP="00400F61">
      <w:pPr>
        <w:rPr>
          <w:sz w:val="4"/>
          <w:szCs w:val="4"/>
        </w:rPr>
      </w:pPr>
    </w:p>
    <w:p w14:paraId="3DD6694B" w14:textId="77777777" w:rsidR="00D02755" w:rsidRDefault="00D02755" w:rsidP="00D02755">
      <w:pPr>
        <w:pStyle w:val="Heading4"/>
      </w:pPr>
      <w:bookmarkStart w:id="0" w:name="_Hlk86494152"/>
      <w:r>
        <w:t xml:space="preserve">Nationalization </w:t>
      </w:r>
      <w:r>
        <w:rPr>
          <w:u w:val="single"/>
        </w:rPr>
        <w:t>fails</w:t>
      </w:r>
      <w:r>
        <w:t>---central planning decks innovation and Western capital influxes were the only reason the USSR launched a space program</w:t>
      </w:r>
    </w:p>
    <w:p w14:paraId="65923A82" w14:textId="77777777" w:rsidR="00D02755" w:rsidRPr="004B5144" w:rsidRDefault="00D02755" w:rsidP="00D02755">
      <w:r w:rsidRPr="004B5144">
        <w:rPr>
          <w:rStyle w:val="Style13ptBold"/>
        </w:rPr>
        <w:t xml:space="preserve">Vander </w:t>
      </w:r>
      <w:proofErr w:type="spellStart"/>
      <w:r w:rsidRPr="004B5144">
        <w:rPr>
          <w:rStyle w:val="Style13ptBold"/>
        </w:rPr>
        <w:t>E</w:t>
      </w:r>
      <w:r>
        <w:rPr>
          <w:rStyle w:val="Style13ptBold"/>
        </w:rPr>
        <w:t>l</w:t>
      </w:r>
      <w:r w:rsidRPr="004B5144">
        <w:rPr>
          <w:rStyle w:val="Style13ptBold"/>
        </w:rPr>
        <w:t>st</w:t>
      </w:r>
      <w:proofErr w:type="spellEnd"/>
      <w:r w:rsidRPr="004B5144">
        <w:rPr>
          <w:rStyle w:val="Style13ptBold"/>
        </w:rPr>
        <w:t xml:space="preserve"> 18</w:t>
      </w:r>
      <w:r w:rsidRPr="004B5144">
        <w:t xml:space="preserve"> [Philip Vander </w:t>
      </w:r>
      <w:proofErr w:type="spellStart"/>
      <w:r w:rsidRPr="004B5144">
        <w:t>Elst</w:t>
      </w:r>
      <w:proofErr w:type="spellEnd"/>
      <w:r w:rsidRPr="004B5144">
        <w:t xml:space="preserve"> is a freelance writer and lecturer who has spent nearly 30 years in politics and journalism and now works with Areopagus Ministries, “Soviet Communism Was Dependent on Western Technology</w:t>
      </w:r>
      <w:r>
        <w:t xml:space="preserve">,” 3/11/18, </w:t>
      </w:r>
      <w:proofErr w:type="gramStart"/>
      <w:r w:rsidRPr="004B5144">
        <w:t>https://fee.org/articles/soviet-communism-was-dependent-on-western-technology/</w:t>
      </w:r>
      <w:r>
        <w:t>]kiihnl</w:t>
      </w:r>
      <w:proofErr w:type="gramEnd"/>
    </w:p>
    <w:p w14:paraId="35DB8C61" w14:textId="77777777" w:rsidR="00D02755" w:rsidRPr="004B5144" w:rsidRDefault="00D02755" w:rsidP="00D02755">
      <w:pPr>
        <w:rPr>
          <w:sz w:val="16"/>
        </w:rPr>
      </w:pPr>
      <w:r w:rsidRPr="004B5144">
        <w:rPr>
          <w:sz w:val="16"/>
        </w:rPr>
        <w:t xml:space="preserve">The "Brain Drain" and the </w:t>
      </w:r>
      <w:r w:rsidRPr="004B5144">
        <w:rPr>
          <w:b/>
          <w:bCs/>
          <w:u w:val="single"/>
        </w:rPr>
        <w:t>Problem with Central Planning</w:t>
      </w:r>
    </w:p>
    <w:p w14:paraId="42A54872" w14:textId="77777777" w:rsidR="00D02755" w:rsidRPr="004B5144" w:rsidRDefault="00D02755" w:rsidP="00D02755">
      <w:pPr>
        <w:rPr>
          <w:sz w:val="16"/>
        </w:rPr>
      </w:pPr>
      <w:r w:rsidRPr="004B5144">
        <w:rPr>
          <w:sz w:val="16"/>
        </w:rPr>
        <w:t xml:space="preserve">Far from Soviet Communism never having “had the chance to develop” because of interference from the West as Fiona Lali believes, </w:t>
      </w:r>
      <w:r w:rsidRPr="004B5144">
        <w:rPr>
          <w:u w:val="single"/>
        </w:rPr>
        <w:t xml:space="preserve">the endemic </w:t>
      </w:r>
      <w:r w:rsidRPr="005D000B">
        <w:rPr>
          <w:u w:val="single"/>
        </w:rPr>
        <w:t>economic failure</w:t>
      </w:r>
      <w:r w:rsidRPr="005D000B">
        <w:rPr>
          <w:sz w:val="16"/>
        </w:rPr>
        <w:t xml:space="preserve"> and oppressive character </w:t>
      </w:r>
      <w:r w:rsidRPr="005D000B">
        <w:rPr>
          <w:u w:val="single"/>
        </w:rPr>
        <w:t>of the Soviet Union flowed inevitably from its Marxist model</w:t>
      </w:r>
      <w:r w:rsidRPr="004B5144">
        <w:rPr>
          <w:u w:val="single"/>
        </w:rPr>
        <w:t xml:space="preserve"> of economic and social development. </w:t>
      </w:r>
      <w:r w:rsidRPr="001E3D4F">
        <w:rPr>
          <w:b/>
          <w:bCs/>
          <w:highlight w:val="green"/>
          <w:u w:val="single"/>
        </w:rPr>
        <w:t>A society in which</w:t>
      </w:r>
      <w:r w:rsidRPr="00ED6DD1">
        <w:rPr>
          <w:b/>
          <w:bCs/>
          <w:u w:val="single"/>
        </w:rPr>
        <w:t xml:space="preserve"> the </w:t>
      </w:r>
      <w:r w:rsidRPr="001E3D4F">
        <w:rPr>
          <w:b/>
          <w:bCs/>
          <w:highlight w:val="green"/>
          <w:u w:val="single"/>
        </w:rPr>
        <w:t>State</w:t>
      </w:r>
      <w:r w:rsidRPr="00ED6DD1">
        <w:rPr>
          <w:b/>
          <w:bCs/>
          <w:u w:val="single"/>
        </w:rPr>
        <w:t xml:space="preserve"> owns and </w:t>
      </w:r>
      <w:r w:rsidRPr="001E3D4F">
        <w:rPr>
          <w:b/>
          <w:bCs/>
          <w:highlight w:val="green"/>
          <w:u w:val="single"/>
        </w:rPr>
        <w:t>controls every sector of the economy</w:t>
      </w:r>
      <w:r w:rsidRPr="004B5144">
        <w:rPr>
          <w:sz w:val="16"/>
        </w:rPr>
        <w:t xml:space="preserve">, and is the sole landlord, employer, doctor, educator, and welfare provider, </w:t>
      </w:r>
      <w:r w:rsidRPr="001E3D4F">
        <w:rPr>
          <w:b/>
          <w:bCs/>
          <w:highlight w:val="green"/>
          <w:u w:val="single"/>
        </w:rPr>
        <w:t>cannot fail to be destructive of</w:t>
      </w:r>
      <w:r w:rsidRPr="004B5144">
        <w:rPr>
          <w:sz w:val="16"/>
        </w:rPr>
        <w:t xml:space="preserve"> freedom, </w:t>
      </w:r>
      <w:r w:rsidRPr="001E3D4F">
        <w:rPr>
          <w:b/>
          <w:bCs/>
          <w:highlight w:val="green"/>
          <w:u w:val="single"/>
        </w:rPr>
        <w:t>personal incentives, creativity</w:t>
      </w:r>
      <w:r w:rsidRPr="004B5144">
        <w:rPr>
          <w:u w:val="single"/>
        </w:rPr>
        <w:t xml:space="preserve">, and entrepreneurship, while monopolistic government </w:t>
      </w:r>
      <w:r w:rsidRPr="001E3D4F">
        <w:rPr>
          <w:highlight w:val="green"/>
          <w:u w:val="single"/>
        </w:rPr>
        <w:t>central planning</w:t>
      </w:r>
      <w:r w:rsidRPr="005D000B">
        <w:rPr>
          <w:sz w:val="16"/>
        </w:rPr>
        <w:t>,</w:t>
      </w:r>
      <w:r w:rsidRPr="004B5144">
        <w:rPr>
          <w:sz w:val="16"/>
        </w:rPr>
        <w:t xml:space="preserve"> reflecting the limited knowledge and political priorities of the ruling bureaucracy, </w:t>
      </w:r>
      <w:r w:rsidRPr="001E3D4F">
        <w:rPr>
          <w:b/>
          <w:bCs/>
          <w:highlight w:val="green"/>
          <w:u w:val="single"/>
        </w:rPr>
        <w:t>inevitably stifles innovation</w:t>
      </w:r>
      <w:r w:rsidRPr="001E3D4F">
        <w:rPr>
          <w:highlight w:val="green"/>
          <w:u w:val="single"/>
        </w:rPr>
        <w:t xml:space="preserve"> and tech</w:t>
      </w:r>
      <w:r w:rsidRPr="004B5144">
        <w:rPr>
          <w:u w:val="single"/>
        </w:rPr>
        <w:t>nical progress.</w:t>
      </w:r>
      <w:r w:rsidRPr="004B5144">
        <w:rPr>
          <w:sz w:val="16"/>
        </w:rPr>
        <w:t xml:space="preserve"> That is why the negative experience of Soviet Communism was repeated in every other Communist revolution and country during the last </w:t>
      </w:r>
      <w:proofErr w:type="spellStart"/>
      <w:proofErr w:type="gramStart"/>
      <w:r w:rsidRPr="004B5144">
        <w:rPr>
          <w:sz w:val="16"/>
        </w:rPr>
        <w:t>century.</w:t>
      </w:r>
      <w:r>
        <w:rPr>
          <w:sz w:val="16"/>
        </w:rPr>
        <w:t>f</w:t>
      </w:r>
      <w:proofErr w:type="spellEnd"/>
      <w:proofErr w:type="gramEnd"/>
    </w:p>
    <w:p w14:paraId="59D903C5" w14:textId="77777777" w:rsidR="00D02755" w:rsidRPr="004B5144" w:rsidRDefault="00D02755" w:rsidP="00D02755">
      <w:pPr>
        <w:rPr>
          <w:u w:val="single"/>
        </w:rPr>
      </w:pPr>
      <w:r w:rsidRPr="004B5144">
        <w:rPr>
          <w:sz w:val="16"/>
        </w:rPr>
        <w:t xml:space="preserve">Given these truths, the idea that Western interference hindered the outworking and therefore the success of the Communist experiment in the Soviet Union is absurd. As will be shown below, the exact opposite was the case. In one form or another, </w:t>
      </w:r>
      <w:r w:rsidRPr="001E3D4F">
        <w:rPr>
          <w:b/>
          <w:bCs/>
          <w:highlight w:val="green"/>
          <w:u w:val="single"/>
        </w:rPr>
        <w:t>Western capital</w:t>
      </w:r>
      <w:r w:rsidRPr="004B5144">
        <w:rPr>
          <w:sz w:val="16"/>
        </w:rPr>
        <w:t xml:space="preserve">, “know-how,” </w:t>
      </w:r>
      <w:r w:rsidRPr="001E3D4F">
        <w:rPr>
          <w:b/>
          <w:bCs/>
          <w:highlight w:val="green"/>
          <w:u w:val="single"/>
        </w:rPr>
        <w:t>and tech</w:t>
      </w:r>
      <w:r w:rsidRPr="00ED6DD1">
        <w:rPr>
          <w:b/>
          <w:bCs/>
          <w:u w:val="single"/>
        </w:rPr>
        <w:t xml:space="preserve">nology </w:t>
      </w:r>
      <w:proofErr w:type="gramStart"/>
      <w:r w:rsidRPr="00ED6DD1">
        <w:rPr>
          <w:b/>
          <w:bCs/>
          <w:u w:val="single"/>
        </w:rPr>
        <w:t xml:space="preserve">actually </w:t>
      </w:r>
      <w:r w:rsidRPr="001E3D4F">
        <w:rPr>
          <w:b/>
          <w:bCs/>
          <w:highlight w:val="green"/>
          <w:u w:val="single"/>
        </w:rPr>
        <w:t>pulled</w:t>
      </w:r>
      <w:proofErr w:type="gramEnd"/>
      <w:r w:rsidRPr="001E3D4F">
        <w:rPr>
          <w:b/>
          <w:bCs/>
          <w:highlight w:val="green"/>
          <w:u w:val="single"/>
        </w:rPr>
        <w:t xml:space="preserve"> Soviet</w:t>
      </w:r>
      <w:r w:rsidRPr="005D000B">
        <w:rPr>
          <w:b/>
          <w:bCs/>
          <w:u w:val="single"/>
        </w:rPr>
        <w:t xml:space="preserve"> Communism</w:t>
      </w:r>
      <w:r w:rsidRPr="001E3D4F">
        <w:rPr>
          <w:b/>
          <w:bCs/>
          <w:highlight w:val="green"/>
          <w:u w:val="single"/>
        </w:rPr>
        <w:t>’s chestnuts out of the fire in nearly every decade</w:t>
      </w:r>
      <w:r w:rsidRPr="004B5144">
        <w:rPr>
          <w:u w:val="single"/>
        </w:rPr>
        <w:t xml:space="preserve"> of the Soviet Union’s existence</w:t>
      </w:r>
      <w:r w:rsidRPr="004B5144">
        <w:rPr>
          <w:sz w:val="16"/>
        </w:rPr>
        <w:t xml:space="preserve">, principally </w:t>
      </w:r>
      <w:r w:rsidRPr="001E3D4F">
        <w:rPr>
          <w:highlight w:val="green"/>
          <w:u w:val="single"/>
        </w:rPr>
        <w:t>by compensating it for its</w:t>
      </w:r>
      <w:r w:rsidRPr="004B5144">
        <w:rPr>
          <w:sz w:val="16"/>
        </w:rPr>
        <w:t xml:space="preserve"> above-mentioned systemic </w:t>
      </w:r>
      <w:r w:rsidRPr="001E3D4F">
        <w:rPr>
          <w:highlight w:val="green"/>
          <w:u w:val="single"/>
        </w:rPr>
        <w:t>inability to generate</w:t>
      </w:r>
      <w:r w:rsidRPr="004B5144">
        <w:rPr>
          <w:u w:val="single"/>
        </w:rPr>
        <w:t xml:space="preserve"> significant levels of </w:t>
      </w:r>
      <w:r w:rsidRPr="001E3D4F">
        <w:rPr>
          <w:highlight w:val="green"/>
          <w:u w:val="single"/>
        </w:rPr>
        <w:t>indigenous tech</w:t>
      </w:r>
      <w:r w:rsidRPr="004B5144">
        <w:rPr>
          <w:u w:val="single"/>
        </w:rPr>
        <w:t xml:space="preserve">nological </w:t>
      </w:r>
      <w:r w:rsidRPr="001E3D4F">
        <w:rPr>
          <w:highlight w:val="green"/>
          <w:u w:val="single"/>
        </w:rPr>
        <w:t>innovation.</w:t>
      </w:r>
    </w:p>
    <w:p w14:paraId="75728BE8" w14:textId="77777777" w:rsidR="00D02755" w:rsidRPr="004B5144" w:rsidRDefault="00D02755" w:rsidP="00D02755">
      <w:pPr>
        <w:rPr>
          <w:sz w:val="16"/>
        </w:rPr>
      </w:pPr>
      <w:r w:rsidRPr="004B5144">
        <w:rPr>
          <w:sz w:val="16"/>
        </w:rPr>
        <w:t xml:space="preserve">While there was nothing inherently lacking in the quality of Soviet scientific research, the </w:t>
      </w:r>
      <w:r w:rsidRPr="00ED6DD1">
        <w:rPr>
          <w:b/>
          <w:bCs/>
          <w:u w:val="single"/>
        </w:rPr>
        <w:t xml:space="preserve">limitations of </w:t>
      </w:r>
      <w:r w:rsidRPr="001E3D4F">
        <w:rPr>
          <w:b/>
          <w:bCs/>
          <w:highlight w:val="green"/>
          <w:u w:val="single"/>
        </w:rPr>
        <w:t>central planning</w:t>
      </w:r>
      <w:r w:rsidRPr="001E3D4F">
        <w:rPr>
          <w:highlight w:val="green"/>
          <w:u w:val="single"/>
        </w:rPr>
        <w:t xml:space="preserve"> </w:t>
      </w:r>
      <w:r w:rsidRPr="001E3D4F">
        <w:rPr>
          <w:b/>
          <w:bCs/>
          <w:highlight w:val="green"/>
          <w:u w:val="single"/>
        </w:rPr>
        <w:t>and</w:t>
      </w:r>
      <w:r w:rsidRPr="00ED6DD1">
        <w:rPr>
          <w:b/>
          <w:bCs/>
          <w:u w:val="single"/>
        </w:rPr>
        <w:t xml:space="preserve"> the </w:t>
      </w:r>
      <w:r w:rsidRPr="001E3D4F">
        <w:rPr>
          <w:b/>
          <w:bCs/>
          <w:highlight w:val="green"/>
          <w:u w:val="single"/>
        </w:rPr>
        <w:t>absence of market mechanisms</w:t>
      </w:r>
      <w:r w:rsidRPr="00ED6DD1">
        <w:rPr>
          <w:b/>
          <w:bCs/>
          <w:u w:val="single"/>
        </w:rPr>
        <w:t xml:space="preserve"> and incentives </w:t>
      </w:r>
      <w:r w:rsidRPr="001E3D4F">
        <w:rPr>
          <w:b/>
          <w:bCs/>
          <w:highlight w:val="green"/>
          <w:u w:val="single"/>
        </w:rPr>
        <w:t>prevented</w:t>
      </w:r>
      <w:r w:rsidRPr="00ED6DD1">
        <w:rPr>
          <w:b/>
          <w:bCs/>
          <w:u w:val="single"/>
        </w:rPr>
        <w:t xml:space="preserve"> the systematic </w:t>
      </w:r>
      <w:r w:rsidRPr="001E3D4F">
        <w:rPr>
          <w:b/>
          <w:bCs/>
          <w:highlight w:val="green"/>
          <w:u w:val="single"/>
        </w:rPr>
        <w:t>testing of</w:t>
      </w:r>
      <w:r w:rsidRPr="00ED6DD1">
        <w:rPr>
          <w:b/>
          <w:bCs/>
          <w:u w:val="single"/>
        </w:rPr>
        <w:t xml:space="preserve"> the </w:t>
      </w:r>
      <w:r w:rsidRPr="001E3D4F">
        <w:rPr>
          <w:b/>
          <w:bCs/>
          <w:highlight w:val="green"/>
          <w:u w:val="single"/>
        </w:rPr>
        <w:t>fruits of research against competing alternatives.</w:t>
      </w:r>
      <w:r w:rsidRPr="004B5144">
        <w:rPr>
          <w:u w:val="single"/>
        </w:rPr>
        <w:t xml:space="preserve"> Instead of allowing</w:t>
      </w:r>
      <w:r w:rsidRPr="004B5144">
        <w:rPr>
          <w:sz w:val="16"/>
        </w:rPr>
        <w:t xml:space="preserve"> the </w:t>
      </w:r>
      <w:r w:rsidRPr="004B5144">
        <w:rPr>
          <w:u w:val="single"/>
        </w:rPr>
        <w:t>dispersed knowledge</w:t>
      </w:r>
      <w:r w:rsidRPr="004B5144">
        <w:rPr>
          <w:sz w:val="16"/>
        </w:rPr>
        <w:t xml:space="preserve">, opinions, and talents of millions of individuals freely </w:t>
      </w:r>
      <w:r w:rsidRPr="004B5144">
        <w:rPr>
          <w:u w:val="single"/>
        </w:rPr>
        <w:t>co-operating in the marketplace to determine the success or failure of new ideas</w:t>
      </w:r>
      <w:r w:rsidRPr="004B5144">
        <w:rPr>
          <w:sz w:val="16"/>
        </w:rPr>
        <w:t xml:space="preserve"> and discoveries, nearly all </w:t>
      </w:r>
      <w:r w:rsidRPr="001E3D4F">
        <w:rPr>
          <w:highlight w:val="green"/>
          <w:u w:val="single"/>
        </w:rPr>
        <w:t>economic activity</w:t>
      </w:r>
      <w:r w:rsidRPr="004B5144">
        <w:rPr>
          <w:sz w:val="16"/>
        </w:rPr>
        <w:t xml:space="preserve"> in the Soviet Union </w:t>
      </w:r>
      <w:r w:rsidRPr="001E3D4F">
        <w:rPr>
          <w:highlight w:val="green"/>
          <w:u w:val="single"/>
        </w:rPr>
        <w:t>was narrowly constrained</w:t>
      </w:r>
      <w:r w:rsidRPr="004B5144">
        <w:rPr>
          <w:u w:val="single"/>
        </w:rPr>
        <w:t xml:space="preserve"> within the developmental straitjacket</w:t>
      </w:r>
      <w:r w:rsidRPr="004B5144">
        <w:rPr>
          <w:sz w:val="16"/>
        </w:rPr>
        <w:t xml:space="preserve"> imposed by its all-powerful Communist rulers; hence the need to import skilled personnel, know-how, and technology from the freer and more dynamic societies of Western Europe and North America.</w:t>
      </w:r>
    </w:p>
    <w:bookmarkEnd w:id="0"/>
    <w:p w14:paraId="466E4056" w14:textId="77777777" w:rsidR="00D02755" w:rsidRDefault="00D02755" w:rsidP="00D02755">
      <w:pPr>
        <w:pStyle w:val="Heading4"/>
      </w:pPr>
      <w:r>
        <w:t xml:space="preserve">‘Red innovation’ causes </w:t>
      </w:r>
      <w:r>
        <w:rPr>
          <w:u w:val="single"/>
        </w:rPr>
        <w:t>global backlash</w:t>
      </w:r>
      <w:r>
        <w:t xml:space="preserve"> and </w:t>
      </w:r>
      <w:r>
        <w:rPr>
          <w:u w:val="single"/>
        </w:rPr>
        <w:t>fails</w:t>
      </w:r>
      <w:r>
        <w:t xml:space="preserve">. </w:t>
      </w:r>
    </w:p>
    <w:p w14:paraId="0EA7033B" w14:textId="77777777" w:rsidR="00D02755" w:rsidRDefault="00D02755" w:rsidP="00D02755">
      <w:proofErr w:type="spellStart"/>
      <w:r>
        <w:rPr>
          <w:rStyle w:val="Style13ptBold"/>
        </w:rPr>
        <w:t>Tudoreanu</w:t>
      </w:r>
      <w:proofErr w:type="spellEnd"/>
      <w:r w:rsidRPr="00195175">
        <w:rPr>
          <w:rStyle w:val="Style13ptBold"/>
          <w:szCs w:val="26"/>
        </w:rPr>
        <w:t xml:space="preserve"> </w:t>
      </w:r>
      <w:r w:rsidRPr="00195175">
        <w:rPr>
          <w:b/>
          <w:bCs/>
          <w:sz w:val="26"/>
          <w:szCs w:val="26"/>
        </w:rPr>
        <w:t>‘</w:t>
      </w:r>
      <w:r>
        <w:rPr>
          <w:rStyle w:val="Style13ptBold"/>
        </w:rPr>
        <w:t>20</w:t>
      </w:r>
      <w:r>
        <w:t xml:space="preserve"> [</w:t>
      </w:r>
      <w:proofErr w:type="spellStart"/>
      <w:r>
        <w:t>Mihnea</w:t>
      </w:r>
      <w:proofErr w:type="spellEnd"/>
      <w:r>
        <w:t xml:space="preserve">; 9/23/20; doctoral candidate in economics at the University of Massachusetts Amherst; David M. </w:t>
      </w:r>
      <w:proofErr w:type="spellStart"/>
      <w:r>
        <w:t>Kotz</w:t>
      </w:r>
      <w:proofErr w:type="spellEnd"/>
      <w:r>
        <w:t>; professor emeritus of economics at the University of Massachusetts Amherst; "Stable Jobs or iPhones? The Dilemma of Innovation in Socialism," Review of Radical Political Economics, Vol. 52, Vol. 4, p. 642-649]</w:t>
      </w:r>
    </w:p>
    <w:p w14:paraId="383395B2" w14:textId="77777777" w:rsidR="00D02755" w:rsidRPr="00E9172B" w:rsidRDefault="00D02755" w:rsidP="00D02755">
      <w:pPr>
        <w:rPr>
          <w:b/>
          <w:bCs/>
        </w:rPr>
      </w:pPr>
      <w:r w:rsidRPr="00E9172B">
        <w:rPr>
          <w:b/>
          <w:bCs/>
        </w:rPr>
        <w:t>Note: DPS = Democratically Planned Socialism</w:t>
      </w:r>
    </w:p>
    <w:p w14:paraId="2E02AE66" w14:textId="77777777" w:rsidR="00D02755" w:rsidRPr="00FE67B8" w:rsidRDefault="00D02755" w:rsidP="00D02755">
      <w:pPr>
        <w:rPr>
          <w:sz w:val="16"/>
        </w:rPr>
      </w:pPr>
      <w:r w:rsidRPr="00CB7099">
        <w:rPr>
          <w:rStyle w:val="StyleUnderline"/>
        </w:rPr>
        <w:t>One</w:t>
      </w:r>
      <w:r w:rsidRPr="00FE67B8">
        <w:rPr>
          <w:sz w:val="16"/>
        </w:rPr>
        <w:t xml:space="preserve"> of the </w:t>
      </w:r>
      <w:r w:rsidRPr="00CB7099">
        <w:rPr>
          <w:rStyle w:val="StyleUnderline"/>
        </w:rPr>
        <w:t>advantage</w:t>
      </w:r>
      <w:r w:rsidRPr="00FE67B8">
        <w:rPr>
          <w:sz w:val="16"/>
        </w:rPr>
        <w:t xml:space="preserve">s </w:t>
      </w:r>
      <w:r w:rsidRPr="00CB7099">
        <w:rPr>
          <w:rStyle w:val="StyleUnderline"/>
        </w:rPr>
        <w:t xml:space="preserve">for </w:t>
      </w:r>
      <w:r w:rsidRPr="001E3D4F">
        <w:rPr>
          <w:rStyle w:val="StyleUnderline"/>
          <w:highlight w:val="green"/>
        </w:rPr>
        <w:t>innovation</w:t>
      </w:r>
      <w:r w:rsidRPr="00CB7099">
        <w:rPr>
          <w:rStyle w:val="StyleUnderline"/>
        </w:rPr>
        <w:t xml:space="preserve"> in DPS is</w:t>
      </w:r>
      <w:r w:rsidRPr="00FE67B8">
        <w:rPr>
          <w:sz w:val="16"/>
        </w:rPr>
        <w:t xml:space="preserve"> that </w:t>
      </w:r>
      <w:r w:rsidRPr="00CB7099">
        <w:rPr>
          <w:rStyle w:val="StyleUnderline"/>
        </w:rPr>
        <w:t>it can</w:t>
      </w:r>
      <w:r w:rsidRPr="00FE67B8">
        <w:rPr>
          <w:sz w:val="16"/>
        </w:rPr>
        <w:t xml:space="preserve"> effectively </w:t>
      </w:r>
      <w:proofErr w:type="gramStart"/>
      <w:r w:rsidRPr="00A2795A">
        <w:rPr>
          <w:rStyle w:val="StyleUnderline"/>
        </w:rPr>
        <w:t>take into account</w:t>
      </w:r>
      <w:proofErr w:type="gramEnd"/>
      <w:r w:rsidRPr="00A2795A">
        <w:rPr>
          <w:rStyle w:val="StyleUnderline"/>
        </w:rPr>
        <w:t xml:space="preserve"> social and environmental costs</w:t>
      </w:r>
      <w:r w:rsidRPr="00CB7099">
        <w:rPr>
          <w:rStyle w:val="StyleUnderline"/>
        </w:rPr>
        <w:t>,</w:t>
      </w:r>
      <w:r w:rsidRPr="00FE67B8">
        <w:rPr>
          <w:sz w:val="16"/>
        </w:rPr>
        <w:t xml:space="preserve"> including the jobs lost or disrupted by the introduction of a new technology.8 </w:t>
      </w:r>
      <w:r w:rsidRPr="00CB7099">
        <w:rPr>
          <w:rStyle w:val="StyleUnderline"/>
        </w:rPr>
        <w:t xml:space="preserve">But this </w:t>
      </w:r>
      <w:r w:rsidRPr="00A2795A">
        <w:rPr>
          <w:rStyle w:val="StyleUnderline"/>
        </w:rPr>
        <w:t>can</w:t>
      </w:r>
      <w:r w:rsidRPr="00CB7099">
        <w:rPr>
          <w:rStyle w:val="StyleUnderline"/>
        </w:rPr>
        <w:t xml:space="preserve"> also </w:t>
      </w:r>
      <w:r w:rsidRPr="00A2795A">
        <w:rPr>
          <w:rStyle w:val="StyleUnderline"/>
        </w:rPr>
        <w:t xml:space="preserve">be </w:t>
      </w:r>
      <w:r w:rsidRPr="00A2795A">
        <w:rPr>
          <w:rStyle w:val="Emphasis"/>
        </w:rPr>
        <w:t>problematic</w:t>
      </w:r>
      <w:r w:rsidRPr="00A2795A">
        <w:rPr>
          <w:rStyle w:val="StyleUnderline"/>
        </w:rPr>
        <w:t>, i</w:t>
      </w:r>
      <w:r w:rsidRPr="00CB7099">
        <w:rPr>
          <w:rStyle w:val="StyleUnderline"/>
        </w:rPr>
        <w:t xml:space="preserve">n that it </w:t>
      </w:r>
      <w:r w:rsidRPr="001E3D4F">
        <w:rPr>
          <w:rStyle w:val="StyleUnderline"/>
          <w:highlight w:val="green"/>
        </w:rPr>
        <w:t>is</w:t>
      </w:r>
      <w:r w:rsidRPr="00CB7099">
        <w:rPr>
          <w:rStyle w:val="StyleUnderline"/>
        </w:rPr>
        <w:t xml:space="preserve"> likely to make </w:t>
      </w:r>
      <w:r w:rsidRPr="00CB7099">
        <w:rPr>
          <w:rStyle w:val="Emphasis"/>
        </w:rPr>
        <w:t xml:space="preserve">innovation </w:t>
      </w:r>
      <w:r w:rsidRPr="001E3D4F">
        <w:rPr>
          <w:rStyle w:val="Emphasis"/>
          <w:highlight w:val="green"/>
        </w:rPr>
        <w:t>slower</w:t>
      </w:r>
      <w:r w:rsidRPr="001E3D4F">
        <w:rPr>
          <w:rStyle w:val="StyleUnderline"/>
          <w:highlight w:val="green"/>
        </w:rPr>
        <w:t xml:space="preserve"> in </w:t>
      </w:r>
      <w:r w:rsidRPr="001E3D4F">
        <w:rPr>
          <w:rStyle w:val="Emphasis"/>
          <w:highlight w:val="green"/>
        </w:rPr>
        <w:t>socialism</w:t>
      </w:r>
      <w:r w:rsidRPr="00CB7099">
        <w:rPr>
          <w:rStyle w:val="StyleUnderline"/>
        </w:rPr>
        <w:t xml:space="preserve"> than in </w:t>
      </w:r>
      <w:r w:rsidRPr="00CB7099">
        <w:rPr>
          <w:rStyle w:val="Emphasis"/>
        </w:rPr>
        <w:t>capitalism</w:t>
      </w:r>
      <w:r w:rsidRPr="00CB7099">
        <w:rPr>
          <w:rStyle w:val="StyleUnderline"/>
        </w:rPr>
        <w:t xml:space="preserve">. </w:t>
      </w:r>
      <w:r w:rsidRPr="001E3D4F">
        <w:rPr>
          <w:rStyle w:val="StyleUnderline"/>
          <w:highlight w:val="green"/>
        </w:rPr>
        <w:t>Dem</w:t>
      </w:r>
      <w:r w:rsidRPr="00CB7099">
        <w:rPr>
          <w:rStyle w:val="StyleUnderline"/>
        </w:rPr>
        <w:t xml:space="preserve">ocratic </w:t>
      </w:r>
      <w:r w:rsidRPr="001E3D4F">
        <w:rPr>
          <w:rStyle w:val="StyleUnderline"/>
          <w:highlight w:val="green"/>
        </w:rPr>
        <w:t xml:space="preserve">majorities are </w:t>
      </w:r>
      <w:r w:rsidRPr="001E3D4F">
        <w:rPr>
          <w:rStyle w:val="Emphasis"/>
          <w:highlight w:val="green"/>
        </w:rPr>
        <w:t>not immune</w:t>
      </w:r>
      <w:r w:rsidRPr="001E3D4F">
        <w:rPr>
          <w:rStyle w:val="StyleUnderline"/>
          <w:highlight w:val="green"/>
        </w:rPr>
        <w:t xml:space="preserve"> to</w:t>
      </w:r>
      <w:r w:rsidRPr="00FE67B8">
        <w:rPr>
          <w:sz w:val="16"/>
        </w:rPr>
        <w:t xml:space="preserve"> some of </w:t>
      </w:r>
      <w:r w:rsidRPr="00A2795A">
        <w:rPr>
          <w:rStyle w:val="StyleUnderline"/>
        </w:rPr>
        <w:t xml:space="preserve">the </w:t>
      </w:r>
      <w:r w:rsidRPr="00A2795A">
        <w:rPr>
          <w:rStyle w:val="Emphasis"/>
        </w:rPr>
        <w:t xml:space="preserve">same </w:t>
      </w:r>
      <w:r w:rsidRPr="001E3D4F">
        <w:rPr>
          <w:rStyle w:val="Emphasis"/>
          <w:highlight w:val="green"/>
        </w:rPr>
        <w:t>factors</w:t>
      </w:r>
      <w:r w:rsidRPr="001E3D4F">
        <w:rPr>
          <w:rStyle w:val="StyleUnderline"/>
          <w:highlight w:val="green"/>
        </w:rPr>
        <w:t xml:space="preserve"> that caused </w:t>
      </w:r>
      <w:r w:rsidRPr="001E3D4F">
        <w:rPr>
          <w:rStyle w:val="Emphasis"/>
          <w:highlight w:val="green"/>
        </w:rPr>
        <w:t>Soviet</w:t>
      </w:r>
      <w:r w:rsidRPr="00CB7099">
        <w:rPr>
          <w:rStyle w:val="Emphasis"/>
        </w:rPr>
        <w:t xml:space="preserve"> manager</w:t>
      </w:r>
      <w:r w:rsidRPr="001E3D4F">
        <w:rPr>
          <w:rStyle w:val="Emphasis"/>
          <w:highlight w:val="green"/>
        </w:rPr>
        <w:t>s</w:t>
      </w:r>
      <w:r w:rsidRPr="001E3D4F">
        <w:rPr>
          <w:rStyle w:val="StyleUnderline"/>
          <w:highlight w:val="green"/>
        </w:rPr>
        <w:t xml:space="preserve"> to be</w:t>
      </w:r>
      <w:r w:rsidRPr="00CB7099">
        <w:rPr>
          <w:rStyle w:val="StyleUnderline"/>
        </w:rPr>
        <w:t xml:space="preserve"> technologically </w:t>
      </w:r>
      <w:r w:rsidRPr="001E3D4F">
        <w:rPr>
          <w:rStyle w:val="StyleUnderline"/>
          <w:highlight w:val="green"/>
        </w:rPr>
        <w:t>conservative</w:t>
      </w:r>
      <w:r w:rsidRPr="00FE67B8">
        <w:rPr>
          <w:sz w:val="16"/>
        </w:rPr>
        <w:t>.</w:t>
      </w:r>
    </w:p>
    <w:p w14:paraId="37E945A3" w14:textId="77777777" w:rsidR="00D02755" w:rsidRPr="00FE67B8" w:rsidRDefault="00D02755" w:rsidP="00D02755">
      <w:pPr>
        <w:rPr>
          <w:sz w:val="16"/>
        </w:rPr>
      </w:pPr>
      <w:r w:rsidRPr="00FE67B8">
        <w:rPr>
          <w:sz w:val="16"/>
        </w:rPr>
        <w:t xml:space="preserve">On the one hand, DPS should not suffer from taut planning, unrealistic plan targets imposed from the top down, or an incentive structure that discourages risk-taking by trying out new technologies. But on the other hand, </w:t>
      </w:r>
      <w:r w:rsidRPr="001E3D4F">
        <w:rPr>
          <w:rStyle w:val="StyleUnderline"/>
          <w:highlight w:val="green"/>
        </w:rPr>
        <w:t>innovation is</w:t>
      </w:r>
      <w:r w:rsidRPr="00CB7099">
        <w:rPr>
          <w:rStyle w:val="StyleUnderline"/>
        </w:rPr>
        <w:t xml:space="preserve"> </w:t>
      </w:r>
      <w:r w:rsidRPr="00CB7099">
        <w:rPr>
          <w:rStyle w:val="Emphasis"/>
        </w:rPr>
        <w:t xml:space="preserve">always </w:t>
      </w:r>
      <w:r w:rsidRPr="001E3D4F">
        <w:rPr>
          <w:rStyle w:val="Emphasis"/>
          <w:highlight w:val="green"/>
        </w:rPr>
        <w:t>disruptive</w:t>
      </w:r>
      <w:r w:rsidRPr="00CB7099">
        <w:rPr>
          <w:rStyle w:val="StyleUnderline"/>
        </w:rPr>
        <w:t xml:space="preserve"> in any kind of </w:t>
      </w:r>
      <w:r w:rsidRPr="00CB7099">
        <w:rPr>
          <w:rStyle w:val="Emphasis"/>
        </w:rPr>
        <w:t>economic system</w:t>
      </w:r>
      <w:r w:rsidRPr="00CB7099">
        <w:rPr>
          <w:rStyle w:val="StyleUnderline"/>
        </w:rPr>
        <w:t xml:space="preserve">. As old technologies are </w:t>
      </w:r>
      <w:r w:rsidRPr="00CB7099">
        <w:rPr>
          <w:rStyle w:val="Emphasis"/>
        </w:rPr>
        <w:t>superseded</w:t>
      </w:r>
      <w:r w:rsidRPr="00CB7099">
        <w:rPr>
          <w:rStyle w:val="StyleUnderline"/>
        </w:rPr>
        <w:t xml:space="preserve">, product lines become </w:t>
      </w:r>
      <w:r w:rsidRPr="00CB7099">
        <w:rPr>
          <w:rStyle w:val="Emphasis"/>
        </w:rPr>
        <w:t>obsolete</w:t>
      </w:r>
      <w:r w:rsidRPr="00CB7099">
        <w:rPr>
          <w:rStyle w:val="StyleUnderline"/>
        </w:rPr>
        <w:t xml:space="preserve"> and production processes are changed, and as a result certain</w:t>
      </w:r>
      <w:r w:rsidRPr="00FE67B8">
        <w:rPr>
          <w:sz w:val="16"/>
        </w:rPr>
        <w:t xml:space="preserve"> kinds of </w:t>
      </w:r>
      <w:r w:rsidRPr="00CB7099">
        <w:rPr>
          <w:rStyle w:val="StyleUnderline"/>
        </w:rPr>
        <w:t xml:space="preserve">jobs are </w:t>
      </w:r>
      <w:r w:rsidRPr="00CB7099">
        <w:rPr>
          <w:rStyle w:val="Emphasis"/>
        </w:rPr>
        <w:t>no longer needed</w:t>
      </w:r>
      <w:r w:rsidRPr="00CB7099">
        <w:rPr>
          <w:rStyle w:val="StyleUnderline"/>
        </w:rPr>
        <w:t xml:space="preserve">. </w:t>
      </w:r>
      <w:r w:rsidRPr="001E3D4F">
        <w:rPr>
          <w:rStyle w:val="StyleUnderline"/>
          <w:highlight w:val="green"/>
        </w:rPr>
        <w:t>Even with</w:t>
      </w:r>
      <w:r w:rsidRPr="00FE67B8">
        <w:rPr>
          <w:sz w:val="16"/>
        </w:rPr>
        <w:t xml:space="preserve"> an </w:t>
      </w:r>
      <w:r w:rsidRPr="001E3D4F">
        <w:rPr>
          <w:rStyle w:val="StyleUnderline"/>
          <w:highlight w:val="green"/>
        </w:rPr>
        <w:t>employment guarantee</w:t>
      </w:r>
      <w:r w:rsidRPr="00CB7099">
        <w:rPr>
          <w:rStyle w:val="StyleUnderline"/>
        </w:rPr>
        <w:t xml:space="preserve">, the loss of one’s job may have to involve </w:t>
      </w:r>
      <w:r w:rsidRPr="00CB7099">
        <w:rPr>
          <w:rStyle w:val="Emphasis"/>
        </w:rPr>
        <w:t>retraining</w:t>
      </w:r>
      <w:r w:rsidRPr="00CB7099">
        <w:rPr>
          <w:rStyle w:val="StyleUnderline"/>
        </w:rPr>
        <w:t xml:space="preserve">, </w:t>
      </w:r>
      <w:r w:rsidRPr="00CB7099">
        <w:rPr>
          <w:rStyle w:val="Emphasis"/>
        </w:rPr>
        <w:t>changing careers</w:t>
      </w:r>
      <w:r w:rsidRPr="00CB7099">
        <w:rPr>
          <w:rStyle w:val="StyleUnderline"/>
        </w:rPr>
        <w:t xml:space="preserve">, or </w:t>
      </w:r>
      <w:r w:rsidRPr="00CB7099">
        <w:rPr>
          <w:rStyle w:val="Emphasis"/>
        </w:rPr>
        <w:t>moving</w:t>
      </w:r>
      <w:r w:rsidRPr="00FE67B8">
        <w:rPr>
          <w:sz w:val="16"/>
        </w:rPr>
        <w:t xml:space="preserve"> across the country. So, </w:t>
      </w:r>
      <w:r w:rsidRPr="001266BA">
        <w:rPr>
          <w:rStyle w:val="StyleUnderline"/>
        </w:rPr>
        <w:t xml:space="preserve">it is reasonable to </w:t>
      </w:r>
      <w:r w:rsidRPr="00A2795A">
        <w:rPr>
          <w:rStyle w:val="StyleUnderline"/>
        </w:rPr>
        <w:t>expect</w:t>
      </w:r>
      <w:r w:rsidRPr="00A2795A">
        <w:rPr>
          <w:sz w:val="16"/>
        </w:rPr>
        <w:t xml:space="preserve"> that </w:t>
      </w:r>
      <w:r w:rsidRPr="00A2795A">
        <w:rPr>
          <w:rStyle w:val="StyleUnderline"/>
        </w:rPr>
        <w:t xml:space="preserve">workers will </w:t>
      </w:r>
      <w:r w:rsidRPr="00A2795A">
        <w:rPr>
          <w:rStyle w:val="Emphasis"/>
        </w:rPr>
        <w:t>resist</w:t>
      </w:r>
      <w:r w:rsidRPr="001266BA">
        <w:rPr>
          <w:rStyle w:val="Emphasis"/>
        </w:rPr>
        <w:t xml:space="preserve"> new technologies</w:t>
      </w:r>
      <w:r w:rsidRPr="00FE67B8">
        <w:rPr>
          <w:sz w:val="16"/>
        </w:rPr>
        <w:t>.9 Yet at the same time, in their capacity as consumers, they will demand new and better products.</w:t>
      </w:r>
    </w:p>
    <w:p w14:paraId="0B215C1B" w14:textId="77777777" w:rsidR="00D02755" w:rsidRPr="00FE67B8" w:rsidRDefault="00D02755" w:rsidP="00D02755">
      <w:pPr>
        <w:rPr>
          <w:sz w:val="16"/>
        </w:rPr>
      </w:pPr>
      <w:r w:rsidRPr="001266BA">
        <w:rPr>
          <w:rStyle w:val="StyleUnderline"/>
        </w:rPr>
        <w:t>This is</w:t>
      </w:r>
      <w:r w:rsidRPr="00FE67B8">
        <w:rPr>
          <w:sz w:val="16"/>
        </w:rPr>
        <w:t xml:space="preserve"> the “</w:t>
      </w:r>
      <w:r w:rsidRPr="001266BA">
        <w:rPr>
          <w:rStyle w:val="StyleUnderline"/>
        </w:rPr>
        <w:t>Stable jobs or iPhones?” dilemma. We can prioritize</w:t>
      </w:r>
      <w:r w:rsidRPr="00FE67B8">
        <w:rPr>
          <w:sz w:val="16"/>
        </w:rPr>
        <w:t xml:space="preserve"> cutting-edge </w:t>
      </w:r>
      <w:r w:rsidRPr="001266BA">
        <w:rPr>
          <w:rStyle w:val="StyleUnderline"/>
        </w:rPr>
        <w:t>consumer products, or</w:t>
      </w:r>
      <w:r w:rsidRPr="00FE67B8">
        <w:rPr>
          <w:sz w:val="16"/>
        </w:rPr>
        <w:t xml:space="preserve"> we can prioritize </w:t>
      </w:r>
      <w:r w:rsidRPr="001266BA">
        <w:rPr>
          <w:rStyle w:val="StyleUnderline"/>
        </w:rPr>
        <w:t>stable employment, but</w:t>
      </w:r>
      <w:r w:rsidRPr="00FE67B8">
        <w:rPr>
          <w:sz w:val="16"/>
        </w:rPr>
        <w:t xml:space="preserve"> perhaps </w:t>
      </w:r>
      <w:r w:rsidRPr="001266BA">
        <w:rPr>
          <w:rStyle w:val="Emphasis"/>
        </w:rPr>
        <w:t>not both</w:t>
      </w:r>
      <w:r w:rsidRPr="00FE67B8">
        <w:rPr>
          <w:sz w:val="16"/>
        </w:rPr>
        <w:t xml:space="preserve">.10 In DPS, the people will be able to decide between one and the other, on a case-by-case basis, so that </w:t>
      </w:r>
      <w:r w:rsidRPr="001E3D4F">
        <w:rPr>
          <w:rStyle w:val="StyleUnderline"/>
          <w:highlight w:val="green"/>
        </w:rPr>
        <w:t>some</w:t>
      </w:r>
      <w:r w:rsidRPr="001266BA">
        <w:rPr>
          <w:rStyle w:val="StyleUnderline"/>
        </w:rPr>
        <w:t xml:space="preserve"> innovations</w:t>
      </w:r>
      <w:r w:rsidRPr="00FE67B8">
        <w:rPr>
          <w:sz w:val="16"/>
        </w:rPr>
        <w:t xml:space="preserve"> will be pursued, others </w:t>
      </w:r>
      <w:r w:rsidRPr="001E3D4F">
        <w:rPr>
          <w:rStyle w:val="StyleUnderline"/>
          <w:highlight w:val="green"/>
        </w:rPr>
        <w:t>will be scrapped</w:t>
      </w:r>
      <w:r w:rsidRPr="001266BA">
        <w:rPr>
          <w:rStyle w:val="StyleUnderline"/>
        </w:rPr>
        <w:t xml:space="preserve"> because of their </w:t>
      </w:r>
      <w:r w:rsidRPr="001266BA">
        <w:rPr>
          <w:rStyle w:val="Emphasis"/>
        </w:rPr>
        <w:t>disruptive effects</w:t>
      </w:r>
      <w:r w:rsidRPr="001266BA">
        <w:rPr>
          <w:rStyle w:val="StyleUnderline"/>
        </w:rPr>
        <w:t xml:space="preserve">, </w:t>
      </w:r>
      <w:r w:rsidRPr="001E3D4F">
        <w:rPr>
          <w:rStyle w:val="StyleUnderline"/>
          <w:highlight w:val="green"/>
        </w:rPr>
        <w:t>and</w:t>
      </w:r>
      <w:r w:rsidRPr="001266BA">
        <w:rPr>
          <w:rStyle w:val="StyleUnderline"/>
        </w:rPr>
        <w:t xml:space="preserve"> some</w:t>
      </w:r>
      <w:r w:rsidRPr="00FE67B8">
        <w:rPr>
          <w:sz w:val="16"/>
        </w:rPr>
        <w:t xml:space="preserve"> will be </w:t>
      </w:r>
      <w:r w:rsidRPr="001E3D4F">
        <w:rPr>
          <w:rStyle w:val="StyleUnderline"/>
          <w:highlight w:val="green"/>
        </w:rPr>
        <w:t>introduced at</w:t>
      </w:r>
      <w:r w:rsidRPr="001266BA">
        <w:rPr>
          <w:rStyle w:val="StyleUnderline"/>
        </w:rPr>
        <w:t xml:space="preserve"> a </w:t>
      </w:r>
      <w:r w:rsidRPr="001266BA">
        <w:rPr>
          <w:rStyle w:val="Emphasis"/>
        </w:rPr>
        <w:t xml:space="preserve">deliberately </w:t>
      </w:r>
      <w:r w:rsidRPr="001E3D4F">
        <w:rPr>
          <w:rStyle w:val="Emphasis"/>
          <w:highlight w:val="green"/>
        </w:rPr>
        <w:t>slow pace</w:t>
      </w:r>
      <w:r w:rsidRPr="001266BA">
        <w:rPr>
          <w:rStyle w:val="StyleUnderline"/>
        </w:rPr>
        <w:t>. Meanwhile, capitalism always comes down in favor</w:t>
      </w:r>
      <w:r w:rsidRPr="00FE67B8">
        <w:rPr>
          <w:sz w:val="16"/>
        </w:rPr>
        <w:t xml:space="preserve"> of the iPhones despite the conflict with stable jobs. </w:t>
      </w:r>
      <w:r w:rsidRPr="001266BA">
        <w:rPr>
          <w:rStyle w:val="StyleUnderline"/>
        </w:rPr>
        <w:t>Since socialism will not</w:t>
      </w:r>
      <w:r w:rsidRPr="00FE67B8">
        <w:rPr>
          <w:sz w:val="16"/>
        </w:rPr>
        <w:t xml:space="preserve"> always do this, </w:t>
      </w:r>
      <w:r w:rsidRPr="001266BA">
        <w:rPr>
          <w:rStyle w:val="StyleUnderline"/>
        </w:rPr>
        <w:t>it is likely that socialism will have</w:t>
      </w:r>
      <w:r w:rsidRPr="00FE67B8">
        <w:rPr>
          <w:sz w:val="16"/>
        </w:rPr>
        <w:t xml:space="preserve"> more job security but </w:t>
      </w:r>
      <w:r w:rsidRPr="001266BA">
        <w:rPr>
          <w:rStyle w:val="StyleUnderline"/>
        </w:rPr>
        <w:t xml:space="preserve">fewer </w:t>
      </w:r>
      <w:r w:rsidRPr="001266BA">
        <w:rPr>
          <w:rStyle w:val="Emphasis"/>
        </w:rPr>
        <w:t>cutting-edge</w:t>
      </w:r>
      <w:r w:rsidRPr="00FE67B8">
        <w:rPr>
          <w:sz w:val="16"/>
        </w:rPr>
        <w:t xml:space="preserve"> consumer </w:t>
      </w:r>
      <w:r w:rsidRPr="001266BA">
        <w:rPr>
          <w:rStyle w:val="StyleUnderline"/>
        </w:rPr>
        <w:t>products than capitalism</w:t>
      </w:r>
      <w:r w:rsidRPr="00FE67B8">
        <w:rPr>
          <w:sz w:val="16"/>
        </w:rPr>
        <w:t>.</w:t>
      </w:r>
    </w:p>
    <w:p w14:paraId="19D71BC7" w14:textId="77777777" w:rsidR="00D02755" w:rsidRPr="00FE67B8" w:rsidRDefault="00D02755" w:rsidP="00D02755">
      <w:pPr>
        <w:rPr>
          <w:sz w:val="16"/>
        </w:rPr>
      </w:pPr>
      <w:r w:rsidRPr="001E3D4F">
        <w:rPr>
          <w:rStyle w:val="StyleUnderline"/>
          <w:highlight w:val="green"/>
        </w:rPr>
        <w:t>If there is</w:t>
      </w:r>
      <w:r w:rsidRPr="00FE67B8">
        <w:rPr>
          <w:sz w:val="16"/>
        </w:rPr>
        <w:t xml:space="preserve"> an </w:t>
      </w:r>
      <w:r w:rsidRPr="001E3D4F">
        <w:rPr>
          <w:rStyle w:val="Emphasis"/>
          <w:highlight w:val="green"/>
        </w:rPr>
        <w:t>international rivalry</w:t>
      </w:r>
      <w:r w:rsidRPr="00AD5AED">
        <w:rPr>
          <w:rStyle w:val="StyleUnderline"/>
        </w:rPr>
        <w:t xml:space="preserve"> between </w:t>
      </w:r>
      <w:r w:rsidRPr="00AD5AED">
        <w:rPr>
          <w:rStyle w:val="Emphasis"/>
        </w:rPr>
        <w:t>socialism</w:t>
      </w:r>
      <w:r w:rsidRPr="00AD5AED">
        <w:rPr>
          <w:rStyle w:val="StyleUnderline"/>
        </w:rPr>
        <w:t xml:space="preserve"> and </w:t>
      </w:r>
      <w:r w:rsidRPr="00AD5AED">
        <w:rPr>
          <w:rStyle w:val="Emphasis"/>
        </w:rPr>
        <w:t>capitalism</w:t>
      </w:r>
      <w:r w:rsidRPr="00AD5AED">
        <w:rPr>
          <w:rStyle w:val="StyleUnderline"/>
        </w:rPr>
        <w:t xml:space="preserve">, the </w:t>
      </w:r>
      <w:r w:rsidRPr="001E3D4F">
        <w:rPr>
          <w:rStyle w:val="StyleUnderline"/>
          <w:highlight w:val="green"/>
        </w:rPr>
        <w:t>citizens</w:t>
      </w:r>
      <w:r w:rsidRPr="00AD5AED">
        <w:rPr>
          <w:rStyle w:val="StyleUnderline"/>
        </w:rPr>
        <w:t xml:space="preserve"> of the two</w:t>
      </w:r>
      <w:r w:rsidRPr="00FE67B8">
        <w:rPr>
          <w:sz w:val="16"/>
        </w:rPr>
        <w:t xml:space="preserve"> kinds of </w:t>
      </w:r>
      <w:r w:rsidRPr="00AD5AED">
        <w:rPr>
          <w:rStyle w:val="StyleUnderline"/>
        </w:rPr>
        <w:t>societies will</w:t>
      </w:r>
      <w:r w:rsidRPr="00FE67B8">
        <w:rPr>
          <w:sz w:val="16"/>
        </w:rPr>
        <w:t xml:space="preserve"> be able to </w:t>
      </w:r>
      <w:r w:rsidRPr="001E3D4F">
        <w:rPr>
          <w:rStyle w:val="StyleUnderline"/>
          <w:highlight w:val="green"/>
        </w:rPr>
        <w:t>compare</w:t>
      </w:r>
      <w:r w:rsidRPr="00AD5AED">
        <w:rPr>
          <w:rStyle w:val="StyleUnderline"/>
        </w:rPr>
        <w:t xml:space="preserve"> their </w:t>
      </w:r>
      <w:r w:rsidRPr="001E3D4F">
        <w:rPr>
          <w:rStyle w:val="StyleUnderline"/>
          <w:highlight w:val="green"/>
        </w:rPr>
        <w:t>lifestyles</w:t>
      </w:r>
      <w:r w:rsidRPr="00FE67B8">
        <w:rPr>
          <w:sz w:val="16"/>
        </w:rPr>
        <w:t xml:space="preserve"> with those in the other economic system. Workers living under capitalism may be attracted by the stable jobs, shorter working hours, democratic workplaces, and social benefits provided by socialism. However, </w:t>
      </w:r>
      <w:r w:rsidRPr="001E3D4F">
        <w:rPr>
          <w:rStyle w:val="StyleUnderline"/>
          <w:highlight w:val="green"/>
        </w:rPr>
        <w:t>those</w:t>
      </w:r>
      <w:r w:rsidRPr="00FE67B8">
        <w:rPr>
          <w:sz w:val="16"/>
        </w:rPr>
        <w:t xml:space="preserve"> living </w:t>
      </w:r>
      <w:r w:rsidRPr="001E3D4F">
        <w:rPr>
          <w:rStyle w:val="StyleUnderline"/>
          <w:highlight w:val="green"/>
        </w:rPr>
        <w:t>under socialism will</w:t>
      </w:r>
      <w:r w:rsidRPr="00AD5AED">
        <w:rPr>
          <w:rStyle w:val="StyleUnderline"/>
        </w:rPr>
        <w:t xml:space="preserve"> likely also </w:t>
      </w:r>
      <w:r w:rsidRPr="001E3D4F">
        <w:rPr>
          <w:rStyle w:val="StyleUnderline"/>
          <w:highlight w:val="green"/>
        </w:rPr>
        <w:t xml:space="preserve">be </w:t>
      </w:r>
      <w:r w:rsidRPr="001E3D4F">
        <w:rPr>
          <w:rStyle w:val="Emphasis"/>
          <w:highlight w:val="green"/>
        </w:rPr>
        <w:t>attracted</w:t>
      </w:r>
      <w:r w:rsidRPr="001E3D4F">
        <w:rPr>
          <w:rStyle w:val="StyleUnderline"/>
          <w:highlight w:val="green"/>
        </w:rPr>
        <w:t xml:space="preserve"> by</w:t>
      </w:r>
      <w:r w:rsidRPr="00AD5AED">
        <w:rPr>
          <w:rStyle w:val="StyleUnderline"/>
        </w:rPr>
        <w:t xml:space="preserve"> the </w:t>
      </w:r>
      <w:r w:rsidRPr="00AD5AED">
        <w:rPr>
          <w:rStyle w:val="Emphasis"/>
        </w:rPr>
        <w:t xml:space="preserve">rapid </w:t>
      </w:r>
      <w:r w:rsidRPr="001E3D4F">
        <w:rPr>
          <w:rStyle w:val="Emphasis"/>
          <w:highlight w:val="green"/>
        </w:rPr>
        <w:t>introduction</w:t>
      </w:r>
      <w:r w:rsidRPr="00AD5AED">
        <w:rPr>
          <w:rStyle w:val="StyleUnderline"/>
        </w:rPr>
        <w:t xml:space="preserve"> of new</w:t>
      </w:r>
      <w:r w:rsidRPr="00FE67B8">
        <w:rPr>
          <w:sz w:val="16"/>
        </w:rPr>
        <w:t xml:space="preserve"> consumer </w:t>
      </w:r>
      <w:r w:rsidRPr="00AD5AED">
        <w:rPr>
          <w:rStyle w:val="StyleUnderline"/>
        </w:rPr>
        <w:t>goods under capitalism</w:t>
      </w:r>
      <w:r w:rsidRPr="00FE67B8">
        <w:rPr>
          <w:sz w:val="16"/>
        </w:rPr>
        <w:t xml:space="preserve">. Moreover, </w:t>
      </w:r>
      <w:proofErr w:type="gramStart"/>
      <w:r w:rsidRPr="00AD5AED">
        <w:rPr>
          <w:rStyle w:val="StyleUnderline"/>
        </w:rPr>
        <w:t>as long as</w:t>
      </w:r>
      <w:proofErr w:type="gramEnd"/>
      <w:r w:rsidRPr="00AD5AED">
        <w:rPr>
          <w:rStyle w:val="StyleUnderline"/>
        </w:rPr>
        <w:t xml:space="preserve"> the </w:t>
      </w:r>
      <w:r w:rsidRPr="00AD5AED">
        <w:rPr>
          <w:rStyle w:val="Emphasis"/>
        </w:rPr>
        <w:t>speed of innovation</w:t>
      </w:r>
      <w:r w:rsidRPr="00AD5AED">
        <w:rPr>
          <w:rStyle w:val="StyleUnderline"/>
        </w:rPr>
        <w:t xml:space="preserve"> in socialism is </w:t>
      </w:r>
      <w:r w:rsidRPr="00AD5AED">
        <w:rPr>
          <w:rStyle w:val="Emphasis"/>
        </w:rPr>
        <w:t>lower</w:t>
      </w:r>
      <w:r w:rsidRPr="00FE67B8">
        <w:rPr>
          <w:sz w:val="16"/>
        </w:rPr>
        <w:t xml:space="preserve"> than that in capitalism, </w:t>
      </w:r>
      <w:r w:rsidRPr="00AD5AED">
        <w:rPr>
          <w:rStyle w:val="StyleUnderline"/>
        </w:rPr>
        <w:t>the “</w:t>
      </w:r>
      <w:r w:rsidRPr="00A2795A">
        <w:rPr>
          <w:rStyle w:val="Emphasis"/>
        </w:rPr>
        <w:t>consumer</w:t>
      </w:r>
      <w:r w:rsidRPr="00AD5AED">
        <w:rPr>
          <w:rStyle w:val="Emphasis"/>
        </w:rPr>
        <w:t xml:space="preserve"> gap</w:t>
      </w:r>
      <w:r w:rsidRPr="00AD5AED">
        <w:rPr>
          <w:rStyle w:val="StyleUnderline"/>
        </w:rPr>
        <w:t xml:space="preserve">” with capitalism would </w:t>
      </w:r>
      <w:r w:rsidRPr="00AD5AED">
        <w:rPr>
          <w:rStyle w:val="Emphasis"/>
        </w:rPr>
        <w:t>grow</w:t>
      </w:r>
      <w:r w:rsidRPr="00FE67B8">
        <w:rPr>
          <w:sz w:val="16"/>
        </w:rPr>
        <w:t xml:space="preserve"> over time.</w:t>
      </w:r>
    </w:p>
    <w:p w14:paraId="6C515BF6" w14:textId="77777777" w:rsidR="00D02755" w:rsidRPr="00FE67B8" w:rsidRDefault="00D02755" w:rsidP="00D02755">
      <w:pPr>
        <w:rPr>
          <w:sz w:val="16"/>
        </w:rPr>
      </w:pPr>
      <w:r w:rsidRPr="00FE67B8">
        <w:rPr>
          <w:sz w:val="16"/>
        </w:rPr>
        <w:t xml:space="preserve">This may not be considered a problem for socialism if most of the population value stable jobs more than iPhones, but there would likely be a minority who do not. If the consumer gap is large enough, and/or that dissenting minority has an overriding preference for new consumer goods, then </w:t>
      </w:r>
      <w:r w:rsidRPr="00AD5AED">
        <w:rPr>
          <w:rStyle w:val="StyleUnderline"/>
        </w:rPr>
        <w:t xml:space="preserve">we have a category of people with a </w:t>
      </w:r>
      <w:r w:rsidRPr="00AD5AED">
        <w:rPr>
          <w:rStyle w:val="Emphasis"/>
        </w:rPr>
        <w:t>material interest</w:t>
      </w:r>
      <w:r w:rsidRPr="00AD5AED">
        <w:rPr>
          <w:rStyle w:val="StyleUnderline"/>
        </w:rPr>
        <w:t xml:space="preserve"> in </w:t>
      </w:r>
      <w:r w:rsidRPr="00AD5AED">
        <w:rPr>
          <w:rStyle w:val="Emphasis"/>
        </w:rPr>
        <w:t>supporting capitalism</w:t>
      </w:r>
      <w:r w:rsidRPr="00AD5AED">
        <w:rPr>
          <w:rStyle w:val="StyleUnderline"/>
        </w:rPr>
        <w:t xml:space="preserve">, which values a </w:t>
      </w:r>
      <w:r w:rsidRPr="00AD5AED">
        <w:rPr>
          <w:rStyle w:val="Emphasis"/>
        </w:rPr>
        <w:t>new technology</w:t>
      </w:r>
      <w:r w:rsidRPr="00FE67B8">
        <w:rPr>
          <w:sz w:val="16"/>
        </w:rPr>
        <w:t xml:space="preserve"> over job stability, </w:t>
      </w:r>
      <w:r w:rsidRPr="00AD5AED">
        <w:rPr>
          <w:rStyle w:val="StyleUnderline"/>
        </w:rPr>
        <w:t>even though they are part of the working class</w:t>
      </w:r>
      <w:r w:rsidRPr="00FE67B8">
        <w:rPr>
          <w:sz w:val="16"/>
        </w:rPr>
        <w:t>.</w:t>
      </w:r>
    </w:p>
    <w:p w14:paraId="0841CED4" w14:textId="77777777" w:rsidR="00D02755" w:rsidRPr="00FE67B8" w:rsidRDefault="00D02755" w:rsidP="00D02755">
      <w:pPr>
        <w:rPr>
          <w:sz w:val="16"/>
        </w:rPr>
      </w:pPr>
      <w:r w:rsidRPr="001E3D4F">
        <w:rPr>
          <w:rStyle w:val="StyleUnderline"/>
          <w:highlight w:val="green"/>
        </w:rPr>
        <w:t>A common response to</w:t>
      </w:r>
      <w:r w:rsidRPr="00FE67B8">
        <w:rPr>
          <w:sz w:val="16"/>
        </w:rPr>
        <w:t xml:space="preserve"> the </w:t>
      </w:r>
      <w:r w:rsidRPr="001E3D4F">
        <w:rPr>
          <w:rStyle w:val="StyleUnderline"/>
          <w:highlight w:val="green"/>
        </w:rPr>
        <w:t>flaws</w:t>
      </w:r>
      <w:r w:rsidRPr="00AD5AED">
        <w:rPr>
          <w:rStyle w:val="StyleUnderline"/>
        </w:rPr>
        <w:t xml:space="preserve"> of Soviet socialism </w:t>
      </w:r>
      <w:r w:rsidRPr="001E3D4F">
        <w:rPr>
          <w:rStyle w:val="StyleUnderline"/>
          <w:highlight w:val="green"/>
        </w:rPr>
        <w:t>has been</w:t>
      </w:r>
      <w:r w:rsidRPr="00FE67B8">
        <w:rPr>
          <w:sz w:val="16"/>
        </w:rPr>
        <w:t xml:space="preserve"> to </w:t>
      </w:r>
      <w:r w:rsidRPr="00AD5AED">
        <w:rPr>
          <w:rStyle w:val="StyleUnderline"/>
        </w:rPr>
        <w:t xml:space="preserve">propose </w:t>
      </w:r>
      <w:r w:rsidRPr="001E3D4F">
        <w:rPr>
          <w:rStyle w:val="Emphasis"/>
          <w:highlight w:val="green"/>
        </w:rPr>
        <w:t>other models of socialism</w:t>
      </w:r>
      <w:r w:rsidRPr="00AD5AED">
        <w:rPr>
          <w:rStyle w:val="StyleUnderline"/>
        </w:rPr>
        <w:t xml:space="preserve"> that </w:t>
      </w:r>
      <w:r w:rsidRPr="001E3D4F">
        <w:rPr>
          <w:rStyle w:val="StyleUnderline"/>
          <w:highlight w:val="green"/>
        </w:rPr>
        <w:t>would not have</w:t>
      </w:r>
      <w:r w:rsidRPr="00AD5AED">
        <w:rPr>
          <w:rStyle w:val="StyleUnderline"/>
        </w:rPr>
        <w:t xml:space="preserve"> those </w:t>
      </w:r>
      <w:r w:rsidRPr="001E3D4F">
        <w:rPr>
          <w:rStyle w:val="Emphasis"/>
          <w:highlight w:val="green"/>
        </w:rPr>
        <w:t>flaws</w:t>
      </w:r>
      <w:r w:rsidRPr="001E3D4F">
        <w:rPr>
          <w:rStyle w:val="StyleUnderline"/>
          <w:highlight w:val="green"/>
        </w:rPr>
        <w:t xml:space="preserve">. But the </w:t>
      </w:r>
      <w:r w:rsidRPr="001E3D4F">
        <w:rPr>
          <w:rStyle w:val="Emphasis"/>
          <w:highlight w:val="green"/>
        </w:rPr>
        <w:t>trade-off</w:t>
      </w:r>
      <w:r w:rsidRPr="001E3D4F">
        <w:rPr>
          <w:rStyle w:val="StyleUnderline"/>
          <w:highlight w:val="green"/>
        </w:rPr>
        <w:t xml:space="preserve"> between </w:t>
      </w:r>
      <w:r w:rsidRPr="001E3D4F">
        <w:rPr>
          <w:rStyle w:val="Emphasis"/>
          <w:highlight w:val="green"/>
        </w:rPr>
        <w:t>job security</w:t>
      </w:r>
      <w:r w:rsidRPr="001E3D4F">
        <w:rPr>
          <w:rStyle w:val="StyleUnderline"/>
          <w:highlight w:val="green"/>
        </w:rPr>
        <w:t xml:space="preserve"> and </w:t>
      </w:r>
      <w:r w:rsidRPr="001E3D4F">
        <w:rPr>
          <w:rStyle w:val="Emphasis"/>
          <w:highlight w:val="green"/>
        </w:rPr>
        <w:t>innovation</w:t>
      </w:r>
      <w:r w:rsidRPr="001E3D4F">
        <w:rPr>
          <w:rStyle w:val="StyleUnderline"/>
          <w:highlight w:val="green"/>
        </w:rPr>
        <w:t xml:space="preserve"> is not</w:t>
      </w:r>
      <w:r w:rsidRPr="00FC1934">
        <w:rPr>
          <w:rStyle w:val="StyleUnderline"/>
        </w:rPr>
        <w:t xml:space="preserve"> one that can be </w:t>
      </w:r>
      <w:r w:rsidRPr="001E3D4F">
        <w:rPr>
          <w:rStyle w:val="Emphasis"/>
          <w:highlight w:val="green"/>
        </w:rPr>
        <w:t>easily eliminated</w:t>
      </w:r>
      <w:r w:rsidRPr="00FC1934">
        <w:rPr>
          <w:rStyle w:val="StyleUnderline"/>
        </w:rPr>
        <w:t xml:space="preserve"> within socialism. It is not due to</w:t>
      </w:r>
      <w:r w:rsidRPr="00FE67B8">
        <w:rPr>
          <w:sz w:val="16"/>
        </w:rPr>
        <w:t xml:space="preserve"> the </w:t>
      </w:r>
      <w:r w:rsidRPr="00FC1934">
        <w:rPr>
          <w:rStyle w:val="StyleUnderline"/>
        </w:rPr>
        <w:t>overly centralized or undemocratic nature of Soviet socialism</w:t>
      </w:r>
      <w:r w:rsidRPr="00FE67B8">
        <w:rPr>
          <w:sz w:val="16"/>
        </w:rPr>
        <w:t>.</w:t>
      </w:r>
    </w:p>
    <w:p w14:paraId="5FA84234" w14:textId="77777777" w:rsidR="00D02755" w:rsidRPr="00FE67B8" w:rsidRDefault="00D02755" w:rsidP="00D02755">
      <w:pPr>
        <w:rPr>
          <w:sz w:val="16"/>
        </w:rPr>
      </w:pPr>
      <w:r w:rsidRPr="00FE67B8">
        <w:rPr>
          <w:sz w:val="16"/>
        </w:rPr>
        <w:t xml:space="preserve">Furthermore, there is a </w:t>
      </w:r>
      <w:r w:rsidRPr="001E3D4F">
        <w:rPr>
          <w:rStyle w:val="StyleUnderline"/>
          <w:highlight w:val="green"/>
        </w:rPr>
        <w:t>military</w:t>
      </w:r>
      <w:r w:rsidRPr="00FE67B8">
        <w:rPr>
          <w:sz w:val="16"/>
        </w:rPr>
        <w:t xml:space="preserve"> aspect to the </w:t>
      </w:r>
      <w:r w:rsidRPr="001E3D4F">
        <w:rPr>
          <w:rStyle w:val="StyleUnderline"/>
          <w:highlight w:val="green"/>
        </w:rPr>
        <w:t>innovation</w:t>
      </w:r>
      <w:r w:rsidRPr="00FE67B8">
        <w:rPr>
          <w:sz w:val="16"/>
        </w:rPr>
        <w:t xml:space="preserve"> problem. Innovations that aid the military are also likely to have a disruptive effect on employment, as in the case of consumer-oriented innovations. This is a problem because it might </w:t>
      </w:r>
      <w:r w:rsidRPr="001E3D4F">
        <w:rPr>
          <w:rStyle w:val="StyleUnderline"/>
          <w:highlight w:val="green"/>
        </w:rPr>
        <w:t>put DPS at</w:t>
      </w:r>
      <w:r w:rsidRPr="003B392D">
        <w:rPr>
          <w:rStyle w:val="StyleUnderline"/>
        </w:rPr>
        <w:t xml:space="preserve"> a </w:t>
      </w:r>
      <w:r w:rsidRPr="003B392D">
        <w:rPr>
          <w:rStyle w:val="Emphasis"/>
        </w:rPr>
        <w:t xml:space="preserve">military </w:t>
      </w:r>
      <w:r w:rsidRPr="001E3D4F">
        <w:rPr>
          <w:rStyle w:val="Emphasis"/>
          <w:highlight w:val="green"/>
        </w:rPr>
        <w:t>disadvantage</w:t>
      </w:r>
      <w:r w:rsidRPr="003B392D">
        <w:rPr>
          <w:rStyle w:val="StyleUnderline"/>
        </w:rPr>
        <w:t xml:space="preserve"> with respect to capitalism, </w:t>
      </w:r>
      <w:r w:rsidRPr="001E3D4F">
        <w:rPr>
          <w:rStyle w:val="StyleUnderline"/>
          <w:highlight w:val="green"/>
        </w:rPr>
        <w:t xml:space="preserve">which would </w:t>
      </w:r>
      <w:r w:rsidRPr="001E3D4F">
        <w:rPr>
          <w:rStyle w:val="Emphasis"/>
          <w:highlight w:val="green"/>
        </w:rPr>
        <w:t>hurt</w:t>
      </w:r>
      <w:r w:rsidRPr="003B392D">
        <w:rPr>
          <w:rStyle w:val="StyleUnderline"/>
        </w:rPr>
        <w:t xml:space="preserve"> the </w:t>
      </w:r>
      <w:r w:rsidRPr="001E3D4F">
        <w:rPr>
          <w:rStyle w:val="Emphasis"/>
          <w:highlight w:val="green"/>
        </w:rPr>
        <w:t>socialist side</w:t>
      </w:r>
      <w:r w:rsidRPr="001E3D4F">
        <w:rPr>
          <w:rStyle w:val="StyleUnderline"/>
          <w:highlight w:val="green"/>
        </w:rPr>
        <w:t xml:space="preserve"> in </w:t>
      </w:r>
      <w:r w:rsidRPr="001E3D4F">
        <w:rPr>
          <w:rStyle w:val="Emphasis"/>
          <w:highlight w:val="green"/>
        </w:rPr>
        <w:t>i</w:t>
      </w:r>
      <w:r w:rsidRPr="003B392D">
        <w:rPr>
          <w:rStyle w:val="Emphasis"/>
        </w:rPr>
        <w:t xml:space="preserve">nternational </w:t>
      </w:r>
      <w:r w:rsidRPr="001E3D4F">
        <w:rPr>
          <w:rStyle w:val="Emphasis"/>
          <w:highlight w:val="green"/>
        </w:rPr>
        <w:t>r</w:t>
      </w:r>
      <w:r w:rsidRPr="003B392D">
        <w:rPr>
          <w:rStyle w:val="Emphasis"/>
        </w:rPr>
        <w:t>elations</w:t>
      </w:r>
      <w:r w:rsidRPr="003B392D">
        <w:rPr>
          <w:rStyle w:val="StyleUnderline"/>
        </w:rPr>
        <w:t xml:space="preserve"> </w:t>
      </w:r>
      <w:r w:rsidRPr="001E3D4F">
        <w:rPr>
          <w:rStyle w:val="StyleUnderline"/>
          <w:highlight w:val="green"/>
        </w:rPr>
        <w:t>even if no</w:t>
      </w:r>
      <w:r w:rsidRPr="003B392D">
        <w:rPr>
          <w:rStyle w:val="StyleUnderline"/>
        </w:rPr>
        <w:t xml:space="preserve"> military </w:t>
      </w:r>
      <w:r w:rsidRPr="001E3D4F">
        <w:rPr>
          <w:rStyle w:val="StyleUnderline"/>
          <w:highlight w:val="green"/>
        </w:rPr>
        <w:t>conflict takes place.</w:t>
      </w:r>
      <w:r w:rsidRPr="003B392D">
        <w:rPr>
          <w:rStyle w:val="StyleUnderline"/>
        </w:rPr>
        <w:t xml:space="preserve"> If </w:t>
      </w:r>
      <w:r w:rsidRPr="001E3D4F">
        <w:rPr>
          <w:rStyle w:val="StyleUnderline"/>
          <w:highlight w:val="green"/>
        </w:rPr>
        <w:t>one side</w:t>
      </w:r>
      <w:r w:rsidRPr="003B392D">
        <w:rPr>
          <w:rStyle w:val="StyleUnderline"/>
        </w:rPr>
        <w:t xml:space="preserve"> knows it would </w:t>
      </w:r>
      <w:r w:rsidRPr="003B392D">
        <w:rPr>
          <w:rStyle w:val="Emphasis"/>
        </w:rPr>
        <w:t>lose any war</w:t>
      </w:r>
      <w:r w:rsidRPr="00FE67B8">
        <w:rPr>
          <w:sz w:val="16"/>
        </w:rPr>
        <w:t xml:space="preserve"> that did take place, then </w:t>
      </w:r>
      <w:r w:rsidRPr="003B392D">
        <w:rPr>
          <w:rStyle w:val="StyleUnderline"/>
        </w:rPr>
        <w:t xml:space="preserve">that side </w:t>
      </w:r>
      <w:r w:rsidRPr="001E3D4F">
        <w:rPr>
          <w:rStyle w:val="StyleUnderline"/>
          <w:highlight w:val="green"/>
        </w:rPr>
        <w:t xml:space="preserve">will </w:t>
      </w:r>
      <w:r w:rsidRPr="001E3D4F">
        <w:rPr>
          <w:rStyle w:val="Emphasis"/>
          <w:highlight w:val="green"/>
        </w:rPr>
        <w:t>act timidly</w:t>
      </w:r>
      <w:r w:rsidRPr="003B392D">
        <w:rPr>
          <w:rStyle w:val="StyleUnderline"/>
        </w:rPr>
        <w:t xml:space="preserve"> and avoid even nonviolent confrontation</w:t>
      </w:r>
      <w:r w:rsidRPr="00FE67B8">
        <w:rPr>
          <w:sz w:val="16"/>
        </w:rPr>
        <w:t xml:space="preserve">, </w:t>
      </w:r>
      <w:proofErr w:type="gramStart"/>
      <w:r w:rsidRPr="00FE67B8">
        <w:rPr>
          <w:sz w:val="16"/>
        </w:rPr>
        <w:t xml:space="preserve">so as </w:t>
      </w:r>
      <w:r w:rsidRPr="003B392D">
        <w:rPr>
          <w:rStyle w:val="StyleUnderline"/>
        </w:rPr>
        <w:t>to</w:t>
      </w:r>
      <w:proofErr w:type="gramEnd"/>
      <w:r w:rsidRPr="003B392D">
        <w:rPr>
          <w:rStyle w:val="StyleUnderline"/>
        </w:rPr>
        <w:t xml:space="preserve"> </w:t>
      </w:r>
      <w:r w:rsidRPr="003B392D">
        <w:rPr>
          <w:rStyle w:val="Emphasis"/>
        </w:rPr>
        <w:t>avoid provoking</w:t>
      </w:r>
      <w:r w:rsidRPr="003B392D">
        <w:rPr>
          <w:rStyle w:val="StyleUnderline"/>
        </w:rPr>
        <w:t xml:space="preserve"> the other side</w:t>
      </w:r>
      <w:r w:rsidRPr="00FE67B8">
        <w:rPr>
          <w:sz w:val="16"/>
        </w:rPr>
        <w:t xml:space="preserve"> into war. </w:t>
      </w:r>
      <w:r w:rsidRPr="0064171B">
        <w:rPr>
          <w:rStyle w:val="StyleUnderline"/>
        </w:rPr>
        <w:t>For both sides to stand</w:t>
      </w:r>
      <w:r w:rsidRPr="00FE67B8">
        <w:rPr>
          <w:sz w:val="16"/>
        </w:rPr>
        <w:t xml:space="preserve"> a </w:t>
      </w:r>
      <w:r w:rsidRPr="0064171B">
        <w:rPr>
          <w:rStyle w:val="StyleUnderline"/>
        </w:rPr>
        <w:t>good chance of success in a peaceful rivalry, they must be</w:t>
      </w:r>
      <w:r w:rsidRPr="00FE67B8">
        <w:rPr>
          <w:sz w:val="16"/>
        </w:rPr>
        <w:t xml:space="preserve"> </w:t>
      </w:r>
      <w:proofErr w:type="gramStart"/>
      <w:r w:rsidRPr="00FE67B8">
        <w:rPr>
          <w:sz w:val="16"/>
        </w:rPr>
        <w:t xml:space="preserve">more or less </w:t>
      </w:r>
      <w:r w:rsidRPr="0064171B">
        <w:rPr>
          <w:rStyle w:val="StyleUnderline"/>
        </w:rPr>
        <w:t>evenly</w:t>
      </w:r>
      <w:proofErr w:type="gramEnd"/>
      <w:r w:rsidRPr="0064171B">
        <w:rPr>
          <w:rStyle w:val="StyleUnderline"/>
        </w:rPr>
        <w:t xml:space="preserve"> matched</w:t>
      </w:r>
      <w:r w:rsidRPr="00FE67B8">
        <w:rPr>
          <w:sz w:val="16"/>
        </w:rPr>
        <w:t xml:space="preserve"> militarily, </w:t>
      </w:r>
      <w:r w:rsidRPr="0064171B">
        <w:rPr>
          <w:rStyle w:val="StyleUnderline"/>
        </w:rPr>
        <w:t>so that neither feels that it can do whatever it wants with impunity</w:t>
      </w:r>
      <w:r w:rsidRPr="00FE67B8">
        <w:rPr>
          <w:sz w:val="16"/>
        </w:rPr>
        <w:t xml:space="preserve"> or that it must tread lightly to avoid confrontation.</w:t>
      </w:r>
    </w:p>
    <w:p w14:paraId="55009EA7" w14:textId="77777777" w:rsidR="00D02755" w:rsidRDefault="00D02755" w:rsidP="00D02755">
      <w:pPr>
        <w:rPr>
          <w:sz w:val="16"/>
        </w:rPr>
      </w:pPr>
      <w:r w:rsidRPr="001E3D4F">
        <w:rPr>
          <w:rStyle w:val="StyleUnderline"/>
          <w:highlight w:val="green"/>
        </w:rPr>
        <w:t>The Cold War was</w:t>
      </w:r>
      <w:r w:rsidRPr="00FE67B8">
        <w:rPr>
          <w:sz w:val="16"/>
        </w:rPr>
        <w:t xml:space="preserve"> a </w:t>
      </w:r>
      <w:r w:rsidRPr="0064171B">
        <w:rPr>
          <w:rStyle w:val="StyleUnderline"/>
        </w:rPr>
        <w:t xml:space="preserve">multifaceted </w:t>
      </w:r>
      <w:r w:rsidRPr="001E3D4F">
        <w:rPr>
          <w:rStyle w:val="StyleUnderline"/>
          <w:highlight w:val="green"/>
        </w:rPr>
        <w:t>struggle</w:t>
      </w:r>
      <w:r w:rsidRPr="00FE67B8">
        <w:rPr>
          <w:sz w:val="16"/>
        </w:rPr>
        <w:t xml:space="preserve"> between two different systems. </w:t>
      </w:r>
      <w:r w:rsidRPr="001E3D4F">
        <w:rPr>
          <w:rStyle w:val="StyleUnderline"/>
          <w:highlight w:val="green"/>
        </w:rPr>
        <w:t>Any future socialist</w:t>
      </w:r>
      <w:r w:rsidRPr="0064171B">
        <w:rPr>
          <w:rStyle w:val="StyleUnderline"/>
        </w:rPr>
        <w:t xml:space="preserve"> economic </w:t>
      </w:r>
      <w:r w:rsidRPr="001E3D4F">
        <w:rPr>
          <w:rStyle w:val="StyleUnderline"/>
          <w:highlight w:val="green"/>
        </w:rPr>
        <w:t>order will</w:t>
      </w:r>
      <w:r w:rsidRPr="0064171B">
        <w:rPr>
          <w:rStyle w:val="StyleUnderline"/>
        </w:rPr>
        <w:t xml:space="preserve"> most </w:t>
      </w:r>
      <w:r w:rsidRPr="001E3D4F">
        <w:rPr>
          <w:rStyle w:val="StyleUnderline"/>
          <w:highlight w:val="green"/>
        </w:rPr>
        <w:t>likely</w:t>
      </w:r>
      <w:r w:rsidRPr="0064171B">
        <w:rPr>
          <w:rStyle w:val="StyleUnderline"/>
        </w:rPr>
        <w:t xml:space="preserve"> face capitalism in a</w:t>
      </w:r>
      <w:r w:rsidRPr="00FE67B8">
        <w:rPr>
          <w:sz w:val="16"/>
        </w:rPr>
        <w:t xml:space="preserve"> somewhat </w:t>
      </w:r>
      <w:r w:rsidRPr="001E3D4F">
        <w:rPr>
          <w:rStyle w:val="StyleUnderline"/>
          <w:highlight w:val="green"/>
        </w:rPr>
        <w:t>similar struggle</w:t>
      </w:r>
      <w:r w:rsidRPr="00FE67B8">
        <w:rPr>
          <w:sz w:val="16"/>
        </w:rPr>
        <w:t>. Can such a struggle be won by socialism without matching capitalism’s rate of technological development? That is the question.</w:t>
      </w:r>
    </w:p>
    <w:p w14:paraId="391DCE63" w14:textId="77777777" w:rsidR="00400F61" w:rsidRPr="006763B6" w:rsidRDefault="00400F61" w:rsidP="00400F61">
      <w:pPr>
        <w:rPr>
          <w:sz w:val="16"/>
        </w:rPr>
      </w:pPr>
    </w:p>
    <w:p w14:paraId="115B0E3E" w14:textId="77777777" w:rsidR="00400F61" w:rsidRPr="00400F61" w:rsidRDefault="00400F61" w:rsidP="00400F61"/>
    <w:p w14:paraId="55A637F8" w14:textId="77777777" w:rsidR="00400F61" w:rsidRPr="005D540B" w:rsidRDefault="00400F61" w:rsidP="00400F61">
      <w:pPr>
        <w:pStyle w:val="Heading3"/>
      </w:pPr>
      <w:r>
        <w:t>Cap good</w:t>
      </w:r>
    </w:p>
    <w:p w14:paraId="64BE0347" w14:textId="77777777" w:rsidR="00400F61" w:rsidRDefault="00400F61" w:rsidP="00400F61">
      <w:pPr>
        <w:pStyle w:val="Heading4"/>
      </w:pPr>
      <w:bookmarkStart w:id="1" w:name="_Hlk93232752"/>
      <w:r>
        <w:t>Capitalism solves war.</w:t>
      </w:r>
    </w:p>
    <w:p w14:paraId="6890A0FE" w14:textId="77777777" w:rsidR="00400F61" w:rsidRDefault="00400F61" w:rsidP="00400F61">
      <w:r>
        <w:t xml:space="preserve">Mina E. </w:t>
      </w:r>
      <w:proofErr w:type="spellStart"/>
      <w:r w:rsidRPr="00C06266">
        <w:rPr>
          <w:rStyle w:val="Style13ptBold"/>
        </w:rPr>
        <w:t>Tanious</w:t>
      </w:r>
      <w:proofErr w:type="spellEnd"/>
      <w:r w:rsidRPr="00C06266">
        <w:rPr>
          <w:rStyle w:val="Style13ptBold"/>
        </w:rPr>
        <w:t xml:space="preserve"> 18</w:t>
      </w:r>
      <w:r>
        <w:t>, General Authority for Investment and Free Zones (GAFI), Giza, Egypt and Faculty of Economics and Political Science, Cairo University, Giza, Egypt. REPS 4,1, July 7</w:t>
      </w:r>
      <w:proofErr w:type="gramStart"/>
      <w:r>
        <w:t xml:space="preserve"> 2018</w:t>
      </w:r>
      <w:proofErr w:type="gramEnd"/>
      <w:r>
        <w:t xml:space="preserve">. “The impact of economic interdependence on the probability of conflict between states” </w:t>
      </w:r>
      <w:hyperlink r:id="rId14" w:history="1">
        <w:r w:rsidRPr="00C923EB">
          <w:rPr>
            <w:rStyle w:val="Hyperlink"/>
          </w:rPr>
          <w:t>https://www.emerald.com/insight/content/doi/10.1108/REPS-10-2018-010/full/pdf</w:t>
        </w:r>
      </w:hyperlink>
      <w:r>
        <w:t xml:space="preserve"> </w:t>
      </w:r>
      <w:proofErr w:type="spellStart"/>
      <w:r>
        <w:t>brett</w:t>
      </w:r>
      <w:proofErr w:type="spellEnd"/>
    </w:p>
    <w:p w14:paraId="0F7D2730" w14:textId="77777777" w:rsidR="00400F61" w:rsidRPr="008B44DC" w:rsidRDefault="00400F61" w:rsidP="00400F61">
      <w:pPr>
        <w:rPr>
          <w:sz w:val="16"/>
        </w:rPr>
      </w:pPr>
      <w:r w:rsidRPr="008B44DC">
        <w:rPr>
          <w:sz w:val="16"/>
        </w:rPr>
        <w:t xml:space="preserve">Liberals view that </w:t>
      </w:r>
      <w:r w:rsidRPr="008B44DC">
        <w:rPr>
          <w:rStyle w:val="StyleUnderline"/>
        </w:rPr>
        <w:t xml:space="preserve">increasing </w:t>
      </w:r>
      <w:r w:rsidRPr="00D82504">
        <w:rPr>
          <w:rStyle w:val="StyleUnderline"/>
          <w:highlight w:val="green"/>
        </w:rPr>
        <w:t>ties between countries</w:t>
      </w:r>
      <w:r w:rsidRPr="008B44DC">
        <w:rPr>
          <w:sz w:val="16"/>
        </w:rPr>
        <w:t xml:space="preserve"> in some fields </w:t>
      </w:r>
      <w:r w:rsidRPr="00D82504">
        <w:rPr>
          <w:rStyle w:val="StyleUnderline"/>
          <w:highlight w:val="green"/>
        </w:rPr>
        <w:t>encourages</w:t>
      </w:r>
      <w:r w:rsidRPr="008B44DC">
        <w:rPr>
          <w:rStyle w:val="StyleUnderline"/>
        </w:rPr>
        <w:t xml:space="preserve"> them to achieve greater </w:t>
      </w:r>
      <w:r w:rsidRPr="00D82504">
        <w:rPr>
          <w:rStyle w:val="StyleUnderline"/>
          <w:highlight w:val="green"/>
        </w:rPr>
        <w:t>cooperation</w:t>
      </w:r>
      <w:r w:rsidRPr="008B44DC">
        <w:rPr>
          <w:sz w:val="16"/>
        </w:rPr>
        <w:t xml:space="preserve"> in other fields. These </w:t>
      </w:r>
      <w:r w:rsidRPr="008B44DC">
        <w:rPr>
          <w:rStyle w:val="StyleUnderline"/>
        </w:rPr>
        <w:t>linkages</w:t>
      </w:r>
      <w:r w:rsidRPr="008B44DC">
        <w:rPr>
          <w:sz w:val="16"/>
        </w:rPr>
        <w:t xml:space="preserve"> are supposed to </w:t>
      </w:r>
      <w:r w:rsidRPr="008B44DC">
        <w:rPr>
          <w:rStyle w:val="StyleUnderline"/>
        </w:rPr>
        <w:t xml:space="preserve">strengthen </w:t>
      </w:r>
      <w:r w:rsidRPr="00D82504">
        <w:rPr>
          <w:rStyle w:val="StyleUnderline"/>
          <w:highlight w:val="green"/>
        </w:rPr>
        <w:t xml:space="preserve">communication and </w:t>
      </w:r>
      <w:r w:rsidRPr="008B44DC">
        <w:rPr>
          <w:rStyle w:val="StyleUnderline"/>
        </w:rPr>
        <w:t xml:space="preserve">reduce misunderstandings which may cause tension and </w:t>
      </w:r>
      <w:r w:rsidRPr="00D82504">
        <w:rPr>
          <w:rStyle w:val="StyleUnderline"/>
          <w:highlight w:val="green"/>
        </w:rPr>
        <w:t>creates</w:t>
      </w:r>
      <w:r w:rsidRPr="008B44DC">
        <w:rPr>
          <w:sz w:val="16"/>
        </w:rPr>
        <w:t xml:space="preserve"> cultural and </w:t>
      </w:r>
      <w:r w:rsidRPr="00D82504">
        <w:rPr>
          <w:rStyle w:val="StyleUnderline"/>
          <w:highlight w:val="green"/>
        </w:rPr>
        <w:t>institutional mechanisms capable of mediating conflicts</w:t>
      </w:r>
      <w:r w:rsidRPr="008B44DC">
        <w:rPr>
          <w:rStyle w:val="StyleUnderline"/>
        </w:rPr>
        <w:t xml:space="preserve"> that may arise</w:t>
      </w:r>
      <w:r w:rsidRPr="008B44DC">
        <w:rPr>
          <w:sz w:val="16"/>
        </w:rPr>
        <w:t xml:space="preserve"> between them. At the same time, mutual recognition of mutual benefits enhances peace.</w:t>
      </w:r>
    </w:p>
    <w:p w14:paraId="4F551A07" w14:textId="77777777" w:rsidR="00400F61" w:rsidRPr="008B44DC" w:rsidRDefault="00400F61" w:rsidP="00400F61">
      <w:pPr>
        <w:rPr>
          <w:sz w:val="16"/>
        </w:rPr>
      </w:pPr>
      <w:r w:rsidRPr="008B44DC">
        <w:rPr>
          <w:sz w:val="16"/>
        </w:rPr>
        <w:t xml:space="preserve">Liberals believe that </w:t>
      </w:r>
      <w:r w:rsidRPr="008B44DC">
        <w:rPr>
          <w:rStyle w:val="StyleUnderline"/>
        </w:rPr>
        <w:t>economic relations</w:t>
      </w:r>
      <w:r w:rsidRPr="008B44DC">
        <w:rPr>
          <w:sz w:val="16"/>
        </w:rPr>
        <w:t xml:space="preserve"> between nations </w:t>
      </w:r>
      <w:r w:rsidRPr="008B44DC">
        <w:rPr>
          <w:rStyle w:val="StyleUnderline"/>
        </w:rPr>
        <w:t>lead to peace, with</w:t>
      </w:r>
      <w:r w:rsidRPr="008B44DC">
        <w:rPr>
          <w:sz w:val="16"/>
        </w:rPr>
        <w:t xml:space="preserve"> liberals pointing to </w:t>
      </w:r>
      <w:r w:rsidRPr="008B44DC">
        <w:rPr>
          <w:rStyle w:val="StyleUnderline"/>
        </w:rPr>
        <w:t xml:space="preserve">three important points </w:t>
      </w:r>
      <w:r w:rsidRPr="008B44DC">
        <w:rPr>
          <w:sz w:val="16"/>
        </w:rPr>
        <w:t>(Korbel and Chen, 2009, p. 15):</w:t>
      </w:r>
    </w:p>
    <w:p w14:paraId="0ED46439" w14:textId="77777777" w:rsidR="00400F61" w:rsidRPr="008B44DC" w:rsidRDefault="00400F61" w:rsidP="00400F61">
      <w:pPr>
        <w:rPr>
          <w:sz w:val="16"/>
        </w:rPr>
      </w:pPr>
      <w:r w:rsidRPr="008B44DC">
        <w:rPr>
          <w:rStyle w:val="Emphasis"/>
        </w:rPr>
        <w:t>(1)</w:t>
      </w:r>
      <w:r w:rsidRPr="008B44DC">
        <w:rPr>
          <w:sz w:val="16"/>
        </w:rPr>
        <w:t xml:space="preserve"> The </w:t>
      </w:r>
      <w:r w:rsidRPr="00D82504">
        <w:rPr>
          <w:rStyle w:val="StyleUnderline"/>
          <w:highlight w:val="green"/>
        </w:rPr>
        <w:t>costs of</w:t>
      </w:r>
      <w:r w:rsidRPr="008B44DC">
        <w:rPr>
          <w:rStyle w:val="StyleUnderline"/>
        </w:rPr>
        <w:t xml:space="preserve"> waging a </w:t>
      </w:r>
      <w:r w:rsidRPr="00D82504">
        <w:rPr>
          <w:rStyle w:val="StyleUnderline"/>
          <w:highlight w:val="green"/>
        </w:rPr>
        <w:t>war against</w:t>
      </w:r>
      <w:r w:rsidRPr="008B44DC">
        <w:rPr>
          <w:rStyle w:val="StyleUnderline"/>
        </w:rPr>
        <w:t xml:space="preserve"> state’s </w:t>
      </w:r>
      <w:r w:rsidRPr="00D82504">
        <w:rPr>
          <w:rStyle w:val="StyleUnderline"/>
          <w:highlight w:val="green"/>
        </w:rPr>
        <w:t xml:space="preserve">economic partner are </w:t>
      </w:r>
      <w:r w:rsidRPr="00D82504">
        <w:rPr>
          <w:rStyle w:val="Emphasis"/>
          <w:highlight w:val="green"/>
        </w:rPr>
        <w:t>very high</w:t>
      </w:r>
      <w:r w:rsidRPr="008B44DC">
        <w:rPr>
          <w:rStyle w:val="StyleUnderline"/>
        </w:rPr>
        <w:t xml:space="preserve"> because fighting against a partner with which the state trade and invest,</w:t>
      </w:r>
      <w:r w:rsidRPr="008B44DC">
        <w:rPr>
          <w:sz w:val="16"/>
        </w:rPr>
        <w:t xml:space="preserve"> the state </w:t>
      </w:r>
      <w:proofErr w:type="gramStart"/>
      <w:r w:rsidRPr="008B44DC">
        <w:rPr>
          <w:sz w:val="16"/>
        </w:rPr>
        <w:t xml:space="preserve">actually </w:t>
      </w:r>
      <w:r w:rsidRPr="008B44DC">
        <w:rPr>
          <w:rStyle w:val="StyleUnderline"/>
        </w:rPr>
        <w:t>fights</w:t>
      </w:r>
      <w:proofErr w:type="gramEnd"/>
      <w:r w:rsidRPr="008B44DC">
        <w:rPr>
          <w:rStyle w:val="StyleUnderline"/>
        </w:rPr>
        <w:t xml:space="preserve"> against itself </w:t>
      </w:r>
      <w:r w:rsidRPr="00D82504">
        <w:rPr>
          <w:rStyle w:val="StyleUnderline"/>
          <w:highlight w:val="green"/>
        </w:rPr>
        <w:t>because</w:t>
      </w:r>
      <w:r w:rsidRPr="008B44DC">
        <w:rPr>
          <w:rStyle w:val="StyleUnderline"/>
        </w:rPr>
        <w:t xml:space="preserve"> a war between </w:t>
      </w:r>
      <w:r w:rsidRPr="00D82504">
        <w:rPr>
          <w:rStyle w:val="StyleUnderline"/>
          <w:highlight w:val="green"/>
        </w:rPr>
        <w:t>the</w:t>
      </w:r>
      <w:r w:rsidRPr="008B44DC">
        <w:rPr>
          <w:rStyle w:val="StyleUnderline"/>
        </w:rPr>
        <w:t xml:space="preserve"> state and its partner must have a </w:t>
      </w:r>
      <w:r w:rsidRPr="00D82504">
        <w:rPr>
          <w:rStyle w:val="StyleUnderline"/>
          <w:highlight w:val="green"/>
        </w:rPr>
        <w:t>negative effect on the</w:t>
      </w:r>
      <w:r w:rsidRPr="008B44DC">
        <w:rPr>
          <w:rStyle w:val="StyleUnderline"/>
        </w:rPr>
        <w:t xml:space="preserve"> state’s </w:t>
      </w:r>
      <w:r w:rsidRPr="00D82504">
        <w:rPr>
          <w:rStyle w:val="StyleUnderline"/>
          <w:highlight w:val="green"/>
        </w:rPr>
        <w:t>economy</w:t>
      </w:r>
      <w:r w:rsidRPr="008B44DC">
        <w:rPr>
          <w:sz w:val="16"/>
        </w:rPr>
        <w:t>.</w:t>
      </w:r>
    </w:p>
    <w:p w14:paraId="0515A4D8" w14:textId="77777777" w:rsidR="00400F61" w:rsidRPr="008B44DC" w:rsidRDefault="00400F61" w:rsidP="00400F61">
      <w:pPr>
        <w:rPr>
          <w:sz w:val="16"/>
        </w:rPr>
      </w:pPr>
      <w:r w:rsidRPr="008B44DC">
        <w:rPr>
          <w:rStyle w:val="Emphasis"/>
        </w:rPr>
        <w:t>(2)</w:t>
      </w:r>
      <w:r w:rsidRPr="008B44DC">
        <w:rPr>
          <w:sz w:val="16"/>
        </w:rPr>
        <w:t xml:space="preserve"> </w:t>
      </w:r>
      <w:r w:rsidRPr="008B44DC">
        <w:rPr>
          <w:rStyle w:val="StyleUnderline"/>
        </w:rPr>
        <w:t xml:space="preserve">Economic ties change states’ preferences </w:t>
      </w:r>
      <w:r w:rsidRPr="00D82504">
        <w:rPr>
          <w:rStyle w:val="StyleUnderline"/>
          <w:highlight w:val="green"/>
        </w:rPr>
        <w:t>when</w:t>
      </w:r>
      <w:r w:rsidRPr="008B44DC">
        <w:rPr>
          <w:rStyle w:val="StyleUnderline"/>
        </w:rPr>
        <w:t xml:space="preserve"> economic ties between two states become stronger and these two </w:t>
      </w:r>
      <w:r w:rsidRPr="00D82504">
        <w:rPr>
          <w:rStyle w:val="StyleUnderline"/>
          <w:highlight w:val="green"/>
        </w:rPr>
        <w:t>states become more</w:t>
      </w:r>
      <w:r w:rsidRPr="008B44DC">
        <w:rPr>
          <w:rStyle w:val="StyleUnderline"/>
        </w:rPr>
        <w:t xml:space="preserve"> economically </w:t>
      </w:r>
      <w:r w:rsidRPr="00D82504">
        <w:rPr>
          <w:rStyle w:val="StyleUnderline"/>
          <w:highlight w:val="green"/>
        </w:rPr>
        <w:t>interdependent</w:t>
      </w:r>
      <w:r w:rsidRPr="008B44DC">
        <w:rPr>
          <w:sz w:val="16"/>
        </w:rPr>
        <w:t xml:space="preserve"> or even integrated, </w:t>
      </w:r>
      <w:r w:rsidRPr="00D82504">
        <w:rPr>
          <w:rStyle w:val="StyleUnderline"/>
          <w:highlight w:val="green"/>
        </w:rPr>
        <w:t>economic interests</w:t>
      </w:r>
      <w:r w:rsidRPr="008B44DC">
        <w:rPr>
          <w:sz w:val="16"/>
        </w:rPr>
        <w:t xml:space="preserve"> – </w:t>
      </w:r>
      <w:r w:rsidRPr="008B44DC">
        <w:rPr>
          <w:rStyle w:val="StyleUnderline"/>
        </w:rPr>
        <w:t xml:space="preserve">compared with other national interests such as military buildup – </w:t>
      </w:r>
      <w:r w:rsidRPr="00D82504">
        <w:rPr>
          <w:rStyle w:val="StyleUnderline"/>
          <w:highlight w:val="green"/>
        </w:rPr>
        <w:t>become the most important</w:t>
      </w:r>
      <w:r w:rsidRPr="008B44DC">
        <w:rPr>
          <w:sz w:val="16"/>
        </w:rPr>
        <w:t>.</w:t>
      </w:r>
    </w:p>
    <w:p w14:paraId="2A61A68C" w14:textId="77777777" w:rsidR="00400F61" w:rsidRPr="008B44DC" w:rsidRDefault="00400F61" w:rsidP="00400F61">
      <w:pPr>
        <w:rPr>
          <w:sz w:val="16"/>
        </w:rPr>
      </w:pPr>
      <w:r w:rsidRPr="008B44DC">
        <w:rPr>
          <w:rStyle w:val="Emphasis"/>
        </w:rPr>
        <w:t>(3)</w:t>
      </w:r>
      <w:r w:rsidRPr="008B44DC">
        <w:rPr>
          <w:sz w:val="16"/>
        </w:rPr>
        <w:t xml:space="preserve"> </w:t>
      </w:r>
      <w:r w:rsidRPr="008B44DC">
        <w:rPr>
          <w:rStyle w:val="StyleUnderline"/>
        </w:rPr>
        <w:t xml:space="preserve">Strong economic </w:t>
      </w:r>
      <w:r w:rsidRPr="00D82504">
        <w:rPr>
          <w:rStyle w:val="StyleUnderline"/>
          <w:highlight w:val="green"/>
        </w:rPr>
        <w:t>ties make non-military threats</w:t>
      </w:r>
      <w:r w:rsidRPr="008B44DC">
        <w:rPr>
          <w:rStyle w:val="StyleUnderline"/>
        </w:rPr>
        <w:t xml:space="preserve"> such as economic sanctions </w:t>
      </w:r>
      <w:r w:rsidRPr="00D82504">
        <w:rPr>
          <w:rStyle w:val="StyleUnderline"/>
          <w:highlight w:val="green"/>
        </w:rPr>
        <w:t>credible</w:t>
      </w:r>
      <w:r w:rsidRPr="008B44DC">
        <w:rPr>
          <w:sz w:val="16"/>
        </w:rPr>
        <w:t xml:space="preserve">. </w:t>
      </w:r>
      <w:r w:rsidRPr="008B44DC">
        <w:rPr>
          <w:rStyle w:val="StyleUnderline"/>
        </w:rPr>
        <w:t xml:space="preserve">Therefore, </w:t>
      </w:r>
      <w:r w:rsidRPr="00D82504">
        <w:rPr>
          <w:rStyle w:val="StyleUnderline"/>
          <w:highlight w:val="green"/>
        </w:rPr>
        <w:t>when there is</w:t>
      </w:r>
      <w:r w:rsidRPr="008B44DC">
        <w:rPr>
          <w:sz w:val="16"/>
        </w:rPr>
        <w:t xml:space="preserve"> a </w:t>
      </w:r>
      <w:r w:rsidRPr="00D82504">
        <w:rPr>
          <w:rStyle w:val="StyleUnderline"/>
          <w:highlight w:val="green"/>
        </w:rPr>
        <w:t>conflict</w:t>
      </w:r>
      <w:r w:rsidRPr="008B44DC">
        <w:rPr>
          <w:sz w:val="16"/>
        </w:rPr>
        <w:t xml:space="preserve"> between two states that have strong economic ties, </w:t>
      </w:r>
      <w:r w:rsidRPr="008B44DC">
        <w:rPr>
          <w:rStyle w:val="StyleUnderline"/>
        </w:rPr>
        <w:t xml:space="preserve">a </w:t>
      </w:r>
      <w:r w:rsidRPr="00D82504">
        <w:rPr>
          <w:rStyle w:val="Emphasis"/>
          <w:highlight w:val="green"/>
        </w:rPr>
        <w:t>non-military threat</w:t>
      </w:r>
      <w:r w:rsidRPr="00D82504">
        <w:rPr>
          <w:rStyle w:val="StyleUnderline"/>
          <w:highlight w:val="green"/>
        </w:rPr>
        <w:t xml:space="preserve"> is more likely</w:t>
      </w:r>
      <w:r w:rsidRPr="008B44DC">
        <w:rPr>
          <w:rStyle w:val="StyleUnderline"/>
        </w:rPr>
        <w:t xml:space="preserve"> to be the choice</w:t>
      </w:r>
      <w:r w:rsidRPr="008B44DC">
        <w:rPr>
          <w:sz w:val="16"/>
        </w:rPr>
        <w:t xml:space="preserve">. </w:t>
      </w:r>
    </w:p>
    <w:p w14:paraId="7F3F058C" w14:textId="77777777" w:rsidR="00400F61" w:rsidRPr="008B44DC" w:rsidRDefault="00400F61" w:rsidP="00400F61">
      <w:pPr>
        <w:rPr>
          <w:sz w:val="16"/>
        </w:rPr>
      </w:pPr>
      <w:r w:rsidRPr="008B44DC">
        <w:rPr>
          <w:sz w:val="16"/>
        </w:rPr>
        <w:t xml:space="preserve">Liberals, </w:t>
      </w:r>
      <w:proofErr w:type="gramStart"/>
      <w:r w:rsidRPr="008B44DC">
        <w:rPr>
          <w:sz w:val="16"/>
        </w:rPr>
        <w:t>assuming that</w:t>
      </w:r>
      <w:proofErr w:type="gramEnd"/>
      <w:r w:rsidRPr="008B44DC">
        <w:rPr>
          <w:sz w:val="16"/>
        </w:rPr>
        <w:t xml:space="preserve"> states seek to maximize absolute welfare, maintain that situations of </w:t>
      </w:r>
      <w:r w:rsidRPr="00D82504">
        <w:rPr>
          <w:rStyle w:val="Emphasis"/>
          <w:highlight w:val="green"/>
        </w:rPr>
        <w:t>high trade</w:t>
      </w:r>
      <w:r w:rsidRPr="00D82504">
        <w:rPr>
          <w:rStyle w:val="StyleUnderline"/>
          <w:highlight w:val="green"/>
        </w:rPr>
        <w:t xml:space="preserve"> should continue</w:t>
      </w:r>
      <w:r w:rsidRPr="008B44DC">
        <w:rPr>
          <w:rStyle w:val="StyleUnderline"/>
        </w:rPr>
        <w:t xml:space="preserve"> into the foreseeable future</w:t>
      </w:r>
      <w:r w:rsidRPr="008B44DC">
        <w:rPr>
          <w:sz w:val="16"/>
        </w:rPr>
        <w:t xml:space="preserve"> as long as states are rational; such </w:t>
      </w:r>
      <w:r w:rsidRPr="00D82504">
        <w:rPr>
          <w:rStyle w:val="StyleUnderline"/>
          <w:highlight w:val="green"/>
        </w:rPr>
        <w:t>actors have no reason to forsake</w:t>
      </w:r>
      <w:r w:rsidRPr="008B44DC">
        <w:rPr>
          <w:rStyle w:val="StyleUnderline"/>
        </w:rPr>
        <w:t xml:space="preserve"> the </w:t>
      </w:r>
      <w:r w:rsidRPr="00D82504">
        <w:rPr>
          <w:rStyle w:val="StyleUnderline"/>
          <w:highlight w:val="green"/>
        </w:rPr>
        <w:t>benefits</w:t>
      </w:r>
      <w:r w:rsidRPr="008B44DC">
        <w:rPr>
          <w:rStyle w:val="StyleUnderline"/>
        </w:rPr>
        <w:t xml:space="preserve"> from trade, especially defection from the trading arrangement will only lead to retaliation</w:t>
      </w:r>
      <w:r w:rsidRPr="008B44DC">
        <w:rPr>
          <w:sz w:val="16"/>
        </w:rPr>
        <w:t xml:space="preserve">. Liberals can argue that </w:t>
      </w:r>
      <w:r w:rsidRPr="008B44DC">
        <w:rPr>
          <w:rStyle w:val="StyleUnderline"/>
        </w:rPr>
        <w:t xml:space="preserve">interdependence as reflected in high trade at any </w:t>
      </w:r>
      <w:proofErr w:type="gramStart"/>
      <w:r w:rsidRPr="008B44DC">
        <w:rPr>
          <w:rStyle w:val="StyleUnderline"/>
        </w:rPr>
        <w:t>particular moment</w:t>
      </w:r>
      <w:proofErr w:type="gramEnd"/>
      <w:r w:rsidRPr="008B44DC">
        <w:rPr>
          <w:rStyle w:val="StyleUnderline"/>
        </w:rPr>
        <w:t xml:space="preserve"> in time-will foster peace, given the benefits of trade over war</w:t>
      </w:r>
      <w:r w:rsidRPr="008B44DC">
        <w:rPr>
          <w:sz w:val="16"/>
        </w:rPr>
        <w:t xml:space="preserve"> (Copeland, 1996, p. 16).</w:t>
      </w:r>
    </w:p>
    <w:p w14:paraId="2FC4D102" w14:textId="77777777" w:rsidR="00400F61" w:rsidRPr="008B44DC" w:rsidRDefault="00400F61" w:rsidP="00400F61">
      <w:r w:rsidRPr="008B44DC">
        <w:rPr>
          <w:sz w:val="16"/>
        </w:rPr>
        <w:t xml:space="preserve">The core liberal position is straightforward trade provides valuable benefits, or “gains from trade,” to any </w:t>
      </w:r>
      <w:proofErr w:type="gramStart"/>
      <w:r w:rsidRPr="008B44DC">
        <w:rPr>
          <w:sz w:val="16"/>
        </w:rPr>
        <w:t>particular state</w:t>
      </w:r>
      <w:proofErr w:type="gramEnd"/>
      <w:r w:rsidRPr="008B44DC">
        <w:rPr>
          <w:sz w:val="16"/>
        </w:rPr>
        <w:t xml:space="preserve">. </w:t>
      </w:r>
      <w:r w:rsidRPr="008B44DC">
        <w:rPr>
          <w:rStyle w:val="StyleUnderline"/>
        </w:rPr>
        <w:t>A dependent state should therefore seek to avoid war, as peaceful trading gives it all the benefits of close ties without any of the costs and risks of war. Trade pays more than war, so dependent states should prefer to trade not invade</w:t>
      </w:r>
      <w:r w:rsidRPr="008B44DC">
        <w:rPr>
          <w:sz w:val="16"/>
        </w:rPr>
        <w:t xml:space="preserve"> (Copeland, 1996, p. 8).</w:t>
      </w:r>
    </w:p>
    <w:p w14:paraId="10DD2E52" w14:textId="77777777" w:rsidR="00400F61" w:rsidRPr="00B11639" w:rsidRDefault="00400F61" w:rsidP="00400F61">
      <w:pPr>
        <w:pStyle w:val="Heading4"/>
        <w:rPr>
          <w:rFonts w:cstheme="minorHAnsi"/>
        </w:rPr>
      </w:pPr>
      <w:r w:rsidRPr="00B11639">
        <w:rPr>
          <w:rFonts w:cstheme="minorHAnsi"/>
        </w:rPr>
        <w:t xml:space="preserve">Capitalism </w:t>
      </w:r>
      <w:r>
        <w:rPr>
          <w:rFonts w:cstheme="minorHAnsi"/>
        </w:rPr>
        <w:t>is sustainable</w:t>
      </w:r>
    </w:p>
    <w:p w14:paraId="1046B704" w14:textId="77777777" w:rsidR="00400F61" w:rsidRPr="00B11639" w:rsidRDefault="00400F61" w:rsidP="00400F61">
      <w:pPr>
        <w:rPr>
          <w:rFonts w:cstheme="minorHAnsi"/>
        </w:rPr>
      </w:pPr>
      <w:r w:rsidRPr="00B11639">
        <w:rPr>
          <w:rStyle w:val="Style13ptBold"/>
          <w:rFonts w:cstheme="minorHAnsi"/>
        </w:rPr>
        <w:t>Bailey ’18</w:t>
      </w:r>
      <w:r w:rsidRPr="00B11639">
        <w:rPr>
          <w:rFonts w:cstheme="minorHAnsi"/>
        </w:rPr>
        <w:t xml:space="preserve"> [Ronald; March 12; B.A. in Economics from the University of Virginia, member of the Society of Environmental Journalists and the American Society for Bioethics and Humanities, citing a compilation of interdisciplinary research; Reason, “Climate Change Problems Will Be Solved Through Economic Growth,” </w:t>
      </w:r>
      <w:hyperlink r:id="rId15" w:history="1">
        <w:r w:rsidRPr="00B11639">
          <w:rPr>
            <w:rStyle w:val="Hyperlink"/>
            <w:rFonts w:cstheme="minorHAnsi"/>
          </w:rPr>
          <w:t>https://reason.com/2018/03/12/climate-change-problems-will-be-solved-t</w:t>
        </w:r>
      </w:hyperlink>
      <w:r w:rsidRPr="00B11639">
        <w:rPr>
          <w:rFonts w:cstheme="minorHAnsi"/>
        </w:rPr>
        <w:t>; RP]</w:t>
      </w:r>
    </w:p>
    <w:p w14:paraId="03E7C2EA" w14:textId="77777777" w:rsidR="00400F61" w:rsidRDefault="00400F61" w:rsidP="00400F61">
      <w:pPr>
        <w:rPr>
          <w:rFonts w:cstheme="minorHAnsi"/>
          <w:sz w:val="16"/>
        </w:rPr>
      </w:pPr>
      <w:r w:rsidRPr="00B11639">
        <w:rPr>
          <w:rFonts w:cstheme="minorHAnsi"/>
          <w:sz w:val="16"/>
        </w:rPr>
        <w:t xml:space="preserve">"It is, I promise, worse than you think," David Wallace-Wells wrote in an infamously apocalyptic 2017 New York Magazine article. "Indeed, absent a significant adjustment to how billions of humans conduct their lives, parts of the Earth will likely become close to uninhabitable, and other parts horrifically inhospitable, as soon as the end of this century." The "it" is man-made climate change. Temperatures will become scalding, crops will wither, and rising seas will inundate coastal cities, Wallace-Wells warns. But toward the end of his screed, he somewhat dismissively observes that "by and large, the </w:t>
      </w:r>
      <w:r w:rsidRPr="00B11639">
        <w:rPr>
          <w:rStyle w:val="StyleUnderline"/>
          <w:rFonts w:cstheme="minorHAnsi"/>
        </w:rPr>
        <w:t xml:space="preserve">scientists have an </w:t>
      </w:r>
      <w:r w:rsidRPr="00B11639">
        <w:rPr>
          <w:rStyle w:val="Emphasis"/>
          <w:rFonts w:cstheme="minorHAnsi"/>
        </w:rPr>
        <w:t>enormous confidence</w:t>
      </w:r>
      <w:r w:rsidRPr="00B11639">
        <w:rPr>
          <w:rStyle w:val="StyleUnderline"/>
          <w:rFonts w:cstheme="minorHAnsi"/>
        </w:rPr>
        <w:t xml:space="preserve"> in the </w:t>
      </w:r>
      <w:r w:rsidRPr="00B11639">
        <w:rPr>
          <w:rStyle w:val="Emphasis"/>
          <w:rFonts w:cstheme="minorHAnsi"/>
        </w:rPr>
        <w:t>ingenuity</w:t>
      </w:r>
      <w:r w:rsidRPr="00B11639">
        <w:rPr>
          <w:rFonts w:cstheme="minorHAnsi"/>
          <w:sz w:val="16"/>
        </w:rPr>
        <w:t xml:space="preserve"> of humans</w:t>
      </w:r>
      <w:proofErr w:type="gramStart"/>
      <w:r w:rsidRPr="00B11639">
        <w:rPr>
          <w:rFonts w:cstheme="minorHAnsi"/>
          <w:sz w:val="16"/>
        </w:rPr>
        <w:t>….Now</w:t>
      </w:r>
      <w:proofErr w:type="gramEnd"/>
      <w:r w:rsidRPr="00B11639">
        <w:rPr>
          <w:rFonts w:cstheme="minorHAnsi"/>
          <w:sz w:val="16"/>
        </w:rPr>
        <w:t xml:space="preserve"> </w:t>
      </w:r>
      <w:r w:rsidRPr="00B11639">
        <w:rPr>
          <w:rStyle w:val="StyleUnderline"/>
          <w:rFonts w:cstheme="minorHAnsi"/>
        </w:rPr>
        <w:t>we've found a way to engineer our own doomsday, and</w:t>
      </w:r>
      <w:r w:rsidRPr="00B11639">
        <w:rPr>
          <w:rFonts w:cstheme="minorHAnsi"/>
          <w:sz w:val="16"/>
        </w:rPr>
        <w:t xml:space="preserve"> surely </w:t>
      </w:r>
      <w:r w:rsidRPr="00B11639">
        <w:rPr>
          <w:rStyle w:val="StyleUnderline"/>
          <w:rFonts w:cstheme="minorHAnsi"/>
        </w:rPr>
        <w:t xml:space="preserve">we will find a way to </w:t>
      </w:r>
      <w:r w:rsidRPr="00B11639">
        <w:rPr>
          <w:rStyle w:val="Emphasis"/>
          <w:rFonts w:cstheme="minorHAnsi"/>
        </w:rPr>
        <w:t>engineer our way out of it</w:t>
      </w:r>
      <w:r w:rsidRPr="00B11639">
        <w:rPr>
          <w:rFonts w:cstheme="minorHAnsi"/>
          <w:sz w:val="16"/>
        </w:rPr>
        <w:t xml:space="preserve">, one way or another." Over at Scientific American, John </w:t>
      </w:r>
      <w:r w:rsidRPr="00B11639">
        <w:rPr>
          <w:rStyle w:val="StyleUnderline"/>
          <w:rFonts w:cstheme="minorHAnsi"/>
        </w:rPr>
        <w:t>Horgan considers</w:t>
      </w:r>
      <w:r w:rsidRPr="00B11639">
        <w:rPr>
          <w:rFonts w:cstheme="minorHAnsi"/>
          <w:sz w:val="16"/>
        </w:rPr>
        <w:t xml:space="preserve"> some eco</w:t>
      </w:r>
      <w:r w:rsidRPr="00B11639">
        <w:rPr>
          <w:rStyle w:val="StyleUnderline"/>
          <w:rFonts w:cstheme="minorHAnsi"/>
        </w:rPr>
        <w:t>-modernist views on how humanity will</w:t>
      </w:r>
      <w:r w:rsidRPr="00B11639">
        <w:rPr>
          <w:rFonts w:cstheme="minorHAnsi"/>
          <w:sz w:val="16"/>
        </w:rPr>
        <w:t xml:space="preserve"> indeed </w:t>
      </w:r>
      <w:r w:rsidRPr="00B11639">
        <w:rPr>
          <w:rStyle w:val="StyleUnderline"/>
          <w:rFonts w:cstheme="minorHAnsi"/>
        </w:rPr>
        <w:t>go about engineering our way out of</w:t>
      </w:r>
      <w:r w:rsidRPr="00B11639">
        <w:rPr>
          <w:rFonts w:cstheme="minorHAnsi"/>
          <w:sz w:val="16"/>
        </w:rPr>
        <w:t xml:space="preserve"> the problems that </w:t>
      </w:r>
      <w:r w:rsidRPr="00B11639">
        <w:rPr>
          <w:rStyle w:val="StyleUnderline"/>
          <w:rFonts w:cstheme="minorHAnsi"/>
        </w:rPr>
        <w:t>climate change</w:t>
      </w:r>
      <w:r w:rsidRPr="00B11639">
        <w:rPr>
          <w:rFonts w:cstheme="minorHAnsi"/>
          <w:sz w:val="16"/>
        </w:rPr>
        <w:t xml:space="preserve"> may pose. In an essay called "Should We Chill Out About Global </w:t>
      </w:r>
      <w:proofErr w:type="gramStart"/>
      <w:r w:rsidRPr="00B11639">
        <w:rPr>
          <w:rFonts w:cstheme="minorHAnsi"/>
          <w:sz w:val="16"/>
        </w:rPr>
        <w:t>Warming?,</w:t>
      </w:r>
      <w:proofErr w:type="gramEnd"/>
      <w:r w:rsidRPr="00B11639">
        <w:rPr>
          <w:rFonts w:cstheme="minorHAnsi"/>
          <w:sz w:val="16"/>
        </w:rPr>
        <w:t xml:space="preserve">" Horgan reports the more dynamic and positive analyses of two eco-modernist thinkers, Harvard psychologist Steven Pinker and science journalist Will Boisvert. In an essay for The </w:t>
      </w:r>
      <w:r w:rsidRPr="00BA2EDB">
        <w:rPr>
          <w:rFonts w:cstheme="minorHAnsi"/>
          <w:sz w:val="16"/>
        </w:rPr>
        <w:t xml:space="preserve">Breakthrough Journal, </w:t>
      </w:r>
      <w:r w:rsidRPr="00BA2EDB">
        <w:rPr>
          <w:rStyle w:val="StyleUnderline"/>
          <w:rFonts w:cstheme="minorHAnsi"/>
        </w:rPr>
        <w:t>Pinker notes that</w:t>
      </w:r>
      <w:r w:rsidRPr="00BA2EDB">
        <w:rPr>
          <w:rFonts w:cstheme="minorHAnsi"/>
          <w:sz w:val="16"/>
        </w:rPr>
        <w:t xml:space="preserve"> such </w:t>
      </w:r>
      <w:r w:rsidRPr="00D82504">
        <w:rPr>
          <w:rStyle w:val="StyleUnderline"/>
          <w:rFonts w:cstheme="minorHAnsi"/>
          <w:highlight w:val="green"/>
        </w:rPr>
        <w:t>optimism "is</w:t>
      </w:r>
      <w:r w:rsidRPr="00BA2EDB">
        <w:rPr>
          <w:rStyle w:val="StyleUnderline"/>
          <w:rFonts w:cstheme="minorHAnsi"/>
        </w:rPr>
        <w:t xml:space="preserve"> </w:t>
      </w:r>
      <w:r w:rsidRPr="00BA2EDB">
        <w:rPr>
          <w:rFonts w:cstheme="minorHAnsi"/>
          <w:sz w:val="16"/>
        </w:rPr>
        <w:t xml:space="preserve">commonly </w:t>
      </w:r>
      <w:r w:rsidRPr="00BA2EDB">
        <w:rPr>
          <w:rStyle w:val="StyleUnderline"/>
          <w:rFonts w:cstheme="minorHAnsi"/>
        </w:rPr>
        <w:t xml:space="preserve">dismissed as the 'faith that </w:t>
      </w:r>
      <w:r w:rsidRPr="00D82504">
        <w:rPr>
          <w:rStyle w:val="Emphasis"/>
          <w:rFonts w:cstheme="minorHAnsi"/>
          <w:highlight w:val="green"/>
        </w:rPr>
        <w:t>technology</w:t>
      </w:r>
      <w:r w:rsidRPr="00D82504">
        <w:rPr>
          <w:rStyle w:val="StyleUnderline"/>
          <w:rFonts w:cstheme="minorHAnsi"/>
          <w:highlight w:val="green"/>
        </w:rPr>
        <w:t xml:space="preserve"> will save us</w:t>
      </w:r>
      <w:r w:rsidRPr="00B11639">
        <w:rPr>
          <w:rFonts w:cstheme="minorHAnsi"/>
          <w:sz w:val="16"/>
        </w:rPr>
        <w:t xml:space="preserve">.' In fact, </w:t>
      </w:r>
      <w:r w:rsidRPr="00B11639">
        <w:rPr>
          <w:rStyle w:val="StyleUnderline"/>
          <w:rFonts w:cstheme="minorHAnsi"/>
        </w:rPr>
        <w:t xml:space="preserve">it is a </w:t>
      </w:r>
      <w:r w:rsidRPr="00D82504">
        <w:rPr>
          <w:rStyle w:val="Emphasis"/>
          <w:rFonts w:cstheme="minorHAnsi"/>
          <w:highlight w:val="green"/>
        </w:rPr>
        <w:t>skepticism</w:t>
      </w:r>
      <w:r w:rsidRPr="00D82504">
        <w:rPr>
          <w:rStyle w:val="StyleUnderline"/>
          <w:rFonts w:cstheme="minorHAnsi"/>
          <w:highlight w:val="green"/>
        </w:rPr>
        <w:t xml:space="preserve"> tha</w:t>
      </w:r>
      <w:r w:rsidRPr="00B11639">
        <w:rPr>
          <w:rStyle w:val="StyleUnderline"/>
          <w:rFonts w:cstheme="minorHAnsi"/>
        </w:rPr>
        <w:t xml:space="preserve">t the status quo </w:t>
      </w:r>
      <w:r w:rsidRPr="00D82504">
        <w:rPr>
          <w:rStyle w:val="StyleUnderline"/>
          <w:rFonts w:cstheme="minorHAnsi"/>
          <w:highlight w:val="green"/>
        </w:rPr>
        <w:t>will doom us</w:t>
      </w:r>
      <w:r w:rsidRPr="00B11639">
        <w:rPr>
          <w:rStyle w:val="StyleUnderline"/>
          <w:rFonts w:cstheme="minorHAnsi"/>
        </w:rPr>
        <w:t>—that knowledge</w:t>
      </w:r>
      <w:r w:rsidRPr="00B11639">
        <w:rPr>
          <w:rFonts w:cstheme="minorHAnsi"/>
          <w:sz w:val="16"/>
        </w:rPr>
        <w:t xml:space="preserve"> and behavior </w:t>
      </w:r>
      <w:r w:rsidRPr="00B11639">
        <w:rPr>
          <w:rStyle w:val="StyleUnderline"/>
          <w:rFonts w:cstheme="minorHAnsi"/>
        </w:rPr>
        <w:t xml:space="preserve">will remain </w:t>
      </w:r>
      <w:r w:rsidRPr="00B11639">
        <w:rPr>
          <w:rStyle w:val="Emphasis"/>
          <w:rFonts w:cstheme="minorHAnsi"/>
        </w:rPr>
        <w:t>frozen</w:t>
      </w:r>
      <w:r w:rsidRPr="00B11639">
        <w:rPr>
          <w:rStyle w:val="StyleUnderline"/>
          <w:rFonts w:cstheme="minorHAnsi"/>
        </w:rPr>
        <w:t xml:space="preserve"> in their </w:t>
      </w:r>
      <w:r w:rsidRPr="00B11639">
        <w:rPr>
          <w:rStyle w:val="Emphasis"/>
          <w:rFonts w:cstheme="minorHAnsi"/>
        </w:rPr>
        <w:t>current state</w:t>
      </w:r>
      <w:r w:rsidRPr="00B11639">
        <w:rPr>
          <w:rStyle w:val="StyleUnderline"/>
          <w:rFonts w:cstheme="minorHAnsi"/>
        </w:rPr>
        <w:t xml:space="preserve"> for perpetuity</w:t>
      </w:r>
      <w:r w:rsidRPr="00B11639">
        <w:rPr>
          <w:rFonts w:cstheme="minorHAnsi"/>
          <w:sz w:val="16"/>
        </w:rPr>
        <w:t xml:space="preserve">. Indeed, </w:t>
      </w:r>
      <w:r w:rsidRPr="00B11639">
        <w:rPr>
          <w:rStyle w:val="StyleUnderline"/>
          <w:rFonts w:cstheme="minorHAnsi"/>
        </w:rPr>
        <w:t>a naive faith in stasis</w:t>
      </w:r>
      <w:r w:rsidRPr="00B11639">
        <w:rPr>
          <w:rFonts w:cstheme="minorHAnsi"/>
          <w:sz w:val="16"/>
        </w:rPr>
        <w:t xml:space="preserve"> has repeatedly </w:t>
      </w:r>
      <w:r w:rsidRPr="00B11639">
        <w:rPr>
          <w:rStyle w:val="StyleUnderline"/>
          <w:rFonts w:cstheme="minorHAnsi"/>
        </w:rPr>
        <w:t xml:space="preserve">led to prophecies of environmental doomsdays that </w:t>
      </w:r>
      <w:r w:rsidRPr="00B11639">
        <w:rPr>
          <w:rStyle w:val="Emphasis"/>
          <w:rFonts w:cstheme="minorHAnsi"/>
        </w:rPr>
        <w:t>never happened</w:t>
      </w:r>
      <w:r w:rsidRPr="00B11639">
        <w:rPr>
          <w:rStyle w:val="StyleUnderline"/>
          <w:rFonts w:cstheme="minorHAnsi"/>
        </w:rPr>
        <w:t>."</w:t>
      </w:r>
      <w:r w:rsidRPr="00B11639">
        <w:rPr>
          <w:rFonts w:cstheme="minorHAnsi"/>
          <w:sz w:val="16"/>
        </w:rPr>
        <w:t xml:space="preserve"> In his new book, Enlightenment Now, Pinker points out that </w:t>
      </w:r>
      <w:r w:rsidRPr="00B11639">
        <w:rPr>
          <w:rStyle w:val="StyleUnderline"/>
          <w:rFonts w:cstheme="minorHAnsi"/>
        </w:rPr>
        <w:t xml:space="preserve">"as the </w:t>
      </w:r>
      <w:r w:rsidRPr="00D82504">
        <w:rPr>
          <w:rStyle w:val="StyleUnderline"/>
          <w:rFonts w:cstheme="minorHAnsi"/>
          <w:highlight w:val="green"/>
        </w:rPr>
        <w:t xml:space="preserve">world gets </w:t>
      </w:r>
      <w:r w:rsidRPr="00D82504">
        <w:rPr>
          <w:rStyle w:val="Emphasis"/>
          <w:rFonts w:cstheme="minorHAnsi"/>
          <w:highlight w:val="green"/>
        </w:rPr>
        <w:t>richer</w:t>
      </w:r>
      <w:r w:rsidRPr="00D82504">
        <w:rPr>
          <w:rStyle w:val="StyleUnderline"/>
          <w:rFonts w:cstheme="minorHAnsi"/>
          <w:highlight w:val="green"/>
        </w:rPr>
        <w:t xml:space="preserve"> and more </w:t>
      </w:r>
      <w:r w:rsidRPr="00D82504">
        <w:rPr>
          <w:rStyle w:val="Emphasis"/>
          <w:rFonts w:cstheme="minorHAnsi"/>
          <w:highlight w:val="green"/>
        </w:rPr>
        <w:t>tech-savvy</w:t>
      </w:r>
      <w:r w:rsidRPr="00B11639">
        <w:rPr>
          <w:rStyle w:val="StyleUnderline"/>
          <w:rFonts w:cstheme="minorHAnsi"/>
        </w:rPr>
        <w:t xml:space="preserve">, </w:t>
      </w:r>
      <w:r w:rsidRPr="00D82504">
        <w:rPr>
          <w:rStyle w:val="StyleUnderline"/>
          <w:rFonts w:cstheme="minorHAnsi"/>
          <w:highlight w:val="green"/>
        </w:rPr>
        <w:t>it dematerializes,</w:t>
      </w:r>
      <w:r w:rsidRPr="00B11639">
        <w:rPr>
          <w:rStyle w:val="StyleUnderline"/>
          <w:rFonts w:cstheme="minorHAnsi"/>
        </w:rPr>
        <w:t xml:space="preserve"> </w:t>
      </w:r>
      <w:r w:rsidRPr="00B11639">
        <w:rPr>
          <w:rStyle w:val="Emphasis"/>
          <w:rFonts w:cstheme="minorHAnsi"/>
        </w:rPr>
        <w:t>decarbonizes</w:t>
      </w:r>
      <w:r w:rsidRPr="00B11639">
        <w:rPr>
          <w:rStyle w:val="StyleUnderline"/>
          <w:rFonts w:cstheme="minorHAnsi"/>
        </w:rPr>
        <w:t xml:space="preserve">, and densifies, sparing land and species." Economic </w:t>
      </w:r>
      <w:r w:rsidRPr="00D82504">
        <w:rPr>
          <w:rStyle w:val="Emphasis"/>
          <w:rFonts w:cstheme="minorHAnsi"/>
          <w:highlight w:val="green"/>
        </w:rPr>
        <w:t>growth</w:t>
      </w:r>
      <w:r w:rsidRPr="00D82504">
        <w:rPr>
          <w:rStyle w:val="StyleUnderline"/>
          <w:rFonts w:cstheme="minorHAnsi"/>
          <w:highlight w:val="green"/>
        </w:rPr>
        <w:t xml:space="preserve"> and </w:t>
      </w:r>
      <w:r w:rsidRPr="00D82504">
        <w:rPr>
          <w:rStyle w:val="Emphasis"/>
          <w:rFonts w:cstheme="minorHAnsi"/>
          <w:highlight w:val="green"/>
        </w:rPr>
        <w:t>technological</w:t>
      </w:r>
      <w:r w:rsidRPr="00B11639">
        <w:rPr>
          <w:rStyle w:val="Emphasis"/>
          <w:rFonts w:cstheme="minorHAnsi"/>
        </w:rPr>
        <w:t xml:space="preserve"> </w:t>
      </w:r>
      <w:r w:rsidRPr="00D82504">
        <w:rPr>
          <w:rStyle w:val="Emphasis"/>
          <w:rFonts w:cstheme="minorHAnsi"/>
          <w:highlight w:val="green"/>
        </w:rPr>
        <w:t>progress</w:t>
      </w:r>
      <w:r w:rsidRPr="00D82504">
        <w:rPr>
          <w:rStyle w:val="StyleUnderline"/>
          <w:rFonts w:cstheme="minorHAnsi"/>
          <w:highlight w:val="green"/>
        </w:rPr>
        <w:t xml:space="preserve"> are the solutions</w:t>
      </w:r>
      <w:r w:rsidRPr="00B11639">
        <w:rPr>
          <w:rStyle w:val="StyleUnderline"/>
          <w:rFonts w:cstheme="minorHAnsi"/>
        </w:rPr>
        <w:t xml:space="preserve"> not only </w:t>
      </w:r>
      <w:r w:rsidRPr="00D82504">
        <w:rPr>
          <w:rStyle w:val="StyleUnderline"/>
          <w:rFonts w:cstheme="minorHAnsi"/>
          <w:highlight w:val="green"/>
        </w:rPr>
        <w:t>to climate</w:t>
      </w:r>
      <w:r w:rsidRPr="00B11639">
        <w:rPr>
          <w:rFonts w:cstheme="minorHAnsi"/>
          <w:sz w:val="16"/>
        </w:rPr>
        <w:t xml:space="preserve"> </w:t>
      </w:r>
      <w:r w:rsidRPr="00540BEB">
        <w:rPr>
          <w:rFonts w:cstheme="minorHAnsi"/>
          <w:sz w:val="16"/>
        </w:rPr>
        <w:t xml:space="preserve">change </w:t>
      </w:r>
      <w:r w:rsidRPr="00D82504">
        <w:rPr>
          <w:rStyle w:val="StyleUnderline"/>
          <w:rFonts w:cstheme="minorHAnsi"/>
          <w:highlight w:val="green"/>
        </w:rPr>
        <w:t>but to</w:t>
      </w:r>
      <w:r w:rsidRPr="00B11639">
        <w:rPr>
          <w:rFonts w:cstheme="minorHAnsi"/>
          <w:sz w:val="16"/>
        </w:rPr>
        <w:t xml:space="preserve"> most of the </w:t>
      </w:r>
      <w:r w:rsidRPr="00540BEB">
        <w:rPr>
          <w:rStyle w:val="StyleUnderline"/>
          <w:rFonts w:cstheme="minorHAnsi"/>
        </w:rPr>
        <w:t>problems</w:t>
      </w:r>
      <w:r w:rsidRPr="00B11639">
        <w:rPr>
          <w:rFonts w:cstheme="minorHAnsi"/>
          <w:sz w:val="16"/>
        </w:rPr>
        <w:t xml:space="preserve"> that bedevil humanity. </w:t>
      </w:r>
      <w:r w:rsidRPr="00B11639">
        <w:rPr>
          <w:rStyle w:val="StyleUnderline"/>
          <w:rFonts w:cstheme="minorHAnsi"/>
        </w:rPr>
        <w:t>Boisvert</w:t>
      </w:r>
      <w:r w:rsidRPr="00B11639">
        <w:rPr>
          <w:rFonts w:cstheme="minorHAnsi"/>
          <w:sz w:val="16"/>
        </w:rPr>
        <w:t xml:space="preserve">, meanwhile, tackles and </w:t>
      </w:r>
      <w:r w:rsidRPr="00B11639">
        <w:rPr>
          <w:rStyle w:val="StyleUnderline"/>
          <w:rFonts w:cstheme="minorHAnsi"/>
        </w:rPr>
        <w:t xml:space="preserve">rebuts the </w:t>
      </w:r>
      <w:r w:rsidRPr="00D82504">
        <w:rPr>
          <w:rStyle w:val="Emphasis"/>
          <w:rFonts w:cstheme="minorHAnsi"/>
          <w:highlight w:val="green"/>
        </w:rPr>
        <w:t>apocalyptic prophecies</w:t>
      </w:r>
      <w:r w:rsidRPr="00B11639">
        <w:rPr>
          <w:rStyle w:val="StyleUnderline"/>
          <w:rFonts w:cstheme="minorHAnsi"/>
        </w:rPr>
        <w:t xml:space="preserve"> made by eco-pessimists</w:t>
      </w:r>
      <w:r w:rsidRPr="00B11639">
        <w:rPr>
          <w:rFonts w:cstheme="minorHAnsi"/>
          <w:sz w:val="16"/>
        </w:rPr>
        <w:t xml:space="preserve"> like Wallace-Wells, specifically </w:t>
      </w:r>
      <w:proofErr w:type="gramStart"/>
      <w:r w:rsidRPr="00B11639">
        <w:rPr>
          <w:rStyle w:val="StyleUnderline"/>
          <w:rFonts w:cstheme="minorHAnsi"/>
        </w:rPr>
        <w:t>with regard to</w:t>
      </w:r>
      <w:proofErr w:type="gramEnd"/>
      <w:r w:rsidRPr="00B11639">
        <w:rPr>
          <w:rStyle w:val="StyleUnderline"/>
          <w:rFonts w:cstheme="minorHAnsi"/>
        </w:rPr>
        <w:t xml:space="preserve"> food production</w:t>
      </w:r>
      <w:r w:rsidRPr="00B11639">
        <w:rPr>
          <w:rFonts w:cstheme="minorHAnsi"/>
          <w:sz w:val="16"/>
        </w:rPr>
        <w:t xml:space="preserve"> and </w:t>
      </w:r>
      <w:proofErr w:type="spellStart"/>
      <w:r w:rsidRPr="00B11639">
        <w:rPr>
          <w:rFonts w:cstheme="minorHAnsi"/>
          <w:sz w:val="16"/>
        </w:rPr>
        <w:t>availabilty</w:t>
      </w:r>
      <w:proofErr w:type="spellEnd"/>
      <w:r w:rsidRPr="00B11639">
        <w:rPr>
          <w:rFonts w:cstheme="minorHAnsi"/>
          <w:sz w:val="16"/>
        </w:rPr>
        <w:t xml:space="preserve">, </w:t>
      </w:r>
      <w:r w:rsidRPr="00B11639">
        <w:rPr>
          <w:rStyle w:val="StyleUnderline"/>
          <w:rFonts w:cstheme="minorHAnsi"/>
        </w:rPr>
        <w:t>water supplies, heat</w:t>
      </w:r>
      <w:r w:rsidRPr="00B11639">
        <w:rPr>
          <w:rFonts w:cstheme="minorHAnsi"/>
          <w:sz w:val="16"/>
        </w:rPr>
        <w:t xml:space="preserve"> waves, </w:t>
      </w:r>
      <w:r w:rsidRPr="00B11639">
        <w:rPr>
          <w:rStyle w:val="StyleUnderline"/>
          <w:rFonts w:cstheme="minorHAnsi"/>
        </w:rPr>
        <w:t>and rising seas</w:t>
      </w:r>
      <w:r w:rsidRPr="00B11639">
        <w:rPr>
          <w:rFonts w:cstheme="minorHAnsi"/>
          <w:sz w:val="16"/>
        </w:rPr>
        <w:t>.</w:t>
      </w:r>
      <w:r w:rsidRPr="00B11639">
        <w:rPr>
          <w:rStyle w:val="StyleUnderline"/>
          <w:rFonts w:cstheme="minorHAnsi"/>
        </w:rPr>
        <w:t xml:space="preserve"> </w:t>
      </w:r>
      <w:r w:rsidRPr="00B11639">
        <w:rPr>
          <w:rFonts w:cstheme="minorHAnsi"/>
          <w:sz w:val="16"/>
        </w:rPr>
        <w:t xml:space="preserve">"No, </w:t>
      </w:r>
      <w:r w:rsidRPr="00B11639">
        <w:rPr>
          <w:rStyle w:val="StyleUnderline"/>
          <w:rFonts w:cstheme="minorHAnsi"/>
        </w:rPr>
        <w:t xml:space="preserve">this </w:t>
      </w:r>
      <w:r w:rsidRPr="00B11639">
        <w:rPr>
          <w:rStyle w:val="Emphasis"/>
          <w:rFonts w:cstheme="minorHAnsi"/>
        </w:rPr>
        <w:t>isn't</w:t>
      </w:r>
      <w:r w:rsidRPr="00B11639">
        <w:rPr>
          <w:rFonts w:cstheme="minorHAnsi"/>
          <w:sz w:val="16"/>
        </w:rPr>
        <w:t xml:space="preserve"> a </w:t>
      </w:r>
      <w:r w:rsidRPr="00B11639">
        <w:rPr>
          <w:rStyle w:val="Emphasis"/>
          <w:rFonts w:cstheme="minorHAnsi"/>
        </w:rPr>
        <w:t>denialist</w:t>
      </w:r>
      <w:r w:rsidRPr="00B11639">
        <w:rPr>
          <w:rFonts w:cstheme="minorHAnsi"/>
          <w:sz w:val="16"/>
        </w:rPr>
        <w:t xml:space="preserve"> screed," Boisvert writes. </w:t>
      </w:r>
      <w:r w:rsidRPr="00B11639">
        <w:rPr>
          <w:rStyle w:val="StyleUnderline"/>
          <w:rFonts w:cstheme="minorHAnsi"/>
        </w:rPr>
        <w:t>"</w:t>
      </w:r>
      <w:r w:rsidRPr="00540BEB">
        <w:rPr>
          <w:rStyle w:val="StyleUnderline"/>
          <w:rFonts w:cstheme="minorHAnsi"/>
        </w:rPr>
        <w:t>Human</w:t>
      </w:r>
      <w:r w:rsidRPr="00B11639">
        <w:rPr>
          <w:rFonts w:cstheme="minorHAnsi"/>
          <w:sz w:val="16"/>
        </w:rPr>
        <w:t xml:space="preserve"> greenhouse </w:t>
      </w:r>
      <w:r w:rsidRPr="00D82504">
        <w:rPr>
          <w:rStyle w:val="StyleUnderline"/>
          <w:rFonts w:cstheme="minorHAnsi"/>
          <w:highlight w:val="green"/>
        </w:rPr>
        <w:t>emissions will warm the planet</w:t>
      </w:r>
      <w:r w:rsidRPr="00B11639">
        <w:rPr>
          <w:rFonts w:cstheme="minorHAnsi"/>
          <w:sz w:val="16"/>
        </w:rPr>
        <w:t xml:space="preserve">, raise the seas and </w:t>
      </w:r>
      <w:r w:rsidRPr="00B11639">
        <w:rPr>
          <w:rStyle w:val="StyleUnderline"/>
          <w:rFonts w:cstheme="minorHAnsi"/>
        </w:rPr>
        <w:t>derange</w:t>
      </w:r>
      <w:r w:rsidRPr="00B11639">
        <w:rPr>
          <w:rFonts w:cstheme="minorHAnsi"/>
          <w:sz w:val="16"/>
        </w:rPr>
        <w:t xml:space="preserve"> the </w:t>
      </w:r>
      <w:r w:rsidRPr="00B11639">
        <w:rPr>
          <w:rStyle w:val="StyleUnderline"/>
          <w:rFonts w:cstheme="minorHAnsi"/>
        </w:rPr>
        <w:t>weather, and</w:t>
      </w:r>
      <w:r w:rsidRPr="00B11639">
        <w:rPr>
          <w:rFonts w:cstheme="minorHAnsi"/>
          <w:sz w:val="16"/>
        </w:rPr>
        <w:t xml:space="preserve"> the resulting heat, flood and drought will </w:t>
      </w:r>
      <w:r w:rsidRPr="00B11639">
        <w:rPr>
          <w:rStyle w:val="StyleUnderline"/>
          <w:rFonts w:cstheme="minorHAnsi"/>
        </w:rPr>
        <w:t>be cataclysmic</w:t>
      </w:r>
      <w:r w:rsidRPr="00B11639">
        <w:rPr>
          <w:rFonts w:cstheme="minorHAnsi"/>
          <w:sz w:val="16"/>
        </w:rPr>
        <w:t>. Cataclysmic—</w:t>
      </w:r>
      <w:r w:rsidRPr="00D82504">
        <w:rPr>
          <w:rStyle w:val="StyleUnderline"/>
          <w:rFonts w:cstheme="minorHAnsi"/>
          <w:highlight w:val="green"/>
        </w:rPr>
        <w:t xml:space="preserve">but </w:t>
      </w:r>
      <w:r w:rsidRPr="00D82504">
        <w:rPr>
          <w:rStyle w:val="Emphasis"/>
          <w:rFonts w:cstheme="minorHAnsi"/>
          <w:highlight w:val="green"/>
        </w:rPr>
        <w:t>not apocalyptic</w:t>
      </w:r>
      <w:r w:rsidRPr="00B11639">
        <w:rPr>
          <w:rStyle w:val="StyleUnderline"/>
          <w:rFonts w:cstheme="minorHAnsi"/>
        </w:rPr>
        <w:t>. While</w:t>
      </w:r>
      <w:r w:rsidRPr="00B11639">
        <w:rPr>
          <w:rFonts w:cstheme="minorHAnsi"/>
          <w:sz w:val="16"/>
        </w:rPr>
        <w:t xml:space="preserve"> the </w:t>
      </w:r>
      <w:r w:rsidRPr="00B11639">
        <w:rPr>
          <w:rStyle w:val="StyleUnderline"/>
          <w:rFonts w:cstheme="minorHAnsi"/>
        </w:rPr>
        <w:t>climate upheaval will be large, the consequences for</w:t>
      </w:r>
      <w:r w:rsidRPr="00B11639">
        <w:rPr>
          <w:rFonts w:cstheme="minorHAnsi"/>
          <w:sz w:val="16"/>
        </w:rPr>
        <w:t xml:space="preserve"> human </w:t>
      </w:r>
      <w:r w:rsidRPr="00B11639">
        <w:rPr>
          <w:rStyle w:val="StyleUnderline"/>
          <w:rFonts w:cstheme="minorHAnsi"/>
        </w:rPr>
        <w:t>well-being will be small</w:t>
      </w:r>
      <w:r w:rsidRPr="00B11639">
        <w:rPr>
          <w:rFonts w:cstheme="minorHAnsi"/>
          <w:sz w:val="16"/>
        </w:rPr>
        <w:t xml:space="preserve">. Looked at </w:t>
      </w:r>
      <w:r w:rsidRPr="00B11639">
        <w:rPr>
          <w:rStyle w:val="StyleUnderline"/>
          <w:rFonts w:cstheme="minorHAnsi"/>
        </w:rPr>
        <w:t xml:space="preserve">in the </w:t>
      </w:r>
      <w:r w:rsidRPr="00B11639">
        <w:rPr>
          <w:rStyle w:val="Emphasis"/>
          <w:rFonts w:cstheme="minorHAnsi"/>
        </w:rPr>
        <w:t>broader context</w:t>
      </w:r>
      <w:r w:rsidRPr="00B11639">
        <w:rPr>
          <w:rStyle w:val="StyleUnderline"/>
          <w:rFonts w:cstheme="minorHAnsi"/>
        </w:rPr>
        <w:t xml:space="preserve"> of economic development, </w:t>
      </w:r>
      <w:r w:rsidRPr="00D82504">
        <w:rPr>
          <w:rStyle w:val="StyleUnderline"/>
          <w:rFonts w:cstheme="minorHAnsi"/>
          <w:highlight w:val="green"/>
        </w:rPr>
        <w:t xml:space="preserve">climate change will </w:t>
      </w:r>
      <w:r w:rsidRPr="00D82504">
        <w:rPr>
          <w:rStyle w:val="Emphasis"/>
          <w:rFonts w:cstheme="minorHAnsi"/>
          <w:highlight w:val="green"/>
        </w:rPr>
        <w:t>barely slow</w:t>
      </w:r>
      <w:r w:rsidRPr="00D82504">
        <w:rPr>
          <w:rStyle w:val="StyleUnderline"/>
          <w:rFonts w:cstheme="minorHAnsi"/>
          <w:highlight w:val="green"/>
        </w:rPr>
        <w:t xml:space="preserve"> our progress</w:t>
      </w:r>
      <w:r w:rsidRPr="00B11639">
        <w:rPr>
          <w:rFonts w:cstheme="minorHAnsi"/>
          <w:sz w:val="16"/>
        </w:rPr>
        <w:t xml:space="preserve"> in the effort </w:t>
      </w:r>
      <w:r w:rsidRPr="00D82504">
        <w:rPr>
          <w:rStyle w:val="StyleUnderline"/>
          <w:rFonts w:cstheme="minorHAnsi"/>
          <w:highlight w:val="green"/>
        </w:rPr>
        <w:t xml:space="preserve">to raise </w:t>
      </w:r>
      <w:r w:rsidRPr="00D82504">
        <w:rPr>
          <w:rStyle w:val="Emphasis"/>
          <w:rFonts w:cstheme="minorHAnsi"/>
          <w:highlight w:val="green"/>
        </w:rPr>
        <w:t>living standards</w:t>
      </w:r>
      <w:r w:rsidRPr="00B11639">
        <w:rPr>
          <w:rStyle w:val="StyleUnderline"/>
          <w:rFonts w:cstheme="minorHAnsi"/>
        </w:rPr>
        <w:t>."</w:t>
      </w:r>
      <w:r w:rsidRPr="00B11639">
        <w:rPr>
          <w:rFonts w:cstheme="minorHAnsi"/>
          <w:sz w:val="16"/>
        </w:rPr>
        <w:t xml:space="preserve"> Boisvert proceeds to show how </w:t>
      </w:r>
      <w:r w:rsidRPr="00B11639">
        <w:rPr>
          <w:rStyle w:val="StyleUnderline"/>
          <w:rFonts w:cstheme="minorHAnsi"/>
        </w:rPr>
        <w:t xml:space="preserve">a series of </w:t>
      </w:r>
      <w:r w:rsidRPr="00540BEB">
        <w:rPr>
          <w:rStyle w:val="StyleUnderline"/>
          <w:rFonts w:cstheme="minorHAnsi"/>
        </w:rPr>
        <w:t>technologies</w:t>
      </w:r>
      <w:r w:rsidRPr="00B11639">
        <w:rPr>
          <w:rStyle w:val="StyleUnderline"/>
          <w:rFonts w:cstheme="minorHAnsi"/>
        </w:rPr>
        <w:t>—</w:t>
      </w:r>
      <w:r w:rsidRPr="00D82504">
        <w:rPr>
          <w:rStyle w:val="Emphasis"/>
          <w:rFonts w:cstheme="minorHAnsi"/>
          <w:highlight w:val="green"/>
        </w:rPr>
        <w:t>drought-resistant</w:t>
      </w:r>
      <w:r w:rsidRPr="00D82504">
        <w:rPr>
          <w:rStyle w:val="StyleUnderline"/>
          <w:rFonts w:cstheme="minorHAnsi"/>
          <w:highlight w:val="green"/>
        </w:rPr>
        <w:t xml:space="preserve"> crops,</w:t>
      </w:r>
      <w:r w:rsidRPr="00B11639">
        <w:rPr>
          <w:rStyle w:val="StyleUnderline"/>
          <w:rFonts w:cstheme="minorHAnsi"/>
        </w:rPr>
        <w:t xml:space="preserve"> </w:t>
      </w:r>
      <w:r w:rsidRPr="00D82504">
        <w:rPr>
          <w:rStyle w:val="StyleUnderline"/>
          <w:rFonts w:cstheme="minorHAnsi"/>
          <w:highlight w:val="green"/>
        </w:rPr>
        <w:t xml:space="preserve">cheap </w:t>
      </w:r>
      <w:r w:rsidRPr="00D82504">
        <w:rPr>
          <w:rStyle w:val="Emphasis"/>
          <w:rFonts w:cstheme="minorHAnsi"/>
          <w:highlight w:val="green"/>
        </w:rPr>
        <w:t>desalination</w:t>
      </w:r>
      <w:r w:rsidRPr="00B11639">
        <w:rPr>
          <w:rStyle w:val="StyleUnderline"/>
          <w:rFonts w:cstheme="minorHAnsi"/>
        </w:rPr>
        <w:t>, widespread</w:t>
      </w:r>
      <w:r w:rsidRPr="00B11639">
        <w:rPr>
          <w:rFonts w:cstheme="minorHAnsi"/>
          <w:sz w:val="16"/>
        </w:rPr>
        <w:t xml:space="preserve"> adoption of air-</w:t>
      </w:r>
      <w:r w:rsidRPr="00540BEB">
        <w:rPr>
          <w:rStyle w:val="StyleUnderline"/>
          <w:rFonts w:cstheme="minorHAnsi"/>
        </w:rPr>
        <w:t xml:space="preserve">conditioning, </w:t>
      </w:r>
      <w:r w:rsidRPr="00D82504">
        <w:rPr>
          <w:rStyle w:val="StyleUnderline"/>
          <w:rFonts w:cstheme="minorHAnsi"/>
          <w:highlight w:val="green"/>
        </w:rPr>
        <w:t>modern construction</w:t>
      </w:r>
      <w:r w:rsidRPr="00B11639">
        <w:rPr>
          <w:rFonts w:cstheme="minorHAnsi"/>
          <w:sz w:val="16"/>
        </w:rPr>
        <w:t xml:space="preserve"> techniques—</w:t>
      </w:r>
      <w:r w:rsidRPr="00B11639">
        <w:rPr>
          <w:rStyle w:val="StyleUnderline"/>
          <w:rFonts w:cstheme="minorHAnsi"/>
        </w:rPr>
        <w:t xml:space="preserve">will ameliorate and </w:t>
      </w:r>
      <w:r w:rsidRPr="00D82504">
        <w:rPr>
          <w:rStyle w:val="Emphasis"/>
          <w:rFonts w:cstheme="minorHAnsi"/>
          <w:highlight w:val="green"/>
        </w:rPr>
        <w:t>overcome the problems</w:t>
      </w:r>
      <w:r w:rsidRPr="00B11639">
        <w:rPr>
          <w:rStyle w:val="StyleUnderline"/>
          <w:rFonts w:cstheme="minorHAnsi"/>
        </w:rPr>
        <w:t xml:space="preserve"> caused by</w:t>
      </w:r>
      <w:r w:rsidRPr="00B11639">
        <w:rPr>
          <w:rFonts w:cstheme="minorHAnsi"/>
          <w:sz w:val="16"/>
        </w:rPr>
        <w:t xml:space="preserve"> rising </w:t>
      </w:r>
      <w:r w:rsidRPr="00B11639">
        <w:rPr>
          <w:rStyle w:val="StyleUnderline"/>
          <w:rFonts w:cstheme="minorHAnsi"/>
        </w:rPr>
        <w:t>temperatures. He is entirely correct when he notes, "The most inexorable feature of</w:t>
      </w:r>
      <w:r w:rsidRPr="00B11639">
        <w:rPr>
          <w:rFonts w:cstheme="minorHAnsi"/>
          <w:sz w:val="16"/>
        </w:rPr>
        <w:t xml:space="preserve"> climate-change </w:t>
      </w:r>
      <w:r w:rsidRPr="00B11639">
        <w:rPr>
          <w:rStyle w:val="Emphasis"/>
          <w:rFonts w:cstheme="minorHAnsi"/>
        </w:rPr>
        <w:t>modeling</w:t>
      </w:r>
      <w:r w:rsidRPr="00B11639">
        <w:rPr>
          <w:rStyle w:val="StyleUnderline"/>
          <w:rFonts w:cstheme="minorHAnsi"/>
        </w:rPr>
        <w:t xml:space="preserve"> isn't the</w:t>
      </w:r>
      <w:r w:rsidRPr="00B11639">
        <w:rPr>
          <w:rFonts w:cstheme="minorHAnsi"/>
          <w:sz w:val="16"/>
        </w:rPr>
        <w:t xml:space="preserve"> advance of the </w:t>
      </w:r>
      <w:r w:rsidRPr="00B11639">
        <w:rPr>
          <w:rStyle w:val="StyleUnderline"/>
          <w:rFonts w:cstheme="minorHAnsi"/>
        </w:rPr>
        <w:t xml:space="preserve">sea but the </w:t>
      </w:r>
      <w:r w:rsidRPr="00B11639">
        <w:rPr>
          <w:rStyle w:val="Emphasis"/>
          <w:rFonts w:cstheme="minorHAnsi"/>
        </w:rPr>
        <w:t>steady economic growth</w:t>
      </w:r>
      <w:r w:rsidRPr="00B11639">
        <w:rPr>
          <w:rStyle w:val="StyleUnderline"/>
          <w:rFonts w:cstheme="minorHAnsi"/>
        </w:rPr>
        <w:t xml:space="preserve"> that will make life better despite</w:t>
      </w:r>
      <w:r w:rsidRPr="00B11639">
        <w:rPr>
          <w:rFonts w:cstheme="minorHAnsi"/>
          <w:sz w:val="16"/>
        </w:rPr>
        <w:t xml:space="preserve"> global </w:t>
      </w:r>
      <w:r w:rsidRPr="00B11639">
        <w:rPr>
          <w:rStyle w:val="StyleUnderline"/>
          <w:rFonts w:cstheme="minorHAnsi"/>
        </w:rPr>
        <w:t>warming."</w:t>
      </w:r>
      <w:r w:rsidRPr="00B11639">
        <w:rPr>
          <w:rFonts w:cstheme="minorHAnsi"/>
          <w:sz w:val="16"/>
        </w:rPr>
        <w:t xml:space="preserve"> Horgan, Pinker, and Boisvert are all essentially endorsing what I have called </w:t>
      </w:r>
      <w:r w:rsidRPr="00B11639">
        <w:rPr>
          <w:rStyle w:val="StyleUnderline"/>
          <w:rFonts w:cstheme="minorHAnsi"/>
        </w:rPr>
        <w:t xml:space="preserve">"the </w:t>
      </w:r>
      <w:r w:rsidRPr="00B11639">
        <w:rPr>
          <w:rStyle w:val="Emphasis"/>
          <w:rFonts w:cstheme="minorHAnsi"/>
        </w:rPr>
        <w:t>progress solution</w:t>
      </w:r>
      <w:r w:rsidRPr="00B11639">
        <w:rPr>
          <w:rStyle w:val="StyleUnderline"/>
          <w:rFonts w:cstheme="minorHAnsi"/>
        </w:rPr>
        <w:t>" to climate change</w:t>
      </w:r>
      <w:r w:rsidRPr="00B11639">
        <w:rPr>
          <w:rFonts w:cstheme="minorHAnsi"/>
          <w:sz w:val="16"/>
        </w:rPr>
        <w:t xml:space="preserve">. As I wrote in 2009, </w:t>
      </w:r>
      <w:r w:rsidRPr="00B11639">
        <w:rPr>
          <w:rStyle w:val="StyleUnderline"/>
          <w:rFonts w:cstheme="minorHAnsi"/>
        </w:rPr>
        <w:t>"It is</w:t>
      </w:r>
      <w:r w:rsidRPr="00B11639">
        <w:rPr>
          <w:rFonts w:cstheme="minorHAnsi"/>
          <w:sz w:val="16"/>
        </w:rPr>
        <w:t xml:space="preserve"> surely </w:t>
      </w:r>
      <w:r w:rsidRPr="00B11639">
        <w:rPr>
          <w:rStyle w:val="StyleUnderline"/>
          <w:rFonts w:cstheme="minorHAnsi"/>
        </w:rPr>
        <w:t>not unreasonable</w:t>
      </w:r>
      <w:r w:rsidRPr="00B11639">
        <w:rPr>
          <w:rFonts w:cstheme="minorHAnsi"/>
          <w:sz w:val="16"/>
        </w:rPr>
        <w:t xml:space="preserve"> to argue </w:t>
      </w:r>
      <w:r w:rsidRPr="00B11639">
        <w:rPr>
          <w:rStyle w:val="StyleUnderline"/>
          <w:rFonts w:cstheme="minorHAnsi"/>
        </w:rPr>
        <w:t xml:space="preserve">that if one wants to help future generations deal with climate change, the </w:t>
      </w:r>
      <w:r w:rsidRPr="00D82504">
        <w:rPr>
          <w:rStyle w:val="StyleUnderline"/>
          <w:rFonts w:cstheme="minorHAnsi"/>
          <w:highlight w:val="green"/>
        </w:rPr>
        <w:t>best policies would b</w:t>
      </w:r>
      <w:r w:rsidRPr="00B11639">
        <w:rPr>
          <w:rStyle w:val="StyleUnderline"/>
          <w:rFonts w:cstheme="minorHAnsi"/>
        </w:rPr>
        <w:t>e</w:t>
      </w:r>
      <w:r w:rsidRPr="00B11639">
        <w:rPr>
          <w:rFonts w:cstheme="minorHAnsi"/>
          <w:sz w:val="16"/>
        </w:rPr>
        <w:t xml:space="preserve"> those that encourage </w:t>
      </w:r>
      <w:r w:rsidRPr="00D82504">
        <w:rPr>
          <w:rStyle w:val="StyleUnderline"/>
          <w:rFonts w:cstheme="minorHAnsi"/>
          <w:highlight w:val="green"/>
        </w:rPr>
        <w:t xml:space="preserve">rapid </w:t>
      </w:r>
      <w:r w:rsidRPr="00D82504">
        <w:rPr>
          <w:rStyle w:val="Emphasis"/>
          <w:rFonts w:cstheme="minorHAnsi"/>
          <w:highlight w:val="green"/>
        </w:rPr>
        <w:t>economic growth</w:t>
      </w:r>
      <w:r w:rsidRPr="00B11639">
        <w:rPr>
          <w:rStyle w:val="StyleUnderline"/>
          <w:rFonts w:cstheme="minorHAnsi"/>
        </w:rPr>
        <w:t>. This would endow</w:t>
      </w:r>
      <w:r w:rsidRPr="00B11639">
        <w:rPr>
          <w:rFonts w:cstheme="minorHAnsi"/>
          <w:sz w:val="16"/>
        </w:rPr>
        <w:t xml:space="preserve"> future </w:t>
      </w:r>
      <w:r w:rsidRPr="00B11639">
        <w:rPr>
          <w:rStyle w:val="StyleUnderline"/>
          <w:rFonts w:cstheme="minorHAnsi"/>
        </w:rPr>
        <w:t>generations with</w:t>
      </w:r>
      <w:r w:rsidRPr="00B11639">
        <w:rPr>
          <w:rFonts w:cstheme="minorHAnsi"/>
          <w:sz w:val="16"/>
        </w:rPr>
        <w:t xml:space="preserve"> the </w:t>
      </w:r>
      <w:r w:rsidRPr="00B11639">
        <w:rPr>
          <w:rStyle w:val="StyleUnderline"/>
          <w:rFonts w:cstheme="minorHAnsi"/>
        </w:rPr>
        <w:t xml:space="preserve">wealth and </w:t>
      </w:r>
      <w:r w:rsidRPr="00B11639">
        <w:rPr>
          <w:rStyle w:val="Emphasis"/>
          <w:rFonts w:cstheme="minorHAnsi"/>
        </w:rPr>
        <w:t>superior technologies</w:t>
      </w:r>
      <w:r w:rsidRPr="00B11639">
        <w:rPr>
          <w:rFonts w:cstheme="minorHAnsi"/>
          <w:sz w:val="16"/>
        </w:rPr>
        <w:t xml:space="preserve"> that could be used </w:t>
      </w:r>
      <w:r w:rsidRPr="00B11639">
        <w:rPr>
          <w:rStyle w:val="StyleUnderline"/>
          <w:rFonts w:cstheme="minorHAnsi"/>
        </w:rPr>
        <w:t>to handle whatever comes at them including climate change."</w:t>
      </w:r>
      <w:r w:rsidRPr="00B11639">
        <w:rPr>
          <w:rFonts w:cstheme="minorHAnsi"/>
          <w:sz w:val="16"/>
        </w:rPr>
        <w:t xml:space="preserve"> Six years later I added that that </w:t>
      </w:r>
      <w:r w:rsidRPr="00B11639">
        <w:rPr>
          <w:rStyle w:val="StyleUnderline"/>
          <w:rFonts w:cstheme="minorHAnsi"/>
        </w:rPr>
        <w:t xml:space="preserve">"richer is more </w:t>
      </w:r>
      <w:r w:rsidRPr="00B11639">
        <w:rPr>
          <w:rStyle w:val="Emphasis"/>
          <w:rFonts w:cstheme="minorHAnsi"/>
        </w:rPr>
        <w:t>climate-friendly</w:t>
      </w:r>
      <w:r w:rsidRPr="00B11639">
        <w:rPr>
          <w:rStyle w:val="StyleUnderline"/>
          <w:rFonts w:cstheme="minorHAnsi"/>
        </w:rPr>
        <w:t xml:space="preserve">, especially for </w:t>
      </w:r>
      <w:r w:rsidRPr="00B11639">
        <w:rPr>
          <w:rStyle w:val="Emphasis"/>
          <w:rFonts w:cstheme="minorHAnsi"/>
        </w:rPr>
        <w:t>developing countries</w:t>
      </w:r>
      <w:r w:rsidRPr="00B11639">
        <w:rPr>
          <w:rFonts w:cstheme="minorHAnsi"/>
          <w:sz w:val="16"/>
        </w:rPr>
        <w:t xml:space="preserve">. Why? Because </w:t>
      </w:r>
      <w:r w:rsidRPr="00D82504">
        <w:rPr>
          <w:rStyle w:val="StyleUnderline"/>
          <w:rFonts w:cstheme="minorHAnsi"/>
          <w:highlight w:val="green"/>
        </w:rPr>
        <w:t xml:space="preserve">faster growth means </w:t>
      </w:r>
      <w:r w:rsidRPr="00D82504">
        <w:rPr>
          <w:rStyle w:val="Emphasis"/>
          <w:rFonts w:cstheme="minorHAnsi"/>
          <w:highlight w:val="green"/>
        </w:rPr>
        <w:t>higher incomes</w:t>
      </w:r>
      <w:r w:rsidRPr="00B11639">
        <w:rPr>
          <w:rStyle w:val="StyleUnderline"/>
          <w:rFonts w:cstheme="minorHAnsi"/>
        </w:rPr>
        <w:t>, which correlate with lower population growth</w:t>
      </w:r>
      <w:r w:rsidRPr="00B11639">
        <w:rPr>
          <w:rFonts w:cstheme="minorHAnsi"/>
          <w:sz w:val="16"/>
        </w:rPr>
        <w:t xml:space="preserve">. Greater </w:t>
      </w:r>
      <w:r w:rsidRPr="00540BEB">
        <w:rPr>
          <w:rStyle w:val="StyleUnderline"/>
          <w:rFonts w:cstheme="minorHAnsi"/>
        </w:rPr>
        <w:t>wealth</w:t>
      </w:r>
      <w:r w:rsidRPr="00B11639">
        <w:rPr>
          <w:rStyle w:val="StyleUnderline"/>
          <w:rFonts w:cstheme="minorHAnsi"/>
        </w:rPr>
        <w:t xml:space="preserve"> also means</w:t>
      </w:r>
      <w:r w:rsidRPr="00B11639">
        <w:rPr>
          <w:rFonts w:cstheme="minorHAnsi"/>
          <w:sz w:val="16"/>
        </w:rPr>
        <w:t xml:space="preserve"> higher </w:t>
      </w:r>
      <w:r w:rsidRPr="00D82504">
        <w:rPr>
          <w:rStyle w:val="Emphasis"/>
          <w:rFonts w:cstheme="minorHAnsi"/>
          <w:highlight w:val="green"/>
        </w:rPr>
        <w:t>agr</w:t>
      </w:r>
      <w:r w:rsidRPr="00540BEB">
        <w:rPr>
          <w:rStyle w:val="Emphasis"/>
          <w:rFonts w:cstheme="minorHAnsi"/>
        </w:rPr>
        <w:t xml:space="preserve">icultural </w:t>
      </w:r>
      <w:r w:rsidRPr="00D82504">
        <w:rPr>
          <w:rStyle w:val="Emphasis"/>
          <w:rFonts w:cstheme="minorHAnsi"/>
          <w:highlight w:val="green"/>
        </w:rPr>
        <w:t>productivity</w:t>
      </w:r>
      <w:r w:rsidRPr="00B11639">
        <w:rPr>
          <w:rStyle w:val="StyleUnderline"/>
          <w:rFonts w:cstheme="minorHAnsi"/>
        </w:rPr>
        <w:t>, freeing up land for forests to grow as well as</w:t>
      </w:r>
      <w:r w:rsidRPr="00B11639">
        <w:rPr>
          <w:rFonts w:cstheme="minorHAnsi"/>
          <w:sz w:val="16"/>
        </w:rPr>
        <w:t xml:space="preserve"> speedier </w:t>
      </w:r>
      <w:r w:rsidRPr="00B11639">
        <w:rPr>
          <w:rStyle w:val="StyleUnderline"/>
          <w:rFonts w:cstheme="minorHAnsi"/>
        </w:rPr>
        <w:t>progress toward</w:t>
      </w:r>
      <w:r w:rsidRPr="00B11639">
        <w:rPr>
          <w:rFonts w:cstheme="minorHAnsi"/>
          <w:sz w:val="16"/>
        </w:rPr>
        <w:t xml:space="preserve"> developing and </w:t>
      </w:r>
      <w:r w:rsidRPr="00B11639">
        <w:rPr>
          <w:rStyle w:val="StyleUnderline"/>
          <w:rFonts w:cstheme="minorHAnsi"/>
        </w:rPr>
        <w:t xml:space="preserve">deploying cheaper </w:t>
      </w:r>
      <w:r w:rsidRPr="00B11639">
        <w:rPr>
          <w:rStyle w:val="Emphasis"/>
          <w:rFonts w:cstheme="minorHAnsi"/>
        </w:rPr>
        <w:t>non–fossil fuel</w:t>
      </w:r>
      <w:r w:rsidRPr="00B11639">
        <w:rPr>
          <w:rStyle w:val="StyleUnderline"/>
          <w:rFonts w:cstheme="minorHAnsi"/>
        </w:rPr>
        <w:t xml:space="preserve"> energy technologies. These trends</w:t>
      </w:r>
      <w:r w:rsidRPr="00B11639">
        <w:rPr>
          <w:rFonts w:cstheme="minorHAnsi"/>
          <w:sz w:val="16"/>
        </w:rPr>
        <w:t xml:space="preserve"> can </w:t>
      </w:r>
      <w:r w:rsidRPr="00B11639">
        <w:rPr>
          <w:rStyle w:val="StyleUnderline"/>
          <w:rFonts w:cstheme="minorHAnsi"/>
        </w:rPr>
        <w:t xml:space="preserve">act </w:t>
      </w:r>
      <w:r w:rsidRPr="00B11639">
        <w:rPr>
          <w:rStyle w:val="Emphasis"/>
          <w:rFonts w:cstheme="minorHAnsi"/>
        </w:rPr>
        <w:t>synergistically</w:t>
      </w:r>
      <w:r w:rsidRPr="00B11639">
        <w:rPr>
          <w:rStyle w:val="StyleUnderline"/>
          <w:rFonts w:cstheme="minorHAnsi"/>
        </w:rPr>
        <w:t xml:space="preserve"> to ameliorate</w:t>
      </w:r>
      <w:r w:rsidRPr="00B11639">
        <w:rPr>
          <w:rFonts w:cstheme="minorHAnsi"/>
          <w:sz w:val="16"/>
        </w:rPr>
        <w:t xml:space="preserve"> man-made </w:t>
      </w:r>
      <w:r w:rsidRPr="00B11639">
        <w:rPr>
          <w:rStyle w:val="StyleUnderline"/>
          <w:rFonts w:cstheme="minorHAnsi"/>
        </w:rPr>
        <w:t>climate change."</w:t>
      </w:r>
      <w:r w:rsidRPr="00B11639">
        <w:rPr>
          <w:rFonts w:cstheme="minorHAnsi"/>
          <w:sz w:val="16"/>
        </w:rPr>
        <w:t xml:space="preserve"> Horgan concludes, </w:t>
      </w:r>
      <w:r w:rsidRPr="00B11639">
        <w:rPr>
          <w:rStyle w:val="StyleUnderline"/>
          <w:rFonts w:cstheme="minorHAnsi"/>
        </w:rPr>
        <w:t>"Greens fear</w:t>
      </w:r>
      <w:r w:rsidRPr="00B11639">
        <w:rPr>
          <w:rFonts w:cstheme="minorHAnsi"/>
          <w:sz w:val="16"/>
        </w:rPr>
        <w:t xml:space="preserve"> that </w:t>
      </w:r>
      <w:r w:rsidRPr="00B11639">
        <w:rPr>
          <w:rStyle w:val="StyleUnderline"/>
          <w:rFonts w:cstheme="minorHAnsi"/>
        </w:rPr>
        <w:t>optimism will foster complacency</w:t>
      </w:r>
      <w:r w:rsidRPr="00B11639">
        <w:rPr>
          <w:rFonts w:cstheme="minorHAnsi"/>
          <w:sz w:val="16"/>
        </w:rPr>
        <w:t xml:space="preserve"> and hence undermine activism. </w:t>
      </w:r>
      <w:r w:rsidRPr="00B11639">
        <w:rPr>
          <w:rStyle w:val="StyleUnderline"/>
          <w:rFonts w:cstheme="minorHAnsi"/>
        </w:rPr>
        <w:t>But I find</w:t>
      </w:r>
      <w:r w:rsidRPr="00B11639">
        <w:rPr>
          <w:rFonts w:cstheme="minorHAnsi"/>
          <w:sz w:val="16"/>
        </w:rPr>
        <w:t xml:space="preserve"> the </w:t>
      </w:r>
      <w:r w:rsidRPr="00B11639">
        <w:rPr>
          <w:rStyle w:val="StyleUnderline"/>
          <w:rFonts w:cstheme="minorHAnsi"/>
        </w:rPr>
        <w:t>essays</w:t>
      </w:r>
      <w:r w:rsidRPr="00B11639">
        <w:rPr>
          <w:rFonts w:cstheme="minorHAnsi"/>
          <w:sz w:val="16"/>
        </w:rPr>
        <w:t xml:space="preserve"> of Pinker and Boisvert </w:t>
      </w:r>
      <w:r w:rsidRPr="00B11639">
        <w:rPr>
          <w:rStyle w:val="Emphasis"/>
          <w:rFonts w:cstheme="minorHAnsi"/>
        </w:rPr>
        <w:t>inspiring</w:t>
      </w:r>
      <w:r w:rsidRPr="00B11639">
        <w:rPr>
          <w:rStyle w:val="StyleUnderline"/>
          <w:rFonts w:cstheme="minorHAnsi"/>
        </w:rPr>
        <w:t>, not enervating</w:t>
      </w:r>
      <w:proofErr w:type="gramStart"/>
      <w:r w:rsidRPr="00B11639">
        <w:rPr>
          <w:rFonts w:cstheme="minorHAnsi"/>
          <w:sz w:val="16"/>
        </w:rPr>
        <w:t>….These</w:t>
      </w:r>
      <w:proofErr w:type="gramEnd"/>
      <w:r w:rsidRPr="00B11639">
        <w:rPr>
          <w:rFonts w:cstheme="minorHAnsi"/>
          <w:sz w:val="16"/>
        </w:rPr>
        <w:t xml:space="preserve"> days, </w:t>
      </w:r>
      <w:r w:rsidRPr="00B11639">
        <w:rPr>
          <w:rStyle w:val="StyleUnderline"/>
          <w:rFonts w:cstheme="minorHAnsi"/>
        </w:rPr>
        <w:t xml:space="preserve">despair is a </w:t>
      </w:r>
      <w:r w:rsidRPr="00B11639">
        <w:rPr>
          <w:rStyle w:val="Emphasis"/>
          <w:rFonts w:cstheme="minorHAnsi"/>
        </w:rPr>
        <w:t>bigger problem</w:t>
      </w:r>
      <w:r w:rsidRPr="00B11639">
        <w:rPr>
          <w:rStyle w:val="StyleUnderline"/>
          <w:rFonts w:cstheme="minorHAnsi"/>
        </w:rPr>
        <w:t xml:space="preserve"> than optimism." Counseling despair has </w:t>
      </w:r>
      <w:r w:rsidRPr="00B11639">
        <w:rPr>
          <w:rStyle w:val="Emphasis"/>
          <w:rFonts w:cstheme="minorHAnsi"/>
        </w:rPr>
        <w:t>always been wrong</w:t>
      </w:r>
      <w:r w:rsidRPr="00B11639">
        <w:rPr>
          <w:rStyle w:val="StyleUnderline"/>
          <w:rFonts w:cstheme="minorHAnsi"/>
        </w:rPr>
        <w:t xml:space="preserve"> when</w:t>
      </w:r>
      <w:r w:rsidRPr="00B11639">
        <w:rPr>
          <w:rFonts w:cstheme="minorHAnsi"/>
          <w:sz w:val="16"/>
        </w:rPr>
        <w:t xml:space="preserve"> human </w:t>
      </w:r>
      <w:r w:rsidRPr="00B11639">
        <w:rPr>
          <w:rStyle w:val="StyleUnderline"/>
          <w:rFonts w:cstheme="minorHAnsi"/>
        </w:rPr>
        <w:t>ingenuity is left free to solve problems, and that will prove</w:t>
      </w:r>
      <w:r w:rsidRPr="00B11639">
        <w:rPr>
          <w:rFonts w:cstheme="minorHAnsi"/>
          <w:sz w:val="16"/>
        </w:rPr>
        <w:t xml:space="preserve"> to be </w:t>
      </w:r>
      <w:r w:rsidRPr="00B11639">
        <w:rPr>
          <w:rStyle w:val="StyleUnderline"/>
          <w:rFonts w:cstheme="minorHAnsi"/>
        </w:rPr>
        <w:t>the case with climate change</w:t>
      </w:r>
      <w:r w:rsidRPr="00B11639">
        <w:rPr>
          <w:rFonts w:cstheme="minorHAnsi"/>
          <w:sz w:val="16"/>
        </w:rPr>
        <w:t xml:space="preserve"> as well.</w:t>
      </w:r>
    </w:p>
    <w:p w14:paraId="6D2D2FCC" w14:textId="77777777" w:rsidR="00400F61" w:rsidRPr="00EB1B30" w:rsidRDefault="00400F61" w:rsidP="00400F61">
      <w:pPr>
        <w:pStyle w:val="Heading4"/>
      </w:pPr>
      <w:r>
        <w:t xml:space="preserve">Growth and innovation </w:t>
      </w:r>
      <w:proofErr w:type="gramStart"/>
      <w:r>
        <w:rPr>
          <w:u w:val="single"/>
        </w:rPr>
        <w:t>solves</w:t>
      </w:r>
      <w:proofErr w:type="gramEnd"/>
      <w:r>
        <w:t xml:space="preserve"> warming.</w:t>
      </w:r>
    </w:p>
    <w:p w14:paraId="798F8610" w14:textId="77777777" w:rsidR="00400F61" w:rsidRDefault="00400F61" w:rsidP="00400F61">
      <w:proofErr w:type="spellStart"/>
      <w:r w:rsidRPr="00BA1B5D">
        <w:rPr>
          <w:rStyle w:val="Style13ptBold"/>
        </w:rPr>
        <w:t>Ogutonye</w:t>
      </w:r>
      <w:proofErr w:type="spellEnd"/>
      <w:r w:rsidRPr="00BA1B5D">
        <w:rPr>
          <w:rStyle w:val="Style13ptBold"/>
        </w:rPr>
        <w:t>, 21</w:t>
      </w:r>
      <w:r>
        <w:t xml:space="preserve">—Policy Lead, Science &amp; Innovation Unit, Tony Blair Institute for Global Change (Olamide, “Should Tech Make Us Optimistic About Climate Change?,” </w:t>
      </w:r>
      <w:hyperlink r:id="rId16" w:history="1">
        <w:r w:rsidRPr="00D138CD">
          <w:rPr>
            <w:rStyle w:val="Hyperlink"/>
          </w:rPr>
          <w:t>https://institute.global/policy/should-tech-make-us-optimistic-about-climate-change</w:t>
        </w:r>
      </w:hyperlink>
      <w:r>
        <w:t xml:space="preserve">, </w:t>
      </w:r>
      <w:proofErr w:type="spellStart"/>
      <w:r>
        <w:t>dml</w:t>
      </w:r>
      <w:proofErr w:type="spellEnd"/>
      <w:r>
        <w:t>)</w:t>
      </w:r>
    </w:p>
    <w:p w14:paraId="121715D1" w14:textId="77777777" w:rsidR="00400F61" w:rsidRPr="00EB1B30" w:rsidRDefault="00400F61" w:rsidP="00400F61">
      <w:pPr>
        <w:rPr>
          <w:sz w:val="16"/>
        </w:rPr>
      </w:pPr>
      <w:r w:rsidRPr="00EB1B30">
        <w:rPr>
          <w:sz w:val="16"/>
        </w:rPr>
        <w:t xml:space="preserve">In the middle of a climate emergency, it is challenging to stay upbeat. Yet the good news is that </w:t>
      </w:r>
      <w:r w:rsidRPr="002070C9">
        <w:rPr>
          <w:rStyle w:val="StyleUnderline"/>
          <w:highlight w:val="green"/>
        </w:rPr>
        <w:t>investment in climate tech</w:t>
      </w:r>
      <w:r w:rsidRPr="00BA1B5D">
        <w:rPr>
          <w:rStyle w:val="StyleUnderline"/>
        </w:rPr>
        <w:t xml:space="preserve">nology has </w:t>
      </w:r>
      <w:r w:rsidRPr="002070C9">
        <w:rPr>
          <w:rStyle w:val="Emphasis"/>
          <w:highlight w:val="green"/>
        </w:rPr>
        <w:t>continued to grow</w:t>
      </w:r>
      <w:r w:rsidRPr="00EB1B30">
        <w:rPr>
          <w:sz w:val="16"/>
        </w:rPr>
        <w:t xml:space="preserve"> since the early 2010s. US-listed </w:t>
      </w:r>
      <w:r w:rsidRPr="00BA1B5D">
        <w:rPr>
          <w:rStyle w:val="StyleUnderline"/>
        </w:rPr>
        <w:t xml:space="preserve">companies involved with providing technology solutions that support global </w:t>
      </w:r>
      <w:proofErr w:type="spellStart"/>
      <w:r w:rsidRPr="002070C9">
        <w:rPr>
          <w:rStyle w:val="StyleUnderline"/>
          <w:highlight w:val="green"/>
        </w:rPr>
        <w:t>decarbonisation</w:t>
      </w:r>
      <w:proofErr w:type="spellEnd"/>
      <w:r w:rsidRPr="00BA1B5D">
        <w:rPr>
          <w:rStyle w:val="StyleUnderline"/>
        </w:rPr>
        <w:t xml:space="preserve"> have </w:t>
      </w:r>
      <w:r w:rsidRPr="00EB1B30">
        <w:rPr>
          <w:rStyle w:val="Emphasis"/>
        </w:rPr>
        <w:t xml:space="preserve">consistently </w:t>
      </w:r>
      <w:r w:rsidRPr="002070C9">
        <w:rPr>
          <w:rStyle w:val="Emphasis"/>
          <w:highlight w:val="green"/>
        </w:rPr>
        <w:t>outperformed</w:t>
      </w:r>
      <w:r w:rsidRPr="002070C9">
        <w:rPr>
          <w:rStyle w:val="StyleUnderline"/>
          <w:highlight w:val="green"/>
        </w:rPr>
        <w:t xml:space="preserve"> the average</w:t>
      </w:r>
      <w:r w:rsidRPr="00EB1B30">
        <w:rPr>
          <w:sz w:val="16"/>
        </w:rPr>
        <w:t xml:space="preserve"> since 2019 (Figure 7). Venture capital (</w:t>
      </w:r>
      <w:r w:rsidRPr="00BA1B5D">
        <w:rPr>
          <w:rStyle w:val="StyleUnderline"/>
        </w:rPr>
        <w:t>VC</w:t>
      </w:r>
      <w:r w:rsidRPr="00EB1B30">
        <w:rPr>
          <w:sz w:val="16"/>
        </w:rPr>
        <w:t xml:space="preserve">) </w:t>
      </w:r>
      <w:r w:rsidRPr="00BA1B5D">
        <w:rPr>
          <w:rStyle w:val="StyleUnderline"/>
        </w:rPr>
        <w:t>investment</w:t>
      </w:r>
      <w:r w:rsidRPr="00EB1B30">
        <w:rPr>
          <w:sz w:val="16"/>
        </w:rPr>
        <w:t xml:space="preserve"> in the sector </w:t>
      </w:r>
      <w:r w:rsidRPr="00BA1B5D">
        <w:rPr>
          <w:rStyle w:val="StyleUnderline"/>
        </w:rPr>
        <w:t xml:space="preserve">grew </w:t>
      </w:r>
      <w:r w:rsidRPr="00EB1B30">
        <w:rPr>
          <w:rStyle w:val="Emphasis"/>
        </w:rPr>
        <w:t>tenfold</w:t>
      </w:r>
      <w:r w:rsidRPr="00EB1B30">
        <w:rPr>
          <w:sz w:val="16"/>
        </w:rPr>
        <w:t xml:space="preserve"> between 2013 and 2018, representing five times the growth rate of the overall VC market. By comparison, the growth rate of VC investment in Artificial Intelligence was a third of climate tech between 2013 and 2018 although AI is renowned for its uptick within the same timeframe. Beyond VC, </w:t>
      </w:r>
      <w:r w:rsidRPr="002070C9">
        <w:rPr>
          <w:rStyle w:val="Emphasis"/>
          <w:highlight w:val="green"/>
        </w:rPr>
        <w:t>public investment</w:t>
      </w:r>
      <w:r w:rsidRPr="002070C9">
        <w:rPr>
          <w:rStyle w:val="StyleUnderline"/>
          <w:highlight w:val="green"/>
        </w:rPr>
        <w:t xml:space="preserve"> in climate</w:t>
      </w:r>
      <w:r w:rsidRPr="00BA1B5D">
        <w:rPr>
          <w:rStyle w:val="StyleUnderline"/>
        </w:rPr>
        <w:t xml:space="preserve"> technology research has </w:t>
      </w:r>
      <w:r w:rsidRPr="002070C9">
        <w:rPr>
          <w:rStyle w:val="StyleUnderline"/>
          <w:highlight w:val="green"/>
        </w:rPr>
        <w:t>continued to grow</w:t>
      </w:r>
      <w:r w:rsidRPr="00EB1B30">
        <w:rPr>
          <w:sz w:val="16"/>
        </w:rPr>
        <w:t xml:space="preserve"> too. </w:t>
      </w:r>
      <w:r w:rsidRPr="00BA1B5D">
        <w:rPr>
          <w:rStyle w:val="StyleUnderline"/>
        </w:rPr>
        <w:t>In 2019</w:t>
      </w:r>
      <w:r w:rsidRPr="00EB1B30">
        <w:rPr>
          <w:sz w:val="16"/>
        </w:rPr>
        <w:t xml:space="preserve">, </w:t>
      </w:r>
      <w:r w:rsidRPr="00BA1B5D">
        <w:rPr>
          <w:rStyle w:val="StyleUnderline"/>
        </w:rPr>
        <w:t>government</w:t>
      </w:r>
      <w:r w:rsidRPr="00EB1B30">
        <w:rPr>
          <w:sz w:val="16"/>
        </w:rPr>
        <w:t xml:space="preserve"> </w:t>
      </w:r>
      <w:r w:rsidRPr="00BA1B5D">
        <w:rPr>
          <w:rStyle w:val="StyleUnderline"/>
        </w:rPr>
        <w:t>r</w:t>
      </w:r>
      <w:r w:rsidRPr="00EB1B30">
        <w:rPr>
          <w:sz w:val="16"/>
        </w:rPr>
        <w:t xml:space="preserve">esearch </w:t>
      </w:r>
      <w:r w:rsidRPr="00BA1B5D">
        <w:rPr>
          <w:rStyle w:val="StyleUnderline"/>
        </w:rPr>
        <w:t>and</w:t>
      </w:r>
      <w:r w:rsidRPr="00EB1B30">
        <w:rPr>
          <w:sz w:val="16"/>
        </w:rPr>
        <w:t xml:space="preserve"> </w:t>
      </w:r>
      <w:r w:rsidRPr="00BA1B5D">
        <w:rPr>
          <w:rStyle w:val="StyleUnderline"/>
        </w:rPr>
        <w:t>d</w:t>
      </w:r>
      <w:r w:rsidRPr="00EB1B30">
        <w:rPr>
          <w:sz w:val="16"/>
        </w:rPr>
        <w:t xml:space="preserve">evelopment </w:t>
      </w:r>
      <w:r w:rsidRPr="00BA1B5D">
        <w:rPr>
          <w:rStyle w:val="StyleUnderline"/>
        </w:rPr>
        <w:t xml:space="preserve">funding for energy technologies alone stood at </w:t>
      </w:r>
      <w:r w:rsidRPr="00EB1B30">
        <w:rPr>
          <w:rStyle w:val="Emphasis"/>
        </w:rPr>
        <w:t>$30 billion</w:t>
      </w:r>
      <w:r w:rsidRPr="00EB1B30">
        <w:rPr>
          <w:sz w:val="16"/>
        </w:rPr>
        <w:t>, with around 80 per cent of it aimed at low-carbon solutions.</w:t>
      </w:r>
    </w:p>
    <w:p w14:paraId="1AACAC19" w14:textId="77777777" w:rsidR="00400F61" w:rsidRPr="00EB1B30" w:rsidRDefault="00400F61" w:rsidP="00400F61">
      <w:pPr>
        <w:rPr>
          <w:sz w:val="16"/>
        </w:rPr>
      </w:pPr>
      <w:r w:rsidRPr="00EB1B30">
        <w:rPr>
          <w:sz w:val="16"/>
        </w:rPr>
        <w:t xml:space="preserve">In addition to the positive role of technology, </w:t>
      </w:r>
      <w:r w:rsidRPr="00BA1B5D">
        <w:rPr>
          <w:rStyle w:val="StyleUnderline"/>
        </w:rPr>
        <w:t xml:space="preserve">political leaders are </w:t>
      </w:r>
      <w:r w:rsidRPr="00EB1B30">
        <w:rPr>
          <w:rStyle w:val="Emphasis"/>
        </w:rPr>
        <w:t>increasingly showing</w:t>
      </w:r>
      <w:r w:rsidRPr="00BA1B5D">
        <w:rPr>
          <w:rStyle w:val="StyleUnderline"/>
        </w:rPr>
        <w:t xml:space="preserve"> a willingness to make </w:t>
      </w:r>
      <w:r w:rsidRPr="00EB1B30">
        <w:rPr>
          <w:rStyle w:val="Emphasis"/>
        </w:rPr>
        <w:t>ambitious commitments</w:t>
      </w:r>
      <w:r w:rsidRPr="00BA1B5D">
        <w:rPr>
          <w:rStyle w:val="StyleUnderline"/>
        </w:rPr>
        <w:t xml:space="preserve"> on climate</w:t>
      </w:r>
      <w:r w:rsidRPr="00EB1B30">
        <w:rPr>
          <w:sz w:val="16"/>
        </w:rPr>
        <w:t xml:space="preserve">. The </w:t>
      </w:r>
      <w:r w:rsidRPr="00EB1B30">
        <w:rPr>
          <w:rStyle w:val="Emphasis"/>
        </w:rPr>
        <w:t>Paris</w:t>
      </w:r>
      <w:r w:rsidRPr="00EB1B30">
        <w:rPr>
          <w:sz w:val="16"/>
        </w:rPr>
        <w:t xml:space="preserve"> Agreement is a case in point. The international treaty </w:t>
      </w:r>
      <w:r w:rsidRPr="00BA1B5D">
        <w:rPr>
          <w:rStyle w:val="StyleUnderline"/>
        </w:rPr>
        <w:t>was</w:t>
      </w:r>
      <w:r w:rsidRPr="00EB1B30">
        <w:rPr>
          <w:sz w:val="16"/>
        </w:rPr>
        <w:t xml:space="preserve"> adopted in 2015 and </w:t>
      </w:r>
      <w:r w:rsidRPr="00BA1B5D">
        <w:rPr>
          <w:rStyle w:val="StyleUnderline"/>
        </w:rPr>
        <w:t xml:space="preserve">ratified internationally within a </w:t>
      </w:r>
      <w:r w:rsidRPr="00EB1B30">
        <w:rPr>
          <w:rStyle w:val="Emphasis"/>
        </w:rPr>
        <w:t>year</w:t>
      </w:r>
      <w:r w:rsidRPr="00EB1B30">
        <w:rPr>
          <w:sz w:val="16"/>
        </w:rPr>
        <w:t xml:space="preserve"> – a </w:t>
      </w:r>
      <w:r w:rsidRPr="00EB1B30">
        <w:rPr>
          <w:rStyle w:val="Emphasis"/>
        </w:rPr>
        <w:t>much quicker</w:t>
      </w:r>
      <w:r w:rsidRPr="00EB1B30">
        <w:rPr>
          <w:sz w:val="16"/>
        </w:rPr>
        <w:t xml:space="preserve"> pace </w:t>
      </w:r>
      <w:r w:rsidRPr="00BA1B5D">
        <w:rPr>
          <w:rStyle w:val="StyleUnderline"/>
        </w:rPr>
        <w:t>than</w:t>
      </w:r>
      <w:r w:rsidRPr="00EB1B30">
        <w:rPr>
          <w:sz w:val="16"/>
        </w:rPr>
        <w:t xml:space="preserve"> its predecessor, the </w:t>
      </w:r>
      <w:r w:rsidRPr="00EB1B30">
        <w:rPr>
          <w:rStyle w:val="Emphasis"/>
        </w:rPr>
        <w:t>Kyoto</w:t>
      </w:r>
      <w:r w:rsidRPr="00EB1B30">
        <w:rPr>
          <w:sz w:val="16"/>
        </w:rPr>
        <w:t xml:space="preserve"> Protocol, which took eight years. The </w:t>
      </w:r>
      <w:r w:rsidRPr="002070C9">
        <w:rPr>
          <w:rStyle w:val="StyleUnderline"/>
          <w:highlight w:val="green"/>
        </w:rPr>
        <w:t>Paris</w:t>
      </w:r>
      <w:r w:rsidRPr="00EB1B30">
        <w:rPr>
          <w:sz w:val="16"/>
        </w:rPr>
        <w:t xml:space="preserve"> deal </w:t>
      </w:r>
      <w:r w:rsidRPr="002070C9">
        <w:rPr>
          <w:rStyle w:val="StyleUnderline"/>
          <w:highlight w:val="green"/>
        </w:rPr>
        <w:t>grew into a</w:t>
      </w:r>
      <w:r w:rsidRPr="00BA1B5D">
        <w:rPr>
          <w:rStyle w:val="StyleUnderline"/>
        </w:rPr>
        <w:t xml:space="preserve"> </w:t>
      </w:r>
      <w:r w:rsidRPr="00EB1B30">
        <w:rPr>
          <w:rStyle w:val="Emphasis"/>
        </w:rPr>
        <w:t xml:space="preserve">political </w:t>
      </w:r>
      <w:r w:rsidRPr="002070C9">
        <w:rPr>
          <w:rStyle w:val="Emphasis"/>
          <w:highlight w:val="green"/>
        </w:rPr>
        <w:t>snowball</w:t>
      </w:r>
      <w:r w:rsidRPr="002070C9">
        <w:rPr>
          <w:sz w:val="16"/>
          <w:highlight w:val="green"/>
        </w:rPr>
        <w:t xml:space="preserve">, </w:t>
      </w:r>
      <w:proofErr w:type="spellStart"/>
      <w:r w:rsidRPr="002070C9">
        <w:rPr>
          <w:rStyle w:val="Emphasis"/>
          <w:highlight w:val="green"/>
        </w:rPr>
        <w:t>galvanising</w:t>
      </w:r>
      <w:proofErr w:type="spellEnd"/>
      <w:r w:rsidRPr="00EB1B30">
        <w:rPr>
          <w:rStyle w:val="Emphasis"/>
        </w:rPr>
        <w:t xml:space="preserve"> further </w:t>
      </w:r>
      <w:r w:rsidRPr="002070C9">
        <w:rPr>
          <w:rStyle w:val="Emphasis"/>
          <w:highlight w:val="green"/>
        </w:rPr>
        <w:t>commitment</w:t>
      </w:r>
      <w:r w:rsidRPr="00BA1B5D">
        <w:rPr>
          <w:rStyle w:val="StyleUnderline"/>
        </w:rPr>
        <w:t xml:space="preserve"> from most of the world’s leading emitters</w:t>
      </w:r>
      <w:r w:rsidRPr="00EB1B30">
        <w:rPr>
          <w:sz w:val="16"/>
        </w:rPr>
        <w:t xml:space="preserve"> and arguably becoming the most symbolic climate event of the 21st century. </w:t>
      </w:r>
      <w:r w:rsidRPr="00BA1B5D">
        <w:rPr>
          <w:rStyle w:val="StyleUnderline"/>
        </w:rPr>
        <w:t>The US withdrawal</w:t>
      </w:r>
      <w:r w:rsidRPr="00EB1B30">
        <w:rPr>
          <w:sz w:val="16"/>
        </w:rPr>
        <w:t xml:space="preserve"> from the Paris Agreement in 2019 dealt a political blow to the global pact although the decision, since reversed by President Biden, </w:t>
      </w:r>
      <w:r w:rsidRPr="00EB1B30">
        <w:rPr>
          <w:rStyle w:val="Emphasis"/>
        </w:rPr>
        <w:t>did not resonate</w:t>
      </w:r>
      <w:r w:rsidRPr="00BA1B5D">
        <w:rPr>
          <w:rStyle w:val="StyleUnderline"/>
        </w:rPr>
        <w:t xml:space="preserve"> or </w:t>
      </w:r>
      <w:r w:rsidRPr="00EB1B30">
        <w:rPr>
          <w:rStyle w:val="Emphasis"/>
        </w:rPr>
        <w:t>last long enough</w:t>
      </w:r>
      <w:r w:rsidRPr="00BA1B5D">
        <w:rPr>
          <w:rStyle w:val="StyleUnderline"/>
        </w:rPr>
        <w:t xml:space="preserve"> to have any major impact</w:t>
      </w:r>
      <w:r w:rsidRPr="00EB1B30">
        <w:rPr>
          <w:sz w:val="16"/>
        </w:rPr>
        <w:t>.</w:t>
      </w:r>
    </w:p>
    <w:p w14:paraId="6D530542" w14:textId="77777777" w:rsidR="00400F61" w:rsidRPr="00EB1B30" w:rsidRDefault="00400F61" w:rsidP="00400F61">
      <w:pPr>
        <w:rPr>
          <w:sz w:val="16"/>
        </w:rPr>
      </w:pPr>
      <w:r w:rsidRPr="00EB1B30">
        <w:rPr>
          <w:sz w:val="16"/>
        </w:rPr>
        <w:t xml:space="preserve">The </w:t>
      </w:r>
      <w:r w:rsidRPr="00BA1B5D">
        <w:rPr>
          <w:rStyle w:val="StyleUnderline"/>
        </w:rPr>
        <w:t>Biden-Harris</w:t>
      </w:r>
      <w:r w:rsidRPr="00EB1B30">
        <w:rPr>
          <w:sz w:val="16"/>
        </w:rPr>
        <w:t xml:space="preserve"> administration </w:t>
      </w:r>
      <w:r w:rsidRPr="00BA1B5D">
        <w:rPr>
          <w:rStyle w:val="StyleUnderline"/>
        </w:rPr>
        <w:t>has</w:t>
      </w:r>
      <w:r w:rsidRPr="00EB1B30">
        <w:rPr>
          <w:sz w:val="16"/>
        </w:rPr>
        <w:t xml:space="preserve"> already </w:t>
      </w:r>
      <w:r w:rsidRPr="00BA1B5D">
        <w:rPr>
          <w:rStyle w:val="StyleUnderline"/>
        </w:rPr>
        <w:t xml:space="preserve">indicated that it </w:t>
      </w:r>
      <w:r w:rsidRPr="00EB1B30">
        <w:rPr>
          <w:rStyle w:val="Emphasis"/>
        </w:rPr>
        <w:t>will not sit on the fence</w:t>
      </w:r>
      <w:r w:rsidRPr="00BA1B5D">
        <w:rPr>
          <w:rStyle w:val="StyleUnderline"/>
        </w:rPr>
        <w:t xml:space="preserve"> but will instead </w:t>
      </w:r>
      <w:r w:rsidRPr="00EB1B30">
        <w:rPr>
          <w:rStyle w:val="Emphasis"/>
        </w:rPr>
        <w:t>revive</w:t>
      </w:r>
      <w:r w:rsidRPr="00BA1B5D">
        <w:rPr>
          <w:rStyle w:val="StyleUnderline"/>
        </w:rPr>
        <w:t xml:space="preserve"> the country’s leadership on climate action</w:t>
      </w:r>
      <w:r w:rsidRPr="00EB1B30">
        <w:rPr>
          <w:sz w:val="16"/>
        </w:rPr>
        <w:t xml:space="preserve">. </w:t>
      </w:r>
      <w:r w:rsidRPr="00BA1B5D">
        <w:rPr>
          <w:rStyle w:val="StyleUnderline"/>
        </w:rPr>
        <w:t xml:space="preserve">In the </w:t>
      </w:r>
      <w:r w:rsidRPr="00EB1B30">
        <w:rPr>
          <w:rStyle w:val="Emphasis"/>
        </w:rPr>
        <w:t>UK</w:t>
      </w:r>
      <w:r w:rsidRPr="00BA1B5D">
        <w:rPr>
          <w:rStyle w:val="StyleUnderline"/>
        </w:rPr>
        <w:t xml:space="preserve"> and </w:t>
      </w:r>
      <w:r w:rsidRPr="00EB1B30">
        <w:rPr>
          <w:rStyle w:val="Emphasis"/>
        </w:rPr>
        <w:t>elsewhere</w:t>
      </w:r>
      <w:r w:rsidRPr="00EB1B30">
        <w:rPr>
          <w:sz w:val="16"/>
        </w:rPr>
        <w:t xml:space="preserve">, </w:t>
      </w:r>
      <w:r w:rsidRPr="00EB1B30">
        <w:rPr>
          <w:rStyle w:val="Emphasis"/>
        </w:rPr>
        <w:t>similar efforts</w:t>
      </w:r>
      <w:r w:rsidRPr="00BA1B5D">
        <w:rPr>
          <w:rStyle w:val="StyleUnderline"/>
        </w:rPr>
        <w:t xml:space="preserve"> can be observed as more countries commit to some form of </w:t>
      </w:r>
      <w:r w:rsidRPr="00EB1B30">
        <w:rPr>
          <w:rStyle w:val="Emphasis"/>
        </w:rPr>
        <w:t>net zero target</w:t>
      </w:r>
      <w:r w:rsidRPr="00EB1B30">
        <w:rPr>
          <w:sz w:val="16"/>
        </w:rPr>
        <w:t xml:space="preserve">. </w:t>
      </w:r>
      <w:r w:rsidRPr="002070C9">
        <w:rPr>
          <w:rStyle w:val="Emphasis"/>
          <w:highlight w:val="green"/>
        </w:rPr>
        <w:t>More than 100 countries</w:t>
      </w:r>
      <w:r w:rsidRPr="00BA1B5D">
        <w:rPr>
          <w:rStyle w:val="StyleUnderline"/>
        </w:rPr>
        <w:t xml:space="preserve"> have </w:t>
      </w:r>
      <w:r w:rsidRPr="002070C9">
        <w:rPr>
          <w:rStyle w:val="StyleUnderline"/>
          <w:highlight w:val="green"/>
        </w:rPr>
        <w:t>pledged</w:t>
      </w:r>
      <w:r w:rsidRPr="00BA1B5D">
        <w:rPr>
          <w:rStyle w:val="StyleUnderline"/>
        </w:rPr>
        <w:t xml:space="preserve"> a commitment towards </w:t>
      </w:r>
      <w:r w:rsidRPr="002070C9">
        <w:rPr>
          <w:rStyle w:val="StyleUnderline"/>
          <w:highlight w:val="green"/>
        </w:rPr>
        <w:t>net zero</w:t>
      </w:r>
      <w:r w:rsidRPr="00EB1B30">
        <w:rPr>
          <w:sz w:val="16"/>
        </w:rPr>
        <w:t xml:space="preserve">, with estimates suggesting that </w:t>
      </w:r>
      <w:r w:rsidRPr="002070C9">
        <w:rPr>
          <w:rStyle w:val="Emphasis"/>
          <w:highlight w:val="green"/>
        </w:rPr>
        <w:t>over 70 per cent</w:t>
      </w:r>
      <w:r w:rsidRPr="002070C9">
        <w:rPr>
          <w:rStyle w:val="StyleUnderline"/>
          <w:highlight w:val="green"/>
        </w:rPr>
        <w:t xml:space="preserve"> of global GDP</w:t>
      </w:r>
      <w:r w:rsidRPr="00BA1B5D">
        <w:rPr>
          <w:rStyle w:val="StyleUnderline"/>
        </w:rPr>
        <w:t xml:space="preserve"> and </w:t>
      </w:r>
      <w:r w:rsidRPr="00EB1B30">
        <w:rPr>
          <w:rStyle w:val="Emphasis"/>
        </w:rPr>
        <w:t>55 per cent</w:t>
      </w:r>
      <w:r w:rsidRPr="00BA1B5D">
        <w:rPr>
          <w:rStyle w:val="StyleUnderline"/>
        </w:rPr>
        <w:t xml:space="preserve"> of CO2 emissions are now covered by a similar target</w:t>
      </w:r>
      <w:r w:rsidRPr="00EB1B30">
        <w:rPr>
          <w:sz w:val="16"/>
        </w:rPr>
        <w:t xml:space="preserve">. A Climate Action Tracker Report indicates that </w:t>
      </w:r>
      <w:r w:rsidRPr="00BA1B5D">
        <w:rPr>
          <w:rStyle w:val="StyleUnderline"/>
        </w:rPr>
        <w:t xml:space="preserve">the </w:t>
      </w:r>
      <w:r w:rsidRPr="002070C9">
        <w:rPr>
          <w:rStyle w:val="Emphasis"/>
          <w:highlight w:val="green"/>
        </w:rPr>
        <w:t>cumulative effect</w:t>
      </w:r>
      <w:r w:rsidRPr="00BA1B5D">
        <w:rPr>
          <w:rStyle w:val="StyleUnderline"/>
        </w:rPr>
        <w:t xml:space="preserve"> of countries’ pledges</w:t>
      </w:r>
      <w:r w:rsidRPr="00EB1B30">
        <w:rPr>
          <w:sz w:val="16"/>
        </w:rPr>
        <w:t xml:space="preserve"> to the Paris Agreement – if kept and fully achieved – </w:t>
      </w:r>
      <w:r w:rsidRPr="00BA1B5D">
        <w:rPr>
          <w:rStyle w:val="StyleUnderline"/>
        </w:rPr>
        <w:t xml:space="preserve">could </w:t>
      </w:r>
      <w:r w:rsidRPr="002070C9">
        <w:rPr>
          <w:rStyle w:val="Emphasis"/>
          <w:highlight w:val="green"/>
        </w:rPr>
        <w:t>keep</w:t>
      </w:r>
      <w:r w:rsidRPr="00EB1B30">
        <w:rPr>
          <w:sz w:val="16"/>
        </w:rPr>
        <w:t xml:space="preserve"> global temperature rise below 2.1°C by 2100, putting the stated goal of </w:t>
      </w:r>
      <w:r w:rsidRPr="002070C9">
        <w:rPr>
          <w:rStyle w:val="Emphasis"/>
          <w:highlight w:val="green"/>
        </w:rPr>
        <w:t>1.5°C within</w:t>
      </w:r>
      <w:r w:rsidRPr="00EB1B30">
        <w:rPr>
          <w:rStyle w:val="Emphasis"/>
        </w:rPr>
        <w:t xml:space="preserve"> striking </w:t>
      </w:r>
      <w:r w:rsidRPr="002070C9">
        <w:rPr>
          <w:rStyle w:val="Emphasis"/>
          <w:highlight w:val="green"/>
        </w:rPr>
        <w:t>distance</w:t>
      </w:r>
      <w:r w:rsidRPr="00EB1B30">
        <w:rPr>
          <w:sz w:val="16"/>
        </w:rPr>
        <w:t>.</w:t>
      </w:r>
    </w:p>
    <w:p w14:paraId="24FDAE70" w14:textId="77777777" w:rsidR="00400F61" w:rsidRPr="00EB1B30" w:rsidRDefault="00400F61" w:rsidP="00400F61">
      <w:pPr>
        <w:rPr>
          <w:sz w:val="16"/>
        </w:rPr>
      </w:pPr>
      <w:r w:rsidRPr="00EB1B30">
        <w:rPr>
          <w:sz w:val="16"/>
        </w:rPr>
        <w:t xml:space="preserve">As explored in our recent Institute paper, there are also important insights for politicians in terms of applying lessons from the Covid-19 pandemic to the climate emergency. Although the pandemic is different in scale, </w:t>
      </w:r>
      <w:proofErr w:type="gramStart"/>
      <w:r w:rsidRPr="00EB1B30">
        <w:rPr>
          <w:sz w:val="16"/>
        </w:rPr>
        <w:t>complexity</w:t>
      </w:r>
      <w:proofErr w:type="gramEnd"/>
      <w:r w:rsidRPr="00EB1B30">
        <w:rPr>
          <w:sz w:val="16"/>
        </w:rPr>
        <w:t xml:space="preserve"> and timeline, it offers an immediate window into how policy leaders can adapt and make decisions in order to better support climate innovation. Countries can also apply the “recovering better together” principles outlined by the UN, which calls for a commitment to climate-related actions as economies recover from the Covid-19 slowdown. </w:t>
      </w:r>
      <w:r w:rsidRPr="002070C9">
        <w:rPr>
          <w:rStyle w:val="Emphasis"/>
          <w:highlight w:val="green"/>
        </w:rPr>
        <w:t>More than 60</w:t>
      </w:r>
      <w:r w:rsidRPr="00EB1B30">
        <w:rPr>
          <w:rStyle w:val="Emphasis"/>
        </w:rPr>
        <w:t xml:space="preserve"> countries</w:t>
      </w:r>
      <w:r w:rsidRPr="00EB1B30">
        <w:rPr>
          <w:sz w:val="16"/>
        </w:rPr>
        <w:t xml:space="preserve">, </w:t>
      </w:r>
      <w:r w:rsidRPr="00BA1B5D">
        <w:rPr>
          <w:rStyle w:val="StyleUnderline"/>
        </w:rPr>
        <w:t xml:space="preserve">including </w:t>
      </w:r>
      <w:r w:rsidRPr="00EB1B30">
        <w:rPr>
          <w:rStyle w:val="Emphasis"/>
        </w:rPr>
        <w:t>high emitters</w:t>
      </w:r>
      <w:r w:rsidRPr="00EB1B30">
        <w:rPr>
          <w:sz w:val="16"/>
        </w:rPr>
        <w:t xml:space="preserve">, </w:t>
      </w:r>
      <w:r w:rsidRPr="00BA1B5D">
        <w:rPr>
          <w:rStyle w:val="StyleUnderline"/>
        </w:rPr>
        <w:t xml:space="preserve">are </w:t>
      </w:r>
      <w:r w:rsidRPr="002070C9">
        <w:rPr>
          <w:rStyle w:val="StyleUnderline"/>
          <w:highlight w:val="green"/>
        </w:rPr>
        <w:t xml:space="preserve">already making an </w:t>
      </w:r>
      <w:r w:rsidRPr="002070C9">
        <w:rPr>
          <w:rStyle w:val="Emphasis"/>
          <w:highlight w:val="green"/>
        </w:rPr>
        <w:t>explicit promise</w:t>
      </w:r>
      <w:r w:rsidRPr="00BA1B5D">
        <w:rPr>
          <w:rStyle w:val="StyleUnderline"/>
        </w:rPr>
        <w:t xml:space="preserve"> to link their</w:t>
      </w:r>
      <w:r w:rsidRPr="00EB1B30">
        <w:rPr>
          <w:sz w:val="16"/>
        </w:rPr>
        <w:t xml:space="preserve"> nationally determined contributions (</w:t>
      </w:r>
      <w:r w:rsidRPr="00EB1B30">
        <w:rPr>
          <w:rStyle w:val="Emphasis"/>
        </w:rPr>
        <w:t>NDC</w:t>
      </w:r>
      <w:r w:rsidRPr="00EB1B30">
        <w:rPr>
          <w:sz w:val="16"/>
        </w:rPr>
        <w:t xml:space="preserve">) </w:t>
      </w:r>
      <w:r w:rsidRPr="00BA1B5D">
        <w:rPr>
          <w:rStyle w:val="StyleUnderline"/>
        </w:rPr>
        <w:t xml:space="preserve">to </w:t>
      </w:r>
      <w:r w:rsidRPr="00EB1B30">
        <w:rPr>
          <w:rStyle w:val="Emphasis"/>
        </w:rPr>
        <w:t>Covid-19 recovery</w:t>
      </w:r>
      <w:r w:rsidRPr="00EB1B30">
        <w:rPr>
          <w:sz w:val="16"/>
        </w:rPr>
        <w:t xml:space="preserve">, supported by the United Nations Development </w:t>
      </w:r>
      <w:proofErr w:type="spellStart"/>
      <w:r w:rsidRPr="00EB1B30">
        <w:rPr>
          <w:sz w:val="16"/>
        </w:rPr>
        <w:t>Programme’s</w:t>
      </w:r>
      <w:proofErr w:type="spellEnd"/>
      <w:r w:rsidRPr="00EB1B30">
        <w:rPr>
          <w:sz w:val="16"/>
        </w:rPr>
        <w:t xml:space="preserve"> Climate Promise </w:t>
      </w:r>
      <w:proofErr w:type="spellStart"/>
      <w:r w:rsidRPr="00EB1B30">
        <w:rPr>
          <w:sz w:val="16"/>
        </w:rPr>
        <w:t>programme</w:t>
      </w:r>
      <w:proofErr w:type="spellEnd"/>
      <w:r w:rsidRPr="00EB1B30">
        <w:rPr>
          <w:sz w:val="16"/>
        </w:rPr>
        <w:t xml:space="preserve">. </w:t>
      </w:r>
      <w:r w:rsidRPr="00BA1B5D">
        <w:rPr>
          <w:rStyle w:val="StyleUnderline"/>
        </w:rPr>
        <w:t xml:space="preserve">Countries in the Global South are </w:t>
      </w:r>
      <w:r w:rsidRPr="00EB1B30">
        <w:rPr>
          <w:rStyle w:val="Emphasis"/>
        </w:rPr>
        <w:t>equally</w:t>
      </w:r>
      <w:r w:rsidRPr="00BA1B5D">
        <w:rPr>
          <w:rStyle w:val="StyleUnderline"/>
        </w:rPr>
        <w:t xml:space="preserve"> aligning their climate mission with</w:t>
      </w:r>
      <w:r w:rsidRPr="00EB1B30">
        <w:rPr>
          <w:sz w:val="16"/>
        </w:rPr>
        <w:t xml:space="preserve"> international support for various </w:t>
      </w:r>
      <w:r w:rsidRPr="00BA1B5D">
        <w:rPr>
          <w:rStyle w:val="StyleUnderline"/>
        </w:rPr>
        <w:t xml:space="preserve">NDC support </w:t>
      </w:r>
      <w:proofErr w:type="spellStart"/>
      <w:r w:rsidRPr="00BA1B5D">
        <w:rPr>
          <w:rStyle w:val="StyleUnderline"/>
        </w:rPr>
        <w:t>programmes</w:t>
      </w:r>
      <w:proofErr w:type="spellEnd"/>
      <w:r w:rsidRPr="00EB1B30">
        <w:rPr>
          <w:sz w:val="16"/>
        </w:rPr>
        <w:t xml:space="preserve">. </w:t>
      </w:r>
      <w:r w:rsidRPr="00BA1B5D">
        <w:rPr>
          <w:rStyle w:val="StyleUnderline"/>
        </w:rPr>
        <w:t xml:space="preserve">A green recovery can </w:t>
      </w:r>
      <w:r w:rsidRPr="00EB1B30">
        <w:rPr>
          <w:rStyle w:val="Emphasis"/>
        </w:rPr>
        <w:t>cut</w:t>
      </w:r>
      <w:r w:rsidRPr="00BA1B5D">
        <w:rPr>
          <w:rStyle w:val="StyleUnderline"/>
        </w:rPr>
        <w:t xml:space="preserve"> the level of 2030 emissions to </w:t>
      </w:r>
      <w:r w:rsidRPr="00EB1B30">
        <w:rPr>
          <w:rStyle w:val="Emphasis"/>
        </w:rPr>
        <w:t>25 per cent lower</w:t>
      </w:r>
      <w:r w:rsidRPr="00BA1B5D">
        <w:rPr>
          <w:rStyle w:val="StyleUnderline"/>
        </w:rPr>
        <w:t xml:space="preserve"> than projections based on pre-Covid commitments</w:t>
      </w:r>
      <w:r w:rsidRPr="00EB1B30">
        <w:rPr>
          <w:sz w:val="16"/>
        </w:rPr>
        <w:t xml:space="preserve"> and put the world close to a 2°C pathway. The pandemic has also highlighted the significance of tech innovation, not least in record-breaking vaccine delivery but also in the suite of digital solutions developed for contact tracing, compliance monitoring and management of health-care records.</w:t>
      </w:r>
    </w:p>
    <w:p w14:paraId="3319C319" w14:textId="77777777" w:rsidR="00400F61" w:rsidRDefault="00400F61" w:rsidP="00400F61">
      <w:pPr>
        <w:rPr>
          <w:sz w:val="16"/>
        </w:rPr>
      </w:pPr>
      <w:r w:rsidRPr="002070C9">
        <w:rPr>
          <w:rStyle w:val="StyleUnderline"/>
          <w:highlight w:val="green"/>
        </w:rPr>
        <w:t>The</w:t>
      </w:r>
      <w:r w:rsidRPr="00BA1B5D">
        <w:rPr>
          <w:rStyle w:val="StyleUnderline"/>
        </w:rPr>
        <w:t xml:space="preserve"> global </w:t>
      </w:r>
      <w:r w:rsidRPr="002070C9">
        <w:rPr>
          <w:rStyle w:val="StyleUnderline"/>
          <w:highlight w:val="green"/>
        </w:rPr>
        <w:t xml:space="preserve">financial landscape is </w:t>
      </w:r>
      <w:r w:rsidRPr="002070C9">
        <w:rPr>
          <w:rStyle w:val="Emphasis"/>
          <w:highlight w:val="green"/>
        </w:rPr>
        <w:t>evolving</w:t>
      </w:r>
      <w:r w:rsidRPr="002070C9">
        <w:rPr>
          <w:rStyle w:val="StyleUnderline"/>
          <w:highlight w:val="green"/>
        </w:rPr>
        <w:t xml:space="preserve"> to become</w:t>
      </w:r>
      <w:r w:rsidRPr="00BA1B5D">
        <w:rPr>
          <w:rStyle w:val="StyleUnderline"/>
        </w:rPr>
        <w:t xml:space="preserve"> more </w:t>
      </w:r>
      <w:r w:rsidRPr="002070C9">
        <w:rPr>
          <w:rStyle w:val="StyleUnderline"/>
          <w:highlight w:val="green"/>
        </w:rPr>
        <w:t>responsive to climate innovation</w:t>
      </w:r>
      <w:r w:rsidRPr="00EB1B30">
        <w:rPr>
          <w:sz w:val="16"/>
        </w:rPr>
        <w:t xml:space="preserve">. Since they were first issued in 2007, </w:t>
      </w:r>
      <w:r w:rsidRPr="00EB1B30">
        <w:rPr>
          <w:rStyle w:val="Emphasis"/>
        </w:rPr>
        <w:t>green bonds</w:t>
      </w:r>
      <w:r w:rsidRPr="00BA1B5D">
        <w:rPr>
          <w:rStyle w:val="StyleUnderline"/>
        </w:rPr>
        <w:t xml:space="preserve"> have grown into</w:t>
      </w:r>
      <w:r w:rsidRPr="00EB1B30">
        <w:rPr>
          <w:sz w:val="16"/>
        </w:rPr>
        <w:t xml:space="preserve"> what is now estimated to become </w:t>
      </w:r>
      <w:r w:rsidRPr="00BA1B5D">
        <w:rPr>
          <w:rStyle w:val="StyleUnderline"/>
        </w:rPr>
        <w:t xml:space="preserve">a </w:t>
      </w:r>
      <w:r w:rsidRPr="00EB1B30">
        <w:rPr>
          <w:rStyle w:val="Emphasis"/>
        </w:rPr>
        <w:t>$1 trillion market</w:t>
      </w:r>
      <w:r w:rsidRPr="00EB1B30">
        <w:rPr>
          <w:sz w:val="16"/>
        </w:rPr>
        <w:t xml:space="preserve">. Analysts expect as much as $500 billion of green bonds this year as the EU raises capital for its Covid recovery fund. From target-linked to transition bonds, </w:t>
      </w:r>
      <w:r w:rsidRPr="00BA1B5D">
        <w:rPr>
          <w:rStyle w:val="StyleUnderline"/>
        </w:rPr>
        <w:t xml:space="preserve">innovations in this green market are being used to bring projects </w:t>
      </w:r>
      <w:r w:rsidRPr="002070C9">
        <w:rPr>
          <w:rStyle w:val="StyleUnderline"/>
          <w:highlight w:val="green"/>
        </w:rPr>
        <w:t xml:space="preserve">in </w:t>
      </w:r>
      <w:r w:rsidRPr="002070C9">
        <w:rPr>
          <w:rStyle w:val="Emphasis"/>
          <w:highlight w:val="green"/>
        </w:rPr>
        <w:t>energy</w:t>
      </w:r>
      <w:r w:rsidRPr="002070C9">
        <w:rPr>
          <w:sz w:val="16"/>
          <w:highlight w:val="green"/>
        </w:rPr>
        <w:t xml:space="preserve">, </w:t>
      </w:r>
      <w:r w:rsidRPr="002070C9">
        <w:rPr>
          <w:rStyle w:val="Emphasis"/>
          <w:highlight w:val="green"/>
        </w:rPr>
        <w:t>transport</w:t>
      </w:r>
      <w:r w:rsidRPr="002070C9">
        <w:rPr>
          <w:sz w:val="16"/>
          <w:highlight w:val="green"/>
        </w:rPr>
        <w:t xml:space="preserve">, </w:t>
      </w:r>
      <w:proofErr w:type="gramStart"/>
      <w:r w:rsidRPr="002070C9">
        <w:rPr>
          <w:rStyle w:val="Emphasis"/>
          <w:highlight w:val="green"/>
        </w:rPr>
        <w:t>buildings</w:t>
      </w:r>
      <w:proofErr w:type="gramEnd"/>
      <w:r w:rsidRPr="002070C9">
        <w:rPr>
          <w:rStyle w:val="StyleUnderline"/>
          <w:highlight w:val="green"/>
        </w:rPr>
        <w:t xml:space="preserve"> and </w:t>
      </w:r>
      <w:r w:rsidRPr="002070C9">
        <w:rPr>
          <w:rStyle w:val="Emphasis"/>
          <w:highlight w:val="green"/>
        </w:rPr>
        <w:t>other</w:t>
      </w:r>
      <w:r w:rsidRPr="00EB1B30">
        <w:rPr>
          <w:rStyle w:val="Emphasis"/>
        </w:rPr>
        <w:t xml:space="preserve"> economic </w:t>
      </w:r>
      <w:r w:rsidRPr="002070C9">
        <w:rPr>
          <w:rStyle w:val="Emphasis"/>
          <w:highlight w:val="green"/>
        </w:rPr>
        <w:t>sectors</w:t>
      </w:r>
      <w:r w:rsidRPr="00BA1B5D">
        <w:rPr>
          <w:rStyle w:val="StyleUnderline"/>
        </w:rPr>
        <w:t xml:space="preserve"> to life</w:t>
      </w:r>
      <w:r w:rsidRPr="00EB1B30">
        <w:rPr>
          <w:sz w:val="16"/>
        </w:rPr>
        <w:t xml:space="preserve">. </w:t>
      </w:r>
      <w:r w:rsidRPr="00BA1B5D">
        <w:rPr>
          <w:rStyle w:val="StyleUnderline"/>
        </w:rPr>
        <w:t>Investor-led initiatives</w:t>
      </w:r>
      <w:r w:rsidRPr="00EB1B30">
        <w:rPr>
          <w:sz w:val="16"/>
        </w:rPr>
        <w:t xml:space="preserve"> such as Climate Action 100+, whose members control over $50 trillion of assets, </w:t>
      </w:r>
      <w:r w:rsidRPr="00BA1B5D">
        <w:rPr>
          <w:rStyle w:val="StyleUnderline"/>
        </w:rPr>
        <w:t xml:space="preserve">are actively using funds to </w:t>
      </w:r>
      <w:r w:rsidRPr="00EB1B30">
        <w:rPr>
          <w:rStyle w:val="Emphasis"/>
        </w:rPr>
        <w:t>ensure</w:t>
      </w:r>
      <w:r w:rsidRPr="00BA1B5D">
        <w:rPr>
          <w:rStyle w:val="StyleUnderline"/>
        </w:rPr>
        <w:t xml:space="preserve"> the world’s largest corporate greenhouse gas emitters </w:t>
      </w:r>
      <w:r w:rsidRPr="00EB1B30">
        <w:rPr>
          <w:rStyle w:val="Emphasis"/>
        </w:rPr>
        <w:t>commit</w:t>
      </w:r>
      <w:r w:rsidRPr="00BA1B5D">
        <w:rPr>
          <w:rStyle w:val="StyleUnderline"/>
        </w:rPr>
        <w:t xml:space="preserve"> to climate action</w:t>
      </w:r>
      <w:r w:rsidRPr="00EB1B30">
        <w:rPr>
          <w:sz w:val="16"/>
        </w:rPr>
        <w:t xml:space="preserve">. </w:t>
      </w:r>
      <w:r w:rsidRPr="00BA1B5D">
        <w:rPr>
          <w:rStyle w:val="StyleUnderline"/>
        </w:rPr>
        <w:t>Other investor networks are pursuing a similar agenda</w:t>
      </w:r>
      <w:r w:rsidRPr="00EB1B30">
        <w:rPr>
          <w:sz w:val="16"/>
        </w:rPr>
        <w:t xml:space="preserve">, including Europe’s Institutional Investors Group on Climate Change (IIGCC) and Australia and New Zealand’s Investor Group on Climate Change (IGCC). </w:t>
      </w:r>
      <w:r w:rsidRPr="00BA1B5D">
        <w:rPr>
          <w:rStyle w:val="StyleUnderline"/>
        </w:rPr>
        <w:t xml:space="preserve">Humanity’s competence in technology and innovation will be </w:t>
      </w:r>
      <w:r w:rsidRPr="00EB1B30">
        <w:rPr>
          <w:rStyle w:val="Emphasis"/>
        </w:rPr>
        <w:t>central</w:t>
      </w:r>
      <w:r w:rsidRPr="00BA1B5D">
        <w:rPr>
          <w:rStyle w:val="StyleUnderline"/>
        </w:rPr>
        <w:t xml:space="preserve"> to the race in mitigating and tackling climate change</w:t>
      </w:r>
      <w:r w:rsidRPr="00EB1B30">
        <w:rPr>
          <w:sz w:val="16"/>
        </w:rPr>
        <w:t>.</w:t>
      </w:r>
    </w:p>
    <w:bookmarkEnd w:id="1"/>
    <w:p w14:paraId="1D8BFD4D"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6"/>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936566351232"/>
    <w:docVar w:name="VerbatimVersion" w:val="5.1"/>
  </w:docVars>
  <w:rsids>
    <w:rsidRoot w:val="00400F61"/>
    <w:rsid w:val="000139A3"/>
    <w:rsid w:val="00100833"/>
    <w:rsid w:val="00101DD9"/>
    <w:rsid w:val="00104529"/>
    <w:rsid w:val="00105942"/>
    <w:rsid w:val="00107396"/>
    <w:rsid w:val="00144A4C"/>
    <w:rsid w:val="00171A13"/>
    <w:rsid w:val="00176AB0"/>
    <w:rsid w:val="00177B7D"/>
    <w:rsid w:val="00180ABF"/>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0F61"/>
    <w:rsid w:val="00407037"/>
    <w:rsid w:val="004605D6"/>
    <w:rsid w:val="004C60E8"/>
    <w:rsid w:val="004E3579"/>
    <w:rsid w:val="004E728B"/>
    <w:rsid w:val="004F39E0"/>
    <w:rsid w:val="00537BD5"/>
    <w:rsid w:val="0057268A"/>
    <w:rsid w:val="0059110E"/>
    <w:rsid w:val="005D2912"/>
    <w:rsid w:val="006065BD"/>
    <w:rsid w:val="00645FA9"/>
    <w:rsid w:val="00647866"/>
    <w:rsid w:val="00665003"/>
    <w:rsid w:val="006A2AD0"/>
    <w:rsid w:val="006C2375"/>
    <w:rsid w:val="006D4ECC"/>
    <w:rsid w:val="00712D52"/>
    <w:rsid w:val="00722258"/>
    <w:rsid w:val="007243E5"/>
    <w:rsid w:val="00766EA0"/>
    <w:rsid w:val="007A2226"/>
    <w:rsid w:val="007F5B66"/>
    <w:rsid w:val="00823A1C"/>
    <w:rsid w:val="00845B9D"/>
    <w:rsid w:val="00860984"/>
    <w:rsid w:val="008B3ECB"/>
    <w:rsid w:val="008B4E85"/>
    <w:rsid w:val="008C0C78"/>
    <w:rsid w:val="008C1B2E"/>
    <w:rsid w:val="0091627E"/>
    <w:rsid w:val="0097032B"/>
    <w:rsid w:val="009D2EAD"/>
    <w:rsid w:val="009D54B2"/>
    <w:rsid w:val="009E1922"/>
    <w:rsid w:val="009F7ED2"/>
    <w:rsid w:val="00A93661"/>
    <w:rsid w:val="00A95652"/>
    <w:rsid w:val="00AC0AB8"/>
    <w:rsid w:val="00AC16AB"/>
    <w:rsid w:val="00B33C6D"/>
    <w:rsid w:val="00B4508F"/>
    <w:rsid w:val="00B55AD5"/>
    <w:rsid w:val="00B8057C"/>
    <w:rsid w:val="00BD6238"/>
    <w:rsid w:val="00BF593B"/>
    <w:rsid w:val="00BF773A"/>
    <w:rsid w:val="00BF7E81"/>
    <w:rsid w:val="00C13773"/>
    <w:rsid w:val="00C17CC8"/>
    <w:rsid w:val="00C55F5A"/>
    <w:rsid w:val="00C83417"/>
    <w:rsid w:val="00C9604F"/>
    <w:rsid w:val="00CA19AA"/>
    <w:rsid w:val="00CC5298"/>
    <w:rsid w:val="00CD736E"/>
    <w:rsid w:val="00CD798D"/>
    <w:rsid w:val="00CE161E"/>
    <w:rsid w:val="00CF59A8"/>
    <w:rsid w:val="00D02755"/>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C348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08804A"/>
  <w15:chartTrackingRefBased/>
  <w15:docId w15:val="{CA0C1AC9-CA5C-4695-9E63-ACB1C93E9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0"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9110E"/>
    <w:rPr>
      <w:rFonts w:ascii="Calibri" w:hAnsi="Calibri"/>
    </w:rPr>
  </w:style>
  <w:style w:type="paragraph" w:styleId="Heading1">
    <w:name w:val="heading 1"/>
    <w:aliases w:val="Pocket"/>
    <w:basedOn w:val="Normal"/>
    <w:next w:val="Normal"/>
    <w:link w:val="Heading1Char"/>
    <w:qFormat/>
    <w:rsid w:val="0059110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9110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9110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 read,TAG,No Spacing211,No Spacing12,No Spacing2111,No Spacing4,No Spacing11111,No Spacing5,No Spacing21,tag,T, Ch,Tags,tags,ta,t"/>
    <w:basedOn w:val="Normal"/>
    <w:next w:val="Normal"/>
    <w:link w:val="Heading4Char"/>
    <w:uiPriority w:val="3"/>
    <w:unhideWhenUsed/>
    <w:qFormat/>
    <w:rsid w:val="0059110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9110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9110E"/>
  </w:style>
  <w:style w:type="character" w:customStyle="1" w:styleId="Heading1Char">
    <w:name w:val="Heading 1 Char"/>
    <w:aliases w:val="Pocket Char"/>
    <w:basedOn w:val="DefaultParagraphFont"/>
    <w:link w:val="Heading1"/>
    <w:rsid w:val="0059110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9110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9110E"/>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 read Char,TAG Char,No Spacing211 Char,No Spacing12 Char,No Spacing4 Char"/>
    <w:basedOn w:val="DefaultParagraphFont"/>
    <w:link w:val="Heading4"/>
    <w:uiPriority w:val="3"/>
    <w:rsid w:val="0059110E"/>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ld underline,Box,s"/>
    <w:basedOn w:val="DefaultParagraphFont"/>
    <w:link w:val="textbold"/>
    <w:uiPriority w:val="7"/>
    <w:qFormat/>
    <w:rsid w:val="0059110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9110E"/>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ntense Emphasis111,Intense Emphasis3,Intense Emphasis1111,Intense Emphasis4,ci,B"/>
    <w:basedOn w:val="DefaultParagraphFont"/>
    <w:uiPriority w:val="6"/>
    <w:qFormat/>
    <w:rsid w:val="0059110E"/>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link w:val="Card"/>
    <w:uiPriority w:val="99"/>
    <w:unhideWhenUsed/>
    <w:rsid w:val="0059110E"/>
    <w:rPr>
      <w:color w:val="auto"/>
      <w:u w:val="none"/>
    </w:rPr>
  </w:style>
  <w:style w:type="character" w:styleId="FollowedHyperlink">
    <w:name w:val="FollowedHyperlink"/>
    <w:basedOn w:val="DefaultParagraphFont"/>
    <w:uiPriority w:val="99"/>
    <w:semiHidden/>
    <w:unhideWhenUsed/>
    <w:rsid w:val="0059110E"/>
    <w:rPr>
      <w:color w:val="auto"/>
      <w:u w:val="none"/>
    </w:rPr>
  </w:style>
  <w:style w:type="paragraph" w:customStyle="1" w:styleId="textbold">
    <w:name w:val="text bold"/>
    <w:basedOn w:val="Normal"/>
    <w:link w:val="Emphasis"/>
    <w:uiPriority w:val="7"/>
    <w:qFormat/>
    <w:rsid w:val="00400F61"/>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No Spacing11211,Debate Text,No Spacing11,No Spacing111,No Spacing2,Read stuff,nonunderlined,No Spacing111112,No Spacing1121,No Spacing1,No Spacing31,No Spacing22,No Spacing3,No Spacing112,Tag and Cite,Dont use,Very Small Text,card,Medium Grid 21"/>
    <w:basedOn w:val="Heading1"/>
    <w:link w:val="Hyperlink"/>
    <w:autoRedefine/>
    <w:uiPriority w:val="99"/>
    <w:qFormat/>
    <w:rsid w:val="00400F6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styleId="IntenseEmphasis">
    <w:name w:val="Intense Emphasis"/>
    <w:aliases w:val="9.5 pt,Cites and Cards Char1,Bold Underlined Char1,Underline Cha,cites Char Ch,Intense Emphasi,Box Out,Cite Char1,Sty,8 ,cit,Minimized Char,Read This Char,Thick Underline Char,Underline Char Char,Intense Emphasis11111,Italic,Underline1"/>
    <w:basedOn w:val="DefaultParagraphFont"/>
    <w:link w:val="CardsFont12pt"/>
    <w:qFormat/>
    <w:rsid w:val="00400F61"/>
    <w:rPr>
      <w:u w:val="single"/>
    </w:rPr>
  </w:style>
  <w:style w:type="paragraph" w:customStyle="1" w:styleId="CardsFont12pt">
    <w:name w:val="Cards + Font: 12 pt"/>
    <w:aliases w:val="Thick Underline,Cards + Font: 12 pt Char Char Char,Cards + Font: 12 pt Char Char Char Char Char Char Char,Cards + Font: 12 pt Char Char Char Char Char Char Char Char Char Char Char Char,Cards + Font: 12 pt Char Char"/>
    <w:basedOn w:val="Normal"/>
    <w:link w:val="IntenseEmphasis"/>
    <w:autoRedefine/>
    <w:qFormat/>
    <w:rsid w:val="00400F61"/>
    <w:pPr>
      <w:autoSpaceDE w:val="0"/>
      <w:autoSpaceDN w:val="0"/>
      <w:adjustRightInd w:val="0"/>
      <w:jc w:val="both"/>
    </w:pPr>
    <w:rPr>
      <w:rFonts w:asciiTheme="minorHAnsi" w:hAnsiTheme="minorHAnsi"/>
      <w:u w:val="single"/>
    </w:rPr>
  </w:style>
  <w:style w:type="paragraph" w:styleId="NoSpacing">
    <w:name w:val="No Spacing"/>
    <w:aliases w:val="Note Level 2,Small Text,Card Format,No Spacing41,Note Level 21,ClearFormatting,Clear,DDI Tag,Tag Title,No Spacing51,CD - Cite,No Spacing6,No Spacing7"/>
    <w:basedOn w:val="Heading1"/>
    <w:autoRedefine/>
    <w:uiPriority w:val="99"/>
    <w:qFormat/>
    <w:rsid w:val="00400F6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400F61"/>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week.in/news/sci-tech/2020/08/06/Space-mining-Just-around-the-corner.html" TargetMode="External"/><Relationship Id="rId13" Type="http://schemas.openxmlformats.org/officeDocument/2006/relationships/hyperlink" Target="https://80000hours.org/articles/extinction-risk/"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milkenreview.org/articles/mining-in-space-is-coming" TargetMode="External"/><Relationship Id="rId12" Type="http://schemas.openxmlformats.org/officeDocument/2006/relationships/hyperlink" Target="https://theconversation.com/all-of-humanity-should-share-in-the-space-mining-boom-5774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institute.global/policy/should-tech-make-us-optimistic-about-climate-change" TargetMode="External"/><Relationship Id="rId1" Type="http://schemas.openxmlformats.org/officeDocument/2006/relationships/customXml" Target="../customXml/item1.xml"/><Relationship Id="rId6" Type="http://schemas.openxmlformats.org/officeDocument/2006/relationships/hyperlink" Target="http://www.mjilonline.org/are-the-non-appropriation-principle-and-the-current-regulatory-regime-governing-geostationary-orbit-equitable-for-all-of-earths-states/" TargetMode="External"/><Relationship Id="rId11" Type="http://schemas.openxmlformats.org/officeDocument/2006/relationships/hyperlink" Target="https://espi.or.at/publications/voices-from-the-space-community/category/3-voices-from-the-space-community" TargetMode="External"/><Relationship Id="rId5" Type="http://schemas.openxmlformats.org/officeDocument/2006/relationships/webSettings" Target="webSettings.xml"/><Relationship Id="rId15" Type="http://schemas.openxmlformats.org/officeDocument/2006/relationships/hyperlink" Target="https://reason.com/2018/03/12/climate-change-problems-will-be-solved-t" TargetMode="External"/><Relationship Id="rId10" Type="http://schemas.openxmlformats.org/officeDocument/2006/relationships/hyperlink" Target="https://www.thenation.com/article/archive/how-resource-scarcity-and-climate-change-could-produce-global-explosion/" TargetMode="External"/><Relationship Id="rId4" Type="http://schemas.openxmlformats.org/officeDocument/2006/relationships/settings" Target="settings.xml"/><Relationship Id="rId9" Type="http://schemas.openxmlformats.org/officeDocument/2006/relationships/hyperlink" Target="https://scholarship.law.wm.edu/cgi/viewcontent.cgi?referer=https://www.google.com/&amp;httpsredir=1&amp;article=1653&amp;context=wmelpr" TargetMode="External"/><Relationship Id="rId14" Type="http://schemas.openxmlformats.org/officeDocument/2006/relationships/hyperlink" Target="https://www.emerald.com/insight/content/doi/10.1108/REPS-10-2018-010/ful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bto14\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DC294D-EA2B-4649-9561-0024183E0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22</TotalTime>
  <Pages>28</Pages>
  <Words>18001</Words>
  <Characters>102612</Characters>
  <Application>Microsoft Office Word</Application>
  <DocSecurity>0</DocSecurity>
  <Lines>855</Lines>
  <Paragraphs>240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robto14</dc:creator>
  <cp:keywords>5.1.1</cp:keywords>
  <dc:description/>
  <cp:lastModifiedBy>Roberto Sosa</cp:lastModifiedBy>
  <cp:revision>9</cp:revision>
  <dcterms:created xsi:type="dcterms:W3CDTF">2022-02-19T15:40:00Z</dcterms:created>
  <dcterms:modified xsi:type="dcterms:W3CDTF">2022-02-19T22:00:00Z</dcterms:modified>
</cp:coreProperties>
</file>