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F61A4" w14:textId="77777777" w:rsidR="00FD6BAE" w:rsidRDefault="00FD6BAE" w:rsidP="00FD6BAE">
      <w:pPr>
        <w:pStyle w:val="Heading3"/>
      </w:pPr>
      <w:r>
        <w:t>1AC---Debris</w:t>
      </w:r>
    </w:p>
    <w:p w14:paraId="7AA1AE4F" w14:textId="77777777" w:rsidR="00FD6BAE" w:rsidRPr="00C2163C" w:rsidRDefault="00FD6BAE" w:rsidP="00FD6BAE">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27A915D2" w14:textId="77777777" w:rsidR="00FD6BAE" w:rsidRPr="009F0990" w:rsidRDefault="00FD6BAE" w:rsidP="00FD6BAE">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1CB6DC5A" w14:textId="77777777" w:rsidR="00FD6BAE" w:rsidRPr="006A32EE" w:rsidRDefault="00FD6BAE" w:rsidP="00FD6BAE">
      <w:pPr>
        <w:rPr>
          <w:sz w:val="16"/>
        </w:rPr>
      </w:pPr>
      <w:r w:rsidRPr="007B3F06">
        <w:rPr>
          <w:rStyle w:val="StyleUnderline"/>
          <w:highlight w:val="green"/>
        </w:rPr>
        <w:t>Companies</w:t>
      </w:r>
      <w:r w:rsidRPr="009F0990">
        <w:rPr>
          <w:rStyle w:val="StyleUnderline"/>
        </w:rPr>
        <w:t xml:space="preserve"> are placing satellites into orbit at an unprecedented frequency to </w:t>
      </w:r>
      <w:r w:rsidRPr="007B3F06">
        <w:rPr>
          <w:rStyle w:val="StyleUnderline"/>
          <w:highlight w:val="green"/>
        </w:rPr>
        <w:t xml:space="preserve">build </w:t>
      </w:r>
      <w:r w:rsidRPr="007B3F06">
        <w:rPr>
          <w:rStyle w:val="Emphasis"/>
          <w:highlight w:val="green"/>
        </w:rPr>
        <w:t>‘mega-constellations’</w:t>
      </w:r>
      <w:r w:rsidRPr="007B3F06">
        <w:rPr>
          <w:rStyle w:val="StyleUnderline"/>
          <w:highlight w:val="green"/>
        </w:rPr>
        <w:t xml:space="preserve"> of</w:t>
      </w:r>
      <w:r w:rsidRPr="009F0990">
        <w:rPr>
          <w:rStyle w:val="StyleUnderline"/>
        </w:rPr>
        <w:t xml:space="preserve"> communications </w:t>
      </w:r>
      <w:r w:rsidRPr="007B3F06">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7B3F06">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7B3F06">
        <w:rPr>
          <w:rStyle w:val="StyleUnderline"/>
          <w:highlight w:val="green"/>
        </w:rPr>
        <w:t xml:space="preserve">in </w:t>
      </w:r>
      <w:r w:rsidRPr="007B3F06">
        <w:rPr>
          <w:rStyle w:val="Emphasis"/>
          <w:highlight w:val="green"/>
        </w:rPr>
        <w:t>LEO</w:t>
      </w:r>
      <w:r w:rsidRPr="007B3F06">
        <w:rPr>
          <w:rStyle w:val="StyleUnderline"/>
          <w:highlight w:val="green"/>
        </w:rPr>
        <w:t xml:space="preserve"> has increased by</w:t>
      </w:r>
      <w:r w:rsidRPr="009F0990">
        <w:rPr>
          <w:rStyle w:val="StyleUnderline"/>
        </w:rPr>
        <w:t xml:space="preserve"> over </w:t>
      </w:r>
      <w:r w:rsidRPr="007B3F06">
        <w:rPr>
          <w:rStyle w:val="StyleUnderline"/>
          <w:highlight w:val="green"/>
        </w:rPr>
        <w:t>50%</w:t>
      </w:r>
      <w:r w:rsidRPr="007B3F06">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7B3F06">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7B3F06">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7B3F06">
        <w:rPr>
          <w:rStyle w:val="StyleUnderline"/>
          <w:highlight w:val="green"/>
        </w:rPr>
        <w:t>and</w:t>
      </w:r>
      <w:r w:rsidRPr="009F0990">
        <w:rPr>
          <w:rStyle w:val="StyleUnderline"/>
        </w:rPr>
        <w:t xml:space="preserve"> has</w:t>
      </w:r>
      <w:r w:rsidRPr="006A32EE">
        <w:rPr>
          <w:sz w:val="16"/>
        </w:rPr>
        <w:t xml:space="preserve"> already </w:t>
      </w:r>
      <w:r w:rsidRPr="007B3F06">
        <w:rPr>
          <w:rStyle w:val="StyleUnderline"/>
          <w:highlight w:val="green"/>
        </w:rPr>
        <w:t>filed for</w:t>
      </w:r>
      <w:r w:rsidRPr="009F0990">
        <w:rPr>
          <w:rStyle w:val="StyleUnderline"/>
        </w:rPr>
        <w:t xml:space="preserve"> permission for </w:t>
      </w:r>
      <w:r w:rsidRPr="007B3F06">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7B3F06">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7B3F06">
        <w:rPr>
          <w:rStyle w:val="StyleUnderline"/>
          <w:highlight w:val="green"/>
        </w:rPr>
        <w:t xml:space="preserve">increased risk of </w:t>
      </w:r>
      <w:r w:rsidRPr="007B3F06">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E3031FA" w14:textId="77777777" w:rsidR="00FD6BAE" w:rsidRPr="00F1098E" w:rsidRDefault="00FD6BAE" w:rsidP="00FD6BAE">
      <w:pPr>
        <w:rPr>
          <w:sz w:val="16"/>
        </w:rPr>
      </w:pPr>
      <w:r w:rsidRPr="007B3F06">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7B3F06">
        <w:rPr>
          <w:rStyle w:val="StyleUnderline"/>
          <w:highlight w:val="green"/>
        </w:rPr>
        <w:t xml:space="preserve">provide </w:t>
      </w:r>
      <w:r w:rsidRPr="007B3F06">
        <w:rPr>
          <w:rStyle w:val="Emphasis"/>
          <w:highlight w:val="green"/>
        </w:rPr>
        <w:t>considerable mass</w:t>
      </w:r>
      <w:r w:rsidRPr="006A32EE">
        <w:rPr>
          <w:rStyle w:val="StyleUnderline"/>
        </w:rPr>
        <w:t xml:space="preserve"> in LEO</w:t>
      </w:r>
      <w:r w:rsidRPr="00F1098E">
        <w:rPr>
          <w:sz w:val="16"/>
        </w:rPr>
        <w:t xml:space="preserve">, </w:t>
      </w:r>
      <w:r w:rsidRPr="007B3F06">
        <w:rPr>
          <w:rStyle w:val="StyleUnderline"/>
          <w:highlight w:val="green"/>
        </w:rPr>
        <w:t>which</w:t>
      </w:r>
      <w:r w:rsidRPr="006A32EE">
        <w:rPr>
          <w:rStyle w:val="StyleUnderline"/>
        </w:rPr>
        <w:t xml:space="preserve"> can </w:t>
      </w:r>
      <w:r w:rsidRPr="007B3F06">
        <w:rPr>
          <w:rStyle w:val="StyleUnderline"/>
          <w:highlight w:val="green"/>
        </w:rPr>
        <w:t xml:space="preserve">break </w:t>
      </w:r>
      <w:r w:rsidRPr="00CB6F13">
        <w:rPr>
          <w:rStyle w:val="StyleUnderline"/>
        </w:rPr>
        <w:t xml:space="preserve">into debris </w:t>
      </w:r>
      <w:r w:rsidRPr="007B3F06">
        <w:rPr>
          <w:rStyle w:val="StyleUnderline"/>
          <w:highlight w:val="green"/>
        </w:rPr>
        <w:t>upon</w:t>
      </w:r>
      <w:r w:rsidRPr="006A32EE">
        <w:rPr>
          <w:rStyle w:val="StyleUnderline"/>
        </w:rPr>
        <w:t xml:space="preserve"> </w:t>
      </w:r>
      <w:r w:rsidRPr="007B3F06">
        <w:rPr>
          <w:rStyle w:val="Emphasis"/>
          <w:highlight w:val="green"/>
        </w:rPr>
        <w:t>collisions</w:t>
      </w:r>
      <w:r w:rsidRPr="006A32EE">
        <w:rPr>
          <w:rStyle w:val="StyleUnderline"/>
        </w:rPr>
        <w:t xml:space="preserve">, explosions, </w:t>
      </w:r>
      <w:r w:rsidRPr="007B3F06">
        <w:rPr>
          <w:rStyle w:val="StyleUnderline"/>
          <w:highlight w:val="green"/>
        </w:rPr>
        <w:t>or</w:t>
      </w:r>
      <w:r w:rsidRPr="006A32EE">
        <w:rPr>
          <w:rStyle w:val="StyleUnderline"/>
        </w:rPr>
        <w:t xml:space="preserve"> </w:t>
      </w:r>
      <w:r w:rsidRPr="007B3F06">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7B3F06">
        <w:rPr>
          <w:rStyle w:val="Emphasis"/>
          <w:highlight w:val="green"/>
        </w:rPr>
        <w:t>Fragmentations</w:t>
      </w:r>
      <w:r w:rsidRPr="007B3F06">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7B3F06">
        <w:rPr>
          <w:rStyle w:val="Emphasis"/>
          <w:highlight w:val="green"/>
        </w:rPr>
        <w:t>collision probability</w:t>
      </w:r>
      <w:r w:rsidRPr="007B3F06">
        <w:rPr>
          <w:rStyle w:val="StyleUnderline"/>
          <w:highlight w:val="green"/>
        </w:rPr>
        <w:t xml:space="preserve"> per time</w:t>
      </w:r>
      <w:r w:rsidRPr="00F1098E">
        <w:rPr>
          <w:sz w:val="16"/>
        </w:rPr>
        <w:t xml:space="preserve">. </w:t>
      </w:r>
      <w:r w:rsidRPr="006A32EE">
        <w:rPr>
          <w:rStyle w:val="StyleUnderline"/>
        </w:rPr>
        <w:t xml:space="preserve">Eventually, </w:t>
      </w:r>
      <w:r w:rsidRPr="007B3F06">
        <w:rPr>
          <w:rStyle w:val="StyleUnderline"/>
          <w:highlight w:val="green"/>
        </w:rPr>
        <w:t>collisions could dominate</w:t>
      </w:r>
      <w:r w:rsidRPr="006A32EE">
        <w:rPr>
          <w:rStyle w:val="StyleUnderline"/>
        </w:rPr>
        <w:t xml:space="preserve"> on-orbit evolution, </w:t>
      </w:r>
      <w:r w:rsidRPr="007B3F06">
        <w:rPr>
          <w:rStyle w:val="StyleUnderline"/>
          <w:highlight w:val="green"/>
        </w:rPr>
        <w:t xml:space="preserve">a situation called the </w:t>
      </w:r>
      <w:r w:rsidRPr="007B3F06">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7B3F06">
        <w:rPr>
          <w:rStyle w:val="StyleUnderline"/>
          <w:highlight w:val="green"/>
        </w:rPr>
        <w:t>Simulations of</w:t>
      </w:r>
      <w:r w:rsidRPr="00F1098E">
        <w:rPr>
          <w:rStyle w:val="StyleUnderline"/>
        </w:rPr>
        <w:t xml:space="preserve"> the </w:t>
      </w:r>
      <w:r w:rsidRPr="007B3F06">
        <w:rPr>
          <w:rStyle w:val="Emphasis"/>
          <w:highlight w:val="green"/>
        </w:rPr>
        <w:t>long-term evolution</w:t>
      </w:r>
      <w:r w:rsidRPr="00F1098E">
        <w:rPr>
          <w:rStyle w:val="StyleUnderline"/>
        </w:rPr>
        <w:t xml:space="preserve"> </w:t>
      </w:r>
      <w:r w:rsidRPr="007B3F06">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7B3F06">
        <w:rPr>
          <w:rStyle w:val="Emphasis"/>
          <w:highlight w:val="green"/>
        </w:rPr>
        <w:t xml:space="preserve">initial stages </w:t>
      </w:r>
      <w:r w:rsidRPr="00FA57F3">
        <w:rPr>
          <w:rStyle w:val="Emphasis"/>
        </w:rPr>
        <w:t>of the Kessler Syndrome</w:t>
      </w:r>
      <w:r w:rsidRPr="00F1098E">
        <w:rPr>
          <w:sz w:val="16"/>
        </w:rPr>
        <w:t xml:space="preserve">, </w:t>
      </w:r>
      <w:r w:rsidRPr="007B3F06">
        <w:rPr>
          <w:rStyle w:val="StyleUnderline"/>
          <w:highlight w:val="green"/>
        </w:rPr>
        <w:t>but that this could be managed</w:t>
      </w:r>
      <w:r w:rsidRPr="00F1098E">
        <w:rPr>
          <w:sz w:val="16"/>
        </w:rPr>
        <w:t xml:space="preserve"> </w:t>
      </w:r>
      <w:r w:rsidRPr="007B3F06">
        <w:rPr>
          <w:rStyle w:val="StyleUnderline"/>
          <w:highlight w:val="green"/>
        </w:rPr>
        <w:t>through</w:t>
      </w:r>
      <w:r w:rsidRPr="00F1098E">
        <w:rPr>
          <w:sz w:val="16"/>
        </w:rPr>
        <w:t xml:space="preserve"> </w:t>
      </w:r>
      <w:r w:rsidRPr="007B3F06">
        <w:rPr>
          <w:rStyle w:val="Emphasis"/>
          <w:highlight w:val="green"/>
        </w:rPr>
        <w:t>a</w:t>
      </w:r>
      <w:r w:rsidRPr="00F1098E">
        <w:rPr>
          <w:sz w:val="16"/>
        </w:rPr>
        <w:t xml:space="preserve">ctive </w:t>
      </w:r>
      <w:r w:rsidRPr="007B3F06">
        <w:rPr>
          <w:rStyle w:val="Emphasis"/>
          <w:highlight w:val="green"/>
        </w:rPr>
        <w:t>d</w:t>
      </w:r>
      <w:r w:rsidRPr="00F1098E">
        <w:rPr>
          <w:sz w:val="16"/>
        </w:rPr>
        <w:t xml:space="preserve">ebris </w:t>
      </w:r>
      <w:r w:rsidRPr="007B3F06">
        <w:rPr>
          <w:rStyle w:val="Emphasis"/>
          <w:highlight w:val="green"/>
        </w:rPr>
        <w:t>r</w:t>
      </w:r>
      <w:r w:rsidRPr="00F1098E">
        <w:rPr>
          <w:sz w:val="16"/>
        </w:rPr>
        <w:t xml:space="preserve">emoval4. </w:t>
      </w:r>
      <w:r w:rsidRPr="00F1098E">
        <w:rPr>
          <w:rStyle w:val="StyleUnderline"/>
        </w:rPr>
        <w:t xml:space="preserve">The </w:t>
      </w:r>
      <w:r w:rsidRPr="007B3F06">
        <w:rPr>
          <w:rStyle w:val="StyleUnderline"/>
          <w:highlight w:val="green"/>
        </w:rPr>
        <w:t>addition of</w:t>
      </w:r>
      <w:r w:rsidRPr="00F1098E">
        <w:rPr>
          <w:rStyle w:val="StyleUnderline"/>
        </w:rPr>
        <w:t xml:space="preserve"> satellite </w:t>
      </w:r>
      <w:r w:rsidRPr="007B3F06">
        <w:rPr>
          <w:rStyle w:val="Emphasis"/>
          <w:highlight w:val="green"/>
        </w:rPr>
        <w:t>mega-constellations</w:t>
      </w:r>
      <w:r w:rsidRPr="00F1098E">
        <w:rPr>
          <w:rStyle w:val="StyleUnderline"/>
        </w:rPr>
        <w:t xml:space="preserve"> and the general proliferation of low-cost satellites </w:t>
      </w:r>
      <w:r w:rsidRPr="007B3F06">
        <w:rPr>
          <w:rStyle w:val="StyleUnderline"/>
          <w:highlight w:val="green"/>
        </w:rPr>
        <w:t xml:space="preserve">in LEO </w:t>
      </w:r>
      <w:r w:rsidRPr="007B3F06">
        <w:rPr>
          <w:rStyle w:val="Emphasis"/>
          <w:highlight w:val="green"/>
        </w:rPr>
        <w:t>stresses the environment further</w:t>
      </w:r>
      <w:r w:rsidRPr="00F1098E">
        <w:rPr>
          <w:sz w:val="16"/>
        </w:rPr>
        <w:t>5,6,7,8.</w:t>
      </w:r>
    </w:p>
    <w:p w14:paraId="09FA1007" w14:textId="77777777" w:rsidR="00FD6BAE" w:rsidRPr="00FD2E13" w:rsidRDefault="00FD6BAE" w:rsidP="00FD6BAE">
      <w:pPr>
        <w:rPr>
          <w:sz w:val="8"/>
          <w:szCs w:val="8"/>
        </w:rPr>
      </w:pPr>
      <w:r w:rsidRPr="00FD2E13">
        <w:rPr>
          <w:sz w:val="8"/>
          <w:szCs w:val="8"/>
        </w:rPr>
        <w:t>Results</w:t>
      </w:r>
    </w:p>
    <w:p w14:paraId="5945859A" w14:textId="77777777" w:rsidR="00FD6BAE" w:rsidRPr="00FD2E13" w:rsidRDefault="00FD6BAE" w:rsidP="00FD6BAE">
      <w:pPr>
        <w:rPr>
          <w:sz w:val="8"/>
          <w:szCs w:val="8"/>
        </w:rPr>
      </w:pPr>
      <w:r w:rsidRPr="00FD2E13">
        <w:rPr>
          <w:sz w:val="8"/>
          <w:szCs w:val="8"/>
        </w:rPr>
        <w:t>The overall setting</w:t>
      </w:r>
    </w:p>
    <w:p w14:paraId="5B235377" w14:textId="77777777" w:rsidR="00FD6BAE" w:rsidRPr="00FD2E13" w:rsidRDefault="00FD6BAE" w:rsidP="00FD6BAE">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545D2FF" w14:textId="77777777" w:rsidR="00FD6BAE" w:rsidRPr="00FD2E13" w:rsidRDefault="00FD6BAE" w:rsidP="00FD6BAE">
      <w:pPr>
        <w:rPr>
          <w:sz w:val="8"/>
          <w:szCs w:val="8"/>
        </w:rPr>
      </w:pPr>
      <w:r w:rsidRPr="00FD2E13">
        <w:rPr>
          <w:sz w:val="8"/>
          <w:szCs w:val="8"/>
        </w:rPr>
        <w:t>Figure 1</w:t>
      </w:r>
    </w:p>
    <w:p w14:paraId="12BC6784" w14:textId="77777777" w:rsidR="00FD6BAE" w:rsidRPr="00FD2E13" w:rsidRDefault="00FD6BAE" w:rsidP="00FD6BAE">
      <w:pPr>
        <w:rPr>
          <w:sz w:val="8"/>
          <w:szCs w:val="8"/>
        </w:rPr>
      </w:pPr>
      <w:r w:rsidRPr="00FD2E13">
        <w:rPr>
          <w:sz w:val="8"/>
          <w:szCs w:val="8"/>
        </w:rPr>
        <w:t>[Figure 1 omitted]</w:t>
      </w:r>
      <w:r>
        <w:rPr>
          <w:sz w:val="8"/>
          <w:szCs w:val="8"/>
        </w:rPr>
        <w:tab/>
      </w:r>
    </w:p>
    <w:p w14:paraId="60DBF590" w14:textId="77777777" w:rsidR="00FD6BAE" w:rsidRPr="00FD2E13" w:rsidRDefault="00FD6BAE" w:rsidP="00FD6BAE">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1688182" w14:textId="77777777" w:rsidR="00FD6BAE" w:rsidRPr="00FD2E13" w:rsidRDefault="00FD6BAE" w:rsidP="00FD6BAE">
      <w:pPr>
        <w:rPr>
          <w:sz w:val="8"/>
          <w:szCs w:val="8"/>
        </w:rPr>
      </w:pPr>
      <w:r w:rsidRPr="00FD2E13">
        <w:rPr>
          <w:sz w:val="8"/>
          <w:szCs w:val="8"/>
        </w:rPr>
        <w:t>Full size image</w:t>
      </w:r>
    </w:p>
    <w:p w14:paraId="513D3D27" w14:textId="77777777" w:rsidR="00FD6BAE" w:rsidRPr="00FD2E13" w:rsidRDefault="00FD6BAE" w:rsidP="00FD6BAE">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55FF4C9" w14:textId="77777777" w:rsidR="00FD6BAE" w:rsidRPr="00FD2E13" w:rsidRDefault="00FD6BAE" w:rsidP="00FD6BAE">
      <w:pPr>
        <w:rPr>
          <w:sz w:val="8"/>
          <w:szCs w:val="8"/>
        </w:rPr>
      </w:pPr>
      <w:r w:rsidRPr="00FD2E13">
        <w:rPr>
          <w:sz w:val="8"/>
          <w:szCs w:val="8"/>
        </w:rPr>
        <w:t>Figure 2</w:t>
      </w:r>
    </w:p>
    <w:p w14:paraId="3D3E80E9" w14:textId="77777777" w:rsidR="00FD6BAE" w:rsidRPr="00FD2E13" w:rsidRDefault="00FD6BAE" w:rsidP="00FD6BAE">
      <w:pPr>
        <w:rPr>
          <w:sz w:val="8"/>
          <w:szCs w:val="8"/>
        </w:rPr>
      </w:pPr>
      <w:r w:rsidRPr="00FD2E13">
        <w:rPr>
          <w:sz w:val="8"/>
          <w:szCs w:val="8"/>
        </w:rPr>
        <w:t>[Figure 2 omitted]</w:t>
      </w:r>
    </w:p>
    <w:p w14:paraId="21E445D6" w14:textId="77777777" w:rsidR="00FD6BAE" w:rsidRPr="00FD2E13" w:rsidRDefault="00FD6BAE" w:rsidP="00FD6BAE">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4D57D864" w14:textId="77777777" w:rsidR="00FD6BAE" w:rsidRPr="00FD2E13" w:rsidRDefault="00FD6BAE" w:rsidP="00FD6BAE">
      <w:pPr>
        <w:rPr>
          <w:sz w:val="8"/>
          <w:szCs w:val="8"/>
        </w:rPr>
      </w:pPr>
      <w:r w:rsidRPr="00FD2E13">
        <w:rPr>
          <w:sz w:val="8"/>
          <w:szCs w:val="8"/>
        </w:rPr>
        <w:t>Full size image</w:t>
      </w:r>
    </w:p>
    <w:p w14:paraId="3E155044" w14:textId="77777777" w:rsidR="00FD6BAE" w:rsidRPr="00977410" w:rsidRDefault="00FD6BAE" w:rsidP="00FD6BAE">
      <w:pPr>
        <w:rPr>
          <w:sz w:val="16"/>
        </w:rPr>
      </w:pPr>
      <w:r w:rsidRPr="00977410">
        <w:rPr>
          <w:sz w:val="16"/>
        </w:rPr>
        <w:t xml:space="preserve">When completed, </w:t>
      </w:r>
      <w:proofErr w:type="spellStart"/>
      <w:r w:rsidRPr="007B3F06">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7B3F06">
        <w:rPr>
          <w:rStyle w:val="Emphasis"/>
          <w:highlight w:val="green"/>
        </w:rPr>
        <w:t>total mass</w:t>
      </w:r>
      <w:r w:rsidRPr="00D2438F">
        <w:rPr>
          <w:rStyle w:val="Emphasis"/>
        </w:rPr>
        <w:t xml:space="preserve"> </w:t>
      </w:r>
      <w:r w:rsidRPr="007B3F06">
        <w:rPr>
          <w:rStyle w:val="Emphasis"/>
          <w:highlight w:val="green"/>
        </w:rPr>
        <w:t>will equal all</w:t>
      </w:r>
      <w:r w:rsidRPr="00D2438F">
        <w:rPr>
          <w:rStyle w:val="Emphasis"/>
        </w:rPr>
        <w:t xml:space="preserve"> the </w:t>
      </w:r>
      <w:r w:rsidRPr="007B3F06">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7B3F06">
        <w:rPr>
          <w:rStyle w:val="StyleUnderline"/>
          <w:highlight w:val="green"/>
        </w:rPr>
        <w:t xml:space="preserve">creating </w:t>
      </w:r>
      <w:r w:rsidRPr="007B3F06">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7B3F06">
        <w:rPr>
          <w:rStyle w:val="Emphasis"/>
          <w:highlight w:val="green"/>
        </w:rPr>
        <w:t>other companies</w:t>
      </w:r>
      <w:r w:rsidRPr="00FD2E13">
        <w:rPr>
          <w:rStyle w:val="Emphasis"/>
        </w:rPr>
        <w:t>,</w:t>
      </w:r>
      <w:r w:rsidRPr="00977410">
        <w:rPr>
          <w:sz w:val="16"/>
        </w:rPr>
        <w:t xml:space="preserve"> operating under different national regulatory regimes, </w:t>
      </w:r>
      <w:r w:rsidRPr="007B3F06">
        <w:rPr>
          <w:rStyle w:val="StyleUnderline"/>
          <w:highlight w:val="green"/>
        </w:rPr>
        <w:t>are soon</w:t>
      </w:r>
      <w:r w:rsidRPr="00977410">
        <w:rPr>
          <w:sz w:val="16"/>
        </w:rPr>
        <w:t xml:space="preserve"> likely </w:t>
      </w:r>
      <w:r w:rsidRPr="007B3F06">
        <w:rPr>
          <w:rStyle w:val="StyleUnderline"/>
          <w:highlight w:val="green"/>
        </w:rPr>
        <w:t>to follow</w:t>
      </w:r>
      <w:r w:rsidRPr="00977410">
        <w:rPr>
          <w:sz w:val="16"/>
        </w:rPr>
        <w:t>.</w:t>
      </w:r>
    </w:p>
    <w:p w14:paraId="52B515AC" w14:textId="77777777" w:rsidR="00FD6BAE" w:rsidRPr="00977410" w:rsidRDefault="00FD6BAE" w:rsidP="00FD6BAE">
      <w:pPr>
        <w:rPr>
          <w:rStyle w:val="Emphasis"/>
        </w:rPr>
      </w:pPr>
      <w:r w:rsidRPr="00977410">
        <w:rPr>
          <w:rStyle w:val="Emphasis"/>
        </w:rPr>
        <w:t>Enhanced collision risk</w:t>
      </w:r>
    </w:p>
    <w:p w14:paraId="080D4094" w14:textId="77777777" w:rsidR="00FD6BAE" w:rsidRPr="00977410" w:rsidRDefault="00FD6BAE" w:rsidP="00FD6BAE">
      <w:pPr>
        <w:rPr>
          <w:sz w:val="16"/>
        </w:rPr>
      </w:pPr>
      <w:r w:rsidRPr="007B3F06">
        <w:rPr>
          <w:rStyle w:val="StyleUnderline"/>
          <w:highlight w:val="green"/>
        </w:rPr>
        <w:t>Mega-constellations are</w:t>
      </w:r>
      <w:r w:rsidRPr="00977410">
        <w:rPr>
          <w:rStyle w:val="StyleUnderline"/>
        </w:rPr>
        <w:t xml:space="preserve"> composed of </w:t>
      </w:r>
      <w:r w:rsidRPr="007B3F06">
        <w:rPr>
          <w:rStyle w:val="Emphasis"/>
          <w:highlight w:val="green"/>
        </w:rPr>
        <w:t>mass-produced</w:t>
      </w:r>
      <w:r w:rsidRPr="00977410">
        <w:rPr>
          <w:rStyle w:val="Emphasis"/>
        </w:rPr>
        <w:t xml:space="preserve"> satellites</w:t>
      </w:r>
      <w:r w:rsidRPr="00977410">
        <w:rPr>
          <w:rStyle w:val="StyleUnderline"/>
        </w:rPr>
        <w:t xml:space="preserve"> </w:t>
      </w:r>
      <w:r w:rsidRPr="007B3F06">
        <w:rPr>
          <w:rStyle w:val="StyleUnderline"/>
          <w:highlight w:val="green"/>
        </w:rPr>
        <w:t xml:space="preserve">with </w:t>
      </w:r>
      <w:r w:rsidRPr="007B3F06">
        <w:rPr>
          <w:rStyle w:val="Emphasis"/>
          <w:highlight w:val="green"/>
        </w:rPr>
        <w:t>few backup systems</w:t>
      </w:r>
      <w:r w:rsidRPr="00977410">
        <w:rPr>
          <w:sz w:val="16"/>
        </w:rPr>
        <w:t xml:space="preserve">. </w:t>
      </w:r>
      <w:r w:rsidRPr="007B3F06">
        <w:rPr>
          <w:rStyle w:val="StyleUnderline"/>
          <w:highlight w:val="green"/>
        </w:rPr>
        <w:t>This</w:t>
      </w:r>
      <w:r w:rsidRPr="00977410">
        <w:rPr>
          <w:sz w:val="16"/>
        </w:rPr>
        <w:t xml:space="preserve"> consumer electronic model </w:t>
      </w:r>
      <w:r w:rsidRPr="007B3F06">
        <w:rPr>
          <w:rStyle w:val="StyleUnderline"/>
          <w:highlight w:val="green"/>
        </w:rPr>
        <w:t>allows for</w:t>
      </w:r>
      <w:r w:rsidRPr="00977410">
        <w:rPr>
          <w:rStyle w:val="StyleUnderline"/>
        </w:rPr>
        <w:t xml:space="preserve"> short upgrade cycles and rapid expansions of capabilities, but also </w:t>
      </w:r>
      <w:r w:rsidRPr="007B3F06">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7B3F06">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7F73201D" w14:textId="77777777" w:rsidR="00FD6BAE" w:rsidRPr="00F20EA6" w:rsidRDefault="00FD6BAE" w:rsidP="00FD6BAE">
      <w:pPr>
        <w:rPr>
          <w:sz w:val="8"/>
          <w:szCs w:val="8"/>
        </w:rPr>
      </w:pPr>
      <w:r w:rsidRPr="00F20EA6">
        <w:rPr>
          <w:sz w:val="8"/>
          <w:szCs w:val="8"/>
        </w:rPr>
        <w:t>Figure 3</w:t>
      </w:r>
    </w:p>
    <w:p w14:paraId="7EA3FB22" w14:textId="77777777" w:rsidR="00FD6BAE" w:rsidRPr="00F20EA6" w:rsidRDefault="00FD6BAE" w:rsidP="00FD6BAE">
      <w:pPr>
        <w:rPr>
          <w:sz w:val="8"/>
          <w:szCs w:val="8"/>
        </w:rPr>
      </w:pPr>
      <w:r w:rsidRPr="00F20EA6">
        <w:rPr>
          <w:sz w:val="8"/>
          <w:szCs w:val="8"/>
        </w:rPr>
        <w:t>[Figure 3 omitted]</w:t>
      </w:r>
    </w:p>
    <w:p w14:paraId="73E63844" w14:textId="77777777" w:rsidR="00FD6BAE" w:rsidRPr="00F20EA6" w:rsidRDefault="00FD6BAE" w:rsidP="00FD6BAE">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62097EB7" w14:textId="77777777" w:rsidR="00FD6BAE" w:rsidRPr="00F20EA6" w:rsidRDefault="00FD6BAE" w:rsidP="00FD6BAE">
      <w:pPr>
        <w:rPr>
          <w:sz w:val="8"/>
          <w:szCs w:val="8"/>
        </w:rPr>
      </w:pPr>
      <w:r w:rsidRPr="00F20EA6">
        <w:rPr>
          <w:sz w:val="8"/>
          <w:szCs w:val="8"/>
        </w:rPr>
        <w:t>Full size image</w:t>
      </w:r>
    </w:p>
    <w:p w14:paraId="214F0F9E" w14:textId="77777777" w:rsidR="00FD6BAE" w:rsidRPr="00CA2C4F" w:rsidRDefault="00FD6BAE" w:rsidP="00FD6BAE">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7B3F06">
        <w:rPr>
          <w:rStyle w:val="StyleUnderline"/>
          <w:highlight w:val="green"/>
        </w:rPr>
        <w:t>cooperation</w:t>
      </w:r>
      <w:r w:rsidRPr="00CA2C4F">
        <w:rPr>
          <w:rStyle w:val="StyleUnderline"/>
        </w:rPr>
        <w:t xml:space="preserve"> between operators</w:t>
      </w:r>
      <w:r w:rsidRPr="00CA2C4F">
        <w:rPr>
          <w:sz w:val="16"/>
        </w:rPr>
        <w:t xml:space="preserve">, which at present </w:t>
      </w:r>
      <w:r w:rsidRPr="007B3F06">
        <w:rPr>
          <w:rStyle w:val="StyleUnderline"/>
          <w:highlight w:val="green"/>
        </w:rPr>
        <w:t>is</w:t>
      </w:r>
      <w:r w:rsidRPr="00CA2C4F">
        <w:rPr>
          <w:rStyle w:val="StyleUnderline"/>
        </w:rPr>
        <w:t xml:space="preserve"> ad hoc and </w:t>
      </w:r>
      <w:r w:rsidRPr="007B3F06">
        <w:rPr>
          <w:rStyle w:val="Emphasis"/>
          <w:highlight w:val="green"/>
        </w:rPr>
        <w:t>voluntary</w:t>
      </w:r>
      <w:r w:rsidRPr="00CA2C4F">
        <w:rPr>
          <w:sz w:val="16"/>
        </w:rPr>
        <w:t xml:space="preserve">. A recent letter12 to the FCC from SpaceX suggests that some </w:t>
      </w:r>
      <w:r w:rsidRPr="007B3F06">
        <w:rPr>
          <w:rStyle w:val="Emphasis"/>
          <w:highlight w:val="green"/>
        </w:rPr>
        <w:t>companies</w:t>
      </w:r>
      <w:r w:rsidRPr="00CA2C4F">
        <w:rPr>
          <w:rStyle w:val="Emphasis"/>
        </w:rPr>
        <w:t xml:space="preserve"> might be </w:t>
      </w:r>
      <w:r w:rsidRPr="007B3F06">
        <w:rPr>
          <w:rStyle w:val="Emphasis"/>
          <w:highlight w:val="green"/>
        </w:rPr>
        <w:t>less</w:t>
      </w:r>
      <w:r w:rsidRPr="00CA2C4F">
        <w:rPr>
          <w:rStyle w:val="Emphasis"/>
        </w:rPr>
        <w:t xml:space="preserve">-than-fully </w:t>
      </w:r>
      <w:r w:rsidRPr="007B3F06">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7116F1C5" w14:textId="77777777" w:rsidR="00FD6BAE" w:rsidRPr="00F20EA6" w:rsidRDefault="00FD6BAE" w:rsidP="00FD6BAE">
      <w:pPr>
        <w:rPr>
          <w:sz w:val="16"/>
        </w:rPr>
      </w:pPr>
      <w:r w:rsidRPr="00CA2C4F">
        <w:rPr>
          <w:sz w:val="16"/>
        </w:rPr>
        <w:t xml:space="preserve">Despite the congestion and traffic management challenges, FCC filings by </w:t>
      </w:r>
      <w:r w:rsidRPr="007B3F06">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7B3F06">
        <w:rPr>
          <w:rStyle w:val="Emphasis"/>
          <w:highlight w:val="green"/>
        </w:rPr>
        <w:t>filings do not account</w:t>
      </w:r>
      <w:r w:rsidRPr="00F20EA6">
        <w:rPr>
          <w:rStyle w:val="Emphasis"/>
        </w:rPr>
        <w:t xml:space="preserve"> for </w:t>
      </w:r>
      <w:r w:rsidRPr="007B3F06">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7B3F06">
        <w:rPr>
          <w:rStyle w:val="Emphasis"/>
          <w:highlight w:val="green"/>
        </w:rPr>
        <w:t>runaway cascade</w:t>
      </w:r>
      <w:r w:rsidRPr="00F20EA6">
        <w:rPr>
          <w:rStyle w:val="Emphasis"/>
        </w:rPr>
        <w:t xml:space="preserve"> of collisions </w:t>
      </w:r>
      <w:r w:rsidRPr="007B3F06">
        <w:rPr>
          <w:rStyle w:val="Emphasis"/>
          <w:highlight w:val="green"/>
        </w:rPr>
        <w:t>could occur</w:t>
      </w:r>
      <w:r w:rsidRPr="00F20EA6">
        <w:rPr>
          <w:sz w:val="16"/>
        </w:rPr>
        <w:t>.</w:t>
      </w:r>
    </w:p>
    <w:p w14:paraId="1845F673" w14:textId="77777777" w:rsidR="00FD6BAE" w:rsidRPr="00977410" w:rsidRDefault="00FD6BAE" w:rsidP="00FD6BAE">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7B3F06">
        <w:rPr>
          <w:rStyle w:val="Emphasis"/>
          <w:highlight w:val="green"/>
        </w:rPr>
        <w:t>major fragmentation</w:t>
      </w:r>
      <w:r w:rsidRPr="00977410">
        <w:rPr>
          <w:rStyle w:val="Emphasis"/>
        </w:rPr>
        <w:t xml:space="preserve"> event from a single satellite </w:t>
      </w:r>
      <w:r w:rsidRPr="007B3F06">
        <w:rPr>
          <w:rStyle w:val="Emphasis"/>
          <w:highlight w:val="green"/>
        </w:rPr>
        <w:t>could affect all operators in LEO</w:t>
      </w:r>
      <w:r w:rsidRPr="00977410">
        <w:rPr>
          <w:sz w:val="16"/>
        </w:rPr>
        <w:t>.</w:t>
      </w:r>
    </w:p>
    <w:p w14:paraId="4F0C5233" w14:textId="77777777" w:rsidR="00FD6BAE" w:rsidRPr="00977410" w:rsidRDefault="00FD6BAE" w:rsidP="00FD6BAE">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6BA3FC0" w14:textId="77777777" w:rsidR="00FD6BAE" w:rsidRDefault="00FD6BAE" w:rsidP="00FD6BAE">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522C7EB1" w14:textId="77777777" w:rsidR="00FD6BAE" w:rsidRPr="00977410" w:rsidRDefault="00FD6BAE" w:rsidP="00FD6BAE">
      <w:pPr>
        <w:rPr>
          <w:sz w:val="16"/>
          <w:szCs w:val="16"/>
        </w:rPr>
      </w:pPr>
    </w:p>
    <w:p w14:paraId="10053341" w14:textId="77777777" w:rsidR="00FD6BAE" w:rsidRDefault="00FD6BAE" w:rsidP="00FD6BAE">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28C0E1E" w14:textId="77777777" w:rsidR="00FD6BAE" w:rsidRPr="0022425B" w:rsidRDefault="00FD6BAE" w:rsidP="00FD6BAE">
      <w:r>
        <w:t>---1 collision a decade is hardly enough to trigger Kessler syndrome.</w:t>
      </w:r>
    </w:p>
    <w:p w14:paraId="42067601" w14:textId="77777777" w:rsidR="00FD6BAE" w:rsidRDefault="00FD6BAE" w:rsidP="00FD6BAE">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0CE9EDCA" w14:textId="77777777" w:rsidR="00FD6BAE" w:rsidRPr="003214A1" w:rsidRDefault="00FD6BAE" w:rsidP="00FD6BAE">
      <w:pPr>
        <w:rPr>
          <w:sz w:val="16"/>
        </w:rPr>
      </w:pPr>
      <w:r w:rsidRPr="003214A1">
        <w:rPr>
          <w:sz w:val="16"/>
        </w:rPr>
        <w:t xml:space="preserve">In recent years, several </w:t>
      </w:r>
      <w:r w:rsidRPr="007B3F06">
        <w:rPr>
          <w:rStyle w:val="Emphasis"/>
          <w:highlight w:val="green"/>
        </w:rPr>
        <w:t>commercial</w:t>
      </w:r>
      <w:r w:rsidRPr="003214A1">
        <w:rPr>
          <w:sz w:val="16"/>
        </w:rPr>
        <w:t xml:space="preserve"> companies have proposed telecommunications </w:t>
      </w:r>
      <w:r w:rsidRPr="007B3F06">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7B3F06">
        <w:rPr>
          <w:rStyle w:val="StyleUnderline"/>
          <w:highlight w:val="green"/>
        </w:rPr>
        <w:t>in</w:t>
      </w:r>
      <w:r w:rsidRPr="003214A1">
        <w:rPr>
          <w:sz w:val="16"/>
        </w:rPr>
        <w:t xml:space="preserve"> low Earth orbit (</w:t>
      </w:r>
      <w:r w:rsidRPr="007B3F06">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7B3F06">
        <w:rPr>
          <w:rStyle w:val="Emphasis"/>
          <w:highlight w:val="green"/>
        </w:rPr>
        <w:t>deployment</w:t>
      </w:r>
      <w:r w:rsidRPr="003214A1">
        <w:rPr>
          <w:rStyle w:val="StyleUnderline"/>
        </w:rPr>
        <w:t xml:space="preserve">, </w:t>
      </w:r>
      <w:r w:rsidRPr="007B3F06">
        <w:rPr>
          <w:rStyle w:val="Emphasis"/>
          <w:highlight w:val="green"/>
        </w:rPr>
        <w:t>operations</w:t>
      </w:r>
      <w:r w:rsidRPr="003214A1">
        <w:rPr>
          <w:rStyle w:val="StyleUnderline"/>
        </w:rPr>
        <w:t xml:space="preserve">, </w:t>
      </w:r>
      <w:r w:rsidRPr="007B3F06">
        <w:rPr>
          <w:rStyle w:val="StyleUnderline"/>
          <w:highlight w:val="green"/>
        </w:rPr>
        <w:t>and</w:t>
      </w:r>
      <w:r w:rsidRPr="003214A1">
        <w:rPr>
          <w:rStyle w:val="StyleUnderline"/>
        </w:rPr>
        <w:t xml:space="preserve"> </w:t>
      </w:r>
      <w:r w:rsidRPr="007B3F06">
        <w:rPr>
          <w:rStyle w:val="Emphasis"/>
          <w:highlight w:val="green"/>
        </w:rPr>
        <w:t>frequent de-orbit</w:t>
      </w:r>
      <w:r w:rsidRPr="003214A1">
        <w:rPr>
          <w:rStyle w:val="StyleUnderline"/>
        </w:rPr>
        <w:t xml:space="preserve"> and replenishment of the proposed LCs could </w:t>
      </w:r>
      <w:r w:rsidRPr="007B3F06">
        <w:rPr>
          <w:rStyle w:val="Emphasis"/>
          <w:highlight w:val="green"/>
        </w:rPr>
        <w:t>significantly contribute</w:t>
      </w:r>
      <w:r w:rsidRPr="007B3F06">
        <w:rPr>
          <w:rStyle w:val="StyleUnderline"/>
          <w:highlight w:val="green"/>
        </w:rPr>
        <w:t xml:space="preserve"> to </w:t>
      </w:r>
      <w:r w:rsidRPr="003214A1">
        <w:rPr>
          <w:rStyle w:val="StyleUnderline"/>
        </w:rPr>
        <w:t xml:space="preserve">the existing orbital </w:t>
      </w:r>
      <w:r w:rsidRPr="007B3F06">
        <w:rPr>
          <w:rStyle w:val="Emphasis"/>
          <w:highlight w:val="green"/>
        </w:rPr>
        <w:t>debris</w:t>
      </w:r>
      <w:r w:rsidRPr="003214A1">
        <w:rPr>
          <w:rStyle w:val="StyleUnderline"/>
        </w:rPr>
        <w:t xml:space="preserve"> problem</w:t>
      </w:r>
      <w:r w:rsidRPr="003214A1">
        <w:rPr>
          <w:sz w:val="16"/>
        </w:rPr>
        <w:t>.</w:t>
      </w:r>
    </w:p>
    <w:p w14:paraId="055427AB" w14:textId="77777777" w:rsidR="00FD6BAE" w:rsidRPr="003214A1" w:rsidRDefault="00FD6BAE" w:rsidP="00FD6BAE">
      <w:pPr>
        <w:rPr>
          <w:sz w:val="16"/>
        </w:rPr>
      </w:pPr>
      <w:r w:rsidRPr="003214A1">
        <w:rPr>
          <w:sz w:val="16"/>
        </w:rPr>
        <w:t xml:space="preserve">To better understand the nature of the problem, the </w:t>
      </w:r>
      <w:r w:rsidRPr="007B3F06">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7B3F06">
        <w:rPr>
          <w:rStyle w:val="StyleUnderline"/>
          <w:highlight w:val="green"/>
        </w:rPr>
        <w:t>study</w:t>
      </w:r>
      <w:r w:rsidRPr="003214A1">
        <w:rPr>
          <w:sz w:val="16"/>
        </w:rPr>
        <w:t xml:space="preserve"> on LCs. The objective was </w:t>
      </w:r>
      <w:r w:rsidRPr="003214A1">
        <w:rPr>
          <w:rStyle w:val="StyleUnderline"/>
        </w:rPr>
        <w:t xml:space="preserve">to </w:t>
      </w:r>
      <w:r w:rsidRPr="007B3F06">
        <w:rPr>
          <w:rStyle w:val="StyleUnderline"/>
          <w:highlight w:val="green"/>
        </w:rPr>
        <w:t>quantify the</w:t>
      </w:r>
      <w:r w:rsidRPr="003214A1">
        <w:rPr>
          <w:sz w:val="16"/>
        </w:rPr>
        <w:t xml:space="preserve"> potential negative </w:t>
      </w:r>
      <w:r w:rsidRPr="007B3F06">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88270F7" w14:textId="77777777" w:rsidR="00FD6BAE" w:rsidRPr="007E5006" w:rsidRDefault="00FD6BAE" w:rsidP="00FD6BAE">
      <w:pPr>
        <w:rPr>
          <w:rStyle w:val="Emphasis"/>
        </w:rPr>
      </w:pPr>
      <w:r w:rsidRPr="007E5006">
        <w:rPr>
          <w:rStyle w:val="Emphasis"/>
        </w:rPr>
        <w:t xml:space="preserve">The LEO Environment </w:t>
      </w:r>
      <w:r w:rsidRPr="007B3F06">
        <w:rPr>
          <w:rStyle w:val="Emphasis"/>
          <w:highlight w:val="green"/>
        </w:rPr>
        <w:t>without Large Constellations</w:t>
      </w:r>
    </w:p>
    <w:p w14:paraId="0F345CCB" w14:textId="77777777" w:rsidR="00FD6BAE" w:rsidRPr="003214A1" w:rsidRDefault="00FD6BAE" w:rsidP="00FD6BAE">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66D89FE6" w14:textId="77777777" w:rsidR="00FD6BAE" w:rsidRPr="001C5F3A" w:rsidRDefault="00FD6BAE" w:rsidP="00FD6BAE">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1F7B37B0" w14:textId="77777777" w:rsidR="00FD6BAE" w:rsidRPr="001C5F3A" w:rsidRDefault="00FD6BAE" w:rsidP="00FD6BAE">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7B3F06">
        <w:rPr>
          <w:rStyle w:val="Emphasis"/>
          <w:highlight w:val="green"/>
        </w:rPr>
        <w:t>debris</w:t>
      </w:r>
      <w:r w:rsidRPr="001C5F3A">
        <w:rPr>
          <w:rStyle w:val="StyleUnderline"/>
        </w:rPr>
        <w:t xml:space="preserve"> population </w:t>
      </w:r>
      <w:r w:rsidRPr="007B3F06">
        <w:rPr>
          <w:rStyle w:val="Emphasis"/>
          <w:highlight w:val="green"/>
        </w:rPr>
        <w:t>growth</w:t>
      </w:r>
      <w:r w:rsidRPr="001C5F3A">
        <w:rPr>
          <w:rStyle w:val="StyleUnderline"/>
        </w:rPr>
        <w:t xml:space="preserve"> </w:t>
      </w:r>
      <w:r w:rsidRPr="007B3F06">
        <w:rPr>
          <w:rStyle w:val="StyleUnderline"/>
          <w:highlight w:val="green"/>
        </w:rPr>
        <w:t>is</w:t>
      </w:r>
      <w:r w:rsidRPr="001C5F3A">
        <w:rPr>
          <w:rStyle w:val="StyleUnderline"/>
        </w:rPr>
        <w:t xml:space="preserve"> </w:t>
      </w:r>
      <w:r w:rsidRPr="007B3F06">
        <w:rPr>
          <w:rStyle w:val="StyleUnderline"/>
          <w:highlight w:val="green"/>
        </w:rPr>
        <w:t xml:space="preserve">reduced to about a </w:t>
      </w:r>
      <w:r w:rsidRPr="007B3F06">
        <w:rPr>
          <w:rStyle w:val="Emphasis"/>
          <w:highlight w:val="green"/>
        </w:rPr>
        <w:t>110% linear increase</w:t>
      </w:r>
      <w:r w:rsidRPr="007B3F06">
        <w:rPr>
          <w:rStyle w:val="StyleUnderline"/>
          <w:highlight w:val="green"/>
        </w:rPr>
        <w:t xml:space="preserve"> in </w:t>
      </w:r>
      <w:r w:rsidRPr="007B3F06">
        <w:rPr>
          <w:rStyle w:val="Emphasis"/>
          <w:highlight w:val="green"/>
        </w:rPr>
        <w:t>200 years</w:t>
      </w:r>
      <w:r w:rsidRPr="001C5F3A">
        <w:rPr>
          <w:sz w:val="16"/>
        </w:rPr>
        <w:t xml:space="preserve">. </w:t>
      </w:r>
      <w:r w:rsidRPr="007B3F06">
        <w:rPr>
          <w:rStyle w:val="StyleUnderline"/>
          <w:highlight w:val="green"/>
        </w:rPr>
        <w:t>If explosions can be eliminated</w:t>
      </w:r>
      <w:r w:rsidRPr="001C5F3A">
        <w:rPr>
          <w:rStyle w:val="StyleUnderline"/>
        </w:rPr>
        <w:t xml:space="preserve">, the population </w:t>
      </w:r>
      <w:r w:rsidRPr="007B3F06">
        <w:rPr>
          <w:rStyle w:val="StyleUnderline"/>
          <w:highlight w:val="green"/>
        </w:rPr>
        <w:t xml:space="preserve">growth is further reduced to </w:t>
      </w:r>
      <w:r w:rsidRPr="007B3F06">
        <w:rPr>
          <w:rStyle w:val="Emphasis"/>
          <w:highlight w:val="green"/>
        </w:rPr>
        <w:t>40%</w:t>
      </w:r>
      <w:r w:rsidRPr="001C5F3A">
        <w:rPr>
          <w:rStyle w:val="StyleUnderline"/>
        </w:rPr>
        <w:t xml:space="preserve"> in 200 years</w:t>
      </w:r>
      <w:r w:rsidRPr="001C5F3A">
        <w:rPr>
          <w:sz w:val="16"/>
        </w:rPr>
        <w:t>.</w:t>
      </w:r>
    </w:p>
    <w:p w14:paraId="55141B73" w14:textId="77777777" w:rsidR="00FD6BAE" w:rsidRPr="001C5F3A" w:rsidRDefault="00FD6BAE" w:rsidP="00FD6BAE">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7B3F06">
        <w:rPr>
          <w:rStyle w:val="StyleUnderline"/>
          <w:highlight w:val="green"/>
        </w:rPr>
        <w:t>reduce</w:t>
      </w:r>
      <w:r w:rsidRPr="001C5F3A">
        <w:rPr>
          <w:rStyle w:val="StyleUnderline"/>
        </w:rPr>
        <w:t xml:space="preserve"> the numbers of catastrophic </w:t>
      </w:r>
      <w:r w:rsidRPr="007B3F06">
        <w:rPr>
          <w:rStyle w:val="StyleUnderline"/>
          <w:highlight w:val="green"/>
        </w:rPr>
        <w:t>collisions to</w:t>
      </w:r>
      <w:r w:rsidRPr="001C5F3A">
        <w:rPr>
          <w:rStyle w:val="StyleUnderline"/>
        </w:rPr>
        <w:t xml:space="preserve"> 27 and </w:t>
      </w:r>
      <w:r w:rsidRPr="007B3F06">
        <w:rPr>
          <w:rStyle w:val="Emphasis"/>
          <w:highlight w:val="green"/>
        </w:rPr>
        <w:t>21</w:t>
      </w:r>
      <w:r w:rsidRPr="001C5F3A">
        <w:rPr>
          <w:sz w:val="16"/>
        </w:rPr>
        <w:t xml:space="preserve">, respectively, </w:t>
      </w:r>
      <w:r w:rsidRPr="007B3F06">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F6DF3AC" w14:textId="77777777" w:rsidR="00FD6BAE" w:rsidRDefault="00FD6BAE" w:rsidP="00FD6BAE"/>
    <w:p w14:paraId="382A1914" w14:textId="77777777" w:rsidR="00FD6BAE" w:rsidRPr="00033E38" w:rsidRDefault="00FD6BAE" w:rsidP="00FD6BAE">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4210D707" w14:textId="77777777" w:rsidR="00FD6BAE" w:rsidRPr="000F20C1" w:rsidRDefault="00FD6BAE" w:rsidP="00FD6BAE">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1B15FB51" w14:textId="77777777" w:rsidR="00FD6BAE" w:rsidRDefault="00FD6BAE" w:rsidP="00FD6BAE">
      <w:pPr>
        <w:rPr>
          <w:rStyle w:val="StyleUnderline"/>
        </w:rPr>
      </w:pPr>
      <w:r w:rsidRPr="0041119C">
        <w:rPr>
          <w:rStyle w:val="StyleUnderline"/>
        </w:rPr>
        <w:t xml:space="preserve">The increasingly </w:t>
      </w:r>
      <w:r w:rsidRPr="007B3F06">
        <w:rPr>
          <w:rStyle w:val="StyleUnderline"/>
          <w:highlight w:val="green"/>
        </w:rPr>
        <w:t>crowded space in</w:t>
      </w:r>
      <w:r w:rsidRPr="001D3509">
        <w:rPr>
          <w:rStyle w:val="StyleUnderline"/>
        </w:rPr>
        <w:t xml:space="preserve"> Earth's </w:t>
      </w:r>
      <w:r w:rsidRPr="007B3F06">
        <w:rPr>
          <w:rStyle w:val="StyleUnderline"/>
          <w:highlight w:val="green"/>
        </w:rPr>
        <w:t>low orbit</w:t>
      </w:r>
      <w:r w:rsidRPr="0041119C">
        <w:rPr>
          <w:rStyle w:val="StyleUnderline"/>
        </w:rPr>
        <w:t xml:space="preserve"> could </w:t>
      </w:r>
      <w:r w:rsidRPr="007B3F06">
        <w:rPr>
          <w:rStyle w:val="StyleUnderline"/>
          <w:highlight w:val="green"/>
        </w:rPr>
        <w:t xml:space="preserve">set the stage for an </w:t>
      </w:r>
      <w:r w:rsidRPr="007B3F06">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7B3F06">
        <w:rPr>
          <w:rStyle w:val="StyleUnderline"/>
          <w:highlight w:val="green"/>
        </w:rPr>
        <w:t>accidents</w:t>
      </w:r>
      <w:r w:rsidRPr="0041119C">
        <w:rPr>
          <w:rStyle w:val="StyleUnderline"/>
        </w:rPr>
        <w:t xml:space="preserve"> stemming </w:t>
      </w:r>
      <w:r w:rsidRPr="007B3F06">
        <w:rPr>
          <w:rStyle w:val="StyleUnderline"/>
          <w:highlight w:val="green"/>
        </w:rPr>
        <w:t>from</w:t>
      </w:r>
      <w:r w:rsidRPr="0041119C">
        <w:rPr>
          <w:rStyle w:val="StyleUnderline"/>
        </w:rPr>
        <w:t xml:space="preserve"> the steady rise in </w:t>
      </w:r>
      <w:r w:rsidRPr="007B3F06">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7B3F06">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7B3F06">
        <w:rPr>
          <w:rStyle w:val="Emphasis"/>
          <w:highlight w:val="green"/>
        </w:rPr>
        <w:t>war</w:t>
      </w:r>
      <w:r w:rsidRPr="00B65801">
        <w:rPr>
          <w:sz w:val="16"/>
          <w:szCs w:val="16"/>
        </w:rPr>
        <w:t xml:space="preserve">fare, </w:t>
      </w:r>
      <w:r w:rsidRPr="007B3F06">
        <w:rPr>
          <w:rStyle w:val="StyleUnderline"/>
          <w:highlight w:val="green"/>
        </w:rPr>
        <w:t>with nations</w:t>
      </w:r>
      <w:r w:rsidRPr="0041119C">
        <w:rPr>
          <w:rStyle w:val="StyleUnderline"/>
        </w:rPr>
        <w:t xml:space="preserve"> potentially </w:t>
      </w:r>
      <w:r w:rsidRPr="007B3F06">
        <w:rPr>
          <w:rStyle w:val="Emphasis"/>
          <w:highlight w:val="green"/>
        </w:rPr>
        <w:t>mistaking debris</w:t>
      </w:r>
      <w:r w:rsidRPr="0041119C">
        <w:rPr>
          <w:rStyle w:val="StyleUnderline"/>
        </w:rPr>
        <w:t xml:space="preserve">-caused incidents </w:t>
      </w:r>
      <w:r w:rsidRPr="007B3F06">
        <w:rPr>
          <w:rStyle w:val="StyleUnderline"/>
          <w:highlight w:val="green"/>
        </w:rPr>
        <w:t>as</w:t>
      </w:r>
      <w:r w:rsidRPr="0041119C">
        <w:rPr>
          <w:rStyle w:val="StyleUnderline"/>
        </w:rPr>
        <w:t xml:space="preserve"> the results of </w:t>
      </w:r>
      <w:r w:rsidRPr="007B3F06">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7B3F06">
        <w:rPr>
          <w:rStyle w:val="StyleUnderline"/>
          <w:highlight w:val="green"/>
        </w:rPr>
        <w:t>that could</w:t>
      </w:r>
      <w:r w:rsidRPr="001D3509">
        <w:rPr>
          <w:rStyle w:val="StyleUnderline"/>
        </w:rPr>
        <w:t xml:space="preserve"> </w:t>
      </w:r>
      <w:r w:rsidRPr="001D3509">
        <w:rPr>
          <w:rStyle w:val="Emphasis"/>
        </w:rPr>
        <w:t xml:space="preserve">dangerously </w:t>
      </w:r>
      <w:r w:rsidRPr="007B3F06">
        <w:rPr>
          <w:rStyle w:val="Emphasis"/>
          <w:highlight w:val="green"/>
        </w:rPr>
        <w:t>escalate</w:t>
      </w:r>
      <w:r w:rsidRPr="0041119C">
        <w:rPr>
          <w:rStyle w:val="StyleUnderline"/>
        </w:rPr>
        <w:t xml:space="preserve"> </w:t>
      </w:r>
      <w:r w:rsidRPr="007B3F06">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7B3F06">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7B3F06">
        <w:rPr>
          <w:rStyle w:val="StyleUnderline"/>
          <w:highlight w:val="green"/>
        </w:rPr>
        <w:t>cannot</w:t>
      </w:r>
      <w:r w:rsidRPr="0041119C">
        <w:rPr>
          <w:rStyle w:val="StyleUnderline"/>
        </w:rPr>
        <w:t xml:space="preserve"> easily </w:t>
      </w:r>
      <w:r w:rsidRPr="007B3F06">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7B3F06">
        <w:rPr>
          <w:rStyle w:val="StyleUnderline"/>
          <w:highlight w:val="green"/>
        </w:rPr>
        <w:t>risks</w:t>
      </w:r>
      <w:r w:rsidRPr="0041119C">
        <w:rPr>
          <w:rStyle w:val="StyleUnderline"/>
        </w:rPr>
        <w:t xml:space="preserve"> of such an event occurring </w:t>
      </w:r>
      <w:r w:rsidRPr="007B3F06">
        <w:rPr>
          <w:rStyle w:val="StyleUnderline"/>
          <w:highlight w:val="green"/>
        </w:rPr>
        <w:t xml:space="preserve">are compounded by the </w:t>
      </w:r>
      <w:r w:rsidRPr="007B3F06">
        <w:rPr>
          <w:rStyle w:val="Emphasis"/>
          <w:highlight w:val="green"/>
        </w:rPr>
        <w:t>sheer volume</w:t>
      </w:r>
      <w:r w:rsidRPr="007B3F06">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7B3F06">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7B3F06">
        <w:rPr>
          <w:rStyle w:val="StyleUnderline"/>
          <w:highlight w:val="green"/>
        </w:rPr>
        <w:t xml:space="preserve">greater risk </w:t>
      </w:r>
      <w:r w:rsidRPr="001D3509">
        <w:rPr>
          <w:rStyle w:val="StyleUnderline"/>
        </w:rPr>
        <w:t>than trackable debris</w:t>
      </w:r>
      <w:r w:rsidRPr="0041119C">
        <w:rPr>
          <w:rStyle w:val="StyleUnderline"/>
        </w:rPr>
        <w:t xml:space="preserve">, </w:t>
      </w:r>
      <w:r w:rsidRPr="007B3F06">
        <w:rPr>
          <w:rStyle w:val="StyleUnderline"/>
          <w:highlight w:val="green"/>
        </w:rPr>
        <w:t xml:space="preserve">as their </w:t>
      </w:r>
      <w:r w:rsidRPr="007B3F06">
        <w:rPr>
          <w:rStyle w:val="Emphasis"/>
          <w:highlight w:val="green"/>
        </w:rPr>
        <w:t>invisible status</w:t>
      </w:r>
      <w:r w:rsidRPr="007B3F06">
        <w:rPr>
          <w:rStyle w:val="StyleUnderline"/>
          <w:highlight w:val="green"/>
        </w:rPr>
        <w:t xml:space="preserve"> means</w:t>
      </w:r>
      <w:r w:rsidRPr="0041119C">
        <w:rPr>
          <w:rStyle w:val="StyleUnderline"/>
        </w:rPr>
        <w:t xml:space="preserve"> spacecraft and </w:t>
      </w:r>
      <w:r w:rsidRPr="007B3F06">
        <w:rPr>
          <w:rStyle w:val="StyleUnderline"/>
          <w:highlight w:val="green"/>
        </w:rPr>
        <w:t>satellites can't</w:t>
      </w:r>
      <w:r w:rsidRPr="0041119C">
        <w:rPr>
          <w:rStyle w:val="StyleUnderline"/>
        </w:rPr>
        <w:t xml:space="preserve"> do anything to </w:t>
      </w:r>
      <w:r w:rsidRPr="007B3F06">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7B3F06">
        <w:rPr>
          <w:rStyle w:val="StyleUnderline"/>
          <w:highlight w:val="green"/>
        </w:rPr>
        <w:t>we</w:t>
      </w:r>
      <w:r w:rsidRPr="001D3509">
        <w:rPr>
          <w:rStyle w:val="StyleUnderline"/>
        </w:rPr>
        <w:t xml:space="preserve"> may </w:t>
      </w:r>
      <w:r w:rsidRPr="007B3F06">
        <w:rPr>
          <w:rStyle w:val="StyleUnderline"/>
          <w:highlight w:val="green"/>
        </w:rPr>
        <w:t>have been lucky</w:t>
      </w:r>
      <w:r w:rsidRPr="000F20C1">
        <w:rPr>
          <w:rStyle w:val="StyleUnderline"/>
        </w:rPr>
        <w:t xml:space="preserve"> in the past, </w:t>
      </w:r>
      <w:r w:rsidRPr="007B3F06">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355708C0" w14:textId="77777777" w:rsidR="00FD6BAE" w:rsidRDefault="00FD6BAE" w:rsidP="00FD6BAE">
      <w:pPr>
        <w:rPr>
          <w:rStyle w:val="StyleUnderline"/>
        </w:rPr>
      </w:pPr>
    </w:p>
    <w:bookmarkEnd w:id="0"/>
    <w:p w14:paraId="66F77BAC" w14:textId="77777777" w:rsidR="00FD6BAE" w:rsidRPr="00A87F24" w:rsidRDefault="00FD6BAE" w:rsidP="00FD6BAE">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F507217" w14:textId="77777777" w:rsidR="00FD6BAE" w:rsidRPr="002F7FDF" w:rsidRDefault="00FD6BAE" w:rsidP="00FD6BAE">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0C35B8D2" w14:textId="77777777" w:rsidR="00FD6BAE" w:rsidRPr="007216D2" w:rsidRDefault="00FD6BAE" w:rsidP="00FD6BAE">
      <w:pPr>
        <w:rPr>
          <w:u w:val="single"/>
        </w:rPr>
      </w:pPr>
      <w:r w:rsidRPr="007B3F06">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7B3F06">
        <w:rPr>
          <w:rStyle w:val="Emphasis"/>
          <w:highlight w:val="green"/>
        </w:rPr>
        <w:t>maintain</w:t>
      </w:r>
      <w:r w:rsidRPr="00F521A4">
        <w:rPr>
          <w:rStyle w:val="Emphasis"/>
        </w:rPr>
        <w:t xml:space="preserve"> the </w:t>
      </w:r>
      <w:r w:rsidRPr="007B3F06">
        <w:rPr>
          <w:rStyle w:val="Emphasis"/>
          <w:highlight w:val="green"/>
        </w:rPr>
        <w:t>peace</w:t>
      </w:r>
      <w:r w:rsidRPr="002F7FDF">
        <w:rPr>
          <w:sz w:val="14"/>
        </w:rPr>
        <w:t xml:space="preserve">. </w:t>
      </w:r>
      <w:r w:rsidRPr="007B3F06">
        <w:rPr>
          <w:rStyle w:val="StyleUnderline"/>
          <w:highlight w:val="green"/>
        </w:rPr>
        <w:t>When</w:t>
      </w:r>
      <w:r w:rsidRPr="002F7FDF">
        <w:rPr>
          <w:sz w:val="14"/>
        </w:rPr>
        <w:t xml:space="preserve"> your </w:t>
      </w:r>
      <w:r w:rsidRPr="002F7FDF">
        <w:rPr>
          <w:rStyle w:val="StyleUnderline"/>
        </w:rPr>
        <w:t xml:space="preserve">potential </w:t>
      </w:r>
      <w:r w:rsidRPr="007B3F06">
        <w:rPr>
          <w:rStyle w:val="StyleUnderline"/>
          <w:highlight w:val="green"/>
        </w:rPr>
        <w:t>adversaries</w:t>
      </w:r>
      <w:r w:rsidRPr="002F7FDF">
        <w:rPr>
          <w:rStyle w:val="StyleUnderline"/>
        </w:rPr>
        <w:t xml:space="preserve"> </w:t>
      </w:r>
      <w:r w:rsidRPr="007B3F06">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7B3F06">
        <w:rPr>
          <w:rStyle w:val="StyleUnderline"/>
          <w:highlight w:val="green"/>
        </w:rPr>
        <w:t>danger of</w:t>
      </w:r>
      <w:r w:rsidRPr="002F7FDF">
        <w:rPr>
          <w:rStyle w:val="StyleUnderline"/>
        </w:rPr>
        <w:t xml:space="preserve"> surprise </w:t>
      </w:r>
      <w:r w:rsidRPr="007B3F06">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7B3F06">
        <w:rPr>
          <w:rStyle w:val="Emphasis"/>
          <w:highlight w:val="green"/>
        </w:rPr>
        <w:t>(MAD)</w:t>
      </w:r>
      <w:r w:rsidRPr="002F7FDF">
        <w:rPr>
          <w:rStyle w:val="Emphasis"/>
        </w:rPr>
        <w:t xml:space="preserve"> </w:t>
      </w:r>
      <w:r w:rsidRPr="007B3F06">
        <w:rPr>
          <w:rStyle w:val="Emphasis"/>
          <w:highlight w:val="green"/>
        </w:rPr>
        <w:t>only works if</w:t>
      </w:r>
      <w:r w:rsidRPr="002F7FDF">
        <w:rPr>
          <w:rStyle w:val="Emphasis"/>
        </w:rPr>
        <w:t xml:space="preserve"> </w:t>
      </w:r>
      <w:r w:rsidRPr="007B3F06">
        <w:rPr>
          <w:rStyle w:val="Emphasis"/>
          <w:highlight w:val="green"/>
        </w:rPr>
        <w:t>both sides</w:t>
      </w:r>
      <w:r w:rsidRPr="002F7FDF">
        <w:rPr>
          <w:rStyle w:val="Emphasis"/>
        </w:rPr>
        <w:t xml:space="preserve"> </w:t>
      </w:r>
      <w:r w:rsidRPr="007B3F06">
        <w:rPr>
          <w:rStyle w:val="Emphasis"/>
          <w:highlight w:val="green"/>
        </w:rPr>
        <w:t>know</w:t>
      </w:r>
      <w:r w:rsidRPr="002F7FDF">
        <w:rPr>
          <w:rStyle w:val="Emphasis"/>
        </w:rPr>
        <w:t xml:space="preserve"> </w:t>
      </w:r>
      <w:proofErr w:type="gramStart"/>
      <w:r w:rsidRPr="007B3F06">
        <w:rPr>
          <w:rStyle w:val="Emphasis"/>
          <w:highlight w:val="green"/>
        </w:rPr>
        <w:t>whether</w:t>
      </w:r>
      <w:r w:rsidRPr="002F7FDF">
        <w:rPr>
          <w:rStyle w:val="Emphasis"/>
        </w:rPr>
        <w:t xml:space="preserve"> or not</w:t>
      </w:r>
      <w:proofErr w:type="gramEnd"/>
      <w:r w:rsidRPr="002F7FDF">
        <w:rPr>
          <w:rStyle w:val="Emphasis"/>
        </w:rPr>
        <w:t xml:space="preserve"> </w:t>
      </w:r>
      <w:r w:rsidRPr="007B3F06">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7B3F06">
        <w:rPr>
          <w:rStyle w:val="StyleUnderline"/>
          <w:highlight w:val="green"/>
        </w:rPr>
        <w:t>making</w:t>
      </w:r>
      <w:r w:rsidRPr="002F7FDF">
        <w:rPr>
          <w:rStyle w:val="StyleUnderline"/>
        </w:rPr>
        <w:t xml:space="preserve"> an </w:t>
      </w:r>
      <w:r w:rsidRPr="007B3F06">
        <w:rPr>
          <w:rStyle w:val="Emphasis"/>
          <w:highlight w:val="green"/>
        </w:rPr>
        <w:t>accidental war</w:t>
      </w:r>
      <w:r w:rsidRPr="007B3F06">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7B3F06">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7B3F06">
        <w:rPr>
          <w:rStyle w:val="Emphasis"/>
          <w:highlight w:val="green"/>
        </w:rPr>
        <w:t>dependent on space</w:t>
      </w:r>
      <w:r w:rsidRPr="002F7FDF">
        <w:rPr>
          <w:rStyle w:val="Emphasis"/>
        </w:rPr>
        <w:t xml:space="preserve"> </w:t>
      </w:r>
      <w:r w:rsidRPr="007B3F06">
        <w:rPr>
          <w:rStyle w:val="Emphasis"/>
          <w:highlight w:val="green"/>
        </w:rPr>
        <w:t>satellites</w:t>
      </w:r>
      <w:r w:rsidRPr="002F7FDF">
        <w:rPr>
          <w:sz w:val="14"/>
        </w:rPr>
        <w:t xml:space="preserve">. We space advocates should celebrate our success and be terrified of it at the same time. </w:t>
      </w:r>
      <w:r w:rsidRPr="007B3F06">
        <w:rPr>
          <w:rStyle w:val="StyleUnderline"/>
          <w:highlight w:val="green"/>
        </w:rPr>
        <w:t>Should we lose</w:t>
      </w:r>
      <w:r w:rsidRPr="002F7FDF">
        <w:rPr>
          <w:rStyle w:val="StyleUnderline"/>
        </w:rPr>
        <w:t xml:space="preserve"> these fragile </w:t>
      </w:r>
      <w:r w:rsidRPr="007B3F06">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7B3F06">
        <w:rPr>
          <w:rStyle w:val="Emphasis"/>
          <w:highlight w:val="green"/>
        </w:rPr>
        <w:t>Lives would be</w:t>
      </w:r>
      <w:r w:rsidRPr="002F7FDF">
        <w:rPr>
          <w:rStyle w:val="Emphasis"/>
        </w:rPr>
        <w:t xml:space="preserve"> put </w:t>
      </w:r>
      <w:r w:rsidRPr="007B3F06">
        <w:rPr>
          <w:rStyle w:val="Emphasis"/>
          <w:highlight w:val="green"/>
        </w:rPr>
        <w:t>at risk</w:t>
      </w:r>
      <w:r w:rsidRPr="002F7FDF">
        <w:rPr>
          <w:rStyle w:val="StyleUnderline"/>
        </w:rPr>
        <w:t xml:space="preserve"> and the productivity of our farming would dramatically decrease (weather satellite loss). The </w:t>
      </w:r>
      <w:r w:rsidRPr="007B3F06">
        <w:rPr>
          <w:rStyle w:val="StyleUnderline"/>
          <w:highlight w:val="green"/>
        </w:rPr>
        <w:t>risk of</w:t>
      </w:r>
      <w:r w:rsidRPr="002F7FDF">
        <w:rPr>
          <w:rStyle w:val="StyleUnderline"/>
        </w:rPr>
        <w:t xml:space="preserve"> war, including </w:t>
      </w:r>
      <w:r w:rsidRPr="007B3F06">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7B3F06">
        <w:rPr>
          <w:rStyle w:val="StyleUnderline"/>
          <w:highlight w:val="green"/>
        </w:rPr>
        <w:t>and</w:t>
      </w:r>
      <w:r w:rsidRPr="002F7FDF">
        <w:rPr>
          <w:rStyle w:val="StyleUnderline"/>
        </w:rPr>
        <w:t xml:space="preserve"> our </w:t>
      </w:r>
      <w:r w:rsidRPr="007B3F06">
        <w:rPr>
          <w:rStyle w:val="StyleUnderline"/>
          <w:highlight w:val="green"/>
        </w:rPr>
        <w:t>military’s ability to react</w:t>
      </w:r>
      <w:r w:rsidRPr="002F7FDF">
        <w:rPr>
          <w:rStyle w:val="StyleUnderline"/>
        </w:rPr>
        <w:t xml:space="preserve"> to crises </w:t>
      </w:r>
      <w:r w:rsidRPr="007B3F06">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7B3F06">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04000950" w14:textId="77777777" w:rsidR="00FD6BAE" w:rsidRPr="00527BE3" w:rsidRDefault="00FD6BAE" w:rsidP="00FD6BAE">
      <w:pPr>
        <w:rPr>
          <w:rStyle w:val="Emphasis"/>
        </w:rPr>
      </w:pPr>
    </w:p>
    <w:p w14:paraId="1071FE4F" w14:textId="77777777" w:rsidR="00FD6BAE" w:rsidRDefault="00FD6BAE" w:rsidP="00FD6BAE">
      <w:pPr>
        <w:pStyle w:val="Heading4"/>
      </w:pPr>
      <w:bookmarkStart w:id="1" w:name="_Hlk73826158"/>
      <w:r>
        <w:t xml:space="preserve">Nuclear war causes </w:t>
      </w:r>
      <w:r w:rsidRPr="00606DAD">
        <w:rPr>
          <w:u w:val="single"/>
        </w:rPr>
        <w:t>extinction</w:t>
      </w:r>
      <w:r>
        <w:t>.</w:t>
      </w:r>
    </w:p>
    <w:p w14:paraId="0035D1AE" w14:textId="77777777" w:rsidR="00FD6BAE" w:rsidRDefault="00FD6BAE" w:rsidP="00FD6BAE">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2BB99D6F" w14:textId="77777777" w:rsidR="00FD6BAE" w:rsidRDefault="00FD6BAE" w:rsidP="00FD6BAE">
      <w:pPr>
        <w:rPr>
          <w:sz w:val="16"/>
        </w:rPr>
      </w:pPr>
      <w:r>
        <w:rPr>
          <w:sz w:val="16"/>
        </w:rPr>
        <w:t>A global threat</w:t>
      </w:r>
    </w:p>
    <w:p w14:paraId="0AD97F06" w14:textId="77777777" w:rsidR="00FD6BAE" w:rsidRPr="000A0D07" w:rsidRDefault="00FD6BAE" w:rsidP="00FD6BAE">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7B3F06">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4EAC6EB" w14:textId="77777777" w:rsidR="00FD6BAE" w:rsidRDefault="00FD6BAE" w:rsidP="00FD6BAE">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7B3F06">
        <w:rPr>
          <w:rStyle w:val="StyleUnderline"/>
          <w:highlight w:val="green"/>
        </w:rPr>
        <w:t>create</w:t>
      </w:r>
      <w:r>
        <w:rPr>
          <w:sz w:val="16"/>
        </w:rPr>
        <w:t xml:space="preserve"> a scenario commonly known as </w:t>
      </w:r>
      <w:r w:rsidRPr="007B3F06">
        <w:rPr>
          <w:rStyle w:val="StyleUnderline"/>
          <w:highlight w:val="green"/>
        </w:rPr>
        <w:t>"</w:t>
      </w:r>
      <w:hyperlink r:id="rId13" w:tgtFrame="_blank" w:history="1">
        <w:r w:rsidRPr="007B3F06">
          <w:rPr>
            <w:rStyle w:val="Emphasis"/>
            <w:color w:val="000000"/>
            <w:highlight w:val="green"/>
          </w:rPr>
          <w:t>Nuclear Winter</w:t>
        </w:r>
      </w:hyperlink>
      <w:r w:rsidRPr="007B3F06">
        <w:rPr>
          <w:rStyle w:val="StyleUnderline"/>
          <w:highlight w:val="green"/>
        </w:rPr>
        <w:t>."</w:t>
      </w:r>
      <w:r>
        <w:rPr>
          <w:sz w:val="16"/>
        </w:rPr>
        <w:t> </w:t>
      </w:r>
    </w:p>
    <w:p w14:paraId="4DDE18FC" w14:textId="77777777" w:rsidR="00FD6BAE" w:rsidRDefault="00FD6BAE" w:rsidP="00FD6BAE">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7B3F06">
        <w:rPr>
          <w:rStyle w:val="StyleUnderline"/>
          <w:highlight w:val="green"/>
        </w:rPr>
        <w:t>explosions block</w:t>
      </w:r>
      <w:r>
        <w:rPr>
          <w:sz w:val="16"/>
        </w:rPr>
        <w:t xml:space="preserve"> significant amounts of </w:t>
      </w:r>
      <w:r w:rsidRPr="007B3F06">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7B3F06">
        <w:rPr>
          <w:rStyle w:val="StyleUnderline"/>
          <w:highlight w:val="green"/>
        </w:rPr>
        <w:t>results in</w:t>
      </w:r>
      <w:r>
        <w:rPr>
          <w:sz w:val="16"/>
        </w:rPr>
        <w:t xml:space="preserve"> mass </w:t>
      </w:r>
      <w:r w:rsidRPr="007B3F06">
        <w:rPr>
          <w:rStyle w:val="Emphasis"/>
          <w:highlight w:val="green"/>
        </w:rPr>
        <w:t>crop failure</w:t>
      </w:r>
      <w:r w:rsidRPr="007B3F06">
        <w:rPr>
          <w:rStyle w:val="StyleUnderline"/>
          <w:highlight w:val="green"/>
        </w:rPr>
        <w:t xml:space="preserve"> and</w:t>
      </w:r>
      <w:r>
        <w:rPr>
          <w:rStyle w:val="StyleUnderline"/>
        </w:rPr>
        <w:t xml:space="preserve"> </w:t>
      </w:r>
      <w:r>
        <w:rPr>
          <w:rStyle w:val="Emphasis"/>
        </w:rPr>
        <w:t xml:space="preserve">widespread </w:t>
      </w:r>
      <w:r w:rsidRPr="007B3F06">
        <w:rPr>
          <w:rStyle w:val="Emphasis"/>
          <w:highlight w:val="green"/>
        </w:rPr>
        <w:t>famine</w:t>
      </w:r>
      <w:r>
        <w:rPr>
          <w:sz w:val="16"/>
        </w:rPr>
        <w:t>.</w:t>
      </w:r>
    </w:p>
    <w:p w14:paraId="5C715FCD" w14:textId="77777777" w:rsidR="00FD6BAE" w:rsidRDefault="00FD6BAE" w:rsidP="00FD6BAE">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47516AA" w14:textId="77777777" w:rsidR="00FD6BAE" w:rsidRDefault="00FD6BAE" w:rsidP="00FD6BAE">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7B3F06">
        <w:rPr>
          <w:rStyle w:val="Emphasis"/>
          <w:highlight w:val="green"/>
        </w:rPr>
        <w:t>50</w:t>
      </w:r>
      <w:r>
        <w:rPr>
          <w:rStyle w:val="Emphasis"/>
        </w:rPr>
        <w:t xml:space="preserve"> Hiroshima-size</w:t>
      </w:r>
      <w:r>
        <w:rPr>
          <w:sz w:val="16"/>
        </w:rPr>
        <w:t xml:space="preserve"> atom </w:t>
      </w:r>
      <w:r w:rsidRPr="007B3F06">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7B3F06">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7B3F06">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7B3F06">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1AF32D69" w14:textId="77777777" w:rsidR="00FD6BAE" w:rsidRDefault="00FD6BAE" w:rsidP="00FD6BAE">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7E21CAB7" w14:textId="77777777" w:rsidR="00FD6BAE" w:rsidRDefault="00FD6BAE" w:rsidP="00FD6BAE">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716AC9CF" w14:textId="77777777" w:rsidR="00FD6BAE" w:rsidRDefault="00FD6BAE" w:rsidP="00FD6BAE">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7B3F06">
        <w:rPr>
          <w:rStyle w:val="Emphasis"/>
          <w:highlight w:val="green"/>
        </w:rPr>
        <w:t>purely regional</w:t>
      </w:r>
      <w:r w:rsidRPr="007B3F06">
        <w:rPr>
          <w:rStyle w:val="StyleUnderline"/>
          <w:highlight w:val="green"/>
        </w:rPr>
        <w:t xml:space="preserve"> conflict</w:t>
      </w:r>
      <w:r>
        <w:rPr>
          <w:rStyle w:val="StyleUnderline"/>
        </w:rPr>
        <w:t xml:space="preserve"> would </w:t>
      </w:r>
      <w:r w:rsidRPr="007B3F06">
        <w:rPr>
          <w:rStyle w:val="StyleUnderline"/>
          <w:highlight w:val="green"/>
        </w:rPr>
        <w:t>result in</w:t>
      </w:r>
      <w:r>
        <w:rPr>
          <w:rStyle w:val="StyleUnderline"/>
        </w:rPr>
        <w:t xml:space="preserve"> "multi-decadal </w:t>
      </w:r>
      <w:r w:rsidRPr="007B3F06">
        <w:rPr>
          <w:rStyle w:val="Emphasis"/>
          <w:highlight w:val="green"/>
        </w:rPr>
        <w:t>global cooling</w:t>
      </w:r>
      <w:r w:rsidRPr="007B3F06">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7B3F06">
        <w:rPr>
          <w:rStyle w:val="Emphasis"/>
          <w:highlight w:val="green"/>
        </w:rPr>
        <w:t>nuclear famine</w:t>
      </w:r>
      <w:r w:rsidRPr="007B3F06">
        <w:rPr>
          <w:rStyle w:val="StyleUnderline"/>
          <w:highlight w:val="green"/>
        </w:rPr>
        <w:t>."</w:t>
      </w:r>
    </w:p>
    <w:p w14:paraId="28CD09CE" w14:textId="77777777" w:rsidR="00FD6BAE" w:rsidRDefault="00FD6BAE" w:rsidP="00FD6BAE">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5CFDE433" w14:textId="77777777" w:rsidR="00FD6BAE" w:rsidRDefault="00FD6BAE" w:rsidP="00FD6BAE">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328537E" w14:textId="77777777" w:rsidR="00FD6BAE" w:rsidRDefault="00FD6BAE" w:rsidP="00FD6BAE">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7B3F06">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7B3F06">
        <w:rPr>
          <w:rStyle w:val="StyleUnderline"/>
          <w:highlight w:val="green"/>
        </w:rPr>
        <w:t>throw</w:t>
      </w:r>
      <w:r>
        <w:rPr>
          <w:sz w:val="16"/>
        </w:rPr>
        <w:t xml:space="preserve"> hazardous nuclear </w:t>
      </w:r>
      <w:r w:rsidRPr="007B3F06">
        <w:rPr>
          <w:rStyle w:val="StyleUnderline"/>
          <w:highlight w:val="green"/>
        </w:rPr>
        <w:t>fallout </w:t>
      </w:r>
      <w:hyperlink r:id="rId21" w:tgtFrame="_blank" w:history="1">
        <w:r w:rsidRPr="007B3F06">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0D17CFE2" w14:textId="77777777" w:rsidR="00FD6BAE" w:rsidRDefault="00FD6BAE" w:rsidP="00FD6BAE">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658ED309" w14:textId="77777777" w:rsidR="00FD6BAE" w:rsidRDefault="00FD6BAE" w:rsidP="00FD6BAE">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7B3F06">
        <w:rPr>
          <w:rStyle w:val="Emphasis"/>
          <w:highlight w:val="green"/>
        </w:rPr>
        <w:t>second-order</w:t>
      </w:r>
      <w:proofErr w:type="gramEnd"/>
      <w:r>
        <w:rPr>
          <w:rStyle w:val="StyleUnderline"/>
        </w:rPr>
        <w:t xml:space="preserve"> "spillover" </w:t>
      </w:r>
      <w:r w:rsidRPr="007B3F06">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7B3F06">
        <w:rPr>
          <w:rStyle w:val="Emphasis"/>
          <w:highlight w:val="green"/>
        </w:rPr>
        <w:t>inflame</w:t>
      </w:r>
      <w:r>
        <w:rPr>
          <w:rStyle w:val="StyleUnderline"/>
        </w:rPr>
        <w:t xml:space="preserve"> existing </w:t>
      </w:r>
      <w:r w:rsidRPr="007B3F06">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3342FA7B" w14:textId="77777777" w:rsidR="00FD6BAE" w:rsidRDefault="00FD6BAE" w:rsidP="00FD6BAE">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7B3F06">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B8FFDFA" w14:textId="77777777" w:rsidR="00FD6BAE" w:rsidRPr="000A0D07" w:rsidRDefault="00FD6BAE" w:rsidP="00FD6BAE">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E0F29A0" w14:textId="77777777" w:rsidR="00FD6BAE" w:rsidRPr="000A0D07" w:rsidRDefault="00FD6BAE" w:rsidP="00FD6BAE">
      <w:pPr>
        <w:rPr>
          <w:sz w:val="8"/>
          <w:szCs w:val="8"/>
        </w:rPr>
      </w:pPr>
      <w:r w:rsidRPr="000A0D07">
        <w:rPr>
          <w:sz w:val="8"/>
          <w:szCs w:val="8"/>
        </w:rPr>
        <w:t>How great is the risk?</w:t>
      </w:r>
    </w:p>
    <w:p w14:paraId="36BCB5BE" w14:textId="77777777" w:rsidR="00FD6BAE" w:rsidRPr="000A0D07" w:rsidRDefault="00FD6BAE" w:rsidP="00FD6BAE">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009512F8" w14:textId="77777777" w:rsidR="00FD6BAE" w:rsidRPr="000A0D07" w:rsidRDefault="00FD6BAE" w:rsidP="00FD6BAE">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2055882" w14:textId="77777777" w:rsidR="00FD6BAE" w:rsidRPr="000A0D07" w:rsidRDefault="00FD6BAE" w:rsidP="00FD6BAE">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22157B5" w14:textId="77777777" w:rsidR="00FD6BAE" w:rsidRPr="000A0D07" w:rsidRDefault="00FD6BAE" w:rsidP="00FD6BAE">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42E9018" w14:textId="77777777" w:rsidR="00FD6BAE" w:rsidRDefault="00FD6BAE" w:rsidP="00FD6BAE">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7B3F06">
        <w:rPr>
          <w:rStyle w:val="StyleUnderline"/>
          <w:highlight w:val="green"/>
        </w:rPr>
        <w:t xml:space="preserve">threaten </w:t>
      </w:r>
      <w:r w:rsidRPr="007B3F06">
        <w:rPr>
          <w:rStyle w:val="Emphasis"/>
          <w:highlight w:val="green"/>
        </w:rPr>
        <w:t>all of humanity</w:t>
      </w:r>
      <w:r>
        <w:rPr>
          <w:sz w:val="16"/>
        </w:rPr>
        <w:t>.</w:t>
      </w:r>
    </w:p>
    <w:p w14:paraId="695AE4A6" w14:textId="77777777" w:rsidR="00FD6BAE" w:rsidRDefault="00FD6BAE" w:rsidP="00FD6BAE"/>
    <w:bookmarkEnd w:id="1"/>
    <w:p w14:paraId="5F029EC7" w14:textId="77777777" w:rsidR="00FD6BAE" w:rsidRPr="008F1C54" w:rsidRDefault="00FD6BAE" w:rsidP="00FD6BAE">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02921668" w14:textId="77777777" w:rsidR="00FD6BAE" w:rsidRPr="005E2E9A" w:rsidRDefault="00FD6BAE" w:rsidP="00FD6BAE">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9724CA7" w14:textId="77777777" w:rsidR="00FD6BAE" w:rsidRDefault="00FD6BAE" w:rsidP="00FD6BAE">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7B3F06">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7B3F06">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7B3F06">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7B3F06">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7B3F06">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7B3F06">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7B3F06">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7B3F06">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7B3F06">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7B3F06">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7B3F06">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B3F06">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7B3F06">
        <w:rPr>
          <w:rStyle w:val="StyleUnderline"/>
          <w:rFonts w:asciiTheme="minorHAnsi" w:hAnsiTheme="minorHAnsi" w:cstheme="minorHAnsi"/>
          <w:highlight w:val="green"/>
        </w:rPr>
        <w:t xml:space="preserve">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7B3F06">
        <w:rPr>
          <w:rStyle w:val="StyleUnderline"/>
          <w:rFonts w:asciiTheme="minorHAnsi" w:hAnsiTheme="minorHAnsi" w:cstheme="minorHAnsi"/>
          <w:highlight w:val="green"/>
        </w:rPr>
        <w:t xml:space="preserve">where we’ve packed </w:t>
      </w:r>
      <w:proofErr w:type="gramStart"/>
      <w:r w:rsidRPr="007B3F06">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7B3F06">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7B3F06">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7B3F06">
        <w:rPr>
          <w:rStyle w:val="StyleUnderline"/>
          <w:rFonts w:asciiTheme="minorHAnsi" w:hAnsiTheme="minorHAnsi" w:cstheme="minorHAnsi"/>
          <w:highlight w:val="green"/>
        </w:rPr>
        <w:t xml:space="preserve">including the </w:t>
      </w:r>
      <w:r w:rsidRPr="007B3F06">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7B3F06">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7B3F06">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7B3F06">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7B3F06">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70F37756" w14:textId="77777777" w:rsidR="00FD6BAE" w:rsidRPr="005E2E9A" w:rsidRDefault="00FD6BAE" w:rsidP="00FD6BAE">
      <w:pPr>
        <w:rPr>
          <w:rStyle w:val="Emphasis"/>
          <w:rFonts w:asciiTheme="minorHAnsi" w:hAnsiTheme="minorHAnsi" w:cstheme="minorHAnsi"/>
        </w:rPr>
      </w:pPr>
    </w:p>
    <w:p w14:paraId="473618D3" w14:textId="77777777" w:rsidR="00FD6BAE" w:rsidRPr="004C0FEF" w:rsidRDefault="00FD6BAE" w:rsidP="00FD6BAE">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016336CA" w14:textId="77777777" w:rsidR="00FD6BAE" w:rsidRPr="002D7841" w:rsidRDefault="00FD6BAE" w:rsidP="00FD6BAE">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56399895" w14:textId="77777777" w:rsidR="00FD6BAE" w:rsidRPr="002D7841" w:rsidRDefault="00FD6BAE" w:rsidP="00FD6BAE">
      <w:pPr>
        <w:rPr>
          <w:sz w:val="16"/>
        </w:rPr>
      </w:pPr>
      <w:r w:rsidRPr="007B3F06">
        <w:rPr>
          <w:rStyle w:val="StyleUnderline"/>
          <w:highlight w:val="green"/>
        </w:rPr>
        <w:t>Space</w:t>
      </w:r>
      <w:r w:rsidRPr="002D7841">
        <w:rPr>
          <w:sz w:val="16"/>
        </w:rPr>
        <w:t xml:space="preserve"> </w:t>
      </w:r>
      <w:r w:rsidRPr="007B3F06">
        <w:rPr>
          <w:rStyle w:val="Emphasis"/>
          <w:highlight w:val="green"/>
        </w:rPr>
        <w:t>s</w:t>
      </w:r>
      <w:r w:rsidRPr="002D7841">
        <w:rPr>
          <w:sz w:val="16"/>
        </w:rPr>
        <w:t xml:space="preserve">cience </w:t>
      </w:r>
      <w:r w:rsidRPr="007B3F06">
        <w:rPr>
          <w:rStyle w:val="StyleUnderline"/>
          <w:highlight w:val="green"/>
        </w:rPr>
        <w:t>and</w:t>
      </w:r>
      <w:r w:rsidRPr="002D7841">
        <w:rPr>
          <w:sz w:val="16"/>
        </w:rPr>
        <w:t xml:space="preserve"> </w:t>
      </w:r>
      <w:r w:rsidRPr="007B3F06">
        <w:rPr>
          <w:rStyle w:val="Emphasis"/>
          <w:highlight w:val="green"/>
        </w:rPr>
        <w:t>t</w:t>
      </w:r>
      <w:r w:rsidRPr="002D7841">
        <w:rPr>
          <w:sz w:val="16"/>
        </w:rPr>
        <w:t xml:space="preserve">echnologies </w:t>
      </w:r>
      <w:r w:rsidRPr="007B3F06">
        <w:rPr>
          <w:rStyle w:val="StyleUnderline"/>
          <w:highlight w:val="green"/>
        </w:rPr>
        <w:t>have wide applications</w:t>
      </w:r>
      <w:r w:rsidRPr="002D7841">
        <w:rPr>
          <w:sz w:val="16"/>
        </w:rPr>
        <w:t xml:space="preserve">, for example </w:t>
      </w:r>
      <w:r w:rsidRPr="007B3F06">
        <w:rPr>
          <w:rStyle w:val="StyleUnderline"/>
          <w:highlight w:val="green"/>
        </w:rPr>
        <w:t>in managing</w:t>
      </w:r>
      <w:r w:rsidRPr="002D7841">
        <w:rPr>
          <w:rStyle w:val="StyleUnderline"/>
        </w:rPr>
        <w:t xml:space="preserve"> public </w:t>
      </w:r>
      <w:r w:rsidRPr="007B3F06">
        <w:rPr>
          <w:rStyle w:val="StyleUnderline"/>
          <w:highlight w:val="green"/>
        </w:rPr>
        <w:t>health emergencies</w:t>
      </w:r>
      <w:r w:rsidRPr="002D7841">
        <w:rPr>
          <w:sz w:val="16"/>
        </w:rPr>
        <w:t xml:space="preserve">, </w:t>
      </w:r>
      <w:r w:rsidRPr="007B3F06">
        <w:rPr>
          <w:rStyle w:val="Emphasis"/>
          <w:highlight w:val="green"/>
        </w:rPr>
        <w:t>forecasting epidemics</w:t>
      </w:r>
      <w:r w:rsidRPr="002D7841">
        <w:rPr>
          <w:sz w:val="16"/>
        </w:rPr>
        <w:t xml:space="preserve">, </w:t>
      </w:r>
      <w:r w:rsidRPr="007B3F06">
        <w:rPr>
          <w:rStyle w:val="StyleUnderline"/>
          <w:highlight w:val="green"/>
        </w:rPr>
        <w:t xml:space="preserve">facilitating </w:t>
      </w:r>
      <w:r w:rsidRPr="007B3F06">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7A9F649E" w14:textId="77777777" w:rsidR="00FD6BAE" w:rsidRPr="002D7841" w:rsidRDefault="00FD6BAE" w:rsidP="00FD6BAE">
      <w:pPr>
        <w:rPr>
          <w:rStyle w:val="StyleUnderline"/>
        </w:rPr>
      </w:pPr>
      <w:r w:rsidRPr="002D7841">
        <w:rPr>
          <w:sz w:val="16"/>
        </w:rPr>
        <w:t xml:space="preserve">In health services delivery, </w:t>
      </w:r>
      <w:r w:rsidRPr="00841245">
        <w:rPr>
          <w:rStyle w:val="StyleUnderline"/>
        </w:rPr>
        <w:t xml:space="preserve">innovative </w:t>
      </w:r>
      <w:r w:rsidRPr="007B3F06">
        <w:rPr>
          <w:rStyle w:val="StyleUnderline"/>
          <w:highlight w:val="green"/>
        </w:rPr>
        <w:t>space tech</w:t>
      </w:r>
      <w:r w:rsidRPr="002D7841">
        <w:rPr>
          <w:sz w:val="16"/>
        </w:rPr>
        <w:t xml:space="preserve">nologies </w:t>
      </w:r>
      <w:r w:rsidRPr="007B3F06">
        <w:rPr>
          <w:rStyle w:val="StyleUnderline"/>
          <w:highlight w:val="green"/>
        </w:rPr>
        <w:t>are</w:t>
      </w:r>
      <w:r w:rsidRPr="002D7841">
        <w:rPr>
          <w:sz w:val="16"/>
        </w:rPr>
        <w:t xml:space="preserve"> now </w:t>
      </w:r>
      <w:r w:rsidRPr="007B3F06">
        <w:rPr>
          <w:rStyle w:val="StyleUnderline"/>
          <w:highlight w:val="green"/>
        </w:rPr>
        <w:t>applied in</w:t>
      </w:r>
      <w:r w:rsidRPr="002D7841">
        <w:rPr>
          <w:sz w:val="16"/>
        </w:rPr>
        <w:t xml:space="preserve"> assistive robotic surgeries, </w:t>
      </w:r>
      <w:r w:rsidRPr="007B3F06">
        <w:rPr>
          <w:rStyle w:val="Emphasis"/>
          <w:highlight w:val="green"/>
        </w:rPr>
        <w:t>predictive diagnosis</w:t>
      </w:r>
      <w:r w:rsidRPr="002D7841">
        <w:rPr>
          <w:sz w:val="16"/>
        </w:rPr>
        <w:t xml:space="preserve">, compact water filtration systems, injection safety devices </w:t>
      </w:r>
      <w:r w:rsidRPr="007B3F06">
        <w:rPr>
          <w:rStyle w:val="StyleUnderline"/>
          <w:highlight w:val="green"/>
        </w:rPr>
        <w:t xml:space="preserve">and </w:t>
      </w:r>
      <w:r w:rsidRPr="00841245">
        <w:rPr>
          <w:rStyle w:val="StyleUnderline"/>
        </w:rPr>
        <w:t xml:space="preserve">precision </w:t>
      </w:r>
      <w:r w:rsidRPr="007B3F06">
        <w:rPr>
          <w:rStyle w:val="StyleUnderline"/>
          <w:highlight w:val="green"/>
        </w:rPr>
        <w:t>medicine</w:t>
      </w:r>
      <w:r w:rsidRPr="002D7841">
        <w:rPr>
          <w:sz w:val="16"/>
        </w:rPr>
        <w:t xml:space="preserve">. Furthermore, </w:t>
      </w:r>
      <w:r w:rsidRPr="007B3F06">
        <w:rPr>
          <w:rStyle w:val="StyleUnderline"/>
          <w:highlight w:val="green"/>
        </w:rPr>
        <w:t>satellite</w:t>
      </w:r>
      <w:r w:rsidRPr="002D7841">
        <w:rPr>
          <w:rStyle w:val="StyleUnderline"/>
        </w:rPr>
        <w:t xml:space="preserve"> communications</w:t>
      </w:r>
      <w:r w:rsidRPr="007B3F06">
        <w:rPr>
          <w:rStyle w:val="StyleUnderline"/>
          <w:highlight w:val="green"/>
        </w:rPr>
        <w:t>-based</w:t>
      </w:r>
      <w:r w:rsidRPr="002D7841">
        <w:rPr>
          <w:sz w:val="16"/>
        </w:rPr>
        <w:t xml:space="preserve"> tele-health, </w:t>
      </w:r>
      <w:r w:rsidRPr="007B3F06">
        <w:rPr>
          <w:rStyle w:val="StyleUnderline"/>
          <w:highlight w:val="green"/>
        </w:rPr>
        <w:t>telemedicine</w:t>
      </w:r>
      <w:r w:rsidRPr="002D7841">
        <w:rPr>
          <w:sz w:val="16"/>
        </w:rPr>
        <w:t xml:space="preserve"> services and tele-guided ultrasound systems now </w:t>
      </w:r>
      <w:r w:rsidRPr="007B3F06">
        <w:rPr>
          <w:rStyle w:val="StyleUnderline"/>
          <w:highlight w:val="green"/>
        </w:rPr>
        <w:t>connect patients</w:t>
      </w:r>
      <w:r w:rsidRPr="00841245">
        <w:rPr>
          <w:rStyle w:val="StyleUnderline"/>
        </w:rPr>
        <w:t xml:space="preserve"> and caregivers </w:t>
      </w:r>
      <w:r w:rsidRPr="007B3F06">
        <w:rPr>
          <w:rStyle w:val="StyleUnderline"/>
          <w:highlight w:val="green"/>
        </w:rPr>
        <w:t>in</w:t>
      </w:r>
      <w:r w:rsidRPr="002D7841">
        <w:rPr>
          <w:sz w:val="16"/>
        </w:rPr>
        <w:t xml:space="preserve"> hard-to-reach or </w:t>
      </w:r>
      <w:r w:rsidRPr="007B3F06">
        <w:rPr>
          <w:rStyle w:val="Emphasis"/>
          <w:highlight w:val="green"/>
        </w:rPr>
        <w:t>resource-constrained settings</w:t>
      </w:r>
      <w:r w:rsidRPr="002D7841">
        <w:rPr>
          <w:sz w:val="16"/>
        </w:rPr>
        <w:t xml:space="preserve">. In addition, </w:t>
      </w:r>
      <w:r w:rsidRPr="007B3F06">
        <w:rPr>
          <w:rStyle w:val="StyleUnderline"/>
          <w:highlight w:val="green"/>
        </w:rPr>
        <w:t>satellite images</w:t>
      </w:r>
      <w:r w:rsidRPr="002D7841">
        <w:rPr>
          <w:sz w:val="16"/>
        </w:rPr>
        <w:t xml:space="preserve"> can </w:t>
      </w:r>
      <w:r w:rsidRPr="007B3F06">
        <w:rPr>
          <w:rStyle w:val="StyleUnderline"/>
          <w:highlight w:val="green"/>
        </w:rPr>
        <w:t>assist in delivering vaccines</w:t>
      </w:r>
      <w:r w:rsidRPr="002D7841">
        <w:rPr>
          <w:sz w:val="16"/>
        </w:rPr>
        <w:t xml:space="preserve"> or accessing health-care facilities </w:t>
      </w:r>
      <w:r w:rsidRPr="007B3F06">
        <w:rPr>
          <w:rStyle w:val="StyleUnderline"/>
          <w:highlight w:val="green"/>
        </w:rPr>
        <w:t>by rapidly allowing</w:t>
      </w:r>
      <w:r w:rsidRPr="002D7841">
        <w:rPr>
          <w:sz w:val="16"/>
        </w:rPr>
        <w:t xml:space="preserve"> the </w:t>
      </w:r>
      <w:r w:rsidRPr="007B3F06">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4FE3FA8F" w14:textId="77777777" w:rsidR="00FD6BAE" w:rsidRDefault="00FD6BAE" w:rsidP="00FD6BAE">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78100ED8" w14:textId="77777777" w:rsidR="00FD6BAE" w:rsidRPr="002D7841" w:rsidRDefault="00FD6BAE" w:rsidP="00FD6BAE">
      <w:pPr>
        <w:rPr>
          <w:sz w:val="16"/>
        </w:rPr>
      </w:pPr>
    </w:p>
    <w:p w14:paraId="1B167EF0" w14:textId="77777777" w:rsidR="00FD6BAE" w:rsidRDefault="00FD6BAE" w:rsidP="00FD6BAE">
      <w:pPr>
        <w:pStyle w:val="Heading4"/>
      </w:pPr>
      <w:r>
        <w:t>Extinction.</w:t>
      </w:r>
    </w:p>
    <w:p w14:paraId="49108A70" w14:textId="77777777" w:rsidR="00FD6BAE" w:rsidRDefault="00FD6BAE" w:rsidP="00FD6BAE">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1A9BCEF2" w14:textId="77777777" w:rsidR="00FD6BAE" w:rsidRPr="00CC7F42" w:rsidRDefault="00FD6BAE" w:rsidP="00FD6BAE">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7B3F06">
        <w:rPr>
          <w:rStyle w:val="StyleUnderline"/>
          <w:highlight w:val="green"/>
        </w:rPr>
        <w:t>Pandemics</w:t>
      </w:r>
      <w:r w:rsidRPr="00E65864">
        <w:rPr>
          <w:sz w:val="14"/>
        </w:rPr>
        <w:t xml:space="preserve"> now </w:t>
      </w:r>
      <w:r w:rsidRPr="007B3F06">
        <w:rPr>
          <w:rStyle w:val="StyleUnderline"/>
          <w:highlight w:val="green"/>
        </w:rPr>
        <w:t xml:space="preserve">occur with </w:t>
      </w:r>
      <w:r w:rsidRPr="007B3F06">
        <w:rPr>
          <w:rStyle w:val="Emphasis"/>
          <w:highlight w:val="green"/>
        </w:rPr>
        <w:t>great</w:t>
      </w:r>
      <w:r w:rsidRPr="00E65864">
        <w:rPr>
          <w:rStyle w:val="Emphasis"/>
        </w:rPr>
        <w:t xml:space="preserve">er </w:t>
      </w:r>
      <w:r w:rsidRPr="007B3F06">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7B3F06">
        <w:rPr>
          <w:rStyle w:val="StyleUnderline"/>
          <w:highlight w:val="green"/>
        </w:rPr>
        <w:t>weak W</w:t>
      </w:r>
      <w:r w:rsidRPr="00E33B82">
        <w:rPr>
          <w:sz w:val="14"/>
        </w:rPr>
        <w:t xml:space="preserve">orld </w:t>
      </w:r>
      <w:r w:rsidRPr="007B3F06">
        <w:rPr>
          <w:rStyle w:val="StyleUnderline"/>
          <w:highlight w:val="green"/>
        </w:rPr>
        <w:t>H</w:t>
      </w:r>
      <w:r w:rsidRPr="007B3F06">
        <w:rPr>
          <w:sz w:val="14"/>
          <w:highlight w:val="green"/>
        </w:rPr>
        <w:t>e</w:t>
      </w:r>
      <w:r w:rsidRPr="00E33B82">
        <w:rPr>
          <w:sz w:val="14"/>
        </w:rPr>
        <w:t xml:space="preserve">alth </w:t>
      </w:r>
      <w:r w:rsidRPr="007B3F06">
        <w:rPr>
          <w:rStyle w:val="StyleUnderline"/>
          <w:highlight w:val="green"/>
        </w:rPr>
        <w:t>O</w:t>
      </w:r>
      <w:r w:rsidRPr="00E65864">
        <w:rPr>
          <w:sz w:val="14"/>
        </w:rPr>
        <w:t xml:space="preserve">rganization </w:t>
      </w:r>
      <w:r w:rsidRPr="00E65864">
        <w:rPr>
          <w:rStyle w:val="StyleUnderline"/>
        </w:rPr>
        <w:t xml:space="preserve">and potentially massive </w:t>
      </w:r>
      <w:r w:rsidRPr="007B3F06">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7B3F06">
        <w:rPr>
          <w:rStyle w:val="Emphasis"/>
          <w:highlight w:val="green"/>
        </w:rPr>
        <w:t>novel and mutated pathogens</w:t>
      </w:r>
      <w:r w:rsidRPr="00172070">
        <w:rPr>
          <w:rStyle w:val="Emphasis"/>
        </w:rPr>
        <w:t xml:space="preserve"> that </w:t>
      </w:r>
      <w:r w:rsidRPr="007B3F06">
        <w:rPr>
          <w:rStyle w:val="Emphasis"/>
          <w:highlight w:val="green"/>
        </w:rPr>
        <w:t>could spread and kill faster than</w:t>
      </w:r>
      <w:r w:rsidRPr="00E65864">
        <w:rPr>
          <w:rStyle w:val="Emphasis"/>
        </w:rPr>
        <w:t xml:space="preserve"> diseases we have seen </w:t>
      </w:r>
      <w:r w:rsidRPr="007B3F06">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7B3F06">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7B3F06">
        <w:rPr>
          <w:rStyle w:val="Emphasis"/>
          <w:highlight w:val="green"/>
        </w:rPr>
        <w:t>We need</w:t>
      </w:r>
      <w:r w:rsidRPr="00E65864">
        <w:rPr>
          <w:rStyle w:val="Emphasis"/>
        </w:rPr>
        <w:t xml:space="preserve"> stronger global </w:t>
      </w:r>
      <w:r w:rsidRPr="007B3F06">
        <w:rPr>
          <w:rStyle w:val="Emphasis"/>
          <w:highlight w:val="green"/>
        </w:rPr>
        <w:t>coordination</w:t>
      </w:r>
      <w:r w:rsidRPr="00E84E0A">
        <w:rPr>
          <w:sz w:val="14"/>
        </w:rPr>
        <w:t xml:space="preserve">. The </w:t>
      </w:r>
      <w:r w:rsidRPr="00E84E0A">
        <w:rPr>
          <w:rStyle w:val="StyleUnderline"/>
        </w:rPr>
        <w:t xml:space="preserve">responsibility for </w:t>
      </w:r>
      <w:r w:rsidRPr="007B3F06">
        <w:rPr>
          <w:rStyle w:val="StyleUnderline"/>
          <w:highlight w:val="green"/>
        </w:rPr>
        <w:t xml:space="preserve">controlling pandemics is </w:t>
      </w:r>
      <w:r w:rsidRPr="007B3F06">
        <w:rPr>
          <w:rStyle w:val="Emphasis"/>
          <w:highlight w:val="green"/>
        </w:rPr>
        <w:t>fragmented</w:t>
      </w:r>
      <w:r w:rsidRPr="00E84E0A">
        <w:rPr>
          <w:rStyle w:val="Emphasis"/>
        </w:rPr>
        <w:t xml:space="preserve">, spread across too many players with </w:t>
      </w:r>
      <w:r w:rsidRPr="007B3F06">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7B3F06">
        <w:rPr>
          <w:rStyle w:val="Emphasis"/>
          <w:highlight w:val="green"/>
        </w:rPr>
        <w:t>cannot</w:t>
      </w:r>
      <w:r w:rsidRPr="00323D07">
        <w:rPr>
          <w:rStyle w:val="Emphasis"/>
        </w:rPr>
        <w:t xml:space="preserve"> parachute into countries and </w:t>
      </w:r>
      <w:r w:rsidRPr="007B3F06">
        <w:rPr>
          <w:rStyle w:val="Emphasis"/>
          <w:highlight w:val="green"/>
        </w:rPr>
        <w:t>navigate local dynamics</w:t>
      </w:r>
      <w:r w:rsidRPr="00323D07">
        <w:rPr>
          <w:rStyle w:val="Emphasis"/>
        </w:rPr>
        <w:t xml:space="preserve"> quickly enough </w:t>
      </w:r>
      <w:r w:rsidRPr="007B3F06">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7B3F06">
        <w:rPr>
          <w:rStyle w:val="StyleUnderline"/>
          <w:highlight w:val="green"/>
        </w:rPr>
        <w:t xml:space="preserve">Access to </w:t>
      </w:r>
      <w:r w:rsidRPr="007B3F06">
        <w:rPr>
          <w:rStyle w:val="Emphasis"/>
          <w:highlight w:val="green"/>
        </w:rPr>
        <w:t>routine care</w:t>
      </w:r>
      <w:r w:rsidRPr="007B3F06">
        <w:rPr>
          <w:rStyle w:val="StyleUnderline"/>
          <w:highlight w:val="green"/>
        </w:rPr>
        <w:t xml:space="preserve"> is</w:t>
      </w:r>
      <w:r w:rsidRPr="00E65864">
        <w:rPr>
          <w:rStyle w:val="StyleUnderline"/>
        </w:rPr>
        <w:t xml:space="preserve"> also </w:t>
      </w:r>
      <w:r w:rsidRPr="007B3F06">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7B3F06">
        <w:rPr>
          <w:rStyle w:val="StyleUnderline"/>
          <w:highlight w:val="green"/>
        </w:rPr>
        <w:t>health systems</w:t>
      </w:r>
      <w:r w:rsidRPr="00E65864">
        <w:rPr>
          <w:rStyle w:val="StyleUnderline"/>
        </w:rPr>
        <w:t xml:space="preserve"> — which are still </w:t>
      </w:r>
      <w:r w:rsidRPr="007B3F06">
        <w:rPr>
          <w:rStyle w:val="StyleUnderline"/>
          <w:highlight w:val="green"/>
        </w:rPr>
        <w:t>urgently needed</w:t>
      </w:r>
      <w:r w:rsidRPr="007B3F06">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7B3F06">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7B3F06">
        <w:rPr>
          <w:rStyle w:val="StyleUnderline"/>
          <w:highlight w:val="green"/>
        </w:rPr>
        <w:t xml:space="preserve">Investing in our ability to prevent and contain pandemics through </w:t>
      </w:r>
      <w:r w:rsidRPr="007B3F06">
        <w:rPr>
          <w:rStyle w:val="Emphasis"/>
          <w:highlight w:val="green"/>
        </w:rPr>
        <w:t>revitalized national</w:t>
      </w:r>
      <w:r w:rsidRPr="00E65864">
        <w:rPr>
          <w:sz w:val="14"/>
        </w:rPr>
        <w:t xml:space="preserve"> and international </w:t>
      </w:r>
      <w:r w:rsidRPr="007B3F06">
        <w:rPr>
          <w:rStyle w:val="Emphasis"/>
          <w:highlight w:val="green"/>
        </w:rPr>
        <w:t>institutions</w:t>
      </w:r>
      <w:r w:rsidRPr="007B3F06">
        <w:rPr>
          <w:sz w:val="14"/>
          <w:highlight w:val="green"/>
        </w:rPr>
        <w:t xml:space="preserve"> </w:t>
      </w:r>
      <w:r w:rsidRPr="007B3F06">
        <w:rPr>
          <w:rStyle w:val="StyleUnderline"/>
          <w:highlight w:val="green"/>
        </w:rPr>
        <w:t>should be our</w:t>
      </w:r>
      <w:r w:rsidRPr="00E65864">
        <w:rPr>
          <w:sz w:val="14"/>
        </w:rPr>
        <w:t xml:space="preserve"> shared </w:t>
      </w:r>
      <w:r w:rsidRPr="007B3F06">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7B3F06">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665ECEBD" w14:textId="77777777" w:rsidR="00FD6BAE" w:rsidRDefault="00FD6BAE" w:rsidP="00FD6BAE"/>
    <w:p w14:paraId="463585D2" w14:textId="77777777" w:rsidR="00FD6BAE" w:rsidRDefault="00FD6BAE" w:rsidP="00FD6BAE">
      <w:pPr>
        <w:pStyle w:val="Heading3"/>
      </w:pPr>
      <w:r>
        <w:t>1AC---Ozone</w:t>
      </w:r>
    </w:p>
    <w:p w14:paraId="0E5B9B14" w14:textId="77777777" w:rsidR="00FD6BAE" w:rsidRPr="006646A9" w:rsidRDefault="00FD6BAE" w:rsidP="00FD6BAE">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6B58F886" w14:textId="77777777" w:rsidR="00FD6BAE" w:rsidRDefault="00FD6BAE" w:rsidP="00FD6BAE">
      <w:r w:rsidRPr="00B1374B">
        <w:rPr>
          <w:rStyle w:val="Style13ptBold"/>
        </w:rPr>
        <w:t>WMO 21</w:t>
      </w:r>
      <w:r>
        <w:t xml:space="preserve"> [World Meteorological Organization; 9-15-2021;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4F43179A" w14:textId="77777777" w:rsidR="00FD6BAE" w:rsidRPr="00026DC7" w:rsidRDefault="00FD6BAE" w:rsidP="00FD6BAE">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5BED5093" w14:textId="77777777" w:rsidR="00FD6BAE" w:rsidRPr="008F0942" w:rsidRDefault="00FD6BAE" w:rsidP="00FD6BAE">
      <w:pPr>
        <w:rPr>
          <w:sz w:val="16"/>
        </w:rPr>
      </w:pPr>
      <w:r w:rsidRPr="007B3F06">
        <w:rPr>
          <w:rStyle w:val="StyleUnderline"/>
          <w:highlight w:val="green"/>
        </w:rPr>
        <w:t>A new study</w:t>
      </w:r>
      <w:r w:rsidRPr="008F0942">
        <w:rPr>
          <w:rStyle w:val="StyleUnderline"/>
        </w:rPr>
        <w:t xml:space="preserve"> in Nature </w:t>
      </w:r>
      <w:r w:rsidRPr="007B3F06">
        <w:rPr>
          <w:rStyle w:val="StyleUnderline"/>
          <w:highlight w:val="green"/>
        </w:rPr>
        <w:t>demonstrates</w:t>
      </w:r>
      <w:r w:rsidRPr="008F0942">
        <w:rPr>
          <w:sz w:val="16"/>
        </w:rPr>
        <w:t xml:space="preserve"> that </w:t>
      </w:r>
      <w:r w:rsidRPr="008F0942">
        <w:rPr>
          <w:rStyle w:val="StyleUnderline"/>
        </w:rPr>
        <w:t xml:space="preserve">by </w:t>
      </w:r>
      <w:r w:rsidRPr="007B3F06">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7B3F06">
        <w:rPr>
          <w:rStyle w:val="Emphasis"/>
          <w:highlight w:val="green"/>
        </w:rPr>
        <w:t>protects plants</w:t>
      </w:r>
      <w:r w:rsidRPr="008F0942">
        <w:rPr>
          <w:rStyle w:val="StyleUnderline"/>
        </w:rPr>
        <w:t xml:space="preserve"> </w:t>
      </w:r>
      <w:r w:rsidRPr="007B3F06">
        <w:rPr>
          <w:rStyle w:val="StyleUnderline"/>
          <w:highlight w:val="green"/>
        </w:rPr>
        <w:t xml:space="preserve">and their ability to </w:t>
      </w:r>
      <w:r w:rsidRPr="007B3F06">
        <w:rPr>
          <w:rStyle w:val="Emphasis"/>
          <w:highlight w:val="green"/>
        </w:rPr>
        <w:t>pull carbon</w:t>
      </w:r>
      <w:r w:rsidRPr="008F0942">
        <w:rPr>
          <w:rStyle w:val="Emphasis"/>
        </w:rPr>
        <w:t xml:space="preserve"> from the atmosphere</w:t>
      </w:r>
      <w:r w:rsidRPr="008F0942">
        <w:rPr>
          <w:sz w:val="16"/>
        </w:rPr>
        <w:t>.</w:t>
      </w:r>
    </w:p>
    <w:p w14:paraId="3A390B3E" w14:textId="77777777" w:rsidR="00FD6BAE" w:rsidRPr="00026DC7" w:rsidRDefault="00FD6BAE" w:rsidP="00FD6BAE">
      <w:pPr>
        <w:rPr>
          <w:sz w:val="16"/>
        </w:rPr>
      </w:pPr>
      <w:r w:rsidRPr="00026DC7">
        <w:rPr>
          <w:sz w:val="16"/>
        </w:rPr>
        <w:t>“</w:t>
      </w:r>
      <w:r w:rsidRPr="007B3F06">
        <w:rPr>
          <w:rStyle w:val="StyleUnderline"/>
          <w:highlight w:val="green"/>
        </w:rPr>
        <w:t xml:space="preserve">The </w:t>
      </w:r>
      <w:r w:rsidRPr="007B3F06">
        <w:rPr>
          <w:rStyle w:val="Emphasis"/>
          <w:highlight w:val="green"/>
        </w:rPr>
        <w:t>Montreal Protocol</w:t>
      </w:r>
      <w:r w:rsidRPr="007B3F06">
        <w:rPr>
          <w:rStyle w:val="StyleUnderline"/>
          <w:highlight w:val="green"/>
        </w:rPr>
        <w:t xml:space="preserve"> began</w:t>
      </w:r>
      <w:r w:rsidRPr="00026DC7">
        <w:rPr>
          <w:sz w:val="16"/>
        </w:rPr>
        <w:t xml:space="preserve"> life </w:t>
      </w:r>
      <w:r w:rsidRPr="008F0942">
        <w:rPr>
          <w:rStyle w:val="StyleUnderline"/>
        </w:rPr>
        <w:t xml:space="preserve">as a mechanism </w:t>
      </w:r>
      <w:r w:rsidRPr="007B3F06">
        <w:rPr>
          <w:rStyle w:val="StyleUnderline"/>
          <w:highlight w:val="green"/>
        </w:rPr>
        <w:t>to</w:t>
      </w:r>
      <w:r w:rsidRPr="008F0942">
        <w:rPr>
          <w:rStyle w:val="StyleUnderline"/>
        </w:rPr>
        <w:t xml:space="preserve"> protect and </w:t>
      </w:r>
      <w:r w:rsidRPr="007B3F06">
        <w:rPr>
          <w:rStyle w:val="StyleUnderline"/>
          <w:highlight w:val="green"/>
        </w:rPr>
        <w:t xml:space="preserve">heal the </w:t>
      </w:r>
      <w:r w:rsidRPr="007B3F06">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7B3F06">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7B3F06">
        <w:rPr>
          <w:rStyle w:val="StyleUnderline"/>
          <w:highlight w:val="green"/>
        </w:rPr>
        <w:t>an</w:t>
      </w:r>
      <w:r w:rsidRPr="00D232BA">
        <w:rPr>
          <w:rStyle w:val="StyleUnderline"/>
        </w:rPr>
        <w:t xml:space="preserve"> equally </w:t>
      </w:r>
      <w:r w:rsidRPr="007B3F06">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9711C52" w14:textId="77777777" w:rsidR="00FD6BAE" w:rsidRPr="00D232BA" w:rsidRDefault="00FD6BAE" w:rsidP="00FD6BAE">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4358449D" w14:textId="77777777" w:rsidR="00FD6BAE" w:rsidRPr="00B1374B" w:rsidRDefault="00FD6BAE" w:rsidP="00FD6BAE">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C4D182C" w14:textId="77777777" w:rsidR="00FD6BAE" w:rsidRPr="00B1374B" w:rsidRDefault="00FD6BAE" w:rsidP="00FD6BAE">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24A5215C" w14:textId="77777777" w:rsidR="00FD6BAE" w:rsidRPr="00B1374B" w:rsidRDefault="00FD6BAE" w:rsidP="00FD6BAE">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6DFD83EF" w14:textId="77777777" w:rsidR="00FD6BAE" w:rsidRPr="00B1374B" w:rsidRDefault="00FD6BAE" w:rsidP="00FD6BAE">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1BB6CE6" w14:textId="77777777" w:rsidR="00FD6BAE" w:rsidRPr="00B1374B" w:rsidRDefault="00FD6BAE" w:rsidP="00FD6BAE">
      <w:pPr>
        <w:rPr>
          <w:rStyle w:val="Emphasis"/>
        </w:rPr>
      </w:pPr>
      <w:r w:rsidRPr="00B1374B">
        <w:rPr>
          <w:rStyle w:val="Emphasis"/>
        </w:rPr>
        <w:t>Ozone and climate</w:t>
      </w:r>
    </w:p>
    <w:p w14:paraId="7E4D7DCE" w14:textId="77777777" w:rsidR="00FD6BAE" w:rsidRPr="00B1374B" w:rsidRDefault="00FD6BAE" w:rsidP="00FD6BAE">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7DE04842" w14:textId="77777777" w:rsidR="00FD6BAE" w:rsidRPr="00B76F0B" w:rsidRDefault="00FD6BAE" w:rsidP="00FD6BAE">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20411912" w14:textId="77777777" w:rsidR="00FD6BAE" w:rsidRPr="00B76F0B" w:rsidRDefault="00FD6BAE" w:rsidP="00FD6BAE">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7C6B7C36" w14:textId="77777777" w:rsidR="00FD6BAE" w:rsidRPr="00B76F0B" w:rsidRDefault="00FD6BAE" w:rsidP="00FD6BAE">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289180E" w14:textId="77777777" w:rsidR="00FD6BAE" w:rsidRPr="00B76F0B" w:rsidRDefault="00FD6BAE" w:rsidP="00FD6BAE">
      <w:pPr>
        <w:rPr>
          <w:sz w:val="12"/>
          <w:szCs w:val="12"/>
        </w:rPr>
      </w:pPr>
      <w:r w:rsidRPr="00B76F0B">
        <w:rPr>
          <w:sz w:val="12"/>
          <w:szCs w:val="12"/>
        </w:rPr>
        <w:t>Therefore, the future evolution of the ozone layer will be influenced by the concentrations of these long-lived greenhouse gases, and by climate change.</w:t>
      </w:r>
    </w:p>
    <w:p w14:paraId="206CB56B" w14:textId="77777777" w:rsidR="00FD6BAE" w:rsidRPr="00B76F0B" w:rsidRDefault="00FD6BAE" w:rsidP="00FD6BAE">
      <w:pPr>
        <w:rPr>
          <w:sz w:val="16"/>
        </w:rPr>
      </w:pPr>
      <w:r w:rsidRPr="00B76F0B">
        <w:rPr>
          <w:sz w:val="16"/>
        </w:rPr>
        <w:t xml:space="preserve">The Montreal Protocol has led to </w:t>
      </w:r>
      <w:r w:rsidRPr="007B3F06">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57885AB" w14:textId="77777777" w:rsidR="00FD6BAE" w:rsidRPr="00821873" w:rsidRDefault="00FD6BAE" w:rsidP="00FD6BAE">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7BACA2A5" w14:textId="77777777" w:rsidR="00FD6BAE" w:rsidRPr="00821873" w:rsidRDefault="00FD6BAE" w:rsidP="00FD6BAE">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8E8969E" w14:textId="77777777" w:rsidR="00FD6BAE" w:rsidRPr="00821873" w:rsidRDefault="00FD6BAE" w:rsidP="00FD6BAE">
      <w:pPr>
        <w:rPr>
          <w:rStyle w:val="Emphasis"/>
        </w:rPr>
      </w:pPr>
      <w:r w:rsidRPr="00821873">
        <w:rPr>
          <w:rStyle w:val="Emphasis"/>
        </w:rPr>
        <w:t>UV Radiation</w:t>
      </w:r>
    </w:p>
    <w:p w14:paraId="7DE6FCD8" w14:textId="77777777" w:rsidR="00FD6BAE" w:rsidRPr="00DD0D2F" w:rsidRDefault="00FD6BAE" w:rsidP="00FD6BAE">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7B3F06">
        <w:rPr>
          <w:rStyle w:val="Emphasis"/>
          <w:highlight w:val="green"/>
        </w:rPr>
        <w:t>breakdown</w:t>
      </w:r>
      <w:r w:rsidRPr="00DD0D2F">
        <w:rPr>
          <w:sz w:val="16"/>
        </w:rPr>
        <w:t xml:space="preserve"> or photodegradation </w:t>
      </w:r>
      <w:r w:rsidRPr="007B3F06">
        <w:rPr>
          <w:rStyle w:val="StyleUnderline"/>
          <w:highlight w:val="green"/>
        </w:rPr>
        <w:t>of</w:t>
      </w:r>
      <w:r w:rsidRPr="00DD0D2F">
        <w:rPr>
          <w:rStyle w:val="StyleUnderline"/>
        </w:rPr>
        <w:t xml:space="preserve"> dead </w:t>
      </w:r>
      <w:r w:rsidRPr="007B3F06">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7B3F06">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217ED552" w14:textId="77777777" w:rsidR="00FD6BAE" w:rsidRPr="00DD0D2F" w:rsidRDefault="00FD6BAE" w:rsidP="00FD6BAE">
      <w:pPr>
        <w:rPr>
          <w:sz w:val="16"/>
        </w:rPr>
      </w:pPr>
      <w:r w:rsidRPr="007B3F06">
        <w:rPr>
          <w:rStyle w:val="Emphasis"/>
          <w:highlight w:val="green"/>
        </w:rPr>
        <w:t>Increased thawing</w:t>
      </w:r>
      <w:r w:rsidRPr="00DD0D2F">
        <w:rPr>
          <w:sz w:val="16"/>
        </w:rPr>
        <w:t xml:space="preserve"> or melting of snow, ice and permafrost in the Arctic also </w:t>
      </w:r>
      <w:r w:rsidRPr="007B3F06">
        <w:rPr>
          <w:rStyle w:val="Emphasis"/>
          <w:highlight w:val="green"/>
        </w:rPr>
        <w:t>releases GHGs</w:t>
      </w:r>
      <w:r w:rsidRPr="00DD0D2F">
        <w:rPr>
          <w:rStyle w:val="StyleUnderline"/>
        </w:rPr>
        <w:t xml:space="preserve"> and has a negative effect on the exposed ecosystems</w:t>
      </w:r>
      <w:r w:rsidRPr="00DD0D2F">
        <w:rPr>
          <w:sz w:val="16"/>
        </w:rPr>
        <w:t>.</w:t>
      </w:r>
    </w:p>
    <w:p w14:paraId="19CA5F2B" w14:textId="77777777" w:rsidR="00FD6BAE" w:rsidRPr="00DD0D2F" w:rsidRDefault="00FD6BAE" w:rsidP="00FD6BAE">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03B1A6D4" w14:textId="77777777" w:rsidR="00FD6BAE" w:rsidRPr="00DD0D2F" w:rsidRDefault="00FD6BAE" w:rsidP="00FD6BAE">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5159BAF4" w14:textId="77777777" w:rsidR="00FD6BAE" w:rsidRPr="00DD0D2F" w:rsidRDefault="00FD6BAE" w:rsidP="00FD6BAE">
      <w:pPr>
        <w:rPr>
          <w:sz w:val="16"/>
        </w:rPr>
      </w:pPr>
      <w:r w:rsidRPr="00DD0D2F">
        <w:rPr>
          <w:sz w:val="16"/>
        </w:rPr>
        <w:t xml:space="preserve">With regard to pollution, </w:t>
      </w:r>
      <w:r w:rsidRPr="00DD0D2F">
        <w:rPr>
          <w:rStyle w:val="StyleUnderline"/>
        </w:rPr>
        <w:t xml:space="preserve">UV radiation can have a </w:t>
      </w:r>
      <w:r w:rsidRPr="007B3F06">
        <w:rPr>
          <w:rStyle w:val="Emphasis"/>
          <w:highlight w:val="green"/>
        </w:rPr>
        <w:t>substantial impact</w:t>
      </w:r>
      <w:r w:rsidRPr="007B3F06">
        <w:rPr>
          <w:sz w:val="16"/>
          <w:highlight w:val="green"/>
        </w:rPr>
        <w:t xml:space="preserve"> </w:t>
      </w:r>
      <w:r w:rsidRPr="007B3F06">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7B3F06">
        <w:rPr>
          <w:rStyle w:val="Emphasis"/>
          <w:highlight w:val="green"/>
        </w:rPr>
        <w:t>environment health</w:t>
      </w:r>
      <w:r w:rsidRPr="00DD0D2F">
        <w:rPr>
          <w:sz w:val="16"/>
        </w:rPr>
        <w:t>. It drives the breakdown of plastic pollutants with implications for human health and the environment.</w:t>
      </w:r>
    </w:p>
    <w:p w14:paraId="7A65F55C" w14:textId="77777777" w:rsidR="00FD6BAE" w:rsidRPr="008F0942" w:rsidRDefault="00FD6BAE" w:rsidP="00FD6BAE"/>
    <w:p w14:paraId="3482B8A4" w14:textId="77777777" w:rsidR="00FD6BAE" w:rsidRPr="007C1A99" w:rsidRDefault="00FD6BAE" w:rsidP="00FD6BAE">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15F24CEA" w14:textId="77777777" w:rsidR="00FD6BAE" w:rsidRDefault="00FD6BAE" w:rsidP="00FD6BAE">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0B7D5E9D" w14:textId="77777777" w:rsidR="00FD6BAE" w:rsidRDefault="00FD6BAE" w:rsidP="00FD6BAE">
      <w:r w:rsidRPr="007B3F06">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7B3F06">
        <w:rPr>
          <w:rStyle w:val="StyleUnderline"/>
          <w:highlight w:val="green"/>
        </w:rPr>
        <w:t>damage Earth’s</w:t>
      </w:r>
      <w:r>
        <w:t xml:space="preserve"> protective </w:t>
      </w:r>
      <w:r w:rsidRPr="007B3F06">
        <w:rPr>
          <w:rStyle w:val="Emphasis"/>
          <w:highlight w:val="green"/>
        </w:rPr>
        <w:t>ozone</w:t>
      </w:r>
      <w:r w:rsidRPr="00CD5495">
        <w:rPr>
          <w:rStyle w:val="Emphasis"/>
        </w:rPr>
        <w:t xml:space="preserve"> layer</w:t>
      </w:r>
      <w:r>
        <w:t xml:space="preserve"> </w:t>
      </w:r>
      <w:r w:rsidRPr="007B3F06">
        <w:rPr>
          <w:rStyle w:val="StyleUnderline"/>
          <w:highlight w:val="green"/>
        </w:rPr>
        <w:t>if</w:t>
      </w:r>
      <w:r w:rsidRPr="00CD5495">
        <w:rPr>
          <w:rStyle w:val="StyleUnderline"/>
        </w:rPr>
        <w:t xml:space="preserve"> plans to build </w:t>
      </w:r>
      <w:proofErr w:type="spellStart"/>
      <w:r w:rsidRPr="007B3F06">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7B3F06">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63A369F3" w14:textId="77777777" w:rsidR="00FD6BAE" w:rsidRPr="00CD5495" w:rsidRDefault="00FD6BAE" w:rsidP="00FD6BAE">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0F2482F8" w14:textId="77777777" w:rsidR="00FD6BAE" w:rsidRPr="008D3109" w:rsidRDefault="00FD6BAE" w:rsidP="00FD6BAE">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6C128F5" w14:textId="77777777" w:rsidR="00FD6BAE" w:rsidRPr="008D3109" w:rsidRDefault="00FD6BAE" w:rsidP="00FD6BAE">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3B4CEFB5" w14:textId="77777777" w:rsidR="00FD6BAE" w:rsidRPr="008D3109" w:rsidRDefault="00FD6BAE" w:rsidP="00FD6BAE">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1194CF25" w14:textId="77777777" w:rsidR="00FD6BAE" w:rsidRPr="008D3109" w:rsidRDefault="00FD6BAE" w:rsidP="00FD6BAE">
      <w:pPr>
        <w:rPr>
          <w:sz w:val="16"/>
          <w:szCs w:val="16"/>
        </w:rPr>
      </w:pPr>
      <w:r w:rsidRPr="008D3109">
        <w:rPr>
          <w:sz w:val="16"/>
          <w:szCs w:val="16"/>
        </w:rPr>
        <w:t xml:space="preserve">Uncontrolled geoengineering </w:t>
      </w:r>
    </w:p>
    <w:p w14:paraId="14DB707F" w14:textId="77777777" w:rsidR="00FD6BAE" w:rsidRPr="008D3109" w:rsidRDefault="00FD6BAE" w:rsidP="00FD6BAE">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7B3F06">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7B3F06">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7B3F06">
        <w:rPr>
          <w:rStyle w:val="Emphasis"/>
          <w:highlight w:val="green"/>
        </w:rPr>
        <w:t>alumina</w:t>
      </w:r>
      <w:r w:rsidRPr="008D3109">
        <w:rPr>
          <w:sz w:val="16"/>
        </w:rPr>
        <w:t xml:space="preserve">, </w:t>
      </w:r>
      <w:r w:rsidRPr="007B3F06">
        <w:rPr>
          <w:rStyle w:val="StyleUnderline"/>
          <w:highlight w:val="green"/>
        </w:rPr>
        <w:t>which</w:t>
      </w:r>
      <w:r w:rsidRPr="008D3109">
        <w:rPr>
          <w:sz w:val="16"/>
        </w:rPr>
        <w:t xml:space="preserve"> can </w:t>
      </w:r>
      <w:r w:rsidRPr="007B3F06">
        <w:rPr>
          <w:rStyle w:val="StyleUnderline"/>
          <w:highlight w:val="green"/>
        </w:rPr>
        <w:t>trigger</w:t>
      </w:r>
      <w:r w:rsidRPr="008D3109">
        <w:rPr>
          <w:rStyle w:val="StyleUnderline"/>
        </w:rPr>
        <w:t xml:space="preserve"> further unexplored side effects</w:t>
      </w:r>
      <w:r w:rsidRPr="008D3109">
        <w:rPr>
          <w:sz w:val="16"/>
        </w:rPr>
        <w:t xml:space="preserve">. </w:t>
      </w:r>
    </w:p>
    <w:p w14:paraId="41777880" w14:textId="77777777" w:rsidR="00FD6BAE" w:rsidRPr="008D3109" w:rsidRDefault="00FD6BAE" w:rsidP="00FD6BAE">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1F56A177" w14:textId="77777777" w:rsidR="00FD6BAE" w:rsidRPr="008D3109" w:rsidRDefault="00FD6BAE" w:rsidP="00FD6BAE">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597D1956" w14:textId="77777777" w:rsidR="00FD6BAE" w:rsidRPr="008D3109" w:rsidRDefault="00FD6BAE" w:rsidP="00FD6BAE">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2F41E08B" w14:textId="77777777" w:rsidR="00FD6BAE" w:rsidRPr="008D3109" w:rsidRDefault="00FD6BAE" w:rsidP="00FD6BAE">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0D500858" w14:textId="77777777" w:rsidR="00FD6BAE" w:rsidRPr="008D3109" w:rsidRDefault="00FD6BAE" w:rsidP="00FD6BAE">
      <w:pPr>
        <w:rPr>
          <w:rStyle w:val="Emphasis"/>
        </w:rPr>
      </w:pPr>
      <w:r w:rsidRPr="007B3F06">
        <w:rPr>
          <w:rStyle w:val="Emphasis"/>
          <w:highlight w:val="green"/>
        </w:rPr>
        <w:t>Ozone hole 2.0</w:t>
      </w:r>
      <w:r w:rsidRPr="008D3109">
        <w:rPr>
          <w:rStyle w:val="Emphasis"/>
        </w:rPr>
        <w:t xml:space="preserve"> </w:t>
      </w:r>
    </w:p>
    <w:p w14:paraId="525CD542" w14:textId="77777777" w:rsidR="00FD6BAE" w:rsidRPr="008D3109" w:rsidRDefault="00FD6BAE" w:rsidP="00FD6BAE">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4E6E3525" w14:textId="77777777" w:rsidR="00FD6BAE" w:rsidRPr="008D3109" w:rsidRDefault="00FD6BAE" w:rsidP="00FD6BAE">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4F9A30E" w14:textId="77777777" w:rsidR="00FD6BAE" w:rsidRPr="008D3109" w:rsidRDefault="00FD6BAE" w:rsidP="00FD6BAE">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27F14F64" w14:textId="77777777" w:rsidR="00FD6BAE" w:rsidRPr="008D3109" w:rsidRDefault="00FD6BAE" w:rsidP="00FD6BAE">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6F7F7A2E" w14:textId="77777777" w:rsidR="00FD6BAE" w:rsidRPr="008D3109" w:rsidRDefault="00FD6BAE" w:rsidP="00FD6BAE">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7B3F06">
        <w:rPr>
          <w:rStyle w:val="Emphasis"/>
          <w:highlight w:val="green"/>
        </w:rPr>
        <w:t>reentering satellites</w:t>
      </w:r>
      <w:r w:rsidRPr="008D3109">
        <w:rPr>
          <w:sz w:val="16"/>
        </w:rPr>
        <w:t xml:space="preserve"> usually </w:t>
      </w:r>
      <w:r w:rsidRPr="007B3F06">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7B3F06">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087F2229" w14:textId="77777777" w:rsidR="00FD6BAE" w:rsidRPr="008D3109" w:rsidRDefault="00FD6BAE" w:rsidP="00FD6BAE">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7B3F06">
        <w:rPr>
          <w:rStyle w:val="StyleUnderline"/>
          <w:highlight w:val="green"/>
        </w:rPr>
        <w:t>chemical reactions</w:t>
      </w:r>
      <w:r w:rsidRPr="008D3109">
        <w:rPr>
          <w:rStyle w:val="StyleUnderline"/>
        </w:rPr>
        <w:t>, which</w:t>
      </w:r>
      <w:r w:rsidRPr="008D3109">
        <w:rPr>
          <w:sz w:val="16"/>
        </w:rPr>
        <w:t xml:space="preserve">, based on existing knowledge, will likely </w:t>
      </w:r>
      <w:r w:rsidRPr="007B3F06">
        <w:rPr>
          <w:rStyle w:val="Emphasis"/>
          <w:highlight w:val="green"/>
        </w:rPr>
        <w:t>trigger ozone destruction</w:t>
      </w:r>
      <w:r w:rsidRPr="008D3109">
        <w:rPr>
          <w:sz w:val="16"/>
        </w:rPr>
        <w:t>.</w:t>
      </w:r>
    </w:p>
    <w:p w14:paraId="104E44A8" w14:textId="77777777" w:rsidR="00FD6BAE" w:rsidRPr="007C1A99" w:rsidRDefault="00FD6BAE" w:rsidP="00FD6BAE">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25AC98A1" w14:textId="77777777" w:rsidR="00FD6BAE" w:rsidRPr="007C1A99" w:rsidRDefault="00FD6BAE" w:rsidP="00FD6BAE">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696829C9" w14:textId="77777777" w:rsidR="00FD6BAE" w:rsidRPr="007C1A99" w:rsidRDefault="00FD6BAE" w:rsidP="00FD6BAE">
      <w:pPr>
        <w:rPr>
          <w:sz w:val="16"/>
          <w:szCs w:val="16"/>
        </w:rPr>
      </w:pPr>
      <w:r w:rsidRPr="007C1A99">
        <w:rPr>
          <w:sz w:val="16"/>
          <w:szCs w:val="16"/>
        </w:rPr>
        <w:t>Spectacular stratospheric clouds are linked to ozone destruction. (Image credit: NASA/Lamont Poole)</w:t>
      </w:r>
    </w:p>
    <w:p w14:paraId="5C17E0EE" w14:textId="77777777" w:rsidR="00FD6BAE" w:rsidRPr="007C1A99" w:rsidRDefault="00FD6BAE" w:rsidP="00FD6BAE">
      <w:pPr>
        <w:rPr>
          <w:sz w:val="16"/>
          <w:szCs w:val="16"/>
        </w:rPr>
      </w:pPr>
      <w:r w:rsidRPr="007C1A99">
        <w:rPr>
          <w:sz w:val="16"/>
          <w:szCs w:val="16"/>
        </w:rPr>
        <w:t>Learning from past mistakes</w:t>
      </w:r>
    </w:p>
    <w:p w14:paraId="1B1CED4B" w14:textId="77777777" w:rsidR="00FD6BAE" w:rsidRPr="007C1A99" w:rsidRDefault="00FD6BAE" w:rsidP="00FD6BAE">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FC82020" w14:textId="77777777" w:rsidR="00FD6BAE" w:rsidRPr="007C1A99" w:rsidRDefault="00FD6BAE" w:rsidP="00FD6BAE">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7B854935" w14:textId="77777777" w:rsidR="00FD6BAE" w:rsidRPr="007C1A99" w:rsidRDefault="00FD6BAE" w:rsidP="00FD6BAE">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7B3F06">
        <w:rPr>
          <w:rStyle w:val="StyleUnderline"/>
          <w:highlight w:val="green"/>
        </w:rPr>
        <w:t>expect</w:t>
      </w:r>
      <w:r w:rsidRPr="007C1A99">
        <w:rPr>
          <w:rStyle w:val="StyleUnderline"/>
        </w:rPr>
        <w:t xml:space="preserve"> fast development of new satellites and </w:t>
      </w:r>
      <w:r w:rsidRPr="007B3F06">
        <w:rPr>
          <w:rStyle w:val="Emphasis"/>
          <w:highlight w:val="green"/>
        </w:rPr>
        <w:t>frequent replacement</w:t>
      </w:r>
      <w:r w:rsidRPr="007C1A99">
        <w:rPr>
          <w:rStyle w:val="StyleUnderline"/>
        </w:rPr>
        <w:t xml:space="preserve">, thus the </w:t>
      </w:r>
      <w:r w:rsidRPr="007B3F06">
        <w:rPr>
          <w:rStyle w:val="Emphasis"/>
          <w:highlight w:val="green"/>
        </w:rPr>
        <w:t xml:space="preserve">high </w:t>
      </w:r>
      <w:proofErr w:type="gramStart"/>
      <w:r w:rsidRPr="007B3F06">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7B3F06">
        <w:rPr>
          <w:rStyle w:val="StyleUnderline"/>
          <w:highlight w:val="green"/>
        </w:rPr>
        <w:t>burning</w:t>
      </w:r>
      <w:r w:rsidRPr="007C1A99">
        <w:rPr>
          <w:rStyle w:val="StyleUnderline"/>
        </w:rPr>
        <w:t xml:space="preserve"> in the atmosphere </w:t>
      </w:r>
      <w:r w:rsidRPr="007B3F06">
        <w:rPr>
          <w:rStyle w:val="StyleUnderline"/>
          <w:highlight w:val="green"/>
        </w:rPr>
        <w:t>on a daily basis</w:t>
      </w:r>
      <w:r w:rsidRPr="007C1A99">
        <w:rPr>
          <w:sz w:val="16"/>
        </w:rPr>
        <w:t xml:space="preserve">. </w:t>
      </w:r>
    </w:p>
    <w:p w14:paraId="43567170" w14:textId="77777777" w:rsidR="00FD6BAE" w:rsidRPr="006646A9" w:rsidRDefault="00FD6BAE" w:rsidP="00FD6BAE"/>
    <w:p w14:paraId="664AA0D7" w14:textId="77777777" w:rsidR="00FD6BAE" w:rsidRDefault="00FD6BAE" w:rsidP="00FD6BAE">
      <w:pPr>
        <w:pStyle w:val="Heading4"/>
      </w:pPr>
      <w:r>
        <w:t>Extinction.</w:t>
      </w:r>
    </w:p>
    <w:p w14:paraId="58093910" w14:textId="77777777" w:rsidR="00FD6BAE" w:rsidRDefault="00FD6BAE" w:rsidP="00FD6BAE">
      <w:proofErr w:type="spellStart"/>
      <w:r w:rsidRPr="00D70D0F">
        <w:rPr>
          <w:rStyle w:val="Style13ptBold"/>
        </w:rPr>
        <w:t>Skudlarek</w:t>
      </w:r>
      <w:proofErr w:type="spellEnd"/>
      <w:r w:rsidRPr="00D70D0F">
        <w:rPr>
          <w:rStyle w:val="Style13ptBold"/>
        </w:rPr>
        <w:t xml:space="preserve"> 16</w:t>
      </w:r>
      <w:r>
        <w:t xml:space="preserve"> [Cooper, pollution writer for L2P, 12-13-2016, “The Ozone Layer,” </w:t>
      </w:r>
      <w:hyperlink r:id="rId35" w:history="1">
        <w:r w:rsidRPr="00623F4B">
          <w:rPr>
            <w:rStyle w:val="Hyperlink"/>
          </w:rPr>
          <w:t>https://letters2president.org/letters/24312</w:t>
        </w:r>
      </w:hyperlink>
      <w:r>
        <w:t xml:space="preserve">] </w:t>
      </w:r>
      <w:proofErr w:type="spellStart"/>
      <w:r>
        <w:t>brett</w:t>
      </w:r>
      <w:proofErr w:type="spellEnd"/>
    </w:p>
    <w:p w14:paraId="74DEF64C" w14:textId="77777777" w:rsidR="00FD6BAE" w:rsidRPr="00D70D0F" w:rsidRDefault="00FD6BAE" w:rsidP="00FD6BAE">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7B3F06">
        <w:rPr>
          <w:rStyle w:val="Emphasis"/>
          <w:highlight w:val="green"/>
        </w:rPr>
        <w:t>ozone holes</w:t>
      </w:r>
      <w:r w:rsidRPr="00D70D0F">
        <w:rPr>
          <w:sz w:val="16"/>
        </w:rPr>
        <w:t xml:space="preserve"> which </w:t>
      </w:r>
      <w:r w:rsidRPr="007B3F06">
        <w:rPr>
          <w:rStyle w:val="StyleUnderline"/>
          <w:highlight w:val="green"/>
        </w:rPr>
        <w:t>allow radiation</w:t>
      </w:r>
      <w:r w:rsidRPr="00652563">
        <w:rPr>
          <w:rStyle w:val="StyleUnderline"/>
        </w:rPr>
        <w:t xml:space="preserve"> to seep into the troposphere</w:t>
      </w:r>
      <w:r w:rsidRPr="00D70D0F">
        <w:rPr>
          <w:sz w:val="16"/>
        </w:rPr>
        <w:t>.</w:t>
      </w:r>
    </w:p>
    <w:p w14:paraId="289BB97F" w14:textId="77777777" w:rsidR="00FD6BAE" w:rsidRPr="00D70D0F" w:rsidRDefault="00FD6BAE" w:rsidP="00FD6BAE">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7B3F06">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7B3F06">
        <w:rPr>
          <w:rStyle w:val="Emphasis"/>
          <w:highlight w:val="green"/>
        </w:rPr>
        <w:t>Research scientists</w:t>
      </w:r>
      <w:r w:rsidRPr="00D70D0F">
        <w:rPr>
          <w:sz w:val="16"/>
        </w:rPr>
        <w:t xml:space="preserve"> have </w:t>
      </w:r>
      <w:r w:rsidRPr="007B3F06">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7B3F06">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79280896" w14:textId="77777777" w:rsidR="00FD6BAE" w:rsidRPr="00652563" w:rsidRDefault="00FD6BAE" w:rsidP="00FD6BAE">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7B3F06">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7B3F06">
        <w:rPr>
          <w:rStyle w:val="Emphasis"/>
          <w:highlight w:val="green"/>
        </w:rPr>
        <w:t>will die out</w:t>
      </w:r>
      <w:r w:rsidRPr="00652563">
        <w:rPr>
          <w:rStyle w:val="StyleUnderline"/>
        </w:rPr>
        <w:t xml:space="preserve"> </w:t>
      </w:r>
      <w:r w:rsidRPr="007B3F06">
        <w:rPr>
          <w:rStyle w:val="StyleUnderline"/>
          <w:highlight w:val="green"/>
        </w:rPr>
        <w:t>causing waves</w:t>
      </w:r>
      <w:r w:rsidRPr="00652563">
        <w:rPr>
          <w:rStyle w:val="StyleUnderline"/>
        </w:rPr>
        <w:t xml:space="preserve"> of distortion </w:t>
      </w:r>
      <w:r w:rsidRPr="007B3F06">
        <w:rPr>
          <w:rStyle w:val="StyleUnderline"/>
          <w:highlight w:val="green"/>
        </w:rPr>
        <w:t xml:space="preserve">to </w:t>
      </w:r>
      <w:r w:rsidRPr="007B3F06">
        <w:rPr>
          <w:rStyle w:val="Emphasis"/>
          <w:highlight w:val="green"/>
        </w:rPr>
        <w:t>ripple up the food chain</w:t>
      </w:r>
      <w:r w:rsidRPr="007B3F06">
        <w:rPr>
          <w:rStyle w:val="StyleUnderline"/>
          <w:highlight w:val="green"/>
        </w:rPr>
        <w:t xml:space="preserve"> and</w:t>
      </w:r>
      <w:r w:rsidRPr="00652563">
        <w:rPr>
          <w:rStyle w:val="StyleUnderline"/>
        </w:rPr>
        <w:t xml:space="preserve"> the catastrophic </w:t>
      </w:r>
      <w:r w:rsidRPr="007B3F06">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7B3F06">
        <w:rPr>
          <w:rStyle w:val="Emphasis"/>
          <w:highlight w:val="green"/>
        </w:rPr>
        <w:t>constant decay</w:t>
      </w:r>
      <w:r w:rsidRPr="00652563">
        <w:rPr>
          <w:sz w:val="16"/>
        </w:rPr>
        <w:t xml:space="preserve"> of our ozone layer </w:t>
      </w:r>
      <w:r w:rsidRPr="007B3F06">
        <w:rPr>
          <w:rStyle w:val="StyleUnderline"/>
          <w:highlight w:val="green"/>
        </w:rPr>
        <w:t>is</w:t>
      </w:r>
      <w:r w:rsidRPr="00652563">
        <w:rPr>
          <w:rStyle w:val="StyleUnderline"/>
        </w:rPr>
        <w:t xml:space="preserve"> exponentially </w:t>
      </w:r>
      <w:r w:rsidRPr="007B3F06">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7B3F06">
        <w:rPr>
          <w:rStyle w:val="Emphasis"/>
          <w:highlight w:val="green"/>
        </w:rPr>
        <w:t>warming</w:t>
      </w:r>
      <w:r w:rsidRPr="00652563">
        <w:rPr>
          <w:rStyle w:val="Emphasis"/>
        </w:rPr>
        <w:t>,</w:t>
      </w:r>
      <w:r w:rsidRPr="00652563">
        <w:rPr>
          <w:sz w:val="16"/>
        </w:rPr>
        <w:t xml:space="preserve"> </w:t>
      </w:r>
      <w:r w:rsidRPr="007B3F06">
        <w:rPr>
          <w:rStyle w:val="Emphasis"/>
          <w:highlight w:val="green"/>
        </w:rPr>
        <w:t>Arctic</w:t>
      </w:r>
      <w:r w:rsidRPr="00652563">
        <w:rPr>
          <w:rStyle w:val="Emphasis"/>
        </w:rPr>
        <w:t xml:space="preserve"> Circle </w:t>
      </w:r>
      <w:r w:rsidRPr="007B3F06">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7B3F06">
        <w:rPr>
          <w:rStyle w:val="Emphasis"/>
          <w:highlight w:val="green"/>
        </w:rPr>
        <w:t>hurricanes</w:t>
      </w:r>
      <w:r w:rsidRPr="00652563">
        <w:rPr>
          <w:rStyle w:val="Emphasis"/>
        </w:rPr>
        <w:t>,</w:t>
      </w:r>
      <w:r w:rsidRPr="00652563">
        <w:rPr>
          <w:sz w:val="16"/>
        </w:rPr>
        <w:t xml:space="preserve"> </w:t>
      </w:r>
      <w:r w:rsidRPr="007B3F06">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0FDE5F53" w14:textId="77777777" w:rsidR="00FD6BAE" w:rsidRDefault="00FD6BAE" w:rsidP="00FD6BAE"/>
    <w:p w14:paraId="60FBBE4E" w14:textId="77777777" w:rsidR="00FD6BAE" w:rsidRPr="00A033F0" w:rsidRDefault="00FD6BAE" w:rsidP="00FD6BAE">
      <w:pPr>
        <w:pStyle w:val="Heading4"/>
      </w:pPr>
      <w:r>
        <w:t xml:space="preserve">Empirics---Ozone depletion is </w:t>
      </w:r>
      <w:r>
        <w:rPr>
          <w:u w:val="single"/>
        </w:rPr>
        <w:t>existential</w:t>
      </w:r>
      <w:r>
        <w:t>.</w:t>
      </w:r>
    </w:p>
    <w:p w14:paraId="34C0974B" w14:textId="77777777" w:rsidR="00FD6BAE" w:rsidRPr="00391D8F" w:rsidRDefault="00FD6BAE" w:rsidP="00FD6BAE">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5B78F3BB" w14:textId="77777777" w:rsidR="00FD6BAE" w:rsidRPr="00FD242F" w:rsidRDefault="00FD6BAE" w:rsidP="00FD6BAE">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7B3F06">
        <w:rPr>
          <w:rStyle w:val="StyleUnderline"/>
          <w:highlight w:val="green"/>
        </w:rPr>
        <w:t>thinning ozone</w:t>
      </w:r>
      <w:r w:rsidRPr="007B3F06">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7B3F06">
        <w:rPr>
          <w:rStyle w:val="StyleUnderline"/>
          <w:highlight w:val="green"/>
        </w:rPr>
        <w:t xml:space="preserve">led to </w:t>
      </w:r>
      <w:r w:rsidRPr="00267112">
        <w:rPr>
          <w:rStyle w:val="StyleUnderline"/>
        </w:rPr>
        <w:t xml:space="preserve">a </w:t>
      </w:r>
      <w:r w:rsidRPr="007B3F06">
        <w:rPr>
          <w:rStyle w:val="Emphasis"/>
          <w:highlight w:val="green"/>
        </w:rPr>
        <w:t>mass extinction</w:t>
      </w:r>
      <w:r w:rsidRPr="007B3F06">
        <w:rPr>
          <w:sz w:val="16"/>
          <w:highlight w:val="green"/>
        </w:rPr>
        <w:t xml:space="preserve"> </w:t>
      </w:r>
      <w:r w:rsidRPr="007B3F06">
        <w:rPr>
          <w:rStyle w:val="StyleUnderline"/>
          <w:highlight w:val="green"/>
        </w:rPr>
        <w:t>252</w:t>
      </w:r>
      <w:r w:rsidRPr="00FD242F">
        <w:rPr>
          <w:sz w:val="16"/>
        </w:rPr>
        <w:t xml:space="preserve"> </w:t>
      </w:r>
      <w:r w:rsidRPr="007B3F06">
        <w:rPr>
          <w:rStyle w:val="StyleUnderline"/>
          <w:highlight w:val="green"/>
        </w:rPr>
        <w:t>million</w:t>
      </w:r>
      <w:r w:rsidRPr="007B3F06">
        <w:rPr>
          <w:sz w:val="16"/>
          <w:highlight w:val="green"/>
        </w:rPr>
        <w:t xml:space="preserve"> </w:t>
      </w:r>
      <w:r w:rsidRPr="007B3F06">
        <w:rPr>
          <w:rStyle w:val="StyleUnderline"/>
          <w:highlight w:val="green"/>
        </w:rPr>
        <w:t>years ago</w:t>
      </w:r>
      <w:r w:rsidRPr="007B3F06">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6884466" w14:textId="796C17D8" w:rsidR="00FD6BAE" w:rsidRDefault="00FD6BAE" w:rsidP="00FD6BAE">
      <w:pPr>
        <w:pStyle w:val="Heading3"/>
      </w:pPr>
      <w:r>
        <w:t>1AC---Astronomy</w:t>
      </w:r>
    </w:p>
    <w:p w14:paraId="14B4F458" w14:textId="77777777" w:rsidR="00FD6BAE" w:rsidRPr="00E96E87" w:rsidRDefault="00FD6BAE" w:rsidP="00FD6BAE">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7D0E8E09" w14:textId="77777777" w:rsidR="00FD6BAE" w:rsidRDefault="00FD6BAE" w:rsidP="00FD6BAE">
      <w:r w:rsidRPr="00217615">
        <w:rPr>
          <w:rStyle w:val="Style13ptBold"/>
        </w:rPr>
        <w:t>Walker et al. 20</w:t>
      </w:r>
      <w:r>
        <w:t xml:space="preserve"> [</w:t>
      </w:r>
      <w:r w:rsidRPr="003816D9">
        <w:rPr>
          <w:u w:val="single"/>
        </w:rPr>
        <w:t xml:space="preserve">Walker, C. (NSF’s </w:t>
      </w:r>
      <w:proofErr w:type="spellStart"/>
      <w:r w:rsidRPr="003816D9">
        <w:rPr>
          <w:u w:val="single"/>
        </w:rPr>
        <w:t>NOIRLab</w:t>
      </w:r>
      <w:proofErr w:type="spellEnd"/>
      <w:r w:rsidRPr="003816D9">
        <w:rPr>
          <w:u w:val="single"/>
        </w:rPr>
        <w:t>)</w:t>
      </w:r>
      <w:r>
        <w:t xml:space="preserve">, </w:t>
      </w:r>
      <w:r w:rsidRPr="003816D9">
        <w:rPr>
          <w:u w:val="single"/>
        </w:rPr>
        <w:t>Hall, J. (Lowell Observatory),</w:t>
      </w:r>
      <w:r w:rsidRPr="00217615">
        <w:rPr>
          <w:sz w:val="16"/>
          <w:szCs w:val="16"/>
        </w:rPr>
        <w:t xml:space="preserve"> Allen, L. (NSF’s </w:t>
      </w:r>
      <w:proofErr w:type="spellStart"/>
      <w:r w:rsidRPr="00217615">
        <w:rPr>
          <w:sz w:val="16"/>
          <w:szCs w:val="16"/>
        </w:rPr>
        <w:t>NOIRLab</w:t>
      </w:r>
      <w:proofErr w:type="spellEnd"/>
      <w:r w:rsidRPr="00217615">
        <w:rPr>
          <w:sz w:val="16"/>
          <w:szCs w:val="16"/>
        </w:rPr>
        <w:t xml:space="preserve">), Green, R. (U. Arizona,), </w:t>
      </w:r>
      <w:proofErr w:type="spellStart"/>
      <w:r w:rsidRPr="00217615">
        <w:rPr>
          <w:sz w:val="16"/>
          <w:szCs w:val="16"/>
        </w:rPr>
        <w:t>Seitzer</w:t>
      </w:r>
      <w:proofErr w:type="spellEnd"/>
      <w:r w:rsidRPr="00217615">
        <w:rPr>
          <w:sz w:val="16"/>
          <w:szCs w:val="16"/>
        </w:rPr>
        <w:t xml:space="preserve">, P. (U. Michigan), Tyson, A. (UC Davis/Rubin Observatory), Bauer, A. (Vera C. Rubin Observatory), </w:t>
      </w:r>
      <w:proofErr w:type="spellStart"/>
      <w:r w:rsidRPr="00217615">
        <w:rPr>
          <w:sz w:val="16"/>
          <w:szCs w:val="16"/>
        </w:rPr>
        <w:t>Krafton</w:t>
      </w:r>
      <w:proofErr w:type="spellEnd"/>
      <w:r w:rsidRPr="00217615">
        <w:rPr>
          <w:sz w:val="16"/>
          <w:szCs w:val="16"/>
        </w:rPr>
        <w:t xml:space="preserve">, K. (AAS), Lowenthal, J. (Smith College), </w:t>
      </w:r>
      <w:proofErr w:type="spellStart"/>
      <w:r w:rsidRPr="00217615">
        <w:rPr>
          <w:sz w:val="16"/>
          <w:szCs w:val="16"/>
        </w:rPr>
        <w:t>Parriott</w:t>
      </w:r>
      <w:proofErr w:type="spellEnd"/>
      <w:r w:rsidRPr="00217615">
        <w:rPr>
          <w:sz w:val="16"/>
          <w:szCs w:val="16"/>
        </w:rPr>
        <w:t xml:space="preserve">, J. (AAS), </w:t>
      </w:r>
      <w:proofErr w:type="spellStart"/>
      <w:r w:rsidRPr="00217615">
        <w:rPr>
          <w:sz w:val="16"/>
          <w:szCs w:val="16"/>
        </w:rPr>
        <w:t>Puxley</w:t>
      </w:r>
      <w:proofErr w:type="spellEnd"/>
      <w:r w:rsidRPr="00217615">
        <w:rPr>
          <w:sz w:val="16"/>
          <w:szCs w:val="16"/>
        </w:rPr>
        <w:t xml:space="preserve">, P. (AURA), Abbott, T. (NSF’s </w:t>
      </w:r>
      <w:proofErr w:type="spellStart"/>
      <w:r w:rsidRPr="00217615">
        <w:rPr>
          <w:sz w:val="16"/>
          <w:szCs w:val="16"/>
        </w:rPr>
        <w:t>NOIRLab</w:t>
      </w:r>
      <w:proofErr w:type="spellEnd"/>
      <w:r w:rsidRPr="00217615">
        <w:rPr>
          <w:sz w:val="16"/>
          <w:szCs w:val="16"/>
        </w:rPr>
        <w:t xml:space="preserve">), </w:t>
      </w:r>
      <w:proofErr w:type="spellStart"/>
      <w:r w:rsidRPr="00217615">
        <w:rPr>
          <w:sz w:val="16"/>
          <w:szCs w:val="16"/>
        </w:rPr>
        <w:t>Bakos</w:t>
      </w:r>
      <w:proofErr w:type="spellEnd"/>
      <w:r w:rsidRPr="00217615">
        <w:rPr>
          <w:sz w:val="16"/>
          <w:szCs w:val="16"/>
        </w:rPr>
        <w:t xml:space="preserve">, G. (Princeton University), </w:t>
      </w:r>
      <w:proofErr w:type="spellStart"/>
      <w:r w:rsidRPr="00217615">
        <w:rPr>
          <w:sz w:val="16"/>
          <w:szCs w:val="16"/>
        </w:rPr>
        <w:t>Barentine</w:t>
      </w:r>
      <w:proofErr w:type="spellEnd"/>
      <w:r w:rsidRPr="00217615">
        <w:rPr>
          <w:sz w:val="16"/>
          <w:szCs w:val="16"/>
        </w:rPr>
        <w:t xml:space="preserve">, J. (IDA), </w:t>
      </w:r>
      <w:proofErr w:type="spellStart"/>
      <w:r w:rsidRPr="00217615">
        <w:rPr>
          <w:sz w:val="16"/>
          <w:szCs w:val="16"/>
        </w:rPr>
        <w:t>Bassa</w:t>
      </w:r>
      <w:proofErr w:type="spellEnd"/>
      <w:r w:rsidRPr="00217615">
        <w:rPr>
          <w:sz w:val="16"/>
          <w:szCs w:val="16"/>
        </w:rPr>
        <w:t xml:space="preserve">, C. (ASTRON), Blakeslee, J. (Gemini Observatory/NSF’s </w:t>
      </w:r>
      <w:proofErr w:type="spellStart"/>
      <w:r w:rsidRPr="00217615">
        <w:rPr>
          <w:sz w:val="16"/>
          <w:szCs w:val="16"/>
        </w:rPr>
        <w:t>NOIRLab</w:t>
      </w:r>
      <w:proofErr w:type="spellEnd"/>
      <w:r w:rsidRPr="00217615">
        <w:rPr>
          <w:sz w:val="16"/>
          <w:szCs w:val="16"/>
        </w:rPr>
        <w:t xml:space="preserve">), Bradshaw, A. (SLAC), Cooke, J. (Swinburne University), </w:t>
      </w:r>
      <w:proofErr w:type="spellStart"/>
      <w:r w:rsidRPr="00217615">
        <w:rPr>
          <w:sz w:val="16"/>
          <w:szCs w:val="16"/>
        </w:rPr>
        <w:t>Devost</w:t>
      </w:r>
      <w:proofErr w:type="spellEnd"/>
      <w:r w:rsidRPr="00217615">
        <w:rPr>
          <w:sz w:val="16"/>
          <w:szCs w:val="16"/>
        </w:rPr>
        <w:t xml:space="preserve">, D. (Canada-France-Hawai‘i Telescope), </w:t>
      </w:r>
      <w:proofErr w:type="spellStart"/>
      <w:r w:rsidRPr="00217615">
        <w:rPr>
          <w:sz w:val="16"/>
          <w:szCs w:val="16"/>
        </w:rPr>
        <w:t>Galadí</w:t>
      </w:r>
      <w:proofErr w:type="spellEnd"/>
      <w:r w:rsidRPr="00217615">
        <w:rPr>
          <w:sz w:val="16"/>
          <w:szCs w:val="16"/>
        </w:rPr>
        <w:t>, D. (</w:t>
      </w:r>
      <w:proofErr w:type="spellStart"/>
      <w:r w:rsidRPr="00217615">
        <w:rPr>
          <w:sz w:val="16"/>
          <w:szCs w:val="16"/>
        </w:rPr>
        <w:t>Icosaedro</w:t>
      </w:r>
      <w:proofErr w:type="spellEnd"/>
      <w:r w:rsidRPr="00217615">
        <w:rPr>
          <w:sz w:val="16"/>
          <w:szCs w:val="16"/>
        </w:rPr>
        <w:t xml:space="preserve"> working group of the Spanish Astronomical Society), </w:t>
      </w:r>
      <w:proofErr w:type="spellStart"/>
      <w:r w:rsidRPr="00217615">
        <w:rPr>
          <w:sz w:val="16"/>
          <w:szCs w:val="16"/>
        </w:rPr>
        <w:t>Haase</w:t>
      </w:r>
      <w:proofErr w:type="spellEnd"/>
      <w:r w:rsidRPr="00217615">
        <w:rPr>
          <w:sz w:val="16"/>
          <w:szCs w:val="16"/>
        </w:rPr>
        <w:t xml:space="preserve">, F. (NSF’s </w:t>
      </w:r>
      <w:proofErr w:type="spellStart"/>
      <w:r w:rsidRPr="00217615">
        <w:rPr>
          <w:sz w:val="16"/>
          <w:szCs w:val="16"/>
        </w:rPr>
        <w:t>NOIRLab</w:t>
      </w:r>
      <w:proofErr w:type="spellEnd"/>
      <w:r w:rsidRPr="00217615">
        <w:rPr>
          <w:sz w:val="16"/>
          <w:szCs w:val="16"/>
        </w:rPr>
        <w:t xml:space="preserve">), Hainaut, O. (ESO), Heathcote, S. (NSF’s </w:t>
      </w:r>
      <w:proofErr w:type="spellStart"/>
      <w:r w:rsidRPr="00217615">
        <w:rPr>
          <w:sz w:val="16"/>
          <w:szCs w:val="16"/>
        </w:rPr>
        <w:t>NOIRLab</w:t>
      </w:r>
      <w:proofErr w:type="spellEnd"/>
      <w:r w:rsidRPr="00217615">
        <w:rPr>
          <w:sz w:val="16"/>
          <w:szCs w:val="16"/>
        </w:rPr>
        <w:t>), Jah, M. (University of Texas at Austin), Krantz, H. (U. Arizona), Kucharski, D. (University of Texas at Austin), McDowell, J. (</w:t>
      </w:r>
      <w:proofErr w:type="spellStart"/>
      <w:r w:rsidRPr="00217615">
        <w:rPr>
          <w:sz w:val="16"/>
          <w:szCs w:val="16"/>
        </w:rPr>
        <w:t>CfA</w:t>
      </w:r>
      <w:proofErr w:type="spellEnd"/>
      <w:r w:rsidRPr="00217615">
        <w:rPr>
          <w:sz w:val="16"/>
          <w:szCs w:val="16"/>
        </w:rPr>
        <w:t xml:space="preserve">), </w:t>
      </w:r>
      <w:proofErr w:type="spellStart"/>
      <w:r w:rsidRPr="00217615">
        <w:rPr>
          <w:sz w:val="16"/>
          <w:szCs w:val="16"/>
        </w:rPr>
        <w:t>Mróz</w:t>
      </w:r>
      <w:proofErr w:type="spellEnd"/>
      <w:r w:rsidRPr="00217615">
        <w:rPr>
          <w:sz w:val="16"/>
          <w:szCs w:val="16"/>
        </w:rPr>
        <w:t xml:space="preserve">, P. (Caltech), </w:t>
      </w:r>
      <w:proofErr w:type="spellStart"/>
      <w:r w:rsidRPr="00217615">
        <w:rPr>
          <w:sz w:val="16"/>
          <w:szCs w:val="16"/>
        </w:rPr>
        <w:t>Otarola</w:t>
      </w:r>
      <w:proofErr w:type="spellEnd"/>
      <w:r w:rsidRPr="00217615">
        <w:rPr>
          <w:sz w:val="16"/>
          <w:szCs w:val="16"/>
        </w:rPr>
        <w:t xml:space="preserve">, A. (ESO, TMT), Pearce, E. (U. Arizona), Rawls, M. (U. Washington/Rubin Observatory), Saunders, C. (Princeton University), Seaman, R. (Catalina Sky Survey), </w:t>
      </w:r>
      <w:proofErr w:type="spellStart"/>
      <w:r w:rsidRPr="00217615">
        <w:rPr>
          <w:sz w:val="16"/>
          <w:szCs w:val="16"/>
        </w:rPr>
        <w:t>Siminski</w:t>
      </w:r>
      <w:proofErr w:type="spellEnd"/>
      <w:r w:rsidRPr="00217615">
        <w:rPr>
          <w:sz w:val="16"/>
          <w:szCs w:val="16"/>
        </w:rPr>
        <w:t xml:space="preserve">, J. (ESA Space Debris Office), Snyder, A. (Stanford University), </w:t>
      </w:r>
      <w:proofErr w:type="spellStart"/>
      <w:r w:rsidRPr="00217615">
        <w:rPr>
          <w:sz w:val="16"/>
          <w:szCs w:val="16"/>
        </w:rPr>
        <w:t>Storrie</w:t>
      </w:r>
      <w:proofErr w:type="spellEnd"/>
      <w:r w:rsidRPr="00217615">
        <w:rPr>
          <w:sz w:val="16"/>
          <w:szCs w:val="16"/>
        </w:rPr>
        <w:t xml:space="preserve">-Lombardi, L. (Las </w:t>
      </w:r>
      <w:proofErr w:type="spellStart"/>
      <w:r w:rsidRPr="00217615">
        <w:rPr>
          <w:sz w:val="16"/>
          <w:szCs w:val="16"/>
        </w:rPr>
        <w:t>Cumbres</w:t>
      </w:r>
      <w:proofErr w:type="spellEnd"/>
      <w:r w:rsidRPr="00217615">
        <w:rPr>
          <w:sz w:val="16"/>
          <w:szCs w:val="16"/>
        </w:rPr>
        <w:t xml:space="preserve"> Observatory), </w:t>
      </w:r>
      <w:proofErr w:type="spellStart"/>
      <w:r w:rsidRPr="00217615">
        <w:rPr>
          <w:sz w:val="16"/>
          <w:szCs w:val="16"/>
        </w:rPr>
        <w:t>Tregloan</w:t>
      </w:r>
      <w:proofErr w:type="spellEnd"/>
      <w:r w:rsidRPr="00217615">
        <w:rPr>
          <w:sz w:val="16"/>
          <w:szCs w:val="16"/>
        </w:rPr>
        <w:t xml:space="preserve">-Reed, J. (U. Antofagasta), </w:t>
      </w:r>
      <w:proofErr w:type="spellStart"/>
      <w:r w:rsidRPr="00217615">
        <w:rPr>
          <w:sz w:val="16"/>
          <w:szCs w:val="16"/>
        </w:rPr>
        <w:t>Wainscoat</w:t>
      </w:r>
      <w:proofErr w:type="spellEnd"/>
      <w:r w:rsidRPr="00217615">
        <w:rPr>
          <w:sz w:val="16"/>
          <w:szCs w:val="16"/>
        </w:rPr>
        <w:t xml:space="preserve">, R. (U. Hawai‘i), Williams, A. (ESO) and </w:t>
      </w:r>
      <w:proofErr w:type="spellStart"/>
      <w:r w:rsidRPr="00217615">
        <w:rPr>
          <w:sz w:val="16"/>
          <w:szCs w:val="16"/>
        </w:rPr>
        <w:t>Yoachim</w:t>
      </w:r>
      <w:proofErr w:type="spellEnd"/>
      <w:r w:rsidRPr="00217615">
        <w:rPr>
          <w:sz w:val="16"/>
          <w:szCs w:val="16"/>
        </w:rPr>
        <w:t>, P. (U. Washington/Rubin Observatory)</w:t>
      </w:r>
      <w:r>
        <w:rPr>
          <w:sz w:val="16"/>
          <w:szCs w:val="16"/>
        </w:rPr>
        <w:t xml:space="preserve"> </w:t>
      </w:r>
      <w:r>
        <w:t xml:space="preserve">SATCON1 report; 2020; “Impact of Satellite Constellations on Optical Astronomy and Recommendations Toward Mitigations,” </w:t>
      </w:r>
      <w:hyperlink r:id="rId37" w:history="1">
        <w:r w:rsidRPr="00D63099">
          <w:rPr>
            <w:rStyle w:val="Hyperlink"/>
          </w:rPr>
          <w:t>https://aas.org/sites/default/files/2020-08/SATCON1-Report.pdf</w:t>
        </w:r>
      </w:hyperlink>
      <w:r>
        <w:t xml:space="preserve">] </w:t>
      </w:r>
      <w:proofErr w:type="spellStart"/>
      <w:r>
        <w:t>brett</w:t>
      </w:r>
      <w:proofErr w:type="spellEnd"/>
    </w:p>
    <w:p w14:paraId="326BE6B5" w14:textId="77777777" w:rsidR="00FD6BAE" w:rsidRPr="00217615" w:rsidRDefault="00FD6BAE" w:rsidP="00FD6BAE">
      <w:pPr>
        <w:rPr>
          <w:sz w:val="16"/>
        </w:rPr>
      </w:pPr>
      <w:r w:rsidRPr="00217615">
        <w:rPr>
          <w:sz w:val="16"/>
        </w:rPr>
        <w:t xml:space="preserve">Since the 1980s, numerous </w:t>
      </w:r>
      <w:r w:rsidRPr="007B3F06">
        <w:rPr>
          <w:rStyle w:val="StyleUnderline"/>
          <w:highlight w:val="green"/>
        </w:rPr>
        <w:t>projects</w:t>
      </w:r>
      <w:r w:rsidRPr="00217615">
        <w:rPr>
          <w:sz w:val="16"/>
        </w:rPr>
        <w:t xml:space="preserve"> worldwide have been devoted to </w:t>
      </w:r>
      <w:r w:rsidRPr="007B3F06">
        <w:rPr>
          <w:rStyle w:val="Emphasis"/>
          <w:highlight w:val="green"/>
        </w:rPr>
        <w:t>scan</w:t>
      </w:r>
      <w:r w:rsidRPr="00FA57F3">
        <w:rPr>
          <w:rStyle w:val="StyleUnderline"/>
        </w:rPr>
        <w:t xml:space="preserve">ning the skies </w:t>
      </w:r>
      <w:r w:rsidRPr="007B3F06">
        <w:rPr>
          <w:rStyle w:val="StyleUnderline"/>
          <w:highlight w:val="green"/>
        </w:rPr>
        <w:t>for</w:t>
      </w:r>
      <w:r w:rsidRPr="00FA57F3">
        <w:rPr>
          <w:rStyle w:val="StyleUnderline"/>
        </w:rPr>
        <w:t xml:space="preserve"> near-Earth </w:t>
      </w:r>
      <w:r w:rsidRPr="007B3F06">
        <w:rPr>
          <w:rStyle w:val="Emphasis"/>
          <w:highlight w:val="green"/>
        </w:rPr>
        <w:t>asteroids</w:t>
      </w:r>
      <w:r w:rsidRPr="00FA57F3">
        <w:rPr>
          <w:rStyle w:val="StyleUnderline"/>
        </w:rPr>
        <w:t xml:space="preserve"> </w:t>
      </w:r>
      <w:r w:rsidRPr="007B3F06">
        <w:rPr>
          <w:rStyle w:val="StyleUnderline"/>
          <w:highlight w:val="green"/>
        </w:rPr>
        <w:t>and</w:t>
      </w:r>
      <w:r w:rsidRPr="00FA57F3">
        <w:rPr>
          <w:rStyle w:val="StyleUnderline"/>
        </w:rPr>
        <w:t xml:space="preserve"> </w:t>
      </w:r>
      <w:r w:rsidRPr="007B3F06">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7B3F06">
        <w:rPr>
          <w:rStyle w:val="StyleUnderline"/>
          <w:highlight w:val="green"/>
        </w:rPr>
        <w:t xml:space="preserve">potential to collide with the Earth and </w:t>
      </w:r>
      <w:r w:rsidRPr="007B3F06">
        <w:rPr>
          <w:rStyle w:val="Emphasis"/>
          <w:highlight w:val="green"/>
        </w:rPr>
        <w:t>cause catastrophic damage</w:t>
      </w:r>
      <w:r w:rsidRPr="007B3F06">
        <w:rPr>
          <w:rStyle w:val="StyleUnderline"/>
          <w:highlight w:val="green"/>
        </w:rPr>
        <w:t xml:space="preserve"> to</w:t>
      </w:r>
      <w:r w:rsidRPr="00217615">
        <w:rPr>
          <w:sz w:val="16"/>
        </w:rPr>
        <w:t xml:space="preserve"> ecosystems and </w:t>
      </w:r>
      <w:r w:rsidRPr="007B3F06">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7B3F06">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7B3F06">
        <w:rPr>
          <w:rStyle w:val="StyleUnderline"/>
          <w:highlight w:val="green"/>
        </w:rPr>
        <w:t>surveys operate in</w:t>
      </w:r>
      <w:r w:rsidRPr="004B6844">
        <w:rPr>
          <w:rStyle w:val="StyleUnderline"/>
        </w:rPr>
        <w:t xml:space="preserve"> the </w:t>
      </w:r>
      <w:r w:rsidRPr="007B3F06">
        <w:rPr>
          <w:rStyle w:val="StyleUnderline"/>
          <w:highlight w:val="green"/>
        </w:rPr>
        <w:t>twilight</w:t>
      </w:r>
      <w:r w:rsidRPr="004B6844">
        <w:rPr>
          <w:rStyle w:val="StyleUnderline"/>
        </w:rPr>
        <w:t xml:space="preserve"> hours </w:t>
      </w:r>
      <w:r w:rsidRPr="007B3F06">
        <w:rPr>
          <w:rStyle w:val="StyleUnderline"/>
          <w:highlight w:val="green"/>
        </w:rPr>
        <w:t>when</w:t>
      </w:r>
      <w:r w:rsidRPr="004B6844">
        <w:rPr>
          <w:rStyle w:val="StyleUnderline"/>
        </w:rPr>
        <w:t xml:space="preserve"> their </w:t>
      </w:r>
      <w:r w:rsidRPr="007B3F06">
        <w:rPr>
          <w:rStyle w:val="StyleUnderline"/>
          <w:highlight w:val="green"/>
        </w:rPr>
        <w:t>targets are visible but</w:t>
      </w:r>
      <w:r w:rsidRPr="004B6844">
        <w:rPr>
          <w:rStyle w:val="StyleUnderline"/>
        </w:rPr>
        <w:t xml:space="preserve"> also </w:t>
      </w:r>
      <w:r w:rsidRPr="004B6844">
        <w:rPr>
          <w:rStyle w:val="Emphasis"/>
        </w:rPr>
        <w:t xml:space="preserve">when </w:t>
      </w:r>
      <w:r w:rsidRPr="007B3F06">
        <w:rPr>
          <w:rStyle w:val="Emphasis"/>
          <w:highlight w:val="green"/>
        </w:rPr>
        <w:t>satellite interference is worst</w:t>
      </w:r>
      <w:r w:rsidRPr="00217615">
        <w:rPr>
          <w:sz w:val="16"/>
        </w:rPr>
        <w:t xml:space="preserve">. Pairs, triples, or quads of </w:t>
      </w:r>
      <w:r w:rsidRPr="004B6844">
        <w:rPr>
          <w:rStyle w:val="StyleUnderline"/>
        </w:rPr>
        <w:t xml:space="preserve">observations must be made within a short time </w:t>
      </w:r>
      <w:proofErr w:type="gramStart"/>
      <w:r w:rsidRPr="004B6844">
        <w:rPr>
          <w:rStyle w:val="StyleUnderline"/>
        </w:rPr>
        <w:t>in order to</w:t>
      </w:r>
      <w:proofErr w:type="gramEnd"/>
      <w:r w:rsidRPr="004B6844">
        <w:rPr>
          <w:rStyle w:val="StyleUnderline"/>
        </w:rPr>
        <w:t xml:space="preserve"> form a moving object “</w:t>
      </w:r>
      <w:proofErr w:type="spellStart"/>
      <w:r w:rsidRPr="004B6844">
        <w:rPr>
          <w:rStyle w:val="StyleUnderline"/>
        </w:rPr>
        <w:t>tracklet</w:t>
      </w:r>
      <w:proofErr w:type="spellEnd"/>
      <w:r w:rsidRPr="004B6844">
        <w:rPr>
          <w:rStyle w:val="StyleUnderline"/>
        </w:rPr>
        <w:t xml:space="preserve">,” and the probability of a </w:t>
      </w:r>
      <w:proofErr w:type="spellStart"/>
      <w:r w:rsidRPr="004B6844">
        <w:rPr>
          <w:rStyle w:val="StyleUnderline"/>
        </w:rPr>
        <w:t>LEOsat</w:t>
      </w:r>
      <w:proofErr w:type="spellEnd"/>
      <w:r w:rsidRPr="004B6844">
        <w:rPr>
          <w:rStyle w:val="StyleUnderline"/>
        </w:rPr>
        <w:t xml:space="preserve"> trail interfering with this process is high</w:t>
      </w:r>
      <w:r w:rsidRPr="00217615">
        <w:rPr>
          <w:sz w:val="16"/>
        </w:rPr>
        <w:t>.</w:t>
      </w:r>
    </w:p>
    <w:p w14:paraId="707E75E8" w14:textId="77777777" w:rsidR="00FD6BAE" w:rsidRPr="004B6844" w:rsidRDefault="00FD6BAE" w:rsidP="00FD6BAE">
      <w:pPr>
        <w:rPr>
          <w:sz w:val="16"/>
        </w:rPr>
      </w:pPr>
      <w:proofErr w:type="spellStart"/>
      <w:r w:rsidRPr="007B3F06">
        <w:rPr>
          <w:rStyle w:val="StyleUnderline"/>
          <w:highlight w:val="green"/>
        </w:rPr>
        <w:t>LEOsats</w:t>
      </w:r>
      <w:proofErr w:type="spellEnd"/>
      <w:r w:rsidRPr="007B3F06">
        <w:rPr>
          <w:rStyle w:val="StyleUnderline"/>
          <w:highlight w:val="green"/>
        </w:rPr>
        <w:t xml:space="preserve">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7B3F06">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3E7E4269" w14:textId="77777777" w:rsidR="00FD6BAE" w:rsidRPr="004B6844" w:rsidRDefault="00FD6BAE" w:rsidP="00FD6BAE">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0CC69D2D" w14:textId="77777777" w:rsidR="00FD6BAE" w:rsidRDefault="00FD6BAE" w:rsidP="00FD6BAE">
      <w:pPr>
        <w:rPr>
          <w:sz w:val="16"/>
        </w:rPr>
      </w:pPr>
      <w:r w:rsidRPr="004B6844">
        <w:rPr>
          <w:sz w:val="16"/>
        </w:rPr>
        <w:t xml:space="preserve">As currently understood, either </w:t>
      </w:r>
      <w:r w:rsidRPr="004B6844">
        <w:rPr>
          <w:rStyle w:val="StyleUnderline"/>
        </w:rPr>
        <w:t xml:space="preserve">the </w:t>
      </w:r>
      <w:proofErr w:type="spellStart"/>
      <w:r w:rsidRPr="007B3F06">
        <w:rPr>
          <w:rStyle w:val="Emphasis"/>
          <w:highlight w:val="green"/>
        </w:rPr>
        <w:t>Starlink</w:t>
      </w:r>
      <w:proofErr w:type="spellEnd"/>
      <w:r w:rsidRPr="004B6844">
        <w:rPr>
          <w:rStyle w:val="StyleUnderline"/>
        </w:rPr>
        <w:t xml:space="preserve"> Generation 2 </w:t>
      </w:r>
      <w:r w:rsidRPr="007B3F06">
        <w:rPr>
          <w:rStyle w:val="StyleUnderline"/>
          <w:highlight w:val="green"/>
        </w:rPr>
        <w:t>or</w:t>
      </w:r>
      <w:r w:rsidRPr="004B6844">
        <w:rPr>
          <w:rStyle w:val="StyleUnderline"/>
        </w:rPr>
        <w:t xml:space="preserve"> the </w:t>
      </w:r>
      <w:proofErr w:type="spellStart"/>
      <w:r w:rsidRPr="007B3F06">
        <w:rPr>
          <w:rStyle w:val="Emphasis"/>
          <w:highlight w:val="green"/>
        </w:rPr>
        <w:t>OneWeb</w:t>
      </w:r>
      <w:proofErr w:type="spellEnd"/>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7B3F06">
        <w:rPr>
          <w:rStyle w:val="StyleUnderline"/>
          <w:highlight w:val="green"/>
        </w:rPr>
        <w:t>satellites</w:t>
      </w:r>
      <w:r w:rsidRPr="004B6844">
        <w:rPr>
          <w:sz w:val="16"/>
        </w:rPr>
        <w:t xml:space="preserve">) </w:t>
      </w:r>
      <w:r w:rsidRPr="007B3F06">
        <w:rPr>
          <w:rStyle w:val="StyleUnderline"/>
          <w:highlight w:val="green"/>
        </w:rPr>
        <w:t xml:space="preserve">will </w:t>
      </w:r>
      <w:r w:rsidRPr="007B3F06">
        <w:rPr>
          <w:rStyle w:val="Emphasis"/>
          <w:highlight w:val="green"/>
        </w:rPr>
        <w:t>significantly degrade</w:t>
      </w:r>
      <w:r w:rsidRPr="004B6844">
        <w:rPr>
          <w:rStyle w:val="Emphasis"/>
        </w:rPr>
        <w:t xml:space="preserve"> twilight near-Sun </w:t>
      </w:r>
      <w:r w:rsidRPr="007B3F06">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7B3F06">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7B3F06">
        <w:rPr>
          <w:rStyle w:val="StyleUnderline"/>
          <w:highlight w:val="green"/>
        </w:rPr>
        <w:t>unintentionally remove trails</w:t>
      </w:r>
      <w:r w:rsidRPr="004B6844">
        <w:rPr>
          <w:rStyle w:val="StyleUnderline"/>
        </w:rPr>
        <w:t xml:space="preserve"> originating </w:t>
      </w:r>
      <w:r w:rsidRPr="007B3F06">
        <w:rPr>
          <w:rStyle w:val="StyleUnderline"/>
          <w:highlight w:val="green"/>
        </w:rPr>
        <w:t xml:space="preserve">from </w:t>
      </w:r>
      <w:r w:rsidRPr="007B3F06">
        <w:rPr>
          <w:rStyle w:val="Emphasis"/>
          <w:highlight w:val="green"/>
        </w:rPr>
        <w:t>NEOs</w:t>
      </w:r>
      <w:r w:rsidRPr="004B6844">
        <w:rPr>
          <w:sz w:val="16"/>
        </w:rPr>
        <w:t xml:space="preserve">. The NEO Surveyor Mission (NEOSM) will observe the near-Sun region from L-1 and will not be impacted by </w:t>
      </w:r>
      <w:proofErr w:type="spellStart"/>
      <w:r w:rsidRPr="004B6844">
        <w:rPr>
          <w:sz w:val="16"/>
        </w:rPr>
        <w:t>LEOsats</w:t>
      </w:r>
      <w:proofErr w:type="spellEnd"/>
      <w:r w:rsidRPr="004B6844">
        <w:rPr>
          <w:sz w:val="16"/>
        </w:rPr>
        <w:t>; however, NEOSM will be sensitive to larger, more distant NEOs, not the myriad close-</w:t>
      </w:r>
      <w:proofErr w:type="spellStart"/>
      <w:r w:rsidRPr="004B6844">
        <w:rPr>
          <w:sz w:val="16"/>
        </w:rPr>
        <w:t>approachers</w:t>
      </w:r>
      <w:proofErr w:type="spellEnd"/>
      <w:r w:rsidRPr="004B6844">
        <w:rPr>
          <w:sz w:val="16"/>
        </w:rPr>
        <w:t xml:space="preserve">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3A887175" w14:textId="77777777" w:rsidR="00FD6BAE" w:rsidRPr="004B6844" w:rsidRDefault="00FD6BAE" w:rsidP="00FD6BAE">
      <w:pPr>
        <w:rPr>
          <w:sz w:val="16"/>
        </w:rPr>
      </w:pPr>
    </w:p>
    <w:p w14:paraId="1F75727E" w14:textId="77777777" w:rsidR="00FD6BAE" w:rsidRPr="004713B6" w:rsidRDefault="00FD6BAE" w:rsidP="00FD6BAE">
      <w:pPr>
        <w:pStyle w:val="Heading4"/>
      </w:pPr>
      <w:r>
        <w:t xml:space="preserve">Asteroids cause extinction but </w:t>
      </w:r>
      <w:r>
        <w:rPr>
          <w:u w:val="single"/>
        </w:rPr>
        <w:t>early detection</w:t>
      </w:r>
      <w:r>
        <w:t xml:space="preserve"> allows </w:t>
      </w:r>
      <w:r>
        <w:rPr>
          <w:u w:val="single"/>
        </w:rPr>
        <w:t>countermeasures</w:t>
      </w:r>
      <w:r>
        <w:t>.</w:t>
      </w:r>
    </w:p>
    <w:p w14:paraId="77B60F35" w14:textId="77777777" w:rsidR="00FD6BAE" w:rsidRPr="00AE057B" w:rsidRDefault="00FD6BAE" w:rsidP="00FD6BAE">
      <w:r w:rsidRPr="00AE057B">
        <w:t>Mark</w:t>
      </w:r>
      <w:r w:rsidRPr="00AE057B">
        <w:rPr>
          <w:rStyle w:val="Style13ptBold"/>
        </w:rPr>
        <w:t xml:space="preserve"> </w:t>
      </w:r>
      <w:proofErr w:type="spellStart"/>
      <w:r w:rsidRPr="00AE057B">
        <w:rPr>
          <w:rStyle w:val="Style13ptBold"/>
        </w:rPr>
        <w:t>Boslough</w:t>
      </w:r>
      <w:proofErr w:type="spellEnd"/>
      <w:r w:rsidRPr="00AE057B">
        <w:rPr>
          <w:rStyle w:val="Style13ptBold"/>
        </w:rPr>
        <w:t xml:space="preserve"> 19</w:t>
      </w:r>
      <w:r>
        <w:t>.</w:t>
      </w:r>
      <w:r w:rsidRPr="00AE057B">
        <w:t xml:space="preserve"> University of New Mexico, “Chapter 13 Uncertainty and Risk at the Catastrophe Threshold”, 2019, Planetary Defense, Space and Society, https://dl1.cuni.cz/pluginfile.php/634091/mod_resource/content/1/Planetary%20Defence.pdf</w:t>
      </w:r>
    </w:p>
    <w:p w14:paraId="1E725061" w14:textId="77777777" w:rsidR="00FD6BAE" w:rsidRDefault="00FD6BAE" w:rsidP="00FD6BAE">
      <w:pPr>
        <w:rPr>
          <w:sz w:val="16"/>
        </w:rPr>
      </w:pPr>
      <w:r w:rsidRPr="009E4CB4">
        <w:rPr>
          <w:sz w:val="16"/>
        </w:rPr>
        <w:t xml:space="preserve">The planetary defense community came to a similar conclusion. </w:t>
      </w:r>
      <w:r w:rsidRPr="00AE057B">
        <w:rPr>
          <w:rStyle w:val="StyleUnderline"/>
        </w:rPr>
        <w:t>The NEO population is analogous the numbers of rounds in the revolvers of our pretend laboratory experiment</w:t>
      </w:r>
      <w:r w:rsidRPr="009E4CB4">
        <w:rPr>
          <w:sz w:val="16"/>
        </w:rPr>
        <w:t xml:space="preserve">. </w:t>
      </w:r>
      <w:r w:rsidRPr="009E4CB4">
        <w:rPr>
          <w:rStyle w:val="StyleUnderline"/>
          <w:sz w:val="16"/>
          <w:u w:val="none"/>
        </w:rPr>
        <w:t>But the expected consequences of an impact depend on the size of the asteroid</w:t>
      </w:r>
      <w:r w:rsidRPr="009E4CB4">
        <w:rPr>
          <w:sz w:val="16"/>
        </w:rPr>
        <w:t xml:space="preserve">. </w:t>
      </w:r>
      <w:r w:rsidRPr="00AE057B">
        <w:rPr>
          <w:rStyle w:val="StyleUnderline"/>
        </w:rPr>
        <w:t xml:space="preserve">The largest </w:t>
      </w:r>
      <w:r w:rsidRPr="007B3F06">
        <w:rPr>
          <w:rStyle w:val="StyleUnderline"/>
          <w:highlight w:val="green"/>
        </w:rPr>
        <w:t>asteroids</w:t>
      </w:r>
      <w:r w:rsidRPr="00AE057B">
        <w:rPr>
          <w:rStyle w:val="StyleUnderline"/>
        </w:rPr>
        <w:t xml:space="preserve"> </w:t>
      </w:r>
      <w:r w:rsidRPr="007B3F06">
        <w:rPr>
          <w:rStyle w:val="StyleUnderline"/>
          <w:highlight w:val="green"/>
        </w:rPr>
        <w:t>have</w:t>
      </w:r>
      <w:r w:rsidRPr="00AE057B">
        <w:rPr>
          <w:rStyle w:val="StyleUnderline"/>
        </w:rPr>
        <w:t xml:space="preserve"> the greatest effect</w:t>
      </w:r>
      <w:r w:rsidRPr="009E4CB4">
        <w:rPr>
          <w:sz w:val="16"/>
        </w:rPr>
        <w:t>—</w:t>
      </w:r>
      <w:r w:rsidRPr="00AE057B">
        <w:rPr>
          <w:rStyle w:val="Emphasis"/>
        </w:rPr>
        <w:t xml:space="preserve">including the </w:t>
      </w:r>
      <w:r w:rsidRPr="007B3F06">
        <w:rPr>
          <w:rStyle w:val="Emphasis"/>
          <w:highlight w:val="green"/>
        </w:rPr>
        <w:t>possibility of extinction</w:t>
      </w:r>
      <w:r w:rsidRPr="009E4CB4">
        <w:rPr>
          <w:sz w:val="16"/>
        </w:rPr>
        <w:t>—but the quantification of consequence is also very uncertain. We simply do not know how big</w:t>
      </w:r>
      <w:r w:rsidRPr="00AE057B">
        <w:rPr>
          <w:rStyle w:val="StyleUnderline"/>
        </w:rPr>
        <w:t xml:space="preserve"> an asteroid </w:t>
      </w:r>
      <w:r w:rsidRPr="009E4CB4">
        <w:rPr>
          <w:sz w:val="16"/>
        </w:rPr>
        <w:t>must be to</w:t>
      </w:r>
      <w:r w:rsidRPr="00AE057B">
        <w:rPr>
          <w:rStyle w:val="StyleUnderline"/>
        </w:rPr>
        <w:t xml:space="preserve"> cause an </w:t>
      </w:r>
      <w:r w:rsidRPr="007B3F06">
        <w:rPr>
          <w:rStyle w:val="Emphasis"/>
          <w:highlight w:val="green"/>
        </w:rPr>
        <w:t>ecological collapse</w:t>
      </w:r>
      <w:r w:rsidRPr="00AE057B">
        <w:rPr>
          <w:rStyle w:val="StyleUnderline"/>
        </w:rPr>
        <w:t xml:space="preserve">, to </w:t>
      </w:r>
      <w:r w:rsidRPr="007B3F06">
        <w:rPr>
          <w:rStyle w:val="Emphasis"/>
          <w:highlight w:val="green"/>
        </w:rPr>
        <w:t>destroy ag</w:t>
      </w:r>
      <w:r w:rsidRPr="00307093">
        <w:rPr>
          <w:rStyle w:val="Emphasis"/>
        </w:rPr>
        <w:t xml:space="preserve">ricultural </w:t>
      </w:r>
      <w:r w:rsidRPr="007B3F06">
        <w:rPr>
          <w:rStyle w:val="Emphasis"/>
          <w:highlight w:val="green"/>
        </w:rPr>
        <w:t>production</w:t>
      </w:r>
      <w:r w:rsidRPr="00AE057B">
        <w:rPr>
          <w:rStyle w:val="StyleUnderline"/>
        </w:rPr>
        <w:t xml:space="preserve"> and </w:t>
      </w:r>
      <w:r w:rsidRPr="007B3F06">
        <w:rPr>
          <w:rStyle w:val="Emphasis"/>
          <w:highlight w:val="green"/>
        </w:rPr>
        <w:t>end civilization</w:t>
      </w:r>
      <w:r w:rsidRPr="00AE057B">
        <w:rPr>
          <w:rStyle w:val="StyleUnderline"/>
        </w:rPr>
        <w:t xml:space="preserve">, or to </w:t>
      </w:r>
      <w:r w:rsidRPr="007B3F06">
        <w:rPr>
          <w:rStyle w:val="Emphasis"/>
          <w:highlight w:val="green"/>
        </w:rPr>
        <w:t>wipe out</w:t>
      </w:r>
      <w:r w:rsidRPr="00AE057B">
        <w:rPr>
          <w:rStyle w:val="Emphasis"/>
        </w:rPr>
        <w:t xml:space="preserve"> </w:t>
      </w:r>
      <w:proofErr w:type="gramStart"/>
      <w:r w:rsidRPr="00AE057B">
        <w:rPr>
          <w:rStyle w:val="Emphasis"/>
        </w:rPr>
        <w:t xml:space="preserve">the </w:t>
      </w:r>
      <w:r w:rsidRPr="007B3F06">
        <w:rPr>
          <w:rStyle w:val="Emphasis"/>
          <w:highlight w:val="green"/>
        </w:rPr>
        <w:t>human</w:t>
      </w:r>
      <w:r w:rsidRPr="00AE057B">
        <w:rPr>
          <w:rStyle w:val="StyleUnderline"/>
        </w:rPr>
        <w:t xml:space="preserve"> </w:t>
      </w:r>
      <w:r w:rsidRPr="007B3F06">
        <w:rPr>
          <w:rStyle w:val="StyleUnderline"/>
          <w:highlight w:val="green"/>
        </w:rPr>
        <w:t>race</w:t>
      </w:r>
      <w:proofErr w:type="gramEnd"/>
      <w:r w:rsidRPr="009E4CB4">
        <w:rPr>
          <w:sz w:val="16"/>
        </w:rPr>
        <w:t xml:space="preserve">. This </w:t>
      </w:r>
      <w:r w:rsidRPr="007B3F06">
        <w:rPr>
          <w:rStyle w:val="Emphasis"/>
          <w:highlight w:val="green"/>
        </w:rPr>
        <w:t>calculation</w:t>
      </w:r>
      <w:r w:rsidRPr="00AE057B">
        <w:rPr>
          <w:rStyle w:val="Emphasis"/>
        </w:rPr>
        <w:t xml:space="preserve"> is </w:t>
      </w:r>
      <w:r w:rsidRPr="007B3F06">
        <w:rPr>
          <w:rStyle w:val="Emphasis"/>
          <w:highlight w:val="green"/>
        </w:rPr>
        <w:t>not possible</w:t>
      </w:r>
      <w:r w:rsidRPr="00AE057B">
        <w:rPr>
          <w:rStyle w:val="StyleUnderline"/>
        </w:rPr>
        <w:t xml:space="preserve"> </w:t>
      </w:r>
      <w:r w:rsidRPr="007B3F06">
        <w:rPr>
          <w:rStyle w:val="StyleUnderline"/>
          <w:highlight w:val="green"/>
        </w:rPr>
        <w:t>because</w:t>
      </w:r>
      <w:r w:rsidRPr="00AE057B">
        <w:rPr>
          <w:rStyle w:val="StyleUnderline"/>
        </w:rPr>
        <w:t xml:space="preserve"> </w:t>
      </w:r>
      <w:r w:rsidRPr="00AE057B">
        <w:rPr>
          <w:rStyle w:val="Emphasis"/>
        </w:rPr>
        <w:t xml:space="preserve">we </w:t>
      </w:r>
      <w:r w:rsidRPr="007B3F06">
        <w:rPr>
          <w:rStyle w:val="Emphasis"/>
          <w:highlight w:val="green"/>
        </w:rPr>
        <w:t>do not understand</w:t>
      </w:r>
      <w:r w:rsidRPr="00AE057B">
        <w:rPr>
          <w:rStyle w:val="StyleUnderline"/>
        </w:rPr>
        <w:t xml:space="preserve"> all the </w:t>
      </w:r>
      <w:r w:rsidRPr="007B3F06">
        <w:rPr>
          <w:rStyle w:val="Emphasis"/>
          <w:highlight w:val="green"/>
        </w:rPr>
        <w:t>damage mechanisms</w:t>
      </w:r>
      <w:r w:rsidRPr="009E4CB4">
        <w:rPr>
          <w:sz w:val="16"/>
        </w:rPr>
        <w:t xml:space="preserve"> associated with an Earth system that is </w:t>
      </w:r>
      <w:r w:rsidRPr="007B3F06">
        <w:rPr>
          <w:rStyle w:val="Emphasis"/>
          <w:highlight w:val="green"/>
        </w:rPr>
        <w:t>complex and</w:t>
      </w:r>
      <w:r w:rsidRPr="00AE057B">
        <w:rPr>
          <w:rStyle w:val="Emphasis"/>
        </w:rPr>
        <w:t xml:space="preserve"> </w:t>
      </w:r>
      <w:r w:rsidRPr="007B3F06">
        <w:rPr>
          <w:rStyle w:val="Emphasis"/>
          <w:highlight w:val="green"/>
        </w:rPr>
        <w:t>nonlinear</w:t>
      </w:r>
      <w:r w:rsidRPr="009E4CB4">
        <w:rPr>
          <w:sz w:val="16"/>
        </w:rPr>
        <w:t xml:space="preserve">. </w:t>
      </w:r>
      <w:r w:rsidRPr="00AE057B">
        <w:rPr>
          <w:rStyle w:val="StyleUnderline"/>
        </w:rPr>
        <w:t>The asteroid that erased the dinosaurs altered the Earth forever</w:t>
      </w:r>
      <w:r w:rsidRPr="009E4CB4">
        <w:rPr>
          <w:sz w:val="16"/>
        </w:rPr>
        <w:t xml:space="preserve">, first by direct impact effects—the generation of an enormous crater and expulsion of ejecta. About 100 million megatons of energy was released in a massive explosion that changed the atmosphere, heating it up by an unknown amount. </w:t>
      </w:r>
      <w:r w:rsidRPr="00AE057B">
        <w:rPr>
          <w:rStyle w:val="StyleUnderline"/>
        </w:rPr>
        <w:t>The air became opaque with dust and debris, leading to an impact winter that lasted years.</w:t>
      </w:r>
      <w:r w:rsidRPr="009E4CB4">
        <w:rPr>
          <w:sz w:val="16"/>
        </w:rPr>
        <w:t xml:space="preserve"> </w:t>
      </w:r>
      <w:r w:rsidRPr="00AE057B">
        <w:rPr>
          <w:rStyle w:val="StyleUnderline"/>
        </w:rPr>
        <w:t>The composition and radiative properties of the atmosphere were forever altered, and the climate changed</w:t>
      </w:r>
      <w:r w:rsidRPr="009E4CB4">
        <w:rPr>
          <w:sz w:val="16"/>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AE057B">
        <w:rPr>
          <w:rStyle w:val="StyleUnderline"/>
        </w:rPr>
        <w:t xml:space="preserve">A 5-km </w:t>
      </w:r>
      <w:r w:rsidRPr="007B3F06">
        <w:rPr>
          <w:rStyle w:val="StyleUnderline"/>
          <w:highlight w:val="green"/>
        </w:rPr>
        <w:t>asteroid</w:t>
      </w:r>
      <w:r w:rsidRPr="00AE057B">
        <w:rPr>
          <w:rStyle w:val="StyleUnderline"/>
        </w:rPr>
        <w:t xml:space="preserve"> almost </w:t>
      </w:r>
      <w:r w:rsidRPr="007B3F06">
        <w:rPr>
          <w:rStyle w:val="StyleUnderline"/>
          <w:highlight w:val="green"/>
        </w:rPr>
        <w:t>certainly</w:t>
      </w:r>
      <w:r w:rsidRPr="00AE057B">
        <w:rPr>
          <w:rStyle w:val="StyleUnderline"/>
        </w:rPr>
        <w:t xml:space="preserve"> </w:t>
      </w:r>
      <w:r w:rsidRPr="007B3F06">
        <w:rPr>
          <w:rStyle w:val="Emphasis"/>
          <w:highlight w:val="green"/>
        </w:rPr>
        <w:t xml:space="preserve">exceeds the </w:t>
      </w:r>
      <w:r w:rsidRPr="00075209">
        <w:rPr>
          <w:rStyle w:val="Emphasis"/>
        </w:rPr>
        <w:t xml:space="preserve">global </w:t>
      </w:r>
      <w:r w:rsidRPr="007B3F06">
        <w:rPr>
          <w:rStyle w:val="Emphasis"/>
          <w:highlight w:val="green"/>
        </w:rPr>
        <w:t>catastrophe threshold</w:t>
      </w:r>
      <w:r w:rsidRPr="009E4CB4">
        <w:rPr>
          <w:sz w:val="16"/>
        </w:rPr>
        <w:t xml:space="preserve">, but at half the diameter of the dinosaur killer. An asteroid’s mass governs its impact energy and damage potential, so mass is a better measure of “size” for purposes of consequence estimates. A 5-km asteroid is therefore </w:t>
      </w:r>
      <w:proofErr w:type="gramStart"/>
      <w:r w:rsidRPr="009E4CB4">
        <w:rPr>
          <w:sz w:val="16"/>
        </w:rPr>
        <w:t>really only</w:t>
      </w:r>
      <w:proofErr w:type="gramEnd"/>
      <w:r w:rsidRPr="009E4CB4">
        <w:rPr>
          <w:sz w:val="16"/>
        </w:rPr>
        <w:t xml:space="preserve">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w:t>
      </w:r>
      <w:r w:rsidRPr="00B83780">
        <w:rPr>
          <w:sz w:val="16"/>
        </w:rPr>
        <w:t xml:space="preserve">every time they hit. But </w:t>
      </w:r>
      <w:r w:rsidRPr="00B83780">
        <w:rPr>
          <w:rStyle w:val="StyleUnderline"/>
        </w:rPr>
        <w:t>if one were to hit the Earth today, the energy released</w:t>
      </w:r>
      <w:r w:rsidRPr="00B83780">
        <w:rPr>
          <w:sz w:val="16"/>
        </w:rPr>
        <w:t xml:space="preserve"> (roughly 10 million megatons) </w:t>
      </w:r>
      <w:r w:rsidRPr="00B83780">
        <w:rPr>
          <w:rStyle w:val="StyleUnderline"/>
        </w:rPr>
        <w:t xml:space="preserve">and the </w:t>
      </w:r>
      <w:proofErr w:type="gramStart"/>
      <w:r w:rsidRPr="00B83780">
        <w:rPr>
          <w:rStyle w:val="StyleUnderline"/>
        </w:rPr>
        <w:t>amount</w:t>
      </w:r>
      <w:proofErr w:type="gramEnd"/>
      <w:r w:rsidRPr="00B83780">
        <w:rPr>
          <w:rStyle w:val="StyleUnderline"/>
        </w:rPr>
        <w:t xml:space="preserve"> of debris produced would lead to certain global catastrophe, </w:t>
      </w:r>
      <w:r w:rsidRPr="00B83780">
        <w:rPr>
          <w:rStyle w:val="Emphasis"/>
        </w:rPr>
        <w:t>killing billions of people</w:t>
      </w:r>
      <w:r w:rsidRPr="00B83780">
        <w:rPr>
          <w:sz w:val="16"/>
        </w:rPr>
        <w:t xml:space="preserve">. The population of asteroids continues to increase as the size (and consequences) go down. </w:t>
      </w:r>
      <w:r w:rsidRPr="00B83780">
        <w:rPr>
          <w:rStyle w:val="StyleUnderline"/>
        </w:rPr>
        <w:t>Like the “bullets-in-guns” thought experiment, space is a shooting gallery where most of the shots are relatively harmless, but rare ones are catastrophic</w:t>
      </w:r>
      <w:r w:rsidRPr="00B83780">
        <w:rPr>
          <w:sz w:val="10"/>
          <w:szCs w:val="16"/>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B83780">
        <w:rPr>
          <w:sz w:val="10"/>
          <w:szCs w:val="10"/>
        </w:rPr>
        <w:t>The threshold for catastrophe is therefore fuzzy in addition to being uncertain. 13.6 Avoiding Catastrophe by Situational Awareness Chapman and Morrison (1994) published the first comprehensive probabilistic risk assessment for asteroids and comets. They used observations of the effects of nuclear weapons along with physics-based scaling laws to estimate the direct damage caused by an impact of a given size. However, such scaling laws only work well for impacts that are too small to cause indirect global environmental effects such as climate change. They argued that above some threshold size (which they estimated to be around 1.5 km in diameter, with large uncertainty) a comet or asteroid impact would create a global catastrophe that would kill at least a quarter of the world’s population, increasing all the way up to extinction for the largest impacts.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the expected long-term number of impact fatalities per year is 3000 if the threshold asteroid diameter for a globally catastrophic impact is 1.5 km (for further discussion of the threshold for global impact effects, see (Toon et al. 1997)). If our ability to simulate the consequences of an impact were perfect, we could improve on these estimates by running a statistically significant number of computer experiments and determining how many people would be killed, on average, from an impact of a given size. We could simulate random impacts in numbers proportional to the size distribution of the asteroid population, add up the numbers of fatalities, and divide by the number of impacts to generate a better kill curve. Unfortunately, our ability to simulate impact consequences is still far from perfect</w:t>
      </w:r>
      <w:r w:rsidRPr="00B83780">
        <w:rPr>
          <w:sz w:val="10"/>
          <w:szCs w:val="16"/>
        </w:rPr>
        <w:t>.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w:t>
      </w:r>
      <w:r w:rsidRPr="009E4CB4">
        <w:rPr>
          <w:sz w:val="16"/>
        </w:rPr>
        <w:t xml:space="preserve">. </w:t>
      </w:r>
      <w:r w:rsidRPr="007B3F06">
        <w:rPr>
          <w:rStyle w:val="Emphasis"/>
          <w:highlight w:val="green"/>
        </w:rPr>
        <w:t>With increased uncertainty</w:t>
      </w:r>
      <w:r w:rsidRPr="00AE057B">
        <w:rPr>
          <w:rStyle w:val="Emphasis"/>
        </w:rPr>
        <w:t xml:space="preserve"> </w:t>
      </w:r>
      <w:r w:rsidRPr="007B3F06">
        <w:rPr>
          <w:rStyle w:val="Emphasis"/>
          <w:highlight w:val="green"/>
        </w:rPr>
        <w:t>comes</w:t>
      </w:r>
      <w:r w:rsidRPr="00AE057B">
        <w:rPr>
          <w:rStyle w:val="Emphasis"/>
        </w:rPr>
        <w:t xml:space="preserve"> greater </w:t>
      </w:r>
      <w:r w:rsidRPr="007B3F06">
        <w:rPr>
          <w:rStyle w:val="Emphasis"/>
          <w:highlight w:val="green"/>
        </w:rPr>
        <w:t>assessed risk</w:t>
      </w:r>
      <w:r w:rsidRPr="009E4CB4">
        <w:rPr>
          <w:sz w:val="16"/>
        </w:rPr>
        <w:t xml:space="preserve">. Most of the </w:t>
      </w:r>
      <w:r w:rsidRPr="007B3F06">
        <w:rPr>
          <w:rStyle w:val="StyleUnderline"/>
          <w:highlight w:val="green"/>
        </w:rPr>
        <w:t>uncertainty</w:t>
      </w:r>
      <w:r w:rsidRPr="00AE057B">
        <w:rPr>
          <w:rStyle w:val="StyleUnderline"/>
        </w:rPr>
        <w:t xml:space="preserve"> is </w:t>
      </w:r>
      <w:r w:rsidRPr="007B3F06">
        <w:rPr>
          <w:rStyle w:val="Emphasis"/>
          <w:highlight w:val="green"/>
        </w:rPr>
        <w:t>associated with</w:t>
      </w:r>
      <w:r w:rsidRPr="00AE057B">
        <w:rPr>
          <w:rStyle w:val="Emphasis"/>
        </w:rPr>
        <w:t xml:space="preserve"> impact consequences and </w:t>
      </w:r>
      <w:r w:rsidRPr="007B3F06">
        <w:rPr>
          <w:rStyle w:val="Emphasis"/>
          <w:highlight w:val="green"/>
        </w:rPr>
        <w:t>the “kill curve</w:t>
      </w:r>
      <w:r w:rsidRPr="009E4CB4">
        <w:rPr>
          <w:sz w:val="16"/>
        </w:rPr>
        <w:t xml:space="preserve">”. </w:t>
      </w:r>
      <w:r w:rsidRPr="00AE057B">
        <w:rPr>
          <w:rStyle w:val="StyleUnderline"/>
        </w:rPr>
        <w:t xml:space="preserve">Complex geophysical simulations will never be </w:t>
      </w:r>
      <w:proofErr w:type="gramStart"/>
      <w:r w:rsidRPr="00AE057B">
        <w:rPr>
          <w:rStyle w:val="StyleUnderline"/>
        </w:rPr>
        <w:t>perfect,</w:t>
      </w:r>
      <w:proofErr w:type="gramEnd"/>
      <w:r w:rsidRPr="00AE057B">
        <w:rPr>
          <w:rStyle w:val="StyleUnderline"/>
        </w:rPr>
        <w:t xml:space="preserve"> </w:t>
      </w:r>
      <w:r w:rsidRPr="00257227">
        <w:rPr>
          <w:rStyle w:val="StyleUnderline"/>
        </w:rPr>
        <w:t xml:space="preserve">therefore </w:t>
      </w:r>
      <w:r w:rsidRPr="00257227">
        <w:rPr>
          <w:rStyle w:val="Emphasis"/>
        </w:rPr>
        <w:t>decisions will always need to be made in the face of this uncertainty</w:t>
      </w:r>
      <w:r w:rsidRPr="009E4CB4">
        <w:rPr>
          <w:sz w:val="16"/>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w:t>
      </w:r>
      <w:proofErr w:type="gramStart"/>
      <w:r w:rsidRPr="009E4CB4">
        <w:rPr>
          <w:sz w:val="16"/>
        </w:rPr>
        <w:t>in a given year</w:t>
      </w:r>
      <w:proofErr w:type="gramEnd"/>
      <w:r w:rsidRPr="009E4CB4">
        <w:rPr>
          <w:sz w:val="16"/>
        </w:rPr>
        <w:t xml:space="preserve">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AE057B">
        <w:rPr>
          <w:rStyle w:val="StyleUnderline"/>
        </w:rPr>
        <w:t>the Chapman and Morrison</w:t>
      </w:r>
      <w:r w:rsidRPr="009E4CB4">
        <w:rPr>
          <w:sz w:val="16"/>
        </w:rPr>
        <w:t xml:space="preserve"> (1994) </w:t>
      </w:r>
      <w:r w:rsidRPr="00AE057B">
        <w:rPr>
          <w:rStyle w:val="StyleUnderline"/>
        </w:rPr>
        <w:t>analysis led to an obvious policy recommendation:</w:t>
      </w:r>
      <w:r w:rsidRPr="00AE057B">
        <w:rPr>
          <w:rStyle w:val="Emphasis"/>
        </w:rPr>
        <w:t xml:space="preserve"> </w:t>
      </w:r>
      <w:r w:rsidRPr="00B83780">
        <w:rPr>
          <w:rStyle w:val="Emphasis"/>
        </w:rPr>
        <w:t>catastrophe avoidance</w:t>
      </w:r>
      <w:r w:rsidRPr="00B83780">
        <w:rPr>
          <w:sz w:val="16"/>
        </w:rPr>
        <w:t>. This</w:t>
      </w:r>
      <w:r w:rsidRPr="009E4CB4">
        <w:rPr>
          <w:sz w:val="16"/>
        </w:rPr>
        <w:t xml:space="preserve"> is analogous to removing the single live round from the gun that is pointed at your head in the Russian Roulette example. </w:t>
      </w:r>
      <w:r w:rsidRPr="007B3F06">
        <w:rPr>
          <w:rStyle w:val="StyleUnderline"/>
          <w:highlight w:val="green"/>
        </w:rPr>
        <w:t xml:space="preserve">The </w:t>
      </w:r>
      <w:r w:rsidRPr="007B3F06">
        <w:rPr>
          <w:rStyle w:val="Emphasis"/>
          <w:highlight w:val="green"/>
        </w:rPr>
        <w:t>optimal</w:t>
      </w:r>
      <w:r w:rsidRPr="00B83780">
        <w:rPr>
          <w:rStyle w:val="Emphasis"/>
        </w:rPr>
        <w:t xml:space="preserve"> </w:t>
      </w:r>
      <w:r w:rsidRPr="00075209">
        <w:rPr>
          <w:rStyle w:val="Emphasis"/>
        </w:rPr>
        <w:t xml:space="preserve">risk </w:t>
      </w:r>
      <w:r w:rsidRPr="007B3F06">
        <w:rPr>
          <w:rStyle w:val="Emphasis"/>
          <w:highlight w:val="green"/>
        </w:rPr>
        <w:t>reduction method</w:t>
      </w:r>
      <w:r w:rsidRPr="00AE057B">
        <w:rPr>
          <w:rStyle w:val="StyleUnderline"/>
        </w:rPr>
        <w:t xml:space="preserve"> is to prevent large impacts</w:t>
      </w:r>
      <w:r w:rsidRPr="009E4CB4">
        <w:rPr>
          <w:sz w:val="16"/>
        </w:rPr>
        <w:t xml:space="preserve">. </w:t>
      </w:r>
      <w:r w:rsidRPr="00AE057B">
        <w:rPr>
          <w:rStyle w:val="StyleUnderline"/>
        </w:rPr>
        <w:t xml:space="preserve">The first step toward avoidance of catastrophic </w:t>
      </w:r>
      <w:r w:rsidRPr="00075209">
        <w:rPr>
          <w:rStyle w:val="StyleUnderline"/>
        </w:rPr>
        <w:t>impact</w:t>
      </w:r>
      <w:r w:rsidRPr="00AE057B">
        <w:rPr>
          <w:rStyle w:val="StyleUnderline"/>
        </w:rPr>
        <w:t xml:space="preserve"> </w:t>
      </w:r>
      <w:r w:rsidRPr="007B3F06">
        <w:rPr>
          <w:rStyle w:val="StyleUnderline"/>
          <w:highlight w:val="green"/>
        </w:rPr>
        <w:t>is to</w:t>
      </w:r>
      <w:r w:rsidRPr="00AE057B">
        <w:rPr>
          <w:rStyle w:val="StyleUnderline"/>
        </w:rPr>
        <w:t xml:space="preserve"> find all the </w:t>
      </w:r>
      <w:r w:rsidRPr="007B3F06">
        <w:rPr>
          <w:rStyle w:val="Emphasis"/>
          <w:highlight w:val="green"/>
        </w:rPr>
        <w:t xml:space="preserve">asteroids in </w:t>
      </w:r>
      <w:proofErr w:type="spellStart"/>
      <w:r w:rsidRPr="007B3F06">
        <w:rPr>
          <w:rStyle w:val="Emphasis"/>
          <w:highlight w:val="green"/>
        </w:rPr>
        <w:t>Earthcrossing</w:t>
      </w:r>
      <w:proofErr w:type="spellEnd"/>
      <w:r w:rsidRPr="007B3F06">
        <w:rPr>
          <w:rStyle w:val="Emphasis"/>
          <w:highlight w:val="green"/>
        </w:rPr>
        <w:t xml:space="preserve"> orbits</w:t>
      </w:r>
      <w:r w:rsidRPr="00AE057B">
        <w:rPr>
          <w:rStyle w:val="StyleUnderline"/>
        </w:rPr>
        <w:t xml:space="preserve"> that </w:t>
      </w:r>
      <w:r w:rsidRPr="00B83780">
        <w:rPr>
          <w:rStyle w:val="StyleUnderline"/>
        </w:rPr>
        <w:t xml:space="preserve">are above the </w:t>
      </w:r>
      <w:r w:rsidRPr="00B83780">
        <w:rPr>
          <w:rStyle w:val="Emphasis"/>
        </w:rPr>
        <w:t>global catastrophe threshold</w:t>
      </w:r>
      <w:r w:rsidRPr="00B83780">
        <w:rPr>
          <w:sz w:val="16"/>
        </w:rPr>
        <w:t xml:space="preserve">. This recommendation led to the establishment of a survey program and the 1998 NASA directive to discover 90% of NEOs greater than 1 km in diameter. This was also the easiest </w:t>
      </w:r>
      <w:proofErr w:type="gramStart"/>
      <w:r w:rsidRPr="00B83780">
        <w:rPr>
          <w:sz w:val="16"/>
        </w:rPr>
        <w:t>solution, because</w:t>
      </w:r>
      <w:proofErr w:type="gramEnd"/>
      <w:r w:rsidRPr="00B83780">
        <w:rPr>
          <w:sz w:val="16"/>
        </w:rPr>
        <w:t xml:space="preserve"> there are only about 1,000 NEOs</w:t>
      </w:r>
      <w:r w:rsidRPr="009E4CB4">
        <w:rPr>
          <w:sz w:val="16"/>
        </w:rPr>
        <w:t xml:space="preserve"> of that size. Since they are also the biggest and brightest in the sky, they were the easiest to find. The survey was a success and led to a large reduction in assessed risk. </w:t>
      </w:r>
      <w:r w:rsidRPr="00AE057B">
        <w:rPr>
          <w:rStyle w:val="StyleUnderline"/>
        </w:rPr>
        <w:t xml:space="preserve">Using </w:t>
      </w:r>
      <w:r w:rsidRPr="007B3F06">
        <w:rPr>
          <w:rStyle w:val="Emphasis"/>
          <w:highlight w:val="green"/>
        </w:rPr>
        <w:t>astronomical NEO surveys</w:t>
      </w:r>
      <w:r w:rsidRPr="00AE057B">
        <w:rPr>
          <w:rStyle w:val="StyleUnderline"/>
        </w:rPr>
        <w:t xml:space="preserve"> to </w:t>
      </w:r>
      <w:r w:rsidRPr="007B3F06">
        <w:rPr>
          <w:rStyle w:val="StyleUnderline"/>
          <w:highlight w:val="green"/>
        </w:rPr>
        <w:t>eliminate catastrophic risk</w:t>
      </w:r>
      <w:r w:rsidRPr="00AE057B">
        <w:rPr>
          <w:rStyle w:val="StyleUnderline"/>
        </w:rPr>
        <w:t xml:space="preserve"> is </w:t>
      </w:r>
      <w:r w:rsidRPr="00B83780">
        <w:rPr>
          <w:rStyle w:val="StyleUnderline"/>
          <w:sz w:val="36"/>
          <w:szCs w:val="36"/>
        </w:rPr>
        <w:t xml:space="preserve">based on the same philosophy as </w:t>
      </w:r>
      <w:r w:rsidRPr="00B83780">
        <w:rPr>
          <w:rStyle w:val="Emphasis"/>
          <w:sz w:val="36"/>
          <w:szCs w:val="36"/>
        </w:rPr>
        <w:t>looking both ways</w:t>
      </w:r>
      <w:r w:rsidRPr="00B83780">
        <w:rPr>
          <w:rStyle w:val="StyleUnderline"/>
          <w:sz w:val="36"/>
          <w:szCs w:val="36"/>
        </w:rPr>
        <w:t xml:space="preserve"> </w:t>
      </w:r>
      <w:r w:rsidRPr="00B83780">
        <w:rPr>
          <w:rStyle w:val="Emphasis"/>
        </w:rPr>
        <w:t>before crossing the street</w:t>
      </w:r>
      <w:r w:rsidRPr="009E4CB4">
        <w:rPr>
          <w:sz w:val="16"/>
        </w:rPr>
        <w:t xml:space="preserve">. The survey is an act of situational awareness that doesn’t by itself change the probability of impact. </w:t>
      </w:r>
      <w:r w:rsidRPr="00AE057B">
        <w:rPr>
          <w:rStyle w:val="StyleUnderline"/>
        </w:rPr>
        <w:t>An object in a deterministic orbit will either collide with the Earth on some specified time interval or it won’t</w:t>
      </w:r>
      <w:r w:rsidRPr="009E4CB4">
        <w:rPr>
          <w:sz w:val="16"/>
        </w:rPr>
        <w:t xml:space="preserve">. Its intrinsic impact probability is either zero or one. </w:t>
      </w:r>
      <w:r w:rsidRPr="00AE057B">
        <w:rPr>
          <w:rStyle w:val="StyleUnderline"/>
        </w:rPr>
        <w:t xml:space="preserve">The situational </w:t>
      </w:r>
      <w:r w:rsidRPr="007B3F06">
        <w:rPr>
          <w:rStyle w:val="StyleUnderline"/>
          <w:highlight w:val="green"/>
        </w:rPr>
        <w:t>awareness</w:t>
      </w:r>
      <w:r w:rsidRPr="00AE057B">
        <w:rPr>
          <w:rStyle w:val="StyleUnderline"/>
        </w:rPr>
        <w:t xml:space="preserve"> provided by looking </w:t>
      </w:r>
      <w:r w:rsidRPr="007B3F06">
        <w:rPr>
          <w:rStyle w:val="StyleUnderline"/>
          <w:highlight w:val="green"/>
        </w:rPr>
        <w:t xml:space="preserve">creates the opportunity to take </w:t>
      </w:r>
      <w:r w:rsidRPr="007B3F06">
        <w:rPr>
          <w:rStyle w:val="Emphasis"/>
          <w:highlight w:val="green"/>
        </w:rPr>
        <w:t>preventive action</w:t>
      </w:r>
      <w:r w:rsidRPr="00AE057B">
        <w:rPr>
          <w:rStyle w:val="StyleUnderline"/>
        </w:rPr>
        <w:t xml:space="preserve"> to </w:t>
      </w:r>
      <w:r w:rsidRPr="00B83780">
        <w:rPr>
          <w:rStyle w:val="Emphasis"/>
        </w:rPr>
        <w:t>mitigate the risk if something is discovered to be on a collision course</w:t>
      </w:r>
      <w:r w:rsidRPr="009E4CB4">
        <w:rPr>
          <w:sz w:val="16"/>
        </w:rPr>
        <w:t xml:space="preserve">. A pedestrian can change his or her own course by waiting until a potentially hazardous vehicle passes. </w:t>
      </w:r>
      <w:r w:rsidRPr="00AE057B">
        <w:rPr>
          <w:rStyle w:val="StyleUnderline"/>
        </w:rPr>
        <w:t xml:space="preserve">For planetary defense, </w:t>
      </w:r>
      <w:r w:rsidRPr="007B3F06">
        <w:rPr>
          <w:rStyle w:val="StyleUnderline"/>
          <w:highlight w:val="green"/>
        </w:rPr>
        <w:t>the preventive option</w:t>
      </w:r>
      <w:r w:rsidRPr="00AE057B">
        <w:rPr>
          <w:rStyle w:val="StyleUnderline"/>
        </w:rPr>
        <w:t xml:space="preserve"> of choice </w:t>
      </w:r>
      <w:r w:rsidRPr="007B3F06">
        <w:rPr>
          <w:rStyle w:val="StyleUnderline"/>
          <w:highlight w:val="green"/>
        </w:rPr>
        <w:t>is</w:t>
      </w:r>
      <w:r w:rsidRPr="00AE057B">
        <w:rPr>
          <w:rStyle w:val="StyleUnderline"/>
        </w:rPr>
        <w:t xml:space="preserve"> </w:t>
      </w:r>
      <w:r w:rsidRPr="007B3F06">
        <w:rPr>
          <w:rStyle w:val="Emphasis"/>
          <w:highlight w:val="green"/>
        </w:rPr>
        <w:t>asteroid deflection</w:t>
      </w:r>
      <w:r w:rsidRPr="009E4CB4">
        <w:rPr>
          <w:sz w:val="16"/>
        </w:rPr>
        <w:t xml:space="preserve">. </w:t>
      </w:r>
      <w:r w:rsidRPr="00AE057B">
        <w:rPr>
          <w:rStyle w:val="StyleUnderline"/>
        </w:rPr>
        <w:t xml:space="preserve">But </w:t>
      </w:r>
      <w:r w:rsidRPr="007B3F06">
        <w:rPr>
          <w:rStyle w:val="Emphasis"/>
          <w:highlight w:val="green"/>
        </w:rPr>
        <w:t>without a survey to</w:t>
      </w:r>
      <w:r w:rsidRPr="00075209">
        <w:rPr>
          <w:rStyle w:val="Emphasis"/>
        </w:rPr>
        <w:t xml:space="preserve"> </w:t>
      </w:r>
      <w:r w:rsidRPr="007B3F06">
        <w:rPr>
          <w:rStyle w:val="Emphasis"/>
          <w:highlight w:val="green"/>
        </w:rPr>
        <w:t>discover the threat</w:t>
      </w:r>
      <w:r w:rsidRPr="00AE057B">
        <w:rPr>
          <w:rStyle w:val="StyleUnderline"/>
        </w:rPr>
        <w:t xml:space="preserve">, that </w:t>
      </w:r>
      <w:r w:rsidRPr="007B3F06">
        <w:rPr>
          <w:rStyle w:val="Emphasis"/>
          <w:highlight w:val="green"/>
        </w:rPr>
        <w:t>option is not available</w:t>
      </w:r>
      <w:r w:rsidRPr="009E4CB4">
        <w:rPr>
          <w:sz w:val="16"/>
        </w:rPr>
        <w:t>.</w:t>
      </w:r>
    </w:p>
    <w:p w14:paraId="228250EA" w14:textId="77777777" w:rsidR="00FD6BAE" w:rsidRPr="009E4CB4" w:rsidRDefault="00FD6BAE" w:rsidP="00FD6BAE">
      <w:pPr>
        <w:rPr>
          <w:sz w:val="16"/>
        </w:rPr>
      </w:pPr>
    </w:p>
    <w:p w14:paraId="7C66D2E8" w14:textId="77777777" w:rsidR="00FD6BAE" w:rsidRDefault="00FD6BAE" w:rsidP="00FD6BAE">
      <w:pPr>
        <w:pStyle w:val="Heading4"/>
      </w:pPr>
      <w:r>
        <w:t xml:space="preserve">Comets cause </w:t>
      </w:r>
      <w:r w:rsidRPr="003004B9">
        <w:rPr>
          <w:u w:val="single"/>
        </w:rPr>
        <w:t>extinction</w:t>
      </w:r>
      <w:r>
        <w:t xml:space="preserve"> --- lack of </w:t>
      </w:r>
      <w:r w:rsidRPr="003004B9">
        <w:rPr>
          <w:u w:val="single"/>
        </w:rPr>
        <w:t>monitoring</w:t>
      </w:r>
      <w:r>
        <w:t xml:space="preserve"> collapses warning capacities.</w:t>
      </w:r>
    </w:p>
    <w:p w14:paraId="0FB60D70" w14:textId="77777777" w:rsidR="00FD6BAE" w:rsidRPr="00A11EBE" w:rsidRDefault="00FD6BAE" w:rsidP="00FD6BAE">
      <w:r w:rsidRPr="00A11EBE">
        <w:rPr>
          <w:rStyle w:val="Style13ptBold"/>
        </w:rPr>
        <w:t>Hodge</w:t>
      </w:r>
      <w:r>
        <w:rPr>
          <w:rStyle w:val="Style13ptBold"/>
        </w:rPr>
        <w:t xml:space="preserve"> 19</w:t>
      </w:r>
      <w:r>
        <w:t xml:space="preserve"> [Mark, News Journalist @ The Sun, citing Lewis </w:t>
      </w:r>
      <w:proofErr w:type="spellStart"/>
      <w:r>
        <w:t>Dartnell</w:t>
      </w:r>
      <w:proofErr w:type="spellEnd"/>
      <w:r>
        <w:t>, Professor of Science Communication @ the University of Westminster.</w:t>
      </w:r>
      <w:r w:rsidRPr="00A11EBE">
        <w:t xml:space="preserve"> "Comet could wipe out life on Earth with just six months’ notice, expert warns - Astrobiology research scientist Lewis </w:t>
      </w:r>
      <w:proofErr w:type="spellStart"/>
      <w:r w:rsidRPr="00A11EBE">
        <w:t>Dartnell</w:t>
      </w:r>
      <w:proofErr w:type="spellEnd"/>
      <w:r w:rsidRPr="00A11EBE">
        <w:t xml:space="preserve"> hurtle in from the outer reaches of space at a faster pace than asteroids</w:t>
      </w:r>
      <w:r>
        <w:t>.</w:t>
      </w:r>
      <w:r w:rsidRPr="00A11EBE">
        <w:t>"</w:t>
      </w:r>
      <w:r>
        <w:t xml:space="preserve"> 5-12-2019.</w:t>
      </w:r>
      <w:r w:rsidRPr="00A11EBE">
        <w:t xml:space="preserve"> </w:t>
      </w:r>
      <w:r>
        <w:t xml:space="preserve">The </w:t>
      </w:r>
      <w:r w:rsidRPr="00A11EBE">
        <w:t xml:space="preserve">Sun, </w:t>
      </w:r>
      <w:hyperlink r:id="rId38" w:history="1">
        <w:r w:rsidRPr="00D63099">
          <w:rPr>
            <w:rStyle w:val="Hyperlink"/>
          </w:rPr>
          <w:t>https://www.thesun.co.uk/tech/9058160/comet-hit-earth-six-months-notice/</w:t>
        </w:r>
      </w:hyperlink>
      <w:r>
        <w:t xml:space="preserve">] </w:t>
      </w:r>
      <w:proofErr w:type="spellStart"/>
      <w:r>
        <w:t>brett</w:t>
      </w:r>
      <w:proofErr w:type="spellEnd"/>
    </w:p>
    <w:p w14:paraId="562E3E9A" w14:textId="77777777" w:rsidR="00FD6BAE" w:rsidRPr="009E4CB4" w:rsidRDefault="00FD6BAE" w:rsidP="00FD6BAE">
      <w:pPr>
        <w:rPr>
          <w:sz w:val="16"/>
        </w:rPr>
      </w:pPr>
      <w:r w:rsidRPr="009E4CB4">
        <w:rPr>
          <w:sz w:val="16"/>
        </w:rPr>
        <w:t xml:space="preserve">A </w:t>
      </w:r>
      <w:r w:rsidRPr="00A11EBE">
        <w:rPr>
          <w:rStyle w:val="StyleUnderline"/>
        </w:rPr>
        <w:t>PLANET-</w:t>
      </w:r>
      <w:r w:rsidRPr="003004B9">
        <w:rPr>
          <w:rStyle w:val="StyleUnderline"/>
        </w:rPr>
        <w:t>busting</w:t>
      </w:r>
      <w:r w:rsidRPr="00A11EBE">
        <w:rPr>
          <w:rStyle w:val="StyleUnderline"/>
        </w:rPr>
        <w:t xml:space="preserve"> </w:t>
      </w:r>
      <w:r w:rsidRPr="007B3F06">
        <w:rPr>
          <w:rStyle w:val="StyleUnderline"/>
          <w:highlight w:val="green"/>
        </w:rPr>
        <w:t>comet</w:t>
      </w:r>
      <w:r w:rsidRPr="00A11EBE">
        <w:rPr>
          <w:rStyle w:val="StyleUnderline"/>
        </w:rPr>
        <w:t xml:space="preserve"> could </w:t>
      </w:r>
      <w:r w:rsidRPr="007B3F06">
        <w:rPr>
          <w:rStyle w:val="StyleUnderline"/>
          <w:highlight w:val="green"/>
        </w:rPr>
        <w:t>crash into</w:t>
      </w:r>
      <w:r w:rsidRPr="00A11EBE">
        <w:rPr>
          <w:rStyle w:val="StyleUnderline"/>
        </w:rPr>
        <w:t xml:space="preserve"> the </w:t>
      </w:r>
      <w:r w:rsidRPr="007B3F06">
        <w:rPr>
          <w:rStyle w:val="StyleUnderline"/>
          <w:highlight w:val="green"/>
        </w:rPr>
        <w:t>Earth</w:t>
      </w:r>
      <w:r w:rsidRPr="00A11EBE">
        <w:rPr>
          <w:rStyle w:val="StyleUnderline"/>
        </w:rPr>
        <w:t xml:space="preserve"> and </w:t>
      </w:r>
      <w:r w:rsidRPr="007B3F06">
        <w:rPr>
          <w:rStyle w:val="Emphasis"/>
          <w:highlight w:val="green"/>
        </w:rPr>
        <w:t>wipe out humanity</w:t>
      </w:r>
      <w:r w:rsidRPr="009E4CB4">
        <w:rPr>
          <w:sz w:val="16"/>
        </w:rPr>
        <w:t xml:space="preserve"> with less than six months' warning, a </w:t>
      </w:r>
      <w:r w:rsidRPr="00A11EBE">
        <w:rPr>
          <w:rStyle w:val="StyleUnderline"/>
        </w:rPr>
        <w:t>scientist has warned</w:t>
      </w:r>
      <w:r w:rsidRPr="009E4CB4">
        <w:rPr>
          <w:sz w:val="16"/>
        </w:rPr>
        <w:t xml:space="preserve">. Astrobiology researcher Prof Lewis </w:t>
      </w:r>
      <w:proofErr w:type="spellStart"/>
      <w:r w:rsidRPr="009E4CB4">
        <w:rPr>
          <w:sz w:val="16"/>
        </w:rPr>
        <w:t>Dartnell</w:t>
      </w:r>
      <w:proofErr w:type="spellEnd"/>
      <w:r w:rsidRPr="009E4CB4">
        <w:rPr>
          <w:sz w:val="16"/>
        </w:rPr>
        <w:t xml:space="preserve"> says the </w:t>
      </w:r>
      <w:r w:rsidRPr="00A11EBE">
        <w:rPr>
          <w:rStyle w:val="Emphasis"/>
        </w:rPr>
        <w:t xml:space="preserve">intergalactic </w:t>
      </w:r>
      <w:r w:rsidRPr="007B3F06">
        <w:rPr>
          <w:rStyle w:val="Emphasis"/>
          <w:highlight w:val="green"/>
        </w:rPr>
        <w:t>balls of ice and dust</w:t>
      </w:r>
      <w:r w:rsidRPr="00A11EBE">
        <w:rPr>
          <w:rStyle w:val="StyleUnderline"/>
        </w:rPr>
        <w:t xml:space="preserve"> could be more </w:t>
      </w:r>
      <w:r w:rsidRPr="007B3F06">
        <w:rPr>
          <w:rStyle w:val="StyleUnderline"/>
          <w:highlight w:val="green"/>
        </w:rPr>
        <w:t>dangerous to humanity</w:t>
      </w:r>
      <w:r w:rsidRPr="00A11EBE">
        <w:rPr>
          <w:rStyle w:val="StyleUnderline"/>
        </w:rPr>
        <w:t xml:space="preserve"> than asteroids</w:t>
      </w:r>
      <w:r w:rsidRPr="009E4CB4">
        <w:rPr>
          <w:sz w:val="16"/>
        </w:rPr>
        <w:t>. Speaking with the</w:t>
      </w:r>
      <w:hyperlink r:id="rId39" w:tgtFrame="_blank" w:history="1">
        <w:r w:rsidRPr="009E4CB4">
          <w:rPr>
            <w:rStyle w:val="Hyperlink"/>
            <w:sz w:val="16"/>
          </w:rPr>
          <w:t xml:space="preserve"> Daily Star</w:t>
        </w:r>
      </w:hyperlink>
      <w:r w:rsidRPr="009E4CB4">
        <w:rPr>
          <w:sz w:val="16"/>
        </w:rPr>
        <w:t xml:space="preserve">, the respected author said </w:t>
      </w:r>
      <w:r w:rsidRPr="00A11EBE">
        <w:rPr>
          <w:rStyle w:val="StyleUnderline"/>
        </w:rPr>
        <w:t>comets are harder to spot than asteroids because they “</w:t>
      </w:r>
      <w:r w:rsidRPr="007B3F06">
        <w:rPr>
          <w:rStyle w:val="Emphasis"/>
          <w:highlight w:val="green"/>
        </w:rPr>
        <w:t>come out of nowhere</w:t>
      </w:r>
      <w:r w:rsidRPr="00A11EBE">
        <w:rPr>
          <w:rStyle w:val="StyleUnderline"/>
        </w:rPr>
        <w:t>” from the outer reaches of space.</w:t>
      </w:r>
      <w:r>
        <w:rPr>
          <w:rStyle w:val="StyleUnderline"/>
        </w:rPr>
        <w:t xml:space="preserve"> </w:t>
      </w:r>
      <w:r w:rsidRPr="009E4CB4">
        <w:rPr>
          <w:sz w:val="16"/>
        </w:rPr>
        <w:t xml:space="preserve">The University of Westminster professor added: “And because </w:t>
      </w:r>
      <w:r w:rsidRPr="00A11EBE">
        <w:rPr>
          <w:rStyle w:val="StyleUnderline"/>
        </w:rPr>
        <w:t xml:space="preserve">comets are </w:t>
      </w:r>
      <w:r w:rsidRPr="007B3F06">
        <w:rPr>
          <w:rStyle w:val="StyleUnderline"/>
          <w:highlight w:val="green"/>
        </w:rPr>
        <w:t>falling in towards</w:t>
      </w:r>
      <w:r w:rsidRPr="00A11EBE">
        <w:rPr>
          <w:rStyle w:val="StyleUnderline"/>
        </w:rPr>
        <w:t xml:space="preserve"> the sun from much further out, they </w:t>
      </w:r>
      <w:r w:rsidRPr="00A11EBE">
        <w:rPr>
          <w:rStyle w:val="Emphasis"/>
        </w:rPr>
        <w:t xml:space="preserve">come </w:t>
      </w:r>
      <w:r w:rsidRPr="007B3F06">
        <w:rPr>
          <w:rStyle w:val="Emphasis"/>
          <w:highlight w:val="green"/>
        </w:rPr>
        <w:t>in much faster</w:t>
      </w:r>
      <w:r w:rsidRPr="00A11EBE">
        <w:rPr>
          <w:rStyle w:val="StyleUnderline"/>
        </w:rPr>
        <w:t xml:space="preserve"> and that could potentially </w:t>
      </w:r>
      <w:r w:rsidRPr="007B3F06">
        <w:rPr>
          <w:rStyle w:val="StyleUnderline"/>
          <w:highlight w:val="green"/>
        </w:rPr>
        <w:t>give</w:t>
      </w:r>
      <w:r w:rsidRPr="00A11EBE">
        <w:rPr>
          <w:rStyle w:val="StyleUnderline"/>
        </w:rPr>
        <w:t xml:space="preserve"> us much, </w:t>
      </w:r>
      <w:r w:rsidRPr="00A11EBE">
        <w:rPr>
          <w:rStyle w:val="Emphasis"/>
        </w:rPr>
        <w:t xml:space="preserve">much </w:t>
      </w:r>
      <w:r w:rsidRPr="007B3F06">
        <w:rPr>
          <w:rStyle w:val="Emphasis"/>
          <w:highlight w:val="green"/>
        </w:rPr>
        <w:t>less warning</w:t>
      </w:r>
      <w:r w:rsidRPr="00A11EBE">
        <w:rPr>
          <w:rStyle w:val="StyleUnderline"/>
        </w:rPr>
        <w:t xml:space="preserve"> if one were to be on a collision course with the Earth.</w:t>
      </w:r>
      <w:r>
        <w:rPr>
          <w:rStyle w:val="StyleUnderline"/>
        </w:rPr>
        <w:t xml:space="preserve"> </w:t>
      </w:r>
      <w:r w:rsidRPr="009E4CB4">
        <w:rPr>
          <w:sz w:val="16"/>
        </w:rPr>
        <w:t xml:space="preserve">“Potentially we could have as little as six months’ notice of a comet that is on its first orbit into the inner solar system on an Earth-crossing </w:t>
      </w:r>
      <w:r w:rsidRPr="002E1853">
        <w:rPr>
          <w:sz w:val="16"/>
        </w:rPr>
        <w:t xml:space="preserve">trajectory.” </w:t>
      </w:r>
      <w:r w:rsidRPr="002E1853">
        <w:rPr>
          <w:rStyle w:val="StyleUnderline"/>
        </w:rPr>
        <w:t xml:space="preserve">Scientists currently only know about </w:t>
      </w:r>
      <w:r w:rsidRPr="002E1853">
        <w:rPr>
          <w:rStyle w:val="Emphasis"/>
        </w:rPr>
        <w:t>20,000 potentially dangerous comets</w:t>
      </w:r>
      <w:r w:rsidRPr="002E1853">
        <w:rPr>
          <w:rStyle w:val="StyleUnderline"/>
        </w:rPr>
        <w:t xml:space="preserve"> despite there being up to </w:t>
      </w:r>
      <w:r w:rsidRPr="002E1853">
        <w:rPr>
          <w:rStyle w:val="Emphasis"/>
        </w:rPr>
        <w:t>one BILLION of them in our solar system</w:t>
      </w:r>
      <w:r w:rsidRPr="002E1853">
        <w:rPr>
          <w:rStyle w:val="StyleUnderline"/>
        </w:rPr>
        <w:t xml:space="preserve">. </w:t>
      </w:r>
      <w:r w:rsidRPr="002E1853">
        <w:rPr>
          <w:sz w:val="16"/>
        </w:rPr>
        <w:t xml:space="preserve">Typically, </w:t>
      </w:r>
      <w:r w:rsidRPr="002E1853">
        <w:rPr>
          <w:rStyle w:val="StyleUnderline"/>
        </w:rPr>
        <w:t xml:space="preserve">comets are made of frozen gas, rock and dust and release gas as they fly close to the sun – letting off gases and debris that give them a "tail". </w:t>
      </w:r>
      <w:r w:rsidRPr="002E1853">
        <w:rPr>
          <w:sz w:val="16"/>
        </w:rPr>
        <w:t xml:space="preserve">The </w:t>
      </w:r>
      <w:r w:rsidRPr="002E1853">
        <w:rPr>
          <w:rStyle w:val="StyleUnderline"/>
        </w:rPr>
        <w:t>nucleus of a comet</w:t>
      </w:r>
      <w:r w:rsidRPr="00A11EBE">
        <w:rPr>
          <w:rStyle w:val="StyleUnderline"/>
        </w:rPr>
        <w:t>, dubbed “dirty snowballs”, can range from six to sixty miles wide.</w:t>
      </w:r>
      <w:r>
        <w:rPr>
          <w:rStyle w:val="StyleUnderline"/>
        </w:rPr>
        <w:t xml:space="preserve"> </w:t>
      </w:r>
      <w:r w:rsidRPr="009E4CB4">
        <w:rPr>
          <w:sz w:val="16"/>
        </w:rPr>
        <w:t xml:space="preserve">Prof </w:t>
      </w:r>
      <w:proofErr w:type="spellStart"/>
      <w:r w:rsidRPr="009E4CB4">
        <w:rPr>
          <w:sz w:val="16"/>
        </w:rPr>
        <w:t>Dartnell's</w:t>
      </w:r>
      <w:proofErr w:type="spellEnd"/>
      <w:r w:rsidRPr="009E4CB4">
        <w:rPr>
          <w:sz w:val="16"/>
        </w:rPr>
        <w:t xml:space="preserve"> warning comes after a Nasa </w:t>
      </w:r>
      <w:r w:rsidRPr="00A11EBE">
        <w:rPr>
          <w:rStyle w:val="StyleUnderline"/>
        </w:rPr>
        <w:t>doomsday simulation earlier this month</w:t>
      </w:r>
      <w:hyperlink r:id="rId40" w:tgtFrame="_blank" w:history="1">
        <w:r>
          <w:rPr>
            <w:rStyle w:val="StyleUnderline"/>
          </w:rPr>
          <w:t xml:space="preserve"> </w:t>
        </w:r>
        <w:r w:rsidRPr="00A11EBE">
          <w:rPr>
            <w:rStyle w:val="StyleUnderline"/>
          </w:rPr>
          <w:t xml:space="preserve">showed a </w:t>
        </w:r>
        <w:r w:rsidRPr="007B3F06">
          <w:rPr>
            <w:rStyle w:val="StyleUnderline"/>
            <w:highlight w:val="green"/>
          </w:rPr>
          <w:t>city</w:t>
        </w:r>
        <w:r w:rsidRPr="00A11EBE">
          <w:rPr>
            <w:rStyle w:val="StyleUnderline"/>
          </w:rPr>
          <w:t xml:space="preserve"> the size of New York would be </w:t>
        </w:r>
        <w:r w:rsidRPr="007B3F06">
          <w:rPr>
            <w:rStyle w:val="Emphasis"/>
            <w:highlight w:val="green"/>
          </w:rPr>
          <w:t>wiped out if a space rock smashed</w:t>
        </w:r>
        <w:r w:rsidRPr="00A11EBE">
          <w:rPr>
            <w:rStyle w:val="StyleUnderline"/>
          </w:rPr>
          <w:t xml:space="preserve"> into the Earth.</w:t>
        </w:r>
      </w:hyperlink>
      <w:r w:rsidRPr="009E4CB4">
        <w:rPr>
          <w:sz w:val="16"/>
        </w:rPr>
        <w:t xml:space="preserve"> The test showed whether an </w:t>
      </w:r>
      <w:r w:rsidRPr="007B3F06">
        <w:rPr>
          <w:rStyle w:val="Emphasis"/>
          <w:highlight w:val="green"/>
        </w:rPr>
        <w:t>international team</w:t>
      </w:r>
      <w:r w:rsidRPr="00A11EBE">
        <w:rPr>
          <w:rStyle w:val="Emphasis"/>
        </w:rPr>
        <w:t xml:space="preserve"> </w:t>
      </w:r>
      <w:r w:rsidRPr="007B3F06">
        <w:rPr>
          <w:rStyle w:val="Emphasis"/>
          <w:highlight w:val="green"/>
        </w:rPr>
        <w:t>of scientists</w:t>
      </w:r>
      <w:r w:rsidRPr="00A11EBE">
        <w:rPr>
          <w:rStyle w:val="Emphasis"/>
        </w:rPr>
        <w:t xml:space="preserve"> and engineers </w:t>
      </w:r>
      <w:r w:rsidRPr="007B3F06">
        <w:rPr>
          <w:rStyle w:val="Emphasis"/>
          <w:highlight w:val="green"/>
        </w:rPr>
        <w:t>could save the planet</w:t>
      </w:r>
      <w:r w:rsidRPr="00A11EBE">
        <w:rPr>
          <w:rStyle w:val="Emphasis"/>
        </w:rPr>
        <w:t xml:space="preserve"> </w:t>
      </w:r>
      <w:r w:rsidRPr="009E4CB4">
        <w:rPr>
          <w:sz w:val="16"/>
        </w:rPr>
        <w:t xml:space="preserve">from a huge 1,000ft-wide asteroid. The Nasa exercise has become a regular event among the </w:t>
      </w:r>
      <w:r w:rsidRPr="00A11EBE">
        <w:rPr>
          <w:rStyle w:val="StyleUnderline"/>
        </w:rPr>
        <w:t xml:space="preserve">world’s </w:t>
      </w:r>
      <w:r w:rsidRPr="007B3F06">
        <w:rPr>
          <w:rStyle w:val="Emphasis"/>
          <w:highlight w:val="green"/>
        </w:rPr>
        <w:t>community of "planetary defense" experts</w:t>
      </w:r>
      <w:r w:rsidRPr="009E4CB4">
        <w:rPr>
          <w:sz w:val="16"/>
        </w:rPr>
        <w:t xml:space="preserve"> who meet in Washington. Two years </w:t>
      </w:r>
      <w:proofErr w:type="gramStart"/>
      <w:r w:rsidRPr="009E4CB4">
        <w:rPr>
          <w:sz w:val="16"/>
        </w:rPr>
        <w:t>ago</w:t>
      </w:r>
      <w:proofErr w:type="gramEnd"/>
      <w:r w:rsidRPr="009E4CB4">
        <w:rPr>
          <w:sz w:val="16"/>
        </w:rPr>
        <w:t xml:space="preserve"> a simulation just about saved Tokyo after the previous one wiped out Dhaka in 2015 and another in 2013 flattened the French Riviera in 2013. The nightmarish scenario gave 200 astronomers, </w:t>
      </w:r>
      <w:proofErr w:type="gramStart"/>
      <w:r w:rsidRPr="009E4CB4">
        <w:rPr>
          <w:sz w:val="16"/>
        </w:rPr>
        <w:t>engineers</w:t>
      </w:r>
      <w:proofErr w:type="gramEnd"/>
      <w:r w:rsidRPr="009E4CB4">
        <w:rPr>
          <w:sz w:val="16"/>
        </w:rPr>
        <w:t xml:space="preserve"> and emergency response specialists a warning period of eight years. But they </w:t>
      </w:r>
      <w:r w:rsidRPr="007B3F06">
        <w:rPr>
          <w:rStyle w:val="StyleUnderline"/>
          <w:highlight w:val="green"/>
        </w:rPr>
        <w:t>failed to deflect</w:t>
      </w:r>
      <w:r w:rsidRPr="00A11EBE">
        <w:rPr>
          <w:rStyle w:val="StyleUnderline"/>
        </w:rPr>
        <w:t xml:space="preserve"> </w:t>
      </w:r>
      <w:proofErr w:type="gramStart"/>
      <w:r w:rsidRPr="00A11EBE">
        <w:rPr>
          <w:rStyle w:val="StyleUnderline"/>
        </w:rPr>
        <w:t>ALL of</w:t>
      </w:r>
      <w:proofErr w:type="gramEnd"/>
      <w:r w:rsidRPr="00A11EBE">
        <w:rPr>
          <w:rStyle w:val="StyleUnderline"/>
        </w:rPr>
        <w:t xml:space="preserve"> the killer asteroids</w:t>
      </w:r>
      <w:r w:rsidRPr="009E4CB4">
        <w:rPr>
          <w:sz w:val="16"/>
        </w:rPr>
        <w:t xml:space="preserve"> — roughly measuring 330 to 1,000 feet in diameter. Initially they were working with a rough calculation that gave a one percent chance of slamming into Earth on April 29, 2027. Each day during the conference new information emerged. The teams then made decisions and awaited further updates from the organizers of the simulation game. But ss fictional months ticked by, the </w:t>
      </w:r>
      <w:r w:rsidRPr="007B3F06">
        <w:rPr>
          <w:rStyle w:val="StyleUnderline"/>
          <w:highlight w:val="green"/>
        </w:rPr>
        <w:t>probability</w:t>
      </w:r>
      <w:r w:rsidRPr="00A11EBE">
        <w:rPr>
          <w:rStyle w:val="StyleUnderline"/>
        </w:rPr>
        <w:t xml:space="preserve"> of the giant space rock striking Earth rose to 10 percent before </w:t>
      </w:r>
      <w:r w:rsidRPr="007B3F06">
        <w:rPr>
          <w:rStyle w:val="Emphasis"/>
          <w:highlight w:val="green"/>
        </w:rPr>
        <w:t>rocketing to 100 percent</w:t>
      </w:r>
      <w:r w:rsidRPr="009E4CB4">
        <w:rPr>
          <w:sz w:val="16"/>
        </w:rPr>
        <w:t xml:space="preserve">. It was </w:t>
      </w:r>
      <w:r w:rsidRPr="00A11EBE">
        <w:rPr>
          <w:rStyle w:val="StyleUnderline"/>
        </w:rPr>
        <w:t>decided among the major space powers</w:t>
      </w:r>
      <w:r w:rsidRPr="009E4CB4">
        <w:rPr>
          <w:sz w:val="16"/>
        </w:rPr>
        <w:t xml:space="preserve"> of the </w:t>
      </w:r>
      <w:r w:rsidRPr="007B3F06">
        <w:rPr>
          <w:rStyle w:val="Emphasis"/>
          <w:highlight w:val="green"/>
        </w:rPr>
        <w:t>U</w:t>
      </w:r>
      <w:r w:rsidRPr="009E4CB4">
        <w:rPr>
          <w:sz w:val="16"/>
        </w:rPr>
        <w:t xml:space="preserve">nited </w:t>
      </w:r>
      <w:r w:rsidRPr="007B3F06">
        <w:rPr>
          <w:rStyle w:val="Emphasis"/>
          <w:highlight w:val="green"/>
        </w:rPr>
        <w:t>S</w:t>
      </w:r>
      <w:r w:rsidRPr="009E4CB4">
        <w:rPr>
          <w:sz w:val="16"/>
        </w:rPr>
        <w:t xml:space="preserve">tates, Europe, Japan, </w:t>
      </w:r>
      <w:proofErr w:type="gramStart"/>
      <w:r w:rsidRPr="007B3F06">
        <w:rPr>
          <w:rStyle w:val="Emphasis"/>
          <w:highlight w:val="green"/>
        </w:rPr>
        <w:t>Russia</w:t>
      </w:r>
      <w:proofErr w:type="gramEnd"/>
      <w:r w:rsidRPr="009E4CB4">
        <w:rPr>
          <w:sz w:val="16"/>
        </w:rPr>
        <w:t xml:space="preserve"> and China to build six “kinetic impactors” which would be fired at the asteroid to knock it off course. Three of them managed to hit and deflect it — but a fragment broke off. Washington considered sending a nuclear bomb to deflect the 200ft </w:t>
      </w:r>
      <w:proofErr w:type="gramStart"/>
      <w:r w:rsidRPr="009E4CB4">
        <w:rPr>
          <w:sz w:val="16"/>
        </w:rPr>
        <w:t>rock</w:t>
      </w:r>
      <w:proofErr w:type="gramEnd"/>
      <w:r w:rsidRPr="009E4CB4">
        <w:rPr>
          <w:sz w:val="16"/>
        </w:rPr>
        <w:t xml:space="preserve"> but this failed to happen because of political squabbles. With two months before impact, it was confirmed New York would be destroyed. The asteroid would enter the atmosphere at 43,000 mph before exploding 9.3 miles above Central Park in Manhattan. The energy of the downward blast would be 1,000 times that of the nuclear bomb dropped on Hiroshima at the end of World War 2. Everything would </w:t>
      </w:r>
      <w:proofErr w:type="gramStart"/>
      <w:r w:rsidRPr="009E4CB4">
        <w:rPr>
          <w:sz w:val="16"/>
        </w:rPr>
        <w:t>destroyed</w:t>
      </w:r>
      <w:proofErr w:type="gramEnd"/>
      <w:r w:rsidRPr="009E4CB4">
        <w:rPr>
          <w:sz w:val="16"/>
        </w:rPr>
        <w:t xml:space="preserve"> within a 9-mile “</w:t>
      </w:r>
      <w:proofErr w:type="spellStart"/>
      <w:r w:rsidRPr="009E4CB4">
        <w:rPr>
          <w:sz w:val="16"/>
        </w:rPr>
        <w:t>unsurvivable</w:t>
      </w:r>
      <w:proofErr w:type="spellEnd"/>
      <w:r w:rsidRPr="009E4CB4">
        <w:rPr>
          <w:sz w:val="16"/>
        </w:rPr>
        <w:t xml:space="preserve">” radius, scientists said. Windows as far as 28 miles away from the </w:t>
      </w:r>
      <w:proofErr w:type="spellStart"/>
      <w:r w:rsidRPr="009E4CB4">
        <w:rPr>
          <w:sz w:val="16"/>
        </w:rPr>
        <w:t>epicentre</w:t>
      </w:r>
      <w:proofErr w:type="spellEnd"/>
      <w:r w:rsidRPr="009E4CB4">
        <w:rPr>
          <w:sz w:val="16"/>
        </w:rPr>
        <w:t xml:space="preserve"> would shatter, with structural damage extend as far as 42 miles. NASA is currently keeping a concerned eye on Bennu. The </w:t>
      </w:r>
      <w:r w:rsidRPr="00A11EBE">
        <w:rPr>
          <w:rStyle w:val="StyleUnderline"/>
        </w:rPr>
        <w:t xml:space="preserve">gigantic </w:t>
      </w:r>
      <w:proofErr w:type="gramStart"/>
      <w:r w:rsidRPr="00A11EBE">
        <w:rPr>
          <w:rStyle w:val="StyleUnderline"/>
        </w:rPr>
        <w:t>'”</w:t>
      </w:r>
      <w:r w:rsidRPr="007B3F06">
        <w:rPr>
          <w:rStyle w:val="Emphasis"/>
          <w:highlight w:val="green"/>
        </w:rPr>
        <w:t>apocalypse</w:t>
      </w:r>
      <w:proofErr w:type="gramEnd"/>
      <w:r w:rsidRPr="007B3F06">
        <w:rPr>
          <w:rStyle w:val="Emphasis"/>
          <w:highlight w:val="green"/>
        </w:rPr>
        <w:t xml:space="preserve"> asteroid</w:t>
      </w:r>
      <w:r w:rsidRPr="007B3F06">
        <w:rPr>
          <w:rStyle w:val="StyleUnderline"/>
          <w:highlight w:val="green"/>
        </w:rPr>
        <w:t>”</w:t>
      </w:r>
      <w:r w:rsidRPr="00A11EBE">
        <w:rPr>
          <w:rStyle w:val="StyleUnderline"/>
        </w:rPr>
        <w:t xml:space="preserve"> could release 80,000 times </w:t>
      </w:r>
      <w:r w:rsidRPr="007B3F06">
        <w:rPr>
          <w:rStyle w:val="Emphasis"/>
          <w:highlight w:val="green"/>
        </w:rPr>
        <w:t>more energy than</w:t>
      </w:r>
      <w:r w:rsidRPr="00A11EBE">
        <w:rPr>
          <w:rStyle w:val="Emphasis"/>
        </w:rPr>
        <w:t xml:space="preserve"> the </w:t>
      </w:r>
      <w:r w:rsidRPr="007B3F06">
        <w:rPr>
          <w:rStyle w:val="Emphasis"/>
          <w:highlight w:val="green"/>
        </w:rPr>
        <w:t>Hiroshima</w:t>
      </w:r>
      <w:r w:rsidRPr="00A11EBE">
        <w:rPr>
          <w:rStyle w:val="StyleUnderline"/>
        </w:rPr>
        <w:t xml:space="preserve"> atomic bomb if it smashed with Earth</w:t>
      </w:r>
      <w:r w:rsidRPr="009E4CB4">
        <w:rPr>
          <w:sz w:val="16"/>
        </w:rPr>
        <w:t xml:space="preserve"> — potentially </w:t>
      </w:r>
      <w:r w:rsidRPr="007B3F06">
        <w:rPr>
          <w:rStyle w:val="Emphasis"/>
          <w:highlight w:val="green"/>
        </w:rPr>
        <w:t>ending life</w:t>
      </w:r>
      <w:r w:rsidRPr="00A11EBE">
        <w:rPr>
          <w:rStyle w:val="Emphasis"/>
        </w:rPr>
        <w:t xml:space="preserve"> </w:t>
      </w:r>
      <w:r w:rsidRPr="007B3F06">
        <w:rPr>
          <w:rStyle w:val="StyleUnderline"/>
          <w:highlight w:val="green"/>
        </w:rPr>
        <w:t>by</w:t>
      </w:r>
      <w:r w:rsidRPr="00A11EBE">
        <w:rPr>
          <w:rStyle w:val="StyleUnderline"/>
        </w:rPr>
        <w:t xml:space="preserve"> sending dust into the atmosphere which may </w:t>
      </w:r>
      <w:r w:rsidRPr="007B3F06">
        <w:rPr>
          <w:rStyle w:val="Emphasis"/>
          <w:highlight w:val="green"/>
        </w:rPr>
        <w:t>block out the sun</w:t>
      </w:r>
      <w:r w:rsidRPr="00A11EBE">
        <w:rPr>
          <w:rStyle w:val="Emphasis"/>
        </w:rPr>
        <w:t>.</w:t>
      </w:r>
      <w:r>
        <w:rPr>
          <w:rStyle w:val="Emphasis"/>
        </w:rPr>
        <w:t xml:space="preserve"> </w:t>
      </w:r>
      <w:r w:rsidRPr="009E4CB4">
        <w:rPr>
          <w:sz w:val="16"/>
        </w:rPr>
        <w:t xml:space="preserve">Fears are also growing over an asteroid named after the Egyptian god of chaos could obliterate our planet in our lifetimes – and it's forced a gathering of some of the world's brightest scientists. The </w:t>
      </w:r>
      <w:r w:rsidRPr="00A11EBE">
        <w:rPr>
          <w:rStyle w:val="StyleUnderline"/>
        </w:rPr>
        <w:t xml:space="preserve">runaway </w:t>
      </w:r>
      <w:r w:rsidRPr="007B3F06">
        <w:rPr>
          <w:rStyle w:val="StyleUnderline"/>
          <w:highlight w:val="green"/>
        </w:rPr>
        <w:t>space rock</w:t>
      </w:r>
      <w:r w:rsidRPr="00A11EBE">
        <w:rPr>
          <w:rStyle w:val="StyleUnderline"/>
        </w:rPr>
        <w:t xml:space="preserve"> Apophis is the size of seven London buses and will </w:t>
      </w:r>
      <w:r w:rsidRPr="00A11EBE">
        <w:rPr>
          <w:rStyle w:val="Emphasis"/>
        </w:rPr>
        <w:t xml:space="preserve">come </w:t>
      </w:r>
      <w:r w:rsidRPr="007B3F06">
        <w:rPr>
          <w:rStyle w:val="Emphasis"/>
          <w:highlight w:val="green"/>
        </w:rPr>
        <w:t>worryingly close to our planet several times</w:t>
      </w:r>
      <w:r w:rsidRPr="00A11EBE">
        <w:rPr>
          <w:rStyle w:val="StyleUnderline"/>
        </w:rPr>
        <w:t xml:space="preserve"> over the next century.</w:t>
      </w:r>
      <w:r w:rsidRPr="009E4CB4">
        <w:rPr>
          <w:sz w:val="16"/>
        </w:rPr>
        <w:t xml:space="preserve"> The earliest is 2029, so there's time to building your shelter.</w:t>
      </w:r>
    </w:p>
    <w:p w14:paraId="47248DA2" w14:textId="06A050E3" w:rsidR="00FD6BAE" w:rsidRPr="001340C6" w:rsidRDefault="00FD6BAE" w:rsidP="00FD6BAE">
      <w:pPr>
        <w:pStyle w:val="Heading3"/>
      </w:pPr>
      <w:r>
        <w:t>1AC---</w:t>
      </w:r>
      <w:r>
        <w:t>Plan</w:t>
      </w:r>
    </w:p>
    <w:p w14:paraId="6AA7904C" w14:textId="05D22738" w:rsidR="00FD6BAE" w:rsidRDefault="00FD6BAE" w:rsidP="00FD6BAE">
      <w:pPr>
        <w:pStyle w:val="Heading4"/>
      </w:pPr>
      <w:r>
        <w:t xml:space="preserve">Resolved: States ought to prohibit the appropriation of Low Earth Orbit by private </w:t>
      </w:r>
      <w:proofErr w:type="spellStart"/>
      <w:r>
        <w:t>megaconstellations</w:t>
      </w:r>
      <w:proofErr w:type="spellEnd"/>
      <w:r>
        <w:t>.</w:t>
      </w:r>
    </w:p>
    <w:p w14:paraId="3957ACEB" w14:textId="77777777" w:rsidR="00FD6BAE" w:rsidRPr="005A09F1" w:rsidRDefault="00FD6BAE" w:rsidP="00FD6BAE"/>
    <w:p w14:paraId="73919021" w14:textId="77777777" w:rsidR="00FD6BAE" w:rsidRPr="00CB31B0" w:rsidRDefault="00FD6BAE" w:rsidP="00FD6BAE">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32533D3F" w14:textId="77777777" w:rsidR="00FD6BAE" w:rsidRDefault="00FD6BAE" w:rsidP="00FD6BAE">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1"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3E616C15" w14:textId="77777777" w:rsidR="00FD6BAE" w:rsidRPr="00A56D09" w:rsidRDefault="00FD6BAE" w:rsidP="00FD6BAE">
      <w:pPr>
        <w:rPr>
          <w:rStyle w:val="Emphasis"/>
        </w:rPr>
      </w:pPr>
      <w:r w:rsidRPr="00A56D09">
        <w:rPr>
          <w:sz w:val="16"/>
        </w:rPr>
        <w:t xml:space="preserve">Yes, </w:t>
      </w:r>
      <w:r w:rsidRPr="00A56D09">
        <w:rPr>
          <w:rStyle w:val="Emphasis"/>
        </w:rPr>
        <w:t>This Is Impermissible Appropriation</w:t>
      </w:r>
    </w:p>
    <w:p w14:paraId="3A7C456F" w14:textId="77777777" w:rsidR="00FD6BAE" w:rsidRPr="00A3065E" w:rsidRDefault="00FD6BAE" w:rsidP="00FD6BAE">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7B3F06">
        <w:rPr>
          <w:rStyle w:val="Emphasis"/>
          <w:highlight w:val="green"/>
        </w:rPr>
        <w:t>appropriation of outer space</w:t>
      </w:r>
      <w:r w:rsidRPr="00C633EC">
        <w:rPr>
          <w:rStyle w:val="StyleUnderline"/>
        </w:rPr>
        <w:t xml:space="preserve">, </w:t>
      </w:r>
      <w:r w:rsidRPr="007B3F06">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7B3F06">
        <w:rPr>
          <w:rStyle w:val="Emphasis"/>
          <w:highlight w:val="green"/>
        </w:rPr>
        <w:t>void space</w:t>
      </w:r>
      <w:r w:rsidRPr="00C633EC">
        <w:rPr>
          <w:rStyle w:val="StyleUnderline"/>
        </w:rPr>
        <w:t xml:space="preserve"> or of celestial bodies</w:t>
      </w:r>
      <w:r w:rsidRPr="00A3065E">
        <w:rPr>
          <w:sz w:val="16"/>
        </w:rPr>
        <w:t xml:space="preserve">, </w:t>
      </w:r>
      <w:r w:rsidRPr="007B3F06">
        <w:rPr>
          <w:rStyle w:val="StyleUnderline"/>
          <w:highlight w:val="green"/>
        </w:rPr>
        <w:t>is</w:t>
      </w:r>
      <w:r w:rsidRPr="00A3065E">
        <w:rPr>
          <w:sz w:val="16"/>
        </w:rPr>
        <w:t xml:space="preserve"> an </w:t>
      </w:r>
      <w:r w:rsidRPr="007B3F06">
        <w:rPr>
          <w:rStyle w:val="Emphasis"/>
          <w:highlight w:val="green"/>
        </w:rPr>
        <w:t>impermissible</w:t>
      </w:r>
      <w:r w:rsidRPr="00C633EC">
        <w:rPr>
          <w:rStyle w:val="StyleUnderline"/>
        </w:rPr>
        <w:t xml:space="preserve"> </w:t>
      </w:r>
      <w:r w:rsidRPr="007B3F06">
        <w:rPr>
          <w:rStyle w:val="StyleUnderline"/>
          <w:highlight w:val="green"/>
        </w:rPr>
        <w:t>and</w:t>
      </w:r>
      <w:r w:rsidRPr="00C633EC">
        <w:rPr>
          <w:rStyle w:val="StyleUnderline"/>
        </w:rPr>
        <w:t xml:space="preserve"> </w:t>
      </w:r>
      <w:r w:rsidRPr="007B3F06">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4C808B11" w14:textId="77777777" w:rsidR="00FD6BAE" w:rsidRPr="00A3065E" w:rsidRDefault="00FD6BAE" w:rsidP="00FD6BAE">
      <w:pPr>
        <w:rPr>
          <w:rStyle w:val="Emphasis"/>
        </w:rPr>
      </w:pPr>
      <w:r w:rsidRPr="00A3065E">
        <w:rPr>
          <w:rStyle w:val="Emphasis"/>
        </w:rPr>
        <w:t>Excludes Others</w:t>
      </w:r>
    </w:p>
    <w:p w14:paraId="7A63D98C" w14:textId="77777777" w:rsidR="00FD6BAE" w:rsidRPr="00A3065E" w:rsidRDefault="00FD6BAE" w:rsidP="00FD6BAE">
      <w:pPr>
        <w:rPr>
          <w:sz w:val="16"/>
        </w:rPr>
      </w:pPr>
      <w:r w:rsidRPr="00A3065E">
        <w:rPr>
          <w:sz w:val="16"/>
        </w:rPr>
        <w:t xml:space="preserve">The </w:t>
      </w:r>
      <w:r w:rsidRPr="007B3F06">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7B3F06">
        <w:rPr>
          <w:rStyle w:val="Emphasis"/>
          <w:highlight w:val="green"/>
        </w:rPr>
        <w:t>precludes other actors</w:t>
      </w:r>
      <w:r w:rsidRPr="00A3065E">
        <w:rPr>
          <w:rStyle w:val="StyleUnderline"/>
        </w:rPr>
        <w:t xml:space="preserve"> from using those exact planes, </w:t>
      </w:r>
      <w:r w:rsidRPr="007B3F06">
        <w:rPr>
          <w:rStyle w:val="StyleUnderline"/>
          <w:highlight w:val="green"/>
        </w:rPr>
        <w:t>constitute</w:t>
      </w:r>
      <w:r w:rsidRPr="00A3065E">
        <w:rPr>
          <w:rStyle w:val="StyleUnderline"/>
        </w:rPr>
        <w:t xml:space="preserve"> an </w:t>
      </w:r>
      <w:r w:rsidRPr="007B3F06">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639DCFE9" w14:textId="77777777" w:rsidR="00FD6BAE" w:rsidRPr="00A3065E" w:rsidRDefault="00FD6BAE" w:rsidP="00FD6BAE">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7B3F06">
        <w:rPr>
          <w:rStyle w:val="StyleUnderline"/>
          <w:highlight w:val="green"/>
        </w:rPr>
        <w:t>to</w:t>
      </w:r>
      <w:r w:rsidRPr="00A3065E">
        <w:rPr>
          <w:rStyle w:val="StyleUnderline"/>
        </w:rPr>
        <w:t xml:space="preserve"> </w:t>
      </w:r>
      <w:proofErr w:type="gramStart"/>
      <w:r w:rsidRPr="00A3065E">
        <w:rPr>
          <w:rStyle w:val="StyleUnderline"/>
        </w:rPr>
        <w:t xml:space="preserve">so </w:t>
      </w:r>
      <w:r w:rsidRPr="007B3F06">
        <w:rPr>
          <w:rStyle w:val="StyleUnderline"/>
          <w:highlight w:val="green"/>
        </w:rPr>
        <w:t xml:space="preserve">overwhelmingly occupy a </w:t>
      </w:r>
      <w:r w:rsidRPr="007B3F06">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7B3F06">
        <w:rPr>
          <w:rStyle w:val="StyleUnderline"/>
          <w:highlight w:val="green"/>
        </w:rPr>
        <w:t>means that SpaceX will</w:t>
      </w:r>
      <w:r w:rsidRPr="00A3065E">
        <w:rPr>
          <w:rStyle w:val="StyleUnderline"/>
        </w:rPr>
        <w:t xml:space="preserve"> henceforth </w:t>
      </w:r>
      <w:r w:rsidRPr="007B3F06">
        <w:rPr>
          <w:rStyle w:val="StyleUnderline"/>
          <w:highlight w:val="green"/>
        </w:rPr>
        <w:t xml:space="preserve">be the </w:t>
      </w:r>
      <w:r w:rsidRPr="007B3F06">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383E07D2" w14:textId="77777777" w:rsidR="00FD6BAE" w:rsidRPr="00A3065E" w:rsidRDefault="00FD6BAE" w:rsidP="00FD6BAE">
      <w:pPr>
        <w:rPr>
          <w:sz w:val="16"/>
          <w:szCs w:val="16"/>
        </w:rPr>
      </w:pPr>
      <w:r w:rsidRPr="00A3065E">
        <w:rPr>
          <w:sz w:val="16"/>
          <w:szCs w:val="16"/>
        </w:rPr>
        <w:t>Done Without Coordination</w:t>
      </w:r>
    </w:p>
    <w:p w14:paraId="3EBEC587" w14:textId="77777777" w:rsidR="00FD6BAE" w:rsidRPr="00A3065E" w:rsidRDefault="00FD6BAE" w:rsidP="00FD6BAE">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7AC9566" w14:textId="77777777" w:rsidR="00FD6BAE" w:rsidRPr="00A3065E" w:rsidRDefault="00FD6BAE" w:rsidP="00FD6BAE">
      <w:pPr>
        <w:rPr>
          <w:rStyle w:val="Emphasis"/>
        </w:rPr>
      </w:pPr>
      <w:r w:rsidRPr="00A3065E">
        <w:rPr>
          <w:rStyle w:val="Emphasis"/>
        </w:rPr>
        <w:t>Governments Are Ultimately Implicated</w:t>
      </w:r>
    </w:p>
    <w:p w14:paraId="72EC3D39" w14:textId="77777777" w:rsidR="00FD6BAE" w:rsidRPr="00A3065E" w:rsidRDefault="00FD6BAE" w:rsidP="00FD6BAE">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6BF5A55F" w14:textId="77777777" w:rsidR="00FD6BAE" w:rsidRDefault="00FD6BAE" w:rsidP="00FD6BAE">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49D61C7B" w14:textId="77777777" w:rsidR="00FD6BAE" w:rsidRPr="00A3065E" w:rsidRDefault="00FD6BAE" w:rsidP="00FD6BAE">
      <w:pPr>
        <w:rPr>
          <w:rStyle w:val="Emphasis"/>
        </w:rPr>
      </w:pPr>
      <w:r w:rsidRPr="007B3F06">
        <w:rPr>
          <w:rStyle w:val="Emphasis"/>
          <w:highlight w:val="green"/>
        </w:rPr>
        <w:t>Long-Term Occupation Constitutes Appropriation</w:t>
      </w:r>
    </w:p>
    <w:p w14:paraId="360F74F9" w14:textId="77777777" w:rsidR="00FD6BAE" w:rsidRPr="00A56D09" w:rsidRDefault="00FD6BAE" w:rsidP="00FD6BAE">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7B3F06">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7B3F06">
        <w:rPr>
          <w:rStyle w:val="StyleUnderline"/>
          <w:highlight w:val="green"/>
        </w:rPr>
        <w:t>mean</w:t>
      </w:r>
      <w:r w:rsidRPr="00A3065E">
        <w:rPr>
          <w:rStyle w:val="StyleUnderline"/>
        </w:rPr>
        <w:t xml:space="preserve"> that </w:t>
      </w:r>
      <w:r w:rsidRPr="007B3F06">
        <w:rPr>
          <w:rStyle w:val="StyleUnderline"/>
          <w:highlight w:val="green"/>
        </w:rPr>
        <w:t>any spacecraft</w:t>
      </w:r>
      <w:r w:rsidRPr="00A3065E">
        <w:rPr>
          <w:rStyle w:val="StyleUnderline"/>
        </w:rPr>
        <w:t xml:space="preserve"> which are not de-orbited from these regions </w:t>
      </w:r>
      <w:r w:rsidRPr="007B3F06">
        <w:rPr>
          <w:rStyle w:val="StyleUnderline"/>
          <w:highlight w:val="green"/>
        </w:rPr>
        <w:t xml:space="preserve">may be there for </w:t>
      </w:r>
      <w:r w:rsidRPr="007B3F06">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7B3F06">
        <w:rPr>
          <w:rStyle w:val="StyleUnderline"/>
          <w:highlight w:val="green"/>
        </w:rPr>
        <w:t>that</w:t>
      </w:r>
      <w:r w:rsidRPr="00A3065E">
        <w:rPr>
          <w:rStyle w:val="StyleUnderline"/>
        </w:rPr>
        <w:t xml:space="preserve"> this occupation </w:t>
      </w:r>
      <w:r w:rsidRPr="007B3F06">
        <w:rPr>
          <w:rStyle w:val="StyleUnderline"/>
          <w:highlight w:val="green"/>
        </w:rPr>
        <w:t xml:space="preserve">rises to the level of </w:t>
      </w:r>
      <w:r w:rsidRPr="007B3F06">
        <w:rPr>
          <w:rStyle w:val="Emphasis"/>
          <w:highlight w:val="green"/>
        </w:rPr>
        <w:t>appropriation</w:t>
      </w:r>
      <w:r w:rsidRPr="00A3065E">
        <w:rPr>
          <w:rStyle w:val="StyleUnderline"/>
        </w:rPr>
        <w:t xml:space="preserve"> of these orbits</w:t>
      </w:r>
      <w:r w:rsidRPr="00A56D09">
        <w:rPr>
          <w:sz w:val="16"/>
        </w:rPr>
        <w:t>.</w:t>
      </w:r>
    </w:p>
    <w:p w14:paraId="0A074994" w14:textId="77777777" w:rsidR="00FD6BAE" w:rsidRPr="00A56D09" w:rsidRDefault="00FD6BAE" w:rsidP="00FD6BAE">
      <w:pPr>
        <w:rPr>
          <w:rStyle w:val="Emphasis"/>
        </w:rPr>
      </w:pPr>
      <w:r w:rsidRPr="00A56D09">
        <w:rPr>
          <w:rStyle w:val="Emphasis"/>
        </w:rPr>
        <w:t>Prevents Others from Using Space</w:t>
      </w:r>
    </w:p>
    <w:p w14:paraId="549E736E" w14:textId="77777777" w:rsidR="00FD6BAE" w:rsidRPr="00A56D09" w:rsidRDefault="00FD6BAE" w:rsidP="00FD6BAE">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DBF136F" w14:textId="77777777" w:rsidR="00FD6BAE" w:rsidRPr="00322391" w:rsidRDefault="00FD6BAE" w:rsidP="00FD6BAE">
      <w:pPr>
        <w:rPr>
          <w:sz w:val="16"/>
          <w:szCs w:val="16"/>
        </w:rPr>
      </w:pPr>
      <w:r w:rsidRPr="00322391">
        <w:rPr>
          <w:sz w:val="16"/>
          <w:szCs w:val="16"/>
        </w:rPr>
        <w:t>No Due Regard for Others</w:t>
      </w:r>
    </w:p>
    <w:p w14:paraId="06596650" w14:textId="77777777" w:rsidR="00FD6BAE" w:rsidRPr="00322391" w:rsidRDefault="00FD6BAE" w:rsidP="00FD6BAE">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EB6CE80" w14:textId="77777777" w:rsidR="00FD6BAE" w:rsidRPr="00CB31B0" w:rsidRDefault="00FD6BAE" w:rsidP="00FD6BAE">
      <w:pPr>
        <w:rPr>
          <w:rStyle w:val="Emphasis"/>
        </w:rPr>
      </w:pPr>
      <w:r w:rsidRPr="00CB31B0">
        <w:rPr>
          <w:rStyle w:val="Emphasis"/>
        </w:rPr>
        <w:t>Harmful Contamination</w:t>
      </w:r>
    </w:p>
    <w:p w14:paraId="361CCA42" w14:textId="77777777" w:rsidR="00FD6BAE" w:rsidRPr="00322391" w:rsidRDefault="00FD6BAE" w:rsidP="00FD6BAE">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7B3F06">
        <w:rPr>
          <w:rStyle w:val="Emphasis"/>
          <w:highlight w:val="green"/>
        </w:rPr>
        <w:t>megaconstellations</w:t>
      </w:r>
      <w:proofErr w:type="spellEnd"/>
      <w:r w:rsidRPr="007B3F06">
        <w:rPr>
          <w:rStyle w:val="StyleUnderline"/>
          <w:highlight w:val="green"/>
        </w:rPr>
        <w:t xml:space="preserve"> threaten </w:t>
      </w:r>
      <w:r w:rsidRPr="007B3F06">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098823F1" w14:textId="77777777" w:rsidR="00FD6BAE" w:rsidRPr="00E37DCF" w:rsidRDefault="00FD6BAE" w:rsidP="00FD6BAE">
      <w:pPr>
        <w:rPr>
          <w:rStyle w:val="Emphasis"/>
        </w:rPr>
      </w:pPr>
      <w:r w:rsidRPr="00E37DCF">
        <w:rPr>
          <w:rStyle w:val="Emphasis"/>
        </w:rPr>
        <w:t>If This Isn’t Appropriation, Then What Is?</w:t>
      </w:r>
    </w:p>
    <w:p w14:paraId="46D77F7C" w14:textId="77777777" w:rsidR="00FD6BAE" w:rsidRPr="00E37DCF" w:rsidRDefault="00FD6BAE" w:rsidP="00FD6BAE">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7B3F06">
        <w:rPr>
          <w:rStyle w:val="StyleUnderline"/>
          <w:highlight w:val="green"/>
        </w:rPr>
        <w:t>the lack of</w:t>
      </w:r>
      <w:r w:rsidRPr="00322391">
        <w:rPr>
          <w:rStyle w:val="StyleUnderline"/>
        </w:rPr>
        <w:t xml:space="preserve"> a </w:t>
      </w:r>
      <w:r w:rsidRPr="007B3F06">
        <w:rPr>
          <w:rStyle w:val="Emphasis"/>
          <w:highlight w:val="green"/>
        </w:rPr>
        <w:t>formal</w:t>
      </w:r>
      <w:r w:rsidRPr="00322391">
        <w:rPr>
          <w:rStyle w:val="StyleUnderline"/>
        </w:rPr>
        <w:t xml:space="preserve"> claim of </w:t>
      </w:r>
      <w:r w:rsidRPr="007B3F06">
        <w:rPr>
          <w:rStyle w:val="Emphasis"/>
          <w:highlight w:val="green"/>
        </w:rPr>
        <w:t>sovereignty</w:t>
      </w:r>
      <w:r w:rsidRPr="00322391">
        <w:rPr>
          <w:rStyle w:val="StyleUnderline"/>
        </w:rPr>
        <w:t xml:space="preserve"> </w:t>
      </w:r>
      <w:r w:rsidRPr="007B3F06">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544294F5" w14:textId="77777777" w:rsidR="00FD6BAE" w:rsidRPr="00E37DCF" w:rsidRDefault="00FD6BAE" w:rsidP="00FD6BAE">
      <w:pPr>
        <w:rPr>
          <w:rStyle w:val="Emphasis"/>
        </w:rPr>
      </w:pPr>
      <w:r w:rsidRPr="00E37DCF">
        <w:rPr>
          <w:rStyle w:val="Emphasis"/>
        </w:rPr>
        <w:t>Conclusion</w:t>
      </w:r>
    </w:p>
    <w:p w14:paraId="19595DD6" w14:textId="77777777" w:rsidR="00FD6BAE" w:rsidRPr="00A01A63" w:rsidRDefault="00FD6BAE" w:rsidP="00FD6BAE">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7B3F06">
        <w:rPr>
          <w:rStyle w:val="Emphasis"/>
          <w:highlight w:val="green"/>
        </w:rPr>
        <w:t>megaconstellations</w:t>
      </w:r>
      <w:proofErr w:type="spellEnd"/>
      <w:r w:rsidRPr="00A01A63">
        <w:rPr>
          <w:rStyle w:val="StyleUnderline"/>
        </w:rPr>
        <w:t xml:space="preserve"> </w:t>
      </w:r>
      <w:r w:rsidRPr="007B3F06">
        <w:rPr>
          <w:rStyle w:val="StyleUnderline"/>
          <w:highlight w:val="green"/>
        </w:rPr>
        <w:t xml:space="preserve">constitute an </w:t>
      </w:r>
      <w:r w:rsidRPr="007B3F06">
        <w:rPr>
          <w:rStyle w:val="Emphasis"/>
          <w:highlight w:val="green"/>
        </w:rPr>
        <w:t>impermissible</w:t>
      </w:r>
      <w:r w:rsidRPr="007B3F06">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7B3F06">
        <w:rPr>
          <w:rStyle w:val="Emphasis"/>
          <w:highlight w:val="green"/>
        </w:rPr>
        <w:t>outer space</w:t>
      </w:r>
      <w:r w:rsidRPr="00A01A63">
        <w:rPr>
          <w:rStyle w:val="StyleUnderline"/>
        </w:rPr>
        <w:t xml:space="preserve">, </w:t>
      </w:r>
      <w:r w:rsidRPr="007B3F06">
        <w:rPr>
          <w:rStyle w:val="StyleUnderline"/>
          <w:highlight w:val="green"/>
        </w:rPr>
        <w:t>regardless of any formal</w:t>
      </w:r>
      <w:r w:rsidRPr="00A01A63">
        <w:rPr>
          <w:rStyle w:val="StyleUnderline"/>
        </w:rPr>
        <w:t xml:space="preserve">, official </w:t>
      </w:r>
      <w:r w:rsidRPr="007B3F06">
        <w:rPr>
          <w:rStyle w:val="StyleUnderline"/>
          <w:highlight w:val="green"/>
        </w:rPr>
        <w:t>claim</w:t>
      </w:r>
      <w:r w:rsidRPr="00A01A63">
        <w:rPr>
          <w:rStyle w:val="StyleUnderline"/>
        </w:rPr>
        <w:t xml:space="preserve"> of such </w:t>
      </w:r>
      <w:r w:rsidRPr="007B3F06">
        <w:rPr>
          <w:rStyle w:val="Emphasis"/>
          <w:highlight w:val="green"/>
        </w:rPr>
        <w:t>by a responsible, authorizing government</w:t>
      </w:r>
      <w:r w:rsidRPr="00A01A63">
        <w:rPr>
          <w:sz w:val="16"/>
        </w:rPr>
        <w:t>.</w:t>
      </w:r>
    </w:p>
    <w:p w14:paraId="1471A4A0" w14:textId="77777777" w:rsidR="00FD6BAE" w:rsidRDefault="00FD6BAE" w:rsidP="00FD6BAE"/>
    <w:p w14:paraId="66C54558" w14:textId="77777777" w:rsidR="00FD6BAE" w:rsidRPr="00B268C2" w:rsidRDefault="00FD6BAE" w:rsidP="00FD6BAE">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39023C27" w14:textId="77777777" w:rsidR="00FD6BAE" w:rsidRDefault="00FD6BAE" w:rsidP="00FD6BAE">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42"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25CA6F53" w14:textId="77777777" w:rsidR="00FD6BAE" w:rsidRPr="002D6013" w:rsidRDefault="00FD6BAE" w:rsidP="00FD6BAE">
      <w:pPr>
        <w:rPr>
          <w:rStyle w:val="Emphasis"/>
        </w:rPr>
      </w:pPr>
      <w:r w:rsidRPr="002D6013">
        <w:rPr>
          <w:rStyle w:val="Emphasis"/>
        </w:rPr>
        <w:t>Authorization and Continuing Supervision</w:t>
      </w:r>
    </w:p>
    <w:p w14:paraId="621D7DBF" w14:textId="77777777" w:rsidR="00FD6BAE" w:rsidRPr="002D6013" w:rsidRDefault="00FD6BAE" w:rsidP="00FD6BAE">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206DE3E0" w14:textId="77777777" w:rsidR="00FD6BAE" w:rsidRPr="002D6013" w:rsidRDefault="00FD6BAE" w:rsidP="00FD6BAE">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32CBD9E6" w14:textId="77777777" w:rsidR="00FD6BAE" w:rsidRPr="002D6013" w:rsidRDefault="00FD6BAE" w:rsidP="00FD6BAE">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7B3F06">
        <w:rPr>
          <w:rStyle w:val="Emphasis"/>
          <w:highlight w:val="green"/>
        </w:rPr>
        <w:t>Article VI</w:t>
      </w:r>
      <w:r w:rsidRPr="002D6013">
        <w:rPr>
          <w:sz w:val="16"/>
        </w:rPr>
        <w:t xml:space="preserve">, above, </w:t>
      </w:r>
      <w:r w:rsidRPr="007B3F06">
        <w:rPr>
          <w:rStyle w:val="StyleUnderline"/>
          <w:highlight w:val="green"/>
        </w:rPr>
        <w:t>gives</w:t>
      </w:r>
      <w:r w:rsidRPr="002D6013">
        <w:rPr>
          <w:sz w:val="16"/>
        </w:rPr>
        <w:t xml:space="preserve"> some </w:t>
      </w:r>
      <w:r w:rsidRPr="007B3F06">
        <w:rPr>
          <w:rStyle w:val="StyleUnderline"/>
          <w:highlight w:val="green"/>
        </w:rPr>
        <w:t>indication as to what standard</w:t>
      </w:r>
      <w:r w:rsidRPr="002D6013">
        <w:rPr>
          <w:rStyle w:val="StyleUnderline"/>
        </w:rPr>
        <w:t xml:space="preserve"> this </w:t>
      </w:r>
      <w:r w:rsidRPr="007B3F06">
        <w:rPr>
          <w:rStyle w:val="Emphasis"/>
          <w:highlight w:val="green"/>
        </w:rPr>
        <w:t>supervision</w:t>
      </w:r>
      <w:r w:rsidRPr="007B3F06">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7B3F06">
        <w:rPr>
          <w:rStyle w:val="Emphasis"/>
          <w:highlight w:val="green"/>
        </w:rPr>
        <w:t>States must authorize</w:t>
      </w:r>
      <w:r w:rsidRPr="002D6013">
        <w:rPr>
          <w:rStyle w:val="StyleUnderline"/>
        </w:rPr>
        <w:t xml:space="preserve"> </w:t>
      </w:r>
      <w:r w:rsidRPr="007B3F06">
        <w:rPr>
          <w:rStyle w:val="StyleUnderline"/>
          <w:highlight w:val="green"/>
        </w:rPr>
        <w:t xml:space="preserve">and </w:t>
      </w:r>
      <w:r w:rsidRPr="007B3F06">
        <w:rPr>
          <w:rStyle w:val="Emphasis"/>
          <w:highlight w:val="green"/>
        </w:rPr>
        <w:t>supervise</w:t>
      </w:r>
      <w:r w:rsidRPr="007B3F06">
        <w:rPr>
          <w:rStyle w:val="StyleUnderline"/>
          <w:highlight w:val="green"/>
        </w:rPr>
        <w:t xml:space="preserve"> </w:t>
      </w:r>
      <w:r w:rsidRPr="007B3F06">
        <w:rPr>
          <w:rStyle w:val="Emphasis"/>
          <w:highlight w:val="green"/>
        </w:rPr>
        <w:t>private entities</w:t>
      </w:r>
      <w:r w:rsidRPr="002D6013">
        <w:rPr>
          <w:rStyle w:val="StyleUnderline"/>
        </w:rPr>
        <w:t xml:space="preserve"> </w:t>
      </w:r>
      <w:r w:rsidRPr="007B3F06">
        <w:rPr>
          <w:rStyle w:val="StyleUnderline"/>
          <w:highlight w:val="green"/>
        </w:rPr>
        <w:t>to make sure</w:t>
      </w:r>
      <w:r w:rsidRPr="002D6013">
        <w:rPr>
          <w:rStyle w:val="StyleUnderline"/>
        </w:rPr>
        <w:t xml:space="preserve"> that these </w:t>
      </w:r>
      <w:r w:rsidRPr="007B3F06">
        <w:rPr>
          <w:rStyle w:val="StyleUnderline"/>
          <w:highlight w:val="green"/>
        </w:rPr>
        <w:t>private entities conform with the</w:t>
      </w:r>
      <w:r w:rsidRPr="002D6013">
        <w:rPr>
          <w:rStyle w:val="StyleUnderline"/>
        </w:rPr>
        <w:t xml:space="preserve"> </w:t>
      </w:r>
      <w:r w:rsidRPr="007B3F06">
        <w:rPr>
          <w:rStyle w:val="Emphasis"/>
          <w:highlight w:val="green"/>
        </w:rPr>
        <w:t>O</w:t>
      </w:r>
      <w:r w:rsidRPr="002D6013">
        <w:rPr>
          <w:rStyle w:val="StyleUnderline"/>
        </w:rPr>
        <w:t xml:space="preserve">uter </w:t>
      </w:r>
      <w:r w:rsidRPr="007B3F06">
        <w:rPr>
          <w:rStyle w:val="Emphasis"/>
          <w:highlight w:val="green"/>
        </w:rPr>
        <w:t>S</w:t>
      </w:r>
      <w:r w:rsidRPr="002D6013">
        <w:rPr>
          <w:rStyle w:val="StyleUnderline"/>
        </w:rPr>
        <w:t xml:space="preserve">pace </w:t>
      </w:r>
      <w:r w:rsidRPr="007B3F06">
        <w:rPr>
          <w:rStyle w:val="Emphasis"/>
          <w:highlight w:val="green"/>
        </w:rPr>
        <w:t>T</w:t>
      </w:r>
      <w:r w:rsidRPr="002D6013">
        <w:rPr>
          <w:rStyle w:val="StyleUnderline"/>
        </w:rPr>
        <w:t>reaty</w:t>
      </w:r>
      <w:r w:rsidRPr="002D6013">
        <w:rPr>
          <w:sz w:val="16"/>
        </w:rPr>
        <w:t>.</w:t>
      </w:r>
    </w:p>
    <w:p w14:paraId="51731802" w14:textId="77777777" w:rsidR="00FD6BAE" w:rsidRPr="006035D9" w:rsidRDefault="00FD6BAE" w:rsidP="00FD6BAE">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476CDB32" w14:textId="77777777" w:rsidR="00FD6BAE" w:rsidRPr="002D6013" w:rsidRDefault="00FD6BAE" w:rsidP="00FD6BAE">
      <w:pPr>
        <w:rPr>
          <w:rStyle w:val="Emphasis"/>
        </w:rPr>
      </w:pPr>
      <w:r w:rsidRPr="002D6013">
        <w:rPr>
          <w:rStyle w:val="Emphasis"/>
        </w:rPr>
        <w:t>Potential Liability</w:t>
      </w:r>
    </w:p>
    <w:p w14:paraId="3621D82B" w14:textId="77777777" w:rsidR="00FD6BAE" w:rsidRPr="006035D9" w:rsidRDefault="00FD6BAE" w:rsidP="00FD6BAE">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7B3F06">
        <w:rPr>
          <w:rStyle w:val="StyleUnderline"/>
          <w:highlight w:val="green"/>
        </w:rPr>
        <w:t>the</w:t>
      </w:r>
      <w:r w:rsidRPr="006035D9">
        <w:rPr>
          <w:sz w:val="16"/>
        </w:rPr>
        <w:t xml:space="preserve"> </w:t>
      </w:r>
      <w:r w:rsidRPr="007B3F06">
        <w:rPr>
          <w:rStyle w:val="Emphasis"/>
          <w:highlight w:val="green"/>
        </w:rPr>
        <w:t>O</w:t>
      </w:r>
      <w:r w:rsidRPr="006035D9">
        <w:rPr>
          <w:sz w:val="16"/>
        </w:rPr>
        <w:t xml:space="preserve">uter </w:t>
      </w:r>
      <w:r w:rsidRPr="007B3F06">
        <w:rPr>
          <w:rStyle w:val="Emphasis"/>
          <w:highlight w:val="green"/>
        </w:rPr>
        <w:t>S</w:t>
      </w:r>
      <w:r w:rsidRPr="006035D9">
        <w:rPr>
          <w:sz w:val="16"/>
        </w:rPr>
        <w:t xml:space="preserve">pace </w:t>
      </w:r>
      <w:r w:rsidRPr="007B3F06">
        <w:rPr>
          <w:rStyle w:val="Emphasis"/>
          <w:highlight w:val="green"/>
        </w:rPr>
        <w:t>T</w:t>
      </w:r>
      <w:r w:rsidRPr="006035D9">
        <w:rPr>
          <w:sz w:val="16"/>
        </w:rPr>
        <w:t xml:space="preserve">reaty </w:t>
      </w:r>
      <w:r w:rsidRPr="007B3F06">
        <w:rPr>
          <w:rStyle w:val="StyleUnderline"/>
          <w:highlight w:val="green"/>
        </w:rPr>
        <w:t xml:space="preserve">establishes a </w:t>
      </w:r>
      <w:r w:rsidRPr="007B3F06">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7B3F06">
        <w:rPr>
          <w:rStyle w:val="Emphasis"/>
          <w:highlight w:val="green"/>
        </w:rPr>
        <w:t>requirement to pay</w:t>
      </w:r>
      <w:r w:rsidRPr="006035D9">
        <w:rPr>
          <w:rStyle w:val="Emphasis"/>
        </w:rPr>
        <w:t xml:space="preserve"> compensation</w:t>
      </w:r>
      <w:r w:rsidRPr="002D6013">
        <w:rPr>
          <w:rStyle w:val="StyleUnderline"/>
        </w:rPr>
        <w:t xml:space="preserve"> to </w:t>
      </w:r>
      <w:r w:rsidRPr="007B3F06">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7B3F06">
        <w:rPr>
          <w:rStyle w:val="StyleUnderline"/>
          <w:highlight w:val="green"/>
        </w:rPr>
        <w:t>for</w:t>
      </w:r>
      <w:r w:rsidRPr="00D00AA0">
        <w:rPr>
          <w:rStyle w:val="StyleUnderline"/>
        </w:rPr>
        <w:t xml:space="preserve"> </w:t>
      </w:r>
      <w:r w:rsidRPr="00D00AA0">
        <w:rPr>
          <w:rStyle w:val="Emphasis"/>
        </w:rPr>
        <w:t xml:space="preserve">physical </w:t>
      </w:r>
      <w:r w:rsidRPr="007B3F06">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7B3F06">
        <w:rPr>
          <w:rStyle w:val="Emphasis"/>
          <w:highlight w:val="green"/>
        </w:rPr>
        <w:t>potential for liability</w:t>
      </w:r>
      <w:r w:rsidRPr="006035D9">
        <w:rPr>
          <w:rStyle w:val="StyleUnderline"/>
        </w:rPr>
        <w:t xml:space="preserve"> </w:t>
      </w:r>
      <w:r w:rsidRPr="007B3F06">
        <w:rPr>
          <w:rStyle w:val="StyleUnderline"/>
          <w:highlight w:val="green"/>
        </w:rPr>
        <w:t>serves</w:t>
      </w:r>
      <w:r w:rsidRPr="006035D9">
        <w:rPr>
          <w:rStyle w:val="StyleUnderline"/>
        </w:rPr>
        <w:t xml:space="preserve"> as </w:t>
      </w:r>
      <w:r w:rsidRPr="007B3F06">
        <w:rPr>
          <w:rStyle w:val="StyleUnderline"/>
          <w:highlight w:val="green"/>
        </w:rPr>
        <w:t>a strong motivator</w:t>
      </w:r>
      <w:r w:rsidRPr="006035D9">
        <w:rPr>
          <w:rStyle w:val="StyleUnderline"/>
        </w:rPr>
        <w:t xml:space="preserve"> and incentive for States </w:t>
      </w:r>
      <w:r w:rsidRPr="007B3F06">
        <w:rPr>
          <w:rStyle w:val="StyleUnderline"/>
          <w:highlight w:val="green"/>
        </w:rPr>
        <w:t xml:space="preserve">to </w:t>
      </w:r>
      <w:r w:rsidRPr="00D00AA0">
        <w:rPr>
          <w:rStyle w:val="Emphasis"/>
        </w:rPr>
        <w:t>oversee</w:t>
      </w:r>
      <w:r w:rsidRPr="00D00AA0">
        <w:rPr>
          <w:rStyle w:val="StyleUnderline"/>
        </w:rPr>
        <w:t xml:space="preserve">, </w:t>
      </w:r>
      <w:r w:rsidRPr="007B3F06">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7B3F06">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4B6EBCA4" w14:textId="77777777" w:rsidR="00FD6BAE" w:rsidRDefault="00FD6BAE" w:rsidP="00FD6BAE"/>
    <w:p w14:paraId="7247C34E" w14:textId="77777777" w:rsidR="00FD6BAE" w:rsidRPr="005E2E9A" w:rsidRDefault="00FD6BAE" w:rsidP="00FD6BAE">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461C7E79" w14:textId="77777777" w:rsidR="00FD6BAE" w:rsidRPr="005E2E9A" w:rsidRDefault="00FD6BAE" w:rsidP="00FD6BAE">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43"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E2CBA9A" w14:textId="6F4CDF4B" w:rsidR="00FD6BAE" w:rsidRDefault="00FD6BAE" w:rsidP="00FD6BAE">
      <w:pPr>
        <w:rPr>
          <w:rFonts w:asciiTheme="minorHAnsi" w:hAnsiTheme="minorHAnsi" w:cstheme="minorHAnsi"/>
          <w:sz w:val="12"/>
        </w:rPr>
      </w:pPr>
      <w:r w:rsidRPr="005E2E9A">
        <w:rPr>
          <w:rFonts w:asciiTheme="minorHAnsi" w:hAnsiTheme="minorHAnsi" w:cstheme="minorHAnsi"/>
          <w:sz w:val="12"/>
        </w:rPr>
        <w:t xml:space="preserve">As noted above, </w:t>
      </w:r>
      <w:r w:rsidRPr="007B3F06">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7B3F06">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7B3F06">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7B3F06">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7B3F06">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7B3F06">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7B3F06">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7B3F06">
        <w:rPr>
          <w:rStyle w:val="Emphasis"/>
          <w:rFonts w:asciiTheme="minorHAnsi" w:hAnsiTheme="minorHAnsi" w:cstheme="minorHAnsi"/>
          <w:highlight w:val="green"/>
        </w:rPr>
        <w:t>will not be compatible in crowded orbits</w:t>
      </w:r>
      <w:r w:rsidRPr="007B3F06">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7B3F06">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7B3F06">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7B3F06">
        <w:rPr>
          <w:rStyle w:val="StyleUnderline"/>
          <w:rFonts w:asciiTheme="minorHAnsi" w:hAnsiTheme="minorHAnsi" w:cstheme="minorHAnsi"/>
          <w:highlight w:val="green"/>
        </w:rPr>
        <w:t xml:space="preserve">spaceflight in </w:t>
      </w:r>
      <w:r w:rsidRPr="007B3F06">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7B3F06">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7B3F06">
        <w:rPr>
          <w:rStyle w:val="StyleUnderline"/>
          <w:rFonts w:asciiTheme="minorHAnsi" w:hAnsiTheme="minorHAnsi" w:cstheme="minorHAnsi"/>
          <w:highlight w:val="green"/>
        </w:rPr>
        <w:t xml:space="preserve"> </w:t>
      </w:r>
      <w:r w:rsidRPr="007B3F06">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7B3F06">
        <w:rPr>
          <w:rStyle w:val="StyleUnderline"/>
          <w:rFonts w:asciiTheme="minorHAnsi" w:hAnsiTheme="minorHAnsi" w:cstheme="minorHAnsi"/>
          <w:highlight w:val="green"/>
        </w:rPr>
        <w:t xml:space="preserve"> will become too </w:t>
      </w:r>
      <w:r w:rsidRPr="007B3F06">
        <w:rPr>
          <w:rStyle w:val="Emphasis"/>
          <w:rFonts w:asciiTheme="minorHAnsi" w:hAnsiTheme="minorHAnsi" w:cstheme="minorHAnsi"/>
          <w:highlight w:val="green"/>
        </w:rPr>
        <w:t>unsafe</w:t>
      </w:r>
      <w:r w:rsidRPr="007B3F06">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7B3F06">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7B3F06">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731F4338" w14:textId="4318E8F0" w:rsidR="00FD6BAE" w:rsidRPr="00FD6BAE" w:rsidRDefault="00FD6BAE" w:rsidP="00FD6BAE">
      <w:pPr>
        <w:pStyle w:val="Heading3"/>
      </w:pPr>
      <w:r>
        <w:t>1AC---</w:t>
      </w:r>
      <w:r>
        <w:t>Framing</w:t>
      </w:r>
    </w:p>
    <w:p w14:paraId="4BC0E6B2" w14:textId="77777777" w:rsidR="00FD6BAE" w:rsidRPr="00F81E13" w:rsidRDefault="00FD6BAE" w:rsidP="00FD6BAE">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425F1913" w14:textId="77777777" w:rsidR="00FD6BAE" w:rsidRPr="00F81E13" w:rsidRDefault="00FD6BAE" w:rsidP="00FD6BAE">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44"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5551C2A5" w14:textId="77777777" w:rsidR="00FD6BAE" w:rsidRPr="00AD509D" w:rsidRDefault="00FD6BAE" w:rsidP="00FD6BAE">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3CA51E7D" w14:textId="77777777" w:rsidR="00FD6BAE" w:rsidRDefault="00FD6BAE" w:rsidP="00FD6BAE"/>
    <w:p w14:paraId="302309F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3"/>
  </w:num>
  <w:num w:numId="13">
    <w:abstractNumId w:val="0"/>
  </w:num>
  <w:num w:numId="14">
    <w:abstractNumId w:val="1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6BA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6BA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034B9"/>
  <w15:chartTrackingRefBased/>
  <w15:docId w15:val="{B8BF58AC-7D0E-4AE2-BADC-1ED1BEFD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6BAE"/>
    <w:rPr>
      <w:rFonts w:ascii="Calibri" w:hAnsi="Calibri"/>
    </w:rPr>
  </w:style>
  <w:style w:type="paragraph" w:styleId="Heading1">
    <w:name w:val="heading 1"/>
    <w:aliases w:val="Pocket"/>
    <w:basedOn w:val="Normal"/>
    <w:next w:val="Normal"/>
    <w:link w:val="Heading1Char"/>
    <w:qFormat/>
    <w:rsid w:val="00FD6B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6B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FD6B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FD6B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6B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BAE"/>
  </w:style>
  <w:style w:type="character" w:customStyle="1" w:styleId="Heading1Char">
    <w:name w:val="Heading 1 Char"/>
    <w:aliases w:val="Pocket Char"/>
    <w:basedOn w:val="DefaultParagraphFont"/>
    <w:link w:val="Heading1"/>
    <w:rsid w:val="00FD6B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6BA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FD6BA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FD6BAE"/>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FD6BA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6BA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FD6BA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FD6BAE"/>
    <w:rPr>
      <w:color w:val="auto"/>
      <w:u w:val="none"/>
    </w:rPr>
  </w:style>
  <w:style w:type="character" w:styleId="FollowedHyperlink">
    <w:name w:val="FollowedHyperlink"/>
    <w:basedOn w:val="DefaultParagraphFont"/>
    <w:uiPriority w:val="99"/>
    <w:semiHidden/>
    <w:unhideWhenUsed/>
    <w:rsid w:val="00FD6BAE"/>
    <w:rPr>
      <w:color w:val="auto"/>
      <w:u w:val="none"/>
    </w:rPr>
  </w:style>
  <w:style w:type="character" w:styleId="UnresolvedMention">
    <w:name w:val="Unresolved Mention"/>
    <w:basedOn w:val="DefaultParagraphFont"/>
    <w:uiPriority w:val="99"/>
    <w:semiHidden/>
    <w:unhideWhenUsed/>
    <w:rsid w:val="00FD6BAE"/>
    <w:rPr>
      <w:color w:val="605E5C"/>
      <w:shd w:val="clear" w:color="auto" w:fill="E1DFDD"/>
    </w:rPr>
  </w:style>
  <w:style w:type="paragraph" w:customStyle="1" w:styleId="Emphasis1">
    <w:name w:val="Emphasis1"/>
    <w:basedOn w:val="Normal"/>
    <w:link w:val="Emphasis"/>
    <w:uiPriority w:val="7"/>
    <w:qFormat/>
    <w:rsid w:val="00FD6BA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D6BA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D6BAE"/>
    <w:pPr>
      <w:widowControl w:val="0"/>
      <w:spacing w:line="240" w:lineRule="auto"/>
      <w:ind w:left="720"/>
      <w:jc w:val="both"/>
    </w:pPr>
    <w:rPr>
      <w:b/>
      <w:iCs/>
      <w:u w:val="single"/>
    </w:rPr>
  </w:style>
  <w:style w:type="character" w:customStyle="1" w:styleId="underline">
    <w:name w:val="underline"/>
    <w:basedOn w:val="DefaultParagraphFont"/>
    <w:qFormat/>
    <w:rsid w:val="00FD6BAE"/>
    <w:rPr>
      <w:u w:val="single"/>
    </w:rPr>
  </w:style>
  <w:style w:type="paragraph" w:styleId="DocumentMap">
    <w:name w:val="Document Map"/>
    <w:basedOn w:val="Normal"/>
    <w:link w:val="DocumentMapChar"/>
    <w:uiPriority w:val="99"/>
    <w:semiHidden/>
    <w:unhideWhenUsed/>
    <w:rsid w:val="00FD6BA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D6BAE"/>
    <w:rPr>
      <w:rFonts w:ascii="Lucida Grande" w:hAnsi="Lucida Grande" w:cs="Lucida Grande"/>
    </w:rPr>
  </w:style>
  <w:style w:type="character" w:customStyle="1" w:styleId="namedate">
    <w:name w:val="name+date"/>
    <w:basedOn w:val="DefaultParagraphFont"/>
    <w:uiPriority w:val="1"/>
    <w:qFormat/>
    <w:rsid w:val="00FD6BAE"/>
    <w:rPr>
      <w:b/>
      <w:sz w:val="26"/>
      <w:u w:val="none"/>
    </w:rPr>
  </w:style>
  <w:style w:type="paragraph" w:customStyle="1" w:styleId="analytics">
    <w:name w:val="analytics"/>
    <w:basedOn w:val="Normal"/>
    <w:next w:val="Normal"/>
    <w:qFormat/>
    <w:rsid w:val="00FD6BAE"/>
    <w:rPr>
      <w:b/>
      <w:color w:val="000000" w:themeColor="text1"/>
      <w:sz w:val="26"/>
    </w:rPr>
  </w:style>
  <w:style w:type="paragraph" w:styleId="BlockText">
    <w:name w:val="Block Text"/>
    <w:basedOn w:val="Normal"/>
    <w:uiPriority w:val="99"/>
    <w:semiHidden/>
    <w:unhideWhenUsed/>
    <w:rsid w:val="00FD6BA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aliases w:val="6 font"/>
    <w:basedOn w:val="Normal"/>
    <w:uiPriority w:val="99"/>
    <w:qFormat/>
    <w:rsid w:val="00FD6BAE"/>
    <w:pPr>
      <w:ind w:left="720"/>
      <w:contextualSpacing/>
    </w:pPr>
  </w:style>
  <w:style w:type="paragraph" w:customStyle="1" w:styleId="Analytics0">
    <w:name w:val="Analytics"/>
    <w:next w:val="NormalWeb"/>
    <w:link w:val="AnalyticsChar"/>
    <w:uiPriority w:val="4"/>
    <w:qFormat/>
    <w:rsid w:val="00FD6BA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D6BAE"/>
    <w:rPr>
      <w:rFonts w:ascii="Calibri" w:eastAsiaTheme="majorEastAsia" w:hAnsi="Calibri" w:cstheme="majorBidi"/>
      <w:b/>
      <w:iCs/>
      <w:sz w:val="26"/>
      <w:szCs w:val="28"/>
    </w:rPr>
  </w:style>
  <w:style w:type="paragraph" w:styleId="NormalWeb">
    <w:name w:val="Normal (Web)"/>
    <w:basedOn w:val="Normal"/>
    <w:uiPriority w:val="99"/>
    <w:semiHidden/>
    <w:unhideWhenUsed/>
    <w:rsid w:val="00FD6BAE"/>
    <w:rPr>
      <w:rFonts w:ascii="Times New Roman" w:hAnsi="Times New Roman" w:cs="Times New Roman"/>
      <w:sz w:val="24"/>
      <w:szCs w:val="24"/>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ca,No Spacing13"/>
    <w:basedOn w:val="Heading1"/>
    <w:autoRedefine/>
    <w:uiPriority w:val="99"/>
    <w:qFormat/>
    <w:rsid w:val="00FD6B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dailystar.co.uk/news/weird-news/778012/Comets-pose-bigger-risk-to-humanity-than-asteroids-scientist-warns-video-NASA"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swfound.org/media/206951/johnson2020_referenceworkentry_thelegalstatusofmegaleoconstel.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aas.org/sites/default/files/2020-08/SATCON1-Report.pdf" TargetMode="External"/><Relationship Id="rId40" Type="http://schemas.openxmlformats.org/officeDocument/2006/relationships/hyperlink" Target="https://www.thesun.co.uk/tech/9008647/nasa-asteroid-hit-earth-new-york/"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hyperlink" Target="https://80000hours.org/articles/extinction-risk/"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hyperlink" Target="https://www.jstor.org/stable/10.7312/molt15912"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www.thesun.co.uk/tech/9058160/comet-hit-earth-six-months-notice/" TargetMode="External"/><Relationship Id="rId46" Type="http://schemas.openxmlformats.org/officeDocument/2006/relationships/theme" Target="theme/theme1.xml"/><Relationship Id="rId20" Type="http://schemas.openxmlformats.org/officeDocument/2006/relationships/hyperlink" Target="https://en.wikipedia.org/wiki/Nuclear_winter" TargetMode="External"/><Relationship Id="rId41"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27</Pages>
  <Words>22170</Words>
  <Characters>126375</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cp:revision>
  <dcterms:created xsi:type="dcterms:W3CDTF">2022-02-19T19:24:00Z</dcterms:created>
  <dcterms:modified xsi:type="dcterms:W3CDTF">2022-02-19T19:30:00Z</dcterms:modified>
</cp:coreProperties>
</file>