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8BF1B" w14:textId="77777777" w:rsidR="007D08A7" w:rsidRDefault="007D08A7" w:rsidP="007D08A7">
      <w:pPr>
        <w:pStyle w:val="Heading3"/>
      </w:pPr>
      <w:r>
        <w:t>1AC---Debris</w:t>
      </w:r>
    </w:p>
    <w:p w14:paraId="64F875D4" w14:textId="77777777" w:rsidR="007D08A7" w:rsidRPr="00C2163C" w:rsidRDefault="007D08A7" w:rsidP="007D08A7">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ACD2C25" w14:textId="77777777" w:rsidR="007D08A7" w:rsidRPr="009F0990" w:rsidRDefault="007D08A7" w:rsidP="007D08A7">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1C235106" w14:textId="77777777" w:rsidR="007D08A7" w:rsidRPr="006A32EE" w:rsidRDefault="007D08A7" w:rsidP="007D08A7">
      <w:pPr>
        <w:rPr>
          <w:sz w:val="16"/>
        </w:rPr>
      </w:pPr>
      <w:r w:rsidRPr="007B3F06">
        <w:rPr>
          <w:rStyle w:val="StyleUnderline"/>
          <w:highlight w:val="green"/>
        </w:rPr>
        <w:t>Companies</w:t>
      </w:r>
      <w:r w:rsidRPr="009F0990">
        <w:rPr>
          <w:rStyle w:val="StyleUnderline"/>
        </w:rPr>
        <w:t xml:space="preserve"> are placing satellites into orbit at an unprecedented frequency to </w:t>
      </w:r>
      <w:r w:rsidRPr="007B3F06">
        <w:rPr>
          <w:rStyle w:val="StyleUnderline"/>
          <w:highlight w:val="green"/>
        </w:rPr>
        <w:t xml:space="preserve">build </w:t>
      </w:r>
      <w:r w:rsidRPr="007B3F06">
        <w:rPr>
          <w:rStyle w:val="Emphasis"/>
          <w:highlight w:val="green"/>
        </w:rPr>
        <w:t>‘mega-constellations’</w:t>
      </w:r>
      <w:r w:rsidRPr="007B3F06">
        <w:rPr>
          <w:rStyle w:val="StyleUnderline"/>
          <w:highlight w:val="green"/>
        </w:rPr>
        <w:t xml:space="preserve"> of</w:t>
      </w:r>
      <w:r w:rsidRPr="009F0990">
        <w:rPr>
          <w:rStyle w:val="StyleUnderline"/>
        </w:rPr>
        <w:t xml:space="preserve"> communications </w:t>
      </w:r>
      <w:r w:rsidRPr="007B3F06">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7B3F06">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7B3F06">
        <w:rPr>
          <w:rStyle w:val="StyleUnderline"/>
          <w:highlight w:val="green"/>
        </w:rPr>
        <w:t xml:space="preserve">in </w:t>
      </w:r>
      <w:r w:rsidRPr="007B3F06">
        <w:rPr>
          <w:rStyle w:val="Emphasis"/>
          <w:highlight w:val="green"/>
        </w:rPr>
        <w:t>LEO</w:t>
      </w:r>
      <w:r w:rsidRPr="007B3F06">
        <w:rPr>
          <w:rStyle w:val="StyleUnderline"/>
          <w:highlight w:val="green"/>
        </w:rPr>
        <w:t xml:space="preserve"> has increased by</w:t>
      </w:r>
      <w:r w:rsidRPr="009F0990">
        <w:rPr>
          <w:rStyle w:val="StyleUnderline"/>
        </w:rPr>
        <w:t xml:space="preserve"> over </w:t>
      </w:r>
      <w:r w:rsidRPr="007B3F06">
        <w:rPr>
          <w:rStyle w:val="StyleUnderline"/>
          <w:highlight w:val="green"/>
        </w:rPr>
        <w:t>50%</w:t>
      </w:r>
      <w:r w:rsidRPr="007B3F06">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7B3F06">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7B3F06">
        <w:rPr>
          <w:rStyle w:val="StyleUnderline"/>
          <w:highlight w:val="green"/>
        </w:rPr>
        <w:t>add 11,000</w:t>
      </w:r>
      <w:r w:rsidRPr="006A32EE">
        <w:rPr>
          <w:sz w:val="16"/>
        </w:rPr>
        <w:t xml:space="preserve"> more as it builds its Starlink mega-constellation </w:t>
      </w:r>
      <w:r w:rsidRPr="007B3F06">
        <w:rPr>
          <w:rStyle w:val="StyleUnderline"/>
          <w:highlight w:val="green"/>
        </w:rPr>
        <w:t>and</w:t>
      </w:r>
      <w:r w:rsidRPr="009F0990">
        <w:rPr>
          <w:rStyle w:val="StyleUnderline"/>
        </w:rPr>
        <w:t xml:space="preserve"> has</w:t>
      </w:r>
      <w:r w:rsidRPr="006A32EE">
        <w:rPr>
          <w:sz w:val="16"/>
        </w:rPr>
        <w:t xml:space="preserve"> already </w:t>
      </w:r>
      <w:r w:rsidRPr="007B3F06">
        <w:rPr>
          <w:rStyle w:val="StyleUnderline"/>
          <w:highlight w:val="green"/>
        </w:rPr>
        <w:t>filed for</w:t>
      </w:r>
      <w:r w:rsidRPr="009F0990">
        <w:rPr>
          <w:rStyle w:val="StyleUnderline"/>
        </w:rPr>
        <w:t xml:space="preserve"> permission for </w:t>
      </w:r>
      <w:r w:rsidRPr="007B3F06">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7B3F06">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7B3F06">
        <w:rPr>
          <w:rStyle w:val="StyleUnderline"/>
          <w:highlight w:val="green"/>
        </w:rPr>
        <w:t xml:space="preserve">increased risk of </w:t>
      </w:r>
      <w:r w:rsidRPr="007B3F06">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11E814E5" w14:textId="77777777" w:rsidR="007D08A7" w:rsidRPr="00F1098E" w:rsidRDefault="007D08A7" w:rsidP="007D08A7">
      <w:pPr>
        <w:rPr>
          <w:sz w:val="16"/>
        </w:rPr>
      </w:pPr>
      <w:r w:rsidRPr="007B3F06">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7B3F06">
        <w:rPr>
          <w:rStyle w:val="StyleUnderline"/>
          <w:highlight w:val="green"/>
        </w:rPr>
        <w:t xml:space="preserve">provide </w:t>
      </w:r>
      <w:r w:rsidRPr="007B3F06">
        <w:rPr>
          <w:rStyle w:val="Emphasis"/>
          <w:highlight w:val="green"/>
        </w:rPr>
        <w:t>considerable mass</w:t>
      </w:r>
      <w:r w:rsidRPr="006A32EE">
        <w:rPr>
          <w:rStyle w:val="StyleUnderline"/>
        </w:rPr>
        <w:t xml:space="preserve"> in LEO</w:t>
      </w:r>
      <w:r w:rsidRPr="00F1098E">
        <w:rPr>
          <w:sz w:val="16"/>
        </w:rPr>
        <w:t xml:space="preserve">, </w:t>
      </w:r>
      <w:r w:rsidRPr="007B3F06">
        <w:rPr>
          <w:rStyle w:val="StyleUnderline"/>
          <w:highlight w:val="green"/>
        </w:rPr>
        <w:t>which</w:t>
      </w:r>
      <w:r w:rsidRPr="006A32EE">
        <w:rPr>
          <w:rStyle w:val="StyleUnderline"/>
        </w:rPr>
        <w:t xml:space="preserve"> can </w:t>
      </w:r>
      <w:r w:rsidRPr="007B3F06">
        <w:rPr>
          <w:rStyle w:val="StyleUnderline"/>
          <w:highlight w:val="green"/>
        </w:rPr>
        <w:t xml:space="preserve">break </w:t>
      </w:r>
      <w:r w:rsidRPr="00CB6F13">
        <w:rPr>
          <w:rStyle w:val="StyleUnderline"/>
        </w:rPr>
        <w:t xml:space="preserve">into debris </w:t>
      </w:r>
      <w:r w:rsidRPr="007B3F06">
        <w:rPr>
          <w:rStyle w:val="StyleUnderline"/>
          <w:highlight w:val="green"/>
        </w:rPr>
        <w:t>upon</w:t>
      </w:r>
      <w:r w:rsidRPr="006A32EE">
        <w:rPr>
          <w:rStyle w:val="StyleUnderline"/>
        </w:rPr>
        <w:t xml:space="preserve"> </w:t>
      </w:r>
      <w:r w:rsidRPr="007B3F06">
        <w:rPr>
          <w:rStyle w:val="Emphasis"/>
          <w:highlight w:val="green"/>
        </w:rPr>
        <w:t>collisions</w:t>
      </w:r>
      <w:r w:rsidRPr="006A32EE">
        <w:rPr>
          <w:rStyle w:val="StyleUnderline"/>
        </w:rPr>
        <w:t xml:space="preserve">, explosions, </w:t>
      </w:r>
      <w:r w:rsidRPr="007B3F06">
        <w:rPr>
          <w:rStyle w:val="StyleUnderline"/>
          <w:highlight w:val="green"/>
        </w:rPr>
        <w:t>or</w:t>
      </w:r>
      <w:r w:rsidRPr="006A32EE">
        <w:rPr>
          <w:rStyle w:val="StyleUnderline"/>
        </w:rPr>
        <w:t xml:space="preserve"> </w:t>
      </w:r>
      <w:r w:rsidRPr="007B3F06">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7B3F06">
        <w:rPr>
          <w:rStyle w:val="Emphasis"/>
          <w:highlight w:val="green"/>
        </w:rPr>
        <w:t>Fragmentations</w:t>
      </w:r>
      <w:r w:rsidRPr="007B3F06">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7B3F06">
        <w:rPr>
          <w:rStyle w:val="Emphasis"/>
          <w:highlight w:val="green"/>
        </w:rPr>
        <w:t>collision probability</w:t>
      </w:r>
      <w:r w:rsidRPr="007B3F06">
        <w:rPr>
          <w:rStyle w:val="StyleUnderline"/>
          <w:highlight w:val="green"/>
        </w:rPr>
        <w:t xml:space="preserve"> per time</w:t>
      </w:r>
      <w:r w:rsidRPr="00F1098E">
        <w:rPr>
          <w:sz w:val="16"/>
        </w:rPr>
        <w:t xml:space="preserve">. </w:t>
      </w:r>
      <w:r w:rsidRPr="006A32EE">
        <w:rPr>
          <w:rStyle w:val="StyleUnderline"/>
        </w:rPr>
        <w:t xml:space="preserve">Eventually, </w:t>
      </w:r>
      <w:r w:rsidRPr="007B3F06">
        <w:rPr>
          <w:rStyle w:val="StyleUnderline"/>
          <w:highlight w:val="green"/>
        </w:rPr>
        <w:t>collisions could dominate</w:t>
      </w:r>
      <w:r w:rsidRPr="006A32EE">
        <w:rPr>
          <w:rStyle w:val="StyleUnderline"/>
        </w:rPr>
        <w:t xml:space="preserve"> on-orbit evolution, </w:t>
      </w:r>
      <w:r w:rsidRPr="007B3F06">
        <w:rPr>
          <w:rStyle w:val="StyleUnderline"/>
          <w:highlight w:val="green"/>
        </w:rPr>
        <w:t xml:space="preserve">a situation called the </w:t>
      </w:r>
      <w:r w:rsidRPr="007B3F06">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B3F06">
        <w:rPr>
          <w:rStyle w:val="StyleUnderline"/>
          <w:highlight w:val="green"/>
        </w:rPr>
        <w:t>Simulations of</w:t>
      </w:r>
      <w:r w:rsidRPr="00F1098E">
        <w:rPr>
          <w:rStyle w:val="StyleUnderline"/>
        </w:rPr>
        <w:t xml:space="preserve"> the </w:t>
      </w:r>
      <w:r w:rsidRPr="007B3F06">
        <w:rPr>
          <w:rStyle w:val="Emphasis"/>
          <w:highlight w:val="green"/>
        </w:rPr>
        <w:t>long-term evolution</w:t>
      </w:r>
      <w:r w:rsidRPr="00F1098E">
        <w:rPr>
          <w:rStyle w:val="StyleUnderline"/>
        </w:rPr>
        <w:t xml:space="preserve"> </w:t>
      </w:r>
      <w:r w:rsidRPr="007B3F06">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7B3F06">
        <w:rPr>
          <w:rStyle w:val="Emphasis"/>
          <w:highlight w:val="green"/>
        </w:rPr>
        <w:t xml:space="preserve">initial stages </w:t>
      </w:r>
      <w:r w:rsidRPr="00FA57F3">
        <w:rPr>
          <w:rStyle w:val="Emphasis"/>
        </w:rPr>
        <w:t>of the Kessler Syndrome</w:t>
      </w:r>
      <w:r w:rsidRPr="00F1098E">
        <w:rPr>
          <w:sz w:val="16"/>
        </w:rPr>
        <w:t xml:space="preserve">, </w:t>
      </w:r>
      <w:r w:rsidRPr="007B3F06">
        <w:rPr>
          <w:rStyle w:val="StyleUnderline"/>
          <w:highlight w:val="green"/>
        </w:rPr>
        <w:t>but that this could be managed</w:t>
      </w:r>
      <w:r w:rsidRPr="00F1098E">
        <w:rPr>
          <w:sz w:val="16"/>
        </w:rPr>
        <w:t xml:space="preserve"> </w:t>
      </w:r>
      <w:r w:rsidRPr="007B3F06">
        <w:rPr>
          <w:rStyle w:val="StyleUnderline"/>
          <w:highlight w:val="green"/>
        </w:rPr>
        <w:t>through</w:t>
      </w:r>
      <w:r w:rsidRPr="00F1098E">
        <w:rPr>
          <w:sz w:val="16"/>
        </w:rPr>
        <w:t xml:space="preserve"> </w:t>
      </w:r>
      <w:r w:rsidRPr="007B3F06">
        <w:rPr>
          <w:rStyle w:val="Emphasis"/>
          <w:highlight w:val="green"/>
        </w:rPr>
        <w:t>a</w:t>
      </w:r>
      <w:r w:rsidRPr="00F1098E">
        <w:rPr>
          <w:sz w:val="16"/>
        </w:rPr>
        <w:t xml:space="preserve">ctive </w:t>
      </w:r>
      <w:r w:rsidRPr="007B3F06">
        <w:rPr>
          <w:rStyle w:val="Emphasis"/>
          <w:highlight w:val="green"/>
        </w:rPr>
        <w:t>d</w:t>
      </w:r>
      <w:r w:rsidRPr="00F1098E">
        <w:rPr>
          <w:sz w:val="16"/>
        </w:rPr>
        <w:t xml:space="preserve">ebris </w:t>
      </w:r>
      <w:r w:rsidRPr="007B3F06">
        <w:rPr>
          <w:rStyle w:val="Emphasis"/>
          <w:highlight w:val="green"/>
        </w:rPr>
        <w:t>r</w:t>
      </w:r>
      <w:r w:rsidRPr="00F1098E">
        <w:rPr>
          <w:sz w:val="16"/>
        </w:rPr>
        <w:t xml:space="preserve">emoval4. </w:t>
      </w:r>
      <w:r w:rsidRPr="00F1098E">
        <w:rPr>
          <w:rStyle w:val="StyleUnderline"/>
        </w:rPr>
        <w:t xml:space="preserve">The </w:t>
      </w:r>
      <w:r w:rsidRPr="007B3F06">
        <w:rPr>
          <w:rStyle w:val="StyleUnderline"/>
          <w:highlight w:val="green"/>
        </w:rPr>
        <w:t>addition of</w:t>
      </w:r>
      <w:r w:rsidRPr="00F1098E">
        <w:rPr>
          <w:rStyle w:val="StyleUnderline"/>
        </w:rPr>
        <w:t xml:space="preserve"> satellite </w:t>
      </w:r>
      <w:r w:rsidRPr="007B3F06">
        <w:rPr>
          <w:rStyle w:val="Emphasis"/>
          <w:highlight w:val="green"/>
        </w:rPr>
        <w:t>mega-constellations</w:t>
      </w:r>
      <w:r w:rsidRPr="00F1098E">
        <w:rPr>
          <w:rStyle w:val="StyleUnderline"/>
        </w:rPr>
        <w:t xml:space="preserve"> and the general proliferation of low-cost satellites </w:t>
      </w:r>
      <w:r w:rsidRPr="007B3F06">
        <w:rPr>
          <w:rStyle w:val="StyleUnderline"/>
          <w:highlight w:val="green"/>
        </w:rPr>
        <w:t xml:space="preserve">in LEO </w:t>
      </w:r>
      <w:r w:rsidRPr="007B3F06">
        <w:rPr>
          <w:rStyle w:val="Emphasis"/>
          <w:highlight w:val="green"/>
        </w:rPr>
        <w:t>stresses the environment further</w:t>
      </w:r>
      <w:r w:rsidRPr="00F1098E">
        <w:rPr>
          <w:sz w:val="16"/>
        </w:rPr>
        <w:t>5,6,7,8.</w:t>
      </w:r>
    </w:p>
    <w:p w14:paraId="0F765422" w14:textId="77777777" w:rsidR="007D08A7" w:rsidRPr="00FD2E13" w:rsidRDefault="007D08A7" w:rsidP="007D08A7">
      <w:pPr>
        <w:rPr>
          <w:sz w:val="8"/>
          <w:szCs w:val="8"/>
        </w:rPr>
      </w:pPr>
      <w:r w:rsidRPr="00FD2E13">
        <w:rPr>
          <w:sz w:val="8"/>
          <w:szCs w:val="8"/>
        </w:rPr>
        <w:t>Results</w:t>
      </w:r>
    </w:p>
    <w:p w14:paraId="49866601" w14:textId="77777777" w:rsidR="007D08A7" w:rsidRPr="00FD2E13" w:rsidRDefault="007D08A7" w:rsidP="007D08A7">
      <w:pPr>
        <w:rPr>
          <w:sz w:val="8"/>
          <w:szCs w:val="8"/>
        </w:rPr>
      </w:pPr>
      <w:r w:rsidRPr="00FD2E13">
        <w:rPr>
          <w:sz w:val="8"/>
          <w:szCs w:val="8"/>
        </w:rPr>
        <w:t>The overall setting</w:t>
      </w:r>
    </w:p>
    <w:p w14:paraId="44042368" w14:textId="77777777" w:rsidR="007D08A7" w:rsidRPr="00FD2E13" w:rsidRDefault="007D08A7" w:rsidP="007D08A7">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DCF2DF6" w14:textId="77777777" w:rsidR="007D08A7" w:rsidRPr="00FD2E13" w:rsidRDefault="007D08A7" w:rsidP="007D08A7">
      <w:pPr>
        <w:rPr>
          <w:sz w:val="8"/>
          <w:szCs w:val="8"/>
        </w:rPr>
      </w:pPr>
      <w:r w:rsidRPr="00FD2E13">
        <w:rPr>
          <w:sz w:val="8"/>
          <w:szCs w:val="8"/>
        </w:rPr>
        <w:t>Figure 1</w:t>
      </w:r>
    </w:p>
    <w:p w14:paraId="402326C3" w14:textId="77777777" w:rsidR="007D08A7" w:rsidRPr="00FD2E13" w:rsidRDefault="007D08A7" w:rsidP="007D08A7">
      <w:pPr>
        <w:rPr>
          <w:sz w:val="8"/>
          <w:szCs w:val="8"/>
        </w:rPr>
      </w:pPr>
      <w:r w:rsidRPr="00FD2E13">
        <w:rPr>
          <w:sz w:val="8"/>
          <w:szCs w:val="8"/>
        </w:rPr>
        <w:t>[Figure 1 omitted]</w:t>
      </w:r>
      <w:r>
        <w:rPr>
          <w:sz w:val="8"/>
          <w:szCs w:val="8"/>
        </w:rPr>
        <w:tab/>
      </w:r>
    </w:p>
    <w:p w14:paraId="1F92CC00" w14:textId="77777777" w:rsidR="007D08A7" w:rsidRPr="00FD2E13" w:rsidRDefault="007D08A7" w:rsidP="007D08A7">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DA8E893" w14:textId="77777777" w:rsidR="007D08A7" w:rsidRPr="00FD2E13" w:rsidRDefault="007D08A7" w:rsidP="007D08A7">
      <w:pPr>
        <w:rPr>
          <w:sz w:val="8"/>
          <w:szCs w:val="8"/>
        </w:rPr>
      </w:pPr>
      <w:r w:rsidRPr="00FD2E13">
        <w:rPr>
          <w:sz w:val="8"/>
          <w:szCs w:val="8"/>
        </w:rPr>
        <w:t>Full size image</w:t>
      </w:r>
    </w:p>
    <w:p w14:paraId="33EF41AB" w14:textId="77777777" w:rsidR="007D08A7" w:rsidRPr="00FD2E13" w:rsidRDefault="007D08A7" w:rsidP="007D08A7">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CB71708" w14:textId="77777777" w:rsidR="007D08A7" w:rsidRPr="00FD2E13" w:rsidRDefault="007D08A7" w:rsidP="007D08A7">
      <w:pPr>
        <w:rPr>
          <w:sz w:val="8"/>
          <w:szCs w:val="8"/>
        </w:rPr>
      </w:pPr>
      <w:r w:rsidRPr="00FD2E13">
        <w:rPr>
          <w:sz w:val="8"/>
          <w:szCs w:val="8"/>
        </w:rPr>
        <w:t>Figure 2</w:t>
      </w:r>
    </w:p>
    <w:p w14:paraId="16FB8CEA" w14:textId="77777777" w:rsidR="007D08A7" w:rsidRPr="00FD2E13" w:rsidRDefault="007D08A7" w:rsidP="007D08A7">
      <w:pPr>
        <w:rPr>
          <w:sz w:val="8"/>
          <w:szCs w:val="8"/>
        </w:rPr>
      </w:pPr>
      <w:r w:rsidRPr="00FD2E13">
        <w:rPr>
          <w:sz w:val="8"/>
          <w:szCs w:val="8"/>
        </w:rPr>
        <w:t>[Figure 2 omitted]</w:t>
      </w:r>
    </w:p>
    <w:p w14:paraId="4B599BFD" w14:textId="77777777" w:rsidR="007D08A7" w:rsidRPr="00FD2E13" w:rsidRDefault="007D08A7" w:rsidP="007D08A7">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47C20E7A" w14:textId="77777777" w:rsidR="007D08A7" w:rsidRPr="00FD2E13" w:rsidRDefault="007D08A7" w:rsidP="007D08A7">
      <w:pPr>
        <w:rPr>
          <w:sz w:val="8"/>
          <w:szCs w:val="8"/>
        </w:rPr>
      </w:pPr>
      <w:r w:rsidRPr="00FD2E13">
        <w:rPr>
          <w:sz w:val="8"/>
          <w:szCs w:val="8"/>
        </w:rPr>
        <w:t>Full size image</w:t>
      </w:r>
    </w:p>
    <w:p w14:paraId="7AB248CA" w14:textId="77777777" w:rsidR="007D08A7" w:rsidRPr="00977410" w:rsidRDefault="007D08A7" w:rsidP="007D08A7">
      <w:pPr>
        <w:rPr>
          <w:sz w:val="16"/>
        </w:rPr>
      </w:pPr>
      <w:r w:rsidRPr="00977410">
        <w:rPr>
          <w:sz w:val="16"/>
        </w:rPr>
        <w:t xml:space="preserve">When completed, </w:t>
      </w:r>
      <w:r w:rsidRPr="007B3F06">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7B3F06">
        <w:rPr>
          <w:rStyle w:val="Emphasis"/>
          <w:highlight w:val="green"/>
        </w:rPr>
        <w:t>total mass</w:t>
      </w:r>
      <w:r w:rsidRPr="00D2438F">
        <w:rPr>
          <w:rStyle w:val="Emphasis"/>
        </w:rPr>
        <w:t xml:space="preserve"> </w:t>
      </w:r>
      <w:r w:rsidRPr="007B3F06">
        <w:rPr>
          <w:rStyle w:val="Emphasis"/>
          <w:highlight w:val="green"/>
        </w:rPr>
        <w:t>will equal all</w:t>
      </w:r>
      <w:r w:rsidRPr="00D2438F">
        <w:rPr>
          <w:rStyle w:val="Emphasis"/>
        </w:rPr>
        <w:t xml:space="preserve"> the </w:t>
      </w:r>
      <w:r w:rsidRPr="007B3F06">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7B3F06">
        <w:rPr>
          <w:rStyle w:val="StyleUnderline"/>
          <w:highlight w:val="green"/>
        </w:rPr>
        <w:t xml:space="preserve">creating </w:t>
      </w:r>
      <w:r w:rsidRPr="007B3F06">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7B3F06">
        <w:rPr>
          <w:rStyle w:val="Emphasis"/>
          <w:highlight w:val="green"/>
        </w:rPr>
        <w:t>other companies</w:t>
      </w:r>
      <w:r w:rsidRPr="00FD2E13">
        <w:rPr>
          <w:rStyle w:val="Emphasis"/>
        </w:rPr>
        <w:t>,</w:t>
      </w:r>
      <w:r w:rsidRPr="00977410">
        <w:rPr>
          <w:sz w:val="16"/>
        </w:rPr>
        <w:t xml:space="preserve"> operating under different national regulatory regimes, </w:t>
      </w:r>
      <w:r w:rsidRPr="007B3F06">
        <w:rPr>
          <w:rStyle w:val="StyleUnderline"/>
          <w:highlight w:val="green"/>
        </w:rPr>
        <w:t>are soon</w:t>
      </w:r>
      <w:r w:rsidRPr="00977410">
        <w:rPr>
          <w:sz w:val="16"/>
        </w:rPr>
        <w:t xml:space="preserve"> likely </w:t>
      </w:r>
      <w:r w:rsidRPr="007B3F06">
        <w:rPr>
          <w:rStyle w:val="StyleUnderline"/>
          <w:highlight w:val="green"/>
        </w:rPr>
        <w:t>to follow</w:t>
      </w:r>
      <w:r w:rsidRPr="00977410">
        <w:rPr>
          <w:sz w:val="16"/>
        </w:rPr>
        <w:t>.</w:t>
      </w:r>
    </w:p>
    <w:p w14:paraId="249F71DC" w14:textId="77777777" w:rsidR="007D08A7" w:rsidRPr="00977410" w:rsidRDefault="007D08A7" w:rsidP="007D08A7">
      <w:pPr>
        <w:rPr>
          <w:rStyle w:val="Emphasis"/>
        </w:rPr>
      </w:pPr>
      <w:r w:rsidRPr="00977410">
        <w:rPr>
          <w:rStyle w:val="Emphasis"/>
        </w:rPr>
        <w:t>Enhanced collision risk</w:t>
      </w:r>
    </w:p>
    <w:p w14:paraId="13DFBDCC" w14:textId="77777777" w:rsidR="007D08A7" w:rsidRPr="00977410" w:rsidRDefault="007D08A7" w:rsidP="007D08A7">
      <w:pPr>
        <w:rPr>
          <w:sz w:val="16"/>
        </w:rPr>
      </w:pPr>
      <w:r w:rsidRPr="007B3F06">
        <w:rPr>
          <w:rStyle w:val="StyleUnderline"/>
          <w:highlight w:val="green"/>
        </w:rPr>
        <w:t>Mega-constellations are</w:t>
      </w:r>
      <w:r w:rsidRPr="00977410">
        <w:rPr>
          <w:rStyle w:val="StyleUnderline"/>
        </w:rPr>
        <w:t xml:space="preserve"> composed of </w:t>
      </w:r>
      <w:r w:rsidRPr="007B3F06">
        <w:rPr>
          <w:rStyle w:val="Emphasis"/>
          <w:highlight w:val="green"/>
        </w:rPr>
        <w:t>mass-produced</w:t>
      </w:r>
      <w:r w:rsidRPr="00977410">
        <w:rPr>
          <w:rStyle w:val="Emphasis"/>
        </w:rPr>
        <w:t xml:space="preserve"> satellites</w:t>
      </w:r>
      <w:r w:rsidRPr="00977410">
        <w:rPr>
          <w:rStyle w:val="StyleUnderline"/>
        </w:rPr>
        <w:t xml:space="preserve"> </w:t>
      </w:r>
      <w:r w:rsidRPr="007B3F06">
        <w:rPr>
          <w:rStyle w:val="StyleUnderline"/>
          <w:highlight w:val="green"/>
        </w:rPr>
        <w:t xml:space="preserve">with </w:t>
      </w:r>
      <w:r w:rsidRPr="007B3F06">
        <w:rPr>
          <w:rStyle w:val="Emphasis"/>
          <w:highlight w:val="green"/>
        </w:rPr>
        <w:t>few backup systems</w:t>
      </w:r>
      <w:r w:rsidRPr="00977410">
        <w:rPr>
          <w:sz w:val="16"/>
        </w:rPr>
        <w:t xml:space="preserve">. </w:t>
      </w:r>
      <w:r w:rsidRPr="007B3F06">
        <w:rPr>
          <w:rStyle w:val="StyleUnderline"/>
          <w:highlight w:val="green"/>
        </w:rPr>
        <w:t>This</w:t>
      </w:r>
      <w:r w:rsidRPr="00977410">
        <w:rPr>
          <w:sz w:val="16"/>
        </w:rPr>
        <w:t xml:space="preserve"> consumer electronic model </w:t>
      </w:r>
      <w:r w:rsidRPr="007B3F06">
        <w:rPr>
          <w:rStyle w:val="StyleUnderline"/>
          <w:highlight w:val="green"/>
        </w:rPr>
        <w:t>allows for</w:t>
      </w:r>
      <w:r w:rsidRPr="00977410">
        <w:rPr>
          <w:rStyle w:val="StyleUnderline"/>
        </w:rPr>
        <w:t xml:space="preserve"> short upgrade cycles and rapid expansions of capabilities, but also </w:t>
      </w:r>
      <w:r w:rsidRPr="007B3F06">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7B3F06">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0980E96B" w14:textId="77777777" w:rsidR="007D08A7" w:rsidRPr="00F20EA6" w:rsidRDefault="007D08A7" w:rsidP="007D08A7">
      <w:pPr>
        <w:rPr>
          <w:sz w:val="8"/>
          <w:szCs w:val="8"/>
        </w:rPr>
      </w:pPr>
      <w:r w:rsidRPr="00F20EA6">
        <w:rPr>
          <w:sz w:val="8"/>
          <w:szCs w:val="8"/>
        </w:rPr>
        <w:t>Figure 3</w:t>
      </w:r>
    </w:p>
    <w:p w14:paraId="31876B17" w14:textId="77777777" w:rsidR="007D08A7" w:rsidRPr="00F20EA6" w:rsidRDefault="007D08A7" w:rsidP="007D08A7">
      <w:pPr>
        <w:rPr>
          <w:sz w:val="8"/>
          <w:szCs w:val="8"/>
        </w:rPr>
      </w:pPr>
      <w:r w:rsidRPr="00F20EA6">
        <w:rPr>
          <w:sz w:val="8"/>
          <w:szCs w:val="8"/>
        </w:rPr>
        <w:t>[Figure 3 omitted]</w:t>
      </w:r>
    </w:p>
    <w:p w14:paraId="33241431" w14:textId="77777777" w:rsidR="007D08A7" w:rsidRPr="00F20EA6" w:rsidRDefault="007D08A7" w:rsidP="007D08A7">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A27768B" w14:textId="77777777" w:rsidR="007D08A7" w:rsidRPr="00F20EA6" w:rsidRDefault="007D08A7" w:rsidP="007D08A7">
      <w:pPr>
        <w:rPr>
          <w:sz w:val="8"/>
          <w:szCs w:val="8"/>
        </w:rPr>
      </w:pPr>
      <w:r w:rsidRPr="00F20EA6">
        <w:rPr>
          <w:sz w:val="8"/>
          <w:szCs w:val="8"/>
        </w:rPr>
        <w:t>Full size image</w:t>
      </w:r>
    </w:p>
    <w:p w14:paraId="26FB64B3" w14:textId="77777777" w:rsidR="007D08A7" w:rsidRPr="00CA2C4F" w:rsidRDefault="007D08A7" w:rsidP="007D08A7">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7B3F06">
        <w:rPr>
          <w:rStyle w:val="StyleUnderline"/>
          <w:highlight w:val="green"/>
        </w:rPr>
        <w:t>cooperation</w:t>
      </w:r>
      <w:r w:rsidRPr="00CA2C4F">
        <w:rPr>
          <w:rStyle w:val="StyleUnderline"/>
        </w:rPr>
        <w:t xml:space="preserve"> between operators</w:t>
      </w:r>
      <w:r w:rsidRPr="00CA2C4F">
        <w:rPr>
          <w:sz w:val="16"/>
        </w:rPr>
        <w:t xml:space="preserve">, which at present </w:t>
      </w:r>
      <w:r w:rsidRPr="007B3F06">
        <w:rPr>
          <w:rStyle w:val="StyleUnderline"/>
          <w:highlight w:val="green"/>
        </w:rPr>
        <w:t>is</w:t>
      </w:r>
      <w:r w:rsidRPr="00CA2C4F">
        <w:rPr>
          <w:rStyle w:val="StyleUnderline"/>
        </w:rPr>
        <w:t xml:space="preserve"> ad hoc and </w:t>
      </w:r>
      <w:r w:rsidRPr="007B3F06">
        <w:rPr>
          <w:rStyle w:val="Emphasis"/>
          <w:highlight w:val="green"/>
        </w:rPr>
        <w:t>voluntary</w:t>
      </w:r>
      <w:r w:rsidRPr="00CA2C4F">
        <w:rPr>
          <w:sz w:val="16"/>
        </w:rPr>
        <w:t xml:space="preserve">. A recent letter12 to the FCC from SpaceX suggests that some </w:t>
      </w:r>
      <w:r w:rsidRPr="007B3F06">
        <w:rPr>
          <w:rStyle w:val="Emphasis"/>
          <w:highlight w:val="green"/>
        </w:rPr>
        <w:t>companies</w:t>
      </w:r>
      <w:r w:rsidRPr="00CA2C4F">
        <w:rPr>
          <w:rStyle w:val="Emphasis"/>
        </w:rPr>
        <w:t xml:space="preserve"> might be </w:t>
      </w:r>
      <w:r w:rsidRPr="007B3F06">
        <w:rPr>
          <w:rStyle w:val="Emphasis"/>
          <w:highlight w:val="green"/>
        </w:rPr>
        <w:t>less</w:t>
      </w:r>
      <w:r w:rsidRPr="00CA2C4F">
        <w:rPr>
          <w:rStyle w:val="Emphasis"/>
        </w:rPr>
        <w:t xml:space="preserve">-than-fully </w:t>
      </w:r>
      <w:r w:rsidRPr="007B3F06">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552F555" w14:textId="77777777" w:rsidR="007D08A7" w:rsidRPr="00F20EA6" w:rsidRDefault="007D08A7" w:rsidP="007D08A7">
      <w:pPr>
        <w:rPr>
          <w:sz w:val="16"/>
        </w:rPr>
      </w:pPr>
      <w:r w:rsidRPr="00CA2C4F">
        <w:rPr>
          <w:sz w:val="16"/>
        </w:rPr>
        <w:t xml:space="preserve">Despite the congestion and traffic management challenges, FCC filings by </w:t>
      </w:r>
      <w:r w:rsidRPr="007B3F06">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7B3F06">
        <w:rPr>
          <w:rStyle w:val="Emphasis"/>
          <w:highlight w:val="green"/>
        </w:rPr>
        <w:t>filings do not account</w:t>
      </w:r>
      <w:r w:rsidRPr="00F20EA6">
        <w:rPr>
          <w:rStyle w:val="Emphasis"/>
        </w:rPr>
        <w:t xml:space="preserve"> for </w:t>
      </w:r>
      <w:r w:rsidRPr="007B3F06">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7B3F06">
        <w:rPr>
          <w:rStyle w:val="Emphasis"/>
          <w:highlight w:val="green"/>
        </w:rPr>
        <w:t>runaway cascade</w:t>
      </w:r>
      <w:r w:rsidRPr="00F20EA6">
        <w:rPr>
          <w:rStyle w:val="Emphasis"/>
        </w:rPr>
        <w:t xml:space="preserve"> of collisions </w:t>
      </w:r>
      <w:r w:rsidRPr="007B3F06">
        <w:rPr>
          <w:rStyle w:val="Emphasis"/>
          <w:highlight w:val="green"/>
        </w:rPr>
        <w:t>could occur</w:t>
      </w:r>
      <w:r w:rsidRPr="00F20EA6">
        <w:rPr>
          <w:sz w:val="16"/>
        </w:rPr>
        <w:t>.</w:t>
      </w:r>
    </w:p>
    <w:p w14:paraId="2A9A6A3D" w14:textId="77777777" w:rsidR="007D08A7" w:rsidRPr="00977410" w:rsidRDefault="007D08A7" w:rsidP="007D08A7">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7B3F06">
        <w:rPr>
          <w:rStyle w:val="Emphasis"/>
          <w:highlight w:val="green"/>
        </w:rPr>
        <w:t>major fragmentation</w:t>
      </w:r>
      <w:r w:rsidRPr="00977410">
        <w:rPr>
          <w:rStyle w:val="Emphasis"/>
        </w:rPr>
        <w:t xml:space="preserve"> event from a single satellite </w:t>
      </w:r>
      <w:r w:rsidRPr="007B3F06">
        <w:rPr>
          <w:rStyle w:val="Emphasis"/>
          <w:highlight w:val="green"/>
        </w:rPr>
        <w:t>could affect all operators in LEO</w:t>
      </w:r>
      <w:r w:rsidRPr="00977410">
        <w:rPr>
          <w:sz w:val="16"/>
        </w:rPr>
        <w:t>.</w:t>
      </w:r>
    </w:p>
    <w:p w14:paraId="00EA6E05" w14:textId="77777777" w:rsidR="007D08A7" w:rsidRPr="00977410" w:rsidRDefault="007D08A7" w:rsidP="007D08A7">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C8B70B6" w14:textId="77777777" w:rsidR="007D08A7" w:rsidRDefault="007D08A7" w:rsidP="007D08A7">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C6FC71E" w14:textId="77777777" w:rsidR="007D08A7" w:rsidRPr="00977410" w:rsidRDefault="007D08A7" w:rsidP="007D08A7">
      <w:pPr>
        <w:rPr>
          <w:sz w:val="16"/>
          <w:szCs w:val="16"/>
        </w:rPr>
      </w:pPr>
    </w:p>
    <w:p w14:paraId="77369666" w14:textId="77777777" w:rsidR="007D08A7" w:rsidRDefault="007D08A7" w:rsidP="007D08A7">
      <w:pPr>
        <w:pStyle w:val="Heading4"/>
      </w:pPr>
      <w:bookmarkStart w:id="0"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434B25B" w14:textId="77777777" w:rsidR="007D08A7" w:rsidRPr="0022425B" w:rsidRDefault="007D08A7" w:rsidP="007D08A7">
      <w:r>
        <w:t>---1 collision a decade is hardly enough to trigger Kessler syndrome.</w:t>
      </w:r>
    </w:p>
    <w:p w14:paraId="74AB04BA" w14:textId="77777777" w:rsidR="007D08A7" w:rsidRDefault="007D08A7" w:rsidP="007D08A7">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brett</w:t>
      </w:r>
    </w:p>
    <w:p w14:paraId="5FE15233" w14:textId="77777777" w:rsidR="007D08A7" w:rsidRPr="003214A1" w:rsidRDefault="007D08A7" w:rsidP="007D08A7">
      <w:pPr>
        <w:rPr>
          <w:sz w:val="16"/>
        </w:rPr>
      </w:pPr>
      <w:r w:rsidRPr="003214A1">
        <w:rPr>
          <w:sz w:val="16"/>
        </w:rPr>
        <w:t xml:space="preserve">In recent years, several </w:t>
      </w:r>
      <w:r w:rsidRPr="007B3F06">
        <w:rPr>
          <w:rStyle w:val="Emphasis"/>
          <w:highlight w:val="green"/>
        </w:rPr>
        <w:t>commercial</w:t>
      </w:r>
      <w:r w:rsidRPr="003214A1">
        <w:rPr>
          <w:sz w:val="16"/>
        </w:rPr>
        <w:t xml:space="preserve"> companies have proposed telecommunications </w:t>
      </w:r>
      <w:r w:rsidRPr="007B3F06">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7B3F06">
        <w:rPr>
          <w:rStyle w:val="StyleUnderline"/>
          <w:highlight w:val="green"/>
        </w:rPr>
        <w:t>in</w:t>
      </w:r>
      <w:r w:rsidRPr="003214A1">
        <w:rPr>
          <w:sz w:val="16"/>
        </w:rPr>
        <w:t xml:space="preserve"> low Earth orbit (</w:t>
      </w:r>
      <w:r w:rsidRPr="007B3F06">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7B3F06">
        <w:rPr>
          <w:rStyle w:val="Emphasis"/>
          <w:highlight w:val="green"/>
        </w:rPr>
        <w:t>deployment</w:t>
      </w:r>
      <w:r w:rsidRPr="003214A1">
        <w:rPr>
          <w:rStyle w:val="StyleUnderline"/>
        </w:rPr>
        <w:t xml:space="preserve">, </w:t>
      </w:r>
      <w:r w:rsidRPr="007B3F06">
        <w:rPr>
          <w:rStyle w:val="Emphasis"/>
          <w:highlight w:val="green"/>
        </w:rPr>
        <w:t>operations</w:t>
      </w:r>
      <w:r w:rsidRPr="003214A1">
        <w:rPr>
          <w:rStyle w:val="StyleUnderline"/>
        </w:rPr>
        <w:t xml:space="preserve">, </w:t>
      </w:r>
      <w:r w:rsidRPr="007B3F06">
        <w:rPr>
          <w:rStyle w:val="StyleUnderline"/>
          <w:highlight w:val="green"/>
        </w:rPr>
        <w:t>and</w:t>
      </w:r>
      <w:r w:rsidRPr="003214A1">
        <w:rPr>
          <w:rStyle w:val="StyleUnderline"/>
        </w:rPr>
        <w:t xml:space="preserve"> </w:t>
      </w:r>
      <w:r w:rsidRPr="007B3F06">
        <w:rPr>
          <w:rStyle w:val="Emphasis"/>
          <w:highlight w:val="green"/>
        </w:rPr>
        <w:t>frequent de-orbit</w:t>
      </w:r>
      <w:r w:rsidRPr="003214A1">
        <w:rPr>
          <w:rStyle w:val="StyleUnderline"/>
        </w:rPr>
        <w:t xml:space="preserve"> and replenishment of the proposed LCs could </w:t>
      </w:r>
      <w:r w:rsidRPr="007B3F06">
        <w:rPr>
          <w:rStyle w:val="Emphasis"/>
          <w:highlight w:val="green"/>
        </w:rPr>
        <w:t>significantly contribute</w:t>
      </w:r>
      <w:r w:rsidRPr="007B3F06">
        <w:rPr>
          <w:rStyle w:val="StyleUnderline"/>
          <w:highlight w:val="green"/>
        </w:rPr>
        <w:t xml:space="preserve"> to </w:t>
      </w:r>
      <w:r w:rsidRPr="003214A1">
        <w:rPr>
          <w:rStyle w:val="StyleUnderline"/>
        </w:rPr>
        <w:t xml:space="preserve">the existing orbital </w:t>
      </w:r>
      <w:r w:rsidRPr="007B3F06">
        <w:rPr>
          <w:rStyle w:val="Emphasis"/>
          <w:highlight w:val="green"/>
        </w:rPr>
        <w:t>debris</w:t>
      </w:r>
      <w:r w:rsidRPr="003214A1">
        <w:rPr>
          <w:rStyle w:val="StyleUnderline"/>
        </w:rPr>
        <w:t xml:space="preserve"> problem</w:t>
      </w:r>
      <w:r w:rsidRPr="003214A1">
        <w:rPr>
          <w:sz w:val="16"/>
        </w:rPr>
        <w:t>.</w:t>
      </w:r>
    </w:p>
    <w:p w14:paraId="621B4777" w14:textId="77777777" w:rsidR="007D08A7" w:rsidRPr="003214A1" w:rsidRDefault="007D08A7" w:rsidP="007D08A7">
      <w:pPr>
        <w:rPr>
          <w:sz w:val="16"/>
        </w:rPr>
      </w:pPr>
      <w:r w:rsidRPr="003214A1">
        <w:rPr>
          <w:sz w:val="16"/>
        </w:rPr>
        <w:t xml:space="preserve">To better understand the nature of the problem, the </w:t>
      </w:r>
      <w:r w:rsidRPr="007B3F06">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7B3F06">
        <w:rPr>
          <w:rStyle w:val="StyleUnderline"/>
          <w:highlight w:val="green"/>
        </w:rPr>
        <w:t>study</w:t>
      </w:r>
      <w:r w:rsidRPr="003214A1">
        <w:rPr>
          <w:sz w:val="16"/>
        </w:rPr>
        <w:t xml:space="preserve"> on LCs. The objective was </w:t>
      </w:r>
      <w:r w:rsidRPr="003214A1">
        <w:rPr>
          <w:rStyle w:val="StyleUnderline"/>
        </w:rPr>
        <w:t xml:space="preserve">to </w:t>
      </w:r>
      <w:r w:rsidRPr="007B3F06">
        <w:rPr>
          <w:rStyle w:val="StyleUnderline"/>
          <w:highlight w:val="green"/>
        </w:rPr>
        <w:t>quantify the</w:t>
      </w:r>
      <w:r w:rsidRPr="003214A1">
        <w:rPr>
          <w:sz w:val="16"/>
        </w:rPr>
        <w:t xml:space="preserve"> potential negative </w:t>
      </w:r>
      <w:r w:rsidRPr="007B3F06">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4B91915F" w14:textId="77777777" w:rsidR="007D08A7" w:rsidRPr="007E5006" w:rsidRDefault="007D08A7" w:rsidP="007D08A7">
      <w:pPr>
        <w:rPr>
          <w:rStyle w:val="Emphasis"/>
        </w:rPr>
      </w:pPr>
      <w:r w:rsidRPr="007E5006">
        <w:rPr>
          <w:rStyle w:val="Emphasis"/>
        </w:rPr>
        <w:t xml:space="preserve">The LEO Environment </w:t>
      </w:r>
      <w:r w:rsidRPr="007B3F06">
        <w:rPr>
          <w:rStyle w:val="Emphasis"/>
          <w:highlight w:val="green"/>
        </w:rPr>
        <w:t>without Large Constellations</w:t>
      </w:r>
    </w:p>
    <w:p w14:paraId="2A82CDFE" w14:textId="77777777" w:rsidR="007D08A7" w:rsidRPr="003214A1" w:rsidRDefault="007D08A7" w:rsidP="007D08A7">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77255300" w14:textId="77777777" w:rsidR="007D08A7" w:rsidRPr="001C5F3A" w:rsidRDefault="007D08A7" w:rsidP="007D08A7">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6DEE1D02" w14:textId="77777777" w:rsidR="007D08A7" w:rsidRPr="001C5F3A" w:rsidRDefault="007D08A7" w:rsidP="007D08A7">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7B3F06">
        <w:rPr>
          <w:rStyle w:val="Emphasis"/>
          <w:highlight w:val="green"/>
        </w:rPr>
        <w:t>debris</w:t>
      </w:r>
      <w:r w:rsidRPr="001C5F3A">
        <w:rPr>
          <w:rStyle w:val="StyleUnderline"/>
        </w:rPr>
        <w:t xml:space="preserve"> population </w:t>
      </w:r>
      <w:r w:rsidRPr="007B3F06">
        <w:rPr>
          <w:rStyle w:val="Emphasis"/>
          <w:highlight w:val="green"/>
        </w:rPr>
        <w:t>growth</w:t>
      </w:r>
      <w:r w:rsidRPr="001C5F3A">
        <w:rPr>
          <w:rStyle w:val="StyleUnderline"/>
        </w:rPr>
        <w:t xml:space="preserve"> </w:t>
      </w:r>
      <w:r w:rsidRPr="007B3F06">
        <w:rPr>
          <w:rStyle w:val="StyleUnderline"/>
          <w:highlight w:val="green"/>
        </w:rPr>
        <w:t>is</w:t>
      </w:r>
      <w:r w:rsidRPr="001C5F3A">
        <w:rPr>
          <w:rStyle w:val="StyleUnderline"/>
        </w:rPr>
        <w:t xml:space="preserve"> </w:t>
      </w:r>
      <w:r w:rsidRPr="007B3F06">
        <w:rPr>
          <w:rStyle w:val="StyleUnderline"/>
          <w:highlight w:val="green"/>
        </w:rPr>
        <w:t xml:space="preserve">reduced to about a </w:t>
      </w:r>
      <w:r w:rsidRPr="007B3F06">
        <w:rPr>
          <w:rStyle w:val="Emphasis"/>
          <w:highlight w:val="green"/>
        </w:rPr>
        <w:t>110% linear increase</w:t>
      </w:r>
      <w:r w:rsidRPr="007B3F06">
        <w:rPr>
          <w:rStyle w:val="StyleUnderline"/>
          <w:highlight w:val="green"/>
        </w:rPr>
        <w:t xml:space="preserve"> in </w:t>
      </w:r>
      <w:r w:rsidRPr="007B3F06">
        <w:rPr>
          <w:rStyle w:val="Emphasis"/>
          <w:highlight w:val="green"/>
        </w:rPr>
        <w:t>200 years</w:t>
      </w:r>
      <w:r w:rsidRPr="001C5F3A">
        <w:rPr>
          <w:sz w:val="16"/>
        </w:rPr>
        <w:t xml:space="preserve">. </w:t>
      </w:r>
      <w:r w:rsidRPr="007B3F06">
        <w:rPr>
          <w:rStyle w:val="StyleUnderline"/>
          <w:highlight w:val="green"/>
        </w:rPr>
        <w:t>If explosions can be eliminated</w:t>
      </w:r>
      <w:r w:rsidRPr="001C5F3A">
        <w:rPr>
          <w:rStyle w:val="StyleUnderline"/>
        </w:rPr>
        <w:t xml:space="preserve">, the population </w:t>
      </w:r>
      <w:r w:rsidRPr="007B3F06">
        <w:rPr>
          <w:rStyle w:val="StyleUnderline"/>
          <w:highlight w:val="green"/>
        </w:rPr>
        <w:t xml:space="preserve">growth is further reduced to </w:t>
      </w:r>
      <w:r w:rsidRPr="007B3F06">
        <w:rPr>
          <w:rStyle w:val="Emphasis"/>
          <w:highlight w:val="green"/>
        </w:rPr>
        <w:t>40%</w:t>
      </w:r>
      <w:r w:rsidRPr="001C5F3A">
        <w:rPr>
          <w:rStyle w:val="StyleUnderline"/>
        </w:rPr>
        <w:t xml:space="preserve"> in 200 years</w:t>
      </w:r>
      <w:r w:rsidRPr="001C5F3A">
        <w:rPr>
          <w:sz w:val="16"/>
        </w:rPr>
        <w:t>.</w:t>
      </w:r>
    </w:p>
    <w:p w14:paraId="62DBD939" w14:textId="77777777" w:rsidR="007D08A7" w:rsidRPr="001C5F3A" w:rsidRDefault="007D08A7" w:rsidP="007D08A7">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7B3F06">
        <w:rPr>
          <w:rStyle w:val="StyleUnderline"/>
          <w:highlight w:val="green"/>
        </w:rPr>
        <w:t>reduce</w:t>
      </w:r>
      <w:r w:rsidRPr="001C5F3A">
        <w:rPr>
          <w:rStyle w:val="StyleUnderline"/>
        </w:rPr>
        <w:t xml:space="preserve"> the numbers of catastrophic </w:t>
      </w:r>
      <w:r w:rsidRPr="007B3F06">
        <w:rPr>
          <w:rStyle w:val="StyleUnderline"/>
          <w:highlight w:val="green"/>
        </w:rPr>
        <w:t>collisions to</w:t>
      </w:r>
      <w:r w:rsidRPr="001C5F3A">
        <w:rPr>
          <w:rStyle w:val="StyleUnderline"/>
        </w:rPr>
        <w:t xml:space="preserve"> 27 and </w:t>
      </w:r>
      <w:r w:rsidRPr="007B3F06">
        <w:rPr>
          <w:rStyle w:val="Emphasis"/>
          <w:highlight w:val="green"/>
        </w:rPr>
        <w:t>21</w:t>
      </w:r>
      <w:r w:rsidRPr="001C5F3A">
        <w:rPr>
          <w:sz w:val="16"/>
        </w:rPr>
        <w:t xml:space="preserve">, respectively, </w:t>
      </w:r>
      <w:r w:rsidRPr="007B3F06">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6E9A29CE" w14:textId="77777777" w:rsidR="007D08A7" w:rsidRPr="008F1C54" w:rsidRDefault="007D08A7" w:rsidP="007D08A7">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2B42C5D7" w14:textId="77777777" w:rsidR="007D08A7" w:rsidRPr="005E2E9A" w:rsidRDefault="007D08A7" w:rsidP="007D08A7">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8"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3BAC8247" w14:textId="77777777" w:rsidR="007D08A7" w:rsidRDefault="007D08A7" w:rsidP="007D08A7">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7B3F06">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7B3F06">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7B3F06">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7B3F06">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7B3F06">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7B3F06">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7B3F06">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7B3F06">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7B3F06">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7B3F06">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B3F06">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7B3F06">
        <w:rPr>
          <w:rStyle w:val="StyleUnderline"/>
          <w:rFonts w:asciiTheme="minorHAnsi" w:hAnsiTheme="minorHAnsi" w:cstheme="minorHAnsi"/>
          <w:highlight w:val="green"/>
        </w:rPr>
        <w:t xml:space="preserve">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7B3F06">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7B3F06">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7B3F06">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 xml:space="preserve">including the </w:t>
      </w:r>
      <w:r w:rsidRPr="007B3F06">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7B3F06">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7B3F06">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640EA7F8" w14:textId="77777777" w:rsidR="007D08A7" w:rsidRPr="005E2E9A" w:rsidRDefault="007D08A7" w:rsidP="007D08A7">
      <w:pPr>
        <w:rPr>
          <w:rStyle w:val="Emphasis"/>
          <w:rFonts w:asciiTheme="minorHAnsi" w:hAnsiTheme="minorHAnsi" w:cstheme="minorHAnsi"/>
        </w:rPr>
      </w:pPr>
    </w:p>
    <w:p w14:paraId="214ECE8E" w14:textId="77777777" w:rsidR="007D08A7" w:rsidRPr="00B55AD5" w:rsidRDefault="007D08A7" w:rsidP="007D08A7"/>
    <w:p w14:paraId="27295785" w14:textId="77777777" w:rsidR="007D08A7" w:rsidRDefault="007D08A7" w:rsidP="007D08A7"/>
    <w:p w14:paraId="780F4DCC" w14:textId="77777777" w:rsidR="007D08A7" w:rsidRPr="00033E38" w:rsidRDefault="007D08A7" w:rsidP="007D08A7">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7E288C0F" w14:textId="77777777" w:rsidR="007D08A7" w:rsidRPr="000F20C1" w:rsidRDefault="007D08A7" w:rsidP="007D08A7">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9" w:history="1">
        <w:r w:rsidRPr="005773F3">
          <w:rPr>
            <w:rStyle w:val="Hyperlink"/>
          </w:rPr>
          <w:t>https://www.sciencealert.com/space-junk-accidents-could-trigger-armed-conflict-expert-warns</w:t>
        </w:r>
      </w:hyperlink>
      <w:r>
        <w:t>] brett</w:t>
      </w:r>
    </w:p>
    <w:p w14:paraId="74920C83" w14:textId="77777777" w:rsidR="007D08A7" w:rsidRDefault="007D08A7" w:rsidP="007D08A7">
      <w:pPr>
        <w:rPr>
          <w:rStyle w:val="StyleUnderline"/>
        </w:rPr>
      </w:pPr>
      <w:r w:rsidRPr="0041119C">
        <w:rPr>
          <w:rStyle w:val="StyleUnderline"/>
        </w:rPr>
        <w:t xml:space="preserve">The increasingly </w:t>
      </w:r>
      <w:r w:rsidRPr="007B3F06">
        <w:rPr>
          <w:rStyle w:val="StyleUnderline"/>
          <w:highlight w:val="green"/>
        </w:rPr>
        <w:t>crowded space in</w:t>
      </w:r>
      <w:r w:rsidRPr="001D3509">
        <w:rPr>
          <w:rStyle w:val="StyleUnderline"/>
        </w:rPr>
        <w:t xml:space="preserve"> Earth's </w:t>
      </w:r>
      <w:r w:rsidRPr="007B3F06">
        <w:rPr>
          <w:rStyle w:val="StyleUnderline"/>
          <w:highlight w:val="green"/>
        </w:rPr>
        <w:t>low orbit</w:t>
      </w:r>
      <w:r w:rsidRPr="0041119C">
        <w:rPr>
          <w:rStyle w:val="StyleUnderline"/>
        </w:rPr>
        <w:t xml:space="preserve"> could </w:t>
      </w:r>
      <w:r w:rsidRPr="007B3F06">
        <w:rPr>
          <w:rStyle w:val="StyleUnderline"/>
          <w:highlight w:val="green"/>
        </w:rPr>
        <w:t xml:space="preserve">set the stage for an </w:t>
      </w:r>
      <w:r w:rsidRPr="007B3F06">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7B3F06">
        <w:rPr>
          <w:rStyle w:val="StyleUnderline"/>
          <w:highlight w:val="green"/>
        </w:rPr>
        <w:t>accidents</w:t>
      </w:r>
      <w:r w:rsidRPr="0041119C">
        <w:rPr>
          <w:rStyle w:val="StyleUnderline"/>
        </w:rPr>
        <w:t xml:space="preserve"> stemming </w:t>
      </w:r>
      <w:r w:rsidRPr="007B3F06">
        <w:rPr>
          <w:rStyle w:val="StyleUnderline"/>
          <w:highlight w:val="green"/>
        </w:rPr>
        <w:t>from</w:t>
      </w:r>
      <w:r w:rsidRPr="0041119C">
        <w:rPr>
          <w:rStyle w:val="StyleUnderline"/>
        </w:rPr>
        <w:t xml:space="preserve"> the steady rise in </w:t>
      </w:r>
      <w:r w:rsidRPr="007B3F06">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7B3F06">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7B3F06">
        <w:rPr>
          <w:rStyle w:val="Emphasis"/>
          <w:highlight w:val="green"/>
        </w:rPr>
        <w:t>war</w:t>
      </w:r>
      <w:r w:rsidRPr="00B65801">
        <w:rPr>
          <w:sz w:val="16"/>
          <w:szCs w:val="16"/>
        </w:rPr>
        <w:t xml:space="preserve">fare, </w:t>
      </w:r>
      <w:r w:rsidRPr="007B3F06">
        <w:rPr>
          <w:rStyle w:val="StyleUnderline"/>
          <w:highlight w:val="green"/>
        </w:rPr>
        <w:t>with nations</w:t>
      </w:r>
      <w:r w:rsidRPr="0041119C">
        <w:rPr>
          <w:rStyle w:val="StyleUnderline"/>
        </w:rPr>
        <w:t xml:space="preserve"> potentially </w:t>
      </w:r>
      <w:r w:rsidRPr="007B3F06">
        <w:rPr>
          <w:rStyle w:val="Emphasis"/>
          <w:highlight w:val="green"/>
        </w:rPr>
        <w:t>mistaking debris</w:t>
      </w:r>
      <w:r w:rsidRPr="0041119C">
        <w:rPr>
          <w:rStyle w:val="StyleUnderline"/>
        </w:rPr>
        <w:t xml:space="preserve">-caused incidents </w:t>
      </w:r>
      <w:r w:rsidRPr="007B3F06">
        <w:rPr>
          <w:rStyle w:val="StyleUnderline"/>
          <w:highlight w:val="green"/>
        </w:rPr>
        <w:t>as</w:t>
      </w:r>
      <w:r w:rsidRPr="0041119C">
        <w:rPr>
          <w:rStyle w:val="StyleUnderline"/>
        </w:rPr>
        <w:t xml:space="preserve"> the results of </w:t>
      </w:r>
      <w:r w:rsidRPr="007B3F06">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7B3F06">
        <w:rPr>
          <w:rStyle w:val="StyleUnderline"/>
          <w:highlight w:val="green"/>
        </w:rPr>
        <w:t>that could</w:t>
      </w:r>
      <w:r w:rsidRPr="001D3509">
        <w:rPr>
          <w:rStyle w:val="StyleUnderline"/>
        </w:rPr>
        <w:t xml:space="preserve"> </w:t>
      </w:r>
      <w:r w:rsidRPr="001D3509">
        <w:rPr>
          <w:rStyle w:val="Emphasis"/>
        </w:rPr>
        <w:t xml:space="preserve">dangerously </w:t>
      </w:r>
      <w:r w:rsidRPr="007B3F06">
        <w:rPr>
          <w:rStyle w:val="Emphasis"/>
          <w:highlight w:val="green"/>
        </w:rPr>
        <w:t>escalate</w:t>
      </w:r>
      <w:r w:rsidRPr="0041119C">
        <w:rPr>
          <w:rStyle w:val="StyleUnderline"/>
        </w:rPr>
        <w:t xml:space="preserve"> </w:t>
      </w:r>
      <w:r w:rsidRPr="007B3F06">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7B3F06">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7B3F06">
        <w:rPr>
          <w:rStyle w:val="StyleUnderline"/>
          <w:highlight w:val="green"/>
        </w:rPr>
        <w:t>cannot</w:t>
      </w:r>
      <w:r w:rsidRPr="0041119C">
        <w:rPr>
          <w:rStyle w:val="StyleUnderline"/>
        </w:rPr>
        <w:t xml:space="preserve"> easily </w:t>
      </w:r>
      <w:r w:rsidRPr="007B3F06">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7B3F06">
        <w:rPr>
          <w:rStyle w:val="StyleUnderline"/>
          <w:highlight w:val="green"/>
        </w:rPr>
        <w:t>risks</w:t>
      </w:r>
      <w:r w:rsidRPr="0041119C">
        <w:rPr>
          <w:rStyle w:val="StyleUnderline"/>
        </w:rPr>
        <w:t xml:space="preserve"> of such an event occurring </w:t>
      </w:r>
      <w:r w:rsidRPr="007B3F06">
        <w:rPr>
          <w:rStyle w:val="StyleUnderline"/>
          <w:highlight w:val="green"/>
        </w:rPr>
        <w:t xml:space="preserve">are compounded by the </w:t>
      </w:r>
      <w:r w:rsidRPr="007B3F06">
        <w:rPr>
          <w:rStyle w:val="Emphasis"/>
          <w:highlight w:val="green"/>
        </w:rPr>
        <w:t>sheer volume</w:t>
      </w:r>
      <w:r w:rsidRPr="007B3F06">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7B3F06">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7B3F06">
        <w:rPr>
          <w:rStyle w:val="StyleUnderline"/>
          <w:highlight w:val="green"/>
        </w:rPr>
        <w:t xml:space="preserve">greater risk </w:t>
      </w:r>
      <w:r w:rsidRPr="001D3509">
        <w:rPr>
          <w:rStyle w:val="StyleUnderline"/>
        </w:rPr>
        <w:t>than trackable debris</w:t>
      </w:r>
      <w:r w:rsidRPr="0041119C">
        <w:rPr>
          <w:rStyle w:val="StyleUnderline"/>
        </w:rPr>
        <w:t xml:space="preserve">, </w:t>
      </w:r>
      <w:r w:rsidRPr="007B3F06">
        <w:rPr>
          <w:rStyle w:val="StyleUnderline"/>
          <w:highlight w:val="green"/>
        </w:rPr>
        <w:t xml:space="preserve">as their </w:t>
      </w:r>
      <w:r w:rsidRPr="007B3F06">
        <w:rPr>
          <w:rStyle w:val="Emphasis"/>
          <w:highlight w:val="green"/>
        </w:rPr>
        <w:t>invisible status</w:t>
      </w:r>
      <w:r w:rsidRPr="007B3F06">
        <w:rPr>
          <w:rStyle w:val="StyleUnderline"/>
          <w:highlight w:val="green"/>
        </w:rPr>
        <w:t xml:space="preserve"> means</w:t>
      </w:r>
      <w:r w:rsidRPr="0041119C">
        <w:rPr>
          <w:rStyle w:val="StyleUnderline"/>
        </w:rPr>
        <w:t xml:space="preserve"> spacecraft and </w:t>
      </w:r>
      <w:r w:rsidRPr="007B3F06">
        <w:rPr>
          <w:rStyle w:val="StyleUnderline"/>
          <w:highlight w:val="green"/>
        </w:rPr>
        <w:t>satellites can't</w:t>
      </w:r>
      <w:r w:rsidRPr="0041119C">
        <w:rPr>
          <w:rStyle w:val="StyleUnderline"/>
        </w:rPr>
        <w:t xml:space="preserve"> do anything to </w:t>
      </w:r>
      <w:r w:rsidRPr="007B3F06">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7B3F06">
        <w:rPr>
          <w:rStyle w:val="StyleUnderline"/>
          <w:highlight w:val="green"/>
        </w:rPr>
        <w:t>we</w:t>
      </w:r>
      <w:r w:rsidRPr="001D3509">
        <w:rPr>
          <w:rStyle w:val="StyleUnderline"/>
        </w:rPr>
        <w:t xml:space="preserve"> may </w:t>
      </w:r>
      <w:r w:rsidRPr="007B3F06">
        <w:rPr>
          <w:rStyle w:val="StyleUnderline"/>
          <w:highlight w:val="green"/>
        </w:rPr>
        <w:t>have been lucky</w:t>
      </w:r>
      <w:r w:rsidRPr="000F20C1">
        <w:rPr>
          <w:rStyle w:val="StyleUnderline"/>
        </w:rPr>
        <w:t xml:space="preserve"> in the past, </w:t>
      </w:r>
      <w:r w:rsidRPr="007B3F06">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21F7018A" w14:textId="77777777" w:rsidR="007D08A7" w:rsidRDefault="007D08A7" w:rsidP="007D08A7">
      <w:pPr>
        <w:rPr>
          <w:rStyle w:val="StyleUnderline"/>
        </w:rPr>
      </w:pPr>
    </w:p>
    <w:bookmarkEnd w:id="0"/>
    <w:p w14:paraId="1C02E007" w14:textId="77777777" w:rsidR="007D08A7" w:rsidRPr="00A87F24" w:rsidRDefault="007D08A7" w:rsidP="007D08A7">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5593EAA" w14:textId="77777777" w:rsidR="007D08A7" w:rsidRPr="002F7FDF" w:rsidRDefault="007D08A7" w:rsidP="007D08A7">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10" w:history="1">
        <w:r w:rsidRPr="005773F3">
          <w:rPr>
            <w:rStyle w:val="Hyperlink"/>
          </w:rPr>
          <w:t>https://www.baen.com/living_without_satellites</w:t>
        </w:r>
      </w:hyperlink>
      <w:r>
        <w:t>.] brett</w:t>
      </w:r>
    </w:p>
    <w:p w14:paraId="3BC5DC98" w14:textId="77777777" w:rsidR="007D08A7" w:rsidRPr="007216D2" w:rsidRDefault="007D08A7" w:rsidP="007D08A7">
      <w:pPr>
        <w:rPr>
          <w:u w:val="single"/>
        </w:rPr>
      </w:pPr>
      <w:r w:rsidRPr="007B3F06">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7B3F06">
        <w:rPr>
          <w:rStyle w:val="Emphasis"/>
          <w:highlight w:val="green"/>
        </w:rPr>
        <w:t>maintain</w:t>
      </w:r>
      <w:r w:rsidRPr="00F521A4">
        <w:rPr>
          <w:rStyle w:val="Emphasis"/>
        </w:rPr>
        <w:t xml:space="preserve"> the </w:t>
      </w:r>
      <w:r w:rsidRPr="007B3F06">
        <w:rPr>
          <w:rStyle w:val="Emphasis"/>
          <w:highlight w:val="green"/>
        </w:rPr>
        <w:t>peace</w:t>
      </w:r>
      <w:r w:rsidRPr="002F7FDF">
        <w:rPr>
          <w:sz w:val="14"/>
        </w:rPr>
        <w:t xml:space="preserve">. </w:t>
      </w:r>
      <w:r w:rsidRPr="007B3F06">
        <w:rPr>
          <w:rStyle w:val="StyleUnderline"/>
          <w:highlight w:val="green"/>
        </w:rPr>
        <w:t>When</w:t>
      </w:r>
      <w:r w:rsidRPr="002F7FDF">
        <w:rPr>
          <w:sz w:val="14"/>
        </w:rPr>
        <w:t xml:space="preserve"> your </w:t>
      </w:r>
      <w:r w:rsidRPr="002F7FDF">
        <w:rPr>
          <w:rStyle w:val="StyleUnderline"/>
        </w:rPr>
        <w:t xml:space="preserve">potential </w:t>
      </w:r>
      <w:r w:rsidRPr="007B3F06">
        <w:rPr>
          <w:rStyle w:val="StyleUnderline"/>
          <w:highlight w:val="green"/>
        </w:rPr>
        <w:t>adversaries</w:t>
      </w:r>
      <w:r w:rsidRPr="002F7FDF">
        <w:rPr>
          <w:rStyle w:val="StyleUnderline"/>
        </w:rPr>
        <w:t xml:space="preserve"> </w:t>
      </w:r>
      <w:r w:rsidRPr="007B3F06">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7B3F06">
        <w:rPr>
          <w:rStyle w:val="StyleUnderline"/>
          <w:highlight w:val="green"/>
        </w:rPr>
        <w:t>danger of</w:t>
      </w:r>
      <w:r w:rsidRPr="002F7FDF">
        <w:rPr>
          <w:rStyle w:val="StyleUnderline"/>
        </w:rPr>
        <w:t xml:space="preserve"> surprise </w:t>
      </w:r>
      <w:r w:rsidRPr="007B3F06">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7B3F06">
        <w:rPr>
          <w:rStyle w:val="Emphasis"/>
          <w:highlight w:val="green"/>
        </w:rPr>
        <w:t>(MAD)</w:t>
      </w:r>
      <w:r w:rsidRPr="002F7FDF">
        <w:rPr>
          <w:rStyle w:val="Emphasis"/>
        </w:rPr>
        <w:t xml:space="preserve"> </w:t>
      </w:r>
      <w:r w:rsidRPr="007B3F06">
        <w:rPr>
          <w:rStyle w:val="Emphasis"/>
          <w:highlight w:val="green"/>
        </w:rPr>
        <w:t>only works if</w:t>
      </w:r>
      <w:r w:rsidRPr="002F7FDF">
        <w:rPr>
          <w:rStyle w:val="Emphasis"/>
        </w:rPr>
        <w:t xml:space="preserve"> </w:t>
      </w:r>
      <w:r w:rsidRPr="007B3F06">
        <w:rPr>
          <w:rStyle w:val="Emphasis"/>
          <w:highlight w:val="green"/>
        </w:rPr>
        <w:t>both sides</w:t>
      </w:r>
      <w:r w:rsidRPr="002F7FDF">
        <w:rPr>
          <w:rStyle w:val="Emphasis"/>
        </w:rPr>
        <w:t xml:space="preserve"> </w:t>
      </w:r>
      <w:r w:rsidRPr="007B3F06">
        <w:rPr>
          <w:rStyle w:val="Emphasis"/>
          <w:highlight w:val="green"/>
        </w:rPr>
        <w:t>know</w:t>
      </w:r>
      <w:r w:rsidRPr="002F7FDF">
        <w:rPr>
          <w:rStyle w:val="Emphasis"/>
        </w:rPr>
        <w:t xml:space="preserve"> </w:t>
      </w:r>
      <w:r w:rsidRPr="007B3F06">
        <w:rPr>
          <w:rStyle w:val="Emphasis"/>
          <w:highlight w:val="green"/>
        </w:rPr>
        <w:t>whether</w:t>
      </w:r>
      <w:r w:rsidRPr="002F7FDF">
        <w:rPr>
          <w:rStyle w:val="Emphasis"/>
        </w:rPr>
        <w:t xml:space="preserve"> or not </w:t>
      </w:r>
      <w:r w:rsidRPr="007B3F06">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7B3F06">
        <w:rPr>
          <w:rStyle w:val="StyleUnderline"/>
          <w:highlight w:val="green"/>
        </w:rPr>
        <w:t>making</w:t>
      </w:r>
      <w:r w:rsidRPr="002F7FDF">
        <w:rPr>
          <w:rStyle w:val="StyleUnderline"/>
        </w:rPr>
        <w:t xml:space="preserve"> an </w:t>
      </w:r>
      <w:r w:rsidRPr="007B3F06">
        <w:rPr>
          <w:rStyle w:val="Emphasis"/>
          <w:highlight w:val="green"/>
        </w:rPr>
        <w:t>accidental war</w:t>
      </w:r>
      <w:r w:rsidRPr="007B3F06">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7B3F06">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7B3F06">
        <w:rPr>
          <w:rStyle w:val="Emphasis"/>
          <w:highlight w:val="green"/>
        </w:rPr>
        <w:t>dependent on space</w:t>
      </w:r>
      <w:r w:rsidRPr="002F7FDF">
        <w:rPr>
          <w:rStyle w:val="Emphasis"/>
        </w:rPr>
        <w:t xml:space="preserve"> </w:t>
      </w:r>
      <w:r w:rsidRPr="007B3F06">
        <w:rPr>
          <w:rStyle w:val="Emphasis"/>
          <w:highlight w:val="green"/>
        </w:rPr>
        <w:t>satellites</w:t>
      </w:r>
      <w:r w:rsidRPr="002F7FDF">
        <w:rPr>
          <w:sz w:val="14"/>
        </w:rPr>
        <w:t xml:space="preserve">. We space advocates should celebrate our success and be terrified of it at the same time. </w:t>
      </w:r>
      <w:r w:rsidRPr="007B3F06">
        <w:rPr>
          <w:rStyle w:val="StyleUnderline"/>
          <w:highlight w:val="green"/>
        </w:rPr>
        <w:t>Should we lose</w:t>
      </w:r>
      <w:r w:rsidRPr="002F7FDF">
        <w:rPr>
          <w:rStyle w:val="StyleUnderline"/>
        </w:rPr>
        <w:t xml:space="preserve"> these fragile </w:t>
      </w:r>
      <w:r w:rsidRPr="007B3F06">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7B3F06">
        <w:rPr>
          <w:rStyle w:val="Emphasis"/>
          <w:highlight w:val="green"/>
        </w:rPr>
        <w:t>Lives would be</w:t>
      </w:r>
      <w:r w:rsidRPr="002F7FDF">
        <w:rPr>
          <w:rStyle w:val="Emphasis"/>
        </w:rPr>
        <w:t xml:space="preserve"> put </w:t>
      </w:r>
      <w:r w:rsidRPr="007B3F06">
        <w:rPr>
          <w:rStyle w:val="Emphasis"/>
          <w:highlight w:val="green"/>
        </w:rPr>
        <w:t>at risk</w:t>
      </w:r>
      <w:r w:rsidRPr="002F7FDF">
        <w:rPr>
          <w:rStyle w:val="StyleUnderline"/>
        </w:rPr>
        <w:t xml:space="preserve"> and the productivity of our farming would dramatically decrease (weather satellite loss). The </w:t>
      </w:r>
      <w:r w:rsidRPr="007B3F06">
        <w:rPr>
          <w:rStyle w:val="StyleUnderline"/>
          <w:highlight w:val="green"/>
        </w:rPr>
        <w:t>risk of</w:t>
      </w:r>
      <w:r w:rsidRPr="002F7FDF">
        <w:rPr>
          <w:rStyle w:val="StyleUnderline"/>
        </w:rPr>
        <w:t xml:space="preserve"> war, including </w:t>
      </w:r>
      <w:r w:rsidRPr="007B3F06">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7B3F06">
        <w:rPr>
          <w:rStyle w:val="StyleUnderline"/>
          <w:highlight w:val="green"/>
        </w:rPr>
        <w:t>and</w:t>
      </w:r>
      <w:r w:rsidRPr="002F7FDF">
        <w:rPr>
          <w:rStyle w:val="StyleUnderline"/>
        </w:rPr>
        <w:t xml:space="preserve"> our </w:t>
      </w:r>
      <w:r w:rsidRPr="007B3F06">
        <w:rPr>
          <w:rStyle w:val="StyleUnderline"/>
          <w:highlight w:val="green"/>
        </w:rPr>
        <w:t>military’s ability to react</w:t>
      </w:r>
      <w:r w:rsidRPr="002F7FDF">
        <w:rPr>
          <w:rStyle w:val="StyleUnderline"/>
        </w:rPr>
        <w:t xml:space="preserve"> to crises </w:t>
      </w:r>
      <w:r w:rsidRPr="007B3F06">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7B3F06">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30AC8F15" w14:textId="77777777" w:rsidR="007D08A7" w:rsidRPr="00527BE3" w:rsidRDefault="007D08A7" w:rsidP="007D08A7">
      <w:pPr>
        <w:rPr>
          <w:rStyle w:val="Emphasis"/>
        </w:rPr>
      </w:pPr>
    </w:p>
    <w:p w14:paraId="1B00BBE9" w14:textId="4C724811" w:rsidR="007D08A7" w:rsidRPr="00767F09" w:rsidRDefault="007D08A7" w:rsidP="007D08A7">
      <w:pPr>
        <w:pStyle w:val="Heading4"/>
      </w:pPr>
      <w:bookmarkStart w:id="1" w:name="_Hlk73826158"/>
      <w:r>
        <w:t>Even perceptions alone can cause escalation</w:t>
      </w:r>
    </w:p>
    <w:p w14:paraId="06359178" w14:textId="77777777" w:rsidR="007D08A7" w:rsidRDefault="007D08A7" w:rsidP="007D08A7">
      <w:r w:rsidRPr="00722B33">
        <w:rPr>
          <w:rStyle w:val="Style13ptBold"/>
        </w:rPr>
        <w:t xml:space="preserve">Mecklin </w:t>
      </w:r>
      <w:r>
        <w:rPr>
          <w:rStyle w:val="Style13ptBold"/>
        </w:rPr>
        <w:t>’</w:t>
      </w:r>
      <w:r w:rsidRPr="00722B33">
        <w:rPr>
          <w:rStyle w:val="Style13ptBold"/>
        </w:rPr>
        <w:t>22</w:t>
      </w:r>
      <w:r>
        <w:t xml:space="preserve"> [John; 1-17-22; editor in chief of the Bulletin of the Atomic Scientists. “Why the final frontier should not become the final battleground” </w:t>
      </w:r>
      <w:hyperlink r:id="rId11" w:history="1">
        <w:r w:rsidRPr="00233032">
          <w:rPr>
            <w:rStyle w:val="Hyperlink"/>
          </w:rPr>
          <w:t>https://www.tandfonline.com/doi/full/10.1080/00963402.2021.2020988</w:t>
        </w:r>
      </w:hyperlink>
      <w:r>
        <w:t>] brett</w:t>
      </w:r>
    </w:p>
    <w:p w14:paraId="501A686F" w14:textId="77777777" w:rsidR="007D08A7" w:rsidRDefault="007D08A7" w:rsidP="007D08A7">
      <w:r>
        <w:t xml:space="preserve">Indeed, the rise of </w:t>
      </w:r>
      <w:r w:rsidRPr="00AA40CE">
        <w:rPr>
          <w:rStyle w:val="StyleUnderline"/>
          <w:highlight w:val="green"/>
        </w:rPr>
        <w:t>the private sector</w:t>
      </w:r>
      <w:r w:rsidRPr="005F74DC">
        <w:rPr>
          <w:rStyle w:val="StyleUnderline"/>
        </w:rPr>
        <w:t xml:space="preserve"> in space </w:t>
      </w:r>
      <w:r w:rsidRPr="00AA40CE">
        <w:rPr>
          <w:rStyle w:val="StyleUnderline"/>
          <w:highlight w:val="green"/>
        </w:rPr>
        <w:t>has complicated</w:t>
      </w:r>
      <w:r w:rsidRPr="005F74DC">
        <w:rPr>
          <w:rStyle w:val="StyleUnderline"/>
        </w:rPr>
        <w:t xml:space="preserve"> the </w:t>
      </w:r>
      <w:r w:rsidRPr="00AA40CE">
        <w:rPr>
          <w:rStyle w:val="Emphasis"/>
          <w:highlight w:val="green"/>
        </w:rPr>
        <w:t>security</w:t>
      </w:r>
      <w:r w:rsidRPr="00767F09">
        <w:rPr>
          <w:rStyle w:val="Emphasis"/>
        </w:rPr>
        <w:t xml:space="preserve"> situation for space-faring nations</w:t>
      </w:r>
      <w:r>
        <w:t>. As Victoria Samson of the Secure World Foundation notes in “The complicating role of the private sector in space,” there are some 4,800 active satellites in orbit around Earth, and 1,850 of them belong to Elon Musk’s SpaceX’s Starlink internet service.</w:t>
      </w:r>
    </w:p>
    <w:p w14:paraId="20253AE0" w14:textId="77777777" w:rsidR="007D08A7" w:rsidRDefault="007D08A7" w:rsidP="007D08A7">
      <w:r>
        <w:t xml:space="preserve">And this is only the first wave; there are, Samson writes, </w:t>
      </w:r>
      <w:r w:rsidRPr="005F74DC">
        <w:rPr>
          <w:rStyle w:val="StyleUnderline"/>
        </w:rPr>
        <w:t xml:space="preserve">plans for </w:t>
      </w:r>
      <w:r w:rsidRPr="00AA40CE">
        <w:rPr>
          <w:rStyle w:val="Emphasis"/>
          <w:highlight w:val="green"/>
        </w:rPr>
        <w:t>mega-constellations</w:t>
      </w:r>
      <w:r>
        <w:t xml:space="preserve"> that </w:t>
      </w:r>
      <w:r w:rsidRPr="005F74DC">
        <w:rPr>
          <w:rStyle w:val="StyleUnderline"/>
        </w:rPr>
        <w:t>could wind up putting more than 100,000 new satellites in low Earth orbit</w:t>
      </w:r>
      <w:r>
        <w:t xml:space="preserve">. </w:t>
      </w:r>
      <w:r w:rsidRPr="005F74DC">
        <w:rPr>
          <w:rStyle w:val="StyleUnderline"/>
        </w:rPr>
        <w:t>Even a small fraction</w:t>
      </w:r>
      <w:r>
        <w:t xml:space="preserve"> of that number </w:t>
      </w:r>
      <w:r w:rsidRPr="00AA40CE">
        <w:rPr>
          <w:rStyle w:val="StyleUnderline"/>
          <w:highlight w:val="green"/>
        </w:rPr>
        <w:t>will force a fundamental shift</w:t>
      </w:r>
      <w:r w:rsidRPr="005F74DC">
        <w:rPr>
          <w:rStyle w:val="StyleUnderline"/>
        </w:rPr>
        <w:t xml:space="preserve">: Musk and other wealthy private sector space cowboys will become major players in space, and </w:t>
      </w:r>
      <w:r w:rsidRPr="00AA40CE">
        <w:rPr>
          <w:rStyle w:val="StyleUnderline"/>
          <w:highlight w:val="green"/>
        </w:rPr>
        <w:t>some countries</w:t>
      </w:r>
      <w:r>
        <w:t xml:space="preserve"> – including, </w:t>
      </w:r>
      <w:r w:rsidRPr="005F74DC">
        <w:rPr>
          <w:rStyle w:val="StyleUnderline"/>
        </w:rPr>
        <w:t xml:space="preserve">particularly, Russia – </w:t>
      </w:r>
      <w:r w:rsidRPr="00AA40CE">
        <w:rPr>
          <w:rStyle w:val="StyleUnderline"/>
          <w:highlight w:val="green"/>
        </w:rPr>
        <w:t>may feel threatened</w:t>
      </w:r>
      <w:r>
        <w:t xml:space="preserve"> by the change. </w:t>
      </w:r>
      <w:r w:rsidRPr="00AA40CE">
        <w:rPr>
          <w:highlight w:val="green"/>
        </w:rPr>
        <w:t>“</w:t>
      </w:r>
      <w:r w:rsidRPr="00AA40CE">
        <w:rPr>
          <w:rStyle w:val="StyleUnderline"/>
          <w:highlight w:val="green"/>
        </w:rPr>
        <w:t>It is important to</w:t>
      </w:r>
      <w:r w:rsidRPr="005F74DC">
        <w:rPr>
          <w:rStyle w:val="StyleUnderline"/>
        </w:rPr>
        <w:t xml:space="preserve"> work to </w:t>
      </w:r>
      <w:r w:rsidRPr="00AA40CE">
        <w:rPr>
          <w:rStyle w:val="Emphasis"/>
          <w:highlight w:val="green"/>
        </w:rPr>
        <w:t>develop new governance</w:t>
      </w:r>
      <w:r w:rsidRPr="005F74DC">
        <w:rPr>
          <w:rStyle w:val="StyleUnderline"/>
        </w:rPr>
        <w:t xml:space="preserve"> of space </w:t>
      </w:r>
      <w:r w:rsidRPr="00AA40CE">
        <w:rPr>
          <w:rStyle w:val="StyleUnderline"/>
          <w:highlight w:val="green"/>
        </w:rPr>
        <w:t>to meet the emerging needs of this ecosystem</w:t>
      </w:r>
      <w:r>
        <w:t xml:space="preserve">. </w:t>
      </w:r>
      <w:r w:rsidRPr="00AA40CE">
        <w:rPr>
          <w:rStyle w:val="Emphasis"/>
          <w:highlight w:val="green"/>
        </w:rPr>
        <w:t>Otherwise</w:t>
      </w:r>
      <w:r w:rsidRPr="00767F09">
        <w:rPr>
          <w:rStyle w:val="Emphasis"/>
        </w:rPr>
        <w:t>,”</w:t>
      </w:r>
      <w:r>
        <w:t xml:space="preserve"> Samson writes in understated prose, “</w:t>
      </w:r>
      <w:r w:rsidRPr="00AA40CE">
        <w:rPr>
          <w:rStyle w:val="StyleUnderline"/>
          <w:highlight w:val="green"/>
        </w:rPr>
        <w:t xml:space="preserve">we </w:t>
      </w:r>
      <w:r w:rsidRPr="00767F09">
        <w:rPr>
          <w:rStyle w:val="StyleUnderline"/>
        </w:rPr>
        <w:t>run the</w:t>
      </w:r>
      <w:r w:rsidRPr="00AA40CE">
        <w:rPr>
          <w:rStyle w:val="StyleUnderline"/>
          <w:highlight w:val="green"/>
        </w:rPr>
        <w:t xml:space="preserve"> risk </w:t>
      </w:r>
      <w:r w:rsidRPr="00767F09">
        <w:rPr>
          <w:rStyle w:val="StyleUnderline"/>
        </w:rPr>
        <w:t xml:space="preserve">of </w:t>
      </w:r>
      <w:r w:rsidRPr="00AA40CE">
        <w:rPr>
          <w:rStyle w:val="Emphasis"/>
          <w:highlight w:val="green"/>
        </w:rPr>
        <w:t>inadvertent escalation</w:t>
      </w:r>
      <w:r w:rsidRPr="005F74DC">
        <w:rPr>
          <w:rStyle w:val="StyleUnderline"/>
        </w:rPr>
        <w:t xml:space="preserve"> and even </w:t>
      </w:r>
      <w:r w:rsidRPr="005F74DC">
        <w:rPr>
          <w:rStyle w:val="Emphasis"/>
        </w:rPr>
        <w:t>conflict in space</w:t>
      </w:r>
      <w:r w:rsidRPr="005F74DC">
        <w:rPr>
          <w:rStyle w:val="StyleUnderline"/>
        </w:rPr>
        <w:t xml:space="preserve"> </w:t>
      </w:r>
      <w:r w:rsidRPr="00AA40CE">
        <w:rPr>
          <w:rStyle w:val="StyleUnderline"/>
          <w:highlight w:val="green"/>
        </w:rPr>
        <w:t>that can extend down to Earth</w:t>
      </w:r>
      <w:r>
        <w:t>.”</w:t>
      </w:r>
    </w:p>
    <w:p w14:paraId="4F5060F7" w14:textId="77777777" w:rsidR="007D08A7" w:rsidRPr="005F74DC" w:rsidRDefault="007D08A7" w:rsidP="007D08A7">
      <w:r>
        <w:t xml:space="preserve">As an old television series1 and the exploits of the early human, chimp, and canine astronauts remind us, </w:t>
      </w:r>
      <w:r w:rsidRPr="00AA40CE">
        <w:rPr>
          <w:rStyle w:val="Emphasis"/>
          <w:highlight w:val="green"/>
        </w:rPr>
        <w:t>space</w:t>
      </w:r>
      <w:r w:rsidRPr="00767F09">
        <w:rPr>
          <w:rStyle w:val="StyleUnderline"/>
        </w:rPr>
        <w:t xml:space="preserve"> </w:t>
      </w:r>
      <w:r w:rsidRPr="00AA40CE">
        <w:rPr>
          <w:rStyle w:val="StyleUnderline"/>
          <w:highlight w:val="green"/>
        </w:rPr>
        <w:t>can</w:t>
      </w:r>
      <w:r>
        <w:t xml:space="preserve"> be an inspiring frontier. It </w:t>
      </w:r>
      <w:r w:rsidRPr="00767F09">
        <w:rPr>
          <w:rStyle w:val="Emphasis"/>
        </w:rPr>
        <w:t xml:space="preserve">has already </w:t>
      </w:r>
      <w:r w:rsidRPr="00AA40CE">
        <w:rPr>
          <w:rStyle w:val="Emphasis"/>
          <w:highlight w:val="green"/>
        </w:rPr>
        <w:t>provide</w:t>
      </w:r>
      <w:r w:rsidRPr="00767F09">
        <w:rPr>
          <w:rStyle w:val="StyleUnderline"/>
        </w:rPr>
        <w:t>d</w:t>
      </w:r>
      <w:r>
        <w:t xml:space="preserve"> new and almost </w:t>
      </w:r>
      <w:r w:rsidRPr="00767F09">
        <w:t xml:space="preserve">magical </w:t>
      </w:r>
      <w:r w:rsidRPr="00767F09">
        <w:rPr>
          <w:rStyle w:val="StyleUnderline"/>
        </w:rPr>
        <w:t xml:space="preserve">capabilities in communications, navigation, and the monitoring of natural resources and the climate that could expand vastly, </w:t>
      </w:r>
      <w:r w:rsidRPr="00AA40CE">
        <w:rPr>
          <w:rStyle w:val="StyleUnderline"/>
          <w:highlight w:val="green"/>
        </w:rPr>
        <w:t xml:space="preserve">for the good of all, if </w:t>
      </w:r>
      <w:r w:rsidRPr="00767F09">
        <w:rPr>
          <w:rStyle w:val="StyleUnderline"/>
        </w:rPr>
        <w:t xml:space="preserve">space is </w:t>
      </w:r>
      <w:r w:rsidRPr="00AA40CE">
        <w:rPr>
          <w:rStyle w:val="StyleUnderline"/>
          <w:highlight w:val="green"/>
        </w:rPr>
        <w:t xml:space="preserve">managed as a </w:t>
      </w:r>
      <w:r w:rsidRPr="00AA40CE">
        <w:rPr>
          <w:rStyle w:val="Emphasis"/>
          <w:highlight w:val="green"/>
        </w:rPr>
        <w:t>cooperative commons</w:t>
      </w:r>
      <w:r w:rsidRPr="00767F09">
        <w:rPr>
          <w:rStyle w:val="StyleUnderline"/>
        </w:rPr>
        <w:t xml:space="preserve"> rather than a potential field of battle</w:t>
      </w:r>
      <w:r>
        <w:t>. “There ought to be some understanding that those things are there for the good of mankind,” Latiff told me. “We’re not talking just about war-fighting and national security here.”</w:t>
      </w:r>
    </w:p>
    <w:p w14:paraId="286CEBCB" w14:textId="0592FC94" w:rsidR="007D08A7" w:rsidRDefault="007D08A7" w:rsidP="007D08A7">
      <w:pPr>
        <w:pStyle w:val="Heading4"/>
      </w:pPr>
      <w:r>
        <w:t xml:space="preserve">Nuclear war causes </w:t>
      </w:r>
      <w:r w:rsidRPr="00606DAD">
        <w:rPr>
          <w:u w:val="single"/>
        </w:rPr>
        <w:t>extinction</w:t>
      </w:r>
      <w:r>
        <w:t>.</w:t>
      </w:r>
    </w:p>
    <w:p w14:paraId="759E8C61" w14:textId="77777777" w:rsidR="007D08A7" w:rsidRDefault="007D08A7" w:rsidP="007D08A7">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2" w:history="1">
        <w:r w:rsidRPr="000A0D07">
          <w:rPr>
            <w:rStyle w:val="Hyperlink"/>
          </w:rPr>
          <w:t>https://www.thedrive.com/the-war-zone/26674/yes-india-and-pakistan-could-end-the-world-as-we-know-it-through-a-nuclear-exchange</w:t>
        </w:r>
      </w:hyperlink>
      <w:r>
        <w:t>] brett</w:t>
      </w:r>
    </w:p>
    <w:p w14:paraId="5E7C69EF" w14:textId="77777777" w:rsidR="007D08A7" w:rsidRDefault="007D08A7" w:rsidP="007D08A7">
      <w:pPr>
        <w:rPr>
          <w:sz w:val="16"/>
        </w:rPr>
      </w:pPr>
      <w:r>
        <w:rPr>
          <w:sz w:val="16"/>
        </w:rPr>
        <w:t>A global threat</w:t>
      </w:r>
    </w:p>
    <w:p w14:paraId="65F8EA09" w14:textId="77777777" w:rsidR="007D08A7" w:rsidRPr="000A0D07" w:rsidRDefault="007D08A7" w:rsidP="007D08A7">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3"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7B3F06">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193750E9" w14:textId="77777777" w:rsidR="007D08A7" w:rsidRDefault="007D08A7" w:rsidP="007D08A7">
      <w:pPr>
        <w:rPr>
          <w:sz w:val="16"/>
        </w:rPr>
      </w:pPr>
      <w:hyperlink r:id="rId14"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7B3F06">
        <w:rPr>
          <w:rStyle w:val="StyleUnderline"/>
          <w:highlight w:val="green"/>
        </w:rPr>
        <w:t>create</w:t>
      </w:r>
      <w:r>
        <w:rPr>
          <w:sz w:val="16"/>
        </w:rPr>
        <w:t xml:space="preserve"> a scenario commonly known as </w:t>
      </w:r>
      <w:r w:rsidRPr="007B3F06">
        <w:rPr>
          <w:rStyle w:val="StyleUnderline"/>
          <w:highlight w:val="green"/>
        </w:rPr>
        <w:t>"</w:t>
      </w:r>
      <w:hyperlink r:id="rId15" w:tgtFrame="_blank" w:history="1">
        <w:r w:rsidRPr="007B3F06">
          <w:rPr>
            <w:rStyle w:val="Emphasis"/>
            <w:color w:val="000000"/>
            <w:highlight w:val="green"/>
          </w:rPr>
          <w:t>Nuclear Winter</w:t>
        </w:r>
      </w:hyperlink>
      <w:r w:rsidRPr="007B3F06">
        <w:rPr>
          <w:rStyle w:val="StyleUnderline"/>
          <w:highlight w:val="green"/>
        </w:rPr>
        <w:t>."</w:t>
      </w:r>
      <w:r>
        <w:rPr>
          <w:sz w:val="16"/>
        </w:rPr>
        <w:t> </w:t>
      </w:r>
    </w:p>
    <w:p w14:paraId="7A27B4DC" w14:textId="77777777" w:rsidR="007D08A7" w:rsidRDefault="007D08A7" w:rsidP="007D08A7">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7B3F06">
        <w:rPr>
          <w:rStyle w:val="StyleUnderline"/>
          <w:highlight w:val="green"/>
        </w:rPr>
        <w:t>explosions block</w:t>
      </w:r>
      <w:r>
        <w:rPr>
          <w:sz w:val="16"/>
        </w:rPr>
        <w:t xml:space="preserve"> significant amounts of </w:t>
      </w:r>
      <w:r w:rsidRPr="007B3F06">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7B3F06">
        <w:rPr>
          <w:rStyle w:val="StyleUnderline"/>
          <w:highlight w:val="green"/>
        </w:rPr>
        <w:t>results in</w:t>
      </w:r>
      <w:r>
        <w:rPr>
          <w:sz w:val="16"/>
        </w:rPr>
        <w:t xml:space="preserve"> mass </w:t>
      </w:r>
      <w:r w:rsidRPr="007B3F06">
        <w:rPr>
          <w:rStyle w:val="Emphasis"/>
          <w:highlight w:val="green"/>
        </w:rPr>
        <w:t>crop failure</w:t>
      </w:r>
      <w:r w:rsidRPr="007B3F06">
        <w:rPr>
          <w:rStyle w:val="StyleUnderline"/>
          <w:highlight w:val="green"/>
        </w:rPr>
        <w:t xml:space="preserve"> and</w:t>
      </w:r>
      <w:r>
        <w:rPr>
          <w:rStyle w:val="StyleUnderline"/>
        </w:rPr>
        <w:t xml:space="preserve"> </w:t>
      </w:r>
      <w:r>
        <w:rPr>
          <w:rStyle w:val="Emphasis"/>
        </w:rPr>
        <w:t xml:space="preserve">widespread </w:t>
      </w:r>
      <w:r w:rsidRPr="007B3F06">
        <w:rPr>
          <w:rStyle w:val="Emphasis"/>
          <w:highlight w:val="green"/>
        </w:rPr>
        <w:t>famine</w:t>
      </w:r>
      <w:r>
        <w:rPr>
          <w:sz w:val="16"/>
        </w:rPr>
        <w:t>.</w:t>
      </w:r>
    </w:p>
    <w:p w14:paraId="6052614B" w14:textId="77777777" w:rsidR="007D08A7" w:rsidRDefault="007D08A7" w:rsidP="007D08A7">
      <w:pPr>
        <w:rPr>
          <w:sz w:val="16"/>
        </w:rPr>
      </w:pPr>
      <w:r>
        <w:rPr>
          <w:sz w:val="16"/>
        </w:rPr>
        <w:t>Robcock and Toon summarized their findings, which were based in part on their previous work, in an article in the Bulletin of The Atomic Scientists, </w:t>
      </w:r>
      <w:hyperlink r:id="rId16" w:tgtFrame="_blank" w:history="1">
        <w:r>
          <w:rPr>
            <w:rStyle w:val="Hyperlink"/>
            <w:color w:val="000000"/>
            <w:sz w:val="16"/>
            <w:u w:val="single"/>
          </w:rPr>
          <w:t>writing</w:t>
        </w:r>
      </w:hyperlink>
      <w:r>
        <w:rPr>
          <w:sz w:val="16"/>
        </w:rPr>
        <w:t>:</w:t>
      </w:r>
    </w:p>
    <w:p w14:paraId="536B605F" w14:textId="77777777" w:rsidR="007D08A7" w:rsidRDefault="007D08A7" w:rsidP="007D08A7">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7B3F06">
        <w:rPr>
          <w:rStyle w:val="Emphasis"/>
          <w:highlight w:val="green"/>
        </w:rPr>
        <w:t>50</w:t>
      </w:r>
      <w:r>
        <w:rPr>
          <w:rStyle w:val="Emphasis"/>
        </w:rPr>
        <w:t xml:space="preserve"> Hiroshima-size</w:t>
      </w:r>
      <w:r>
        <w:rPr>
          <w:sz w:val="16"/>
        </w:rPr>
        <w:t xml:space="preserve"> atom </w:t>
      </w:r>
      <w:r w:rsidRPr="007B3F06">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7B3F06">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7" w:tgtFrame="_blank" w:history="1">
        <w:r>
          <w:rPr>
            <w:rStyle w:val="Hyperlink"/>
            <w:color w:val="000000"/>
            <w:sz w:val="16"/>
            <w:u w:val="single"/>
          </w:rPr>
          <w:t xml:space="preserve">Little </w:t>
        </w:r>
        <w:r w:rsidRPr="007B3F06">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7B3F06">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595D0C74" w14:textId="77777777" w:rsidR="007D08A7" w:rsidRDefault="007D08A7" w:rsidP="007D08A7">
      <w:pPr>
        <w:rPr>
          <w:sz w:val="16"/>
        </w:rPr>
      </w:pPr>
      <w:r>
        <w:rPr>
          <w:sz w:val="16"/>
        </w:rPr>
        <w:t>The bomb the United States dropped on Hiroshima Japan, known as </w:t>
      </w:r>
      <w:hyperlink r:id="rId18"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9"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61B3A637" w14:textId="77777777" w:rsidR="007D08A7" w:rsidRDefault="007D08A7" w:rsidP="007D08A7">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3FC7149" w14:textId="77777777" w:rsidR="007D08A7" w:rsidRDefault="007D08A7" w:rsidP="007D08A7">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21"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7B3F06">
        <w:rPr>
          <w:rStyle w:val="Emphasis"/>
          <w:highlight w:val="green"/>
        </w:rPr>
        <w:t>purely regional</w:t>
      </w:r>
      <w:r w:rsidRPr="007B3F06">
        <w:rPr>
          <w:rStyle w:val="StyleUnderline"/>
          <w:highlight w:val="green"/>
        </w:rPr>
        <w:t xml:space="preserve"> conflict</w:t>
      </w:r>
      <w:r>
        <w:rPr>
          <w:rStyle w:val="StyleUnderline"/>
        </w:rPr>
        <w:t xml:space="preserve"> would </w:t>
      </w:r>
      <w:r w:rsidRPr="007B3F06">
        <w:rPr>
          <w:rStyle w:val="StyleUnderline"/>
          <w:highlight w:val="green"/>
        </w:rPr>
        <w:t>result in</w:t>
      </w:r>
      <w:r>
        <w:rPr>
          <w:rStyle w:val="StyleUnderline"/>
        </w:rPr>
        <w:t xml:space="preserve"> "multi-decadal </w:t>
      </w:r>
      <w:r w:rsidRPr="007B3F06">
        <w:rPr>
          <w:rStyle w:val="Emphasis"/>
          <w:highlight w:val="green"/>
        </w:rPr>
        <w:t>global cooling</w:t>
      </w:r>
      <w:r w:rsidRPr="007B3F06">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7B3F06">
        <w:rPr>
          <w:rStyle w:val="Emphasis"/>
          <w:highlight w:val="green"/>
        </w:rPr>
        <w:t>nuclear famine</w:t>
      </w:r>
      <w:r w:rsidRPr="007B3F06">
        <w:rPr>
          <w:rStyle w:val="StyleUnderline"/>
          <w:highlight w:val="green"/>
        </w:rPr>
        <w:t>."</w:t>
      </w:r>
    </w:p>
    <w:p w14:paraId="4692C72D" w14:textId="77777777" w:rsidR="007D08A7" w:rsidRDefault="007D08A7" w:rsidP="007D08A7">
      <w:pPr>
        <w:rPr>
          <w:sz w:val="16"/>
        </w:rPr>
      </w:pPr>
      <w:r>
        <w:rPr>
          <w:sz w:val="16"/>
        </w:rPr>
        <w:t>It is important to note that</w:t>
      </w:r>
      <w:hyperlink r:id="rId22"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7EFD208" w14:textId="77777777" w:rsidR="007D08A7" w:rsidRDefault="007D08A7" w:rsidP="007D08A7">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65937BA" w14:textId="77777777" w:rsidR="007D08A7" w:rsidRDefault="007D08A7" w:rsidP="007D08A7">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7B3F06">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7B3F06">
        <w:rPr>
          <w:rStyle w:val="StyleUnderline"/>
          <w:highlight w:val="green"/>
        </w:rPr>
        <w:t>throw</w:t>
      </w:r>
      <w:r>
        <w:rPr>
          <w:sz w:val="16"/>
        </w:rPr>
        <w:t xml:space="preserve"> hazardous nuclear </w:t>
      </w:r>
      <w:r w:rsidRPr="007B3F06">
        <w:rPr>
          <w:rStyle w:val="StyleUnderline"/>
          <w:highlight w:val="green"/>
        </w:rPr>
        <w:t>fallout </w:t>
      </w:r>
      <w:hyperlink r:id="rId23" w:tgtFrame="_blank" w:history="1">
        <w:r w:rsidRPr="007B3F06">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4" w:anchor="nukemap" w:tgtFrame="_blank" w:history="1">
        <w:r>
          <w:rPr>
            <w:rStyle w:val="Hyperlink"/>
            <w:color w:val="000000"/>
            <w:sz w:val="16"/>
            <w:u w:val="single"/>
          </w:rPr>
          <w:t>far and wide</w:t>
        </w:r>
      </w:hyperlink>
      <w:r>
        <w:rPr>
          <w:sz w:val="16"/>
        </w:rPr>
        <w:t>, causing both near- and short-term health impacts. The various </w:t>
      </w:r>
      <w:hyperlink r:id="rId25" w:tgtFrame="_blank" w:history="1">
        <w:r>
          <w:rPr>
            <w:rStyle w:val="Hyperlink"/>
            <w:color w:val="000000"/>
            <w:sz w:val="16"/>
            <w:u w:val="single"/>
          </w:rPr>
          <w:t>ground zeroes</w:t>
        </w:r>
      </w:hyperlink>
      <w:r>
        <w:rPr>
          <w:sz w:val="16"/>
        </w:rPr>
        <w:t> themselves would be irritated and potentially hazardous for many years to come.</w:t>
      </w:r>
    </w:p>
    <w:p w14:paraId="77BBA499" w14:textId="77777777" w:rsidR="007D08A7" w:rsidRDefault="007D08A7" w:rsidP="007D08A7">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6" w:tgtFrame="_blank" w:history="1">
        <w:r>
          <w:rPr>
            <w:rStyle w:val="Hyperlink"/>
            <w:color w:val="000000"/>
            <w:sz w:val="16"/>
            <w:u w:val="single"/>
          </w:rPr>
          <w:t>melted down and exploded</w:t>
        </w:r>
      </w:hyperlink>
      <w:r>
        <w:rPr>
          <w:sz w:val="16"/>
        </w:rPr>
        <w:t> in 1986, authorities established a 1,000 square mile restricted access "</w:t>
      </w:r>
      <w:hyperlink r:id="rId27" w:tgtFrame="_blank" w:history="1">
        <w:r>
          <w:rPr>
            <w:rStyle w:val="Hyperlink"/>
            <w:color w:val="000000"/>
            <w:sz w:val="16"/>
            <w:u w:val="single"/>
          </w:rPr>
          <w:t>exclusion zone</w:t>
        </w:r>
      </w:hyperlink>
      <w:r>
        <w:rPr>
          <w:sz w:val="16"/>
        </w:rPr>
        <w:t>" that remains in place today. </w:t>
      </w:r>
    </w:p>
    <w:p w14:paraId="74A66D1A" w14:textId="77777777" w:rsidR="007D08A7" w:rsidRDefault="007D08A7" w:rsidP="007D08A7">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7B3F06">
        <w:rPr>
          <w:rStyle w:val="Emphasis"/>
          <w:highlight w:val="green"/>
        </w:rPr>
        <w:t>second-order</w:t>
      </w:r>
      <w:r>
        <w:rPr>
          <w:rStyle w:val="StyleUnderline"/>
        </w:rPr>
        <w:t xml:space="preserve"> "spillover" </w:t>
      </w:r>
      <w:r w:rsidRPr="007B3F06">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7B3F06">
        <w:rPr>
          <w:rStyle w:val="Emphasis"/>
          <w:highlight w:val="green"/>
        </w:rPr>
        <w:t>inflame</w:t>
      </w:r>
      <w:r>
        <w:rPr>
          <w:rStyle w:val="StyleUnderline"/>
        </w:rPr>
        <w:t xml:space="preserve"> existing </w:t>
      </w:r>
      <w:r w:rsidRPr="007B3F06">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8"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2FB47176" w14:textId="77777777" w:rsidR="007D08A7" w:rsidRDefault="007D08A7" w:rsidP="007D08A7">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7B3F06">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9"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38718ED0" w14:textId="77777777" w:rsidR="007D08A7" w:rsidRPr="000A0D07" w:rsidRDefault="007D08A7" w:rsidP="007D08A7">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7809E52" w14:textId="77777777" w:rsidR="007D08A7" w:rsidRPr="000A0D07" w:rsidRDefault="007D08A7" w:rsidP="007D08A7">
      <w:pPr>
        <w:rPr>
          <w:sz w:val="8"/>
          <w:szCs w:val="8"/>
        </w:rPr>
      </w:pPr>
      <w:r w:rsidRPr="000A0D07">
        <w:rPr>
          <w:sz w:val="8"/>
          <w:szCs w:val="8"/>
        </w:rPr>
        <w:t>How great is the risk?</w:t>
      </w:r>
    </w:p>
    <w:p w14:paraId="1C46AB0C" w14:textId="77777777" w:rsidR="007D08A7" w:rsidRPr="000A0D07" w:rsidRDefault="007D08A7" w:rsidP="007D08A7">
      <w:pPr>
        <w:rPr>
          <w:sz w:val="8"/>
          <w:szCs w:val="8"/>
        </w:rPr>
      </w:pPr>
      <w:r w:rsidRPr="000A0D07">
        <w:rPr>
          <w:sz w:val="8"/>
          <w:szCs w:val="8"/>
        </w:rPr>
        <w:t>So far, India and Pakistan have not made any clear indications that the fighting is close to crossing their nuclear thresholds. Pakistan's warnings about the </w:t>
      </w:r>
      <w:hyperlink r:id="rId30" w:tgtFrame="_blank" w:history="1">
        <w:r w:rsidRPr="000A0D07">
          <w:rPr>
            <w:rStyle w:val="Hyperlink"/>
            <w:sz w:val="8"/>
            <w:szCs w:val="8"/>
          </w:rPr>
          <w:t>risks of escalation</w:t>
        </w:r>
      </w:hyperlink>
      <w:r w:rsidRPr="000A0D07">
        <w:rPr>
          <w:sz w:val="8"/>
          <w:szCs w:val="8"/>
        </w:rPr>
        <w:t> seem more calculated to try and prompt India to back down.</w:t>
      </w:r>
    </w:p>
    <w:p w14:paraId="5E1CBD8E" w14:textId="77777777" w:rsidR="007D08A7" w:rsidRPr="000A0D07" w:rsidRDefault="007D08A7" w:rsidP="007D08A7">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FA0D465" w14:textId="77777777" w:rsidR="007D08A7" w:rsidRPr="000A0D07" w:rsidRDefault="007D08A7" w:rsidP="007D08A7">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2800D812" w14:textId="77777777" w:rsidR="007D08A7" w:rsidRPr="000A0D07" w:rsidRDefault="007D08A7" w:rsidP="007D08A7">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36DF8EA" w14:textId="77777777" w:rsidR="007D08A7" w:rsidRDefault="007D08A7" w:rsidP="007D08A7">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7B3F06">
        <w:rPr>
          <w:rStyle w:val="StyleUnderline"/>
          <w:highlight w:val="green"/>
        </w:rPr>
        <w:t xml:space="preserve">threaten </w:t>
      </w:r>
      <w:r w:rsidRPr="007B3F06">
        <w:rPr>
          <w:rStyle w:val="Emphasis"/>
          <w:highlight w:val="green"/>
        </w:rPr>
        <w:t>all of humanity</w:t>
      </w:r>
      <w:r>
        <w:rPr>
          <w:sz w:val="16"/>
        </w:rPr>
        <w:t>.</w:t>
      </w:r>
    </w:p>
    <w:p w14:paraId="7F7C232B" w14:textId="77777777" w:rsidR="004C50CD" w:rsidRDefault="004C50CD" w:rsidP="004C50CD">
      <w:pPr>
        <w:pStyle w:val="Heading3"/>
      </w:pPr>
      <w:r>
        <w:t>1AC---Plan</w:t>
      </w:r>
    </w:p>
    <w:p w14:paraId="585E3389" w14:textId="052EBA98" w:rsidR="004C50CD" w:rsidRDefault="004C50CD" w:rsidP="004C50CD">
      <w:pPr>
        <w:pStyle w:val="Heading4"/>
      </w:pPr>
      <w:r>
        <w:t xml:space="preserve">Resolved: </w:t>
      </w:r>
      <w:r>
        <w:t xml:space="preserve">The </w:t>
      </w:r>
      <w:r w:rsidR="00D8306C">
        <w:t>appropriation</w:t>
      </w:r>
      <w:r>
        <w:t xml:space="preserve"> of </w:t>
      </w:r>
      <w:r w:rsidR="00180391">
        <w:t>outer space</w:t>
      </w:r>
      <w:r>
        <w:t xml:space="preserve"> by private </w:t>
      </w:r>
      <w:r w:rsidR="00D8306C">
        <w:t>mega-constellations</w:t>
      </w:r>
      <w:r>
        <w:t xml:space="preserve"> is unjust</w:t>
      </w:r>
    </w:p>
    <w:p w14:paraId="30EC05FB" w14:textId="77777777" w:rsidR="004C50CD" w:rsidRDefault="004C50CD" w:rsidP="004C50CD"/>
    <w:p w14:paraId="69AE47A5" w14:textId="56E0B435" w:rsidR="004C50CD" w:rsidRPr="00CB31B0" w:rsidRDefault="004C50CD" w:rsidP="004C50CD">
      <w:pPr>
        <w:pStyle w:val="Heading4"/>
      </w:pPr>
      <w:r>
        <w:t>Only the aff can solve.</w:t>
      </w:r>
    </w:p>
    <w:p w14:paraId="5DFF807F" w14:textId="77777777" w:rsidR="004C50CD" w:rsidRDefault="004C50CD" w:rsidP="004C50CD">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2" w:history="1">
        <w:r w:rsidRPr="00D63099">
          <w:rPr>
            <w:rStyle w:val="Hyperlink"/>
          </w:rPr>
          <w:t>https://swfound.org/media/206951/johnson2020_referenceworkentry_thelegalstatusofmegaleoconstel.pdf</w:t>
        </w:r>
      </w:hyperlink>
      <w:r>
        <w:t>] brett</w:t>
      </w:r>
    </w:p>
    <w:bookmarkEnd w:id="2"/>
    <w:p w14:paraId="2DF17622" w14:textId="77777777" w:rsidR="004C50CD" w:rsidRPr="00A56D09" w:rsidRDefault="004C50CD" w:rsidP="004C50CD">
      <w:pPr>
        <w:rPr>
          <w:rStyle w:val="Emphasis"/>
        </w:rPr>
      </w:pPr>
      <w:r w:rsidRPr="00A56D09">
        <w:rPr>
          <w:sz w:val="16"/>
        </w:rPr>
        <w:t xml:space="preserve">Yes, </w:t>
      </w:r>
      <w:r w:rsidRPr="00A56D09">
        <w:rPr>
          <w:rStyle w:val="Emphasis"/>
        </w:rPr>
        <w:t>This Is Impermissible Appropriation</w:t>
      </w:r>
    </w:p>
    <w:p w14:paraId="234DC2B5" w14:textId="77777777" w:rsidR="004C50CD" w:rsidRPr="00A3065E" w:rsidRDefault="004C50CD" w:rsidP="004C50CD">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93350C0" w14:textId="77777777" w:rsidR="004C50CD" w:rsidRPr="00A3065E" w:rsidRDefault="004C50CD" w:rsidP="004C50CD">
      <w:pPr>
        <w:rPr>
          <w:rStyle w:val="Emphasis"/>
        </w:rPr>
      </w:pPr>
      <w:r w:rsidRPr="00A3065E">
        <w:rPr>
          <w:rStyle w:val="Emphasis"/>
        </w:rPr>
        <w:t>Excludes Others</w:t>
      </w:r>
    </w:p>
    <w:p w14:paraId="40ADBC07" w14:textId="77777777" w:rsidR="004C50CD" w:rsidRPr="00A3065E" w:rsidRDefault="004C50CD" w:rsidP="004C50CD">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64133022" w14:textId="77777777" w:rsidR="004C50CD" w:rsidRPr="00A3065E" w:rsidRDefault="004C50CD" w:rsidP="004C50CD">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F2A6F27" w14:textId="77777777" w:rsidR="004C50CD" w:rsidRPr="00A3065E" w:rsidRDefault="004C50CD" w:rsidP="004C50CD">
      <w:pPr>
        <w:rPr>
          <w:sz w:val="16"/>
          <w:szCs w:val="16"/>
        </w:rPr>
      </w:pPr>
      <w:r w:rsidRPr="00A3065E">
        <w:rPr>
          <w:sz w:val="16"/>
          <w:szCs w:val="16"/>
        </w:rPr>
        <w:t>Done Without Coordination</w:t>
      </w:r>
    </w:p>
    <w:p w14:paraId="29F70D1A" w14:textId="77777777" w:rsidR="004C50CD" w:rsidRPr="00A3065E" w:rsidRDefault="004C50CD" w:rsidP="004C50CD">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05BE616F" w14:textId="77777777" w:rsidR="004C50CD" w:rsidRPr="00A3065E" w:rsidRDefault="004C50CD" w:rsidP="004C50CD">
      <w:pPr>
        <w:rPr>
          <w:rStyle w:val="Emphasis"/>
        </w:rPr>
      </w:pPr>
      <w:r w:rsidRPr="00A3065E">
        <w:rPr>
          <w:rStyle w:val="Emphasis"/>
        </w:rPr>
        <w:t>Governments Are Ultimately Implicated</w:t>
      </w:r>
    </w:p>
    <w:p w14:paraId="73ACA1A2" w14:textId="77777777" w:rsidR="004C50CD" w:rsidRPr="00A3065E" w:rsidRDefault="004C50CD" w:rsidP="004C50CD">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40C1BA8A" w14:textId="77777777" w:rsidR="004C50CD" w:rsidRDefault="004C50CD" w:rsidP="004C50CD">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631E0F2E" w14:textId="77777777" w:rsidR="004C50CD" w:rsidRPr="00A3065E" w:rsidRDefault="004C50CD" w:rsidP="004C50CD">
      <w:pPr>
        <w:rPr>
          <w:rStyle w:val="Emphasis"/>
        </w:rPr>
      </w:pPr>
      <w:r w:rsidRPr="00A033F0">
        <w:rPr>
          <w:rStyle w:val="Emphasis"/>
          <w:highlight w:val="green"/>
        </w:rPr>
        <w:t>Long-Term Occupation Constitutes Appropriation</w:t>
      </w:r>
    </w:p>
    <w:p w14:paraId="133949C1" w14:textId="77777777" w:rsidR="004C50CD" w:rsidRPr="00A56D09" w:rsidRDefault="004C50CD" w:rsidP="004C50CD">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17CF3620" w14:textId="77777777" w:rsidR="004C50CD" w:rsidRPr="00A56D09" w:rsidRDefault="004C50CD" w:rsidP="004C50CD">
      <w:pPr>
        <w:rPr>
          <w:rStyle w:val="Emphasis"/>
        </w:rPr>
      </w:pPr>
      <w:r w:rsidRPr="00A56D09">
        <w:rPr>
          <w:rStyle w:val="Emphasis"/>
        </w:rPr>
        <w:t>Prevents Others from Using Space</w:t>
      </w:r>
    </w:p>
    <w:p w14:paraId="035C2845" w14:textId="77777777" w:rsidR="004C50CD" w:rsidRPr="00A56D09" w:rsidRDefault="004C50CD" w:rsidP="004C50CD">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1818CDA" w14:textId="77777777" w:rsidR="004C50CD" w:rsidRPr="00322391" w:rsidRDefault="004C50CD" w:rsidP="004C50CD">
      <w:pPr>
        <w:rPr>
          <w:sz w:val="16"/>
          <w:szCs w:val="16"/>
        </w:rPr>
      </w:pPr>
      <w:r w:rsidRPr="00322391">
        <w:rPr>
          <w:sz w:val="16"/>
          <w:szCs w:val="16"/>
        </w:rPr>
        <w:t>No Due Regard for Others</w:t>
      </w:r>
    </w:p>
    <w:p w14:paraId="620539FF" w14:textId="77777777" w:rsidR="004C50CD" w:rsidRPr="00322391" w:rsidRDefault="004C50CD" w:rsidP="004C50CD">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7D8ECB51" w14:textId="77777777" w:rsidR="004C50CD" w:rsidRPr="00CB31B0" w:rsidRDefault="004C50CD" w:rsidP="004C50CD">
      <w:pPr>
        <w:rPr>
          <w:rStyle w:val="Emphasis"/>
        </w:rPr>
      </w:pPr>
      <w:r w:rsidRPr="00CB31B0">
        <w:rPr>
          <w:rStyle w:val="Emphasis"/>
        </w:rPr>
        <w:t>Harmful Contamination</w:t>
      </w:r>
    </w:p>
    <w:p w14:paraId="6A1AEC5E" w14:textId="77777777" w:rsidR="004C50CD" w:rsidRPr="00322391" w:rsidRDefault="004C50CD" w:rsidP="004C50CD">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25EABB6D" w14:textId="77777777" w:rsidR="004C50CD" w:rsidRPr="00E37DCF" w:rsidRDefault="004C50CD" w:rsidP="004C50CD">
      <w:pPr>
        <w:rPr>
          <w:rStyle w:val="Emphasis"/>
        </w:rPr>
      </w:pPr>
      <w:r w:rsidRPr="00E37DCF">
        <w:rPr>
          <w:rStyle w:val="Emphasis"/>
        </w:rPr>
        <w:t>If This Isn’t Appropriation, Then What Is?</w:t>
      </w:r>
    </w:p>
    <w:p w14:paraId="3924FFF1" w14:textId="77777777" w:rsidR="004C50CD" w:rsidRPr="00E37DCF" w:rsidRDefault="004C50CD" w:rsidP="004C50CD">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5B7B94FE" w14:textId="77777777" w:rsidR="004C50CD" w:rsidRPr="00E37DCF" w:rsidRDefault="004C50CD" w:rsidP="004C50CD">
      <w:pPr>
        <w:rPr>
          <w:rStyle w:val="Emphasis"/>
        </w:rPr>
      </w:pPr>
      <w:r w:rsidRPr="00E37DCF">
        <w:rPr>
          <w:rStyle w:val="Emphasis"/>
        </w:rPr>
        <w:t>Conclusion</w:t>
      </w:r>
    </w:p>
    <w:p w14:paraId="2F0FC950" w14:textId="77777777" w:rsidR="004C50CD" w:rsidRPr="00A01A63" w:rsidRDefault="004C50CD" w:rsidP="004C50CD">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82062B6" w14:textId="77777777" w:rsidR="004C50CD" w:rsidRDefault="004C50CD" w:rsidP="004C50CD"/>
    <w:p w14:paraId="1D77B5B0" w14:textId="55B2361B" w:rsidR="004C50CD" w:rsidRDefault="004C50CD" w:rsidP="004C50CD">
      <w:pPr>
        <w:pStyle w:val="Heading3"/>
      </w:pPr>
      <w:r>
        <w:t>1AC--- Framing</w:t>
      </w:r>
    </w:p>
    <w:p w14:paraId="18BAB5D7" w14:textId="77777777" w:rsidR="004C50CD" w:rsidRPr="00C96BCE" w:rsidRDefault="004C50CD" w:rsidP="004C50CD">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4DDEB007" w14:textId="77777777" w:rsidR="004C50CD" w:rsidRPr="00C96BCE" w:rsidRDefault="004C50CD" w:rsidP="004C50CD">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7313DBD9" w14:textId="77777777" w:rsidR="004C50CD" w:rsidRPr="00C96BCE" w:rsidRDefault="004C50CD" w:rsidP="004C50CD">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overrideable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judgments, we would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30D28EBD" w14:textId="77777777" w:rsidR="004C50CD" w:rsidRPr="004C50CD" w:rsidRDefault="004C50CD" w:rsidP="004C50CD"/>
    <w:p w14:paraId="1481E50D" w14:textId="51C6E0FD" w:rsidR="004C50CD" w:rsidRPr="00C96BCE" w:rsidRDefault="004C50CD" w:rsidP="004C50CD">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Weigh consequences.</w:t>
      </w:r>
    </w:p>
    <w:p w14:paraId="563CDB78" w14:textId="77777777" w:rsidR="004C50CD" w:rsidRPr="00C96BCE" w:rsidRDefault="004C50CD" w:rsidP="004C50CD">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7BC69D3" w14:textId="77777777" w:rsidR="004C50CD" w:rsidRDefault="004C50CD" w:rsidP="004C50CD">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34BEB0" w14:textId="77777777" w:rsidR="004C50CD" w:rsidRPr="0052175B" w:rsidRDefault="004C50CD" w:rsidP="004C50CD"/>
    <w:p w14:paraId="0C84234F" w14:textId="77777777" w:rsidR="004C50CD" w:rsidRPr="00C96BCE" w:rsidRDefault="004C50CD" w:rsidP="004C50CD">
      <w:pPr>
        <w:pStyle w:val="Heading4"/>
        <w:rPr>
          <w:rFonts w:asciiTheme="minorHAnsi" w:hAnsiTheme="minorHAnsi" w:cstheme="minorHAnsi"/>
        </w:rPr>
      </w:pPr>
      <w:r w:rsidRPr="00C96BCE">
        <w:rPr>
          <w:rFonts w:asciiTheme="minorHAnsi" w:hAnsiTheme="minorHAnsi" w:cstheme="minorHAnsi"/>
        </w:rPr>
        <w:t>Prefer:</w:t>
      </w:r>
    </w:p>
    <w:p w14:paraId="444B381C" w14:textId="63FB262D" w:rsidR="004C50CD" w:rsidRPr="00285360" w:rsidRDefault="004C50CD" w:rsidP="004C50CD">
      <w:pPr>
        <w:pStyle w:val="Heading4"/>
      </w:pPr>
      <w:r>
        <w:t xml:space="preserve">1]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14B45CAC" w14:textId="77777777" w:rsidR="004C50CD" w:rsidRDefault="004C50CD" w:rsidP="004C50CD">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4" w:history="1">
        <w:r w:rsidRPr="00507FCF">
          <w:rPr>
            <w:rStyle w:val="Hyperlink"/>
          </w:rPr>
          <w:t>https://sethbaum.com/ac/2016_SpaceEthics.pdf</w:t>
        </w:r>
      </w:hyperlink>
      <w:r>
        <w:t>] brett</w:t>
      </w:r>
    </w:p>
    <w:p w14:paraId="6653E56F" w14:textId="77777777" w:rsidR="004C50CD" w:rsidRPr="0084237F" w:rsidRDefault="004C50CD" w:rsidP="004C50CD">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3B95C0F2" w14:textId="77777777" w:rsidR="004C50CD" w:rsidRPr="0084237F" w:rsidRDefault="004C50CD" w:rsidP="004C50CD">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7B17D3C9" w14:textId="77777777" w:rsidR="004C50CD" w:rsidRPr="0084237F" w:rsidRDefault="004C50CD" w:rsidP="004C50CD">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5C24B7FC" w14:textId="77777777" w:rsidR="004C50CD" w:rsidRPr="0084237F" w:rsidRDefault="004C50CD" w:rsidP="004C50CD">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07B32308" w14:textId="77777777" w:rsidR="004C50CD" w:rsidRPr="0084237F" w:rsidRDefault="004C50CD" w:rsidP="004C50CD">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E538D45" w14:textId="77777777" w:rsidR="004C50CD" w:rsidRDefault="004C50CD" w:rsidP="004C50CD"/>
    <w:p w14:paraId="665F8614" w14:textId="77777777" w:rsidR="004C50CD" w:rsidRDefault="004C50CD" w:rsidP="004C50CD"/>
    <w:p w14:paraId="79A78A66" w14:textId="77777777" w:rsidR="004C50CD" w:rsidRPr="00F81E13" w:rsidRDefault="004C50CD" w:rsidP="004C50CD">
      <w:pPr>
        <w:pStyle w:val="Heading4"/>
        <w:rPr>
          <w:rFonts w:asciiTheme="minorHAnsi" w:hAnsiTheme="minorHAnsi" w:cstheme="minorHAnsi"/>
        </w:rPr>
      </w:pPr>
      <w:r>
        <w:rPr>
          <w:rFonts w:asciiTheme="minorHAnsi" w:hAnsiTheme="minorHAnsi" w:cstheme="minorHAnsi"/>
        </w:rPr>
        <w:t>2]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2B7562CB" w14:textId="77777777" w:rsidR="004C50CD" w:rsidRPr="00F81E13" w:rsidRDefault="004C50CD" w:rsidP="004C50CD">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35"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515BC369" w14:textId="77777777" w:rsidR="004C50CD" w:rsidRDefault="004C50CD" w:rsidP="004C50CD">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8647FCA" w14:textId="77777777" w:rsidR="004C50CD" w:rsidRDefault="004C50CD" w:rsidP="004C50CD"/>
    <w:p w14:paraId="528750C2" w14:textId="77777777" w:rsidR="004C50CD" w:rsidRPr="00F81E13" w:rsidRDefault="004C50CD" w:rsidP="004C50CD">
      <w:pPr>
        <w:pStyle w:val="Heading4"/>
        <w:rPr>
          <w:rFonts w:asciiTheme="minorHAnsi" w:hAnsiTheme="minorHAnsi" w:cstheme="minorHAnsi"/>
        </w:rPr>
      </w:pPr>
      <w:r>
        <w:rPr>
          <w:rFonts w:asciiTheme="minorHAnsi" w:hAnsiTheme="minorHAnsi" w:cstheme="minorHAnsi"/>
        </w:rPr>
        <w:t xml:space="preserve">3] </w:t>
      </w: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2C31FD4B" w14:textId="77777777" w:rsidR="004C50CD" w:rsidRPr="00F81E13" w:rsidRDefault="004C50CD" w:rsidP="004C50CD">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14CEDF6B" w14:textId="77777777" w:rsidR="004C50CD" w:rsidRPr="00F81E13" w:rsidRDefault="004C50CD" w:rsidP="004C50CD">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5F5DD60C"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2DE983D2" w14:textId="77777777" w:rsidR="004C50CD" w:rsidRPr="00F81E13" w:rsidRDefault="004C50CD" w:rsidP="004C50CD">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7272D39F"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A2D6DC7"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7BD93E3C"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Here in the Rajasthan desert people say</w:t>
      </w:r>
    </w:p>
    <w:p w14:paraId="583586EC"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1885E0C8"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30D1259"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785DB4B"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353A827F"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20AD0919" w14:textId="77777777" w:rsidR="004C50CD" w:rsidRPr="00F81E13" w:rsidRDefault="004C50CD" w:rsidP="004C50CD">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942B815" w14:textId="77777777" w:rsidR="004C50CD" w:rsidRPr="00F81E13" w:rsidRDefault="004C50CD" w:rsidP="004C50CD">
      <w:pPr>
        <w:pStyle w:val="Heading4"/>
        <w:rPr>
          <w:rFonts w:asciiTheme="minorHAnsi" w:hAnsiTheme="minorHAnsi" w:cstheme="minorHAnsi"/>
        </w:rPr>
      </w:pPr>
      <w:r>
        <w:rPr>
          <w:rFonts w:asciiTheme="minorHAnsi" w:hAnsiTheme="minorHAnsi" w:cstheme="minorHAnsi"/>
        </w:rPr>
        <w:t xml:space="preserve">4] </w:t>
      </w: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7F9CD9B6" w14:textId="77777777" w:rsidR="004C50CD" w:rsidRPr="00F81E13" w:rsidRDefault="004C50CD" w:rsidP="004C50CD">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3F592463" w14:textId="77777777" w:rsidR="004C50CD" w:rsidRPr="00F81E13" w:rsidRDefault="004C50CD" w:rsidP="004C50CD">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59D5BAD0" w14:textId="77777777" w:rsidR="004C50CD" w:rsidRPr="005A4096" w:rsidRDefault="004C50CD" w:rsidP="004C50CD">
      <w:pPr>
        <w:pStyle w:val="Heading4"/>
      </w:pPr>
      <w:r>
        <w:t xml:space="preserve">5] Futurism in the context of evaluating </w:t>
      </w:r>
      <w:r w:rsidRPr="001379DB">
        <w:rPr>
          <w:u w:val="single"/>
        </w:rPr>
        <w:t>existential risks</w:t>
      </w:r>
      <w:r>
        <w:t xml:space="preserve"> is desirable. </w:t>
      </w:r>
    </w:p>
    <w:p w14:paraId="776C9706" w14:textId="77777777" w:rsidR="004C50CD" w:rsidRDefault="004C50CD" w:rsidP="004C50CD">
      <w:r>
        <w:rPr>
          <w:b/>
          <w:bCs/>
          <w:sz w:val="26"/>
          <w:szCs w:val="26"/>
        </w:rPr>
        <w:t>Stevens ’18</w:t>
      </w:r>
      <w:r>
        <w:t xml:space="preserve"> [Tim; 2018; Senior Lecturer in Global Security at Kings College London; </w:t>
      </w:r>
      <w:r w:rsidRPr="009A6F20">
        <w:rPr>
          <w:i/>
          <w:iCs/>
        </w:rPr>
        <w:t>Millennium: Journal of International Studies</w:t>
      </w:r>
      <w:r>
        <w:t>, “Exeunt Omnes? Survival, Pessimism and Time in the Work of John H. Herz,” p. 283-302]</w:t>
      </w:r>
    </w:p>
    <w:p w14:paraId="1BEABCBD" w14:textId="77777777" w:rsidR="004C50CD" w:rsidRPr="009A6F20" w:rsidRDefault="004C50CD" w:rsidP="004C50CD">
      <w:pPr>
        <w:rPr>
          <w:rStyle w:val="StyleUnderline"/>
        </w:rPr>
      </w:pPr>
      <w:r w:rsidRPr="00F45627">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D82504">
        <w:rPr>
          <w:rStyle w:val="Emphasis"/>
          <w:highlight w:val="green"/>
        </w:rPr>
        <w:t>imagine</w:t>
      </w:r>
      <w:r w:rsidRPr="005A4096">
        <w:rPr>
          <w:rStyle w:val="Emphasis"/>
        </w:rPr>
        <w:t xml:space="preserve"> possible </w:t>
      </w:r>
      <w:r w:rsidRPr="00D82504">
        <w:rPr>
          <w:rStyle w:val="Emphasis"/>
          <w:highlight w:val="green"/>
        </w:rPr>
        <w:t>futures</w:t>
      </w:r>
      <w:r w:rsidRPr="00F45627">
        <w:rPr>
          <w:rStyle w:val="StyleUnderline"/>
        </w:rPr>
        <w:t xml:space="preserve"> aligned </w:t>
      </w:r>
      <w:r w:rsidRPr="00D82504">
        <w:rPr>
          <w:rStyle w:val="StyleUnderline"/>
          <w:highlight w:val="green"/>
        </w:rPr>
        <w:t>with</w:t>
      </w:r>
      <w:r w:rsidRPr="005A4096">
        <w:rPr>
          <w:rStyle w:val="StyleUnderline"/>
        </w:rPr>
        <w:t xml:space="preserve"> the </w:t>
      </w:r>
      <w:r w:rsidRPr="005A4096">
        <w:rPr>
          <w:rStyle w:val="Emphasis"/>
        </w:rPr>
        <w:t xml:space="preserve">survival </w:t>
      </w:r>
      <w:r w:rsidRPr="00D82504">
        <w:rPr>
          <w:rStyle w:val="Emphasis"/>
          <w:highlight w:val="green"/>
        </w:rPr>
        <w:t>ethic</w:t>
      </w:r>
      <w:r w:rsidRPr="00D82504">
        <w:rPr>
          <w:rStyle w:val="StyleUnderline"/>
          <w:highlight w:val="green"/>
        </w:rPr>
        <w:t xml:space="preserve">, whilst at the </w:t>
      </w:r>
      <w:r w:rsidRPr="00D82504">
        <w:rPr>
          <w:rStyle w:val="Emphasis"/>
          <w:highlight w:val="green"/>
        </w:rPr>
        <w:t>same time</w:t>
      </w:r>
      <w:r w:rsidRPr="00D82504">
        <w:rPr>
          <w:rStyle w:val="StyleUnderline"/>
          <w:highlight w:val="green"/>
        </w:rPr>
        <w:t xml:space="preserve"> imagining futures in which </w:t>
      </w:r>
      <w:r w:rsidRPr="00D82504">
        <w:rPr>
          <w:rStyle w:val="Emphasis"/>
          <w:highlight w:val="green"/>
        </w:rPr>
        <w:t>humans become extinct</w:t>
      </w:r>
      <w:r w:rsidRPr="00F45627">
        <w:rPr>
          <w:sz w:val="16"/>
        </w:rPr>
        <w:t xml:space="preserve">. His </w:t>
      </w:r>
      <w:r w:rsidRPr="00D82504">
        <w:rPr>
          <w:rStyle w:val="Emphasis"/>
          <w:highlight w:val="green"/>
        </w:rPr>
        <w:t>pessimism</w:t>
      </w:r>
      <w:r w:rsidRPr="00EF18FA">
        <w:rPr>
          <w:rStyle w:val="StyleUnderline"/>
        </w:rPr>
        <w:t xml:space="preserve"> about the latter </w:t>
      </w:r>
      <w:r w:rsidRPr="00D82504">
        <w:rPr>
          <w:rStyle w:val="Emphasis"/>
          <w:highlight w:val="green"/>
        </w:rPr>
        <w:t>did not preclude</w:t>
      </w:r>
      <w:r w:rsidRPr="00EF18FA">
        <w:rPr>
          <w:rStyle w:val="StyleUnderline"/>
        </w:rPr>
        <w:t xml:space="preserve"> working towards the former.</w:t>
      </w:r>
    </w:p>
    <w:p w14:paraId="1757665F" w14:textId="77777777" w:rsidR="004C50CD" w:rsidRDefault="004C50CD" w:rsidP="004C50CD">
      <w:pPr>
        <w:rPr>
          <w:sz w:val="16"/>
        </w:rPr>
      </w:pPr>
      <w:r w:rsidRPr="00F45627">
        <w:rPr>
          <w:sz w:val="16"/>
        </w:rPr>
        <w:t xml:space="preserve">As Herz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D82504">
        <w:rPr>
          <w:rStyle w:val="StyleUnderline"/>
          <w:highlight w:val="green"/>
        </w:rPr>
        <w:t xml:space="preserve">a </w:t>
      </w:r>
      <w:r w:rsidRPr="00D82504">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D82504">
        <w:rPr>
          <w:rStyle w:val="Emphasis"/>
          <w:highlight w:val="green"/>
        </w:rPr>
        <w:t>effort</w:t>
      </w:r>
      <w:r w:rsidRPr="00D82504">
        <w:rPr>
          <w:rStyle w:val="StyleUnderline"/>
          <w:highlight w:val="green"/>
        </w:rPr>
        <w:t xml:space="preserve"> to address </w:t>
      </w:r>
      <w:r w:rsidRPr="00D82504">
        <w:rPr>
          <w:rStyle w:val="Emphasis"/>
          <w:highlight w:val="green"/>
        </w:rPr>
        <w:t>nuclear</w:t>
      </w:r>
      <w:r w:rsidRPr="00EF18FA">
        <w:rPr>
          <w:rStyle w:val="Emphasis"/>
        </w:rPr>
        <w:t xml:space="preserve"> and environmental </w:t>
      </w:r>
      <w:r w:rsidRPr="00D82504">
        <w:rPr>
          <w:rStyle w:val="Emphasis"/>
          <w:highlight w:val="green"/>
        </w:rPr>
        <w:t>issues</w:t>
      </w:r>
      <w:r w:rsidRPr="00D82504">
        <w:rPr>
          <w:rStyle w:val="StyleUnderline"/>
          <w:highlight w:val="green"/>
        </w:rPr>
        <w:t xml:space="preserve"> and</w:t>
      </w:r>
      <w:r w:rsidRPr="00F45627">
        <w:rPr>
          <w:rStyle w:val="StyleUnderline"/>
        </w:rPr>
        <w:t xml:space="preserve"> to </w:t>
      </w:r>
      <w:r w:rsidRPr="00D82504">
        <w:rPr>
          <w:rStyle w:val="StyleUnderline"/>
          <w:highlight w:val="green"/>
        </w:rPr>
        <w:t>problematize</w:t>
      </w:r>
      <w:r w:rsidRPr="00F45627">
        <w:rPr>
          <w:rStyle w:val="StyleUnderline"/>
        </w:rPr>
        <w:t xml:space="preserve"> notions of security</w:t>
      </w:r>
      <w:r w:rsidRPr="00F45627">
        <w:rPr>
          <w:sz w:val="16"/>
        </w:rPr>
        <w:t xml:space="preserve">, sustainability and survival </w:t>
      </w:r>
      <w:r w:rsidRPr="00F45627">
        <w:rPr>
          <w:rStyle w:val="StyleUnderline"/>
        </w:rPr>
        <w:t xml:space="preserve">in the context of </w:t>
      </w:r>
      <w:r w:rsidRPr="00EF18FA">
        <w:rPr>
          <w:rStyle w:val="Emphasis"/>
        </w:rPr>
        <w:t xml:space="preserve">nuclear </w:t>
      </w:r>
      <w:r w:rsidRPr="00D82504">
        <w:rPr>
          <w:rStyle w:val="Emphasis"/>
          <w:highlight w:val="green"/>
        </w:rPr>
        <w:t>geopolitics</w:t>
      </w:r>
      <w:r w:rsidRPr="00F45627">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0EFEF779" w14:textId="77777777" w:rsidR="004C50CD" w:rsidRDefault="004C50CD" w:rsidP="004C50CD">
      <w:pPr>
        <w:rPr>
          <w:sz w:val="16"/>
        </w:rPr>
      </w:pPr>
      <w:r w:rsidRPr="00F45627">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D82504">
        <w:rPr>
          <w:rStyle w:val="StyleUnderline"/>
          <w:highlight w:val="green"/>
        </w:rPr>
        <w:t xml:space="preserve">The </w:t>
      </w:r>
      <w:r w:rsidRPr="00EF18FA">
        <w:rPr>
          <w:rStyle w:val="Emphasis"/>
        </w:rPr>
        <w:t xml:space="preserve">principal </w:t>
      </w:r>
      <w:r w:rsidRPr="00D82504">
        <w:rPr>
          <w:rStyle w:val="Emphasis"/>
          <w:highlight w:val="green"/>
        </w:rPr>
        <w:t>responsibilities</w:t>
      </w:r>
      <w:r w:rsidRPr="00D82504">
        <w:rPr>
          <w:rStyle w:val="StyleUnderline"/>
          <w:highlight w:val="green"/>
        </w:rPr>
        <w:t xml:space="preserve"> of</w:t>
      </w:r>
      <w:r w:rsidRPr="00F45627">
        <w:rPr>
          <w:sz w:val="16"/>
        </w:rPr>
        <w:t xml:space="preserve"> survival </w:t>
      </w:r>
      <w:r w:rsidRPr="00D82504">
        <w:rPr>
          <w:rStyle w:val="Emphasis"/>
          <w:highlight w:val="green"/>
        </w:rPr>
        <w:t>researchers</w:t>
      </w:r>
      <w:r w:rsidRPr="00D82504">
        <w:rPr>
          <w:rStyle w:val="StyleUnderline"/>
          <w:highlight w:val="green"/>
        </w:rPr>
        <w:t xml:space="preserve"> were two</w:t>
      </w:r>
      <w:r w:rsidRPr="00F45627">
        <w:rPr>
          <w:rStyle w:val="StyleUnderline"/>
        </w:rPr>
        <w:t xml:space="preserve">-fold. One, </w:t>
      </w:r>
      <w:r w:rsidRPr="00D82504">
        <w:rPr>
          <w:rStyle w:val="StyleUnderline"/>
          <w:highlight w:val="green"/>
        </w:rPr>
        <w:t xml:space="preserve">to </w:t>
      </w:r>
      <w:r w:rsidRPr="00D82504">
        <w:rPr>
          <w:rStyle w:val="Emphasis"/>
          <w:highlight w:val="green"/>
        </w:rPr>
        <w:t>raise awareness</w:t>
      </w:r>
      <w:r w:rsidRPr="00D82504">
        <w:rPr>
          <w:rStyle w:val="StyleUnderline"/>
          <w:highlight w:val="green"/>
        </w:rPr>
        <w:t xml:space="preserve"> of survival</w:t>
      </w:r>
      <w:r w:rsidRPr="00F45627">
        <w:rPr>
          <w:rStyle w:val="StyleUnderline"/>
        </w:rPr>
        <w:t xml:space="preserve"> issues </w:t>
      </w:r>
      <w:r w:rsidRPr="00D82504">
        <w:rPr>
          <w:rStyle w:val="StyleUnderline"/>
          <w:highlight w:val="green"/>
        </w:rPr>
        <w:t xml:space="preserve">in the minds of </w:t>
      </w:r>
      <w:r w:rsidRPr="00D82504">
        <w:rPr>
          <w:rStyle w:val="Emphasis"/>
          <w:highlight w:val="green"/>
        </w:rPr>
        <w:t>policy-makers</w:t>
      </w:r>
      <w:r w:rsidRPr="00D82504">
        <w:rPr>
          <w:rStyle w:val="StyleUnderline"/>
          <w:highlight w:val="green"/>
        </w:rPr>
        <w:t xml:space="preserve"> and</w:t>
      </w:r>
      <w:r w:rsidRPr="00EF18FA">
        <w:rPr>
          <w:rStyle w:val="StyleUnderline"/>
        </w:rPr>
        <w:t xml:space="preserve"> the </w:t>
      </w:r>
      <w:r w:rsidRPr="00D82504">
        <w:rPr>
          <w:rStyle w:val="Emphasis"/>
          <w:highlight w:val="green"/>
        </w:rPr>
        <w:t>public</w:t>
      </w:r>
      <w:r w:rsidRPr="00D82504">
        <w:rPr>
          <w:rStyle w:val="StyleUnderline"/>
          <w:highlight w:val="green"/>
        </w:rPr>
        <w:t xml:space="preserve">, and to demonstrate the link between </w:t>
      </w:r>
      <w:r w:rsidRPr="00EF18FA">
        <w:rPr>
          <w:rStyle w:val="Emphasis"/>
        </w:rPr>
        <w:t xml:space="preserve">political </w:t>
      </w:r>
      <w:r w:rsidRPr="00D82504">
        <w:rPr>
          <w:rStyle w:val="Emphasis"/>
          <w:highlight w:val="green"/>
        </w:rPr>
        <w:t>inaction now</w:t>
      </w:r>
      <w:r w:rsidRPr="00D82504">
        <w:rPr>
          <w:rStyle w:val="StyleUnderline"/>
          <w:highlight w:val="green"/>
        </w:rPr>
        <w:t xml:space="preserve"> and </w:t>
      </w:r>
      <w:r w:rsidRPr="00EF18FA">
        <w:rPr>
          <w:rStyle w:val="StyleUnderline"/>
        </w:rPr>
        <w:t xml:space="preserve">its effect on </w:t>
      </w:r>
      <w:r w:rsidRPr="00D82504">
        <w:rPr>
          <w:rStyle w:val="Emphasis"/>
          <w:highlight w:val="green"/>
        </w:rPr>
        <w:t>subsequent</w:t>
      </w:r>
      <w:r w:rsidRPr="00F45627">
        <w:rPr>
          <w:rStyle w:val="Emphasis"/>
        </w:rPr>
        <w:t xml:space="preserve"> human </w:t>
      </w:r>
      <w:r w:rsidRPr="00D82504">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D82504">
        <w:rPr>
          <w:rStyle w:val="Emphasis"/>
          <w:highlight w:val="green"/>
        </w:rPr>
        <w:t>scholars</w:t>
      </w:r>
      <w:r w:rsidRPr="00F45627">
        <w:rPr>
          <w:rStyle w:val="StyleUnderline"/>
        </w:rPr>
        <w:t xml:space="preserve"> to engage in survival issues’</w:t>
      </w:r>
      <w:r w:rsidRPr="00F45627">
        <w:rPr>
          <w:sz w:val="16"/>
        </w:rPr>
        <w:t xml:space="preserve">.72 Herz considered </w:t>
      </w:r>
      <w:r w:rsidRPr="00F45627">
        <w:rPr>
          <w:rStyle w:val="StyleUnderline"/>
        </w:rPr>
        <w:t>IR</w:t>
      </w:r>
      <w:r w:rsidRPr="00F45627">
        <w:rPr>
          <w:sz w:val="16"/>
        </w:rPr>
        <w:t xml:space="preserve"> an essential disciplinary contributor to this endeavour, one that should be promiscuous across the social and natural sciences. It </w:t>
      </w:r>
      <w:r w:rsidRPr="00D82504">
        <w:rPr>
          <w:rStyle w:val="StyleUnderline"/>
          <w:highlight w:val="green"/>
        </w:rPr>
        <w:t xml:space="preserve">should not be afraid to </w:t>
      </w:r>
      <w:r w:rsidRPr="00D82504">
        <w:rPr>
          <w:rStyle w:val="Emphasis"/>
          <w:highlight w:val="green"/>
        </w:rPr>
        <w:t>think the worst</w:t>
      </w:r>
      <w:r w:rsidRPr="00F45627">
        <w:rPr>
          <w:rStyle w:val="StyleUnderline"/>
        </w:rPr>
        <w:t xml:space="preserve">, if the worst is at all possible, </w:t>
      </w:r>
      <w:r w:rsidRPr="00D82504">
        <w:rPr>
          <w:rStyle w:val="StyleUnderline"/>
          <w:highlight w:val="green"/>
        </w:rPr>
        <w:t>and</w:t>
      </w:r>
      <w:r w:rsidRPr="00F45627">
        <w:rPr>
          <w:rStyle w:val="StyleUnderline"/>
        </w:rPr>
        <w:t xml:space="preserve"> to </w:t>
      </w:r>
      <w:r w:rsidRPr="00D82504">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D82504">
        <w:rPr>
          <w:rStyle w:val="Emphasis"/>
          <w:highlight w:val="green"/>
        </w:rPr>
        <w:t>requirements</w:t>
      </w:r>
      <w:r w:rsidRPr="00F45627">
        <w:rPr>
          <w:sz w:val="16"/>
        </w:rPr>
        <w:t xml:space="preserve"> – social, economic, political – </w:t>
      </w:r>
      <w:r w:rsidRPr="00D82504">
        <w:rPr>
          <w:rStyle w:val="StyleUnderline"/>
          <w:highlight w:val="green"/>
        </w:rPr>
        <w:t xml:space="preserve">of ‘a </w:t>
      </w:r>
      <w:r w:rsidRPr="00D82504">
        <w:rPr>
          <w:rStyle w:val="Emphasis"/>
          <w:highlight w:val="green"/>
        </w:rPr>
        <w:t>livable world</w:t>
      </w:r>
      <w:r w:rsidRPr="00D82504">
        <w:rPr>
          <w:rStyle w:val="StyleUnderline"/>
          <w:highlight w:val="green"/>
        </w:rPr>
        <w:t>’</w:t>
      </w:r>
      <w:r w:rsidRPr="00F45627">
        <w:rPr>
          <w:rStyle w:val="StyleUnderline"/>
        </w:rPr>
        <w:t>.</w:t>
      </w:r>
      <w:r w:rsidRPr="00F45627">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66688FD5" w14:textId="77777777" w:rsidR="004C50CD" w:rsidRDefault="004C50CD" w:rsidP="004C50CD">
      <w:pPr>
        <w:rPr>
          <w:sz w:val="16"/>
        </w:rPr>
      </w:pPr>
      <w:r w:rsidRPr="00F45627">
        <w:rPr>
          <w:sz w:val="16"/>
        </w:rPr>
        <w:t>74 Productive pessimism and temporality</w:t>
      </w:r>
    </w:p>
    <w:p w14:paraId="5462C508" w14:textId="77777777" w:rsidR="004C50CD" w:rsidRDefault="004C50CD" w:rsidP="004C50CD">
      <w:pPr>
        <w:rPr>
          <w:sz w:val="16"/>
        </w:rPr>
      </w:pPr>
      <w:r w:rsidRPr="00F45627">
        <w:rPr>
          <w:sz w:val="16"/>
        </w:rPr>
        <w:t xml:space="preserve">In 1976, shortly before he began compiling the ideas that would become Survival Research, Herz wrote: </w:t>
      </w:r>
    </w:p>
    <w:p w14:paraId="6C2D97E6" w14:textId="77777777" w:rsidR="004C50CD" w:rsidRDefault="004C50CD" w:rsidP="004C50CD">
      <w:pPr>
        <w:ind w:firstLine="720"/>
        <w:rPr>
          <w:sz w:val="16"/>
        </w:rPr>
      </w:pPr>
      <w:r w:rsidRPr="00F45627">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2C294426" w14:textId="77777777" w:rsidR="004C50CD" w:rsidRDefault="004C50CD" w:rsidP="004C50CD">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D82504">
        <w:rPr>
          <w:rStyle w:val="StyleUnderline"/>
          <w:highlight w:val="green"/>
        </w:rPr>
        <w:t xml:space="preserve">futurism is </w:t>
      </w:r>
      <w:r w:rsidRPr="00D82504">
        <w:rPr>
          <w:rStyle w:val="Emphasis"/>
          <w:highlight w:val="green"/>
        </w:rPr>
        <w:t>necessary to</w:t>
      </w:r>
      <w:r w:rsidRPr="00F45627">
        <w:rPr>
          <w:rStyle w:val="Emphasis"/>
        </w:rPr>
        <w:t xml:space="preserve"> ensuring human </w:t>
      </w:r>
      <w:r w:rsidRPr="00D82504">
        <w:rPr>
          <w:rStyle w:val="Emphasis"/>
          <w:highlight w:val="green"/>
        </w:rPr>
        <w:t>survival</w:t>
      </w:r>
      <w:r w:rsidRPr="009A6F20">
        <w:rPr>
          <w:sz w:val="16"/>
          <w:szCs w:val="16"/>
        </w:rPr>
        <w:t>. This is Herz the</w:t>
      </w:r>
      <w:r w:rsidRPr="00F45627">
        <w:rPr>
          <w:sz w:val="16"/>
        </w:rPr>
        <w:t xml:space="preserve"> realist declaring a break with conventional realism: Herz is </w:t>
      </w:r>
      <w:r w:rsidRPr="009A6F20">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4628275E" w14:textId="77777777" w:rsidR="004C50CD" w:rsidRPr="008C450E" w:rsidRDefault="004C50CD" w:rsidP="004C50CD">
      <w:pPr>
        <w:rPr>
          <w:sz w:val="16"/>
          <w:szCs w:val="16"/>
        </w:rPr>
      </w:pPr>
      <w:r w:rsidRPr="00F45627">
        <w:rPr>
          <w:sz w:val="16"/>
        </w:rPr>
        <w:t xml:space="preserve"> </w:t>
      </w:r>
      <w:r w:rsidRPr="00D82504">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D82504">
        <w:rPr>
          <w:rStyle w:val="StyleUnderline"/>
          <w:highlight w:val="green"/>
        </w:rPr>
        <w:t xml:space="preserve">future’ was </w:t>
      </w:r>
      <w:r w:rsidRPr="00D82504">
        <w:rPr>
          <w:rStyle w:val="Emphasis"/>
          <w:highlight w:val="green"/>
        </w:rPr>
        <w:t>not</w:t>
      </w:r>
      <w:r w:rsidRPr="00F45627">
        <w:rPr>
          <w:rStyle w:val="StyleUnderline"/>
        </w:rPr>
        <w:t xml:space="preserve">, however, </w:t>
      </w:r>
      <w:r w:rsidRPr="00D82504">
        <w:rPr>
          <w:rStyle w:val="StyleUnderline"/>
          <w:highlight w:val="green"/>
        </w:rPr>
        <w:t>a</w:t>
      </w:r>
      <w:r w:rsidRPr="00F45627">
        <w:rPr>
          <w:rStyle w:val="StyleUnderline"/>
        </w:rPr>
        <w:t xml:space="preserve"> </w:t>
      </w:r>
      <w:r w:rsidRPr="00F45627">
        <w:rPr>
          <w:rStyle w:val="Emphasis"/>
        </w:rPr>
        <w:t xml:space="preserve">simple </w:t>
      </w:r>
      <w:r w:rsidRPr="00D82504">
        <w:rPr>
          <w:rStyle w:val="Emphasis"/>
          <w:highlight w:val="green"/>
        </w:rPr>
        <w:t>liberal view</w:t>
      </w:r>
      <w:r w:rsidRPr="00D82504">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D82504">
        <w:rPr>
          <w:rStyle w:val="Emphasis"/>
          <w:highlight w:val="green"/>
        </w:rPr>
        <w:t>progress</w:t>
      </w:r>
      <w:r w:rsidRPr="008C450E">
        <w:t>’</w:t>
      </w:r>
      <w:r w:rsidRPr="00F45627">
        <w:rPr>
          <w:sz w:val="16"/>
        </w:rPr>
        <w:t>.</w:t>
      </w:r>
      <w:r w:rsidRPr="008C450E">
        <w:rPr>
          <w:rStyle w:val="StyleUnderline"/>
          <w:sz w:val="16"/>
          <w:szCs w:val="16"/>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rPr>
        <w:t>ditions to draw fir</w:t>
      </w:r>
      <w:r w:rsidRPr="008C450E">
        <w:rPr>
          <w:sz w:val="16"/>
          <w:szCs w:val="16"/>
        </w:rPr>
        <w:t>m conclusions about the future course</w:t>
      </w:r>
      <w:r w:rsidRPr="008C450E">
        <w:rPr>
          <w:rStyle w:val="StyleUnderline"/>
          <w:sz w:val="16"/>
          <w:szCs w:val="16"/>
        </w:rPr>
        <w:t xml:space="preserve"> of international politics</w:t>
      </w:r>
      <w:r w:rsidRPr="008C450E">
        <w:rPr>
          <w:sz w:val="16"/>
          <w:szCs w:val="16"/>
        </w:rPr>
        <w:t>.79 Instead, he recognised the contingency, precarity and fragility of international politics, and the ghastly tensions inherent to the structural core of international politics, the security dilemma.</w:t>
      </w:r>
    </w:p>
    <w:p w14:paraId="0D7B1885" w14:textId="77777777" w:rsidR="004C50CD" w:rsidRDefault="004C50CD" w:rsidP="004C50CD">
      <w:pPr>
        <w:rPr>
          <w:sz w:val="16"/>
        </w:rPr>
      </w:pPr>
      <w:r w:rsidRPr="00F45627">
        <w:rPr>
          <w:sz w:val="16"/>
        </w:rPr>
        <w:t xml:space="preserve">80 Herz was uneasy with </w:t>
      </w:r>
      <w:r w:rsidRPr="008C450E">
        <w:rPr>
          <w:rStyle w:val="StyleUnderline"/>
        </w:rPr>
        <w:t xml:space="preserve">both </w:t>
      </w:r>
      <w:r w:rsidRPr="00D82504">
        <w:rPr>
          <w:rStyle w:val="Emphasis"/>
          <w:highlight w:val="green"/>
        </w:rPr>
        <w:t>cyclical</w:t>
      </w:r>
      <w:r w:rsidRPr="008C450E">
        <w:rPr>
          <w:rStyle w:val="StyleUnderline"/>
        </w:rPr>
        <w:t xml:space="preserve"> and </w:t>
      </w:r>
      <w:r w:rsidRPr="008C450E">
        <w:rPr>
          <w:rStyle w:val="Emphasis"/>
        </w:rPr>
        <w:t xml:space="preserve">linear-progressive </w:t>
      </w:r>
      <w:r w:rsidRPr="00D82504">
        <w:rPr>
          <w:rStyle w:val="Emphasis"/>
          <w:highlight w:val="green"/>
        </w:rPr>
        <w:t>ways</w:t>
      </w:r>
      <w:r w:rsidRPr="00D82504">
        <w:rPr>
          <w:rStyle w:val="StyleUnderline"/>
          <w:highlight w:val="green"/>
        </w:rPr>
        <w:t xml:space="preserve"> of perceiving</w:t>
      </w:r>
      <w:r w:rsidRPr="00F45627">
        <w:rPr>
          <w:rStyle w:val="StyleUnderline"/>
        </w:rPr>
        <w:t xml:space="preserve"> historical </w:t>
      </w:r>
      <w:r w:rsidRPr="00D82504">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D82504">
        <w:rPr>
          <w:rStyle w:val="Emphasis"/>
          <w:highlight w:val="green"/>
        </w:rPr>
        <w:t>marginalize</w:t>
      </w:r>
      <w:r w:rsidRPr="008C450E">
        <w:rPr>
          <w:rStyle w:val="Emphasis"/>
        </w:rPr>
        <w:t>s</w:t>
      </w:r>
      <w:r w:rsidRPr="008C450E">
        <w:rPr>
          <w:rStyle w:val="StyleUnderline"/>
        </w:rPr>
        <w:t xml:space="preserve"> </w:t>
      </w:r>
      <w:r w:rsidRPr="00D82504">
        <w:rPr>
          <w:rStyle w:val="StyleUnderline"/>
          <w:highlight w:val="green"/>
        </w:rPr>
        <w:t xml:space="preserve">and </w:t>
      </w:r>
      <w:r w:rsidRPr="00D82504">
        <w:rPr>
          <w:rStyle w:val="Emphasis"/>
          <w:highlight w:val="green"/>
        </w:rPr>
        <w:t>diminishes</w:t>
      </w:r>
      <w:r w:rsidRPr="00F45627">
        <w:rPr>
          <w:rStyle w:val="StyleUnderline"/>
        </w:rPr>
        <w:t xml:space="preserve"> the </w:t>
      </w:r>
      <w:r w:rsidRPr="00D82504">
        <w:rPr>
          <w:rStyle w:val="StyleUnderline"/>
          <w:highlight w:val="green"/>
        </w:rPr>
        <w:t>contingency</w:t>
      </w:r>
      <w:r w:rsidRPr="00F45627">
        <w:rPr>
          <w:rStyle w:val="StyleUnderline"/>
        </w:rPr>
        <w:t xml:space="preserve"> of the social world in and through time, </w:t>
      </w:r>
      <w:r w:rsidRPr="00D82504">
        <w:rPr>
          <w:rStyle w:val="StyleUnderline"/>
          <w:highlight w:val="green"/>
        </w:rPr>
        <w:t xml:space="preserve">and the </w:t>
      </w:r>
      <w:r w:rsidRPr="00D82504">
        <w:rPr>
          <w:rStyle w:val="Emphasis"/>
          <w:highlight w:val="green"/>
        </w:rPr>
        <w:t>agency of</w:t>
      </w:r>
      <w:r w:rsidRPr="00F45627">
        <w:rPr>
          <w:rStyle w:val="Emphasis"/>
        </w:rPr>
        <w:t xml:space="preserve"> political </w:t>
      </w:r>
      <w:r w:rsidRPr="00D82504">
        <w:rPr>
          <w:rStyle w:val="Emphasis"/>
          <w:highlight w:val="green"/>
        </w:rPr>
        <w:t>actors</w:t>
      </w:r>
      <w:r w:rsidRPr="00D82504">
        <w:rPr>
          <w:rStyle w:val="StyleUnderline"/>
          <w:highlight w:val="green"/>
        </w:rPr>
        <w:t xml:space="preserve"> in </w:t>
      </w:r>
      <w:r w:rsidRPr="008C450E">
        <w:rPr>
          <w:rStyle w:val="Emphasis"/>
        </w:rPr>
        <w:t xml:space="preserve">effecting </w:t>
      </w:r>
      <w:r w:rsidRPr="00D82504">
        <w:rPr>
          <w:rStyle w:val="Emphasis"/>
          <w:highlight w:val="green"/>
        </w:rPr>
        <w:t>change</w:t>
      </w:r>
      <w:r w:rsidRPr="00F45627">
        <w:rPr>
          <w:sz w:val="16"/>
        </w:rPr>
        <w:t xml:space="preserve">. Simultaneously, </w:t>
      </w:r>
      <w:r w:rsidRPr="008C450E">
        <w:rPr>
          <w:sz w:val="16"/>
          <w:szCs w:val="16"/>
        </w:rPr>
        <w:t>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F45627">
        <w:rPr>
          <w:sz w:val="16"/>
        </w:rPr>
        <w:t xml:space="preserve">83 Herz would share this anti-deterministic perspective with Carr. Moreover, </w:t>
      </w:r>
      <w:r w:rsidRPr="00F45627">
        <w:rPr>
          <w:rStyle w:val="StyleUnderline"/>
        </w:rPr>
        <w:t xml:space="preserve">the </w:t>
      </w:r>
      <w:r w:rsidRPr="00F45627">
        <w:rPr>
          <w:rStyle w:val="Emphasis"/>
        </w:rPr>
        <w:t xml:space="preserve">possibility of </w:t>
      </w:r>
      <w:r w:rsidRPr="00D82504">
        <w:rPr>
          <w:rStyle w:val="Emphasis"/>
          <w:highlight w:val="green"/>
        </w:rPr>
        <w:t>agency</w:t>
      </w:r>
      <w:r w:rsidRPr="00D82504">
        <w:rPr>
          <w:rStyle w:val="StyleUnderline"/>
          <w:highlight w:val="green"/>
        </w:rPr>
        <w:t xml:space="preserve"> is</w:t>
      </w:r>
      <w:r w:rsidRPr="00F45627">
        <w:rPr>
          <w:rStyle w:val="StyleUnderline"/>
        </w:rPr>
        <w:t xml:space="preserve"> a product of a temporality ‘</w:t>
      </w:r>
      <w:r w:rsidRPr="00D82504">
        <w:rPr>
          <w:rStyle w:val="StyleUnderline"/>
          <w:highlight w:val="green"/>
        </w:rPr>
        <w:t xml:space="preserve">neither </w:t>
      </w:r>
      <w:r w:rsidRPr="00D82504">
        <w:rPr>
          <w:rStyle w:val="Emphasis"/>
          <w:highlight w:val="green"/>
        </w:rPr>
        <w:t>temporally closed</w:t>
      </w:r>
      <w:r w:rsidRPr="00D82504">
        <w:rPr>
          <w:rStyle w:val="StyleUnderline"/>
          <w:highlight w:val="green"/>
        </w:rPr>
        <w:t xml:space="preserve"> nor </w:t>
      </w:r>
      <w:r w:rsidRPr="00D82504">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D82504">
        <w:rPr>
          <w:rStyle w:val="StyleUnderline"/>
          <w:highlight w:val="green"/>
        </w:rPr>
        <w:t xml:space="preserve">it is </w:t>
      </w:r>
      <w:r w:rsidRPr="00D82504">
        <w:rPr>
          <w:rStyle w:val="Emphasis"/>
          <w:highlight w:val="green"/>
        </w:rPr>
        <w:t>rooted in contingency</w:t>
      </w:r>
      <w:r w:rsidRPr="00D82504">
        <w:rPr>
          <w:rStyle w:val="StyleUnderline"/>
          <w:highlight w:val="green"/>
        </w:rPr>
        <w:t>’</w:t>
      </w:r>
      <w:r w:rsidRPr="00F45627">
        <w:rPr>
          <w:sz w:val="16"/>
        </w:rPr>
        <w:t>.</w:t>
      </w:r>
    </w:p>
    <w:p w14:paraId="466851DA" w14:textId="77777777" w:rsidR="004C50CD" w:rsidRDefault="004C50CD" w:rsidP="004C50CD"/>
    <w:p w14:paraId="2B18E021" w14:textId="77777777" w:rsidR="004C50CD" w:rsidRPr="00A314FF" w:rsidRDefault="004C50CD" w:rsidP="004C50CD">
      <w:pPr>
        <w:pStyle w:val="Heading4"/>
      </w:pPr>
      <w:r>
        <w:t xml:space="preserve">6] Debate is </w:t>
      </w:r>
      <w:r>
        <w:rPr>
          <w:u w:val="single"/>
        </w:rPr>
        <w:t>historically valuable</w:t>
      </w:r>
      <w:r>
        <w:t xml:space="preserve"> as a site for </w:t>
      </w:r>
      <w:r>
        <w:rPr>
          <w:u w:val="single"/>
        </w:rPr>
        <w:t>anti-imperial</w:t>
      </w:r>
      <w:r>
        <w:t xml:space="preserve"> advocacy.</w:t>
      </w:r>
    </w:p>
    <w:p w14:paraId="745B13D9" w14:textId="77777777" w:rsidR="004C50CD" w:rsidRDefault="004C50CD" w:rsidP="004C50CD">
      <w:r>
        <w:rPr>
          <w:b/>
          <w:bCs/>
          <w:sz w:val="26"/>
          <w:szCs w:val="26"/>
        </w:rPr>
        <w:t>Iverson ’9</w:t>
      </w:r>
      <w:r>
        <w:t xml:space="preserve"> [Joel; 2009; Associate Professor of Communication at the University of Montana, Ph.D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36" w:history="1">
        <w:r w:rsidRPr="00DC2C80">
          <w:rPr>
            <w:rStyle w:val="Hyperlink"/>
          </w:rPr>
          <w:t>https://debate.uvm.edu/dybvigiverson1000.html</w:t>
        </w:r>
      </w:hyperlink>
      <w:r>
        <w:t>] brett</w:t>
      </w:r>
    </w:p>
    <w:p w14:paraId="65155F12" w14:textId="77777777" w:rsidR="004C50CD" w:rsidRPr="00CC5606" w:rsidRDefault="004C50CD" w:rsidP="004C50CD">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is equivalent to the amount of research required for a Master's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(Matlon and Keele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(Parkinson, Gisler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listserve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37"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7FED1D76" w14:textId="77777777" w:rsidR="004C50CD" w:rsidRDefault="004C50CD" w:rsidP="004C50CD">
      <w:pPr>
        <w:rPr>
          <w:rFonts w:asciiTheme="minorHAnsi" w:hAnsiTheme="minorHAnsi" w:cstheme="minorHAnsi"/>
          <w:sz w:val="12"/>
        </w:rPr>
      </w:pPr>
    </w:p>
    <w:p w14:paraId="0456383B" w14:textId="77777777" w:rsidR="007D08A7" w:rsidRDefault="007D08A7" w:rsidP="007D08A7"/>
    <w:bookmarkEnd w:id="1"/>
    <w:sectPr w:rsidR="007D08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1F6A27"/>
    <w:multiLevelType w:val="hybridMultilevel"/>
    <w:tmpl w:val="F69090A0"/>
    <w:lvl w:ilvl="0" w:tplc="1E4A7A4A">
      <w:start w:val="1"/>
      <w:numFmt w:val="upperLetter"/>
      <w:lvlText w:val="(%1)"/>
      <w:lvlJc w:val="left"/>
      <w:pPr>
        <w:ind w:left="768" w:hanging="408"/>
      </w:pPr>
      <w:rPr>
        <w:rFonts w:ascii="Verdana" w:hAnsi="Verdana" w:hint="default"/>
        <w:color w:val="3333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2027727">
    <w:abstractNumId w:val="10"/>
  </w:num>
  <w:num w:numId="2" w16cid:durableId="271323214">
    <w:abstractNumId w:val="8"/>
  </w:num>
  <w:num w:numId="3" w16cid:durableId="1995181361">
    <w:abstractNumId w:val="7"/>
  </w:num>
  <w:num w:numId="4" w16cid:durableId="343287892">
    <w:abstractNumId w:val="6"/>
  </w:num>
  <w:num w:numId="5" w16cid:durableId="1124813901">
    <w:abstractNumId w:val="5"/>
  </w:num>
  <w:num w:numId="6" w16cid:durableId="1619949614">
    <w:abstractNumId w:val="9"/>
  </w:num>
  <w:num w:numId="7" w16cid:durableId="1799686790">
    <w:abstractNumId w:val="4"/>
  </w:num>
  <w:num w:numId="8" w16cid:durableId="439573975">
    <w:abstractNumId w:val="3"/>
  </w:num>
  <w:num w:numId="9" w16cid:durableId="1221289819">
    <w:abstractNumId w:val="2"/>
  </w:num>
  <w:num w:numId="10" w16cid:durableId="1504054131">
    <w:abstractNumId w:val="1"/>
  </w:num>
  <w:num w:numId="11" w16cid:durableId="658774357">
    <w:abstractNumId w:val="13"/>
  </w:num>
  <w:num w:numId="12" w16cid:durableId="401828741">
    <w:abstractNumId w:val="12"/>
  </w:num>
  <w:num w:numId="13" w16cid:durableId="229584269">
    <w:abstractNumId w:val="0"/>
  </w:num>
  <w:num w:numId="14" w16cid:durableId="835345959">
    <w:abstractNumId w:val="15"/>
  </w:num>
  <w:num w:numId="15" w16cid:durableId="925113796">
    <w:abstractNumId w:val="16"/>
  </w:num>
  <w:num w:numId="16" w16cid:durableId="572858379">
    <w:abstractNumId w:val="14"/>
  </w:num>
  <w:num w:numId="17" w16cid:durableId="2044745323">
    <w:abstractNumId w:val="17"/>
  </w:num>
  <w:num w:numId="18" w16cid:durableId="2531253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08A7"/>
    <w:rsid w:val="000139A3"/>
    <w:rsid w:val="00100833"/>
    <w:rsid w:val="00104529"/>
    <w:rsid w:val="00105942"/>
    <w:rsid w:val="00107396"/>
    <w:rsid w:val="00144A4C"/>
    <w:rsid w:val="00176AB0"/>
    <w:rsid w:val="00177B7D"/>
    <w:rsid w:val="00180391"/>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50CD"/>
    <w:rsid w:val="004C60E8"/>
    <w:rsid w:val="004C64F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08A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4"/>
    <w:rsid w:val="00B33C6D"/>
    <w:rsid w:val="00B4508F"/>
    <w:rsid w:val="00B55AD5"/>
    <w:rsid w:val="00B8057C"/>
    <w:rsid w:val="00BD6238"/>
    <w:rsid w:val="00BF593B"/>
    <w:rsid w:val="00BF773A"/>
    <w:rsid w:val="00BF7E81"/>
    <w:rsid w:val="00C13773"/>
    <w:rsid w:val="00C17CC8"/>
    <w:rsid w:val="00C55F5A"/>
    <w:rsid w:val="00C83417"/>
    <w:rsid w:val="00C92141"/>
    <w:rsid w:val="00C9604F"/>
    <w:rsid w:val="00CA19AA"/>
    <w:rsid w:val="00CC5298"/>
    <w:rsid w:val="00CD736E"/>
    <w:rsid w:val="00CD798D"/>
    <w:rsid w:val="00CE161E"/>
    <w:rsid w:val="00CF59A8"/>
    <w:rsid w:val="00D325A9"/>
    <w:rsid w:val="00D36A8A"/>
    <w:rsid w:val="00D61409"/>
    <w:rsid w:val="00D6691E"/>
    <w:rsid w:val="00D71170"/>
    <w:rsid w:val="00D8306C"/>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73166"/>
  <w15:chartTrackingRefBased/>
  <w15:docId w15:val="{6BD680B3-89F4-43E5-A108-C908529BD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306C"/>
    <w:rPr>
      <w:rFonts w:ascii="Calibri" w:hAnsi="Calibri"/>
    </w:rPr>
  </w:style>
  <w:style w:type="paragraph" w:styleId="Heading1">
    <w:name w:val="heading 1"/>
    <w:aliases w:val="Pocket"/>
    <w:basedOn w:val="Normal"/>
    <w:next w:val="Normal"/>
    <w:link w:val="Heading1Char"/>
    <w:qFormat/>
    <w:rsid w:val="00D830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30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D830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D830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30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306C"/>
  </w:style>
  <w:style w:type="character" w:customStyle="1" w:styleId="Heading1Char">
    <w:name w:val="Heading 1 Char"/>
    <w:aliases w:val="Pocket Char"/>
    <w:basedOn w:val="DefaultParagraphFont"/>
    <w:link w:val="Heading1"/>
    <w:rsid w:val="00D830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306C"/>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D8306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D8306C"/>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D830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306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6"/>
    <w:qFormat/>
    <w:rsid w:val="00D8306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D8306C"/>
    <w:rPr>
      <w:color w:val="auto"/>
      <w:u w:val="none"/>
    </w:rPr>
  </w:style>
  <w:style w:type="character" w:styleId="FollowedHyperlink">
    <w:name w:val="FollowedHyperlink"/>
    <w:basedOn w:val="DefaultParagraphFont"/>
    <w:uiPriority w:val="99"/>
    <w:semiHidden/>
    <w:unhideWhenUsed/>
    <w:rsid w:val="00D8306C"/>
    <w:rPr>
      <w:color w:val="auto"/>
      <w:u w:val="none"/>
    </w:rPr>
  </w:style>
  <w:style w:type="paragraph" w:customStyle="1" w:styleId="Emphasis1">
    <w:name w:val="Emphasis1"/>
    <w:basedOn w:val="Normal"/>
    <w:link w:val="Emphasis"/>
    <w:uiPriority w:val="7"/>
    <w:qFormat/>
    <w:rsid w:val="007D08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D08A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4C50CD"/>
    <w:rPr>
      <w:color w:val="605E5C"/>
      <w:shd w:val="clear" w:color="auto" w:fill="E1DFDD"/>
    </w:rPr>
  </w:style>
  <w:style w:type="paragraph" w:customStyle="1" w:styleId="textbold">
    <w:name w:val="text bold"/>
    <w:basedOn w:val="Normal"/>
    <w:uiPriority w:val="7"/>
    <w:qFormat/>
    <w:rsid w:val="004C50CD"/>
    <w:pPr>
      <w:widowControl w:val="0"/>
      <w:spacing w:line="240" w:lineRule="auto"/>
      <w:ind w:left="720"/>
      <w:jc w:val="both"/>
    </w:pPr>
    <w:rPr>
      <w:b/>
      <w:iCs/>
      <w:u w:val="single"/>
    </w:rPr>
  </w:style>
  <w:style w:type="character" w:customStyle="1" w:styleId="underline">
    <w:name w:val="underline"/>
    <w:basedOn w:val="DefaultParagraphFont"/>
    <w:qFormat/>
    <w:rsid w:val="004C50CD"/>
    <w:rPr>
      <w:u w:val="single"/>
    </w:rPr>
  </w:style>
  <w:style w:type="paragraph" w:styleId="DocumentMap">
    <w:name w:val="Document Map"/>
    <w:basedOn w:val="Normal"/>
    <w:link w:val="DocumentMapChar"/>
    <w:uiPriority w:val="99"/>
    <w:semiHidden/>
    <w:unhideWhenUsed/>
    <w:rsid w:val="004C50C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C50CD"/>
    <w:rPr>
      <w:rFonts w:ascii="Lucida Grande" w:hAnsi="Lucida Grande" w:cs="Lucida Grande"/>
    </w:rPr>
  </w:style>
  <w:style w:type="character" w:customStyle="1" w:styleId="namedate">
    <w:name w:val="name+date"/>
    <w:basedOn w:val="DefaultParagraphFont"/>
    <w:uiPriority w:val="1"/>
    <w:qFormat/>
    <w:rsid w:val="004C50CD"/>
    <w:rPr>
      <w:b/>
      <w:sz w:val="26"/>
      <w:u w:val="none"/>
    </w:rPr>
  </w:style>
  <w:style w:type="paragraph" w:customStyle="1" w:styleId="analytics">
    <w:name w:val="analytics"/>
    <w:basedOn w:val="Normal"/>
    <w:next w:val="Normal"/>
    <w:qFormat/>
    <w:rsid w:val="004C50CD"/>
    <w:rPr>
      <w:b/>
      <w:color w:val="000000" w:themeColor="text1"/>
      <w:sz w:val="26"/>
    </w:rPr>
  </w:style>
  <w:style w:type="paragraph" w:styleId="BlockText">
    <w:name w:val="Block Text"/>
    <w:basedOn w:val="Normal"/>
    <w:uiPriority w:val="99"/>
    <w:semiHidden/>
    <w:unhideWhenUsed/>
    <w:rsid w:val="004C50C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99"/>
    <w:qFormat/>
    <w:rsid w:val="004C50CD"/>
    <w:pPr>
      <w:ind w:left="720"/>
      <w:contextualSpacing/>
    </w:pPr>
  </w:style>
  <w:style w:type="paragraph" w:customStyle="1" w:styleId="Analytics0">
    <w:name w:val="Analytics"/>
    <w:next w:val="NormalWeb"/>
    <w:link w:val="AnalyticsChar"/>
    <w:uiPriority w:val="4"/>
    <w:qFormat/>
    <w:rsid w:val="004C50C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C50CD"/>
    <w:rPr>
      <w:rFonts w:ascii="Calibri" w:eastAsiaTheme="majorEastAsia" w:hAnsi="Calibri" w:cstheme="majorBidi"/>
      <w:b/>
      <w:iCs/>
      <w:sz w:val="26"/>
      <w:szCs w:val="28"/>
    </w:rPr>
  </w:style>
  <w:style w:type="paragraph" w:styleId="NormalWeb">
    <w:name w:val="Normal (Web)"/>
    <w:basedOn w:val="Normal"/>
    <w:uiPriority w:val="99"/>
    <w:semiHidden/>
    <w:unhideWhenUsed/>
    <w:rsid w:val="004C50CD"/>
    <w:rPr>
      <w:rFonts w:ascii="Times New Roman" w:hAnsi="Times New Roman" w:cs="Times New Roman"/>
      <w:sz w:val="24"/>
      <w:szCs w:val="24"/>
    </w:rPr>
  </w:style>
  <w:style w:type="character" w:customStyle="1" w:styleId="m5577519854659992616gmail-styleunderline">
    <w:name w:val="m_5577519854659992616gmail-styleunderline"/>
    <w:basedOn w:val="DefaultParagraphFont"/>
    <w:rsid w:val="004C5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ncbi.nlm.nih.gov/pmc/articles/PMC6446569/"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s://www.tandfonline.com/doi/full/10.1080/00963402.2021.2020988"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swfound.org/media/206951/johnson2020_referenceworkentry_thelegalstatusofmegaleoconstel.pdf" TargetMode="External"/><Relationship Id="rId37" Type="http://schemas.openxmlformats.org/officeDocument/2006/relationships/hyperlink" Target="http://www.bethel.edu/Majors/Communication/npda/faq2.html" TargetMode="External"/><Relationship Id="rId5" Type="http://schemas.openxmlformats.org/officeDocument/2006/relationships/webSettings" Target="webSettings.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debate.uvm.edu/dybvigiverson1000.html" TargetMode="External"/><Relationship Id="rId10" Type="http://schemas.openxmlformats.org/officeDocument/2006/relationships/hyperlink" Target="https://www.baen.com/living_without_satellite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settings" Target="settings.xml"/><Relationship Id="rId9" Type="http://schemas.openxmlformats.org/officeDocument/2006/relationships/hyperlink" Target="https://www.sciencealert.com/space-junk-accidents-could-trigger-armed-conflict-expert-warn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80000hours.org/articles/extinction-risk/" TargetMode="External"/><Relationship Id="rId8" Type="http://schemas.openxmlformats.org/officeDocument/2006/relationships/hyperlink" Target="https://asherkaye.medium.com/kessler-syndrome-what-happens-when-satellites-collide-1b571ca3c47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26</Pages>
  <Words>25120</Words>
  <Characters>143185</Characters>
  <Application>Microsoft Office Word</Application>
  <DocSecurity>0</DocSecurity>
  <Lines>1193</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5</cp:revision>
  <dcterms:created xsi:type="dcterms:W3CDTF">2022-04-23T20:10:00Z</dcterms:created>
  <dcterms:modified xsi:type="dcterms:W3CDTF">2022-04-23T22:18:00Z</dcterms:modified>
</cp:coreProperties>
</file>