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F852" w14:textId="77777777" w:rsidR="009F70F1" w:rsidRDefault="009F70F1" w:rsidP="009F70F1">
      <w:pPr>
        <w:pStyle w:val="Heading2"/>
      </w:pPr>
      <w:r>
        <w:t>1</w:t>
      </w:r>
    </w:p>
    <w:p w14:paraId="57EE3C27" w14:textId="77777777" w:rsidR="009F70F1" w:rsidRPr="003E4C5A" w:rsidRDefault="009F70F1" w:rsidP="009F70F1">
      <w:pPr>
        <w:pStyle w:val="Heading4"/>
        <w:rPr>
          <w:rFonts w:cs="Arial"/>
        </w:rPr>
      </w:pPr>
      <w:r w:rsidRPr="003E4C5A">
        <w:rPr>
          <w:rFonts w:cs="Arial"/>
        </w:rPr>
        <w:t>Our interpretation is that the resolution should determine the division of affirmative and negative ground.</w:t>
      </w:r>
    </w:p>
    <w:p w14:paraId="69868041" w14:textId="77777777" w:rsidR="009F70F1" w:rsidRPr="006E7C42" w:rsidRDefault="009F70F1" w:rsidP="009F70F1">
      <w:r>
        <w:t xml:space="preserve"> </w:t>
      </w:r>
    </w:p>
    <w:p w14:paraId="67F32084" w14:textId="77777777" w:rsidR="009F70F1" w:rsidRPr="00CD4BD4" w:rsidRDefault="009F70F1" w:rsidP="009F70F1">
      <w:pPr>
        <w:pStyle w:val="Heading4"/>
      </w:pPr>
      <w:r w:rsidRPr="00CD4BD4">
        <w:t>“Resolved” means enactment of a law.</w:t>
      </w:r>
    </w:p>
    <w:p w14:paraId="75335F29" w14:textId="77777777" w:rsidR="009F70F1" w:rsidRPr="005343FC" w:rsidRDefault="009F70F1" w:rsidP="009F70F1">
      <w:r w:rsidRPr="005343FC">
        <w:rPr>
          <w:rStyle w:val="Heading4Char"/>
        </w:rPr>
        <w:t xml:space="preserve">Words and Phrases 64 </w:t>
      </w:r>
      <w:r w:rsidRPr="005343FC">
        <w:t>Words and Phrases Permanent Edition (Multi-volume set of judicial definitions). “Resolved”. 1964.</w:t>
      </w:r>
    </w:p>
    <w:p w14:paraId="4ED6A7B9" w14:textId="77777777" w:rsidR="009F70F1" w:rsidRDefault="009F70F1" w:rsidP="009F70F1">
      <w:pPr>
        <w:rPr>
          <w:b/>
          <w:sz w:val="26"/>
          <w:szCs w:val="26"/>
          <w:u w:val="single"/>
        </w:rPr>
      </w:pPr>
      <w:r w:rsidRPr="005343FC">
        <w:rPr>
          <w:szCs w:val="26"/>
        </w:rPr>
        <w:t xml:space="preserve">Definition of the word </w:t>
      </w:r>
      <w:r w:rsidRPr="005343FC">
        <w:rPr>
          <w:b/>
          <w:sz w:val="26"/>
          <w:szCs w:val="26"/>
          <w:u w:val="single"/>
        </w:rPr>
        <w:t>“</w:t>
      </w:r>
      <w:r w:rsidRPr="00205403">
        <w:rPr>
          <w:b/>
          <w:sz w:val="26"/>
          <w:szCs w:val="26"/>
          <w:highlight w:val="cyan"/>
          <w:u w:val="single"/>
        </w:rPr>
        <w:t>resolve</w:t>
      </w:r>
      <w:r w:rsidRPr="005343FC">
        <w:rPr>
          <w:b/>
          <w:sz w:val="26"/>
          <w:szCs w:val="26"/>
          <w:u w:val="single"/>
        </w:rPr>
        <w:t>,”</w:t>
      </w:r>
      <w:r w:rsidRPr="005343FC">
        <w:rPr>
          <w:szCs w:val="26"/>
        </w:rPr>
        <w:t xml:space="preserve"> given by Webster is “to express an opinion or determination by resolution or vote; as ‘it was resolved by the legislature;” It </w:t>
      </w:r>
      <w:r w:rsidRPr="00205403">
        <w:rPr>
          <w:b/>
          <w:sz w:val="26"/>
          <w:szCs w:val="26"/>
          <w:highlight w:val="cyan"/>
          <w:u w:val="single"/>
        </w:rPr>
        <w:t>is</w:t>
      </w:r>
      <w:r w:rsidRPr="005343FC">
        <w:rPr>
          <w:szCs w:val="26"/>
        </w:rPr>
        <w:t xml:space="preserve"> of </w:t>
      </w:r>
      <w:r w:rsidRPr="00205403">
        <w:rPr>
          <w:b/>
          <w:sz w:val="26"/>
          <w:szCs w:val="26"/>
          <w:highlight w:val="cyan"/>
          <w:u w:val="single"/>
        </w:rPr>
        <w:t>similar</w:t>
      </w:r>
      <w:r w:rsidRPr="005343FC">
        <w:rPr>
          <w:szCs w:val="26"/>
        </w:rPr>
        <w:t xml:space="preserve"> force </w:t>
      </w:r>
      <w:r w:rsidRPr="00205403">
        <w:rPr>
          <w:b/>
          <w:sz w:val="26"/>
          <w:szCs w:val="26"/>
          <w:highlight w:val="cyan"/>
          <w:u w:val="single"/>
        </w:rPr>
        <w:t xml:space="preserve">to </w:t>
      </w:r>
      <w:r w:rsidRPr="00A0000D">
        <w:rPr>
          <w:b/>
          <w:sz w:val="26"/>
          <w:szCs w:val="26"/>
          <w:u w:val="single"/>
        </w:rPr>
        <w:t xml:space="preserve">the word </w:t>
      </w:r>
      <w:r w:rsidRPr="00205403">
        <w:rPr>
          <w:b/>
          <w:sz w:val="26"/>
          <w:szCs w:val="26"/>
          <w:highlight w:val="cyan"/>
          <w:u w:val="single"/>
        </w:rPr>
        <w:t>“enact</w:t>
      </w:r>
      <w:r w:rsidRPr="005343FC">
        <w:rPr>
          <w:b/>
          <w:sz w:val="26"/>
          <w:szCs w:val="26"/>
          <w:u w:val="single"/>
        </w:rPr>
        <w:t>,”</w:t>
      </w:r>
      <w:r w:rsidRPr="005343FC">
        <w:rPr>
          <w:szCs w:val="26"/>
        </w:rPr>
        <w:t xml:space="preserve"> which is defined by Bouvier as </w:t>
      </w:r>
      <w:r w:rsidRPr="00205403">
        <w:rPr>
          <w:b/>
          <w:sz w:val="26"/>
          <w:szCs w:val="26"/>
          <w:highlight w:val="cyan"/>
          <w:u w:val="single"/>
        </w:rPr>
        <w:t>meaning “to establish by law”.</w:t>
      </w:r>
    </w:p>
    <w:p w14:paraId="1BED398E" w14:textId="77777777" w:rsidR="009F70F1" w:rsidRDefault="009F70F1" w:rsidP="009F70F1"/>
    <w:p w14:paraId="76C5ABCA" w14:textId="77777777" w:rsidR="009F70F1" w:rsidRDefault="009F70F1" w:rsidP="009F70F1">
      <w:pPr>
        <w:pStyle w:val="Heading4"/>
      </w:pPr>
      <w:r>
        <w:t>Reduce means to diminish in size</w:t>
      </w:r>
    </w:p>
    <w:p w14:paraId="185C4EDC" w14:textId="77777777" w:rsidR="009F70F1" w:rsidRPr="00A13513" w:rsidRDefault="009F70F1" w:rsidP="009F70F1">
      <w:r w:rsidRPr="00A13513">
        <w:rPr>
          <w:rStyle w:val="Style13ptBold"/>
        </w:rPr>
        <w:t>Michigan District Court 11</w:t>
      </w:r>
      <w:r>
        <w:t xml:space="preserve"> “SAGINAW OFFICE SERVICE, INC., Plaintiff, v. BANK OF AMERICA, N.A., Defendant. Civil Action No. 09-CV-13889 UNITED STATES DISTRICT COURT FOR THE EASTERN DISTRICT OF MICHIGAN, SOUTHERN DIVISION,” Lexis</w:t>
      </w:r>
    </w:p>
    <w:p w14:paraId="284A05BF" w14:textId="77777777" w:rsidR="009F70F1" w:rsidRDefault="009F70F1" w:rsidP="009F70F1">
      <w:pPr>
        <w:rPr>
          <w:rStyle w:val="StyleUnderline"/>
        </w:rPr>
      </w:pPr>
      <w:r w:rsidRPr="0081412D">
        <w:rPr>
          <w:rStyle w:val="StyleUnderline"/>
        </w:rPr>
        <w:t>In determining whether the words "reduce" and "adjust" are ambiguous, the Court is directed to consider the ordinary meanings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w:t>
      </w:r>
      <w:proofErr w:type="gramStart"/>
      <w:r w:rsidRPr="0081412D">
        <w:rPr>
          <w:sz w:val="14"/>
        </w:rPr>
        <w:t>fairly broad</w:t>
      </w:r>
      <w:proofErr w:type="gramEnd"/>
      <w:r w:rsidRPr="0081412D">
        <w:rPr>
          <w:sz w:val="14"/>
        </w:rPr>
        <w:t xml:space="preserve"> definition, which may be subject to, alternatively, narrower or more expansive scope. </w:t>
      </w:r>
      <w:r w:rsidRPr="0081412D">
        <w:rPr>
          <w:rStyle w:val="StyleUnderline"/>
        </w:rPr>
        <w:t xml:space="preserve">To say </w:t>
      </w:r>
      <w:r w:rsidRPr="0081412D">
        <w:rPr>
          <w:sz w:val="14"/>
        </w:rPr>
        <w:t xml:space="preserve">that the </w:t>
      </w:r>
      <w:r w:rsidRPr="0039451B">
        <w:rPr>
          <w:rStyle w:val="StyleUnderline"/>
          <w:highlight w:val="green"/>
        </w:rPr>
        <w:t>complete elimination</w:t>
      </w:r>
      <w:r w:rsidRPr="0081412D">
        <w:rPr>
          <w:rStyle w:val="StyleUnderline"/>
        </w:rPr>
        <w:t xml:space="preserve"> </w:t>
      </w:r>
      <w:r w:rsidRPr="0081412D">
        <w:rPr>
          <w:sz w:val="14"/>
        </w:rPr>
        <w:t xml:space="preserve">of a schedule brings it to a more satisfactory </w:t>
      </w:r>
      <w:r w:rsidRPr="00B430BE">
        <w:rPr>
          <w:sz w:val="14"/>
        </w:rPr>
        <w:t>state</w:t>
      </w:r>
      <w:r w:rsidRPr="0081412D">
        <w:rPr>
          <w:sz w:val="14"/>
        </w:rPr>
        <w:t xml:space="preserve"> </w:t>
      </w:r>
      <w:r w:rsidRPr="0039451B">
        <w:rPr>
          <w:rStyle w:val="StyleUnderline"/>
          <w:highlight w:val="green"/>
        </w:rPr>
        <w:t>is</w:t>
      </w:r>
      <w:r w:rsidRPr="0081412D">
        <w:rPr>
          <w:rStyle w:val="StyleUnderline"/>
        </w:rPr>
        <w:t xml:space="preserve"> </w:t>
      </w:r>
      <w:r w:rsidRPr="00B430BE">
        <w:rPr>
          <w:rStyle w:val="StyleUnderline"/>
        </w:rPr>
        <w:t>undoubtedly</w:t>
      </w:r>
      <w:r w:rsidRPr="0081412D">
        <w:rPr>
          <w:rStyle w:val="StyleUnderline"/>
        </w:rPr>
        <w:t xml:space="preserve"> </w:t>
      </w:r>
      <w:r w:rsidRPr="0039451B">
        <w:rPr>
          <w:rStyle w:val="StyleUnderline"/>
          <w:highlight w:val="green"/>
        </w:rPr>
        <w:t>an expansive</w:t>
      </w:r>
      <w:r w:rsidRPr="0081412D">
        <w:rPr>
          <w:rStyle w:val="StyleUnderline"/>
        </w:rPr>
        <w:t xml:space="preser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 xml:space="preserve">it cannot unambiguously be said that the sense in which the parties used these [*12] terms </w:t>
      </w:r>
      <w:proofErr w:type="gramStart"/>
      <w:r w:rsidRPr="0081412D">
        <w:rPr>
          <w:rStyle w:val="StyleUnderline"/>
        </w:rPr>
        <w:t>embraces</w:t>
      </w:r>
      <w:proofErr w:type="gramEnd"/>
      <w:r w:rsidRPr="0081412D">
        <w:rPr>
          <w:rStyle w:val="StyleUnderline"/>
        </w:rPr>
        <w:t xml:space="preserve"> the Bank's more expansive definition</w:t>
      </w:r>
      <w:r w:rsidRPr="0081412D">
        <w:rPr>
          <w:sz w:val="14"/>
        </w:rPr>
        <w:t xml:space="preserve">. Likewise, </w:t>
      </w:r>
      <w:r w:rsidRPr="0081412D">
        <w:rPr>
          <w:rStyle w:val="StyleUnderline"/>
        </w:rPr>
        <w:t>"</w:t>
      </w:r>
      <w:r w:rsidRPr="0039451B">
        <w:rPr>
          <w:rStyle w:val="StyleUnderline"/>
          <w:highlight w:val="green"/>
        </w:rPr>
        <w:t>reduce" means "to diminish in size, amount, extent, or number,</w:t>
      </w:r>
      <w:r w:rsidRPr="0081412D">
        <w:rPr>
          <w:rStyle w:val="StyleUnderline"/>
        </w:rPr>
        <w:t>"</w:t>
      </w:r>
      <w:r w:rsidRPr="0081412D">
        <w:rPr>
          <w:sz w:val="14"/>
        </w:rPr>
        <w:t xml:space="preserve"> Webster's, at 1905, </w:t>
      </w:r>
      <w:r w:rsidRPr="0081412D">
        <w:rPr>
          <w:rStyle w:val="StyleUnderline"/>
        </w:rPr>
        <w:t>but the term does not</w:t>
      </w:r>
      <w:r w:rsidRPr="0081412D">
        <w:rPr>
          <w:sz w:val="14"/>
        </w:rPr>
        <w:t xml:space="preserve">, in the context of the TSA, </w:t>
      </w:r>
      <w:r w:rsidRPr="0081412D">
        <w:rPr>
          <w:rStyle w:val="StyleUnderline"/>
        </w:rPr>
        <w:t>unambiguously embody an expansive scope that views complete deletion as a subset of diminution.</w:t>
      </w:r>
    </w:p>
    <w:p w14:paraId="3ACB303A" w14:textId="77777777" w:rsidR="009F70F1" w:rsidRDefault="009F70F1" w:rsidP="009F70F1">
      <w:pPr>
        <w:pStyle w:val="Heading4"/>
      </w:pPr>
      <w:r>
        <w:t>Medicine refers to a substance used in the treatment of disease</w:t>
      </w:r>
    </w:p>
    <w:p w14:paraId="2005F19F" w14:textId="77777777" w:rsidR="009F70F1" w:rsidRDefault="009F70F1" w:rsidP="009F70F1">
      <w:r>
        <w:rPr>
          <w:rStyle w:val="Style13ptBold"/>
        </w:rPr>
        <w:t xml:space="preserve">Merriam Webster ND </w:t>
      </w:r>
      <w:r>
        <w:t xml:space="preserve">[“Medicine.” Merriam-Webster.com Dictionary, Merriam-Webster, </w:t>
      </w:r>
      <w:r w:rsidRPr="003961EB">
        <w:t>Accessed 27 Jun. 2021</w:t>
      </w:r>
      <w:r>
        <w:t xml:space="preserve"> </w:t>
      </w:r>
      <w:hyperlink r:id="rId6" w:history="1">
        <w:r w:rsidRPr="00971A89">
          <w:rPr>
            <w:rStyle w:val="Hyperlink"/>
          </w:rPr>
          <w:t xml:space="preserve">https://www.merriam-webster.com/dictionary/medicine. </w:t>
        </w:r>
      </w:hyperlink>
      <w:r>
        <w:t xml:space="preserve"> </w:t>
      </w:r>
      <w:proofErr w:type="spellStart"/>
      <w:r>
        <w:t>Ww</w:t>
      </w:r>
      <w:proofErr w:type="spellEnd"/>
      <w:r>
        <w:t xml:space="preserve"> </w:t>
      </w:r>
    </w:p>
    <w:p w14:paraId="1F131E5B" w14:textId="77777777" w:rsidR="009F70F1" w:rsidRPr="00630DA9" w:rsidRDefault="009F70F1" w:rsidP="009F70F1">
      <w:pPr>
        <w:rPr>
          <w:rStyle w:val="Emphasis"/>
        </w:rPr>
      </w:pPr>
      <w:r w:rsidRPr="007368C9">
        <w:rPr>
          <w:sz w:val="16"/>
        </w:rPr>
        <w:t>Definition of medicine</w:t>
      </w:r>
      <w:r w:rsidRPr="007368C9">
        <w:rPr>
          <w:sz w:val="12"/>
        </w:rPr>
        <w:t>¶</w:t>
      </w:r>
      <w:r w:rsidRPr="007368C9">
        <w:rPr>
          <w:sz w:val="16"/>
        </w:rPr>
        <w:t xml:space="preserve"> 1a : </w:t>
      </w:r>
      <w:r w:rsidRPr="0039451B">
        <w:rPr>
          <w:rStyle w:val="Emphasis"/>
          <w:highlight w:val="green"/>
        </w:rPr>
        <w:t>a substance or preparation used in treating disease</w:t>
      </w:r>
      <w:r w:rsidRPr="007368C9">
        <w:rPr>
          <w:sz w:val="16"/>
        </w:rPr>
        <w:t xml:space="preserve"> cough medicine</w:t>
      </w:r>
      <w:r w:rsidRPr="007368C9">
        <w:rPr>
          <w:sz w:val="12"/>
        </w:rPr>
        <w:t>¶</w:t>
      </w:r>
      <w:r w:rsidRPr="007368C9">
        <w:rPr>
          <w:sz w:val="16"/>
        </w:rPr>
        <w:t xml:space="preserve"> b : something that affects well-being he's bad medicine— Zane Grey</w:t>
      </w:r>
      <w:r w:rsidRPr="007368C9">
        <w:rPr>
          <w:sz w:val="12"/>
        </w:rPr>
        <w:t>¶</w:t>
      </w:r>
      <w:r w:rsidRPr="007368C9">
        <w:rPr>
          <w:sz w:val="16"/>
        </w:rPr>
        <w:t xml:space="preserve"> 2a : the science and art dealing with the maintenance of health and the prevention, alleviation, or cure of disease She's interested in a career in medicine.</w:t>
      </w:r>
      <w:r w:rsidRPr="007368C9">
        <w:rPr>
          <w:sz w:val="12"/>
        </w:rPr>
        <w:t>¶</w:t>
      </w:r>
      <w:r w:rsidRPr="007368C9">
        <w:rPr>
          <w:sz w:val="16"/>
        </w:rPr>
        <w:t xml:space="preserve"> b : the branch of medicine concerned with the nonsurgical treatment of disease</w:t>
      </w:r>
      <w:r w:rsidRPr="007368C9">
        <w:rPr>
          <w:sz w:val="12"/>
        </w:rPr>
        <w:t>¶</w:t>
      </w:r>
      <w:r w:rsidRPr="007368C9">
        <w:rPr>
          <w:sz w:val="16"/>
        </w:rPr>
        <w:t xml:space="preserve"> 3 : a substance (such as a drug or potion) used to treat something other than disease</w:t>
      </w:r>
    </w:p>
    <w:p w14:paraId="3B804860" w14:textId="77777777" w:rsidR="009F70F1" w:rsidRDefault="009F70F1" w:rsidP="009F70F1">
      <w:pPr>
        <w:pStyle w:val="Heading4"/>
      </w:pPr>
      <w:r>
        <w:lastRenderedPageBreak/>
        <w:t>Governments reduce intellectual property protections. Lindsey 6/3</w:t>
      </w:r>
    </w:p>
    <w:p w14:paraId="43655102" w14:textId="77777777" w:rsidR="009F70F1" w:rsidRPr="00251F41" w:rsidRDefault="009F70F1" w:rsidP="009F70F1">
      <w:pPr>
        <w:rPr>
          <w:rStyle w:val="Style13ptBold"/>
          <w:b w:val="0"/>
          <w:bCs w:val="0"/>
        </w:rPr>
      </w:pPr>
      <w:r w:rsidRPr="00251F41">
        <w:rPr>
          <w:rStyle w:val="Style13ptBold"/>
          <w:b w:val="0"/>
          <w:bCs w:val="0"/>
        </w:rPr>
        <w:t>Brink Lindsey, 6-3-2021, "Why intellectual property and pandemics don’t mix," Brookings, https://www.brookings.edu/blog/up-front/2021/06/03/why-intellectual-property-and-pandemics-dont-mix/</w:t>
      </w:r>
    </w:p>
    <w:p w14:paraId="20E1942B" w14:textId="77777777" w:rsidR="009F70F1" w:rsidRPr="00562870" w:rsidRDefault="009F70F1" w:rsidP="009F70F1"/>
    <w:p w14:paraId="3CC3E70E" w14:textId="76626B84" w:rsidR="009F70F1" w:rsidRPr="009F70F1" w:rsidRDefault="009F70F1" w:rsidP="009F70F1">
      <w:pPr>
        <w:rPr>
          <w:rFonts w:ascii="Times New Roman" w:hAnsi="Times New Roman"/>
          <w:sz w:val="24"/>
        </w:rPr>
      </w:pPr>
      <w:r w:rsidRPr="00562870">
        <w:rPr>
          <w:shd w:val="clear" w:color="auto" w:fill="FAFAFA"/>
        </w:rPr>
        <w:t xml:space="preserve">When we take the longer view, </w:t>
      </w:r>
      <w:r w:rsidRPr="002B753E">
        <w:rPr>
          <w:rStyle w:val="StyleUnderline"/>
        </w:rPr>
        <w:t xml:space="preserve">we can see a fundamental mismatch between </w:t>
      </w:r>
      <w:r w:rsidRPr="00891388">
        <w:rPr>
          <w:rStyle w:val="StyleUnderline"/>
        </w:rPr>
        <w:t xml:space="preserve">the </w:t>
      </w:r>
      <w:r w:rsidRPr="0039451B">
        <w:rPr>
          <w:rStyle w:val="StyleUnderline"/>
          <w:highlight w:val="green"/>
        </w:rPr>
        <w:t>policy design of intellectual property protection</w:t>
      </w:r>
      <w:r w:rsidRPr="00562870">
        <w:rPr>
          <w:shd w:val="clear" w:color="auto" w:fill="FAFAFA"/>
        </w:rPr>
        <w:t xml:space="preserve">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39451B">
        <w:rPr>
          <w:rStyle w:val="StyleUnderline"/>
          <w:highlight w:val="green"/>
        </w:rPr>
        <w:t>Securing a TRIPS waiver</w:t>
      </w:r>
      <w:r w:rsidRPr="002B753E">
        <w:rPr>
          <w:rStyle w:val="StyleUnderline"/>
        </w:rPr>
        <w:t xml:space="preserve"> for COVID-19 vaccines and treatments </w:t>
      </w:r>
      <w:r w:rsidRPr="0039451B">
        <w:rPr>
          <w:rStyle w:val="StyleUnderline"/>
          <w:highlight w:val="green"/>
        </w:rPr>
        <w:t>would</w:t>
      </w:r>
      <w:r w:rsidRPr="002B753E">
        <w:rPr>
          <w:rStyle w:val="StyleUnderline"/>
        </w:rPr>
        <w:t xml:space="preserve"> thus </w:t>
      </w:r>
      <w:r w:rsidRPr="0039451B">
        <w:rPr>
          <w:rStyle w:val="StyleUnderline"/>
          <w:highlight w:val="green"/>
        </w:rPr>
        <w:t>establish a salutary precedent that</w:t>
      </w:r>
      <w:r w:rsidRPr="00562870">
        <w:rPr>
          <w:shd w:val="clear" w:color="auto" w:fill="FAFAFA"/>
        </w:rPr>
        <w:t xml:space="preserve">, in emergencies of this kind, </w:t>
      </w:r>
      <w:r w:rsidRPr="0039451B">
        <w:rPr>
          <w:rStyle w:val="Emphasis"/>
          <w:highlight w:val="green"/>
        </w:rPr>
        <w:t>governments should employ</w:t>
      </w:r>
      <w:r w:rsidRPr="00562870">
        <w:rPr>
          <w:shd w:val="clear" w:color="auto" w:fill="FAFAFA"/>
        </w:rPr>
        <w:t xml:space="preserve"> other, more direct means to incentivize the development of new drugs.</w:t>
      </w:r>
    </w:p>
    <w:p w14:paraId="4283DA07" w14:textId="77777777" w:rsidR="009F70F1" w:rsidRDefault="009F70F1" w:rsidP="009F70F1">
      <w:pPr>
        <w:pStyle w:val="Heading4"/>
      </w:pPr>
      <w:r>
        <w:t xml:space="preserve">Vote neg for predictable limits—post-facto topic adjustment structurally favors the </w:t>
      </w:r>
      <w:proofErr w:type="spellStart"/>
      <w:r>
        <w:t>aff</w:t>
      </w:r>
      <w:proofErr w:type="spellEnd"/>
      <w:r>
        <w:t xml:space="preserve"> by manipulating the balance of prep which is anchored around the resolution as a stasis point. Not debating the topic allows someone to specialize in one area of the library for 4 years giving them a huge edge over people who switch research focus </w:t>
      </w:r>
      <w:proofErr w:type="spellStart"/>
      <w:r>
        <w:t>ever</w:t>
      </w:r>
      <w:proofErr w:type="spellEnd"/>
      <w:r>
        <w:t xml:space="preserve"> 2 months, which means their arguments are presumptively false because they haven’t been subject to well-researched scrutiny</w:t>
      </w:r>
    </w:p>
    <w:p w14:paraId="5750257E" w14:textId="77777777" w:rsidR="009F70F1" w:rsidRDefault="009F70F1" w:rsidP="009F70F1">
      <w:pPr>
        <w:pStyle w:val="Heading4"/>
      </w:pPr>
      <w:r>
        <w:t>2 impacts:</w:t>
      </w:r>
    </w:p>
    <w:p w14:paraId="38BB42A4" w14:textId="77777777" w:rsidR="009F70F1" w:rsidRDefault="009F70F1" w:rsidP="009F70F1">
      <w:pPr>
        <w:pStyle w:val="Heading4"/>
      </w:pPr>
      <w:r>
        <w:t>First is fairness—debate is fundamentally a game which requires both sides to have a relatively equal shot at winning and is necessary for any benefit to the activity. That outweighs:</w:t>
      </w:r>
    </w:p>
    <w:p w14:paraId="02F86EB0" w14:textId="77777777" w:rsidR="009F70F1" w:rsidRDefault="009F70F1" w:rsidP="009F70F1">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0FBB1900" w14:textId="77777777" w:rsidR="009F70F1" w:rsidRDefault="009F70F1" w:rsidP="009F70F1">
      <w:pPr>
        <w:pStyle w:val="Heading4"/>
      </w:pPr>
      <w:r>
        <w:t xml:space="preserve">B] probability: voting </w:t>
      </w:r>
      <w:proofErr w:type="spellStart"/>
      <w:r>
        <w:t>aff</w:t>
      </w:r>
      <w:proofErr w:type="spellEnd"/>
      <w:r>
        <w:t xml:space="preserve"> can’t solve any of their impacts but it can solve ours. All the ballot does is tell tab who won which can’t stop any violence but can resolve the fairness imbalance in this </w:t>
      </w:r>
      <w:proofErr w:type="gramStart"/>
      <w:r>
        <w:t>particular debate</w:t>
      </w:r>
      <w:proofErr w:type="gramEnd"/>
      <w:r>
        <w:t>.</w:t>
      </w:r>
    </w:p>
    <w:p w14:paraId="17BADE49" w14:textId="77777777" w:rsidR="009F70F1" w:rsidRDefault="009F70F1" w:rsidP="009F70F1">
      <w:pPr>
        <w:pStyle w:val="Heading4"/>
      </w:pPr>
      <w:r>
        <w:t xml:space="preserve">Second is switch side and </w:t>
      </w:r>
      <w:r w:rsidRPr="001F397C">
        <w:rPr>
          <w:u w:val="single"/>
        </w:rPr>
        <w:t>idea-testing</w:t>
      </w:r>
      <w:r>
        <w:t xml:space="preserve"> --- only a </w:t>
      </w:r>
      <w:r w:rsidRPr="00DE5DBC">
        <w:rPr>
          <w:u w:val="single"/>
        </w:rPr>
        <w:t>limited topic</w:t>
      </w:r>
      <w:r>
        <w:t xml:space="preserve"> that leaves a </w:t>
      </w:r>
      <w:r w:rsidRPr="00DE5DBC">
        <w:rPr>
          <w:u w:val="single"/>
        </w:rPr>
        <w:t>role</w:t>
      </w:r>
      <w:r>
        <w:t xml:space="preserve"> for the negative allows </w:t>
      </w:r>
      <w:r w:rsidRPr="00DE5DBC">
        <w:rPr>
          <w:u w:val="single"/>
        </w:rPr>
        <w:t>contestation</w:t>
      </w:r>
      <w:r>
        <w:t xml:space="preserve"> and second-order testing that overcomes </w:t>
      </w:r>
      <w:r w:rsidRPr="00DE5DBC">
        <w:rPr>
          <w:u w:val="single"/>
        </w:rPr>
        <w:t>polarization</w:t>
      </w:r>
      <w:r>
        <w:t xml:space="preserve">. </w:t>
      </w:r>
      <w:r w:rsidRPr="00DE5DBC">
        <w:rPr>
          <w:u w:val="single"/>
        </w:rPr>
        <w:t xml:space="preserve">Switching sides </w:t>
      </w:r>
      <w:r>
        <w:t xml:space="preserve">forces them to scrutinize their </w:t>
      </w:r>
      <w:r w:rsidRPr="00DE5DBC">
        <w:rPr>
          <w:u w:val="single"/>
        </w:rPr>
        <w:t>own beliefs</w:t>
      </w:r>
      <w:r>
        <w:t xml:space="preserve">, which is valuable for </w:t>
      </w:r>
      <w:r w:rsidRPr="00707EB2">
        <w:rPr>
          <w:u w:val="single"/>
        </w:rPr>
        <w:t>developing</w:t>
      </w:r>
      <w:r>
        <w:t xml:space="preserve"> and </w:t>
      </w:r>
      <w:r w:rsidRPr="00707EB2">
        <w:rPr>
          <w:u w:val="single"/>
        </w:rPr>
        <w:t>defending</w:t>
      </w:r>
      <w:r>
        <w:t xml:space="preserve"> their own convictions more robustly. </w:t>
      </w:r>
    </w:p>
    <w:p w14:paraId="76EE535C" w14:textId="77777777" w:rsidR="009F70F1" w:rsidRPr="00707EB2" w:rsidRDefault="009F70F1" w:rsidP="009F70F1">
      <w:pPr>
        <w:rPr>
          <w:u w:val="single"/>
        </w:rPr>
      </w:pPr>
      <w:proofErr w:type="spellStart"/>
      <w:r w:rsidRPr="00707EB2">
        <w:rPr>
          <w:rStyle w:val="Style13ptBold"/>
        </w:rPr>
        <w:t>Poscher</w:t>
      </w:r>
      <w:proofErr w:type="spellEnd"/>
      <w:r w:rsidRPr="00707EB2">
        <w:rPr>
          <w:rStyle w:val="Style13ptBold"/>
        </w:rPr>
        <w:t xml:space="preserve"> 16</w:t>
      </w:r>
      <w:r w:rsidRPr="00707EB2">
        <w:rPr>
          <w:u w:val="single"/>
        </w:rPr>
        <w:t xml:space="preserve"> </w:t>
      </w:r>
    </w:p>
    <w:p w14:paraId="3000DD25" w14:textId="77777777" w:rsidR="009F70F1" w:rsidRPr="00AF5B08" w:rsidRDefault="009F70F1" w:rsidP="009F70F1">
      <w:r w:rsidRPr="00AF5B08">
        <w:t xml:space="preserve">Ralf </w:t>
      </w:r>
      <w:proofErr w:type="spellStart"/>
      <w:r w:rsidRPr="00AF5B08">
        <w:t>Poscher</w:t>
      </w:r>
      <w:proofErr w:type="spellEnd"/>
      <w:r w:rsidRPr="00AF5B08">
        <w:t xml:space="preserve">, </w:t>
      </w:r>
      <w:proofErr w:type="spellStart"/>
      <w:r w:rsidRPr="00AF5B08">
        <w:t>Diat</w:t>
      </w:r>
      <w:proofErr w:type="spellEnd"/>
      <w:r w:rsidRPr="00AF5B08">
        <w:t xml:space="preserve"> the Institute for </w:t>
      </w:r>
      <w:proofErr w:type="spellStart"/>
      <w:r w:rsidRPr="00AF5B08">
        <w:t>Staatswissenschaft</w:t>
      </w:r>
      <w:proofErr w:type="spellEnd"/>
      <w:r w:rsidRPr="00AF5B08">
        <w:t xml:space="preserve"> and Philosophy of Law at the University of Freiburg “Why We Argue About the Law: An Agonistic Account of Legal Disagreement”, </w:t>
      </w:r>
      <w:proofErr w:type="spellStart"/>
      <w:r w:rsidRPr="00AF5B08">
        <w:t>Metaphilosophy</w:t>
      </w:r>
      <w:proofErr w:type="spellEnd"/>
      <w:r w:rsidRPr="00AF5B08">
        <w:t xml:space="preserve"> of Law, Tomasz </w:t>
      </w:r>
      <w:proofErr w:type="spellStart"/>
      <w:r w:rsidRPr="00AF5B08">
        <w:t>Gizbert-Studnicki</w:t>
      </w:r>
      <w:proofErr w:type="spellEnd"/>
      <w:r w:rsidRPr="00AF5B08">
        <w:t xml:space="preserve">/Adam </w:t>
      </w:r>
      <w:proofErr w:type="spellStart"/>
      <w:r w:rsidRPr="00AF5B08">
        <w:t>Dyrda</w:t>
      </w:r>
      <w:proofErr w:type="spellEnd"/>
      <w:r w:rsidRPr="00AF5B08">
        <w:t>/Pawel Banas (eds.), Hart Publishing.</w:t>
      </w:r>
      <w:r>
        <w:t xml:space="preserve"> 2016. </w:t>
      </w:r>
    </w:p>
    <w:p w14:paraId="2C309D7F" w14:textId="77777777" w:rsidR="009F70F1" w:rsidRPr="00E056D1" w:rsidRDefault="009F70F1" w:rsidP="009F70F1"/>
    <w:p w14:paraId="6016EECC" w14:textId="77777777" w:rsidR="009F70F1" w:rsidRPr="001142A5" w:rsidRDefault="009F70F1" w:rsidP="009F70F1">
      <w:r w:rsidRPr="001142A5">
        <w:rPr>
          <w:rStyle w:val="StyleUnderline"/>
        </w:rPr>
        <w:t>Hegel’s dialectical thinking powerfully exploits the idea of negation</w:t>
      </w:r>
      <w:r w:rsidRPr="001142A5">
        <w:t xml:space="preserve">. </w:t>
      </w:r>
      <w:r w:rsidRPr="001142A5">
        <w:rPr>
          <w:rStyle w:val="StyleUnderline"/>
        </w:rPr>
        <w:t>It is a central feature of spirit and consciousness that they have the power to negate.</w:t>
      </w:r>
      <w:r w:rsidRPr="001142A5">
        <w:t xml:space="preserve"> The spirit “is this power only by looking the negative in the face and tarrying with it. This […] is the magical power that converts it into being.”102 The tarrying with the negative is part of what Hegel calls </w:t>
      </w:r>
      <w:r w:rsidRPr="001142A5">
        <w:rPr>
          <w:rStyle w:val="Emphasis"/>
        </w:rPr>
        <w:t>the “</w:t>
      </w:r>
      <w:proofErr w:type="spellStart"/>
      <w:r w:rsidRPr="001142A5">
        <w:rPr>
          <w:rStyle w:val="Emphasis"/>
        </w:rPr>
        <w:t>labour</w:t>
      </w:r>
      <w:proofErr w:type="spellEnd"/>
      <w:r w:rsidRPr="001142A5">
        <w:rPr>
          <w:rStyle w:val="Emphasis"/>
        </w:rPr>
        <w:t xml:space="preserve"> of the negative</w:t>
      </w:r>
      <w:r w:rsidRPr="001142A5">
        <w:t xml:space="preserve">”103. In a loose reference to this Hegelian notion Gerald </w:t>
      </w:r>
      <w:proofErr w:type="spellStart"/>
      <w:r w:rsidRPr="001142A5">
        <w:t>Postema</w:t>
      </w:r>
      <w:proofErr w:type="spellEnd"/>
      <w:r w:rsidRPr="001142A5">
        <w:t xml:space="preserve"> points to yet another feature of disagreements as a necessary ingredient of the process of practical reasoning. </w:t>
      </w:r>
      <w:r w:rsidRPr="00BE10F7">
        <w:rPr>
          <w:rStyle w:val="StyleUnderline"/>
          <w:highlight w:val="cyan"/>
        </w:rPr>
        <w:t xml:space="preserve">Only if our reasoning is exposed to contrary arguments can we test its merits. </w:t>
      </w:r>
      <w:r w:rsidRPr="00BE10F7">
        <w:rPr>
          <w:rStyle w:val="Emphasis"/>
          <w:highlight w:val="cyan"/>
        </w:rPr>
        <w:t>We must go through the “labor of the negative”</w:t>
      </w:r>
      <w:r w:rsidRPr="001142A5">
        <w:rPr>
          <w:rStyle w:val="Emphasis"/>
        </w:rPr>
        <w:t xml:space="preserve"> to have trust in our deliberative processes.</w:t>
      </w:r>
      <w:r w:rsidRPr="001142A5">
        <w:t>104</w:t>
      </w:r>
    </w:p>
    <w:p w14:paraId="6AD3E3E5" w14:textId="77777777" w:rsidR="009F70F1" w:rsidRPr="001142A5" w:rsidRDefault="009F70F1" w:rsidP="009F70F1">
      <w:r w:rsidRPr="001142A5">
        <w:t xml:space="preserve">This also holds where we seem to </w:t>
      </w:r>
      <w:proofErr w:type="gramStart"/>
      <w:r w:rsidRPr="001142A5">
        <w:t>be in agreement</w:t>
      </w:r>
      <w:proofErr w:type="gramEnd"/>
      <w:r w:rsidRPr="001142A5">
        <w:t xml:space="preserve">. </w:t>
      </w:r>
      <w:r w:rsidRPr="00BE10F7">
        <w:rPr>
          <w:rStyle w:val="StyleUnderline"/>
          <w:highlight w:val="cyan"/>
        </w:rPr>
        <w:t>Agreement without exposure</w:t>
      </w:r>
      <w:r w:rsidRPr="001142A5">
        <w:rPr>
          <w:rStyle w:val="StyleUnderline"/>
        </w:rPr>
        <w:t xml:space="preserve"> to disagreement </w:t>
      </w:r>
      <w:r w:rsidRPr="00BE10F7">
        <w:rPr>
          <w:rStyle w:val="StyleUnderline"/>
          <w:highlight w:val="cyan"/>
        </w:rPr>
        <w:t>can be deceptive</w:t>
      </w:r>
      <w:r w:rsidRPr="001142A5">
        <w:rPr>
          <w:rStyle w:val="StyleUnderline"/>
        </w:rPr>
        <w:t xml:space="preserve"> in various ways. </w:t>
      </w:r>
      <w:r w:rsidRPr="001142A5">
        <w:t xml:space="preserve">The first phenomenon </w:t>
      </w:r>
      <w:proofErr w:type="spellStart"/>
      <w:r w:rsidRPr="001142A5">
        <w:t>Postema</w:t>
      </w:r>
      <w:proofErr w:type="spellEnd"/>
      <w:r w:rsidRPr="001142A5">
        <w:t xml:space="preserve"> draws attention to is </w:t>
      </w:r>
      <w:r w:rsidRPr="001142A5">
        <w:rPr>
          <w:rStyle w:val="StyleUnderline"/>
        </w:rPr>
        <w:t xml:space="preserve">the group polarization effect. </w:t>
      </w:r>
      <w:r w:rsidRPr="00BE10F7">
        <w:rPr>
          <w:rStyle w:val="StyleUnderline"/>
          <w:highlight w:val="cyan"/>
        </w:rPr>
        <w:t>When a group of like</w:t>
      </w:r>
      <w:r w:rsidRPr="00BE10F7">
        <w:rPr>
          <w:rStyle w:val="StyleUnderline"/>
          <w:rFonts w:ascii="Cambria Math" w:hAnsi="Cambria Math" w:cs="Cambria Math"/>
          <w:highlight w:val="cyan"/>
        </w:rPr>
        <w:t>‐</w:t>
      </w:r>
      <w:r w:rsidRPr="00BE10F7">
        <w:rPr>
          <w:rStyle w:val="StyleUnderline"/>
          <w:highlight w:val="cyan"/>
        </w:rPr>
        <w:t>minded people deliberates</w:t>
      </w:r>
      <w:r w:rsidRPr="001142A5">
        <w:rPr>
          <w:rStyle w:val="StyleUnderline"/>
        </w:rPr>
        <w:t xml:space="preserve"> an issue, </w:t>
      </w:r>
      <w:r w:rsidRPr="00BE10F7">
        <w:rPr>
          <w:rStyle w:val="StyleUnderline"/>
          <w:highlight w:val="cyan"/>
        </w:rPr>
        <w:t>informational</w:t>
      </w:r>
      <w:r w:rsidRPr="001142A5">
        <w:rPr>
          <w:rStyle w:val="StyleUnderline"/>
        </w:rPr>
        <w:t xml:space="preserve"> and reputational </w:t>
      </w:r>
      <w:r w:rsidRPr="00BE10F7">
        <w:rPr>
          <w:rStyle w:val="StyleUnderline"/>
          <w:highlight w:val="cyan"/>
        </w:rPr>
        <w:t>cascades produce</w:t>
      </w:r>
      <w:r w:rsidRPr="001142A5">
        <w:rPr>
          <w:rStyle w:val="StyleUnderline"/>
        </w:rPr>
        <w:t xml:space="preserve"> more </w:t>
      </w:r>
      <w:r w:rsidRPr="00BE10F7">
        <w:rPr>
          <w:rStyle w:val="StyleUnderline"/>
          <w:highlight w:val="cyan"/>
        </w:rPr>
        <w:t>extreme views</w:t>
      </w:r>
      <w:r w:rsidRPr="001142A5">
        <w:rPr>
          <w:rStyle w:val="StyleUnderline"/>
        </w:rPr>
        <w:t xml:space="preserve"> in the process of their deliberations</w:t>
      </w:r>
      <w:r w:rsidRPr="001142A5">
        <w:t xml:space="preserve">.105 </w:t>
      </w:r>
      <w:r w:rsidRPr="001C4256">
        <w:rPr>
          <w:rStyle w:val="StyleUnderline"/>
        </w:rPr>
        <w:t xml:space="preserve">The </w:t>
      </w:r>
      <w:r w:rsidRPr="00BE10F7">
        <w:rPr>
          <w:rStyle w:val="StyleUnderline"/>
          <w:highlight w:val="cyan"/>
        </w:rPr>
        <w:t>polarization</w:t>
      </w:r>
      <w:r w:rsidRPr="001C4256">
        <w:rPr>
          <w:rStyle w:val="StyleUnderline"/>
        </w:rPr>
        <w:t xml:space="preserve"> and biases that are well documented</w:t>
      </w:r>
      <w:r w:rsidRPr="001142A5">
        <w:t xml:space="preserve"> for such groups106 </w:t>
      </w:r>
      <w:r w:rsidRPr="00BE10F7">
        <w:rPr>
          <w:rStyle w:val="StyleUnderline"/>
          <w:highlight w:val="cyan"/>
        </w:rPr>
        <w:t>can be countered</w:t>
      </w:r>
      <w:r w:rsidRPr="001C4256">
        <w:rPr>
          <w:rStyle w:val="StyleUnderline"/>
        </w:rPr>
        <w:t xml:space="preserve"> at least in some settings </w:t>
      </w:r>
      <w:r w:rsidRPr="00BE10F7">
        <w:rPr>
          <w:rStyle w:val="StyleUnderline"/>
          <w:highlight w:val="cyan"/>
        </w:rPr>
        <w:t>by</w:t>
      </w:r>
      <w:r w:rsidRPr="001C4256">
        <w:rPr>
          <w:rStyle w:val="StyleUnderline"/>
        </w:rPr>
        <w:t xml:space="preserve"> </w:t>
      </w:r>
      <w:r w:rsidRPr="001C4256">
        <w:rPr>
          <w:rStyle w:val="Emphasis"/>
        </w:rPr>
        <w:t>th</w:t>
      </w:r>
      <w:r w:rsidRPr="00DE5DBC">
        <w:rPr>
          <w:rStyle w:val="Emphasis"/>
        </w:rPr>
        <w:t>e</w:t>
      </w:r>
      <w:r w:rsidRPr="001C4256">
        <w:rPr>
          <w:rStyle w:val="Emphasis"/>
        </w:rPr>
        <w:t xml:space="preserve"> </w:t>
      </w:r>
      <w:r w:rsidRPr="00BE10F7">
        <w:rPr>
          <w:rStyle w:val="Emphasis"/>
          <w:highlight w:val="cyan"/>
        </w:rPr>
        <w:t>inclusion of dissenting voices.</w:t>
      </w:r>
      <w:r w:rsidRPr="001142A5">
        <w:t xml:space="preserve"> In these scenarios</w:t>
      </w:r>
      <w:r w:rsidRPr="00DE5DBC">
        <w:t xml:space="preserve">, </w:t>
      </w:r>
      <w:r w:rsidRPr="00DE5DBC">
        <w:rPr>
          <w:rStyle w:val="StyleUnderline"/>
        </w:rPr>
        <w:t>disagreement can be a cure for dysfunctional deliberative polarization and biases</w:t>
      </w:r>
      <w:r w:rsidRPr="00DE5DBC">
        <w:t xml:space="preserve">.107 A second deliberative dysfunction mitigated by disagreement is superficial agreement, which can even be manipulatively used in the sense of a “presumptuous ‘We’”108. </w:t>
      </w:r>
      <w:r w:rsidRPr="00DE5DBC">
        <w:rPr>
          <w:rStyle w:val="StyleUnderline"/>
        </w:rPr>
        <w:t>Disagreement</w:t>
      </w:r>
      <w:r w:rsidRPr="001C4256">
        <w:rPr>
          <w:rStyle w:val="StyleUnderline"/>
        </w:rPr>
        <w:t xml:space="preserve"> can help to police such distortions of deliberative processes by challenging superficial agreements.</w:t>
      </w:r>
      <w:r w:rsidRPr="001142A5">
        <w:t xml:space="preserve"> Disagreements may thus signal that a deliberative process is not contaminated with dysfunctional agreements stemming from polarization or superficiality. </w:t>
      </w:r>
      <w:r w:rsidRPr="001C4256">
        <w:rPr>
          <w:rStyle w:val="StyleUnderline"/>
        </w:rPr>
        <w:t>Protecting our discourse against such contaminations is valuable even if we do not come to terms.</w:t>
      </w:r>
      <w:r w:rsidRPr="001142A5">
        <w:t xml:space="preserve"> Each of the opposing positions will profit from the catharsis it received “by looking the negative in the face and tarrying with it”.</w:t>
      </w:r>
      <w:r w:rsidRPr="001142A5">
        <w:tab/>
      </w:r>
    </w:p>
    <w:p w14:paraId="5DDAB596" w14:textId="77777777" w:rsidR="009F70F1" w:rsidRPr="001142A5" w:rsidRDefault="009F70F1" w:rsidP="009F70F1">
      <w:r w:rsidRPr="001142A5">
        <w:t xml:space="preserve">These advantages of disagreement in collective deliberations are mirrored on the individual level. </w:t>
      </w:r>
      <w:r w:rsidRPr="00BE10F7">
        <w:rPr>
          <w:rStyle w:val="StyleUnderline"/>
          <w:highlight w:val="cyan"/>
        </w:rPr>
        <w:t>Even if the probability of</w:t>
      </w:r>
      <w:r w:rsidRPr="00DE5DBC">
        <w:rPr>
          <w:rStyle w:val="StyleUnderline"/>
        </w:rPr>
        <w:t xml:space="preserve"> reaching a </w:t>
      </w:r>
      <w:r w:rsidRPr="00BE10F7">
        <w:rPr>
          <w:rStyle w:val="StyleUnderline"/>
          <w:highlight w:val="cyan"/>
        </w:rPr>
        <w:t>consensus</w:t>
      </w:r>
      <w:r w:rsidRPr="00DE5DBC">
        <w:rPr>
          <w:rStyle w:val="StyleUnderline"/>
        </w:rPr>
        <w:t xml:space="preserve"> with our opponents </w:t>
      </w:r>
      <w:r w:rsidRPr="00BE10F7">
        <w:rPr>
          <w:rStyle w:val="StyleUnderline"/>
          <w:highlight w:val="cyan"/>
        </w:rPr>
        <w:t>is</w:t>
      </w:r>
      <w:r w:rsidRPr="00DE5DBC">
        <w:rPr>
          <w:rStyle w:val="StyleUnderline"/>
        </w:rPr>
        <w:t xml:space="preserve"> very </w:t>
      </w:r>
      <w:r w:rsidRPr="00BE10F7">
        <w:rPr>
          <w:rStyle w:val="StyleUnderline"/>
          <w:highlight w:val="cyan"/>
        </w:rPr>
        <w:t>low</w:t>
      </w:r>
      <w:r w:rsidRPr="00DE5DBC">
        <w:rPr>
          <w:rStyle w:val="StyleUnderline"/>
        </w:rPr>
        <w:t xml:space="preserve"> from the beginning, as might be the case in deeply entrenched conflicts, </w:t>
      </w:r>
      <w:proofErr w:type="gramStart"/>
      <w:r w:rsidRPr="00DE5DBC">
        <w:rPr>
          <w:rStyle w:val="StyleUnderline"/>
        </w:rPr>
        <w:t>entering into</w:t>
      </w:r>
      <w:proofErr w:type="gramEnd"/>
      <w:r w:rsidRPr="00DE5DBC">
        <w:rPr>
          <w:rStyle w:val="StyleUnderline"/>
        </w:rPr>
        <w:t xml:space="preserve"> an </w:t>
      </w:r>
      <w:r w:rsidRPr="00BE10F7">
        <w:rPr>
          <w:rStyle w:val="StyleUnderline"/>
          <w:highlight w:val="cyan"/>
        </w:rPr>
        <w:t>exchange of arguments can</w:t>
      </w:r>
      <w:r w:rsidRPr="00DE5DBC">
        <w:rPr>
          <w:rStyle w:val="StyleUnderline"/>
        </w:rPr>
        <w:t xml:space="preserve"> still serve to </w:t>
      </w:r>
      <w:r w:rsidRPr="00BE10F7">
        <w:rPr>
          <w:rStyle w:val="Emphasis"/>
          <w:highlight w:val="cyan"/>
        </w:rPr>
        <w:t>test and improve our position</w:t>
      </w:r>
      <w:r w:rsidRPr="001142A5">
        <w:t xml:space="preserve">. </w:t>
      </w:r>
      <w:r w:rsidRPr="001C4256">
        <w:rPr>
          <w:rStyle w:val="StyleUnderline"/>
        </w:rPr>
        <w:t xml:space="preserve">We </w:t>
      </w:r>
      <w:proofErr w:type="gramStart"/>
      <w:r w:rsidRPr="001C4256">
        <w:rPr>
          <w:rStyle w:val="StyleUnderline"/>
        </w:rPr>
        <w:t>have to</w:t>
      </w:r>
      <w:proofErr w:type="gramEnd"/>
      <w:r w:rsidRPr="001C4256">
        <w:rPr>
          <w:rStyle w:val="StyleUnderline"/>
        </w:rPr>
        <w:t xml:space="preserve"> do the “labor of the negative” for ourselves</w:t>
      </w:r>
      <w:r w:rsidRPr="001142A5">
        <w:t xml:space="preserve">. </w:t>
      </w:r>
      <w:r w:rsidRPr="00BE10F7">
        <w:rPr>
          <w:rStyle w:val="Emphasis"/>
          <w:highlight w:val="cyan"/>
        </w:rPr>
        <w:t>Even if we cannot come up with</w:t>
      </w:r>
      <w:r w:rsidRPr="001C4256">
        <w:rPr>
          <w:rStyle w:val="Emphasis"/>
        </w:rPr>
        <w:t xml:space="preserve"> a line of </w:t>
      </w:r>
      <w:r w:rsidRPr="00BE10F7">
        <w:rPr>
          <w:rStyle w:val="Emphasis"/>
          <w:highlight w:val="cyan"/>
        </w:rPr>
        <w:t>argument that coheres</w:t>
      </w:r>
      <w:r w:rsidRPr="001C4256">
        <w:rPr>
          <w:rStyle w:val="Emphasis"/>
        </w:rPr>
        <w:t xml:space="preserve"> well </w:t>
      </w:r>
      <w:r w:rsidRPr="00BE10F7">
        <w:rPr>
          <w:rStyle w:val="Emphasis"/>
          <w:highlight w:val="cyan"/>
        </w:rPr>
        <w:t>with everybody else’s beliefs</w:t>
      </w:r>
      <w:r w:rsidRPr="001142A5">
        <w:t xml:space="preserve">, attitudes and dispositions, </w:t>
      </w:r>
      <w:r w:rsidRPr="001C4256">
        <w:rPr>
          <w:rStyle w:val="StyleUnderline"/>
        </w:rPr>
        <w:t xml:space="preserve">we can still come up with a line of </w:t>
      </w:r>
      <w:r w:rsidRPr="00BE10F7">
        <w:rPr>
          <w:rStyle w:val="StyleUnderline"/>
          <w:highlight w:val="cyan"/>
        </w:rPr>
        <w:t>argument</w:t>
      </w:r>
      <w:r w:rsidRPr="001C4256">
        <w:rPr>
          <w:rStyle w:val="StyleUnderline"/>
        </w:rPr>
        <w:t xml:space="preserve"> that </w:t>
      </w:r>
      <w:r w:rsidRPr="00BE10F7">
        <w:rPr>
          <w:rStyle w:val="StyleUnderline"/>
          <w:highlight w:val="cyan"/>
        </w:rPr>
        <w:t>achieves this goal</w:t>
      </w:r>
      <w:r w:rsidRPr="001C4256">
        <w:rPr>
          <w:rStyle w:val="StyleUnderline"/>
        </w:rPr>
        <w:t xml:space="preserve"> for our own personal beliefs</w:t>
      </w:r>
      <w:r w:rsidRPr="001142A5">
        <w:t>, attitudes and dispositions. To provide ourselves with the most coherent system of our own beliefs, attitudes and dispositions is – at least in important issues – an aspect of personal integrity – to borrow one of Dworkin’s favorite expressions for a less aspirational idea.</w:t>
      </w:r>
      <w:r w:rsidRPr="001142A5">
        <w:tab/>
      </w:r>
    </w:p>
    <w:p w14:paraId="2A751CD3" w14:textId="77777777" w:rsidR="009F70F1" w:rsidRPr="001C4256" w:rsidRDefault="009F70F1" w:rsidP="009F70F1">
      <w:pPr>
        <w:rPr>
          <w:rStyle w:val="StyleUnderline"/>
        </w:rPr>
      </w:pPr>
      <w:r w:rsidRPr="001142A5">
        <w:t xml:space="preserve">In hard cases we must – in some way – lay out the argument for ourselves to figure out what we believe to be the right answer. </w:t>
      </w:r>
      <w:r w:rsidRPr="001C4256">
        <w:rPr>
          <w:rStyle w:val="StyleUnderline"/>
        </w:rPr>
        <w:t>We might not know what we believe ourselves</w:t>
      </w:r>
      <w:r w:rsidRPr="001142A5">
        <w:t xml:space="preserve"> in questions of abortion, the death penalty, torture, and stem cell research, </w:t>
      </w:r>
      <w:r w:rsidRPr="001C4256">
        <w:rPr>
          <w:rStyle w:val="StyleUnderline"/>
        </w:rPr>
        <w:t>until we have developed a line of argument against the background of our subjective beliefs, attitudes and dispositions</w:t>
      </w:r>
      <w:r w:rsidRPr="001142A5">
        <w:t xml:space="preserve">. In these </w:t>
      </w:r>
      <w:proofErr w:type="gramStart"/>
      <w:r w:rsidRPr="001142A5">
        <w:t>cases</w:t>
      </w:r>
      <w:proofErr w:type="gramEnd"/>
      <w:r w:rsidRPr="001142A5">
        <w:t xml:space="preserve"> it might be rational to discuss the issue with someone unlikely to share some of our more fundamental convictions or who opposes the view towards which we lean. This might even be the most helpful way of corroborating a view, because </w:t>
      </w:r>
      <w:r w:rsidRPr="001C4256">
        <w:rPr>
          <w:rStyle w:val="StyleUnderline"/>
        </w:rPr>
        <w:t xml:space="preserve">we know that </w:t>
      </w:r>
      <w:r w:rsidRPr="00BE10F7">
        <w:rPr>
          <w:rStyle w:val="StyleUnderline"/>
          <w:highlight w:val="cyan"/>
        </w:rPr>
        <w:t>our adversary is much more motivated to find a</w:t>
      </w:r>
      <w:r w:rsidRPr="001C4256">
        <w:rPr>
          <w:rStyle w:val="StyleUnderline"/>
        </w:rPr>
        <w:t xml:space="preserve"> potential </w:t>
      </w:r>
      <w:r w:rsidRPr="00BE10F7">
        <w:rPr>
          <w:rStyle w:val="StyleUnderline"/>
          <w:highlight w:val="cyan"/>
        </w:rPr>
        <w:t xml:space="preserve">flaw in our argument </w:t>
      </w:r>
      <w:r w:rsidRPr="00DE5DBC">
        <w:rPr>
          <w:rStyle w:val="StyleUnderline"/>
        </w:rPr>
        <w:t xml:space="preserve">than someone with whom we know we </w:t>
      </w:r>
      <w:proofErr w:type="gramStart"/>
      <w:r w:rsidRPr="00DE5DBC">
        <w:rPr>
          <w:rStyle w:val="StyleUnderline"/>
        </w:rPr>
        <w:t>are in agreement</w:t>
      </w:r>
      <w:proofErr w:type="gramEnd"/>
      <w:r w:rsidRPr="00BE10F7">
        <w:rPr>
          <w:rStyle w:val="StyleUnderline"/>
          <w:highlight w:val="cyan"/>
        </w:rPr>
        <w:t>.</w:t>
      </w:r>
      <w:r w:rsidRPr="00BE10F7">
        <w:rPr>
          <w:highlight w:val="cyan"/>
        </w:rPr>
        <w:t xml:space="preserve"> </w:t>
      </w:r>
      <w:r w:rsidRPr="00BE10F7">
        <w:rPr>
          <w:rStyle w:val="StyleUnderline"/>
          <w:highlight w:val="cyan"/>
        </w:rPr>
        <w:t>It might be more helpful to discuss a liberal position with Scalia than with Breyer</w:t>
      </w:r>
      <w:r w:rsidRPr="001C4256">
        <w:rPr>
          <w:rStyle w:val="StyleUnderline"/>
        </w:rPr>
        <w:t xml:space="preserve"> if we want to make sure that we have not overlooked some </w:t>
      </w:r>
      <w:proofErr w:type="gramStart"/>
      <w:r w:rsidRPr="001C4256">
        <w:rPr>
          <w:rStyle w:val="StyleUnderline"/>
        </w:rPr>
        <w:t>counter</w:t>
      </w:r>
      <w:r w:rsidRPr="001C4256">
        <w:rPr>
          <w:rStyle w:val="StyleUnderline"/>
          <w:rFonts w:ascii="Cambria Math" w:hAnsi="Cambria Math" w:cs="Cambria Math"/>
        </w:rPr>
        <w:t>‐</w:t>
      </w:r>
      <w:r w:rsidRPr="001C4256">
        <w:rPr>
          <w:rStyle w:val="StyleUnderline"/>
        </w:rPr>
        <w:t>argument</w:t>
      </w:r>
      <w:proofErr w:type="gramEnd"/>
      <w:r w:rsidRPr="001C4256">
        <w:rPr>
          <w:rStyle w:val="StyleUnderline"/>
        </w:rPr>
        <w:t xml:space="preserve"> to our case.</w:t>
      </w:r>
      <w:r w:rsidRPr="001C4256">
        <w:rPr>
          <w:rStyle w:val="StyleUnderline"/>
        </w:rPr>
        <w:tab/>
      </w:r>
    </w:p>
    <w:p w14:paraId="69DFA29E" w14:textId="77777777" w:rsidR="009F70F1" w:rsidRPr="001142A5" w:rsidRDefault="009F70F1" w:rsidP="009F70F1">
      <w:r w:rsidRPr="001142A5">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BE10F7">
        <w:rPr>
          <w:rStyle w:val="StyleUnderline"/>
          <w:highlight w:val="cyan"/>
        </w:rPr>
        <w:t>Argumentation</w:t>
      </w:r>
      <w:r w:rsidRPr="00AF5B08">
        <w:rPr>
          <w:rStyle w:val="StyleUnderline"/>
        </w:rPr>
        <w:t xml:space="preserve"> with an adversary </w:t>
      </w:r>
      <w:r w:rsidRPr="00BE10F7">
        <w:rPr>
          <w:rStyle w:val="StyleUnderline"/>
          <w:highlight w:val="cyan"/>
        </w:rPr>
        <w:t xml:space="preserve">can have </w:t>
      </w:r>
      <w:r w:rsidRPr="00BE10F7">
        <w:rPr>
          <w:rStyle w:val="Emphasis"/>
          <w:highlight w:val="cyan"/>
        </w:rPr>
        <w:t>purposes beyond persuading him: to test one’s own convictions,</w:t>
      </w:r>
      <w:r w:rsidRPr="00AF5B08">
        <w:rPr>
          <w:rStyle w:val="StyleUnderline"/>
        </w:rPr>
        <w:t xml:space="preserve"> to engage our opponent in inferential commitments and to persuade third parties are only some of these</w:t>
      </w:r>
      <w:r w:rsidRPr="001142A5">
        <w:t>;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r w:rsidRPr="001142A5">
        <w:tab/>
      </w:r>
    </w:p>
    <w:p w14:paraId="436E6AAE" w14:textId="77777777" w:rsidR="009F70F1" w:rsidRPr="00AF5B08" w:rsidRDefault="009F70F1" w:rsidP="009F70F1">
      <w:pPr>
        <w:rPr>
          <w:rStyle w:val="StyleUnderline"/>
        </w:rPr>
      </w:pPr>
      <w:r w:rsidRPr="001142A5">
        <w:t xml:space="preserve">f) </w:t>
      </w:r>
      <w:r w:rsidRPr="00AF5B08">
        <w:rPr>
          <w:rStyle w:val="StyleUnderline"/>
        </w:rPr>
        <w:t>The Advantage Over Non</w:t>
      </w:r>
      <w:r w:rsidRPr="00AF5B08">
        <w:rPr>
          <w:rStyle w:val="StyleUnderline"/>
          <w:rFonts w:ascii="Cambria Math" w:hAnsi="Cambria Math" w:cs="Cambria Math"/>
        </w:rPr>
        <w:t>‐</w:t>
      </w:r>
      <w:r w:rsidRPr="00AF5B08">
        <w:rPr>
          <w:rStyle w:val="StyleUnderline"/>
        </w:rPr>
        <w:t>Argumentative Alternatives</w:t>
      </w:r>
    </w:p>
    <w:p w14:paraId="7DFF6289" w14:textId="77777777" w:rsidR="009F70F1" w:rsidRPr="005B5660" w:rsidRDefault="009F70F1" w:rsidP="009F70F1">
      <w:pPr>
        <w:rPr>
          <w:b/>
          <w:u w:val="single"/>
        </w:rPr>
      </w:pPr>
      <w:r w:rsidRPr="001142A5">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1142A5">
        <w:t>with the exception of</w:t>
      </w:r>
      <w:proofErr w:type="gramEnd"/>
      <w:r w:rsidRPr="001142A5">
        <w:t xml:space="preserve"> the first reason, the rationality of our disagreements is of a secondary nature. </w:t>
      </w:r>
      <w:r w:rsidRPr="00BE10F7">
        <w:rPr>
          <w:rStyle w:val="Emphasis"/>
          <w:highlight w:val="cyan"/>
        </w:rPr>
        <w:t>The rational does not lie in the discovery of a single right answer</w:t>
      </w:r>
      <w:r w:rsidRPr="00AF5B08">
        <w:rPr>
          <w:rStyle w:val="StyleUnderline"/>
        </w:rPr>
        <w:t xml:space="preserve"> to the topic </w:t>
      </w:r>
      <w:r w:rsidRPr="001142A5">
        <w:t xml:space="preserve">of debate, </w:t>
      </w:r>
      <w:r w:rsidRPr="00AF5B08">
        <w:rPr>
          <w:rStyle w:val="StyleUnderline"/>
        </w:rPr>
        <w:t>since in hard cases there are no single right answers</w:t>
      </w:r>
      <w:r w:rsidRPr="001142A5">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1142A5">
        <w:t>has to</w:t>
      </w:r>
      <w:proofErr w:type="gramEnd"/>
      <w:r w:rsidRPr="001142A5">
        <w:t xml:space="preserve"> come by some non</w:t>
      </w:r>
      <w:r w:rsidRPr="001142A5">
        <w:rPr>
          <w:rFonts w:ascii="Cambria Math" w:hAnsi="Cambria Math" w:cs="Cambria Math"/>
        </w:rPr>
        <w:t>‐</w:t>
      </w:r>
      <w:r w:rsidRPr="001142A5">
        <w:t xml:space="preserve">argumentative mean and courts have always relied on them. For the medieval courts of the Germanic </w:t>
      </w:r>
      <w:proofErr w:type="gramStart"/>
      <w:r w:rsidRPr="001142A5">
        <w:t>tradition</w:t>
      </w:r>
      <w:proofErr w:type="gramEnd"/>
      <w:r w:rsidRPr="001142A5">
        <w:t xml:space="preserve"> it is bequeathed that judges had to fight it out literally if they disagreed on a question of law – though the king allowed them to pick surrogate fighters.109 It is understandable that </w:t>
      </w:r>
      <w:r w:rsidRPr="00AF5B08">
        <w:rPr>
          <w:rStyle w:val="StyleUnderline"/>
        </w:rPr>
        <w:t>the process of civilization has led us to non</w:t>
      </w:r>
      <w:r w:rsidRPr="00AF5B08">
        <w:rPr>
          <w:rStyle w:val="StyleUnderline"/>
          <w:rFonts w:ascii="Cambria Math" w:hAnsi="Cambria Math" w:cs="Cambria Math"/>
        </w:rPr>
        <w:t>‐</w:t>
      </w:r>
      <w:r w:rsidRPr="00AF5B08">
        <w:rPr>
          <w:rStyle w:val="StyleUnderline"/>
        </w:rPr>
        <w:t>violent non</w:t>
      </w:r>
      <w:r w:rsidRPr="00AF5B08">
        <w:rPr>
          <w:rStyle w:val="StyleUnderline"/>
          <w:rFonts w:ascii="Cambria Math" w:hAnsi="Cambria Math" w:cs="Cambria Math"/>
        </w:rPr>
        <w:t>‐</w:t>
      </w:r>
      <w:r w:rsidRPr="00AF5B08">
        <w:rPr>
          <w:rStyle w:val="StyleUnderline"/>
        </w:rPr>
        <w:t xml:space="preserve"> argumentative means to determine the law</w:t>
      </w:r>
      <w:r w:rsidRPr="001142A5">
        <w:t xml:space="preserve">. But what was wrong with District Judge </w:t>
      </w:r>
      <w:proofErr w:type="spellStart"/>
      <w:r w:rsidRPr="001142A5">
        <w:t>Currin</w:t>
      </w:r>
      <w:proofErr w:type="spellEnd"/>
      <w:r w:rsidRPr="001142A5">
        <w:t xml:space="preserve"> of Umatilla County in Oregon, who – in his late days – decided inconclusive traffic violations by publicly flipping a coin?110 </w:t>
      </w:r>
      <w:r w:rsidRPr="00DE5DBC">
        <w:rPr>
          <w:rStyle w:val="StyleUnderline"/>
        </w:rPr>
        <w:t xml:space="preserve">If we are counting heads at the end of our lengthy argumentative proceedings anyway, </w:t>
      </w:r>
      <w:r w:rsidRPr="00BE10F7">
        <w:rPr>
          <w:rStyle w:val="Emphasis"/>
          <w:highlight w:val="cyan"/>
        </w:rPr>
        <w:t>why</w:t>
      </w:r>
      <w:r w:rsidRPr="00DE5DBC">
        <w:rPr>
          <w:rStyle w:val="Emphasis"/>
        </w:rPr>
        <w:t xml:space="preserve"> </w:t>
      </w:r>
      <w:r w:rsidRPr="00BE10F7">
        <w:rPr>
          <w:rStyle w:val="Emphasis"/>
          <w:highlight w:val="cyan"/>
        </w:rPr>
        <w:t>not decide hard cases by gut voting</w:t>
      </w:r>
      <w:r w:rsidRPr="00DE5DBC">
        <w:rPr>
          <w:rStyle w:val="StyleUnderline"/>
        </w:rPr>
        <w:t xml:space="preserve"> at the outset </w:t>
      </w:r>
      <w:r w:rsidRPr="00BE10F7">
        <w:rPr>
          <w:rStyle w:val="StyleUnderline"/>
          <w:highlight w:val="cyan"/>
        </w:rPr>
        <w:t>and spare everybody the cost of developing elaborate arguments</w:t>
      </w:r>
      <w:r w:rsidRPr="00DE5DBC">
        <w:rPr>
          <w:rStyle w:val="StyleUnderline"/>
        </w:rPr>
        <w:t xml:space="preserve"> on questions, where there is not fact of the matter to be discovered?</w:t>
      </w:r>
    </w:p>
    <w:p w14:paraId="49740CFE" w14:textId="77777777" w:rsidR="009F70F1" w:rsidRDefault="009F70F1" w:rsidP="009F70F1">
      <w:pPr>
        <w:pStyle w:val="Heading4"/>
      </w:pPr>
      <w:r>
        <w:t xml:space="preserve">Third—small schools </w:t>
      </w:r>
      <w:proofErr w:type="spellStart"/>
      <w:r>
        <w:t>disad</w:t>
      </w:r>
      <w:proofErr w:type="spellEnd"/>
      <w:r>
        <w:t xml:space="preserve">: under-resourced are most adversely </w:t>
      </w:r>
      <w:proofErr w:type="gramStart"/>
      <w:r>
        <w:t>effected</w:t>
      </w:r>
      <w:proofErr w:type="gramEnd"/>
      <w:r>
        <w:t xml:space="preserve"> by a massive, unpredictable </w:t>
      </w:r>
      <w:proofErr w:type="spellStart"/>
      <w:r>
        <w:t>caselist</w:t>
      </w:r>
      <w:proofErr w:type="spellEnd"/>
      <w:r>
        <w:t xml:space="preserve"> which worsens structural disparities</w:t>
      </w:r>
    </w:p>
    <w:p w14:paraId="0423436B" w14:textId="2DBEA88E" w:rsidR="009F70F1" w:rsidRPr="001346FD" w:rsidRDefault="009F70F1" w:rsidP="009F70F1">
      <w:pPr>
        <w:pStyle w:val="Heading4"/>
        <w:rPr>
          <w:b w:val="0"/>
          <w:u w:val="single"/>
        </w:rPr>
      </w:pPr>
      <w:r>
        <w:t>Topical version—</w:t>
      </w:r>
      <w:r w:rsidR="00D1219C">
        <w:t xml:space="preserve">they read their own TVA for themselves (Chidi 8, Timmermans, Shabalala, </w:t>
      </w:r>
    </w:p>
    <w:p w14:paraId="57DE1CDD" w14:textId="77777777" w:rsidR="009F70F1" w:rsidRDefault="009F70F1" w:rsidP="009F70F1">
      <w:pPr>
        <w:pStyle w:val="Heading4"/>
      </w:pPr>
      <w:proofErr w:type="spellStart"/>
      <w:r>
        <w:t>Disads</w:t>
      </w:r>
      <w:proofErr w:type="spellEnd"/>
      <w:r>
        <w:t xml:space="preserve"> to the TVA prove there are negative ground and that it’s a contestable stasis point which means we don’t have to “solve” the whole </w:t>
      </w:r>
      <w:proofErr w:type="spellStart"/>
      <w:r>
        <w:t>aff</w:t>
      </w:r>
      <w:proofErr w:type="spellEnd"/>
    </w:p>
    <w:p w14:paraId="7F061E93" w14:textId="77777777" w:rsidR="009F70F1" w:rsidRDefault="009F70F1" w:rsidP="009F70F1">
      <w:pPr>
        <w:pStyle w:val="Heading4"/>
      </w:pPr>
      <w:r>
        <w:t>Reject the team—T is question of models of debate and the damage to our strategy was already done</w:t>
      </w:r>
    </w:p>
    <w:p w14:paraId="28CFFADE" w14:textId="77777777" w:rsidR="009F70F1" w:rsidRDefault="009F70F1" w:rsidP="009F70F1">
      <w:pPr>
        <w:pStyle w:val="Heading4"/>
      </w:pPr>
      <w:r>
        <w:t xml:space="preserve">Competing </w:t>
      </w:r>
      <w:proofErr w:type="spellStart"/>
      <w:r>
        <w:t>interps</w:t>
      </w:r>
      <w:proofErr w:type="spellEnd"/>
      <w:r>
        <w:t xml:space="preserve">—they </w:t>
      </w:r>
      <w:proofErr w:type="gramStart"/>
      <w:r>
        <w:t>have to</w:t>
      </w:r>
      <w:proofErr w:type="gramEnd"/>
      <w:r>
        <w:t xml:space="preserve"> proactively to justify their model and reasonability links to our offense</w:t>
      </w:r>
    </w:p>
    <w:p w14:paraId="4DD7EE17" w14:textId="77777777" w:rsidR="009F70F1" w:rsidRDefault="009F70F1" w:rsidP="009F70F1">
      <w:pPr>
        <w:pStyle w:val="Heading4"/>
      </w:pPr>
      <w:r>
        <w:t xml:space="preserve">No </w:t>
      </w:r>
      <w:proofErr w:type="spellStart"/>
      <w:r>
        <w:t>rvis</w:t>
      </w:r>
      <w:proofErr w:type="spellEnd"/>
      <w:r>
        <w:t xml:space="preserve"> or impact turns—it’s their burden to prove their topical. Beating back T doesn’t prove their advocacy is good</w:t>
      </w:r>
    </w:p>
    <w:p w14:paraId="6FD5C138" w14:textId="77777777" w:rsidR="009F70F1" w:rsidRPr="002C20FF" w:rsidRDefault="009F70F1" w:rsidP="009F70F1">
      <w:pPr>
        <w:pStyle w:val="Heading4"/>
      </w:pPr>
      <w:proofErr w:type="spellStart"/>
      <w:r>
        <w:t>Indepdently</w:t>
      </w:r>
      <w:proofErr w:type="spellEnd"/>
      <w:r>
        <w:t xml:space="preserve">, new non-topical AFFs are a reason to reject the team---literally </w:t>
      </w:r>
      <w:r w:rsidRPr="00D55A39">
        <w:rPr>
          <w:u w:val="single"/>
        </w:rPr>
        <w:t>infinite potential topics</w:t>
      </w:r>
      <w:r>
        <w:t xml:space="preserve"> for discussion coupled with lack of disclosure means that </w:t>
      </w:r>
      <w:r w:rsidRPr="00D55A39">
        <w:rPr>
          <w:u w:val="single"/>
        </w:rPr>
        <w:t>being prepared</w:t>
      </w:r>
      <w:r>
        <w:t xml:space="preserve"> is structurally impossible. </w:t>
      </w:r>
    </w:p>
    <w:p w14:paraId="2CED2334" w14:textId="77777777" w:rsidR="009F70F1" w:rsidRPr="000E5F91" w:rsidRDefault="009F70F1" w:rsidP="009F70F1">
      <w:pPr>
        <w:pStyle w:val="Heading3"/>
        <w:rPr>
          <w:rFonts w:asciiTheme="minorHAnsi" w:hAnsiTheme="minorHAnsi" w:cstheme="minorHAnsi"/>
          <w:bCs/>
        </w:rPr>
      </w:pPr>
      <w:r>
        <w:rPr>
          <w:rFonts w:asciiTheme="minorHAnsi" w:hAnsiTheme="minorHAnsi" w:cstheme="minorHAnsi"/>
          <w:bCs/>
        </w:rPr>
        <w:t>2</w:t>
      </w:r>
    </w:p>
    <w:p w14:paraId="206C5669" w14:textId="77777777" w:rsidR="009F70F1" w:rsidRPr="009833BF" w:rsidRDefault="009F70F1" w:rsidP="009F70F1">
      <w:pPr>
        <w:pStyle w:val="Heading4"/>
        <w:rPr>
          <w:rFonts w:asciiTheme="minorHAnsi" w:hAnsiTheme="minorHAnsi" w:cstheme="minorHAnsi"/>
          <w:bCs/>
        </w:rPr>
      </w:pPr>
      <w:r w:rsidRPr="009833BF">
        <w:rPr>
          <w:rFonts w:asciiTheme="minorHAnsi" w:hAnsiTheme="minorHAnsi" w:cstheme="minorHAnsi"/>
          <w:bCs/>
        </w:rPr>
        <w:t>Biotech industry strong now.</w:t>
      </w:r>
    </w:p>
    <w:p w14:paraId="773BCFC9" w14:textId="77777777" w:rsidR="009F70F1" w:rsidRPr="009833BF" w:rsidRDefault="009F70F1" w:rsidP="009F70F1">
      <w:pPr>
        <w:rPr>
          <w:rFonts w:asciiTheme="minorHAnsi" w:hAnsiTheme="minorHAnsi" w:cstheme="minorHAnsi"/>
        </w:rPr>
      </w:pPr>
      <w:proofErr w:type="spellStart"/>
      <w:r w:rsidRPr="009833BF">
        <w:rPr>
          <w:rStyle w:val="Style13ptBold"/>
          <w:rFonts w:asciiTheme="minorHAnsi" w:hAnsiTheme="minorHAnsi" w:cstheme="minorHAnsi"/>
        </w:rPr>
        <w:t>Cancherini</w:t>
      </w:r>
      <w:proofErr w:type="spellEnd"/>
      <w:r w:rsidRPr="009833BF">
        <w:rPr>
          <w:rStyle w:val="Style13ptBold"/>
          <w:rFonts w:asciiTheme="minorHAnsi" w:hAnsiTheme="minorHAnsi" w:cstheme="minorHAnsi"/>
        </w:rPr>
        <w:t xml:space="preserve"> et al. 4/30</w:t>
      </w:r>
      <w:r w:rsidRPr="009833BF">
        <w:rPr>
          <w:rFonts w:asciiTheme="minorHAnsi" w:hAnsiTheme="minorHAnsi" w:cstheme="minorHAnsi"/>
        </w:rPr>
        <w:t xml:space="preserve"> [(Laura, Engagement Manager @ McKinsey &amp; Company, Joseph Lydon, Associate Partner @ McKinsey &amp; Company, Jorge Santos Da Silva, Senior Partner at McKinsey &amp; Company, and Alexandra </w:t>
      </w:r>
      <w:proofErr w:type="spellStart"/>
      <w:r w:rsidRPr="009833BF">
        <w:rPr>
          <w:rFonts w:asciiTheme="minorHAnsi" w:hAnsiTheme="minorHAnsi" w:cstheme="minorHAnsi"/>
        </w:rPr>
        <w:t>Zemp</w:t>
      </w:r>
      <w:proofErr w:type="spellEnd"/>
      <w:r w:rsidRPr="009833BF">
        <w:rPr>
          <w:rFonts w:asciiTheme="minorHAnsi" w:hAnsiTheme="minorHAnsi" w:cstheme="minorHAnsi"/>
        </w:rPr>
        <w:t xml:space="preserve">, Partner at McKinsey &amp; Company), “What’s ahead for biotech: Another wave or low tide?“,  McKinsey &amp; Company, 4-30-2021, </w:t>
      </w:r>
      <w:hyperlink r:id="rId7" w:history="1">
        <w:r w:rsidRPr="009833BF">
          <w:rPr>
            <w:rStyle w:val="Hyperlink"/>
            <w:rFonts w:asciiTheme="minorHAnsi" w:hAnsiTheme="minorHAnsi" w:cstheme="minorHAnsi"/>
          </w:rPr>
          <w:t>https://www.mckinsey.com/industries/pharmaceuticals-and-medical-products/our-insights/whats-ahead-for-biotech-another-wave-or-low-tide</w:t>
        </w:r>
      </w:hyperlink>
      <w:r w:rsidRPr="009833BF">
        <w:rPr>
          <w:rFonts w:asciiTheme="minorHAnsi" w:hAnsiTheme="minorHAnsi" w:cstheme="minorHAnsi"/>
        </w:rPr>
        <w:t xml:space="preserve">] TDI  </w:t>
      </w:r>
    </w:p>
    <w:p w14:paraId="4C9F4376"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 xml:space="preserve">As the pandemic spread across the globe in early 2020, biotech leaders were initially pessimistic, reassessing their cash position and financing constraints. When McKinsey and </w:t>
      </w:r>
      <w:proofErr w:type="spellStart"/>
      <w:r w:rsidRPr="009833BF">
        <w:rPr>
          <w:rFonts w:asciiTheme="minorHAnsi" w:hAnsiTheme="minorHAnsi" w:cstheme="minorHAnsi"/>
        </w:rPr>
        <w:t>BioCentury</w:t>
      </w:r>
      <w:proofErr w:type="spellEnd"/>
      <w:r w:rsidRPr="009833BF">
        <w:rPr>
          <w:rFonts w:asciiTheme="minorHAnsi" w:hAnsiTheme="minorHAnsi" w:cstheme="min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14EBE002"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 xml:space="preserve">Belying this downbeat mood, </w:t>
      </w:r>
      <w:r w:rsidRPr="009833BF">
        <w:rPr>
          <w:rStyle w:val="StyleUnderline"/>
          <w:rFonts w:asciiTheme="minorHAnsi" w:hAnsiTheme="minorHAnsi" w:cstheme="minorHAnsi"/>
          <w:highlight w:val="cyan"/>
        </w:rPr>
        <w:t>biotech has in fact had one of its best years so far</w:t>
      </w:r>
      <w:r w:rsidRPr="009833BF">
        <w:rPr>
          <w:rStyle w:val="StyleUnderline"/>
          <w:rFonts w:asciiTheme="minorHAnsi" w:hAnsiTheme="minorHAnsi" w:cstheme="minorHAnsi"/>
        </w:rPr>
        <w:t>. By</w:t>
      </w:r>
      <w:r w:rsidRPr="009833BF">
        <w:rPr>
          <w:rFonts w:asciiTheme="minorHAnsi" w:hAnsiTheme="minorHAnsi" w:cstheme="minorHAnsi"/>
        </w:rPr>
        <w:t xml:space="preserve"> January </w:t>
      </w:r>
      <w:r w:rsidRPr="009833BF">
        <w:rPr>
          <w:rStyle w:val="StyleUnderline"/>
          <w:rFonts w:asciiTheme="minorHAnsi" w:hAnsiTheme="minorHAnsi" w:cstheme="minorHAnsi"/>
        </w:rPr>
        <w:t>2021, venture capitalists had invested some 60 percent more than</w:t>
      </w:r>
      <w:r w:rsidRPr="009833BF">
        <w:rPr>
          <w:rFonts w:asciiTheme="minorHAnsi" w:hAnsiTheme="minorHAnsi" w:cstheme="minorHAnsi"/>
        </w:rPr>
        <w:t xml:space="preserve"> they had in January </w:t>
      </w:r>
      <w:r w:rsidRPr="009833BF">
        <w:rPr>
          <w:rStyle w:val="StyleUnderline"/>
          <w:rFonts w:asciiTheme="minorHAnsi" w:hAnsiTheme="minorHAnsi" w:cstheme="minorHAnsi"/>
        </w:rPr>
        <w:t>2020</w:t>
      </w:r>
      <w:r w:rsidRPr="009833BF">
        <w:rPr>
          <w:rFonts w:asciiTheme="minorHAnsi" w:hAnsiTheme="minorHAnsi" w:cstheme="minorHAnsi"/>
        </w:rPr>
        <w:t xml:space="preserve">, with more than $3 billion invested worldwide in January 2021 alone.5 </w:t>
      </w:r>
      <w:r w:rsidRPr="009833BF">
        <w:rPr>
          <w:rStyle w:val="StyleUnderline"/>
          <w:rFonts w:asciiTheme="minorHAnsi" w:hAnsiTheme="minorHAnsi" w:cstheme="minorHAnsi"/>
        </w:rPr>
        <w:t xml:space="preserve">IPO activity </w:t>
      </w:r>
      <w:r w:rsidRPr="009833BF">
        <w:rPr>
          <w:rStyle w:val="StyleUnderline"/>
          <w:rFonts w:asciiTheme="minorHAnsi" w:hAnsiTheme="minorHAnsi" w:cstheme="minorHAnsi"/>
          <w:highlight w:val="cyan"/>
        </w:rPr>
        <w:t>grew strongly</w:t>
      </w:r>
      <w:r w:rsidRPr="009833BF">
        <w:rPr>
          <w:rStyle w:val="StyleUnderline"/>
          <w:rFonts w:asciiTheme="minorHAnsi" w:hAnsiTheme="minorHAnsi" w:cstheme="minorHAnsi"/>
        </w:rPr>
        <w:t>: there were 19 more closures than in the same period in 2020,</w:t>
      </w:r>
      <w:r w:rsidRPr="009833BF">
        <w:rPr>
          <w:rFonts w:asciiTheme="minorHAnsi" w:hAnsiTheme="minorHAnsi" w:cstheme="minorHAnsi"/>
        </w:rPr>
        <w:t xml:space="preserve"> with an average of $150 million per raise, 17 percent more than in 2020. Other deals have also had a bumper start to 2021, with </w:t>
      </w:r>
      <w:r w:rsidRPr="009833BF">
        <w:rPr>
          <w:rStyle w:val="StyleUnderline"/>
          <w:rFonts w:asciiTheme="minorHAnsi" w:hAnsiTheme="minorHAnsi" w:cstheme="minorHAnsi"/>
        </w:rPr>
        <w:t>the average deal size reaching more than $500 million, up by more than 66 percent on the 2020 average</w:t>
      </w:r>
      <w:r w:rsidRPr="009833BF">
        <w:rPr>
          <w:rFonts w:asciiTheme="minorHAnsi" w:hAnsiTheme="minorHAnsi" w:cstheme="minorHAnsi"/>
        </w:rPr>
        <w:t xml:space="preserve"> (Exhibit 3).6</w:t>
      </w:r>
    </w:p>
    <w:p w14:paraId="37FD73E9"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What about SPACs?</w:t>
      </w:r>
    </w:p>
    <w:p w14:paraId="11547A8E"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may be part of their story.</w:t>
      </w:r>
    </w:p>
    <w:p w14:paraId="70EE42F2"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Fundamentals continue strong</w:t>
      </w:r>
    </w:p>
    <w:p w14:paraId="7F8B21F1" w14:textId="77777777" w:rsidR="009F70F1" w:rsidRPr="009833BF" w:rsidRDefault="009F70F1" w:rsidP="009F70F1">
      <w:pPr>
        <w:rPr>
          <w:rStyle w:val="StyleUnderline"/>
          <w:rFonts w:asciiTheme="minorHAnsi" w:hAnsiTheme="minorHAnsi" w:cstheme="minorHAnsi"/>
        </w:rPr>
      </w:pPr>
      <w:r w:rsidRPr="009833BF">
        <w:rPr>
          <w:rFonts w:asciiTheme="minorHAnsi" w:hAnsiTheme="minorHAnsi" w:cstheme="minorHAnsi"/>
        </w:rPr>
        <w:t xml:space="preserve">When we asked executives and investors why </w:t>
      </w:r>
      <w:r w:rsidRPr="009833BF">
        <w:rPr>
          <w:rStyle w:val="StyleUnderline"/>
          <w:rFonts w:asciiTheme="minorHAnsi" w:hAnsiTheme="minorHAnsi" w:cstheme="minorHAnsi"/>
          <w:highlight w:val="cyan"/>
        </w:rPr>
        <w:t>the biotech sector had stayed so resilient</w:t>
      </w:r>
      <w:r w:rsidRPr="009833BF">
        <w:rPr>
          <w:rStyle w:val="StyleUnderline"/>
          <w:rFonts w:asciiTheme="minorHAnsi" w:hAnsiTheme="minorHAnsi" w:cstheme="minorHAnsi"/>
        </w:rPr>
        <w:t xml:space="preserve"> </w:t>
      </w:r>
      <w:r w:rsidRPr="009833BF">
        <w:rPr>
          <w:rFonts w:asciiTheme="minorHAnsi" w:hAnsiTheme="minorHAnsi" w:cstheme="minorHAnsi"/>
        </w:rPr>
        <w:t xml:space="preserve">during the worst economic crisis in decades, they cited </w:t>
      </w:r>
      <w:r w:rsidRPr="009833BF">
        <w:rPr>
          <w:rStyle w:val="StyleUnderline"/>
          <w:rFonts w:asciiTheme="minorHAnsi" w:hAnsiTheme="minorHAnsi" w:cstheme="minorHAnsi"/>
        </w:rPr>
        <w:t>innovation</w:t>
      </w:r>
      <w:r w:rsidRPr="009833BF">
        <w:rPr>
          <w:rFonts w:asciiTheme="minorHAnsi" w:hAnsiTheme="minorHAnsi" w:cstheme="minorHAnsi"/>
        </w:rPr>
        <w:t xml:space="preserve"> as the main reason. The number of assets transitioning to clinical phases is still rising, and </w:t>
      </w:r>
      <w:r w:rsidRPr="009833BF">
        <w:rPr>
          <w:rStyle w:val="StyleUnderline"/>
          <w:rFonts w:asciiTheme="minorHAnsi" w:hAnsiTheme="minorHAnsi" w:cstheme="minorHAnsi"/>
          <w:highlight w:val="cyan"/>
        </w:rPr>
        <w:t>further waves of innovation are on the horizon</w:t>
      </w:r>
      <w:r w:rsidRPr="009833BF">
        <w:rPr>
          <w:rStyle w:val="StyleUnderline"/>
          <w:rFonts w:asciiTheme="minorHAnsi" w:hAnsiTheme="minorHAnsi" w:cstheme="minorHAnsi"/>
        </w:rPr>
        <w:t>, driven by the convergence of biological and technological advances.</w:t>
      </w:r>
    </w:p>
    <w:p w14:paraId="17A20746" w14:textId="77777777" w:rsidR="009F70F1" w:rsidRPr="009833BF" w:rsidRDefault="009F70F1" w:rsidP="009F70F1">
      <w:pPr>
        <w:rPr>
          <w:rStyle w:val="StyleUnderline"/>
          <w:rFonts w:asciiTheme="minorHAnsi" w:hAnsiTheme="minorHAnsi" w:cstheme="minorHAnsi"/>
        </w:rPr>
      </w:pPr>
      <w:r w:rsidRPr="009833BF">
        <w:rPr>
          <w:rFonts w:asciiTheme="minorHAnsi" w:hAnsiTheme="minorHAnsi" w:cstheme="minorHAnsi"/>
        </w:rPr>
        <w:t xml:space="preserve">In the present day, many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along with the wider pharmaceutical industry, are taking steps to address the COVID-19 pandemic. Together,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and pharma companies have </w:t>
      </w:r>
      <w:hyperlink r:id="rId8" w:history="1">
        <w:r w:rsidRPr="009833BF">
          <w:rPr>
            <w:rStyle w:val="Hyperlink"/>
            <w:rFonts w:asciiTheme="minorHAnsi" w:hAnsiTheme="minorHAnsi" w:cstheme="minorHAnsi"/>
          </w:rPr>
          <w:t>more than 250 vaccine candidates in their pipelines</w:t>
        </w:r>
      </w:hyperlink>
      <w:r w:rsidRPr="009833BF">
        <w:rPr>
          <w:rFonts w:asciiTheme="minorHAnsi" w:hAnsiTheme="minorHAnsi" w:cstheme="minorHAnsi"/>
        </w:rPr>
        <w:t>, along with a similar number of therapeutics. What’s more, the crisis has shone a spotlight on pharma as the public seeks to understand the roadblocks involved in delivering a vaccine at speed and the measures needed to maintain safety and efficacy standards. To that extent</w:t>
      </w:r>
      <w:r w:rsidRPr="009833BF">
        <w:rPr>
          <w:rFonts w:asciiTheme="minorHAnsi" w:hAnsiTheme="minorHAnsi" w:cstheme="minorHAnsi"/>
          <w:highlight w:val="cyan"/>
        </w:rPr>
        <w:t xml:space="preserve">, </w:t>
      </w:r>
      <w:r w:rsidRPr="009833BF">
        <w:rPr>
          <w:rStyle w:val="StyleUnderline"/>
          <w:rFonts w:asciiTheme="minorHAnsi" w:hAnsiTheme="minorHAnsi" w:cstheme="minorHAnsi"/>
          <w:highlight w:val="cyan"/>
        </w:rPr>
        <w:t>the world has been living through a time of mass education in science research and development</w:t>
      </w:r>
      <w:r w:rsidRPr="009833BF">
        <w:rPr>
          <w:rStyle w:val="StyleUnderline"/>
          <w:rFonts w:asciiTheme="minorHAnsi" w:hAnsiTheme="minorHAnsi" w:cstheme="minorHAnsi"/>
        </w:rPr>
        <w:t>.</w:t>
      </w:r>
    </w:p>
    <w:p w14:paraId="3DFDD17C" w14:textId="77777777" w:rsidR="009F70F1" w:rsidRPr="009833BF" w:rsidRDefault="009F70F1" w:rsidP="009F70F1">
      <w:pPr>
        <w:rPr>
          <w:rFonts w:asciiTheme="minorHAnsi" w:hAnsiTheme="minorHAnsi" w:cstheme="minorHAnsi"/>
        </w:rPr>
      </w:pPr>
      <w:r w:rsidRPr="009833BF">
        <w:rPr>
          <w:rStyle w:val="StyleUnderline"/>
          <w:rFonts w:asciiTheme="minorHAnsi" w:hAnsiTheme="minorHAnsi" w:cstheme="minorHAnsi"/>
        </w:rPr>
        <w:t>Biotech has also benefited from its innate financial resilience. Healthcare</w:t>
      </w:r>
      <w:r w:rsidRPr="009833BF">
        <w:rPr>
          <w:rFonts w:asciiTheme="minorHAnsi" w:hAnsiTheme="minorHAnsi" w:cstheme="minorHAnsi"/>
        </w:rPr>
        <w:t xml:space="preserve"> </w:t>
      </w:r>
      <w:proofErr w:type="gramStart"/>
      <w:r w:rsidRPr="009833BF">
        <w:rPr>
          <w:rFonts w:asciiTheme="minorHAnsi" w:hAnsiTheme="minorHAnsi" w:cstheme="minorHAnsi"/>
        </w:rPr>
        <w:t xml:space="preserve">as a whole </w:t>
      </w:r>
      <w:r w:rsidRPr="009833BF">
        <w:rPr>
          <w:rStyle w:val="StyleUnderline"/>
          <w:rFonts w:asciiTheme="minorHAnsi" w:hAnsiTheme="minorHAnsi" w:cstheme="minorHAnsi"/>
        </w:rPr>
        <w:t>is</w:t>
      </w:r>
      <w:proofErr w:type="gramEnd"/>
      <w:r w:rsidRPr="009833BF">
        <w:rPr>
          <w:rStyle w:val="StyleUnderline"/>
          <w:rFonts w:asciiTheme="minorHAnsi" w:hAnsiTheme="minorHAnsi" w:cstheme="minorHAnsi"/>
        </w:rPr>
        <w:t xml:space="preserve"> less dependent on economic cycles</w:t>
      </w:r>
      <w:r w:rsidRPr="009833BF">
        <w:rPr>
          <w:rFonts w:asciiTheme="minorHAnsi" w:hAnsiTheme="minorHAnsi" w:cstheme="minorHAnsi"/>
        </w:rPr>
        <w:t xml:space="preserve"> than most other industries. Biotech is an innovator, actively identifying and addressing patients’ unmet needs. In addition</w:t>
      </w:r>
      <w:r w:rsidRPr="009833BF">
        <w:rPr>
          <w:rStyle w:val="StyleUnderline"/>
          <w:rFonts w:asciiTheme="minorHAnsi" w:hAnsiTheme="minorHAnsi" w:cstheme="minorHAnsi"/>
        </w:rPr>
        <w:t xml:space="preserve">, </w:t>
      </w:r>
      <w:proofErr w:type="spellStart"/>
      <w:r w:rsidRPr="009833BF">
        <w:rPr>
          <w:rStyle w:val="StyleUnderline"/>
          <w:rFonts w:asciiTheme="minorHAnsi" w:hAnsiTheme="minorHAnsi" w:cstheme="minorHAnsi"/>
          <w:highlight w:val="cyan"/>
        </w:rPr>
        <w:t>biotechs</w:t>
      </w:r>
      <w:proofErr w:type="spellEnd"/>
      <w:r w:rsidRPr="009833BF">
        <w:rPr>
          <w:rStyle w:val="StyleUnderline"/>
          <w:rFonts w:asciiTheme="minorHAnsi" w:hAnsiTheme="minorHAnsi" w:cstheme="minorHAnsi"/>
          <w:highlight w:val="cyan"/>
        </w:rPr>
        <w:t>’ top-line revenues have been less affected by lockdowns</w:t>
      </w:r>
      <w:r w:rsidRPr="009833BF">
        <w:rPr>
          <w:rFonts w:asciiTheme="minorHAnsi" w:hAnsiTheme="minorHAnsi" w:cstheme="minorHAnsi"/>
        </w:rPr>
        <w:t xml:space="preserve"> than is the case in most other industries.</w:t>
      </w:r>
    </w:p>
    <w:p w14:paraId="4D5A5FB5"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 xml:space="preserve">Another factor acting in the sector’s favor is that </w:t>
      </w:r>
      <w:r w:rsidRPr="009833BF">
        <w:rPr>
          <w:rStyle w:val="StyleUnderline"/>
          <w:rFonts w:asciiTheme="minorHAnsi" w:hAnsiTheme="minorHAnsi" w:cstheme="minorHAnsi"/>
          <w:highlight w:val="cyan"/>
        </w:rPr>
        <w:t xml:space="preserve">larger pharmaceutical companies still rely on </w:t>
      </w:r>
      <w:proofErr w:type="spellStart"/>
      <w:r w:rsidRPr="009833BF">
        <w:rPr>
          <w:rStyle w:val="StyleUnderline"/>
          <w:rFonts w:asciiTheme="minorHAnsi" w:hAnsiTheme="minorHAnsi" w:cstheme="minorHAnsi"/>
          <w:highlight w:val="cyan"/>
        </w:rPr>
        <w:t>biotechs</w:t>
      </w:r>
      <w:proofErr w:type="spellEnd"/>
      <w:r w:rsidRPr="009833BF">
        <w:rPr>
          <w:rStyle w:val="StyleUnderline"/>
          <w:rFonts w:asciiTheme="minorHAnsi" w:hAnsiTheme="minorHAnsi" w:cstheme="minorHAnsi"/>
          <w:highlight w:val="cyan"/>
        </w:rPr>
        <w:t xml:space="preserve"> as a source of innovation</w:t>
      </w:r>
      <w:r w:rsidRPr="009833BF">
        <w:rPr>
          <w:rStyle w:val="StyleUnderline"/>
          <w:rFonts w:asciiTheme="minorHAnsi" w:hAnsiTheme="minorHAnsi" w:cstheme="minorHAnsi"/>
        </w:rPr>
        <w:t>.</w:t>
      </w:r>
      <w:r w:rsidRPr="009833BF">
        <w:rPr>
          <w:rFonts w:asciiTheme="minorHAnsi" w:hAnsiTheme="minorHAnsi" w:cstheme="minorHAnsi"/>
        </w:rPr>
        <w:t xml:space="preserve"> With </w:t>
      </w:r>
      <w:r w:rsidRPr="009833BF">
        <w:rPr>
          <w:rStyle w:val="StyleUnderline"/>
          <w:rFonts w:asciiTheme="minorHAnsi" w:hAnsiTheme="minorHAnsi" w:cstheme="minorHAnsi"/>
        </w:rPr>
        <w:t xml:space="preserve">the </w:t>
      </w:r>
      <w:hyperlink r:id="rId9" w:history="1">
        <w:r w:rsidRPr="009833BF">
          <w:rPr>
            <w:rStyle w:val="StyleUnderline"/>
            <w:rFonts w:asciiTheme="minorHAnsi" w:hAnsiTheme="minorHAnsi" w:cstheme="minorHAnsi"/>
          </w:rPr>
          <w:t>top dozen pharma companies</w:t>
        </w:r>
      </w:hyperlink>
      <w:r w:rsidRPr="009833BF">
        <w:rPr>
          <w:rStyle w:val="StyleUnderline"/>
          <w:rFonts w:asciiTheme="minorHAnsi" w:hAnsiTheme="minorHAnsi" w:cstheme="minorHAnsi"/>
        </w:rPr>
        <w:t xml:space="preserve"> having more than $170 billion in excess reserves</w:t>
      </w:r>
      <w:r w:rsidRPr="009833BF">
        <w:rPr>
          <w:rFonts w:asciiTheme="minorHAnsi" w:hAnsiTheme="minorHAnsi" w:cstheme="minorHAnsi"/>
        </w:rPr>
        <w:t xml:space="preserve"> that could be available </w:t>
      </w:r>
      <w:r w:rsidRPr="009833BF">
        <w:rPr>
          <w:rStyle w:val="StyleUnderline"/>
          <w:rFonts w:asciiTheme="minorHAnsi" w:hAnsiTheme="minorHAnsi" w:cstheme="minorHAnsi"/>
        </w:rPr>
        <w:t>for spending on M&amp;A,</w:t>
      </w:r>
      <w:r w:rsidRPr="009833BF">
        <w:rPr>
          <w:rFonts w:asciiTheme="minorHAnsi" w:hAnsiTheme="minorHAnsi" w:cstheme="minorHAnsi"/>
        </w:rPr>
        <w:t xml:space="preserve"> the prospects for further financing and deal making look promising.</w:t>
      </w:r>
    </w:p>
    <w:p w14:paraId="1F167E8B"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 xml:space="preserve">For these and other reasons, </w:t>
      </w:r>
      <w:r w:rsidRPr="009833BF">
        <w:rPr>
          <w:rStyle w:val="StyleUnderline"/>
          <w:rFonts w:asciiTheme="minorHAnsi" w:hAnsiTheme="minorHAnsi" w:cstheme="minorHAnsi"/>
        </w:rPr>
        <w:t xml:space="preserve">many investors regard biotech as </w:t>
      </w:r>
      <w:proofErr w:type="gramStart"/>
      <w:r w:rsidRPr="009833BF">
        <w:rPr>
          <w:rStyle w:val="StyleUnderline"/>
          <w:rFonts w:asciiTheme="minorHAnsi" w:hAnsiTheme="minorHAnsi" w:cstheme="minorHAnsi"/>
        </w:rPr>
        <w:t>a safe haven</w:t>
      </w:r>
      <w:proofErr w:type="gramEnd"/>
      <w:r w:rsidRPr="009833BF">
        <w:rPr>
          <w:rStyle w:val="StyleUnderline"/>
          <w:rFonts w:asciiTheme="minorHAnsi" w:hAnsiTheme="minorHAnsi" w:cstheme="minorHAnsi"/>
        </w:rPr>
        <w:t xml:space="preserve">. </w:t>
      </w:r>
      <w:r w:rsidRPr="009833BF">
        <w:rPr>
          <w:rFonts w:asciiTheme="minorHAnsi" w:hAnsiTheme="minorHAnsi" w:cstheme="minorHAnsi"/>
        </w:rPr>
        <w:t>One interviewee felt it had benefited from a halo effect during the pandemic.</w:t>
      </w:r>
    </w:p>
    <w:p w14:paraId="3D016187"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More innovation on the horizon</w:t>
      </w:r>
    </w:p>
    <w:p w14:paraId="7907595F"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 xml:space="preserve">The investors and executives we interviewed agreed that </w:t>
      </w:r>
      <w:r w:rsidRPr="009833BF">
        <w:rPr>
          <w:rStyle w:val="StyleUnderline"/>
          <w:rFonts w:asciiTheme="minorHAnsi" w:hAnsiTheme="minorHAnsi" w:cstheme="minorHAnsi"/>
        </w:rPr>
        <w:t>biotech innovation continues to increase in quality and quantity despite the macroeconomic environment</w:t>
      </w:r>
      <w:r w:rsidRPr="009833BF">
        <w:rPr>
          <w:rFonts w:asciiTheme="minorHAnsi" w:hAnsiTheme="minorHAnsi" w:cstheme="min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833BF">
        <w:rPr>
          <w:rStyle w:val="StyleUnderline"/>
          <w:rFonts w:asciiTheme="minorHAnsi" w:hAnsiTheme="minorHAnsi" w:cstheme="minorHAnsi"/>
        </w:rPr>
        <w:t xml:space="preserve">assets have transitioned 50 percent faster since 2018 </w:t>
      </w:r>
      <w:r w:rsidRPr="009833BF">
        <w:rPr>
          <w:rFonts w:asciiTheme="minorHAnsi" w:hAnsiTheme="minorHAnsi" w:cstheme="minorHAnsi"/>
        </w:rPr>
        <w:t xml:space="preserve">than between 2013 and 2018, whereas Phase III assets have maintained much the same pace. There could be many reasons for this, but it is worth noting that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with Phase I and Phase II assets as their lead assets have accounted for more than half of biotech IPOs. Having an early IPO gives a biotech earlier access to capital and leaves it with more scope to concentrate on science.</w:t>
      </w:r>
    </w:p>
    <w:p w14:paraId="29FC8FD8" w14:textId="77777777" w:rsidR="009F70F1" w:rsidRPr="009833BF" w:rsidRDefault="009F70F1" w:rsidP="009F70F1">
      <w:pPr>
        <w:rPr>
          <w:rFonts w:asciiTheme="minorHAnsi" w:hAnsiTheme="minorHAnsi" w:cstheme="minorHAnsi"/>
        </w:rPr>
      </w:pPr>
      <w:r w:rsidRPr="009833BF">
        <w:rPr>
          <w:rFonts w:asciiTheme="minorHAnsi" w:hAnsiTheme="minorHAnsi" w:cstheme="minorHAnsi"/>
        </w:rPr>
        <w:t xml:space="preserve">Looking forward, the combination of advances in biological science and accelerating developments in technology and artificial intelligence has the potential to take innovation to a new level. A </w:t>
      </w:r>
      <w:hyperlink r:id="rId10" w:history="1">
        <w:r w:rsidRPr="009833BF">
          <w:rPr>
            <w:rStyle w:val="Hyperlink"/>
            <w:rFonts w:asciiTheme="minorHAnsi" w:hAnsiTheme="minorHAnsi" w:cstheme="minorHAnsi"/>
          </w:rPr>
          <w:t>recent report</w:t>
        </w:r>
      </w:hyperlink>
      <w:r w:rsidRPr="009833BF">
        <w:rPr>
          <w:rFonts w:asciiTheme="minorHAnsi" w:hAnsiTheme="minorHAnsi" w:cstheme="minorHAnsi"/>
        </w:rPr>
        <w:t xml:space="preserve"> from the McKinsey Global Institute analyzed the profound economic and social impact of biological innovation and found that biomolecules, biosystems, </w:t>
      </w:r>
      <w:proofErr w:type="spellStart"/>
      <w:r w:rsidRPr="009833BF">
        <w:rPr>
          <w:rFonts w:asciiTheme="minorHAnsi" w:hAnsiTheme="minorHAnsi" w:cstheme="minorHAnsi"/>
        </w:rPr>
        <w:t>biomachines</w:t>
      </w:r>
      <w:proofErr w:type="spellEnd"/>
      <w:r w:rsidRPr="009833BF">
        <w:rPr>
          <w:rFonts w:asciiTheme="minorHAnsi" w:hAnsiTheme="minorHAnsi" w:cstheme="min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59270E89" w14:textId="77777777" w:rsidR="009F70F1" w:rsidRPr="00CC0689" w:rsidRDefault="009F70F1" w:rsidP="009F70F1">
      <w:pPr>
        <w:pStyle w:val="Heading4"/>
        <w:rPr>
          <w:rFonts w:asciiTheme="minorHAnsi" w:hAnsiTheme="minorHAnsi" w:cstheme="minorHAnsi"/>
          <w:bCs/>
        </w:rPr>
      </w:pPr>
      <w:r w:rsidRPr="00CC0689">
        <w:rPr>
          <w:rFonts w:asciiTheme="minorHAnsi" w:hAnsiTheme="minorHAnsi" w:cstheme="minorHAnsi"/>
          <w:bCs/>
        </w:rPr>
        <w:t>IPR key to innovation.</w:t>
      </w:r>
    </w:p>
    <w:p w14:paraId="4A657908" w14:textId="77777777" w:rsidR="009F70F1" w:rsidRPr="009833BF" w:rsidRDefault="009F70F1" w:rsidP="009F70F1">
      <w:pPr>
        <w:rPr>
          <w:rFonts w:asciiTheme="minorHAnsi" w:hAnsiTheme="minorHAnsi" w:cstheme="minorHAnsi"/>
        </w:rPr>
      </w:pPr>
      <w:r w:rsidRPr="009833BF">
        <w:rPr>
          <w:rStyle w:val="Style13ptBold"/>
          <w:rFonts w:asciiTheme="minorHAnsi" w:hAnsiTheme="minorHAnsi" w:cstheme="minorHAnsi"/>
        </w:rPr>
        <w:t>Bacchus 20</w:t>
      </w:r>
      <w:r w:rsidRPr="009833BF">
        <w:rPr>
          <w:rFonts w:asciiTheme="minorHAnsi" w:hAnsiTheme="minorHAnsi" w:cstheme="minorHAnsi"/>
        </w:rPr>
        <w:t xml:space="preserve"> [(James, member of the Herbert A. </w:t>
      </w:r>
      <w:proofErr w:type="spellStart"/>
      <w:r w:rsidRPr="009833BF">
        <w:rPr>
          <w:rFonts w:asciiTheme="minorHAnsi" w:hAnsiTheme="minorHAnsi" w:cstheme="minorHAnsi"/>
        </w:rPr>
        <w:t>Stiefel</w:t>
      </w:r>
      <w:proofErr w:type="spellEnd"/>
      <w:r w:rsidRPr="009833BF">
        <w:rPr>
          <w:rFonts w:asciiTheme="minorHAnsi" w:hAnsiTheme="minorHAnsi" w:cstheme="min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31E10AE3" w14:textId="77777777" w:rsidR="009F70F1" w:rsidRPr="009833BF" w:rsidRDefault="009F70F1" w:rsidP="009F70F1">
      <w:pPr>
        <w:rPr>
          <w:rFonts w:asciiTheme="minorHAnsi" w:hAnsiTheme="minorHAnsi" w:cstheme="minorHAnsi"/>
          <w:sz w:val="16"/>
        </w:rPr>
      </w:pPr>
      <w:r w:rsidRPr="009833BF">
        <w:rPr>
          <w:rFonts w:asciiTheme="minorHAnsi" w:hAnsiTheme="minorHAnsi" w:cstheme="minorHAnsi"/>
          <w:sz w:val="16"/>
        </w:rPr>
        <w:t>At the heart of this emerging trade debate is</w:t>
      </w:r>
      <w:r w:rsidRPr="009833BF">
        <w:rPr>
          <w:rStyle w:val="StyleUnderline"/>
          <w:rFonts w:asciiTheme="minorHAnsi" w:hAnsiTheme="minorHAnsi" w:cstheme="minorHAnsi"/>
        </w:rPr>
        <w:t xml:space="preserve"> a belief </w:t>
      </w:r>
      <w:r w:rsidRPr="009833BF">
        <w:rPr>
          <w:rFonts w:asciiTheme="minorHAnsi" w:hAnsiTheme="minorHAnsi" w:cstheme="minorHAnsi"/>
          <w:sz w:val="16"/>
        </w:rPr>
        <w:t>by many people worldwide</w:t>
      </w:r>
      <w:r w:rsidRPr="009833BF">
        <w:rPr>
          <w:rStyle w:val="StyleUnderline"/>
          <w:rFonts w:asciiTheme="minorHAnsi" w:hAnsiTheme="minorHAnsi" w:cstheme="minorHAnsi"/>
        </w:rPr>
        <w:t xml:space="preserve"> that all medicines should be “global public goods.” There is little room</w:t>
      </w:r>
      <w:r w:rsidRPr="009833BF">
        <w:rPr>
          <w:rFonts w:asciiTheme="minorHAnsi" w:hAnsiTheme="minorHAnsi" w:cstheme="minorHAnsi"/>
          <w:sz w:val="16"/>
        </w:rPr>
        <w:t xml:space="preserve"> in such a belief </w:t>
      </w:r>
      <w:r w:rsidRPr="009833BF">
        <w:rPr>
          <w:rStyle w:val="StyleUnderline"/>
          <w:rFonts w:asciiTheme="minorHAnsi" w:hAnsiTheme="minorHAnsi" w:cstheme="minorHAnsi"/>
        </w:rPr>
        <w:t>for consideration of any rights to IP.</w:t>
      </w:r>
      <w:r w:rsidRPr="009833BF">
        <w:rPr>
          <w:rFonts w:asciiTheme="minorHAnsi" w:hAnsiTheme="minorHAnsi" w:cstheme="min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1" w:anchor="_ednref16" w:history="1">
        <w:r w:rsidRPr="009833BF">
          <w:rPr>
            <w:rStyle w:val="Hyperlink"/>
            <w:rFonts w:asciiTheme="minorHAnsi" w:hAnsiTheme="minorHAnsi" w:cstheme="minorHAnsi"/>
            <w:sz w:val="16"/>
          </w:rPr>
          <w:t>16</w:t>
        </w:r>
      </w:hyperlink>
    </w:p>
    <w:p w14:paraId="216B7E48" w14:textId="77777777" w:rsidR="009F70F1" w:rsidRPr="009833BF" w:rsidRDefault="009F70F1" w:rsidP="009F70F1">
      <w:pPr>
        <w:rPr>
          <w:rStyle w:val="StyleUnderline"/>
          <w:rFonts w:asciiTheme="minorHAnsi" w:hAnsiTheme="minorHAnsi" w:cstheme="minorHAnsi"/>
        </w:rPr>
      </w:pPr>
      <w:r w:rsidRPr="009833BF">
        <w:rPr>
          <w:rFonts w:asciiTheme="minorHAnsi" w:hAnsiTheme="minorHAnsi" w:cstheme="minorHAnsi"/>
          <w:sz w:val="16"/>
        </w:rPr>
        <w:t xml:space="preserve">This view is myopic. </w:t>
      </w:r>
      <w:r w:rsidRPr="009833BF">
        <w:rPr>
          <w:rStyle w:val="StyleUnderline"/>
          <w:rFonts w:asciiTheme="minorHAnsi" w:hAnsiTheme="minorHAnsi" w:cstheme="minorHAnsi"/>
        </w:rPr>
        <w:t>Subordinating IP rights temporarily to pressing public needs</w:t>
      </w:r>
      <w:r w:rsidRPr="009833BF">
        <w:rPr>
          <w:rFonts w:asciiTheme="minorHAnsi" w:hAnsiTheme="minorHAnsi" w:cstheme="minorHAnsi"/>
          <w:sz w:val="16"/>
        </w:rPr>
        <w:t xml:space="preserve"> during a pandemic or other global health emergency </w:t>
      </w:r>
      <w:r w:rsidRPr="009833BF">
        <w:rPr>
          <w:rStyle w:val="StyleUnderline"/>
          <w:rFonts w:asciiTheme="minorHAnsi" w:hAnsiTheme="minorHAnsi" w:cstheme="minorHAnsi"/>
        </w:rPr>
        <w:t xml:space="preserve">is one thing. </w:t>
      </w:r>
      <w:r w:rsidRPr="009833BF">
        <w:rPr>
          <w:rStyle w:val="StyleUnderline"/>
          <w:rFonts w:asciiTheme="minorHAnsi" w:hAnsiTheme="minorHAnsi" w:cstheme="minorHAnsi"/>
          <w:highlight w:val="cyan"/>
        </w:rPr>
        <w:t>Eliminating any consideration of “profitability” in all</w:t>
      </w:r>
      <w:r w:rsidRPr="009833BF">
        <w:rPr>
          <w:rFonts w:asciiTheme="minorHAnsi" w:hAnsiTheme="minorHAnsi" w:cstheme="minorHAnsi"/>
          <w:sz w:val="16"/>
        </w:rPr>
        <w:t xml:space="preserve"> policymaking relating to “access to </w:t>
      </w:r>
      <w:r w:rsidRPr="009833BF">
        <w:rPr>
          <w:rStyle w:val="StyleUnderline"/>
          <w:rFonts w:asciiTheme="minorHAnsi" w:hAnsiTheme="minorHAnsi" w:cstheme="minorHAnsi"/>
        </w:rPr>
        <w:t>vaccines, essential tests and treatments</w:t>
      </w:r>
      <w:r w:rsidRPr="009833BF">
        <w:rPr>
          <w:rFonts w:asciiTheme="minorHAnsi" w:hAnsiTheme="minorHAnsi" w:cstheme="minorHAnsi"/>
          <w:sz w:val="16"/>
        </w:rPr>
        <w:t>, and all other medical goods, services and supplies</w:t>
      </w:r>
      <w:r w:rsidRPr="009833BF">
        <w:rPr>
          <w:rFonts w:asciiTheme="minorHAnsi" w:hAnsiTheme="minorHAnsi" w:cstheme="minorHAnsi"/>
          <w:sz w:val="16"/>
          <w:highlight w:val="cyan"/>
        </w:rPr>
        <w:t xml:space="preserve">” </w:t>
      </w:r>
      <w:r w:rsidRPr="009833BF">
        <w:rPr>
          <w:rStyle w:val="StyleUnderline"/>
          <w:rFonts w:asciiTheme="minorHAnsi" w:hAnsiTheme="minorHAnsi" w:cstheme="minorHAnsi"/>
          <w:highlight w:val="cyan"/>
        </w:rPr>
        <w:t>is quite another</w:t>
      </w:r>
      <w:r w:rsidRPr="009833BF">
        <w:rPr>
          <w:rFonts w:asciiTheme="minorHAnsi" w:hAnsiTheme="minorHAnsi" w:cstheme="minorHAnsi"/>
          <w:sz w:val="16"/>
        </w:rPr>
        <w:t>.</w:t>
      </w:r>
      <w:hyperlink r:id="rId12" w:anchor="_ednref17" w:history="1">
        <w:r w:rsidRPr="009833BF">
          <w:rPr>
            <w:rStyle w:val="Hyperlink"/>
            <w:rFonts w:asciiTheme="minorHAnsi" w:hAnsiTheme="minorHAnsi" w:cstheme="minorHAnsi"/>
            <w:sz w:val="16"/>
          </w:rPr>
          <w:t>17</w:t>
        </w:r>
      </w:hyperlink>
      <w:r w:rsidRPr="009833BF">
        <w:rPr>
          <w:rFonts w:asciiTheme="minorHAnsi" w:hAnsiTheme="minorHAnsi" w:cstheme="minorHAnsi"/>
          <w:sz w:val="16"/>
        </w:rPr>
        <w:t xml:space="preserve"> To be sure, there is a superficial moral appeal in such a view. But </w:t>
      </w:r>
      <w:r w:rsidRPr="009833BF">
        <w:rPr>
          <w:rStyle w:val="StyleUnderline"/>
          <w:rFonts w:asciiTheme="minorHAnsi" w:hAnsiTheme="minorHAnsi" w:cstheme="minorHAnsi"/>
        </w:rPr>
        <w:t>does this moral appeal hold up if such a “human rights” approach does not result in meeting those urgent public needs?</w:t>
      </w:r>
    </w:p>
    <w:p w14:paraId="33D86580" w14:textId="77777777" w:rsidR="009F70F1" w:rsidRPr="009833BF" w:rsidRDefault="009F70F1" w:rsidP="009F70F1">
      <w:pPr>
        <w:rPr>
          <w:rStyle w:val="Emphasis"/>
          <w:rFonts w:asciiTheme="minorHAnsi" w:hAnsiTheme="minorHAnsi" w:cstheme="minorHAnsi"/>
        </w:rPr>
      </w:pPr>
      <w:r w:rsidRPr="009833BF">
        <w:rPr>
          <w:rStyle w:val="StyleUnderline"/>
          <w:rFonts w:asciiTheme="minorHAnsi" w:hAnsiTheme="minorHAnsi" w:cstheme="minorHAnsi"/>
        </w:rPr>
        <w:t>With the belief that medicines should be “public goods,” there is</w:t>
      </w:r>
      <w:r w:rsidRPr="009833BF">
        <w:rPr>
          <w:rFonts w:asciiTheme="minorHAnsi" w:hAnsiTheme="minorHAnsi" w:cstheme="minorHAnsi"/>
          <w:sz w:val="16"/>
        </w:rPr>
        <w:t xml:space="preserve"> literally </w:t>
      </w:r>
      <w:r w:rsidRPr="009833BF">
        <w:rPr>
          <w:rStyle w:val="StyleUnderline"/>
          <w:rFonts w:asciiTheme="minorHAnsi" w:hAnsiTheme="minorHAnsi" w:cstheme="minorHAnsi"/>
        </w:rPr>
        <w:t>no support in some quarters for the application of the WTO TRIPS Agreement to IP rights in medicines</w:t>
      </w:r>
      <w:r w:rsidRPr="009833BF">
        <w:rPr>
          <w:rFonts w:asciiTheme="minorHAnsi" w:hAnsiTheme="minorHAnsi" w:cstheme="minorHAnsi"/>
          <w:sz w:val="16"/>
        </w:rPr>
        <w:t xml:space="preserve">. Any </w:t>
      </w:r>
      <w:r w:rsidRPr="009833BF">
        <w:rPr>
          <w:rStyle w:val="StyleUnderline"/>
          <w:rFonts w:asciiTheme="minorHAnsi" w:hAnsiTheme="minorHAnsi" w:cstheme="minorHAnsi"/>
        </w:rPr>
        <w:t>protection of</w:t>
      </w:r>
      <w:r w:rsidRPr="009833BF">
        <w:rPr>
          <w:rFonts w:asciiTheme="minorHAnsi" w:hAnsiTheme="minorHAnsi" w:cstheme="minorHAnsi"/>
          <w:sz w:val="16"/>
        </w:rPr>
        <w:t xml:space="preserve"> the </w:t>
      </w:r>
      <w:r w:rsidRPr="009833BF">
        <w:rPr>
          <w:rStyle w:val="StyleUnderline"/>
          <w:rFonts w:asciiTheme="minorHAnsi" w:hAnsiTheme="minorHAnsi" w:cstheme="minorHAnsi"/>
        </w:rPr>
        <w:t>IP rights</w:t>
      </w:r>
      <w:r w:rsidRPr="009833BF">
        <w:rPr>
          <w:rFonts w:asciiTheme="minorHAnsi" w:hAnsiTheme="minorHAnsi" w:cstheme="minorHAnsi"/>
          <w:sz w:val="16"/>
        </w:rPr>
        <w:t xml:space="preserve"> in such goods </w:t>
      </w:r>
      <w:r w:rsidRPr="009833BF">
        <w:rPr>
          <w:rStyle w:val="StyleUnderline"/>
          <w:rFonts w:asciiTheme="minorHAnsi" w:hAnsiTheme="minorHAnsi" w:cstheme="minorHAnsi"/>
        </w:rPr>
        <w:t>is viewed as a violation of human rights</w:t>
      </w:r>
      <w:r w:rsidRPr="009833BF">
        <w:rPr>
          <w:rFonts w:asciiTheme="minorHAnsi" w:hAnsiTheme="minorHAnsi" w:cstheme="minorHAnsi"/>
          <w:sz w:val="16"/>
        </w:rPr>
        <w:t xml:space="preserve"> and of the overall public interest. This view, though, does not reflect the practical reality of a world in which </w:t>
      </w:r>
      <w:r w:rsidRPr="009833BF">
        <w:rPr>
          <w:rStyle w:val="Emphasis"/>
          <w:rFonts w:asciiTheme="minorHAnsi" w:hAnsiTheme="minorHAnsi" w:cstheme="minorHAnsi"/>
          <w:highlight w:val="cyan"/>
        </w:rPr>
        <w:t>many medicines would simply not exist if it were not for the existence of IP rights and the protections they are afforded</w:t>
      </w:r>
      <w:r w:rsidRPr="009833BF">
        <w:rPr>
          <w:rStyle w:val="Emphasis"/>
          <w:rFonts w:asciiTheme="minorHAnsi" w:hAnsiTheme="minorHAnsi" w:cstheme="minorHAnsi"/>
        </w:rPr>
        <w:t>.</w:t>
      </w:r>
    </w:p>
    <w:p w14:paraId="0FBAB512" w14:textId="77777777" w:rsidR="009F70F1" w:rsidRPr="009833BF" w:rsidRDefault="009F70F1" w:rsidP="009F70F1">
      <w:pPr>
        <w:rPr>
          <w:rFonts w:asciiTheme="minorHAnsi" w:hAnsiTheme="minorHAnsi" w:cstheme="minorHAnsi"/>
          <w:sz w:val="16"/>
        </w:rPr>
      </w:pPr>
      <w:r w:rsidRPr="009833BF">
        <w:rPr>
          <w:rFonts w:asciiTheme="minorHAnsi" w:hAnsiTheme="minorHAnsi" w:cstheme="minorHAns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08C137A7" w14:textId="77777777" w:rsidR="009F70F1" w:rsidRPr="009833BF" w:rsidRDefault="009F70F1" w:rsidP="009F70F1">
      <w:pPr>
        <w:rPr>
          <w:rFonts w:asciiTheme="minorHAnsi" w:hAnsiTheme="minorHAnsi" w:cstheme="minorHAnsi"/>
          <w:sz w:val="16"/>
        </w:rPr>
      </w:pPr>
      <w:r w:rsidRPr="009833BF">
        <w:rPr>
          <w:rFonts w:asciiTheme="minorHAnsi" w:hAnsiTheme="minorHAnsi" w:cstheme="minorHAnsi"/>
          <w:sz w:val="16"/>
        </w:rPr>
        <w:t xml:space="preserve">The primary justification for granting and protecting </w:t>
      </w:r>
      <w:r w:rsidRPr="009833BF">
        <w:rPr>
          <w:rStyle w:val="StyleUnderline"/>
          <w:rFonts w:asciiTheme="minorHAnsi" w:hAnsiTheme="minorHAnsi" w:cstheme="minorHAnsi"/>
          <w:highlight w:val="cyan"/>
        </w:rPr>
        <w:t>IP rights</w:t>
      </w:r>
      <w:r w:rsidRPr="009833BF">
        <w:rPr>
          <w:rFonts w:asciiTheme="minorHAnsi" w:hAnsiTheme="minorHAnsi" w:cstheme="minorHAnsi"/>
          <w:sz w:val="16"/>
        </w:rPr>
        <w:t xml:space="preserve"> is that they </w:t>
      </w:r>
      <w:r w:rsidRPr="009833BF">
        <w:rPr>
          <w:rStyle w:val="StyleUnderline"/>
          <w:rFonts w:asciiTheme="minorHAnsi" w:hAnsiTheme="minorHAnsi" w:cstheme="minorHAnsi"/>
          <w:highlight w:val="cyan"/>
        </w:rPr>
        <w:t>are incentives for innovation</w:t>
      </w:r>
      <w:r w:rsidRPr="009833BF">
        <w:rPr>
          <w:rFonts w:asciiTheme="minorHAnsi" w:hAnsiTheme="minorHAnsi" w:cstheme="minorHAnsi"/>
          <w:sz w:val="16"/>
        </w:rPr>
        <w:t xml:space="preserve">, which is </w:t>
      </w:r>
      <w:r w:rsidRPr="009833BF">
        <w:rPr>
          <w:rStyle w:val="StyleUnderline"/>
          <w:rFonts w:asciiTheme="minorHAnsi" w:hAnsiTheme="minorHAnsi" w:cstheme="minorHAnsi"/>
        </w:rPr>
        <w:t>the main source for long‐​term economic growth and enhancements in the quality of human life. IP rights spark innovation by “enabling innovators to capture enough of the benefits of their own innovative activity to justify taking considerable risks.”</w:t>
      </w:r>
      <w:hyperlink r:id="rId13" w:anchor="_ednref18" w:history="1">
        <w:r w:rsidRPr="009833BF">
          <w:rPr>
            <w:rStyle w:val="Hyperlink"/>
            <w:rFonts w:asciiTheme="minorHAnsi" w:hAnsiTheme="minorHAnsi" w:cstheme="minorHAnsi"/>
            <w:sz w:val="16"/>
          </w:rPr>
          <w:t>18</w:t>
        </w:r>
      </w:hyperlink>
      <w:r w:rsidRPr="009833BF">
        <w:rPr>
          <w:rFonts w:asciiTheme="minorHAnsi" w:hAnsiTheme="minorHAnsi" w:cstheme="min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9833BF">
        <w:rPr>
          <w:rStyle w:val="StyleUnderline"/>
          <w:rFonts w:asciiTheme="minorHAnsi" w:hAnsiTheme="minorHAnsi" w:cstheme="minorHAnsi"/>
        </w:rPr>
        <w:t xml:space="preserve">the </w:t>
      </w:r>
      <w:r w:rsidRPr="009833BF">
        <w:rPr>
          <w:rStyle w:val="StyleUnderline"/>
          <w:rFonts w:asciiTheme="minorHAnsi" w:hAnsiTheme="minorHAnsi" w:cstheme="minorHAnsi"/>
          <w:highlight w:val="cyan"/>
        </w:rPr>
        <w:t>principal factors of production</w:t>
      </w:r>
      <w:r w:rsidRPr="009833BF">
        <w:rPr>
          <w:rStyle w:val="StyleUnderline"/>
          <w:rFonts w:asciiTheme="minorHAnsi" w:hAnsiTheme="minorHAnsi" w:cstheme="minorHAnsi"/>
        </w:rPr>
        <w:t xml:space="preserve"> have been land, labor, and capital. In the new pandemic world, perhaps an even more vital factor is the creation of knowledge, which adds enormously to “the wealth of nations.”</w:t>
      </w:r>
      <w:r w:rsidRPr="009833BF">
        <w:rPr>
          <w:rFonts w:asciiTheme="minorHAnsi" w:hAnsiTheme="minorHAnsi" w:cstheme="minorHAnsi"/>
          <w:sz w:val="16"/>
        </w:rPr>
        <w:t xml:space="preserve"> Digital and other economic growth in the 21st century is increasingly ideas‐​based and knowledge intensive. </w:t>
      </w:r>
      <w:r w:rsidRPr="009833BF">
        <w:rPr>
          <w:rStyle w:val="StyleUnderline"/>
          <w:rFonts w:asciiTheme="minorHAnsi" w:hAnsiTheme="minorHAnsi" w:cstheme="minorHAnsi"/>
          <w:highlight w:val="cyan"/>
        </w:rPr>
        <w:t>Without IP rights as incentives, there would be less new knowledge and thus less innovation</w:t>
      </w:r>
      <w:r w:rsidRPr="009833BF">
        <w:rPr>
          <w:rFonts w:asciiTheme="minorHAnsi" w:hAnsiTheme="minorHAnsi" w:cstheme="minorHAnsi"/>
          <w:sz w:val="16"/>
          <w:highlight w:val="cyan"/>
        </w:rPr>
        <w:t>.</w:t>
      </w:r>
    </w:p>
    <w:p w14:paraId="7780B969" w14:textId="77777777" w:rsidR="009F70F1" w:rsidRPr="009833BF" w:rsidRDefault="009F70F1" w:rsidP="009F70F1">
      <w:pPr>
        <w:rPr>
          <w:rFonts w:asciiTheme="minorHAnsi" w:hAnsiTheme="minorHAnsi" w:cstheme="minorHAnsi"/>
          <w:sz w:val="16"/>
        </w:rPr>
      </w:pPr>
      <w:r w:rsidRPr="009833BF">
        <w:rPr>
          <w:rFonts w:asciiTheme="minorHAnsi" w:hAnsiTheme="minorHAnsi" w:cstheme="minorHAnsi"/>
          <w:sz w:val="16"/>
        </w:rPr>
        <w:t xml:space="preserve">In the short term, undermining private IP rights may accelerate distribution of goods and services—where the novel knowledge that went into making them already exists. But </w:t>
      </w:r>
      <w:r w:rsidRPr="009833BF">
        <w:rPr>
          <w:rStyle w:val="StyleUnderline"/>
          <w:rFonts w:asciiTheme="minorHAnsi" w:hAnsiTheme="minorHAnsi" w:cstheme="minorHAnsi"/>
        </w:rPr>
        <w:t>in the long term, undermining private IP rights would eliminate the incentives that inspire innovation</w:t>
      </w:r>
      <w:r w:rsidRPr="009833BF">
        <w:rPr>
          <w:rFonts w:asciiTheme="minorHAnsi" w:hAnsiTheme="minorHAnsi" w:cstheme="minorHAnsi"/>
          <w:sz w:val="16"/>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14" w:anchor="_ednref19" w:history="1">
        <w:r w:rsidRPr="009833BF">
          <w:rPr>
            <w:rStyle w:val="Hyperlink"/>
            <w:rFonts w:asciiTheme="minorHAnsi" w:hAnsiTheme="minorHAnsi" w:cstheme="minorHAnsi"/>
            <w:sz w:val="16"/>
          </w:rPr>
          <w:t>19</w:t>
        </w:r>
      </w:hyperlink>
    </w:p>
    <w:p w14:paraId="2055F6BE" w14:textId="77777777" w:rsidR="009F70F1" w:rsidRPr="009833BF" w:rsidRDefault="009F70F1" w:rsidP="009F70F1">
      <w:pPr>
        <w:rPr>
          <w:rFonts w:asciiTheme="minorHAnsi" w:hAnsiTheme="minorHAnsi" w:cstheme="minorHAnsi"/>
          <w:u w:val="single"/>
        </w:rPr>
      </w:pPr>
      <w:r w:rsidRPr="009833BF">
        <w:rPr>
          <w:rFonts w:asciiTheme="minorHAnsi" w:hAnsiTheme="minorHAnsi" w:cstheme="minorHAnsi"/>
          <w:sz w:val="16"/>
        </w:rPr>
        <w:t>As Stephen Ezell and Nigel Cory of the Information Technology and Innovation Foundation wrote, “</w:t>
      </w:r>
      <w:r w:rsidRPr="009833BF">
        <w:rPr>
          <w:rStyle w:val="StyleUnderline"/>
          <w:rFonts w:asciiTheme="minorHAnsi" w:hAnsiTheme="minorHAnsi" w:cstheme="minorHAnsi"/>
        </w:rPr>
        <w:t>A fundamental fault line in the debate over intellectual property pertains to the need to achieve a </w:t>
      </w:r>
      <w:r w:rsidRPr="009833BF">
        <w:rPr>
          <w:rStyle w:val="StyleUnderline"/>
          <w:rFonts w:asciiTheme="minorHAnsi" w:hAnsiTheme="minorHAnsi" w:cstheme="minorHAnsi"/>
          <w:highlight w:val="cyan"/>
        </w:rPr>
        <w:t>reasoned balance between access and exclusive rights</w:t>
      </w:r>
      <w:r w:rsidRPr="009833BF">
        <w:rPr>
          <w:rFonts w:asciiTheme="minorHAnsi" w:hAnsiTheme="minorHAnsi" w:cstheme="minorHAnsi"/>
          <w:sz w:val="16"/>
        </w:rPr>
        <w:t>.”</w:t>
      </w:r>
      <w:hyperlink r:id="rId15" w:anchor="_ednref20" w:history="1">
        <w:r w:rsidRPr="009833BF">
          <w:rPr>
            <w:rStyle w:val="Hyperlink"/>
            <w:rFonts w:asciiTheme="minorHAnsi" w:hAnsiTheme="minorHAnsi" w:cstheme="minorHAnsi"/>
            <w:sz w:val="16"/>
          </w:rPr>
          <w:t>20</w:t>
        </w:r>
      </w:hyperlink>
      <w:r w:rsidRPr="009833BF">
        <w:rPr>
          <w:rFonts w:asciiTheme="minorHAnsi" w:hAnsiTheme="minorHAnsi" w:cstheme="min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16" w:anchor="_ednref21" w:history="1">
        <w:r w:rsidRPr="009833BF">
          <w:rPr>
            <w:rStyle w:val="Hyperlink"/>
            <w:rFonts w:asciiTheme="minorHAnsi" w:hAnsiTheme="minorHAnsi" w:cstheme="minorHAnsi"/>
            <w:sz w:val="16"/>
          </w:rPr>
          <w:t>21</w:t>
        </w:r>
      </w:hyperlink>
      <w:r w:rsidRPr="009833BF">
        <w:rPr>
          <w:rFonts w:asciiTheme="minorHAnsi" w:hAnsiTheme="minorHAnsi" w:cstheme="minorHAnsi"/>
          <w:sz w:val="16"/>
        </w:rPr>
        <w:t xml:space="preserve"> Yet, </w:t>
      </w:r>
      <w:r w:rsidRPr="009833BF">
        <w:rPr>
          <w:rStyle w:val="StyleUnderline"/>
          <w:rFonts w:asciiTheme="minorHAnsi" w:hAnsiTheme="minorHAnsi" w:cstheme="minorHAnsi"/>
        </w:rPr>
        <w:t>where social and economic welfare is at stake, WTO members have sought to strike a balance in these rules between upholding IP rights and fulfilling immediate domestic needs.</w:t>
      </w:r>
    </w:p>
    <w:p w14:paraId="1CE7ABC5" w14:textId="77777777" w:rsidR="009F70F1" w:rsidRPr="009833BF" w:rsidRDefault="009F70F1" w:rsidP="009F70F1">
      <w:pPr>
        <w:pStyle w:val="Heading4"/>
      </w:pPr>
      <w:r w:rsidRPr="009833BF">
        <w:t xml:space="preserve">Biopharmaceutical innovation is key to prevent </w:t>
      </w:r>
      <w:r w:rsidRPr="009833BF">
        <w:rPr>
          <w:u w:val="single"/>
        </w:rPr>
        <w:t>future pandemics</w:t>
      </w:r>
      <w:r w:rsidRPr="009833BF">
        <w:t xml:space="preserve"> and </w:t>
      </w:r>
      <w:r w:rsidRPr="009833BF">
        <w:rPr>
          <w:u w:val="single"/>
        </w:rPr>
        <w:t>bioterror</w:t>
      </w:r>
      <w:r w:rsidRPr="009833BF">
        <w:t>.</w:t>
      </w:r>
    </w:p>
    <w:p w14:paraId="7EB568BF" w14:textId="77777777" w:rsidR="009F70F1" w:rsidRPr="009833BF" w:rsidRDefault="009F70F1" w:rsidP="009F70F1">
      <w:pPr>
        <w:rPr>
          <w:rFonts w:asciiTheme="minorHAnsi" w:hAnsiTheme="minorHAnsi" w:cstheme="minorHAnsi"/>
        </w:rPr>
      </w:pPr>
      <w:r w:rsidRPr="009833BF">
        <w:rPr>
          <w:rStyle w:val="Style13ptBold"/>
          <w:rFonts w:asciiTheme="minorHAnsi" w:hAnsiTheme="minorHAnsi" w:cstheme="minorHAnsi"/>
        </w:rPr>
        <w:t xml:space="preserve">Marjanovic and </w:t>
      </w:r>
      <w:proofErr w:type="spellStart"/>
      <w:r w:rsidRPr="009833BF">
        <w:rPr>
          <w:rStyle w:val="Style13ptBold"/>
          <w:rFonts w:asciiTheme="minorHAnsi" w:hAnsiTheme="minorHAnsi" w:cstheme="minorHAnsi"/>
        </w:rPr>
        <w:t>Feijao</w:t>
      </w:r>
      <w:proofErr w:type="spellEnd"/>
      <w:r w:rsidRPr="009833BF">
        <w:rPr>
          <w:rStyle w:val="Style13ptBold"/>
          <w:rFonts w:asciiTheme="minorHAnsi" w:hAnsiTheme="minorHAnsi" w:cstheme="minorHAnsi"/>
        </w:rPr>
        <w:t xml:space="preserve"> 20</w:t>
      </w:r>
      <w:r w:rsidRPr="009833BF">
        <w:rPr>
          <w:rFonts w:asciiTheme="minorHAnsi" w:hAnsiTheme="minorHAnsi" w:cstheme="minorHAnsi"/>
        </w:rPr>
        <w:t xml:space="preserve"> [(Sonja Marjanovic, Ph.D., Judge Business School, University of Cambridge. Carolina </w:t>
      </w:r>
      <w:proofErr w:type="spellStart"/>
      <w:r w:rsidRPr="009833BF">
        <w:rPr>
          <w:rFonts w:asciiTheme="minorHAnsi" w:hAnsiTheme="minorHAnsi" w:cstheme="minorHAnsi"/>
        </w:rPr>
        <w:t>Feijao</w:t>
      </w:r>
      <w:proofErr w:type="spellEnd"/>
      <w:r w:rsidRPr="009833BF">
        <w:rPr>
          <w:rFonts w:asciiTheme="minorHAnsi" w:hAnsiTheme="minorHAnsi" w:cstheme="min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08072D5" w14:textId="77777777" w:rsidR="009F70F1" w:rsidRPr="009833BF" w:rsidRDefault="009F70F1" w:rsidP="009F70F1">
      <w:pPr>
        <w:rPr>
          <w:rFonts w:asciiTheme="minorHAnsi" w:hAnsiTheme="minorHAnsi" w:cstheme="minorHAnsi"/>
          <w:sz w:val="16"/>
        </w:rPr>
      </w:pPr>
      <w:r w:rsidRPr="009833BF">
        <w:rPr>
          <w:rFonts w:asciiTheme="minorHAnsi" w:hAnsiTheme="minorHAnsi" w:cstheme="minorHAnsi"/>
          <w:sz w:val="16"/>
        </w:rPr>
        <w:t xml:space="preserve">As key actors in the healthcare innovation landscape, </w:t>
      </w:r>
      <w:r w:rsidRPr="009833BF">
        <w:rPr>
          <w:rStyle w:val="StyleUnderline"/>
          <w:rFonts w:asciiTheme="minorHAnsi" w:hAnsiTheme="minorHAnsi" w:cstheme="minorHAnsi"/>
          <w:highlight w:val="cyan"/>
        </w:rPr>
        <w:t>pharmaceuti</w:t>
      </w:r>
      <w:r w:rsidRPr="009833BF">
        <w:rPr>
          <w:rStyle w:val="StyleUnderline"/>
          <w:rFonts w:asciiTheme="minorHAnsi" w:hAnsiTheme="minorHAnsi" w:cstheme="minorHAnsi"/>
        </w:rPr>
        <w:t>cal</w:t>
      </w:r>
      <w:r w:rsidRPr="009833BF">
        <w:rPr>
          <w:rFonts w:asciiTheme="minorHAnsi" w:hAnsiTheme="minorHAnsi" w:cstheme="minorHAnsi"/>
          <w:sz w:val="16"/>
        </w:rPr>
        <w:t xml:space="preserve"> and life sciences </w:t>
      </w:r>
      <w:r w:rsidRPr="009833BF">
        <w:rPr>
          <w:rStyle w:val="StyleUnderline"/>
          <w:rFonts w:asciiTheme="minorHAnsi" w:hAnsiTheme="minorHAnsi" w:cstheme="minorHAnsi"/>
          <w:highlight w:val="cyan"/>
        </w:rPr>
        <w:t>companies have been called on to develop medicines,</w:t>
      </w:r>
      <w:r w:rsidRPr="009833BF">
        <w:rPr>
          <w:rStyle w:val="StyleUnderline"/>
          <w:rFonts w:asciiTheme="minorHAnsi" w:hAnsiTheme="minorHAnsi" w:cstheme="minorHAnsi"/>
        </w:rPr>
        <w:t xml:space="preserve"> vaccines and diagnostics for pressing public health challenges</w:t>
      </w:r>
      <w:r w:rsidRPr="009833BF">
        <w:rPr>
          <w:rFonts w:asciiTheme="minorHAnsi" w:hAnsiTheme="minorHAnsi" w:cstheme="minorHAnsi"/>
          <w:sz w:val="16"/>
        </w:rPr>
        <w:t xml:space="preserve">. The COVID-19 crisis is one such challenge, but there are many others. For example, MERS, SARS, Ebola, Zika and avian and swine flu are also infectious diseases that represent public health threats. Infectious agents such as </w:t>
      </w:r>
      <w:r w:rsidRPr="009833BF">
        <w:rPr>
          <w:rStyle w:val="StyleUnderline"/>
          <w:rFonts w:asciiTheme="minorHAnsi" w:hAnsiTheme="minorHAnsi" w:cstheme="minorHAnsi"/>
        </w:rPr>
        <w:t>anthrax, smallpox and tularemia could present threats in a bioterrorism context</w:t>
      </w:r>
      <w:r w:rsidRPr="009833BF">
        <w:rPr>
          <w:rFonts w:asciiTheme="minorHAnsi" w:hAnsiTheme="minorHAnsi" w:cstheme="minorHAnsi"/>
          <w:sz w:val="16"/>
        </w:rPr>
        <w:t>.1 The general threat to public health that is posed by antimicrobial resistance is also well-</w:t>
      </w:r>
      <w:proofErr w:type="spellStart"/>
      <w:r w:rsidRPr="009833BF">
        <w:rPr>
          <w:rFonts w:asciiTheme="minorHAnsi" w:hAnsiTheme="minorHAnsi" w:cstheme="minorHAnsi"/>
          <w:sz w:val="16"/>
        </w:rPr>
        <w:t>recognised</w:t>
      </w:r>
      <w:proofErr w:type="spellEnd"/>
      <w:r w:rsidRPr="009833BF">
        <w:rPr>
          <w:rFonts w:asciiTheme="minorHAnsi" w:hAnsiTheme="minorHAnsi" w:cstheme="minorHAnsi"/>
          <w:sz w:val="16"/>
        </w:rPr>
        <w:t xml:space="preserve"> as an area in need of pharmaceutical innovation. </w:t>
      </w:r>
      <w:r w:rsidRPr="009833BF">
        <w:rPr>
          <w:rStyle w:val="StyleUnderline"/>
          <w:rFonts w:asciiTheme="minorHAnsi" w:hAnsiTheme="minorHAnsi" w:cstheme="minorHAnsi"/>
        </w:rPr>
        <w:t>Innovating</w:t>
      </w:r>
      <w:r w:rsidRPr="009833BF">
        <w:rPr>
          <w:rFonts w:asciiTheme="minorHAnsi" w:hAnsiTheme="minorHAnsi" w:cstheme="minorHAnsi"/>
          <w:sz w:val="16"/>
        </w:rPr>
        <w:t xml:space="preserve"> in response to these challenges </w:t>
      </w:r>
      <w:r w:rsidRPr="009833BF">
        <w:rPr>
          <w:rStyle w:val="StyleUnderline"/>
          <w:rFonts w:asciiTheme="minorHAnsi" w:hAnsiTheme="minorHAnsi" w:cstheme="minorHAnsi"/>
          <w:highlight w:val="cyan"/>
        </w:rPr>
        <w:t>does not always align well with pharmaceutical industry commercial models, shareholder expectations and competition</w:t>
      </w:r>
      <w:r w:rsidRPr="009833BF">
        <w:rPr>
          <w:rFonts w:asciiTheme="minorHAnsi" w:hAnsiTheme="minorHAnsi" w:cstheme="minorHAnsi"/>
          <w:sz w:val="16"/>
        </w:rPr>
        <w:t xml:space="preserve"> within the industry. However, </w:t>
      </w:r>
      <w:r w:rsidRPr="009833BF">
        <w:rPr>
          <w:rStyle w:val="StyleUnderline"/>
          <w:rFonts w:asciiTheme="minorHAnsi" w:hAnsiTheme="minorHAnsi" w:cstheme="minorHAnsi"/>
        </w:rPr>
        <w:t>the expertise, networks and infrastructure that industry has</w:t>
      </w:r>
      <w:r w:rsidRPr="009833BF">
        <w:rPr>
          <w:rFonts w:asciiTheme="minorHAnsi" w:hAnsiTheme="minorHAnsi" w:cstheme="minorHAnsi"/>
          <w:sz w:val="16"/>
        </w:rPr>
        <w:t xml:space="preserve"> within its reach, </w:t>
      </w:r>
      <w:r w:rsidRPr="009833BF">
        <w:rPr>
          <w:rStyle w:val="StyleUnderline"/>
          <w:rFonts w:asciiTheme="minorHAnsi" w:hAnsiTheme="minorHAnsi" w:cstheme="minorHAnsi"/>
        </w:rPr>
        <w:t>as well as public expectations and</w:t>
      </w:r>
      <w:r w:rsidRPr="009833BF">
        <w:rPr>
          <w:rFonts w:asciiTheme="minorHAnsi" w:hAnsiTheme="minorHAnsi" w:cstheme="minorHAnsi"/>
          <w:sz w:val="16"/>
        </w:rPr>
        <w:t xml:space="preserve"> the </w:t>
      </w:r>
      <w:r w:rsidRPr="009833BF">
        <w:rPr>
          <w:rStyle w:val="StyleUnderline"/>
          <w:rFonts w:asciiTheme="minorHAnsi" w:hAnsiTheme="minorHAnsi" w:cstheme="minorHAnsi"/>
        </w:rPr>
        <w:t>moral imperative, make pharmaceutical companies</w:t>
      </w:r>
      <w:r w:rsidRPr="009833BF">
        <w:rPr>
          <w:rFonts w:asciiTheme="minorHAnsi" w:hAnsiTheme="minorHAnsi" w:cstheme="minorHAnsi"/>
          <w:sz w:val="16"/>
        </w:rPr>
        <w:t xml:space="preserve"> and the wider life sciences sector </w:t>
      </w:r>
      <w:r w:rsidRPr="009833BF">
        <w:rPr>
          <w:rStyle w:val="StyleUnderline"/>
          <w:rFonts w:asciiTheme="minorHAnsi" w:hAnsiTheme="minorHAnsi" w:cstheme="minorHAnsi"/>
        </w:rPr>
        <w:t>an indispensable partner</w:t>
      </w:r>
      <w:r w:rsidRPr="009833BF">
        <w:rPr>
          <w:rFonts w:asciiTheme="minorHAnsi" w:hAnsiTheme="minorHAnsi" w:cstheme="minorHAnsi"/>
          <w:sz w:val="16"/>
        </w:rPr>
        <w:t xml:space="preserve"> in the search for solutions that save lives. This perspective argues for the need to establish more sustainable and scalable ways of </w:t>
      </w:r>
      <w:proofErr w:type="spellStart"/>
      <w:r w:rsidRPr="009833BF">
        <w:rPr>
          <w:rFonts w:asciiTheme="minorHAnsi" w:hAnsiTheme="minorHAnsi" w:cstheme="minorHAnsi"/>
          <w:sz w:val="16"/>
        </w:rPr>
        <w:t>incentivising</w:t>
      </w:r>
      <w:proofErr w:type="spellEnd"/>
      <w:r w:rsidRPr="009833BF">
        <w:rPr>
          <w:rFonts w:asciiTheme="minorHAnsi" w:hAnsiTheme="minorHAnsi" w:cstheme="minorHAnsi"/>
          <w:sz w:val="16"/>
        </w:rPr>
        <w:t xml:space="preserve"> pharmaceutical innovation in response to infectious disease threats to public health. It considers both past and current examples of efforts to </w:t>
      </w:r>
      <w:proofErr w:type="spellStart"/>
      <w:r w:rsidRPr="009833BF">
        <w:rPr>
          <w:rFonts w:asciiTheme="minorHAnsi" w:hAnsiTheme="minorHAnsi" w:cstheme="minorHAnsi"/>
          <w:sz w:val="16"/>
        </w:rPr>
        <w:t>mobilise</w:t>
      </w:r>
      <w:proofErr w:type="spellEnd"/>
      <w:r w:rsidRPr="009833BF">
        <w:rPr>
          <w:rFonts w:asciiTheme="minorHAnsi" w:hAnsiTheme="minorHAnsi" w:cstheme="min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833BF">
        <w:rPr>
          <w:rStyle w:val="StyleUnderline"/>
          <w:rFonts w:asciiTheme="minorHAnsi" w:hAnsiTheme="minorHAnsi" w:cstheme="minorHAnsi"/>
        </w:rPr>
        <w:t xml:space="preserve">we are </w:t>
      </w:r>
      <w:r w:rsidRPr="009833BF">
        <w:rPr>
          <w:rStyle w:val="StyleUnderline"/>
          <w:rFonts w:asciiTheme="minorHAnsi" w:hAnsiTheme="minorHAnsi" w:cstheme="minorHAnsi"/>
          <w:highlight w:val="cyan"/>
        </w:rPr>
        <w:t>seeing industry-wide efforts unfold at unprecedented scale</w:t>
      </w:r>
      <w:r w:rsidRPr="009833BF">
        <w:rPr>
          <w:rStyle w:val="StyleUnderline"/>
          <w:rFonts w:asciiTheme="minorHAnsi" w:hAnsiTheme="minorHAnsi" w:cstheme="minorHAnsi"/>
        </w:rPr>
        <w:t xml:space="preserve"> and pace.</w:t>
      </w:r>
      <w:r w:rsidRPr="009833BF">
        <w:rPr>
          <w:rFonts w:asciiTheme="minorHAnsi" w:hAnsiTheme="minorHAnsi" w:cstheme="minorHAnsi"/>
          <w:sz w:val="16"/>
        </w:rPr>
        <w:t xml:space="preserve"> Whereas there is always scope for more activity, </w:t>
      </w:r>
      <w:r w:rsidRPr="009833BF">
        <w:rPr>
          <w:rStyle w:val="StyleUnderline"/>
          <w:rFonts w:asciiTheme="minorHAnsi" w:hAnsiTheme="minorHAnsi" w:cstheme="minorHAnsi"/>
        </w:rPr>
        <w:t xml:space="preserve">industry is currently contributing </w:t>
      </w:r>
      <w:proofErr w:type="gramStart"/>
      <w:r w:rsidRPr="009833BF">
        <w:rPr>
          <w:rStyle w:val="StyleUnderline"/>
          <w:rFonts w:asciiTheme="minorHAnsi" w:hAnsiTheme="minorHAnsi" w:cstheme="minorHAnsi"/>
        </w:rPr>
        <w:t>in</w:t>
      </w:r>
      <w:proofErr w:type="gramEnd"/>
      <w:r w:rsidRPr="009833BF">
        <w:rPr>
          <w:rStyle w:val="StyleUnderline"/>
          <w:rFonts w:asciiTheme="minorHAnsi" w:hAnsiTheme="minorHAnsi" w:cstheme="minorHAnsi"/>
        </w:rPr>
        <w:t xml:space="preserve"> a variety of ways. Examples include pharmaceutical companies donating existing compounds to assess their utility</w:t>
      </w:r>
      <w:r w:rsidRPr="009833BF">
        <w:rPr>
          <w:rFonts w:asciiTheme="minorHAnsi" w:hAnsiTheme="minorHAnsi" w:cstheme="minorHAnsi"/>
          <w:sz w:val="16"/>
        </w:rPr>
        <w:t xml:space="preserve"> in the fight against COVID19; </w:t>
      </w:r>
      <w:r w:rsidRPr="009833BF">
        <w:rPr>
          <w:rStyle w:val="StyleUnderline"/>
          <w:rFonts w:asciiTheme="minorHAnsi" w:hAnsiTheme="minorHAnsi" w:cstheme="minorHAnsi"/>
        </w:rPr>
        <w:t>screening existing compound libraries in-house or with partners to see if they can be repurposed; accelerating trials</w:t>
      </w:r>
      <w:r w:rsidRPr="009833BF">
        <w:rPr>
          <w:rFonts w:asciiTheme="minorHAnsi" w:hAnsiTheme="minorHAnsi" w:cstheme="minorHAnsi"/>
          <w:sz w:val="16"/>
        </w:rPr>
        <w:t xml:space="preserve"> for potentially effective medicine or vaccine candidates; </w:t>
      </w:r>
      <w:r w:rsidRPr="009833BF">
        <w:rPr>
          <w:rStyle w:val="StyleUnderline"/>
          <w:rFonts w:asciiTheme="minorHAnsi" w:hAnsiTheme="minorHAnsi" w:cstheme="minorHAnsi"/>
        </w:rPr>
        <w:t xml:space="preserve">and in some cases rapidly accelerating in-house research and development </w:t>
      </w:r>
      <w:r w:rsidRPr="009833BF">
        <w:rPr>
          <w:rFonts w:asciiTheme="minorHAnsi" w:hAnsiTheme="minorHAnsi" w:cstheme="minorHAnsi"/>
          <w:sz w:val="16"/>
        </w:rPr>
        <w:t xml:space="preserve">to discover new treatments or vaccine agents and develop diagnostics tests.3,4 </w:t>
      </w:r>
      <w:r w:rsidRPr="009833BF">
        <w:rPr>
          <w:rStyle w:val="StyleUnderline"/>
          <w:rFonts w:asciiTheme="minorHAnsi" w:hAnsiTheme="minorHAnsi" w:cstheme="minorHAnsi"/>
          <w:highlight w:val="cyan"/>
        </w:rPr>
        <w:t>Pharmaceutical companies are collaborating</w:t>
      </w:r>
      <w:r w:rsidRPr="009833BF">
        <w:rPr>
          <w:rFonts w:asciiTheme="minorHAnsi" w:hAnsiTheme="minorHAnsi" w:cstheme="minorHAnsi"/>
          <w:sz w:val="16"/>
        </w:rPr>
        <w:t xml:space="preserve"> with each other in some of these efforts </w:t>
      </w:r>
      <w:r w:rsidRPr="009833BF">
        <w:rPr>
          <w:rStyle w:val="StyleUnderline"/>
          <w:rFonts w:asciiTheme="minorHAnsi" w:hAnsiTheme="minorHAnsi" w:cstheme="minorHAnsi"/>
        </w:rPr>
        <w:t>and participating in global R&amp;D partnerships</w:t>
      </w:r>
      <w:r w:rsidRPr="009833BF">
        <w:rPr>
          <w:rFonts w:asciiTheme="minorHAnsi" w:hAnsiTheme="minorHAnsi" w:cstheme="min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833BF">
        <w:rPr>
          <w:rFonts w:asciiTheme="minorHAnsi" w:hAnsiTheme="minorHAnsi" w:cstheme="minorHAnsi"/>
          <w:sz w:val="16"/>
        </w:rPr>
        <w:t>realised</w:t>
      </w:r>
      <w:proofErr w:type="spellEnd"/>
      <w:r w:rsidRPr="009833BF">
        <w:rPr>
          <w:rFonts w:asciiTheme="minorHAnsi" w:hAnsiTheme="minorHAnsi" w:cstheme="minorHAnsi"/>
          <w:sz w:val="16"/>
        </w:rPr>
        <w:t xml:space="preserve"> across the industry, </w:t>
      </w:r>
      <w:r w:rsidRPr="009833BF">
        <w:rPr>
          <w:rStyle w:val="StyleUnderline"/>
          <w:rFonts w:asciiTheme="minorHAnsi" w:hAnsiTheme="minorHAnsi" w:cstheme="minorHAnsi"/>
          <w:highlight w:val="cyan"/>
        </w:rPr>
        <w:t>there are likely to be relatively few companies that are ‘commercial’ winners</w:t>
      </w:r>
      <w:r w:rsidRPr="009833BF">
        <w:rPr>
          <w:rFonts w:asciiTheme="minorHAnsi" w:hAnsiTheme="minorHAnsi" w:cstheme="min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833BF">
        <w:rPr>
          <w:rStyle w:val="StyleUnderline"/>
          <w:rFonts w:asciiTheme="minorHAnsi" w:hAnsiTheme="minorHAnsi" w:cstheme="minorHAnsi"/>
        </w:rPr>
        <w:t>in the United States AbbVie has waived intellectual property rights for an existing combination product that is being tested for therapeutic potential against COVID-19</w:t>
      </w:r>
      <w:r w:rsidRPr="009833BF">
        <w:rPr>
          <w:rFonts w:asciiTheme="minorHAnsi" w:hAnsiTheme="minorHAnsi" w:cstheme="min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833BF">
        <w:rPr>
          <w:rFonts w:asciiTheme="minorHAnsi" w:hAnsiTheme="minorHAnsi" w:cstheme="minorHAnsi"/>
          <w:sz w:val="16"/>
        </w:rPr>
        <w:t>mobilising</w:t>
      </w:r>
      <w:proofErr w:type="spellEnd"/>
      <w:r w:rsidRPr="009833BF">
        <w:rPr>
          <w:rFonts w:asciiTheme="minorHAnsi" w:hAnsiTheme="minorHAnsi" w:cstheme="minorHAnsi"/>
          <w:sz w:val="16"/>
        </w:rPr>
        <w:t xml:space="preserve"> substantial efforts to rise to the COVID-19 challenge at hand. However, we need to consider how pharmaceutical innovation for responding to emerging infectious diseases can best be enabled beyond the current crisis. </w:t>
      </w:r>
      <w:r w:rsidRPr="009833BF">
        <w:rPr>
          <w:rStyle w:val="StyleUnderline"/>
          <w:rFonts w:asciiTheme="minorHAnsi" w:hAnsiTheme="minorHAnsi" w:cstheme="minorHAnsi"/>
          <w:highlight w:val="cyan"/>
        </w:rPr>
        <w:t>Many public health threats</w:t>
      </w:r>
      <w:r w:rsidRPr="009833BF">
        <w:rPr>
          <w:rStyle w:val="StyleUnderline"/>
          <w:rFonts w:asciiTheme="minorHAnsi" w:hAnsiTheme="minorHAnsi" w:cstheme="minorHAnsi"/>
        </w:rPr>
        <w:t xml:space="preserve"> (including those associated with other infectious diseases, bioterrorism agents and antimicrobial resistance) are urgently in need of pharmaceutical innovation</w:t>
      </w:r>
      <w:r w:rsidRPr="009833BF">
        <w:rPr>
          <w:rFonts w:asciiTheme="minorHAnsi" w:hAnsiTheme="minorHAnsi" w:cstheme="minorHAnsi"/>
          <w:sz w:val="16"/>
        </w:rPr>
        <w:t xml:space="preserve">, even if their impacts are not as visible to society as COVID-19 is in the immediate term. </w:t>
      </w:r>
      <w:r w:rsidRPr="009833BF">
        <w:rPr>
          <w:rStyle w:val="StyleUnderline"/>
          <w:rFonts w:asciiTheme="minorHAnsi" w:hAnsiTheme="minorHAnsi" w:cstheme="minorHAnsi"/>
        </w:rPr>
        <w:t>The pharmaceutical industry has responded to previous public health emergencies associated with infectious disease in recent times – for example</w:t>
      </w:r>
      <w:r w:rsidRPr="009833BF">
        <w:rPr>
          <w:rFonts w:asciiTheme="minorHAnsi" w:hAnsiTheme="minorHAnsi" w:cstheme="minorHAnsi"/>
          <w:sz w:val="16"/>
        </w:rPr>
        <w:t xml:space="preserve"> those associated with </w:t>
      </w:r>
      <w:r w:rsidRPr="009833BF">
        <w:rPr>
          <w:rStyle w:val="StyleUnderline"/>
          <w:rFonts w:asciiTheme="minorHAnsi" w:hAnsiTheme="minorHAnsi" w:cstheme="minorHAnsi"/>
        </w:rPr>
        <w:t>Ebola and Zika</w:t>
      </w:r>
      <w:r w:rsidRPr="009833BF">
        <w:rPr>
          <w:rFonts w:asciiTheme="minorHAnsi" w:hAnsiTheme="minorHAnsi" w:cstheme="minorHAnsi"/>
          <w:sz w:val="16"/>
        </w:rPr>
        <w:t xml:space="preserve"> outbreaks.11 However, </w:t>
      </w:r>
      <w:r w:rsidRPr="009833BF">
        <w:rPr>
          <w:rStyle w:val="StyleUnderline"/>
          <w:rFonts w:asciiTheme="minorHAnsi" w:hAnsiTheme="minorHAnsi" w:cstheme="minorHAnsi"/>
        </w:rPr>
        <w:t>it has done so to a lesser scale than for COVID-19 and with contributions from fewer companies</w:t>
      </w:r>
      <w:r w:rsidRPr="009833BF">
        <w:rPr>
          <w:rFonts w:asciiTheme="minorHAnsi" w:hAnsiTheme="minorHAnsi" w:cstheme="minorHAnsi"/>
          <w:sz w:val="16"/>
        </w:rPr>
        <w:t xml:space="preserve">. Similarly, </w:t>
      </w:r>
      <w:r w:rsidRPr="009833BF">
        <w:rPr>
          <w:rStyle w:val="StyleUnderline"/>
          <w:rFonts w:asciiTheme="minorHAnsi" w:hAnsiTheme="minorHAnsi" w:cstheme="minorHAnsi"/>
        </w:rPr>
        <w:t>levels of activity in response to the threat of antimicrobial resistance are still low</w:t>
      </w:r>
      <w:r w:rsidRPr="009833BF">
        <w:rPr>
          <w:rFonts w:asciiTheme="minorHAnsi" w:hAnsiTheme="minorHAnsi" w:cstheme="minorHAnsi"/>
          <w:sz w:val="16"/>
        </w:rPr>
        <w:t xml:space="preserve">.12 There are important policy questions as to whether – and how – industry could engage with such public health threats to an even greater extent under improved innovation conditions. </w:t>
      </w:r>
    </w:p>
    <w:p w14:paraId="2AC20A34" w14:textId="77777777" w:rsidR="009F70F1" w:rsidRPr="009833BF" w:rsidRDefault="009F70F1" w:rsidP="009F70F1">
      <w:pPr>
        <w:rPr>
          <w:rFonts w:asciiTheme="minorHAnsi" w:hAnsiTheme="minorHAnsi" w:cstheme="minorHAnsi"/>
          <w:sz w:val="16"/>
        </w:rPr>
      </w:pPr>
    </w:p>
    <w:p w14:paraId="710E48E6" w14:textId="77777777" w:rsidR="009F70F1" w:rsidRPr="009833BF" w:rsidRDefault="009F70F1" w:rsidP="009F70F1">
      <w:pPr>
        <w:pStyle w:val="Heading4"/>
      </w:pPr>
      <w:r w:rsidRPr="009833BF">
        <w:t>Bioterror causes extinction.</w:t>
      </w:r>
    </w:p>
    <w:p w14:paraId="4C0FA1DB" w14:textId="77777777" w:rsidR="009F70F1" w:rsidRPr="009833BF" w:rsidRDefault="009F70F1" w:rsidP="009F70F1">
      <w:pPr>
        <w:rPr>
          <w:rFonts w:asciiTheme="minorHAnsi" w:hAnsiTheme="minorHAnsi" w:cstheme="minorHAnsi"/>
        </w:rPr>
      </w:pPr>
      <w:r w:rsidRPr="009833BF">
        <w:rPr>
          <w:rFonts w:asciiTheme="minorHAnsi" w:eastAsia="Cambria" w:hAnsiTheme="minorHAnsi" w:cstheme="minorHAnsi"/>
          <w:b/>
          <w:bCs/>
          <w:sz w:val="26"/>
        </w:rPr>
        <w:t>Millett &amp; Snyder-Beattie ‘17</w:t>
      </w:r>
      <w:r w:rsidRPr="009833BF">
        <w:rPr>
          <w:rFonts w:asciiTheme="minorHAnsi" w:eastAsia="Cambria" w:hAnsiTheme="minorHAnsi" w:cstheme="minorHAnsi"/>
          <w:szCs w:val="16"/>
        </w:rPr>
        <w:t xml:space="preserve"> </w:t>
      </w:r>
      <w:r w:rsidRPr="009833BF">
        <w:rPr>
          <w:rFonts w:asciiTheme="minorHAnsi" w:hAnsiTheme="minorHAnsi" w:cstheme="minorHAnsi"/>
        </w:rPr>
        <w:t xml:space="preserve">[(Piers Millett: </w:t>
      </w:r>
      <w:r w:rsidRPr="009833BF">
        <w:rPr>
          <w:rFonts w:asciiTheme="minorHAnsi" w:eastAsia="Cambria" w:hAnsiTheme="minorHAnsi" w:cstheme="minorHAnsi"/>
          <w:szCs w:val="16"/>
        </w:rPr>
        <w:t>Ph.D., Senior Research Fellow, Future of Humanity Institute, University of Oxford</w:t>
      </w:r>
      <w:r w:rsidRPr="009833BF">
        <w:rPr>
          <w:rFonts w:asciiTheme="minorHAnsi" w:hAnsiTheme="minorHAnsi" w:cstheme="minorHAnsi"/>
        </w:rPr>
        <w:t xml:space="preserve">. Andrew Snyder-Beattie: </w:t>
      </w:r>
      <w:r w:rsidRPr="009833BF">
        <w:rPr>
          <w:rFonts w:asciiTheme="minorHAnsi" w:eastAsia="Cambria" w:hAnsiTheme="minorHAnsi" w:cstheme="minorHAnsi"/>
          <w:szCs w:val="16"/>
        </w:rPr>
        <w:t>M.S., Director of Research, Future of Humanity Institute, University of Oxford.</w:t>
      </w:r>
      <w:r w:rsidRPr="009833BF">
        <w:rPr>
          <w:rFonts w:asciiTheme="minorHAnsi" w:hAnsiTheme="minorHAnsi" w:cstheme="minorHAnsi"/>
        </w:rPr>
        <w:t>) "</w:t>
      </w:r>
      <w:r w:rsidRPr="009833BF">
        <w:rPr>
          <w:rFonts w:asciiTheme="minorHAnsi" w:eastAsia="Cambria" w:hAnsiTheme="minorHAnsi" w:cstheme="minorHAnsi"/>
          <w:szCs w:val="16"/>
        </w:rPr>
        <w:t xml:space="preserve"> Existential Risk and Cost-Effective Biosecurity</w:t>
      </w:r>
      <w:r w:rsidRPr="009833BF">
        <w:rPr>
          <w:rFonts w:asciiTheme="minorHAnsi" w:hAnsiTheme="minorHAnsi" w:cstheme="minorHAnsi"/>
        </w:rPr>
        <w:t xml:space="preserve">," </w:t>
      </w:r>
      <w:r w:rsidRPr="009833BF">
        <w:rPr>
          <w:rFonts w:asciiTheme="minorHAnsi" w:eastAsia="Cambria" w:hAnsiTheme="minorHAnsi" w:cstheme="minorHAnsi"/>
          <w:szCs w:val="16"/>
        </w:rPr>
        <w:t>Health Security, 15(4), 08-01-2017, https://www.liebertpub.com/doi/full/10.1089/hs.2017.0028</w:t>
      </w:r>
      <w:r w:rsidRPr="009833BF">
        <w:rPr>
          <w:rFonts w:asciiTheme="minorHAnsi" w:hAnsiTheme="minorHAnsi" w:cstheme="minorHAnsi"/>
        </w:rPr>
        <w:t>] TDI</w:t>
      </w:r>
    </w:p>
    <w:p w14:paraId="0EC1239B" w14:textId="77777777" w:rsidR="009F70F1" w:rsidRPr="009833BF" w:rsidRDefault="009F70F1" w:rsidP="009F70F1">
      <w:pPr>
        <w:shd w:val="clear" w:color="auto" w:fill="FFFFFF"/>
        <w:rPr>
          <w:rFonts w:asciiTheme="minorHAnsi" w:eastAsia="Cambria" w:hAnsiTheme="minorHAnsi" w:cstheme="minorHAnsi"/>
          <w:sz w:val="16"/>
        </w:rPr>
      </w:pPr>
      <w:r w:rsidRPr="009833BF">
        <w:rPr>
          <w:rFonts w:asciiTheme="minorHAnsi" w:eastAsia="Cambria" w:hAnsiTheme="minorHAnsi" w:cstheme="minorHAnsi"/>
          <w:sz w:val="16"/>
        </w:rPr>
        <w:t>In the decades to come, </w:t>
      </w:r>
      <w:r w:rsidRPr="009833BF">
        <w:rPr>
          <w:rFonts w:asciiTheme="minorHAnsi" w:eastAsia="Cambria" w:hAnsiTheme="minorHAnsi" w:cstheme="minorHAnsi"/>
          <w:u w:val="single"/>
        </w:rPr>
        <w:t>advanced bioweapons could </w:t>
      </w:r>
      <w:r w:rsidRPr="009833BF">
        <w:rPr>
          <w:rFonts w:asciiTheme="minorHAnsi" w:eastAsia="Cambria" w:hAnsiTheme="minorHAnsi" w:cstheme="minorHAnsi"/>
          <w:b/>
          <w:iCs/>
          <w:highlight w:val="cyan"/>
          <w:u w:val="single"/>
        </w:rPr>
        <w:t>threaten human existence</w:t>
      </w:r>
      <w:r w:rsidRPr="009833BF">
        <w:rPr>
          <w:rFonts w:asciiTheme="minorHAnsi" w:eastAsia="Cambria" w:hAnsiTheme="minorHAnsi" w:cstheme="minorHAnsi"/>
          <w:sz w:val="16"/>
        </w:rPr>
        <w:t>. Al</w:t>
      </w:r>
      <w:r w:rsidRPr="009833BF">
        <w:rPr>
          <w:rFonts w:asciiTheme="minorHAnsi" w:eastAsia="Cambria" w:hAnsiTheme="minorHAnsi" w:cstheme="minorHAnsi"/>
          <w:u w:val="single"/>
        </w:rPr>
        <w:t>though</w:t>
      </w:r>
      <w:r w:rsidRPr="009833BF">
        <w:rPr>
          <w:rFonts w:asciiTheme="minorHAnsi" w:eastAsia="Cambria" w:hAnsiTheme="minorHAnsi" w:cstheme="minorHAnsi"/>
          <w:sz w:val="16"/>
        </w:rPr>
        <w:t> the </w:t>
      </w:r>
      <w:r w:rsidRPr="009833BF">
        <w:rPr>
          <w:rFonts w:asciiTheme="minorHAnsi" w:eastAsia="Cambria" w:hAnsiTheme="minorHAnsi" w:cstheme="minorHAnsi"/>
          <w:b/>
          <w:iCs/>
          <w:u w:val="single"/>
        </w:rPr>
        <w:t>probability</w:t>
      </w:r>
      <w:r w:rsidRPr="009833BF">
        <w:rPr>
          <w:rFonts w:asciiTheme="minorHAnsi" w:eastAsia="Cambria" w:hAnsiTheme="minorHAnsi" w:cstheme="minorHAnsi"/>
          <w:sz w:val="16"/>
        </w:rPr>
        <w:t> of human extinction from bioweapons </w:t>
      </w:r>
      <w:r w:rsidRPr="009833BF">
        <w:rPr>
          <w:rFonts w:asciiTheme="minorHAnsi" w:eastAsia="Cambria" w:hAnsiTheme="minorHAnsi" w:cstheme="minorHAnsi"/>
          <w:b/>
          <w:iCs/>
          <w:u w:val="single"/>
        </w:rPr>
        <w:t>may</w:t>
      </w:r>
      <w:r w:rsidRPr="009833BF">
        <w:rPr>
          <w:rFonts w:asciiTheme="minorHAnsi" w:eastAsia="Cambria" w:hAnsiTheme="minorHAnsi" w:cstheme="minorHAnsi"/>
          <w:u w:val="single"/>
        </w:rPr>
        <w:t xml:space="preserve"> be low, the </w:t>
      </w:r>
      <w:r w:rsidRPr="009833BF">
        <w:rPr>
          <w:rFonts w:asciiTheme="minorHAnsi" w:eastAsia="Cambria" w:hAnsiTheme="minorHAnsi" w:cstheme="minorHAnsi"/>
          <w:b/>
          <w:iCs/>
          <w:u w:val="single"/>
        </w:rPr>
        <w:t>expected value</w:t>
      </w:r>
      <w:r w:rsidRPr="009833BF">
        <w:rPr>
          <w:rFonts w:asciiTheme="minorHAnsi" w:eastAsia="Cambria" w:hAnsiTheme="minorHAnsi" w:cstheme="minorHAnsi"/>
          <w:u w:val="single"/>
        </w:rPr>
        <w:t xml:space="preserve"> of </w:t>
      </w:r>
      <w:r w:rsidRPr="009833BF">
        <w:rPr>
          <w:rFonts w:asciiTheme="minorHAnsi" w:eastAsia="Cambria" w:hAnsiTheme="minorHAnsi" w:cstheme="minorHAnsi"/>
          <w:b/>
          <w:iCs/>
          <w:u w:val="single"/>
        </w:rPr>
        <w:t>reducing</w:t>
      </w:r>
      <w:r w:rsidRPr="009833BF">
        <w:rPr>
          <w:rFonts w:asciiTheme="minorHAnsi" w:eastAsia="Cambria" w:hAnsiTheme="minorHAnsi" w:cstheme="minorHAnsi"/>
          <w:sz w:val="16"/>
        </w:rPr>
        <w:t xml:space="preserve"> the </w:t>
      </w:r>
      <w:r w:rsidRPr="009833BF">
        <w:rPr>
          <w:rFonts w:asciiTheme="minorHAnsi" w:eastAsia="Cambria" w:hAnsiTheme="minorHAnsi" w:cstheme="minorHAnsi"/>
          <w:u w:val="single"/>
        </w:rPr>
        <w:t>risk could </w:t>
      </w:r>
      <w:r w:rsidRPr="009833BF">
        <w:rPr>
          <w:rFonts w:asciiTheme="minorHAnsi" w:eastAsia="Cambria" w:hAnsiTheme="minorHAnsi" w:cstheme="minorHAnsi"/>
          <w:b/>
          <w:iCs/>
          <w:u w:val="single"/>
        </w:rPr>
        <w:t>still</w:t>
      </w:r>
      <w:r w:rsidRPr="009833BF">
        <w:rPr>
          <w:rFonts w:asciiTheme="minorHAnsi" w:eastAsia="Cambria" w:hAnsiTheme="minorHAnsi" w:cstheme="minorHAnsi"/>
          <w:u w:val="single"/>
        </w:rPr>
        <w:t> be </w:t>
      </w:r>
      <w:r w:rsidRPr="009833BF">
        <w:rPr>
          <w:rFonts w:asciiTheme="minorHAnsi" w:eastAsia="Cambria" w:hAnsiTheme="minorHAnsi" w:cstheme="minorHAnsi"/>
          <w:b/>
          <w:iCs/>
          <w:u w:val="single"/>
        </w:rPr>
        <w:t>large</w:t>
      </w:r>
      <w:r w:rsidRPr="009833BF">
        <w:rPr>
          <w:rFonts w:asciiTheme="minorHAnsi" w:eastAsia="Cambria" w:hAnsiTheme="minorHAnsi" w:cstheme="minorHAnsi"/>
          <w:u w:val="single"/>
        </w:rPr>
        <w:t>, since</w:t>
      </w:r>
      <w:r w:rsidRPr="009833BF">
        <w:rPr>
          <w:rFonts w:asciiTheme="minorHAnsi" w:eastAsia="Cambria" w:hAnsiTheme="minorHAnsi" w:cstheme="minorHAnsi"/>
          <w:sz w:val="16"/>
        </w:rPr>
        <w:t xml:space="preserve"> such </w:t>
      </w:r>
      <w:r w:rsidRPr="009833BF">
        <w:rPr>
          <w:rFonts w:asciiTheme="minorHAnsi" w:eastAsia="Cambria" w:hAnsiTheme="minorHAnsi" w:cstheme="minorHAnsi"/>
          <w:u w:val="single"/>
        </w:rPr>
        <w:t>risks jeopardize</w:t>
      </w:r>
      <w:r w:rsidRPr="009833BF">
        <w:rPr>
          <w:rFonts w:asciiTheme="minorHAnsi" w:eastAsia="Cambria" w:hAnsiTheme="minorHAnsi" w:cstheme="minorHAnsi"/>
          <w:sz w:val="16"/>
        </w:rPr>
        <w:t xml:space="preserve"> the existence of </w:t>
      </w:r>
      <w:r w:rsidRPr="009833BF">
        <w:rPr>
          <w:rFonts w:asciiTheme="minorHAnsi" w:eastAsia="Cambria" w:hAnsiTheme="minorHAnsi" w:cstheme="minorHAnsi"/>
          <w:b/>
          <w:iCs/>
          <w:u w:val="single"/>
        </w:rPr>
        <w:t>all future generations</w:t>
      </w:r>
      <w:r w:rsidRPr="009833BF">
        <w:rPr>
          <w:rFonts w:asciiTheme="minorHAnsi" w:eastAsia="Cambria" w:hAnsiTheme="minorHAnsi" w:cstheme="minorHAnsi"/>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9833BF">
        <w:rPr>
          <w:rFonts w:asciiTheme="minorHAnsi" w:eastAsia="Cambria" w:hAnsiTheme="minorHAnsi" w:cstheme="minorHAnsi"/>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833BF">
        <w:rPr>
          <w:rFonts w:asciiTheme="minorHAnsi" w:eastAsia="Cambria" w:hAnsiTheme="minorHAnsi" w:cstheme="minorHAns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833BF">
        <w:rPr>
          <w:rFonts w:asciiTheme="minorHAnsi" w:eastAsia="Cambria" w:hAnsiTheme="minorHAnsi" w:cstheme="minorHAnsi"/>
          <w:u w:val="single"/>
        </w:rPr>
        <w:t>the expected value of reducing these risks is large, especially since such risks jeopardize the existence of all future human lives.</w:t>
      </w:r>
      <w:r w:rsidRPr="009833BF">
        <w:rPr>
          <w:rFonts w:asciiTheme="minorHAnsi" w:eastAsia="Cambria" w:hAnsiTheme="minorHAnsi" w:cstheme="minorHAnsi"/>
          <w:sz w:val="16"/>
        </w:rPr>
        <w:t> </w:t>
      </w:r>
      <w:r w:rsidRPr="009833BF">
        <w:rPr>
          <w:rFonts w:asciiTheme="minorHAnsi" w:eastAsia="Cambria" w:hAnsiTheme="minorHAnsi" w:cstheme="minorHAnsi"/>
          <w:b/>
          <w:iCs/>
          <w:highlight w:val="cyan"/>
          <w:u w:val="single"/>
        </w:rPr>
        <w:t>Historically, disease events have been responsible for the greatest death tolls</w:t>
      </w:r>
      <w:r w:rsidRPr="009833BF">
        <w:rPr>
          <w:rFonts w:asciiTheme="minorHAnsi" w:eastAsia="Cambria" w:hAnsiTheme="minorHAnsi" w:cstheme="minorHAnsi"/>
          <w:highlight w:val="cyan"/>
          <w:u w:val="single"/>
        </w:rPr>
        <w:t> on humanity</w:t>
      </w:r>
      <w:r w:rsidRPr="009833BF">
        <w:rPr>
          <w:rFonts w:asciiTheme="minorHAnsi" w:eastAsia="Cambria" w:hAnsiTheme="minorHAnsi" w:cstheme="minorHAns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833BF">
        <w:rPr>
          <w:rFonts w:asciiTheme="minorHAnsi" w:eastAsia="Cambria" w:hAnsiTheme="minorHAnsi" w:cstheme="minorHAnsi"/>
          <w:u w:val="single"/>
        </w:rPr>
        <w:t>a future pandemic could result in outright human extinction or the irreversible collapse of civilization</w:t>
      </w:r>
      <w:r w:rsidRPr="009833BF">
        <w:rPr>
          <w:rFonts w:asciiTheme="minorHAnsi" w:eastAsia="Cambria" w:hAnsiTheme="minorHAnsi" w:cstheme="minorHAnsi"/>
          <w:sz w:val="16"/>
        </w:rPr>
        <w:t>. </w:t>
      </w:r>
      <w:r w:rsidRPr="009833BF">
        <w:rPr>
          <w:rFonts w:asciiTheme="minorHAnsi" w:eastAsia="Cambria" w:hAnsiTheme="minorHAnsi" w:cstheme="minorHAnsi"/>
          <w:u w:val="single"/>
        </w:rPr>
        <w:t>A skeptic would have many good reasons to think that existential risk from disease is unlikely. Such a disease would need to spread worldwide to </w:t>
      </w:r>
      <w:r w:rsidRPr="009833BF">
        <w:rPr>
          <w:rFonts w:asciiTheme="minorHAnsi" w:eastAsia="Cambria" w:hAnsiTheme="minorHAnsi" w:cstheme="minorHAnsi"/>
          <w:b/>
          <w:iCs/>
          <w:highlight w:val="cyan"/>
          <w:u w:val="single"/>
        </w:rPr>
        <w:t>remote populations</w:t>
      </w:r>
      <w:r w:rsidRPr="009833BF">
        <w:rPr>
          <w:rFonts w:asciiTheme="minorHAnsi" w:eastAsia="Cambria" w:hAnsiTheme="minorHAnsi" w:cstheme="minorHAnsi"/>
          <w:highlight w:val="cyan"/>
          <w:u w:val="single"/>
        </w:rPr>
        <w:t>, overcome </w:t>
      </w:r>
      <w:r w:rsidRPr="009833BF">
        <w:rPr>
          <w:rFonts w:asciiTheme="minorHAnsi" w:eastAsia="Cambria" w:hAnsiTheme="minorHAnsi" w:cstheme="minorHAnsi"/>
          <w:b/>
          <w:iCs/>
          <w:highlight w:val="cyan"/>
          <w:u w:val="single"/>
        </w:rPr>
        <w:t>rare genetic resistances</w:t>
      </w:r>
      <w:r w:rsidRPr="009833BF">
        <w:rPr>
          <w:rFonts w:asciiTheme="minorHAnsi" w:eastAsia="Cambria" w:hAnsiTheme="minorHAnsi" w:cstheme="minorHAnsi"/>
          <w:highlight w:val="cyan"/>
          <w:u w:val="single"/>
        </w:rPr>
        <w:t>, and </w:t>
      </w:r>
      <w:r w:rsidRPr="009833BF">
        <w:rPr>
          <w:rFonts w:asciiTheme="minorHAnsi" w:eastAsia="Cambria" w:hAnsiTheme="minorHAnsi" w:cstheme="minorHAnsi"/>
          <w:b/>
          <w:iCs/>
          <w:highlight w:val="cyan"/>
          <w:u w:val="single"/>
        </w:rPr>
        <w:t>evade detection</w:t>
      </w:r>
      <w:r w:rsidRPr="009833BF">
        <w:rPr>
          <w:rFonts w:asciiTheme="minorHAnsi" w:eastAsia="Cambria" w:hAnsiTheme="minorHAnsi" w:cstheme="minorHAnsi"/>
          <w:u w:val="single"/>
        </w:rPr>
        <w:t xml:space="preserve">, cures, and </w:t>
      </w:r>
      <w:r w:rsidRPr="009833BF">
        <w:rPr>
          <w:rFonts w:asciiTheme="minorHAnsi" w:eastAsia="Cambria" w:hAnsiTheme="minorHAnsi" w:cstheme="minorHAnsi"/>
          <w:b/>
          <w:iCs/>
          <w:u w:val="single"/>
        </w:rPr>
        <w:t>countermeasures</w:t>
      </w:r>
      <w:r w:rsidRPr="009833BF">
        <w:rPr>
          <w:rFonts w:asciiTheme="minorHAnsi" w:eastAsia="Cambria" w:hAnsiTheme="minorHAnsi" w:cstheme="minorHAnsi"/>
          <w:u w:val="single"/>
        </w:rPr>
        <w:t>. Even evolution itself may work in humanity's favor: </w:t>
      </w:r>
      <w:r w:rsidRPr="009833BF">
        <w:rPr>
          <w:rFonts w:asciiTheme="minorHAnsi" w:eastAsia="Cambria" w:hAnsiTheme="minorHAnsi" w:cstheme="minorHAnsi"/>
          <w:b/>
          <w:iCs/>
          <w:u w:val="single"/>
        </w:rPr>
        <w:t>Virulence and transmission is often a trade-off</w:t>
      </w:r>
      <w:r w:rsidRPr="009833BF">
        <w:rPr>
          <w:rFonts w:asciiTheme="minorHAnsi" w:eastAsia="Cambria" w:hAnsiTheme="minorHAnsi" w:cstheme="minorHAnsi"/>
          <w:u w:val="single"/>
        </w:rPr>
        <w:t>, and so </w:t>
      </w:r>
      <w:r w:rsidRPr="009833BF">
        <w:rPr>
          <w:rFonts w:asciiTheme="minorHAnsi" w:eastAsia="Cambria" w:hAnsiTheme="minorHAnsi" w:cstheme="minorHAnsi"/>
          <w:b/>
          <w:iCs/>
          <w:u w:val="single"/>
        </w:rPr>
        <w:t>evolutionary pressures</w:t>
      </w:r>
      <w:r w:rsidRPr="009833BF">
        <w:rPr>
          <w:rFonts w:asciiTheme="minorHAnsi" w:eastAsia="Cambria" w:hAnsiTheme="minorHAnsi" w:cstheme="minorHAnsi"/>
          <w:u w:val="single"/>
        </w:rPr>
        <w:t> could push against maximally lethal wild-type pathogens</w:t>
      </w:r>
      <w:r w:rsidRPr="009833BF">
        <w:rPr>
          <w:rFonts w:asciiTheme="minorHAnsi" w:eastAsia="Cambria" w:hAnsiTheme="minorHAnsi" w:cstheme="minorHAnsi"/>
          <w:sz w:val="16"/>
        </w:rPr>
        <w:t>.5,6 </w:t>
      </w:r>
      <w:r w:rsidRPr="009833BF">
        <w:rPr>
          <w:rFonts w:asciiTheme="minorHAnsi" w:eastAsia="Cambria" w:hAnsiTheme="minorHAnsi" w:cstheme="minorHAnsi"/>
          <w:u w:val="single"/>
        </w:rPr>
        <w:t>While these arguments</w:t>
      </w:r>
      <w:r w:rsidRPr="009833BF">
        <w:rPr>
          <w:rFonts w:asciiTheme="minorHAnsi" w:eastAsia="Cambria" w:hAnsiTheme="minorHAnsi" w:cstheme="minorHAnsi"/>
          <w:sz w:val="16"/>
        </w:rPr>
        <w:t> point to a very small risk of human extinction, they </w:t>
      </w:r>
      <w:r w:rsidRPr="009833BF">
        <w:rPr>
          <w:rFonts w:asciiTheme="minorHAnsi" w:eastAsia="Cambria" w:hAnsiTheme="minorHAnsi" w:cstheme="minorHAnsi"/>
          <w:b/>
          <w:iCs/>
          <w:u w:val="single"/>
        </w:rPr>
        <w:t>do not rule</w:t>
      </w:r>
      <w:r w:rsidRPr="009833BF">
        <w:rPr>
          <w:rFonts w:asciiTheme="minorHAnsi" w:eastAsia="Cambria" w:hAnsiTheme="minorHAnsi" w:cstheme="minorHAnsi"/>
          <w:sz w:val="16"/>
        </w:rPr>
        <w:t xml:space="preserve"> the possibility </w:t>
      </w:r>
      <w:r w:rsidRPr="009833BF">
        <w:rPr>
          <w:rFonts w:asciiTheme="minorHAnsi" w:eastAsia="Cambria" w:hAnsiTheme="minorHAnsi" w:cstheme="minorHAnsi"/>
          <w:b/>
          <w:iCs/>
          <w:u w:val="single"/>
        </w:rPr>
        <w:t>out</w:t>
      </w:r>
      <w:r w:rsidRPr="009833BF">
        <w:rPr>
          <w:rFonts w:asciiTheme="minorHAnsi" w:eastAsia="Cambria" w:hAnsiTheme="minorHAnsi" w:cstheme="minorHAnsi"/>
          <w:sz w:val="16"/>
        </w:rPr>
        <w:t xml:space="preserve"> entirely. Although rare, there are recorded instances of </w:t>
      </w:r>
      <w:r w:rsidRPr="009833BF">
        <w:rPr>
          <w:rFonts w:asciiTheme="minorHAnsi" w:eastAsia="Cambria" w:hAnsiTheme="minorHAnsi" w:cstheme="minorHAnsi"/>
          <w:b/>
          <w:iCs/>
          <w:highlight w:val="cyan"/>
          <w:u w:val="single"/>
        </w:rPr>
        <w:t>species going extinct due to disease</w:t>
      </w:r>
      <w:r w:rsidRPr="009833BF">
        <w:rPr>
          <w:rFonts w:asciiTheme="minorHAnsi" w:eastAsia="Cambria" w:hAnsiTheme="minorHAnsi" w:cstheme="minorHAnsi"/>
          <w:u w:val="single"/>
        </w:rPr>
        <w:t>—primarily in amphibians, but also in 1 mammalian species of rat on Christmas Island</w:t>
      </w:r>
      <w:r w:rsidRPr="009833BF">
        <w:rPr>
          <w:rFonts w:asciiTheme="minorHAnsi" w:eastAsia="Cambria" w:hAnsiTheme="minorHAnsi" w:cstheme="minorHAnsi"/>
          <w:sz w:val="16"/>
        </w:rPr>
        <w:t>.7,8 </w:t>
      </w:r>
      <w:r w:rsidRPr="009833BF">
        <w:rPr>
          <w:rFonts w:asciiTheme="minorHAnsi" w:eastAsia="Cambria" w:hAnsiTheme="minorHAnsi" w:cstheme="minorHAnsi"/>
          <w:u w:val="single"/>
        </w:rPr>
        <w:t>There are also </w:t>
      </w:r>
      <w:r w:rsidRPr="009833BF">
        <w:rPr>
          <w:rFonts w:asciiTheme="minorHAnsi" w:eastAsia="Cambria" w:hAnsiTheme="minorHAnsi" w:cstheme="minorHAnsi"/>
          <w:b/>
          <w:iCs/>
          <w:u w:val="single"/>
        </w:rPr>
        <w:t>historical examples of large human populations being almost entirely wiped out</w:t>
      </w:r>
      <w:r w:rsidRPr="009833BF">
        <w:rPr>
          <w:rFonts w:asciiTheme="minorHAnsi" w:eastAsia="Cambria" w:hAnsiTheme="minorHAnsi" w:cstheme="minorHAnsi"/>
          <w:u w:val="single"/>
        </w:rPr>
        <w:t> by disease, especially when multiple diseases were simultaneously introduced into a population without immunity. The most striking examples of total population collapse include </w:t>
      </w:r>
      <w:r w:rsidRPr="009833BF">
        <w:rPr>
          <w:rFonts w:asciiTheme="minorHAnsi" w:eastAsia="Cambria" w:hAnsiTheme="minorHAnsi" w:cstheme="minorHAnsi"/>
          <w:b/>
          <w:iCs/>
          <w:u w:val="single"/>
        </w:rPr>
        <w:t>native American tribes</w:t>
      </w:r>
      <w:r w:rsidRPr="009833BF">
        <w:rPr>
          <w:rFonts w:asciiTheme="minorHAnsi" w:eastAsia="Cambria" w:hAnsiTheme="minorHAnsi" w:cstheme="minorHAnsi"/>
          <w:u w:val="single"/>
        </w:rPr>
        <w:t xml:space="preserve"> exposed to European diseases, such as the </w:t>
      </w:r>
      <w:proofErr w:type="spellStart"/>
      <w:r w:rsidRPr="009833BF">
        <w:rPr>
          <w:rFonts w:asciiTheme="minorHAnsi" w:eastAsia="Cambria" w:hAnsiTheme="minorHAnsi" w:cstheme="minorHAnsi"/>
          <w:u w:val="single"/>
        </w:rPr>
        <w:t>Massachusett</w:t>
      </w:r>
      <w:proofErr w:type="spellEnd"/>
      <w:r w:rsidRPr="009833BF">
        <w:rPr>
          <w:rFonts w:asciiTheme="minorHAnsi" w:eastAsia="Cambria" w:hAnsiTheme="minorHAnsi" w:cstheme="minorHAnsi"/>
          <w:sz w:val="16"/>
        </w:rPr>
        <w:t> (86% loss of population), </w:t>
      </w:r>
      <w:proofErr w:type="spellStart"/>
      <w:r w:rsidRPr="009833BF">
        <w:rPr>
          <w:rFonts w:asciiTheme="minorHAnsi" w:eastAsia="Cambria" w:hAnsiTheme="minorHAnsi" w:cstheme="minorHAnsi"/>
          <w:u w:val="single"/>
        </w:rPr>
        <w:t>Quiripi-Unquachog</w:t>
      </w:r>
      <w:proofErr w:type="spellEnd"/>
      <w:r w:rsidRPr="009833BF">
        <w:rPr>
          <w:rFonts w:asciiTheme="minorHAnsi" w:eastAsia="Cambria" w:hAnsiTheme="minorHAnsi" w:cstheme="minorHAnsi"/>
          <w:sz w:val="16"/>
        </w:rPr>
        <w:t> (95% loss of population), </w:t>
      </w:r>
      <w:r w:rsidRPr="009833BF">
        <w:rPr>
          <w:rFonts w:asciiTheme="minorHAnsi" w:eastAsia="Cambria" w:hAnsiTheme="minorHAnsi" w:cstheme="minorHAnsi"/>
          <w:u w:val="single"/>
        </w:rPr>
        <w:t>and the Western Abenaki</w:t>
      </w:r>
      <w:r w:rsidRPr="009833BF">
        <w:rPr>
          <w:rFonts w:asciiTheme="minorHAnsi" w:eastAsia="Cambria" w:hAnsiTheme="minorHAnsi" w:cstheme="minorHAnsi"/>
          <w:sz w:val="16"/>
        </w:rPr>
        <w:t> (which suffered a staggering 98% loss of population).9 </w:t>
      </w:r>
      <w:r w:rsidRPr="009833BF">
        <w:rPr>
          <w:rFonts w:asciiTheme="minorHAnsi" w:eastAsia="Cambria" w:hAnsiTheme="minorHAnsi" w:cstheme="minorHAnsi"/>
          <w:u w:val="single"/>
        </w:rPr>
        <w:t>In the modern context, no single disease currently exists that combines the worst-case levels of transmissibility, lethality, resistance to countermeasures, and global reach. But </w:t>
      </w:r>
      <w:r w:rsidRPr="009833BF">
        <w:rPr>
          <w:rFonts w:asciiTheme="minorHAnsi" w:eastAsia="Cambria" w:hAnsiTheme="minorHAnsi" w:cstheme="minorHAnsi"/>
          <w:b/>
          <w:iCs/>
          <w:highlight w:val="cyan"/>
          <w:u w:val="single"/>
        </w:rPr>
        <w:t>many diseases are proof</w:t>
      </w:r>
      <w:r w:rsidRPr="009833BF">
        <w:rPr>
          <w:rFonts w:asciiTheme="minorHAnsi" w:eastAsia="Cambria" w:hAnsiTheme="minorHAnsi" w:cstheme="minorHAnsi"/>
          <w:highlight w:val="cyan"/>
          <w:u w:val="single"/>
        </w:rPr>
        <w:t> of principle that </w:t>
      </w:r>
      <w:r w:rsidRPr="009833BF">
        <w:rPr>
          <w:rFonts w:asciiTheme="minorHAnsi" w:eastAsia="Cambria" w:hAnsiTheme="minorHAnsi" w:cstheme="minorHAnsi"/>
          <w:b/>
          <w:iCs/>
          <w:highlight w:val="cyan"/>
          <w:u w:val="single"/>
        </w:rPr>
        <w:t>each worst-case attribute can be realized independently</w:t>
      </w:r>
      <w:r w:rsidRPr="009833BF">
        <w:rPr>
          <w:rFonts w:asciiTheme="minorHAnsi" w:eastAsia="Cambria" w:hAnsiTheme="minorHAnsi" w:cstheme="minorHAnsi"/>
          <w:sz w:val="16"/>
        </w:rPr>
        <w:t>. For example, </w:t>
      </w:r>
      <w:r w:rsidRPr="009833BF">
        <w:rPr>
          <w:rFonts w:asciiTheme="minorHAnsi" w:eastAsia="Cambria" w:hAnsiTheme="minorHAnsi" w:cstheme="minorHAnsi"/>
          <w:u w:val="single"/>
        </w:rPr>
        <w:t>some diseases exhibit nearly a 100% case fatality ratio in the absence of treatment</w:t>
      </w:r>
      <w:r w:rsidRPr="009833BF">
        <w:rPr>
          <w:rFonts w:asciiTheme="minorHAnsi" w:eastAsia="Cambria" w:hAnsiTheme="minorHAnsi" w:cstheme="minorHAnsi"/>
          <w:sz w:val="16"/>
        </w:rPr>
        <w:t>, such as rabies or septicemic plague. </w:t>
      </w:r>
      <w:r w:rsidRPr="009833BF">
        <w:rPr>
          <w:rFonts w:asciiTheme="minorHAnsi" w:eastAsia="Cambria" w:hAnsiTheme="minorHAnsi" w:cstheme="minorHAnsi"/>
          <w:u w:val="single"/>
        </w:rPr>
        <w:t>Other diseases have a track record of spreading to virtually every human community worldwide, such as the 1918 flu</w:t>
      </w:r>
      <w:r w:rsidRPr="009833BF">
        <w:rPr>
          <w:rFonts w:asciiTheme="minorHAnsi" w:eastAsia="Cambria" w:hAnsiTheme="minorHAnsi" w:cstheme="minorHAnsi"/>
          <w:sz w:val="16"/>
        </w:rPr>
        <w:t>,10 </w:t>
      </w:r>
      <w:r w:rsidRPr="009833BF">
        <w:rPr>
          <w:rFonts w:asciiTheme="minorHAnsi" w:eastAsia="Cambria" w:hAnsiTheme="minorHAnsi" w:cstheme="minorHAnsi"/>
          <w:u w:val="single"/>
        </w:rPr>
        <w:t>and seroprevalence studies indicate that other pathogens, such as chickenpox and HSV-1, can successfully reach over 95% of a population</w:t>
      </w:r>
      <w:r w:rsidRPr="009833BF">
        <w:rPr>
          <w:rFonts w:asciiTheme="minorHAnsi" w:eastAsia="Cambria" w:hAnsiTheme="minorHAnsi" w:cstheme="minorHAnsi"/>
          <w:sz w:val="16"/>
        </w:rPr>
        <w:t>.11,12 Under optimal virulence theory, </w:t>
      </w:r>
      <w:r w:rsidRPr="009833BF">
        <w:rPr>
          <w:rFonts w:asciiTheme="minorHAnsi" w:eastAsia="Cambria" w:hAnsiTheme="minorHAnsi" w:cstheme="minorHAnsi"/>
          <w:b/>
          <w:iCs/>
          <w:u w:val="single"/>
        </w:rPr>
        <w:t>natural evolution</w:t>
      </w:r>
      <w:r w:rsidRPr="009833BF">
        <w:rPr>
          <w:rFonts w:asciiTheme="minorHAnsi" w:eastAsia="Cambria" w:hAnsiTheme="minorHAnsi" w:cstheme="minorHAnsi"/>
          <w:u w:val="single"/>
        </w:rPr>
        <w:t> would be an </w:t>
      </w:r>
      <w:r w:rsidRPr="009833BF">
        <w:rPr>
          <w:rFonts w:asciiTheme="minorHAnsi" w:eastAsia="Cambria" w:hAnsiTheme="minorHAnsi" w:cstheme="minorHAnsi"/>
          <w:b/>
          <w:iCs/>
          <w:u w:val="single"/>
        </w:rPr>
        <w:t>unlikely</w:t>
      </w:r>
      <w:r w:rsidRPr="009833BF">
        <w:rPr>
          <w:rFonts w:asciiTheme="minorHAnsi" w:eastAsia="Cambria" w:hAnsiTheme="minorHAnsi" w:cstheme="minorHAnsi"/>
          <w:u w:val="single"/>
        </w:rPr>
        <w:t> source for pathogens with the </w:t>
      </w:r>
      <w:r w:rsidRPr="009833BF">
        <w:rPr>
          <w:rFonts w:asciiTheme="minorHAnsi" w:eastAsia="Cambria" w:hAnsiTheme="minorHAnsi" w:cstheme="minorHAnsi"/>
          <w:b/>
          <w:iCs/>
          <w:highlight w:val="cyan"/>
          <w:u w:val="single"/>
        </w:rPr>
        <w:t>highest possible levels of transmissibility, virulence, and global reach</w:t>
      </w:r>
      <w:r w:rsidRPr="009833BF">
        <w:rPr>
          <w:rFonts w:asciiTheme="minorHAnsi" w:eastAsia="Cambria" w:hAnsiTheme="minorHAnsi" w:cstheme="minorHAnsi"/>
          <w:u w:val="single"/>
        </w:rPr>
        <w:t>. But </w:t>
      </w:r>
      <w:r w:rsidRPr="009833BF">
        <w:rPr>
          <w:rFonts w:asciiTheme="minorHAnsi" w:eastAsia="Cambria" w:hAnsiTheme="minorHAnsi" w:cstheme="minorHAnsi"/>
          <w:b/>
          <w:iCs/>
          <w:u w:val="single"/>
        </w:rPr>
        <w:t>advances in biotech</w:t>
      </w:r>
      <w:r w:rsidRPr="009833BF">
        <w:rPr>
          <w:rFonts w:asciiTheme="minorHAnsi" w:eastAsia="Cambria" w:hAnsiTheme="minorHAnsi" w:cstheme="minorHAnsi"/>
          <w:u w:val="single"/>
        </w:rPr>
        <w:t>nology might allow the creation of diseases that </w:t>
      </w:r>
      <w:r w:rsidRPr="009833BF">
        <w:rPr>
          <w:rFonts w:asciiTheme="minorHAnsi" w:eastAsia="Cambria" w:hAnsiTheme="minorHAnsi" w:cstheme="minorHAnsi"/>
          <w:b/>
          <w:iCs/>
          <w:u w:val="single"/>
        </w:rPr>
        <w:t>combine such traits</w:t>
      </w:r>
      <w:r w:rsidRPr="009833BF">
        <w:rPr>
          <w:rFonts w:asciiTheme="minorHAnsi" w:eastAsia="Cambria" w:hAnsiTheme="minorHAnsi" w:cstheme="minorHAnsi"/>
          <w:sz w:val="16"/>
        </w:rPr>
        <w:t>. </w:t>
      </w:r>
      <w:r w:rsidRPr="009833BF">
        <w:rPr>
          <w:rFonts w:asciiTheme="minorHAnsi" w:eastAsia="Cambria" w:hAnsiTheme="minorHAnsi" w:cstheme="minorHAnsi"/>
          <w:u w:val="single"/>
        </w:rPr>
        <w:t>Recent controversy has </w:t>
      </w:r>
      <w:r w:rsidRPr="009833BF">
        <w:rPr>
          <w:rFonts w:asciiTheme="minorHAnsi" w:eastAsia="Cambria" w:hAnsiTheme="minorHAnsi" w:cstheme="minorHAnsi"/>
          <w:b/>
          <w:iCs/>
          <w:u w:val="single"/>
        </w:rPr>
        <w:t>already emerged</w:t>
      </w:r>
      <w:r w:rsidRPr="009833BF">
        <w:rPr>
          <w:rFonts w:asciiTheme="minorHAnsi" w:eastAsia="Cambria" w:hAnsiTheme="minorHAnsi" w:cstheme="minorHAnsi"/>
          <w:u w:val="single"/>
        </w:rPr>
        <w:t> over a number of </w:t>
      </w:r>
      <w:r w:rsidRPr="009833BF">
        <w:rPr>
          <w:rFonts w:asciiTheme="minorHAnsi" w:eastAsia="Cambria" w:hAnsiTheme="minorHAnsi" w:cstheme="minorHAnsi"/>
          <w:b/>
          <w:iCs/>
          <w:u w:val="single"/>
        </w:rPr>
        <w:t>scientific experiments</w:t>
      </w:r>
      <w:r w:rsidRPr="009833BF">
        <w:rPr>
          <w:rFonts w:asciiTheme="minorHAnsi" w:eastAsia="Cambria" w:hAnsiTheme="minorHAnsi" w:cstheme="minorHAnsi"/>
          <w:u w:val="single"/>
        </w:rPr>
        <w:t xml:space="preserve"> that resulted in viruses with enhanced </w:t>
      </w:r>
      <w:r w:rsidRPr="009833BF">
        <w:rPr>
          <w:rFonts w:asciiTheme="minorHAnsi" w:eastAsia="Cambria" w:hAnsiTheme="minorHAnsi" w:cstheme="minorHAnsi"/>
          <w:b/>
          <w:iCs/>
          <w:u w:val="single"/>
        </w:rPr>
        <w:t>transmissibility</w:t>
      </w:r>
      <w:r w:rsidRPr="009833BF">
        <w:rPr>
          <w:rFonts w:asciiTheme="minorHAnsi" w:eastAsia="Cambria" w:hAnsiTheme="minorHAnsi" w:cstheme="minorHAnsi"/>
          <w:u w:val="single"/>
        </w:rPr>
        <w:t xml:space="preserve">, </w:t>
      </w:r>
      <w:r w:rsidRPr="009833BF">
        <w:rPr>
          <w:rFonts w:asciiTheme="minorHAnsi" w:eastAsia="Cambria" w:hAnsiTheme="minorHAnsi" w:cstheme="minorHAnsi"/>
          <w:b/>
          <w:iCs/>
          <w:u w:val="single"/>
        </w:rPr>
        <w:t>lethality</w:t>
      </w:r>
      <w:r w:rsidRPr="009833BF">
        <w:rPr>
          <w:rFonts w:asciiTheme="minorHAnsi" w:eastAsia="Cambria" w:hAnsiTheme="minorHAnsi" w:cstheme="minorHAnsi"/>
          <w:u w:val="single"/>
        </w:rPr>
        <w:t xml:space="preserve">, and/or the ability to overcome </w:t>
      </w:r>
      <w:r w:rsidRPr="009833BF">
        <w:rPr>
          <w:rFonts w:asciiTheme="minorHAnsi" w:eastAsia="Cambria" w:hAnsiTheme="minorHAnsi" w:cstheme="minorHAnsi"/>
          <w:b/>
          <w:iCs/>
          <w:u w:val="single"/>
        </w:rPr>
        <w:t>therapeutics</w:t>
      </w:r>
      <w:r w:rsidRPr="009833BF">
        <w:rPr>
          <w:rFonts w:asciiTheme="minorHAnsi" w:eastAsia="Cambria" w:hAnsiTheme="minorHAnsi" w:cstheme="minorHAns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833BF">
        <w:rPr>
          <w:rFonts w:asciiTheme="minorHAnsi" w:eastAsia="Cambria" w:hAnsiTheme="minorHAnsi" w:cstheme="minorHAnsi"/>
          <w:u w:val="single"/>
        </w:rPr>
        <w:t>Although these experiments had scientific merit and were not conducted with malicious intent, their implications are still worrying. This is especially true given that there is also a </w:t>
      </w:r>
      <w:r w:rsidRPr="009833BF">
        <w:rPr>
          <w:rFonts w:asciiTheme="minorHAnsi" w:eastAsia="Cambria" w:hAnsiTheme="minorHAnsi" w:cstheme="minorHAnsi"/>
          <w:b/>
          <w:iCs/>
          <w:highlight w:val="cyan"/>
          <w:u w:val="single"/>
        </w:rPr>
        <w:t>long historical track record</w:t>
      </w:r>
      <w:r w:rsidRPr="009833BF">
        <w:rPr>
          <w:rFonts w:asciiTheme="minorHAnsi" w:eastAsia="Cambria" w:hAnsiTheme="minorHAnsi" w:cstheme="minorHAnsi"/>
          <w:highlight w:val="cyan"/>
          <w:u w:val="single"/>
        </w:rPr>
        <w:t> </w:t>
      </w:r>
      <w:proofErr w:type="spellStart"/>
      <w:r w:rsidRPr="009833BF">
        <w:rPr>
          <w:rFonts w:asciiTheme="minorHAnsi" w:eastAsia="Cambria" w:hAnsiTheme="minorHAnsi" w:cstheme="minorHAnsi"/>
          <w:highlight w:val="cyan"/>
          <w:u w:val="single"/>
        </w:rPr>
        <w:t>of</w:t>
      </w:r>
      <w:r w:rsidRPr="009833BF">
        <w:rPr>
          <w:rFonts w:asciiTheme="minorHAnsi" w:eastAsia="Cambria" w:hAnsiTheme="minorHAnsi" w:cstheme="minorHAnsi"/>
          <w:b/>
          <w:iCs/>
          <w:highlight w:val="cyan"/>
          <w:u w:val="single"/>
        </w:rPr>
        <w:t>state</w:t>
      </w:r>
      <w:proofErr w:type="spellEnd"/>
      <w:r w:rsidRPr="009833BF">
        <w:rPr>
          <w:rFonts w:asciiTheme="minorHAnsi" w:eastAsia="Cambria" w:hAnsiTheme="minorHAnsi" w:cstheme="minorHAnsi"/>
          <w:b/>
          <w:iCs/>
          <w:highlight w:val="cyan"/>
          <w:u w:val="single"/>
        </w:rPr>
        <w:t>-run bioweapon research</w:t>
      </w:r>
      <w:r w:rsidRPr="009833BF">
        <w:rPr>
          <w:rFonts w:asciiTheme="minorHAnsi" w:eastAsia="Cambria" w:hAnsiTheme="minorHAnsi" w:cstheme="minorHAnsi"/>
          <w:u w:val="single"/>
        </w:rPr>
        <w:t> applying cutting-edge science and technology to design agents not previously seen in nature</w:t>
      </w:r>
      <w:r w:rsidRPr="009833BF">
        <w:rPr>
          <w:rFonts w:asciiTheme="minorHAnsi" w:eastAsia="Cambria" w:hAnsiTheme="minorHAnsi" w:cstheme="minorHAns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833BF">
        <w:rPr>
          <w:rFonts w:asciiTheme="minorHAnsi" w:eastAsia="Cambria" w:hAnsiTheme="minorHAnsi" w:cstheme="minorHAnsi"/>
          <w:u w:val="single"/>
        </w:rPr>
        <w:t>the logic of deterrence and </w:t>
      </w:r>
      <w:r w:rsidRPr="009833BF">
        <w:rPr>
          <w:rFonts w:asciiTheme="minorHAnsi" w:eastAsia="Cambria" w:hAnsiTheme="minorHAnsi" w:cstheme="minorHAnsi"/>
          <w:b/>
          <w:iCs/>
          <w:u w:val="single"/>
        </w:rPr>
        <w:t>m</w:t>
      </w:r>
      <w:r w:rsidRPr="009833BF">
        <w:rPr>
          <w:rFonts w:asciiTheme="minorHAnsi" w:eastAsia="Cambria" w:hAnsiTheme="minorHAnsi" w:cstheme="minorHAnsi"/>
          <w:u w:val="single"/>
        </w:rPr>
        <w:t>utually </w:t>
      </w:r>
      <w:r w:rsidRPr="009833BF">
        <w:rPr>
          <w:rFonts w:asciiTheme="minorHAnsi" w:eastAsia="Cambria" w:hAnsiTheme="minorHAnsi" w:cstheme="minorHAnsi"/>
          <w:b/>
          <w:iCs/>
          <w:u w:val="single"/>
        </w:rPr>
        <w:t>a</w:t>
      </w:r>
      <w:r w:rsidRPr="009833BF">
        <w:rPr>
          <w:rFonts w:asciiTheme="minorHAnsi" w:eastAsia="Cambria" w:hAnsiTheme="minorHAnsi" w:cstheme="minorHAnsi"/>
          <w:u w:val="single"/>
        </w:rPr>
        <w:t>ssured </w:t>
      </w:r>
      <w:r w:rsidRPr="009833BF">
        <w:rPr>
          <w:rFonts w:asciiTheme="minorHAnsi" w:eastAsia="Cambria" w:hAnsiTheme="minorHAnsi" w:cstheme="minorHAnsi"/>
          <w:b/>
          <w:iCs/>
          <w:u w:val="single"/>
        </w:rPr>
        <w:t>d</w:t>
      </w:r>
      <w:r w:rsidRPr="009833BF">
        <w:rPr>
          <w:rFonts w:asciiTheme="minorHAnsi" w:eastAsia="Cambria" w:hAnsiTheme="minorHAnsi" w:cstheme="minorHAnsi"/>
          <w:u w:val="single"/>
        </w:rPr>
        <w:t>estruction could create such incentives in more unstable political environments</w:t>
      </w:r>
      <w:r w:rsidRPr="009833BF">
        <w:rPr>
          <w:rFonts w:asciiTheme="minorHAnsi" w:eastAsia="Cambria" w:hAnsiTheme="minorHAnsi" w:cstheme="minorHAnsi"/>
          <w:sz w:val="16"/>
        </w:rPr>
        <w:t> or following a breakdown of the Biological Weapons Convention.25 </w:t>
      </w:r>
      <w:r w:rsidRPr="009833BF">
        <w:rPr>
          <w:rFonts w:asciiTheme="minorHAnsi" w:eastAsia="Cambria" w:hAnsiTheme="minorHAnsi" w:cstheme="minorHAnsi"/>
          <w:u w:val="single"/>
        </w:rPr>
        <w:t>The </w:t>
      </w:r>
      <w:r w:rsidRPr="009833BF">
        <w:rPr>
          <w:rFonts w:asciiTheme="minorHAnsi" w:eastAsia="Cambria" w:hAnsiTheme="minorHAnsi" w:cstheme="minorHAnsi"/>
          <w:b/>
          <w:iCs/>
          <w:highlight w:val="cyan"/>
          <w:u w:val="single"/>
        </w:rPr>
        <w:t>possibility of a war</w:t>
      </w:r>
      <w:r w:rsidRPr="009833BF">
        <w:rPr>
          <w:rFonts w:asciiTheme="minorHAnsi" w:eastAsia="Cambria" w:hAnsiTheme="minorHAnsi" w:cstheme="minorHAnsi"/>
          <w:u w:val="single"/>
        </w:rPr>
        <w:t> between great powers could also increase the pressure to use such weapons—during the World Wars, bioweapons were used across multiple continents</w:t>
      </w:r>
      <w:r w:rsidRPr="009833BF">
        <w:rPr>
          <w:rFonts w:asciiTheme="minorHAnsi" w:eastAsia="Cambria" w:hAnsiTheme="minorHAnsi" w:cstheme="minorHAnsi"/>
          <w:sz w:val="16"/>
        </w:rPr>
        <w:t>, with Germany targeting animals in WWI,26 and Japan using plague to cause an epidemic in China during WWII.27</w:t>
      </w:r>
    </w:p>
    <w:p w14:paraId="227FAB01" w14:textId="77777777" w:rsidR="009F70F1" w:rsidRPr="00B55AD5" w:rsidRDefault="009F70F1" w:rsidP="009F70F1"/>
    <w:p w14:paraId="4609B279" w14:textId="77777777" w:rsidR="009F70F1" w:rsidRDefault="009F70F1" w:rsidP="009F70F1">
      <w:pPr>
        <w:pStyle w:val="Heading2"/>
      </w:pPr>
      <w:r>
        <w:t>Case</w:t>
      </w:r>
    </w:p>
    <w:p w14:paraId="7D10AB7D" w14:textId="77777777" w:rsidR="009F70F1" w:rsidRDefault="009F70F1" w:rsidP="009F70F1">
      <w:pPr>
        <w:pStyle w:val="Heading3"/>
      </w:pPr>
      <w:r>
        <w:t>1NC – Presumption</w:t>
      </w:r>
    </w:p>
    <w:p w14:paraId="038FCAF5" w14:textId="77777777" w:rsidR="009F70F1" w:rsidRDefault="009F70F1" w:rsidP="009F70F1">
      <w:pPr>
        <w:pStyle w:val="Heading4"/>
      </w:pPr>
      <w:r>
        <w:t>The role of the ballot is to vote for the better debater—anything else is arbitrary, self-serving, and begs the question of the rest of the debate</w:t>
      </w:r>
    </w:p>
    <w:p w14:paraId="3E69C5E3" w14:textId="77777777" w:rsidR="009F70F1" w:rsidRDefault="009F70F1" w:rsidP="009F70F1">
      <w:pPr>
        <w:pStyle w:val="Heading4"/>
      </w:pPr>
      <w:r>
        <w:t>You should vote negative on presumption – the affirmative’s advocacy does not solve the harms they’ve isolated for two reasons</w:t>
      </w:r>
    </w:p>
    <w:p w14:paraId="7AD967BC" w14:textId="77777777" w:rsidR="009F70F1" w:rsidRDefault="009F70F1" w:rsidP="009F70F1">
      <w:pPr>
        <w:pStyle w:val="Heading4"/>
      </w:pPr>
      <w:r>
        <w:t>A – Systems – the 1AC argues that material institutions create the social realities that replicate violence but ceding the state refuses to alter these conditions</w:t>
      </w:r>
    </w:p>
    <w:p w14:paraId="016D8213" w14:textId="77777777" w:rsidR="009F70F1" w:rsidRDefault="009F70F1" w:rsidP="009F70F1">
      <w:pPr>
        <w:pStyle w:val="Heading4"/>
      </w:pPr>
      <w:r>
        <w:t xml:space="preserve">B – Spillover – the </w:t>
      </w:r>
      <w:proofErr w:type="spellStart"/>
      <w:r>
        <w:t>aff</w:t>
      </w:r>
      <w:proofErr w:type="spellEnd"/>
      <w:r>
        <w:t xml:space="preserve"> assumes that its advocacy of a certain affect is sufficient to result in the liberation of the flesh BUT they are missing a robust internal link to solving oppression inside OR outside the round</w:t>
      </w:r>
    </w:p>
    <w:p w14:paraId="6123C03B" w14:textId="77777777" w:rsidR="009F70F1" w:rsidRPr="000C653E" w:rsidRDefault="009F70F1" w:rsidP="009F70F1"/>
    <w:p w14:paraId="33929384" w14:textId="77777777" w:rsidR="009F70F1" w:rsidRDefault="009F70F1" w:rsidP="009F70F1"/>
    <w:p w14:paraId="19320C77" w14:textId="77777777" w:rsidR="009F70F1" w:rsidRDefault="009F70F1" w:rsidP="009F70F1">
      <w:pPr>
        <w:pStyle w:val="Heading3"/>
      </w:pPr>
      <w:r>
        <w:t>1NC – Impact Turn</w:t>
      </w:r>
    </w:p>
    <w:p w14:paraId="3014FF15" w14:textId="77777777" w:rsidR="009F70F1" w:rsidRPr="00E007F9" w:rsidRDefault="009F70F1" w:rsidP="009F70F1">
      <w:pPr>
        <w:pStyle w:val="Heading4"/>
        <w:rPr>
          <w:rFonts w:cs="Arial"/>
        </w:rPr>
      </w:pPr>
      <w:r w:rsidRPr="00E007F9">
        <w:rPr>
          <w:rFonts w:cs="Arial"/>
        </w:rPr>
        <w:t xml:space="preserve">Decolonization collapses </w:t>
      </w:r>
      <w:r w:rsidRPr="00E007F9">
        <w:rPr>
          <w:rFonts w:cs="Arial"/>
          <w:u w:val="single"/>
        </w:rPr>
        <w:t>domestic ICBM installations</w:t>
      </w:r>
      <w:r w:rsidRPr="00E007F9">
        <w:rPr>
          <w:rFonts w:cs="Arial"/>
        </w:rPr>
        <w:t xml:space="preserve">---that guarantees nuke war. </w:t>
      </w:r>
      <w:proofErr w:type="gramStart"/>
      <w:r w:rsidRPr="00E007F9">
        <w:rPr>
          <w:rFonts w:cs="Arial"/>
        </w:rPr>
        <w:t>ICBM’s</w:t>
      </w:r>
      <w:proofErr w:type="gramEnd"/>
      <w:r w:rsidRPr="00E007F9">
        <w:rPr>
          <w:rFonts w:cs="Arial"/>
        </w:rPr>
        <w:t xml:space="preserve"> are critical to deterrence and their </w:t>
      </w:r>
      <w:r w:rsidRPr="00E007F9">
        <w:rPr>
          <w:rFonts w:cs="Arial"/>
          <w:u w:val="single"/>
        </w:rPr>
        <w:t>spatial distribution</w:t>
      </w:r>
      <w:r w:rsidRPr="00E007F9">
        <w:rPr>
          <w:rFonts w:cs="Arial"/>
        </w:rPr>
        <w:t xml:space="preserve"> on the mainland is key.</w:t>
      </w:r>
    </w:p>
    <w:p w14:paraId="308A97E8" w14:textId="77777777" w:rsidR="009F70F1" w:rsidRPr="00E007F9" w:rsidRDefault="009F70F1" w:rsidP="009F70F1">
      <w:proofErr w:type="spellStart"/>
      <w:r w:rsidRPr="00E007F9">
        <w:rPr>
          <w:rStyle w:val="Style13ptBold"/>
        </w:rPr>
        <w:t>Baroudos</w:t>
      </w:r>
      <w:proofErr w:type="spellEnd"/>
      <w:r w:rsidRPr="00E007F9">
        <w:rPr>
          <w:rStyle w:val="Style13ptBold"/>
        </w:rPr>
        <w:t xml:space="preserve"> 16</w:t>
      </w:r>
      <w:r w:rsidRPr="00E007F9">
        <w:t xml:space="preserve">. (Constance </w:t>
      </w:r>
      <w:proofErr w:type="spellStart"/>
      <w:r w:rsidRPr="00E007F9">
        <w:t>Baroudos</w:t>
      </w:r>
      <w:proofErr w:type="spellEnd"/>
      <w:r w:rsidRPr="00E007F9">
        <w:t xml:space="preserve"> is Vice President of the Lexington Institute. Her current research interests include ballistic-missile defense, nuclear strategy, European security, and the Greek financial crisis. </w:t>
      </w:r>
      <w:proofErr w:type="spellStart"/>
      <w:r w:rsidRPr="00E007F9">
        <w:t>Baroudos</w:t>
      </w:r>
      <w:proofErr w:type="spellEnd"/>
      <w:r w:rsidRPr="00E007F9">
        <w:t xml:space="preserve"> has been interviewed, published or quoted by the Associated Press, Washington Post, CBS, NBC, ABC, CCTV, Voice of America, Defense News, Air Force Times, and </w:t>
      </w:r>
      <w:proofErr w:type="spellStart"/>
      <w:r w:rsidRPr="00E007F9">
        <w:t>RealClear</w:t>
      </w:r>
      <w:proofErr w:type="spellEnd"/>
      <w:r w:rsidRPr="00E007F9">
        <w:t xml:space="preserve"> Defense. ICBMs: America's Nuclear 911 Force Remains Crucial to Deterrence. April 14, 2016. nationalinterest.org/blog/the-buzz/icbms-americas-nuclear-911-force-remains-crucial-deterrence-15786)</w:t>
      </w:r>
    </w:p>
    <w:p w14:paraId="4FF25980" w14:textId="77777777" w:rsidR="009F70F1" w:rsidRPr="00E007F9" w:rsidRDefault="009F70F1" w:rsidP="009F70F1">
      <w:pPr>
        <w:rPr>
          <w:sz w:val="14"/>
        </w:rPr>
      </w:pPr>
      <w:r w:rsidRPr="00E007F9">
        <w:rPr>
          <w:b/>
          <w:highlight w:val="cyan"/>
          <w:u w:val="single"/>
        </w:rPr>
        <w:t xml:space="preserve">The only defense the </w:t>
      </w:r>
      <w:r w:rsidRPr="00E007F9">
        <w:rPr>
          <w:rStyle w:val="Emphasis"/>
          <w:highlight w:val="cyan"/>
        </w:rPr>
        <w:t>U</w:t>
      </w:r>
      <w:r w:rsidRPr="00E007F9">
        <w:rPr>
          <w:sz w:val="14"/>
        </w:rPr>
        <w:t xml:space="preserve">nited </w:t>
      </w:r>
      <w:r w:rsidRPr="00E007F9">
        <w:rPr>
          <w:rStyle w:val="Emphasis"/>
          <w:highlight w:val="cyan"/>
        </w:rPr>
        <w:t>S</w:t>
      </w:r>
      <w:r w:rsidRPr="00E007F9">
        <w:rPr>
          <w:sz w:val="14"/>
        </w:rPr>
        <w:t xml:space="preserve">tates </w:t>
      </w:r>
      <w:r w:rsidRPr="00E007F9">
        <w:rPr>
          <w:b/>
          <w:highlight w:val="cyan"/>
          <w:u w:val="single"/>
        </w:rPr>
        <w:t>has against</w:t>
      </w:r>
      <w:r w:rsidRPr="00E007F9">
        <w:rPr>
          <w:b/>
          <w:u w:val="single"/>
        </w:rPr>
        <w:t xml:space="preserve"> a </w:t>
      </w:r>
      <w:r w:rsidRPr="00E007F9">
        <w:rPr>
          <w:b/>
          <w:highlight w:val="cyan"/>
          <w:u w:val="single"/>
        </w:rPr>
        <w:t>Russian nuclear attack is</w:t>
      </w:r>
      <w:r w:rsidRPr="00E007F9">
        <w:rPr>
          <w:b/>
          <w:u w:val="single"/>
        </w:rPr>
        <w:t xml:space="preserve"> the </w:t>
      </w:r>
      <w:r w:rsidRPr="00E007F9">
        <w:rPr>
          <w:rStyle w:val="Emphasis"/>
          <w:highlight w:val="cyan"/>
        </w:rPr>
        <w:t>threat of retaliation</w:t>
      </w:r>
      <w:r w:rsidRPr="00E007F9">
        <w:rPr>
          <w:sz w:val="14"/>
        </w:rPr>
        <w:t xml:space="preserve">. </w:t>
      </w:r>
      <w:r w:rsidRPr="00E007F9">
        <w:rPr>
          <w:b/>
          <w:highlight w:val="cyan"/>
          <w:u w:val="single"/>
        </w:rPr>
        <w:t>To keep that</w:t>
      </w:r>
      <w:r w:rsidRPr="00E007F9">
        <w:rPr>
          <w:sz w:val="14"/>
        </w:rPr>
        <w:t xml:space="preserve"> threat </w:t>
      </w:r>
      <w:r w:rsidRPr="00E007F9">
        <w:rPr>
          <w:rStyle w:val="Emphasis"/>
          <w:highlight w:val="cyan"/>
        </w:rPr>
        <w:t>credible</w:t>
      </w:r>
      <w:r w:rsidRPr="00E007F9">
        <w:rPr>
          <w:sz w:val="14"/>
        </w:rPr>
        <w:t xml:space="preserve">, </w:t>
      </w:r>
      <w:r w:rsidRPr="00E007F9">
        <w:rPr>
          <w:b/>
          <w:highlight w:val="cyan"/>
          <w:u w:val="single"/>
        </w:rPr>
        <w:t>the military</w:t>
      </w:r>
      <w:r w:rsidRPr="00E007F9">
        <w:rPr>
          <w:b/>
          <w:u w:val="single"/>
        </w:rPr>
        <w:t xml:space="preserve"> </w:t>
      </w:r>
      <w:r w:rsidRPr="00E007F9">
        <w:rPr>
          <w:b/>
          <w:highlight w:val="cyan"/>
          <w:u w:val="single"/>
        </w:rPr>
        <w:t>maintains a “triad”</w:t>
      </w:r>
      <w:r w:rsidRPr="00E007F9">
        <w:rPr>
          <w:b/>
          <w:u w:val="single"/>
        </w:rPr>
        <w:t xml:space="preserve"> of land-based missiles, sea-based missiles and bombers</w:t>
      </w:r>
      <w:r w:rsidRPr="00E007F9">
        <w:rPr>
          <w:sz w:val="14"/>
        </w:rPr>
        <w:t xml:space="preserve"> that would be nearly impossible to destroy in a surprise attack. Minuteman III intercontinental ballistic missiles (</w:t>
      </w:r>
      <w:r w:rsidRPr="00E007F9">
        <w:rPr>
          <w:rStyle w:val="Emphasis"/>
          <w:highlight w:val="cyan"/>
        </w:rPr>
        <w:t>ICBMs</w:t>
      </w:r>
      <w:r w:rsidRPr="00E007F9">
        <w:rPr>
          <w:sz w:val="14"/>
        </w:rPr>
        <w:t xml:space="preserve">) </w:t>
      </w:r>
      <w:r w:rsidRPr="00E007F9">
        <w:rPr>
          <w:b/>
          <w:highlight w:val="cyan"/>
          <w:u w:val="single"/>
        </w:rPr>
        <w:t xml:space="preserve">stationed in the </w:t>
      </w:r>
      <w:r w:rsidRPr="00E007F9">
        <w:rPr>
          <w:rStyle w:val="Emphasis"/>
          <w:highlight w:val="cyan"/>
        </w:rPr>
        <w:t>central U.S.</w:t>
      </w:r>
      <w:r w:rsidRPr="00E007F9">
        <w:rPr>
          <w:b/>
          <w:highlight w:val="cyan"/>
          <w:u w:val="single"/>
        </w:rPr>
        <w:t xml:space="preserve"> that make up</w:t>
      </w:r>
      <w:r w:rsidRPr="00E007F9">
        <w:rPr>
          <w:b/>
          <w:u w:val="single"/>
        </w:rPr>
        <w:t xml:space="preserve"> part of </w:t>
      </w:r>
      <w:r w:rsidRPr="00E007F9">
        <w:rPr>
          <w:b/>
          <w:highlight w:val="cyan"/>
          <w:u w:val="single"/>
        </w:rPr>
        <w:t xml:space="preserve">the American nuclear deterrent remain </w:t>
      </w:r>
      <w:r w:rsidRPr="00E007F9">
        <w:rPr>
          <w:rStyle w:val="Emphasis"/>
          <w:highlight w:val="cyan"/>
        </w:rPr>
        <w:t>critical to</w:t>
      </w:r>
      <w:r w:rsidRPr="00E007F9">
        <w:rPr>
          <w:rStyle w:val="Emphasis"/>
        </w:rPr>
        <w:t xml:space="preserve"> national </w:t>
      </w:r>
      <w:r w:rsidRPr="00E007F9">
        <w:rPr>
          <w:rStyle w:val="Emphasis"/>
          <w:highlight w:val="cyan"/>
        </w:rPr>
        <w:t>security</w:t>
      </w:r>
      <w:r w:rsidRPr="00E007F9">
        <w:rPr>
          <w:b/>
          <w:u w:val="single"/>
        </w:rPr>
        <w:t>.</w:t>
      </w:r>
      <w:r w:rsidRPr="00E007F9">
        <w:rPr>
          <w:sz w:val="14"/>
        </w:rPr>
        <w:t xml:space="preserve"> </w:t>
      </w:r>
      <w:r w:rsidRPr="00E007F9">
        <w:rPr>
          <w:b/>
          <w:highlight w:val="cyan"/>
          <w:u w:val="single"/>
        </w:rPr>
        <w:t>Eliminating</w:t>
      </w:r>
      <w:r w:rsidRPr="00E007F9">
        <w:rPr>
          <w:b/>
          <w:u w:val="single"/>
        </w:rPr>
        <w:t xml:space="preserve"> </w:t>
      </w:r>
      <w:r w:rsidRPr="00E007F9">
        <w:rPr>
          <w:b/>
          <w:highlight w:val="cyan"/>
          <w:u w:val="single"/>
        </w:rPr>
        <w:t>ICBMs</w:t>
      </w:r>
      <w:r w:rsidRPr="00E007F9">
        <w:rPr>
          <w:sz w:val="14"/>
        </w:rPr>
        <w:t xml:space="preserve"> as some have proposed </w:t>
      </w:r>
      <w:r w:rsidRPr="00E007F9">
        <w:rPr>
          <w:b/>
          <w:highlight w:val="cyan"/>
          <w:u w:val="single"/>
        </w:rPr>
        <w:t>would weaken America’s</w:t>
      </w:r>
      <w:r w:rsidRPr="00E007F9">
        <w:rPr>
          <w:b/>
          <w:u w:val="single"/>
        </w:rPr>
        <w:t xml:space="preserve"> nuclear </w:t>
      </w:r>
      <w:r w:rsidRPr="00E007F9">
        <w:rPr>
          <w:b/>
          <w:highlight w:val="cyan"/>
          <w:u w:val="single"/>
        </w:rPr>
        <w:t>deterrent that protects</w:t>
      </w:r>
      <w:r w:rsidRPr="00E007F9">
        <w:rPr>
          <w:b/>
          <w:u w:val="single"/>
        </w:rPr>
        <w:t xml:space="preserve"> its homeland and allies </w:t>
      </w:r>
      <w:r w:rsidRPr="00E007F9">
        <w:rPr>
          <w:b/>
          <w:highlight w:val="cyan"/>
          <w:u w:val="single"/>
        </w:rPr>
        <w:t xml:space="preserve">from a </w:t>
      </w:r>
      <w:r w:rsidRPr="00E007F9">
        <w:rPr>
          <w:rStyle w:val="Emphasis"/>
          <w:highlight w:val="cyan"/>
        </w:rPr>
        <w:t>nuclear</w:t>
      </w:r>
      <w:r w:rsidRPr="00E007F9">
        <w:rPr>
          <w:sz w:val="14"/>
        </w:rPr>
        <w:t xml:space="preserve"> first </w:t>
      </w:r>
      <w:r w:rsidRPr="00E007F9">
        <w:rPr>
          <w:rStyle w:val="Emphasis"/>
          <w:highlight w:val="cyan"/>
        </w:rPr>
        <w:t>strike</w:t>
      </w:r>
      <w:r w:rsidRPr="00E007F9">
        <w:rPr>
          <w:sz w:val="14"/>
        </w:rPr>
        <w:t xml:space="preserve">. </w:t>
      </w:r>
      <w:r w:rsidRPr="00E007F9">
        <w:rPr>
          <w:b/>
          <w:highlight w:val="cyan"/>
          <w:u w:val="single"/>
        </w:rPr>
        <w:t>ICBMs are</w:t>
      </w:r>
      <w:r w:rsidRPr="00E007F9">
        <w:rPr>
          <w:b/>
          <w:u w:val="single"/>
        </w:rPr>
        <w:t xml:space="preserve"> </w:t>
      </w:r>
      <w:r w:rsidRPr="00E007F9">
        <w:rPr>
          <w:b/>
          <w:highlight w:val="cyan"/>
          <w:u w:val="single"/>
        </w:rPr>
        <w:t>deployed</w:t>
      </w:r>
      <w:r w:rsidRPr="00E007F9">
        <w:rPr>
          <w:b/>
          <w:u w:val="single"/>
        </w:rPr>
        <w:t xml:space="preserve"> in underground silos </w:t>
      </w:r>
      <w:r w:rsidRPr="00E007F9">
        <w:rPr>
          <w:b/>
          <w:highlight w:val="cyan"/>
          <w:u w:val="single"/>
        </w:rPr>
        <w:t xml:space="preserve">at three </w:t>
      </w:r>
      <w:r w:rsidRPr="00E007F9">
        <w:rPr>
          <w:rStyle w:val="Emphasis"/>
          <w:highlight w:val="cyan"/>
        </w:rPr>
        <w:t>U.S. bases</w:t>
      </w:r>
      <w:r w:rsidRPr="00E007F9">
        <w:rPr>
          <w:sz w:val="14"/>
        </w:rPr>
        <w:t xml:space="preserve">. Current weapons were fielded in 1970 with a planned service life of 10 </w:t>
      </w:r>
      <w:proofErr w:type="gramStart"/>
      <w:r w:rsidRPr="00E007F9">
        <w:rPr>
          <w:sz w:val="14"/>
        </w:rPr>
        <w:t>years, but</w:t>
      </w:r>
      <w:proofErr w:type="gramEnd"/>
      <w:r w:rsidRPr="00E007F9">
        <w:rPr>
          <w:sz w:val="14"/>
        </w:rPr>
        <w:t xml:space="preserve"> have lasted over 40 years because they have been refurbished many times. The U.S. cannot continue to sustain its Cold War ICBM force any longer because it is antiquated and hard to maintain. Thus, the Air Force will develop a new missile as part of the ground-based strategic deterrent program that will be deployed in the 2027 timeframe. The Air Force’s initial proposal calls for 642 missiles of which 400 would be operationally deployed until the 2070s. But the ICBM force is facing controversy because funding for its modernization will take place simultaneously with replacements of other legs of the Cold War triad. While modernizing </w:t>
      </w:r>
      <w:r w:rsidRPr="00E007F9">
        <w:rPr>
          <w:b/>
          <w:highlight w:val="cyan"/>
          <w:u w:val="single"/>
        </w:rPr>
        <w:t>ICBMs</w:t>
      </w:r>
      <w:r w:rsidRPr="00E007F9">
        <w:rPr>
          <w:sz w:val="14"/>
        </w:rPr>
        <w:t xml:space="preserve"> is not cheap, they </w:t>
      </w:r>
      <w:r w:rsidRPr="00E007F9">
        <w:rPr>
          <w:b/>
          <w:highlight w:val="cyan"/>
          <w:u w:val="single"/>
        </w:rPr>
        <w:t>are the least expensive</w:t>
      </w:r>
      <w:r w:rsidRPr="00E007F9">
        <w:rPr>
          <w:b/>
          <w:u w:val="single"/>
        </w:rPr>
        <w:t xml:space="preserve"> component of the nuclear deterrent</w:t>
      </w:r>
      <w:r w:rsidRPr="00E007F9">
        <w:rPr>
          <w:sz w:val="14"/>
        </w:rPr>
        <w:t xml:space="preserve">, </w:t>
      </w:r>
      <w:r w:rsidRPr="00E007F9">
        <w:rPr>
          <w:b/>
          <w:highlight w:val="cyan"/>
          <w:u w:val="single"/>
        </w:rPr>
        <w:t>and</w:t>
      </w:r>
      <w:r w:rsidRPr="00E007F9">
        <w:rPr>
          <w:sz w:val="14"/>
        </w:rPr>
        <w:t xml:space="preserve"> they </w:t>
      </w:r>
      <w:r w:rsidRPr="00E007F9">
        <w:rPr>
          <w:b/>
          <w:highlight w:val="cyan"/>
          <w:u w:val="single"/>
        </w:rPr>
        <w:t>provide</w:t>
      </w:r>
      <w:r w:rsidRPr="00E007F9">
        <w:rPr>
          <w:b/>
          <w:u w:val="single"/>
        </w:rPr>
        <w:t xml:space="preserve"> many </w:t>
      </w:r>
      <w:r w:rsidRPr="00E007F9">
        <w:rPr>
          <w:rStyle w:val="Emphasis"/>
          <w:highlight w:val="cyan"/>
        </w:rPr>
        <w:t>benefits</w:t>
      </w:r>
      <w:r w:rsidRPr="00E007F9">
        <w:rPr>
          <w:b/>
          <w:u w:val="single"/>
        </w:rPr>
        <w:t xml:space="preserve"> that </w:t>
      </w:r>
      <w:r w:rsidRPr="00E007F9">
        <w:rPr>
          <w:b/>
          <w:highlight w:val="cyan"/>
          <w:u w:val="single"/>
        </w:rPr>
        <w:t xml:space="preserve">the </w:t>
      </w:r>
      <w:r w:rsidRPr="00E007F9">
        <w:rPr>
          <w:rStyle w:val="Emphasis"/>
          <w:highlight w:val="cyan"/>
        </w:rPr>
        <w:t>other legs do not</w:t>
      </w:r>
      <w:r w:rsidRPr="00E007F9">
        <w:rPr>
          <w:b/>
          <w:u w:val="single"/>
        </w:rPr>
        <w:t>.</w:t>
      </w:r>
      <w:r w:rsidRPr="00E007F9">
        <w:rPr>
          <w:sz w:val="14"/>
        </w:rPr>
        <w:t xml:space="preserve"> </w:t>
      </w:r>
      <w:r w:rsidRPr="00E007F9">
        <w:rPr>
          <w:b/>
          <w:highlight w:val="cyan"/>
          <w:u w:val="single"/>
        </w:rPr>
        <w:t xml:space="preserve">ICBMs are on </w:t>
      </w:r>
      <w:r w:rsidRPr="00E007F9">
        <w:rPr>
          <w:rStyle w:val="Emphasis"/>
          <w:highlight w:val="cyan"/>
        </w:rPr>
        <w:t>constant alert</w:t>
      </w:r>
      <w:r w:rsidRPr="00E007F9">
        <w:rPr>
          <w:sz w:val="14"/>
        </w:rPr>
        <w:t xml:space="preserve"> which shortens execution of a president’s decision to launch weapons in response to a surprise attack. </w:t>
      </w:r>
      <w:r w:rsidRPr="00E007F9">
        <w:rPr>
          <w:b/>
          <w:highlight w:val="cyan"/>
          <w:u w:val="single"/>
        </w:rPr>
        <w:t>If ICBMs were eliminated, an enemy would only need to strike a small number of targets</w:t>
      </w:r>
      <w:r w:rsidRPr="00E007F9">
        <w:rPr>
          <w:b/>
          <w:u w:val="single"/>
        </w:rPr>
        <w:t xml:space="preserve"> to degrade the U.S. strategic posture </w:t>
      </w:r>
      <w:r w:rsidRPr="00E007F9">
        <w:rPr>
          <w:b/>
          <w:highlight w:val="cyan"/>
          <w:u w:val="single"/>
        </w:rPr>
        <w:t>since there are only three bases for</w:t>
      </w:r>
      <w:r w:rsidRPr="00E007F9">
        <w:rPr>
          <w:b/>
          <w:u w:val="single"/>
        </w:rPr>
        <w:t xml:space="preserve"> nuclear-capable </w:t>
      </w:r>
      <w:r w:rsidRPr="00E007F9">
        <w:rPr>
          <w:b/>
          <w:highlight w:val="cyan"/>
          <w:u w:val="single"/>
        </w:rPr>
        <w:t>bombers and two</w:t>
      </w:r>
      <w:r w:rsidRPr="00E007F9">
        <w:rPr>
          <w:b/>
          <w:u w:val="single"/>
        </w:rPr>
        <w:t xml:space="preserve"> bases </w:t>
      </w:r>
      <w:r w:rsidRPr="00E007F9">
        <w:rPr>
          <w:b/>
          <w:highlight w:val="cyan"/>
          <w:u w:val="single"/>
        </w:rPr>
        <w:t>for</w:t>
      </w:r>
      <w:r w:rsidRPr="00E007F9">
        <w:rPr>
          <w:b/>
          <w:u w:val="single"/>
        </w:rPr>
        <w:t xml:space="preserve"> ballistic-missile </w:t>
      </w:r>
      <w:r w:rsidRPr="00E007F9">
        <w:rPr>
          <w:b/>
          <w:highlight w:val="cyan"/>
          <w:u w:val="single"/>
        </w:rPr>
        <w:t>submarines</w:t>
      </w:r>
      <w:r w:rsidRPr="00E007F9">
        <w:rPr>
          <w:sz w:val="14"/>
        </w:rPr>
        <w:t xml:space="preserve">. In contrast, </w:t>
      </w:r>
      <w:r w:rsidRPr="00E007F9">
        <w:rPr>
          <w:b/>
          <w:highlight w:val="cyan"/>
          <w:u w:val="single"/>
        </w:rPr>
        <w:t>each</w:t>
      </w:r>
      <w:r w:rsidRPr="00E007F9">
        <w:rPr>
          <w:b/>
          <w:u w:val="single"/>
        </w:rPr>
        <w:t xml:space="preserve"> hardened </w:t>
      </w:r>
      <w:r w:rsidRPr="00E007F9">
        <w:rPr>
          <w:b/>
          <w:highlight w:val="cyan"/>
          <w:u w:val="single"/>
        </w:rPr>
        <w:t xml:space="preserve">ICBM silo would have to be </w:t>
      </w:r>
      <w:r w:rsidRPr="00E007F9">
        <w:rPr>
          <w:rStyle w:val="Emphasis"/>
          <w:highlight w:val="cyan"/>
        </w:rPr>
        <w:t>targeted separately</w:t>
      </w:r>
      <w:r w:rsidRPr="00E007F9">
        <w:rPr>
          <w:sz w:val="14"/>
        </w:rPr>
        <w:t xml:space="preserve">. </w:t>
      </w:r>
      <w:r w:rsidRPr="00E007F9">
        <w:rPr>
          <w:b/>
          <w:highlight w:val="cyan"/>
          <w:u w:val="single"/>
        </w:rPr>
        <w:t>While</w:t>
      </w:r>
      <w:r w:rsidRPr="00E007F9">
        <w:rPr>
          <w:b/>
          <w:u w:val="single"/>
        </w:rPr>
        <w:t xml:space="preserve"> nuclear </w:t>
      </w:r>
      <w:r w:rsidRPr="00E007F9">
        <w:rPr>
          <w:b/>
          <w:highlight w:val="cyan"/>
          <w:u w:val="single"/>
        </w:rPr>
        <w:t>submarines are undetectable</w:t>
      </w:r>
      <w:r w:rsidRPr="00E007F9">
        <w:rPr>
          <w:sz w:val="14"/>
        </w:rPr>
        <w:t xml:space="preserve"> in the ocean </w:t>
      </w:r>
      <w:r w:rsidRPr="00E007F9">
        <w:rPr>
          <w:rStyle w:val="Emphasis"/>
          <w:highlight w:val="cyan"/>
        </w:rPr>
        <w:t>today</w:t>
      </w:r>
      <w:r w:rsidRPr="00E007F9">
        <w:rPr>
          <w:b/>
          <w:highlight w:val="cyan"/>
          <w:u w:val="single"/>
        </w:rPr>
        <w:t>, a</w:t>
      </w:r>
      <w:r w:rsidRPr="00E007F9">
        <w:rPr>
          <w:b/>
          <w:u w:val="single"/>
        </w:rPr>
        <w:t xml:space="preserve"> tech</w:t>
      </w:r>
      <w:r w:rsidRPr="00E007F9">
        <w:rPr>
          <w:sz w:val="14"/>
        </w:rPr>
        <w:t xml:space="preserve">nological </w:t>
      </w:r>
      <w:r w:rsidRPr="00E007F9">
        <w:rPr>
          <w:rStyle w:val="Emphasis"/>
          <w:highlight w:val="cyan"/>
        </w:rPr>
        <w:t>breakthrough</w:t>
      </w:r>
      <w:r w:rsidRPr="00E007F9">
        <w:rPr>
          <w:sz w:val="14"/>
          <w:highlight w:val="cyan"/>
        </w:rPr>
        <w:t xml:space="preserve"> </w:t>
      </w:r>
      <w:r w:rsidRPr="00E007F9">
        <w:rPr>
          <w:b/>
          <w:highlight w:val="cyan"/>
          <w:u w:val="single"/>
        </w:rPr>
        <w:t>could</w:t>
      </w:r>
      <w:r w:rsidRPr="00E007F9">
        <w:rPr>
          <w:b/>
          <w:u w:val="single"/>
        </w:rPr>
        <w:t xml:space="preserve"> occur that would </w:t>
      </w:r>
      <w:r w:rsidRPr="00E007F9">
        <w:rPr>
          <w:b/>
          <w:highlight w:val="cyan"/>
          <w:u w:val="single"/>
        </w:rPr>
        <w:t>make</w:t>
      </w:r>
      <w:r w:rsidRPr="00E007F9">
        <w:rPr>
          <w:b/>
          <w:u w:val="single"/>
        </w:rPr>
        <w:t xml:space="preserve"> the </w:t>
      </w:r>
      <w:r w:rsidRPr="00E007F9">
        <w:rPr>
          <w:b/>
          <w:highlight w:val="cyan"/>
          <w:u w:val="single"/>
        </w:rPr>
        <w:t>oceans less opaque</w:t>
      </w:r>
      <w:r w:rsidRPr="00E007F9">
        <w:rPr>
          <w:b/>
          <w:u w:val="single"/>
        </w:rPr>
        <w:t>.</w:t>
      </w:r>
      <w:r w:rsidRPr="00E007F9">
        <w:rPr>
          <w:sz w:val="14"/>
        </w:rPr>
        <w:t xml:space="preserve"> </w:t>
      </w:r>
      <w:r w:rsidRPr="00E007F9">
        <w:rPr>
          <w:b/>
          <w:u w:val="single"/>
        </w:rPr>
        <w:t>The sea-based leg might be weakened and could be at risk of being destroyed by conventional forces</w:t>
      </w:r>
      <w:r w:rsidRPr="00E007F9">
        <w:rPr>
          <w:sz w:val="14"/>
        </w:rPr>
        <w:t xml:space="preserve">. Thus, </w:t>
      </w:r>
      <w:r w:rsidRPr="00E007F9">
        <w:rPr>
          <w:b/>
          <w:u w:val="single"/>
        </w:rPr>
        <w:t xml:space="preserve">the </w:t>
      </w:r>
      <w:r w:rsidRPr="00E007F9">
        <w:rPr>
          <w:rStyle w:val="Emphasis"/>
          <w:highlight w:val="cyan"/>
        </w:rPr>
        <w:t>land</w:t>
      </w:r>
      <w:r w:rsidRPr="00E007F9">
        <w:rPr>
          <w:b/>
          <w:highlight w:val="cyan"/>
          <w:u w:val="single"/>
        </w:rPr>
        <w:t xml:space="preserve"> </w:t>
      </w:r>
      <w:r w:rsidRPr="00E007F9">
        <w:rPr>
          <w:b/>
          <w:u w:val="single"/>
        </w:rPr>
        <w:t xml:space="preserve">leg </w:t>
      </w:r>
      <w:r w:rsidRPr="00E007F9">
        <w:rPr>
          <w:b/>
          <w:highlight w:val="cyan"/>
          <w:u w:val="single"/>
        </w:rPr>
        <w:t>would increase in significance</w:t>
      </w:r>
      <w:r w:rsidRPr="00E007F9">
        <w:rPr>
          <w:sz w:val="14"/>
        </w:rPr>
        <w:t xml:space="preserve">. </w:t>
      </w:r>
      <w:r w:rsidRPr="00E007F9">
        <w:rPr>
          <w:rStyle w:val="Emphasis"/>
          <w:highlight w:val="cyan"/>
        </w:rPr>
        <w:t>Eliminating ICBMs</w:t>
      </w:r>
      <w:r w:rsidRPr="00E007F9">
        <w:rPr>
          <w:b/>
          <w:u w:val="single"/>
        </w:rPr>
        <w:t xml:space="preserve"> might </w:t>
      </w:r>
      <w:r w:rsidRPr="00E007F9">
        <w:rPr>
          <w:b/>
          <w:highlight w:val="cyan"/>
          <w:u w:val="single"/>
        </w:rPr>
        <w:t>motivate</w:t>
      </w:r>
      <w:r w:rsidRPr="00E007F9">
        <w:rPr>
          <w:b/>
          <w:u w:val="single"/>
        </w:rPr>
        <w:t xml:space="preserve"> potential </w:t>
      </w:r>
      <w:r w:rsidRPr="00E007F9">
        <w:rPr>
          <w:b/>
          <w:highlight w:val="cyan"/>
          <w:u w:val="single"/>
        </w:rPr>
        <w:t>adversaries to</w:t>
      </w:r>
      <w:r w:rsidRPr="00E007F9">
        <w:rPr>
          <w:b/>
          <w:u w:val="single"/>
        </w:rPr>
        <w:t xml:space="preserve"> try even harder to </w:t>
      </w:r>
      <w:r w:rsidRPr="00E007F9">
        <w:rPr>
          <w:b/>
          <w:highlight w:val="cyan"/>
          <w:u w:val="single"/>
        </w:rPr>
        <w:t>develop</w:t>
      </w:r>
      <w:r w:rsidRPr="00E007F9">
        <w:rPr>
          <w:b/>
          <w:u w:val="single"/>
        </w:rPr>
        <w:t xml:space="preserve"> the </w:t>
      </w:r>
      <w:r w:rsidRPr="00E007F9">
        <w:rPr>
          <w:b/>
          <w:highlight w:val="cyan"/>
          <w:u w:val="single"/>
        </w:rPr>
        <w:t>capability to locate</w:t>
      </w:r>
      <w:r w:rsidRPr="00E007F9">
        <w:rPr>
          <w:b/>
          <w:u w:val="single"/>
        </w:rPr>
        <w:t xml:space="preserve"> nuclear </w:t>
      </w:r>
      <w:r w:rsidRPr="00E007F9">
        <w:rPr>
          <w:b/>
          <w:highlight w:val="cyan"/>
          <w:u w:val="single"/>
        </w:rPr>
        <w:t>submarines</w:t>
      </w:r>
      <w:r w:rsidRPr="00E007F9">
        <w:rPr>
          <w:b/>
          <w:u w:val="single"/>
        </w:rPr>
        <w:t xml:space="preserve"> underwater</w:t>
      </w:r>
      <w:r w:rsidRPr="00E007F9">
        <w:rPr>
          <w:sz w:val="14"/>
        </w:rPr>
        <w:t xml:space="preserve">. Consider what countries are doing in other parts of the world today to understand the importance of ICBMs to security. </w:t>
      </w:r>
      <w:r w:rsidRPr="00E007F9">
        <w:rPr>
          <w:b/>
          <w:u w:val="single"/>
        </w:rPr>
        <w:t>Moscow is modernizing its ICBM force to carry 10 nuclear warheads each. Beijing tested its newest road-mobile ICBM twice last year</w:t>
      </w:r>
      <w:r w:rsidRPr="00E007F9">
        <w:rPr>
          <w:sz w:val="14"/>
        </w:rPr>
        <w:t xml:space="preserve"> – road mobile ICBMs increase survivability because they do not have set locations for an enemy to target. </w:t>
      </w:r>
      <w:r w:rsidRPr="00E007F9">
        <w:rPr>
          <w:b/>
          <w:u w:val="single"/>
        </w:rPr>
        <w:t>North Korea recently launched its sixth long-range rocket test that placed a satellite into orbit (testing rockets through satellite launches provides invaluable data for</w:t>
      </w:r>
      <w:r w:rsidRPr="00E007F9">
        <w:rPr>
          <w:sz w:val="14"/>
        </w:rPr>
        <w:t xml:space="preserve"> potential </w:t>
      </w:r>
      <w:r w:rsidRPr="00E007F9">
        <w:rPr>
          <w:b/>
          <w:u w:val="single"/>
        </w:rPr>
        <w:t>future ICBMs). Deterrence</w:t>
      </w:r>
      <w:r w:rsidRPr="00E007F9">
        <w:rPr>
          <w:sz w:val="14"/>
        </w:rPr>
        <w:t xml:space="preserve"> is effective because it </w:t>
      </w:r>
      <w:r w:rsidRPr="00E007F9">
        <w:rPr>
          <w:b/>
          <w:u w:val="single"/>
        </w:rPr>
        <w:t>causes the enemy to fear a massive retaliatory response</w:t>
      </w:r>
      <w:r w:rsidRPr="00E007F9">
        <w:rPr>
          <w:sz w:val="14"/>
        </w:rPr>
        <w:t xml:space="preserve">; </w:t>
      </w:r>
      <w:r w:rsidRPr="00E007F9">
        <w:rPr>
          <w:rStyle w:val="Emphasis"/>
          <w:highlight w:val="cyan"/>
        </w:rPr>
        <w:t xml:space="preserve">ICBMs </w:t>
      </w:r>
      <w:proofErr w:type="gramStart"/>
      <w:r w:rsidRPr="00E007F9">
        <w:rPr>
          <w:rStyle w:val="Emphasis"/>
          <w:highlight w:val="cyan"/>
        </w:rPr>
        <w:t>in particular</w:t>
      </w:r>
      <w:r w:rsidRPr="00E007F9">
        <w:rPr>
          <w:b/>
          <w:highlight w:val="cyan"/>
          <w:u w:val="single"/>
        </w:rPr>
        <w:t xml:space="preserve"> ensure</w:t>
      </w:r>
      <w:proofErr w:type="gramEnd"/>
      <w:r w:rsidRPr="00E007F9">
        <w:rPr>
          <w:b/>
          <w:highlight w:val="cyan"/>
          <w:u w:val="single"/>
        </w:rPr>
        <w:t xml:space="preserve"> an adversary’s </w:t>
      </w:r>
      <w:r w:rsidRPr="00E007F9">
        <w:rPr>
          <w:rStyle w:val="Emphasis"/>
          <w:highlight w:val="cyan"/>
        </w:rPr>
        <w:t>objectives are beyond reach</w:t>
      </w:r>
      <w:r w:rsidRPr="00E007F9">
        <w:rPr>
          <w:b/>
          <w:highlight w:val="cyan"/>
          <w:u w:val="single"/>
        </w:rPr>
        <w:t xml:space="preserve"> because they</w:t>
      </w:r>
      <w:r w:rsidRPr="00E007F9">
        <w:rPr>
          <w:b/>
          <w:u w:val="single"/>
        </w:rPr>
        <w:t xml:space="preserve"> are </w:t>
      </w:r>
      <w:r w:rsidRPr="00E007F9">
        <w:rPr>
          <w:rStyle w:val="Emphasis"/>
        </w:rPr>
        <w:t>on alert</w:t>
      </w:r>
      <w:r w:rsidRPr="00E007F9">
        <w:rPr>
          <w:b/>
          <w:u w:val="single"/>
        </w:rPr>
        <w:t xml:space="preserve"> and </w:t>
      </w:r>
      <w:r w:rsidRPr="00E007F9">
        <w:rPr>
          <w:rStyle w:val="Emphasis"/>
          <w:highlight w:val="cyan"/>
        </w:rPr>
        <w:t>cannot be destroyed by conventional forces</w:t>
      </w:r>
      <w:r w:rsidRPr="00E007F9">
        <w:rPr>
          <w:sz w:val="14"/>
        </w:rPr>
        <w:t>. A new ICBM is an expensive but essential investment that will prevent a potential aggressor from launching a nuclear first strike and ensure these fearsome weapons are never used.</w:t>
      </w:r>
    </w:p>
    <w:p w14:paraId="1F606283" w14:textId="77777777" w:rsidR="009F70F1" w:rsidRPr="00E007F9" w:rsidRDefault="009F70F1" w:rsidP="009F70F1">
      <w:pPr>
        <w:pStyle w:val="Heading4"/>
        <w:rPr>
          <w:rFonts w:cs="Arial"/>
        </w:rPr>
      </w:pPr>
      <w:r w:rsidRPr="00E007F9">
        <w:rPr>
          <w:rFonts w:cs="Arial"/>
        </w:rPr>
        <w:t xml:space="preserve">Nuclear deterrence is </w:t>
      </w:r>
      <w:r w:rsidRPr="00E007F9">
        <w:rPr>
          <w:rFonts w:cs="Arial"/>
          <w:u w:val="single"/>
        </w:rPr>
        <w:t>increasing now</w:t>
      </w:r>
      <w:r w:rsidRPr="00E007F9">
        <w:rPr>
          <w:rFonts w:cs="Arial"/>
        </w:rPr>
        <w:t xml:space="preserve">---that’s key to balancing </w:t>
      </w:r>
      <w:r w:rsidRPr="00E007F9">
        <w:rPr>
          <w:rFonts w:cs="Arial"/>
          <w:u w:val="single"/>
        </w:rPr>
        <w:t>Russia</w:t>
      </w:r>
      <w:r w:rsidRPr="00E007F9">
        <w:rPr>
          <w:rFonts w:cs="Arial"/>
        </w:rPr>
        <w:t xml:space="preserve">, </w:t>
      </w:r>
      <w:r w:rsidRPr="00E007F9">
        <w:rPr>
          <w:rFonts w:cs="Arial"/>
          <w:u w:val="single"/>
        </w:rPr>
        <w:t>China</w:t>
      </w:r>
      <w:r w:rsidRPr="00E007F9">
        <w:rPr>
          <w:rFonts w:cs="Arial"/>
        </w:rPr>
        <w:t xml:space="preserve"> and other </w:t>
      </w:r>
      <w:r w:rsidRPr="00E007F9">
        <w:rPr>
          <w:rFonts w:cs="Arial"/>
          <w:u w:val="single"/>
        </w:rPr>
        <w:t>global threats</w:t>
      </w:r>
      <w:r w:rsidRPr="00E007F9">
        <w:rPr>
          <w:rFonts w:cs="Arial"/>
        </w:rPr>
        <w:t xml:space="preserve">---decreases cause </w:t>
      </w:r>
      <w:r w:rsidRPr="00E007F9">
        <w:rPr>
          <w:rFonts w:cs="Arial"/>
          <w:u w:val="single"/>
        </w:rPr>
        <w:t>aggressive preemptive strikes</w:t>
      </w:r>
      <w:r w:rsidRPr="00E007F9">
        <w:rPr>
          <w:rFonts w:cs="Arial"/>
        </w:rPr>
        <w:t xml:space="preserve"> and </w:t>
      </w:r>
      <w:r w:rsidRPr="00E007F9">
        <w:rPr>
          <w:rFonts w:cs="Arial"/>
          <w:u w:val="single"/>
        </w:rPr>
        <w:t>nuclear war</w:t>
      </w:r>
      <w:r w:rsidRPr="00E007F9">
        <w:rPr>
          <w:rFonts w:cs="Arial"/>
        </w:rPr>
        <w:t>.</w:t>
      </w:r>
    </w:p>
    <w:p w14:paraId="4FAFFB5A" w14:textId="77777777" w:rsidR="009F70F1" w:rsidRPr="00E007F9" w:rsidRDefault="009F70F1" w:rsidP="009F70F1">
      <w:proofErr w:type="spellStart"/>
      <w:r w:rsidRPr="00E007F9">
        <w:rPr>
          <w:rStyle w:val="Style13ptBold"/>
        </w:rPr>
        <w:t>Huessy</w:t>
      </w:r>
      <w:proofErr w:type="spellEnd"/>
      <w:r w:rsidRPr="00E007F9">
        <w:rPr>
          <w:rStyle w:val="Style13ptBold"/>
        </w:rPr>
        <w:t xml:space="preserve"> 17</w:t>
      </w:r>
      <w:r w:rsidRPr="00E007F9">
        <w:t xml:space="preserve">. (Peter </w:t>
      </w:r>
      <w:proofErr w:type="spellStart"/>
      <w:r w:rsidRPr="00E007F9">
        <w:t>Huessy</w:t>
      </w:r>
      <w:proofErr w:type="spellEnd"/>
      <w:r w:rsidRPr="00E007F9">
        <w:t xml:space="preserve"> is President of his own defense consulting firm, </w:t>
      </w:r>
      <w:proofErr w:type="spellStart"/>
      <w:r w:rsidRPr="00E007F9">
        <w:t>GeoStrategic</w:t>
      </w:r>
      <w:proofErr w:type="spellEnd"/>
      <w:r w:rsidRPr="00E007F9">
        <w:t xml:space="preserve"> Analysis, founded in 1981, and was the senior defense consultant at the National Defense University Foundation for 22 years. He is now the National Security Fellow at the AFPC, and Senior Defense Consultant at the Air Force Association. Mr. </w:t>
      </w:r>
      <w:proofErr w:type="spellStart"/>
      <w:r w:rsidRPr="00E007F9">
        <w:t>Huessy</w:t>
      </w:r>
      <w:proofErr w:type="spellEnd"/>
      <w:r w:rsidRPr="00E007F9">
        <w:t xml:space="preserve"> has served as an expert defense and national security analyst for over 36 years, helping his clients cover congressional activities, while monitoring budget and policy developments on terrorism, counter-terrorism, immigration, state-sponsored terrorism, missile defense, especially US-Israeli joint defense efforts, nuclear deterrence, arms control, proliferation, as well as tactical and strategic air, airlift, space and nuclear matters and such state and non-state actors as North Korea, China, Iran, Syria, Venezuela and Hezbollah, Hamas and Al Qaeda. This also includes monitoring activities of think tanks, non-governmental organizations, and other US government departments, as well as projecting future actions of Congress in this area. His specialty is developing and implementing public policy campaigns to secure support for important national security objectives. The Requirement for a Nuclear Triad: Strategic Stability and the Critical Value of America’s ICBMs. January 10, 2017. https://www.realcleardefense.com/articles/2017/01/11/strategic_stability_and_the_critical_value_of_americas_icbms_110614.html)</w:t>
      </w:r>
    </w:p>
    <w:p w14:paraId="2D4A9BA4" w14:textId="77777777" w:rsidR="009F70F1" w:rsidRPr="00E007F9" w:rsidRDefault="009F70F1" w:rsidP="009F70F1">
      <w:pPr>
        <w:rPr>
          <w:sz w:val="14"/>
        </w:rPr>
      </w:pPr>
      <w:r w:rsidRPr="00E007F9">
        <w:rPr>
          <w:b/>
          <w:highlight w:val="cyan"/>
          <w:u w:val="single"/>
        </w:rPr>
        <w:t>Russia and China are</w:t>
      </w:r>
      <w:r w:rsidRPr="00E007F9">
        <w:rPr>
          <w:b/>
          <w:u w:val="single"/>
        </w:rPr>
        <w:t xml:space="preserve"> both markedly </w:t>
      </w:r>
      <w:r w:rsidRPr="00E007F9">
        <w:rPr>
          <w:b/>
          <w:highlight w:val="cyan"/>
          <w:u w:val="single"/>
        </w:rPr>
        <w:t>improving their nuclear forces</w:t>
      </w:r>
      <w:r w:rsidRPr="00E007F9">
        <w:rPr>
          <w:b/>
          <w:u w:val="single"/>
        </w:rPr>
        <w:t xml:space="preserve"> at a pace not seen even during the height of the Cold War</w:t>
      </w:r>
      <w:r w:rsidRPr="00E007F9">
        <w:rPr>
          <w:sz w:val="14"/>
        </w:rPr>
        <w:t xml:space="preserve">. Russian President </w:t>
      </w:r>
      <w:r w:rsidRPr="00D12B4F">
        <w:rPr>
          <w:b/>
          <w:u w:val="single"/>
        </w:rPr>
        <w:t>Putin</w:t>
      </w:r>
      <w:r w:rsidRPr="00D12B4F">
        <w:rPr>
          <w:sz w:val="14"/>
        </w:rPr>
        <w:t xml:space="preserve"> has </w:t>
      </w:r>
      <w:r w:rsidRPr="00D12B4F">
        <w:rPr>
          <w:b/>
          <w:u w:val="single"/>
        </w:rPr>
        <w:t>called for continued</w:t>
      </w:r>
      <w:r w:rsidRPr="00D12B4F">
        <w:rPr>
          <w:sz w:val="14"/>
        </w:rPr>
        <w:t xml:space="preserve"> such </w:t>
      </w:r>
      <w:r w:rsidRPr="00D12B4F">
        <w:rPr>
          <w:b/>
          <w:u w:val="single"/>
        </w:rPr>
        <w:t>modernization</w:t>
      </w:r>
      <w:r w:rsidRPr="00E007F9">
        <w:rPr>
          <w:sz w:val="14"/>
        </w:rPr>
        <w:t xml:space="preserve">, </w:t>
      </w:r>
      <w:r w:rsidRPr="00E007F9">
        <w:rPr>
          <w:b/>
          <w:u w:val="single"/>
        </w:rPr>
        <w:t xml:space="preserve">describing Russian nuclear forces as already sixty percent modernized and the </w:t>
      </w:r>
      <w:r w:rsidRPr="00E007F9">
        <w:rPr>
          <w:rStyle w:val="Emphasis"/>
        </w:rPr>
        <w:t>strongest in the world</w:t>
      </w:r>
      <w:r w:rsidRPr="00E007F9">
        <w:rPr>
          <w:sz w:val="14"/>
        </w:rPr>
        <w:t xml:space="preserve">. </w:t>
      </w:r>
      <w:r w:rsidRPr="00D12B4F">
        <w:rPr>
          <w:b/>
          <w:u w:val="single"/>
        </w:rPr>
        <w:t>Russia also has a multi-thousand advantage in tactical or theater nuclear weapons</w:t>
      </w:r>
      <w:r w:rsidRPr="00D12B4F">
        <w:rPr>
          <w:sz w:val="14"/>
        </w:rPr>
        <w:t xml:space="preserve"> (not subject to arms</w:t>
      </w:r>
      <w:r w:rsidRPr="00E007F9">
        <w:rPr>
          <w:sz w:val="14"/>
        </w:rPr>
        <w:t xml:space="preserve"> control limits) which further complicates U.S. and allied deterrent policy. </w:t>
      </w:r>
      <w:r w:rsidRPr="00E007F9">
        <w:rPr>
          <w:rStyle w:val="Emphasis"/>
        </w:rPr>
        <w:t>What</w:t>
      </w:r>
      <w:r w:rsidRPr="00E007F9">
        <w:rPr>
          <w:sz w:val="14"/>
        </w:rPr>
        <w:t xml:space="preserve"> then </w:t>
      </w:r>
      <w:r w:rsidRPr="00E007F9">
        <w:rPr>
          <w:rStyle w:val="Emphasis"/>
        </w:rPr>
        <w:t>should be the U.S. response?</w:t>
      </w:r>
      <w:r w:rsidRPr="00E007F9">
        <w:rPr>
          <w:sz w:val="14"/>
        </w:rPr>
        <w:t xml:space="preserve"> </w:t>
      </w:r>
      <w:r w:rsidRPr="00E007F9">
        <w:rPr>
          <w:b/>
          <w:u w:val="single"/>
        </w:rPr>
        <w:t>One former Secretary of Defense has argued that the U.S. should not seek to match the Russian modernization</w:t>
      </w:r>
      <w:r w:rsidRPr="00E007F9">
        <w:rPr>
          <w:sz w:val="14"/>
        </w:rPr>
        <w:t xml:space="preserve"> even though both countries are parties to the New Start treaty that caps strategic nuclear weapons at 1550. Other disarmers argue that despite the dramatic drop in casualties from conventional war in the Post World War II era, there is nothing definitive </w:t>
      </w:r>
      <w:r w:rsidRPr="00D12B4F">
        <w:rPr>
          <w:sz w:val="14"/>
        </w:rPr>
        <w:t xml:space="preserve">to conclude that nuclear deterrence has kept the nuclear-armed superpowers from major war for the past seventy years, compared to the 1914-1945 period. Still, others have concluded that nuclear deterrence plays a minor role in today’s strategic stability and a fully modernized force is not needed. </w:t>
      </w:r>
      <w:r w:rsidRPr="00D12B4F">
        <w:rPr>
          <w:b/>
          <w:u w:val="single"/>
        </w:rPr>
        <w:t xml:space="preserve">Are these assertions true? My analysis points </w:t>
      </w:r>
      <w:r w:rsidRPr="00D12B4F">
        <w:rPr>
          <w:rStyle w:val="Emphasis"/>
        </w:rPr>
        <w:t>to the need for a full modernization of our nuclear enterprise especially going forward with the ground</w:t>
      </w:r>
      <w:r w:rsidRPr="00E007F9">
        <w:rPr>
          <w:rStyle w:val="Emphasis"/>
        </w:rPr>
        <w:t xml:space="preserve">-based strategic deterrent or </w:t>
      </w:r>
      <w:r w:rsidRPr="00E007F9">
        <w:rPr>
          <w:rStyle w:val="Emphasis"/>
          <w:highlight w:val="cyan"/>
        </w:rPr>
        <w:t>ICBM modernization</w:t>
      </w:r>
      <w:r w:rsidRPr="00E007F9">
        <w:rPr>
          <w:rStyle w:val="Emphasis"/>
        </w:rPr>
        <w:t xml:space="preserve"> effort</w:t>
      </w:r>
      <w:r w:rsidRPr="00E007F9">
        <w:rPr>
          <w:sz w:val="14"/>
        </w:rPr>
        <w:t xml:space="preserve">. Despite much wishful thinking, </w:t>
      </w:r>
      <w:r w:rsidRPr="00E007F9">
        <w:rPr>
          <w:rStyle w:val="Emphasis"/>
          <w:highlight w:val="cyan"/>
        </w:rPr>
        <w:t>nuclear weapons remain critical to deterrence</w:t>
      </w:r>
      <w:r w:rsidRPr="00E007F9">
        <w:rPr>
          <w:sz w:val="14"/>
        </w:rPr>
        <w:t xml:space="preserve">, and </w:t>
      </w:r>
      <w:r w:rsidRPr="00D12B4F">
        <w:rPr>
          <w:sz w:val="14"/>
        </w:rPr>
        <w:t xml:space="preserve">as such, </w:t>
      </w:r>
      <w:r w:rsidRPr="00D12B4F">
        <w:rPr>
          <w:b/>
          <w:u w:val="single"/>
        </w:rPr>
        <w:t>the new administration should definitely “</w:t>
      </w:r>
      <w:r w:rsidRPr="00D12B4F">
        <w:rPr>
          <w:rStyle w:val="Emphasis"/>
        </w:rPr>
        <w:t>greatly strengthen and expand</w:t>
      </w:r>
      <w:r w:rsidRPr="00D12B4F">
        <w:rPr>
          <w:b/>
          <w:u w:val="single"/>
        </w:rPr>
        <w:t xml:space="preserve">” the capability of our nuclear deterrent forces as called for by the President-elect. This is consistent with the current administration’s nuclear modernization plan as supported in the past few defense bills that have passed through Congress. </w:t>
      </w:r>
      <w:r w:rsidRPr="00D12B4F">
        <w:rPr>
          <w:sz w:val="14"/>
        </w:rPr>
        <w:t xml:space="preserve">Moreover, </w:t>
      </w:r>
      <w:r w:rsidRPr="00D12B4F">
        <w:rPr>
          <w:b/>
          <w:u w:val="single"/>
        </w:rPr>
        <w:t>such a view is also reflected in the current full year’s defense appropriations bill pending in Congress which calls for fully modernizing our nuclear deterrent enterprise</w:t>
      </w:r>
      <w:r w:rsidRPr="00D12B4F">
        <w:rPr>
          <w:sz w:val="14"/>
        </w:rPr>
        <w:t xml:space="preserve">. </w:t>
      </w:r>
      <w:r w:rsidRPr="00D12B4F">
        <w:rPr>
          <w:b/>
          <w:u w:val="single"/>
        </w:rPr>
        <w:t xml:space="preserve">A modernized U.S. deterrent—if completed promptly, especially in the face of serious cumulative nuclear threats—will have </w:t>
      </w:r>
      <w:r w:rsidRPr="00D12B4F">
        <w:rPr>
          <w:rStyle w:val="Emphasis"/>
        </w:rPr>
        <w:t>more accurate ICBMs, a penetrating stealth strategic bomber, and a more survivable ballistic missile submarine</w:t>
      </w:r>
      <w:r w:rsidRPr="00D12B4F">
        <w:rPr>
          <w:sz w:val="14"/>
        </w:rPr>
        <w:t xml:space="preserve">. </w:t>
      </w:r>
      <w:r w:rsidRPr="00D12B4F">
        <w:rPr>
          <w:b/>
          <w:u w:val="single"/>
        </w:rPr>
        <w:t>All elements</w:t>
      </w:r>
      <w:r w:rsidRPr="00E007F9">
        <w:rPr>
          <w:b/>
          <w:u w:val="single"/>
        </w:rPr>
        <w:t xml:space="preserve"> would thus be </w:t>
      </w:r>
      <w:proofErr w:type="gramStart"/>
      <w:r w:rsidRPr="00E007F9">
        <w:rPr>
          <w:b/>
          <w:u w:val="single"/>
        </w:rPr>
        <w:t>strengthened</w:t>
      </w:r>
      <w:proofErr w:type="gramEnd"/>
      <w:r w:rsidRPr="00E007F9">
        <w:rPr>
          <w:b/>
          <w:u w:val="single"/>
        </w:rPr>
        <w:t xml:space="preserve"> and their nuclear deterrent capability expanded</w:t>
      </w:r>
      <w:r w:rsidRPr="00E007F9">
        <w:rPr>
          <w:sz w:val="14"/>
        </w:rPr>
        <w:t xml:space="preserve">, even while Russia and U.S. warheads remain capped at the 2010 U.S.-Russian New Start treaty level of 1550 warheads. Similarly, in the 1980’s the Reagan administration proposed significant reductions in nuclear weapons, but simultaneously pursued an </w:t>
      </w:r>
      <w:proofErr w:type="gramStart"/>
      <w:r w:rsidRPr="00E007F9">
        <w:rPr>
          <w:sz w:val="14"/>
        </w:rPr>
        <w:t>across the board</w:t>
      </w:r>
      <w:proofErr w:type="gramEnd"/>
      <w:r w:rsidRPr="00E007F9">
        <w:rPr>
          <w:sz w:val="14"/>
        </w:rPr>
        <w:t xml:space="preserve"> modernization of our deterrent. </w:t>
      </w:r>
      <w:r w:rsidRPr="00E007F9">
        <w:rPr>
          <w:b/>
          <w:highlight w:val="cyan"/>
          <w:u w:val="single"/>
        </w:rPr>
        <w:t>Deterrence does not just happen automatically</w:t>
      </w:r>
      <w:r w:rsidRPr="00E007F9">
        <w:rPr>
          <w:sz w:val="14"/>
        </w:rPr>
        <w:t xml:space="preserve">. </w:t>
      </w:r>
      <w:r w:rsidRPr="00E007F9">
        <w:rPr>
          <w:b/>
          <w:u w:val="single"/>
        </w:rPr>
        <w:t xml:space="preserve">The </w:t>
      </w:r>
      <w:r w:rsidRPr="00E007F9">
        <w:rPr>
          <w:b/>
          <w:highlight w:val="cyan"/>
          <w:u w:val="single"/>
        </w:rPr>
        <w:t>ability</w:t>
      </w:r>
      <w:r w:rsidRPr="00E007F9">
        <w:rPr>
          <w:b/>
          <w:u w:val="single"/>
        </w:rPr>
        <w:t xml:space="preserve"> of the United States </w:t>
      </w:r>
      <w:r w:rsidRPr="00E007F9">
        <w:rPr>
          <w:b/>
          <w:highlight w:val="cyan"/>
          <w:u w:val="single"/>
        </w:rPr>
        <w:t>to stop an adversary from seeking to use</w:t>
      </w:r>
      <w:r w:rsidRPr="00E007F9">
        <w:rPr>
          <w:b/>
          <w:u w:val="single"/>
        </w:rPr>
        <w:t xml:space="preserve">, or credibly threaten to use </w:t>
      </w:r>
      <w:r w:rsidRPr="00E007F9">
        <w:rPr>
          <w:b/>
          <w:highlight w:val="cyan"/>
          <w:u w:val="single"/>
        </w:rPr>
        <w:t>nuclear weapons</w:t>
      </w:r>
      <w:r w:rsidRPr="00E007F9">
        <w:rPr>
          <w:b/>
          <w:u w:val="single"/>
        </w:rPr>
        <w:t xml:space="preserve"> against the American homeland, our forces overseas and our allies </w:t>
      </w:r>
      <w:r w:rsidRPr="00E007F9">
        <w:rPr>
          <w:b/>
          <w:highlight w:val="cyan"/>
          <w:u w:val="single"/>
        </w:rPr>
        <w:t>requires</w:t>
      </w:r>
      <w:r w:rsidRPr="00E007F9">
        <w:rPr>
          <w:b/>
          <w:u w:val="single"/>
        </w:rPr>
        <w:t xml:space="preserve"> a careful, well-</w:t>
      </w:r>
      <w:proofErr w:type="gramStart"/>
      <w:r w:rsidRPr="00E007F9">
        <w:rPr>
          <w:b/>
          <w:u w:val="single"/>
        </w:rPr>
        <w:t>thought out</w:t>
      </w:r>
      <w:proofErr w:type="gramEnd"/>
      <w:r w:rsidRPr="00E007F9">
        <w:rPr>
          <w:b/>
          <w:u w:val="single"/>
        </w:rPr>
        <w:t xml:space="preserve"> deterrent strategy and </w:t>
      </w:r>
      <w:r w:rsidRPr="00E007F9">
        <w:rPr>
          <w:b/>
          <w:highlight w:val="cyan"/>
          <w:u w:val="single"/>
        </w:rPr>
        <w:t>a</w:t>
      </w:r>
      <w:r w:rsidRPr="00E007F9">
        <w:rPr>
          <w:b/>
          <w:u w:val="single"/>
        </w:rPr>
        <w:t xml:space="preserve"> companion acquisition </w:t>
      </w:r>
      <w:r w:rsidRPr="00E007F9">
        <w:rPr>
          <w:b/>
          <w:highlight w:val="cyan"/>
          <w:u w:val="single"/>
        </w:rPr>
        <w:t>plan that modernizes the entire nuclear enterprise.</w:t>
      </w:r>
      <w:r w:rsidRPr="00E007F9">
        <w:rPr>
          <w:sz w:val="14"/>
        </w:rPr>
        <w:t xml:space="preserve"> The added benefit is </w:t>
      </w:r>
      <w:r w:rsidRPr="00D12B4F">
        <w:rPr>
          <w:sz w:val="14"/>
        </w:rPr>
        <w:t xml:space="preserve">that </w:t>
      </w:r>
      <w:r w:rsidRPr="00D12B4F">
        <w:rPr>
          <w:b/>
          <w:u w:val="single"/>
        </w:rPr>
        <w:t xml:space="preserve">a sound deterrent also can prevent major conventional conflict between the nuclear-armed powers as it has for the past seventy years. </w:t>
      </w:r>
      <w:r w:rsidRPr="00D12B4F">
        <w:rPr>
          <w:sz w:val="14"/>
        </w:rPr>
        <w:t xml:space="preserve">Unfortunately, for the past three decades, the United States has delayed nuclear modernization efforts to the point that we now have the oldest nuclear inventory in the history of our nation. When replaced, our B-52 bombers will be over 70 years old, our submarine hulls will have 42 years in service (a record), and our land-based missiles will be approaching half a century since they were first deployed in 1970. Geriatric nuclear weapon systems undermine the credibility of our nuclear force, weakens deterrence, and puts in doubt our defense strategy. While nuclear critics support some </w:t>
      </w:r>
      <w:r w:rsidRPr="00D12B4F">
        <w:rPr>
          <w:b/>
          <w:u w:val="single"/>
        </w:rPr>
        <w:t>modest modernization</w:t>
      </w:r>
      <w:r w:rsidRPr="00D12B4F">
        <w:rPr>
          <w:sz w:val="14"/>
        </w:rPr>
        <w:t xml:space="preserve">, </w:t>
      </w:r>
      <w:r w:rsidRPr="00D12B4F">
        <w:rPr>
          <w:b/>
          <w:u w:val="single"/>
        </w:rPr>
        <w:t>we should not be fooled that such support is adequate to</w:t>
      </w:r>
      <w:r w:rsidRPr="00E007F9">
        <w:rPr>
          <w:b/>
          <w:u w:val="single"/>
        </w:rPr>
        <w:t xml:space="preserve"> maintain deterrence</w:t>
      </w:r>
      <w:r w:rsidRPr="00E007F9">
        <w:rPr>
          <w:sz w:val="14"/>
        </w:rPr>
        <w:t xml:space="preserve">. These critics are pushing a disarmament agenda including across the board unilateral curtailment of our nuclear deterrent. That agenda involves three stated objectives that include: to save money; to avoid the possible misuse of our nuclear weapons in a crisis; and to “stop the arms race.” On the surface, each of these goals may appear unobjectionable. However, when examined further, these </w:t>
      </w:r>
      <w:r w:rsidRPr="00E007F9">
        <w:rPr>
          <w:rStyle w:val="Emphasis"/>
        </w:rPr>
        <w:t>objectives hide a more ambitious agenda to significantly disarm U.S. nuclear deterrence</w:t>
      </w:r>
      <w:r w:rsidRPr="00E007F9">
        <w:rPr>
          <w:sz w:val="14"/>
        </w:rPr>
        <w:t xml:space="preserve">. If implemented, </w:t>
      </w:r>
      <w:r w:rsidRPr="00E007F9">
        <w:rPr>
          <w:b/>
          <w:highlight w:val="cyan"/>
          <w:u w:val="single"/>
        </w:rPr>
        <w:t xml:space="preserve">the </w:t>
      </w:r>
      <w:r w:rsidRPr="00E007F9">
        <w:rPr>
          <w:b/>
          <w:u w:val="single"/>
        </w:rPr>
        <w:t xml:space="preserve">very </w:t>
      </w:r>
      <w:r w:rsidRPr="00E007F9">
        <w:rPr>
          <w:b/>
          <w:highlight w:val="cyan"/>
          <w:u w:val="single"/>
        </w:rPr>
        <w:t xml:space="preserve">geostrategic instability disarmament advocates seek to avoid goes up </w:t>
      </w:r>
      <w:proofErr w:type="gramStart"/>
      <w:r w:rsidRPr="00E007F9">
        <w:rPr>
          <w:b/>
          <w:highlight w:val="cyan"/>
          <w:u w:val="single"/>
        </w:rPr>
        <w:t>dramatically;</w:t>
      </w:r>
      <w:proofErr w:type="gramEnd"/>
      <w:r w:rsidRPr="00E007F9">
        <w:rPr>
          <w:b/>
          <w:highlight w:val="cyan"/>
          <w:u w:val="single"/>
        </w:rPr>
        <w:t xml:space="preserve"> as does </w:t>
      </w:r>
      <w:r w:rsidRPr="00E007F9">
        <w:rPr>
          <w:rStyle w:val="Emphasis"/>
          <w:highlight w:val="cyan"/>
        </w:rPr>
        <w:t>the likelihood that nuclear weapons would be used</w:t>
      </w:r>
      <w:r w:rsidRPr="00E007F9">
        <w:rPr>
          <w:rStyle w:val="Emphasis"/>
        </w:rPr>
        <w:t xml:space="preserve"> against the United States and its allies in a crisis</w:t>
      </w:r>
      <w:r w:rsidRPr="00E007F9">
        <w:rPr>
          <w:b/>
          <w:u w:val="single"/>
        </w:rPr>
        <w:t xml:space="preserve">. By seeking </w:t>
      </w:r>
      <w:r w:rsidRPr="00E007F9">
        <w:rPr>
          <w:b/>
          <w:highlight w:val="cyan"/>
          <w:u w:val="single"/>
        </w:rPr>
        <w:t>to</w:t>
      </w:r>
      <w:r w:rsidRPr="00E007F9">
        <w:rPr>
          <w:b/>
          <w:u w:val="single"/>
        </w:rPr>
        <w:t xml:space="preserve"> </w:t>
      </w:r>
      <w:r w:rsidRPr="00E007F9">
        <w:rPr>
          <w:b/>
          <w:highlight w:val="cyan"/>
          <w:u w:val="single"/>
        </w:rPr>
        <w:t>lessen the role of nuclear weapons</w:t>
      </w:r>
      <w:r w:rsidRPr="00E007F9">
        <w:rPr>
          <w:b/>
          <w:u w:val="single"/>
        </w:rPr>
        <w:t xml:space="preserve"> in U.S. deterrent policy, and significantly reduce our forces flexibility, as the disarmament agenda advocates, </w:t>
      </w:r>
      <w:r w:rsidRPr="00E007F9">
        <w:rPr>
          <w:b/>
          <w:highlight w:val="cyan"/>
          <w:u w:val="single"/>
        </w:rPr>
        <w:t>would stimulate our adversaries such as Russia and China to widen the role of nuclear weapons in their own strategie</w:t>
      </w:r>
      <w:r w:rsidRPr="00E007F9">
        <w:rPr>
          <w:b/>
          <w:u w:val="single"/>
        </w:rPr>
        <w:t>s,</w:t>
      </w:r>
      <w:r w:rsidRPr="00E007F9">
        <w:rPr>
          <w:sz w:val="14"/>
        </w:rPr>
        <w:t xml:space="preserve"> which is exactly what they have done. For example, the </w:t>
      </w:r>
      <w:r w:rsidRPr="00E007F9">
        <w:rPr>
          <w:b/>
          <w:u w:val="single"/>
        </w:rPr>
        <w:t>nuclear critics would stop building the new air-launched cruise missile for the new B-21 Raider bomber, eliminate all ICBMs, and delay and reduce the construction of new submarines</w:t>
      </w:r>
      <w:r w:rsidRPr="00E007F9">
        <w:rPr>
          <w:sz w:val="14"/>
        </w:rPr>
        <w:t xml:space="preserve">. U.S. warhead service life extension programs would also be curtailed, and our overall deployed strategic nuclear arsenal would be commensurately reduced to more than one-third below the Russian deployed level. </w:t>
      </w:r>
      <w:proofErr w:type="gramStart"/>
      <w:r w:rsidRPr="00E007F9">
        <w:rPr>
          <w:sz w:val="14"/>
        </w:rPr>
        <w:t>Overall</w:t>
      </w:r>
      <w:proofErr w:type="gramEnd"/>
      <w:r w:rsidRPr="00E007F9">
        <w:rPr>
          <w:sz w:val="14"/>
        </w:rPr>
        <w:t xml:space="preserve"> </w:t>
      </w:r>
      <w:r w:rsidRPr="00E007F9">
        <w:rPr>
          <w:b/>
          <w:u w:val="single"/>
        </w:rPr>
        <w:t xml:space="preserve">our nuclear </w:t>
      </w:r>
      <w:r w:rsidRPr="00E007F9">
        <w:rPr>
          <w:b/>
          <w:highlight w:val="cyan"/>
          <w:u w:val="single"/>
        </w:rPr>
        <w:t xml:space="preserve">assets would </w:t>
      </w:r>
      <w:r w:rsidRPr="00E007F9">
        <w:rPr>
          <w:rStyle w:val="Emphasis"/>
          <w:highlight w:val="cyan"/>
        </w:rPr>
        <w:t>unilaterally shrink</w:t>
      </w:r>
      <w:r w:rsidRPr="00E007F9">
        <w:rPr>
          <w:b/>
          <w:u w:val="single"/>
        </w:rPr>
        <w:t xml:space="preserve"> </w:t>
      </w:r>
      <w:r w:rsidRPr="00E007F9">
        <w:rPr>
          <w:sz w:val="14"/>
        </w:rPr>
        <w:t xml:space="preserve">by ninety-seven percent. </w:t>
      </w:r>
      <w:r w:rsidRPr="00E007F9">
        <w:rPr>
          <w:rStyle w:val="Emphasis"/>
          <w:highlight w:val="cyan"/>
        </w:rPr>
        <w:t>These are all bad ideas that increase the likelihood of nuclear conflict</w:t>
      </w:r>
      <w:r w:rsidRPr="00E007F9">
        <w:rPr>
          <w:sz w:val="14"/>
        </w:rPr>
        <w:t xml:space="preserve">, not reduce it. The current nuclear cruise missiles are reaching the end of their service life and need to be replaced. If they are not, the U.S. would not have the added deterrent flexibility the cruise missile adds to our strategic bomber force. Cutting back to 8-10 submarines is a bad idea as well. The remaining submarines deployed at sea would be too few to carry out the current deterrent mission requirements, and we might very well have to eliminate one of our two strategic nuclear submarine bases to sustain their operation economically. Some disarmament advocates have sought to remedy this acknowledged shortfall in their plan. One suggested option would add the warheads from submarines not built to those remaining in the inventory—to maintain the notional number needed for mission requirements. This does not work either. The added weight associated with placing additional warheads on each sub-based missile reduces the range and target coverage of our submarine’s missiles. Consequently, to reach their targets, the submarines would have to patrol closer to our adversary’s territory, thus reducing their patrol area and making enemy detection easier. Some ICBM critics argue that the U.S. should simply sustain a sharply reduced number of ICBMs and not modernize them. Such a plan also has numerous and dangerous drawbacks. The cost of maintaining the older missiles through their service life exceeds the cost of modernization. Why spend more money than necessary while maintaining a less capable force that will not meet the established national deterrent strategy and </w:t>
      </w:r>
      <w:proofErr w:type="gramStart"/>
      <w:r w:rsidRPr="00E007F9">
        <w:rPr>
          <w:sz w:val="14"/>
        </w:rPr>
        <w:t>has to</w:t>
      </w:r>
      <w:proofErr w:type="gramEnd"/>
      <w:r w:rsidRPr="00E007F9">
        <w:rPr>
          <w:sz w:val="14"/>
        </w:rPr>
        <w:t xml:space="preserve"> be replaced soon anyway? However, the most radical of disarmament objectives is to eliminate the U.S. ICBM force of 450 Minuteman silos and their associated </w:t>
      </w:r>
      <w:r w:rsidRPr="00E007F9">
        <w:rPr>
          <w:b/>
          <w:u w:val="single"/>
        </w:rPr>
        <w:t xml:space="preserve">missiles. </w:t>
      </w:r>
      <w:r w:rsidRPr="00E007F9">
        <w:rPr>
          <w:b/>
          <w:highlight w:val="cyan"/>
          <w:u w:val="single"/>
        </w:rPr>
        <w:t>Eliminating Minuteman missiles would reduce our potential adversary’s targeting challenge from over 500 “targets” to less than 12</w:t>
      </w:r>
      <w:r w:rsidRPr="00E007F9">
        <w:rPr>
          <w:sz w:val="14"/>
        </w:rPr>
        <w:t xml:space="preserve">. </w:t>
      </w:r>
      <w:r w:rsidRPr="00E007F9">
        <w:rPr>
          <w:b/>
          <w:u w:val="single"/>
        </w:rPr>
        <w:t xml:space="preserve">Going to </w:t>
      </w:r>
      <w:r w:rsidRPr="00E007F9">
        <w:rPr>
          <w:b/>
          <w:highlight w:val="cyan"/>
          <w:u w:val="single"/>
        </w:rPr>
        <w:t>such a low level of targets</w:t>
      </w:r>
      <w:r w:rsidRPr="00E007F9">
        <w:rPr>
          <w:b/>
          <w:u w:val="single"/>
        </w:rPr>
        <w:t xml:space="preserve"> is very destabilizing and </w:t>
      </w:r>
      <w:r w:rsidRPr="00E007F9">
        <w:rPr>
          <w:rStyle w:val="Emphasis"/>
          <w:highlight w:val="cyan"/>
        </w:rPr>
        <w:t>incentivizes a first strike against the United States</w:t>
      </w:r>
      <w:r w:rsidRPr="00E007F9">
        <w:rPr>
          <w:b/>
          <w:u w:val="single"/>
        </w:rPr>
        <w:t xml:space="preserve">. </w:t>
      </w:r>
      <w:r w:rsidRPr="00E007F9">
        <w:rPr>
          <w:sz w:val="14"/>
        </w:rPr>
        <w:t xml:space="preserve">As the U.S. Air Force Vice Chief of Staff General Stephen Wilson has remarked, </w:t>
      </w:r>
      <w:r w:rsidRPr="00E007F9">
        <w:rPr>
          <w:b/>
          <w:u w:val="single"/>
        </w:rPr>
        <w:t xml:space="preserve">North Korea even with its limited nuclear arsenal could under such circumstances “have the ability to destroy our nuclear intellectual capability, our nuclear production capability, and our nuclear delivery capability for about 20 years.” </w:t>
      </w:r>
      <w:r w:rsidRPr="00E007F9">
        <w:rPr>
          <w:sz w:val="14"/>
        </w:rPr>
        <w:t xml:space="preserve">In short, by removing Minuteman, we </w:t>
      </w:r>
      <w:r w:rsidRPr="00E007F9">
        <w:rPr>
          <w:b/>
          <w:u w:val="single"/>
        </w:rPr>
        <w:t>would be unilaterally disarming the most significant part of our nuclear deterrent with little prospect of replacing that capability with other Triad element</w:t>
      </w:r>
      <w:r w:rsidRPr="00E007F9">
        <w:rPr>
          <w:sz w:val="14"/>
        </w:rPr>
        <w:t xml:space="preserve">s. Even if you could upload the remaining submarine-launched ballistic missiles with the warheads from your ICBM force, there is a serious downside. Moving ICBM warheads to new submarine missiles cannot meet the operational requirements of U.S. deterrent strategy as ICBMs have unique characteristics that SLBMs cannot duplicate. And physically, such a move is fraught with serious funding, time and technical challenges. In short, advocating a Minuteman-less deterrent and transferring all our strategic missiles to the submarine force may appear to be a clever way to hide what otherwise would be a serious negative imbalance between U.S. and Russian strategic warhead levels, but it simply undermines our deterrent capabilities, heightens instabilities, and endangers American security. Furthermore, if the Russians broke out of the 2010 New Start treaty limits, the strategic imbalance would quickly get worse. The Russians have the capability to build up their strategic nuclear forces to at least 3500 deployed warheads and possibly as high as 5000. However, in the absence of Minuteman and a modernized Triad, the only missiles the U.S. would have available to “upload” with more warheads would be our </w:t>
      </w:r>
      <w:proofErr w:type="gramStart"/>
      <w:r w:rsidRPr="00E007F9">
        <w:rPr>
          <w:sz w:val="14"/>
        </w:rPr>
        <w:t>submarine based</w:t>
      </w:r>
      <w:proofErr w:type="gramEnd"/>
      <w:r w:rsidRPr="00E007F9">
        <w:rPr>
          <w:sz w:val="14"/>
        </w:rPr>
        <w:t xml:space="preserve"> missiles. But under this scenario, the submarine missiles would already have their maximum eight-warhead loadings to meet the 1550 warhead requirement of U.S. deterrent strategy under the New Start Treaty. No more warheads could “fit” on each missile. On top of which the inventory of available warheads may not be sufficient for such a task. Mix and matching warheads from different missiles is not now fully doable even with an extensive, </w:t>
      </w:r>
      <w:r w:rsidRPr="00D12B4F">
        <w:rPr>
          <w:sz w:val="14"/>
        </w:rPr>
        <w:t xml:space="preserve">technologically challenging, time-consuming and costly warhead rework. </w:t>
      </w:r>
      <w:proofErr w:type="gramStart"/>
      <w:r w:rsidRPr="00D12B4F">
        <w:rPr>
          <w:sz w:val="14"/>
        </w:rPr>
        <w:t>Future plans</w:t>
      </w:r>
      <w:proofErr w:type="gramEnd"/>
      <w:r w:rsidRPr="00D12B4F">
        <w:rPr>
          <w:sz w:val="14"/>
        </w:rPr>
        <w:t xml:space="preserve"> do call for one of the five warhead-types we are producing to be interchangeable between the ICBM and SLBM force. However, that program is not due to be completed for some number of additional years and makes no sense if the ICBMs are eliminated or phased out. Accordingly, </w:t>
      </w:r>
      <w:r w:rsidRPr="00D12B4F">
        <w:rPr>
          <w:b/>
          <w:u w:val="single"/>
        </w:rPr>
        <w:t>there would be no hedge or surge capability to increase our nuclear forces, leaving an expanded Russian nuclear force able to intimidate and coerce the United States</w:t>
      </w:r>
      <w:r w:rsidRPr="00D12B4F">
        <w:rPr>
          <w:sz w:val="14"/>
        </w:rPr>
        <w:t xml:space="preserve">. </w:t>
      </w:r>
      <w:r w:rsidRPr="00D12B4F">
        <w:rPr>
          <w:b/>
          <w:u w:val="single"/>
        </w:rPr>
        <w:t xml:space="preserve">Disarmament advocates dismiss such concerns, arguing without evidence that the American nuclear forces need not be comparable in capability or number to that of our nuclear-armed adversaries, especially Russia. </w:t>
      </w:r>
      <w:r w:rsidRPr="00D12B4F">
        <w:rPr>
          <w:sz w:val="14"/>
        </w:rPr>
        <w:t>Does such an assertion make sense? Throughout the nuclear era, the</w:t>
      </w:r>
      <w:r w:rsidRPr="00E007F9">
        <w:rPr>
          <w:sz w:val="14"/>
        </w:rPr>
        <w:t xml:space="preserve"> U.S. has insisted that even as warheads are capped or reduced under arms control agreements, that the U.S. has every right to maintain at least parity with Russia in our level of deployed strategic nuclear systems. Previously we have never failed to achieve that throughout the nuclear era although today we deploy some 300-500 fewer strategic nuclear warheads than Russia. Creating a permanent imbalance between Russian and U.S. nuclear systems has another serious downside. </w:t>
      </w:r>
      <w:r w:rsidRPr="00E007F9">
        <w:rPr>
          <w:b/>
          <w:highlight w:val="cyan"/>
          <w:u w:val="single"/>
        </w:rPr>
        <w:t>Eliminating a</w:t>
      </w:r>
      <w:r w:rsidRPr="00E007F9">
        <w:rPr>
          <w:b/>
          <w:u w:val="single"/>
        </w:rPr>
        <w:t xml:space="preserve"> </w:t>
      </w:r>
      <w:r w:rsidRPr="00E007F9">
        <w:rPr>
          <w:b/>
          <w:highlight w:val="cyan"/>
          <w:u w:val="single"/>
        </w:rPr>
        <w:t>modernized ICBM would</w:t>
      </w:r>
      <w:r w:rsidRPr="00E007F9">
        <w:rPr>
          <w:b/>
          <w:u w:val="single"/>
        </w:rPr>
        <w:t xml:space="preserve"> logically </w:t>
      </w:r>
      <w:r w:rsidRPr="00E007F9">
        <w:rPr>
          <w:b/>
          <w:highlight w:val="cyan"/>
          <w:u w:val="single"/>
        </w:rPr>
        <w:t>entice the Russians and Chinese to dedicate a larger majority of their research and development toward making the oceans transparent</w:t>
      </w:r>
      <w:r w:rsidRPr="00E007F9">
        <w:rPr>
          <w:b/>
          <w:u w:val="single"/>
        </w:rPr>
        <w:t xml:space="preserve"> if they are not already. If they were successful in such a task, they could track, target and destroy our at-sea submarine fleet, placing our only remaining nuclear strategic missile force at risk, a point readily acknowledged even by ICBM critics</w:t>
      </w:r>
      <w:r w:rsidRPr="00E007F9">
        <w:rPr>
          <w:sz w:val="14"/>
        </w:rPr>
        <w:t xml:space="preserve">. </w:t>
      </w:r>
      <w:r w:rsidRPr="00E007F9">
        <w:rPr>
          <w:b/>
          <w:u w:val="single"/>
        </w:rPr>
        <w:t xml:space="preserve">These </w:t>
      </w:r>
      <w:r w:rsidRPr="00E007F9">
        <w:rPr>
          <w:b/>
          <w:highlight w:val="cyan"/>
          <w:u w:val="single"/>
        </w:rPr>
        <w:t>combined</w:t>
      </w:r>
      <w:r w:rsidRPr="00E007F9">
        <w:rPr>
          <w:b/>
          <w:u w:val="single"/>
        </w:rPr>
        <w:t xml:space="preserve"> ICBM </w:t>
      </w:r>
      <w:r w:rsidRPr="00E007F9">
        <w:rPr>
          <w:b/>
          <w:highlight w:val="cyan"/>
          <w:u w:val="single"/>
        </w:rPr>
        <w:t>cuts</w:t>
      </w:r>
      <w:r w:rsidRPr="00E007F9">
        <w:rPr>
          <w:b/>
          <w:u w:val="single"/>
        </w:rPr>
        <w:t xml:space="preserve"> could </w:t>
      </w:r>
      <w:r w:rsidRPr="00E007F9">
        <w:rPr>
          <w:b/>
          <w:highlight w:val="cyan"/>
          <w:u w:val="single"/>
        </w:rPr>
        <w:t>lead to a situation where our submarines at sea, plus those in transit and in port, could through</w:t>
      </w:r>
      <w:r w:rsidRPr="00E007F9">
        <w:rPr>
          <w:b/>
          <w:u w:val="single"/>
        </w:rPr>
        <w:t xml:space="preserve"> both </w:t>
      </w:r>
      <w:r w:rsidRPr="00E007F9">
        <w:rPr>
          <w:b/>
          <w:highlight w:val="cyan"/>
          <w:u w:val="single"/>
        </w:rPr>
        <w:t>attrition and direct attack, be destroyed</w:t>
      </w:r>
      <w:r w:rsidRPr="00E007F9">
        <w:rPr>
          <w:b/>
          <w:u w:val="single"/>
        </w:rPr>
        <w:t xml:space="preserve">, thus </w:t>
      </w:r>
      <w:r w:rsidRPr="00E007F9">
        <w:rPr>
          <w:b/>
          <w:highlight w:val="cyan"/>
          <w:u w:val="single"/>
        </w:rPr>
        <w:t xml:space="preserve">eliminating the ability of the </w:t>
      </w:r>
      <w:r w:rsidRPr="00E007F9">
        <w:rPr>
          <w:rStyle w:val="Emphasis"/>
          <w:highlight w:val="cyan"/>
        </w:rPr>
        <w:t>U</w:t>
      </w:r>
      <w:r w:rsidRPr="00E007F9">
        <w:rPr>
          <w:b/>
          <w:u w:val="single"/>
        </w:rPr>
        <w:t xml:space="preserve">nited </w:t>
      </w:r>
      <w:r w:rsidRPr="00E007F9">
        <w:rPr>
          <w:rStyle w:val="Emphasis"/>
          <w:highlight w:val="cyan"/>
        </w:rPr>
        <w:t>S</w:t>
      </w:r>
      <w:r w:rsidRPr="00E007F9">
        <w:rPr>
          <w:b/>
          <w:u w:val="single"/>
        </w:rPr>
        <w:t xml:space="preserve">tates </w:t>
      </w:r>
      <w:r w:rsidRPr="00E007F9">
        <w:rPr>
          <w:b/>
          <w:highlight w:val="cyan"/>
          <w:u w:val="single"/>
        </w:rPr>
        <w:t>to respond to</w:t>
      </w:r>
      <w:r w:rsidRPr="00E007F9">
        <w:rPr>
          <w:b/>
          <w:u w:val="single"/>
        </w:rPr>
        <w:t xml:space="preserve"> an adversary’s </w:t>
      </w:r>
      <w:r w:rsidRPr="00E007F9">
        <w:rPr>
          <w:b/>
          <w:highlight w:val="cyan"/>
          <w:u w:val="single"/>
        </w:rPr>
        <w:t>nuclear strike</w:t>
      </w:r>
      <w:r w:rsidRPr="00E007F9">
        <w:rPr>
          <w:b/>
          <w:u w:val="single"/>
        </w:rPr>
        <w:t xml:space="preserve"> in a timely manner</w:t>
      </w:r>
      <w:r w:rsidRPr="00E007F9">
        <w:rPr>
          <w:sz w:val="14"/>
        </w:rPr>
        <w:t>. As one former top U.S. Air Force General Officer told me, “What would be the point of making it easier for the United States to be attacked and disarmed?”</w:t>
      </w:r>
    </w:p>
    <w:p w14:paraId="2241A44B" w14:textId="77777777" w:rsidR="009F70F1" w:rsidRPr="00E007F9" w:rsidRDefault="009F70F1" w:rsidP="009F70F1">
      <w:pPr>
        <w:pStyle w:val="Heading4"/>
        <w:rPr>
          <w:rFonts w:cs="Arial"/>
        </w:rPr>
      </w:pPr>
      <w:r w:rsidRPr="00E007F9">
        <w:rPr>
          <w:rFonts w:cs="Arial"/>
          <w:u w:val="single"/>
        </w:rPr>
        <w:t>ICBM modernization</w:t>
      </w:r>
      <w:r w:rsidRPr="00E007F9">
        <w:rPr>
          <w:rFonts w:cs="Arial"/>
        </w:rPr>
        <w:t xml:space="preserve"> prevents war---Russia, China, and </w:t>
      </w:r>
      <w:proofErr w:type="spellStart"/>
      <w:r w:rsidRPr="00E007F9">
        <w:rPr>
          <w:rFonts w:cs="Arial"/>
        </w:rPr>
        <w:t>NoKo</w:t>
      </w:r>
      <w:proofErr w:type="spellEnd"/>
      <w:r w:rsidRPr="00E007F9">
        <w:rPr>
          <w:rFonts w:cs="Arial"/>
        </w:rPr>
        <w:t xml:space="preserve"> are </w:t>
      </w:r>
      <w:r w:rsidRPr="00E007F9">
        <w:rPr>
          <w:rFonts w:cs="Arial"/>
          <w:u w:val="single"/>
        </w:rPr>
        <w:t>increasing arsenals</w:t>
      </w:r>
      <w:r w:rsidRPr="00E007F9">
        <w:rPr>
          <w:rFonts w:cs="Arial"/>
        </w:rPr>
        <w:t xml:space="preserve"> now.</w:t>
      </w:r>
    </w:p>
    <w:p w14:paraId="4B48902F" w14:textId="77777777" w:rsidR="009F70F1" w:rsidRPr="00E007F9" w:rsidRDefault="009F70F1" w:rsidP="009F70F1">
      <w:proofErr w:type="spellStart"/>
      <w:r w:rsidRPr="00E007F9">
        <w:rPr>
          <w:rStyle w:val="Style13ptBold"/>
        </w:rPr>
        <w:t>Douris</w:t>
      </w:r>
      <w:proofErr w:type="spellEnd"/>
      <w:r w:rsidRPr="00E007F9">
        <w:rPr>
          <w:rStyle w:val="Style13ptBold"/>
        </w:rPr>
        <w:t xml:space="preserve"> 16</w:t>
      </w:r>
      <w:r w:rsidRPr="00E007F9">
        <w:t xml:space="preserve">. (Constance </w:t>
      </w:r>
      <w:proofErr w:type="spellStart"/>
      <w:r w:rsidRPr="00E007F9">
        <w:t>Douris</w:t>
      </w:r>
      <w:proofErr w:type="spellEnd"/>
      <w:r w:rsidRPr="00E007F9">
        <w:t xml:space="preserve"> is Vice President of the Lexington Institute. She has published articles and white papers on the smart grid, nuclear deterrence, missile defense and European security. </w:t>
      </w:r>
      <w:proofErr w:type="spellStart"/>
      <w:r w:rsidRPr="00E007F9">
        <w:t>Douris</w:t>
      </w:r>
      <w:proofErr w:type="spellEnd"/>
      <w:r w:rsidRPr="00E007F9">
        <w:t xml:space="preserve"> has given speeches on smart grid data privacy, cybersecurity of the electric grid and the European financial crisis. </w:t>
      </w:r>
      <w:proofErr w:type="spellStart"/>
      <w:r w:rsidRPr="00E007F9">
        <w:t>Douris</w:t>
      </w:r>
      <w:proofErr w:type="spellEnd"/>
      <w:r w:rsidRPr="00E007F9">
        <w:t xml:space="preserve"> has been interviewed, published or quoted by the Associated Press, New York Times, Washington Post, Boston Globe, Orange County Register, Japan Times, CBS, NBC, ABC, China Global Television Network, Defense News, Air Force Times, </w:t>
      </w:r>
      <w:proofErr w:type="spellStart"/>
      <w:r w:rsidRPr="00E007F9">
        <w:t>RealClearDefense</w:t>
      </w:r>
      <w:proofErr w:type="spellEnd"/>
      <w:r w:rsidRPr="00E007F9">
        <w:t xml:space="preserve">, Business Insider, The National Interest and other media outlets. Constance’s </w:t>
      </w:r>
      <w:proofErr w:type="gramStart"/>
      <w:r w:rsidRPr="00E007F9">
        <w:t>past experience</w:t>
      </w:r>
      <w:proofErr w:type="gramEnd"/>
      <w:r w:rsidRPr="00E007F9">
        <w:t xml:space="preserve"> includes managing events with various stakeholders to analyze defense and energy policies. She has also worked for Representative Tim F. Murphy of Pennsylvania and Representative Randy Hultgren of Illinois where she conducted research and drafted correspondence to support strategic decision-making. The US’ nuclear deterrent is in trouble. February 18, 2016. www.businessinsider.com/the-us-nuclear-deterrent-is-in-trouble-2016-2)</w:t>
      </w:r>
    </w:p>
    <w:p w14:paraId="39D04B18" w14:textId="77777777" w:rsidR="009F70F1" w:rsidRPr="00E007F9" w:rsidRDefault="009F70F1" w:rsidP="009F70F1">
      <w:pPr>
        <w:rPr>
          <w:sz w:val="14"/>
        </w:rPr>
      </w:pPr>
      <w:r w:rsidRPr="00E007F9">
        <w:rPr>
          <w:sz w:val="14"/>
        </w:rPr>
        <w:t xml:space="preserve">While modernizing ICBMs is not cheap, it is worth noting that they are the least expensive component of the nuclear deterrent, and they provide many benefits that the other legs do not. </w:t>
      </w:r>
      <w:proofErr w:type="gramStart"/>
      <w:r w:rsidRPr="00E007F9">
        <w:rPr>
          <w:sz w:val="14"/>
        </w:rPr>
        <w:t>First of all</w:t>
      </w:r>
      <w:proofErr w:type="gramEnd"/>
      <w:r w:rsidRPr="00E007F9">
        <w:rPr>
          <w:sz w:val="14"/>
        </w:rPr>
        <w:t xml:space="preserve">, </w:t>
      </w:r>
      <w:r w:rsidRPr="00E007F9">
        <w:rPr>
          <w:b/>
          <w:highlight w:val="cyan"/>
          <w:u w:val="single"/>
        </w:rPr>
        <w:t>ICBMs are on alert status which shortens execution of a president’s</w:t>
      </w:r>
      <w:r w:rsidRPr="00E007F9">
        <w:rPr>
          <w:b/>
          <w:u w:val="single"/>
        </w:rPr>
        <w:t xml:space="preserve"> </w:t>
      </w:r>
      <w:r w:rsidRPr="00E007F9">
        <w:rPr>
          <w:b/>
          <w:highlight w:val="cyan"/>
          <w:u w:val="single"/>
        </w:rPr>
        <w:t>decision to launch</w:t>
      </w:r>
      <w:r w:rsidRPr="00E007F9">
        <w:rPr>
          <w:b/>
          <w:u w:val="single"/>
        </w:rPr>
        <w:t xml:space="preserve"> weapons </w:t>
      </w:r>
      <w:r w:rsidRPr="00E007F9">
        <w:rPr>
          <w:b/>
          <w:highlight w:val="cyan"/>
          <w:u w:val="single"/>
        </w:rPr>
        <w:t>in response to a nuclear</w:t>
      </w:r>
      <w:r w:rsidRPr="00E007F9">
        <w:rPr>
          <w:b/>
          <w:u w:val="single"/>
        </w:rPr>
        <w:t xml:space="preserve"> surprise </w:t>
      </w:r>
      <w:r w:rsidRPr="00E007F9">
        <w:rPr>
          <w:b/>
          <w:highlight w:val="cyan"/>
          <w:u w:val="single"/>
        </w:rPr>
        <w:t>attack</w:t>
      </w:r>
      <w:r w:rsidRPr="00E007F9">
        <w:rPr>
          <w:sz w:val="14"/>
          <w:highlight w:val="cyan"/>
        </w:rPr>
        <w:t xml:space="preserve">. </w:t>
      </w:r>
      <w:r w:rsidRPr="00E007F9">
        <w:rPr>
          <w:b/>
          <w:highlight w:val="cyan"/>
          <w:u w:val="single"/>
        </w:rPr>
        <w:t>De-alerting</w:t>
      </w:r>
      <w:r w:rsidRPr="00E007F9">
        <w:rPr>
          <w:b/>
          <w:u w:val="single"/>
        </w:rPr>
        <w:t xml:space="preserve"> ICBMs </w:t>
      </w:r>
      <w:r w:rsidRPr="00E007F9">
        <w:rPr>
          <w:b/>
          <w:highlight w:val="cyan"/>
          <w:u w:val="single"/>
        </w:rPr>
        <w:t>is a bad idea</w:t>
      </w:r>
      <w:r w:rsidRPr="00E007F9">
        <w:rPr>
          <w:sz w:val="14"/>
        </w:rPr>
        <w:t xml:space="preserve">; </w:t>
      </w:r>
      <w:r w:rsidRPr="00E007F9">
        <w:rPr>
          <w:b/>
          <w:u w:val="single"/>
        </w:rPr>
        <w:t xml:space="preserve">if the president decided to launch them, </w:t>
      </w:r>
      <w:r w:rsidRPr="00E007F9">
        <w:rPr>
          <w:b/>
          <w:highlight w:val="cyan"/>
          <w:u w:val="single"/>
        </w:rPr>
        <w:t>execution would be delayed since missiles would</w:t>
      </w:r>
      <w:r w:rsidRPr="00E007F9">
        <w:rPr>
          <w:b/>
          <w:u w:val="single"/>
        </w:rPr>
        <w:t xml:space="preserve"> </w:t>
      </w:r>
      <w:r w:rsidRPr="00E007F9">
        <w:rPr>
          <w:b/>
          <w:highlight w:val="cyan"/>
          <w:u w:val="single"/>
        </w:rPr>
        <w:t>have to be prepared</w:t>
      </w:r>
      <w:r w:rsidRPr="00E007F9">
        <w:rPr>
          <w:sz w:val="14"/>
        </w:rPr>
        <w:t xml:space="preserve">. In addition, </w:t>
      </w:r>
      <w:r w:rsidRPr="00E007F9">
        <w:rPr>
          <w:b/>
          <w:highlight w:val="cyan"/>
          <w:u w:val="single"/>
        </w:rPr>
        <w:t>if ICBMs were eliminated</w:t>
      </w:r>
      <w:r w:rsidRPr="00E007F9">
        <w:rPr>
          <w:sz w:val="14"/>
          <w:highlight w:val="cyan"/>
        </w:rPr>
        <w:t xml:space="preserve">, </w:t>
      </w:r>
      <w:r w:rsidRPr="00E007F9">
        <w:rPr>
          <w:b/>
          <w:highlight w:val="cyan"/>
          <w:u w:val="single"/>
        </w:rPr>
        <w:t>an enemy would only need to strike a small number of targets to diminish</w:t>
      </w:r>
      <w:r w:rsidRPr="00E007F9">
        <w:rPr>
          <w:b/>
          <w:u w:val="single"/>
        </w:rPr>
        <w:t xml:space="preserve"> the </w:t>
      </w:r>
      <w:r w:rsidRPr="00E007F9">
        <w:rPr>
          <w:b/>
          <w:highlight w:val="cyan"/>
          <w:u w:val="single"/>
        </w:rPr>
        <w:t>American strategic posture</w:t>
      </w:r>
      <w:r w:rsidRPr="00E007F9">
        <w:rPr>
          <w:sz w:val="14"/>
        </w:rPr>
        <w:t xml:space="preserve">. There are three bases for nuclear-capable bombers and two bases for ballistic missile submarines (SSBNs); that makes a total of five targets on the American </w:t>
      </w:r>
      <w:r w:rsidRPr="00D12B4F">
        <w:rPr>
          <w:sz w:val="14"/>
        </w:rPr>
        <w:t xml:space="preserve">homeland. </w:t>
      </w:r>
      <w:r w:rsidRPr="00D12B4F">
        <w:rPr>
          <w:b/>
          <w:u w:val="single"/>
        </w:rPr>
        <w:t>If an adversary were to launch a nuclear attack, some SSBNs would be safe at</w:t>
      </w:r>
      <w:r w:rsidRPr="00E007F9">
        <w:rPr>
          <w:b/>
          <w:u w:val="single"/>
        </w:rPr>
        <w:t xml:space="preserve"> sea carrying up to 24 Trident missiles with multiple warheads on each and could launch an attack on an enemy or combination of enemies</w:t>
      </w:r>
      <w:r w:rsidRPr="00E007F9">
        <w:rPr>
          <w:sz w:val="14"/>
        </w:rPr>
        <w:t xml:space="preserve">. </w:t>
      </w:r>
      <w:r w:rsidRPr="00D12B4F">
        <w:rPr>
          <w:b/>
          <w:u w:val="single"/>
        </w:rPr>
        <w:t>However, bombers are not undetectable and can be destroyed with conventional forces, thus the air leg would be vulnerable and</w:t>
      </w:r>
      <w:r w:rsidRPr="00E007F9">
        <w:rPr>
          <w:b/>
          <w:u w:val="single"/>
        </w:rPr>
        <w:t xml:space="preserve"> possibly compromised</w:t>
      </w:r>
      <w:r w:rsidRPr="00E007F9">
        <w:rPr>
          <w:sz w:val="14"/>
        </w:rPr>
        <w:t xml:space="preserve">. </w:t>
      </w:r>
      <w:r w:rsidRPr="00D12B4F">
        <w:rPr>
          <w:b/>
          <w:u w:val="single"/>
        </w:rPr>
        <w:t>While nuclear submarines are undetectable in the ocean today, a technological breakthrough could occur that would make the oceans less opaque</w:t>
      </w:r>
      <w:r w:rsidRPr="00D12B4F">
        <w:rPr>
          <w:sz w:val="14"/>
        </w:rPr>
        <w:t xml:space="preserve"> – especially with the fast pace at which technology now develops. </w:t>
      </w:r>
      <w:r w:rsidRPr="00D12B4F">
        <w:rPr>
          <w:b/>
          <w:u w:val="single"/>
        </w:rPr>
        <w:t>The sea-based leg mi</w:t>
      </w:r>
      <w:r w:rsidRPr="00E007F9">
        <w:rPr>
          <w:b/>
          <w:u w:val="single"/>
        </w:rPr>
        <w:t>ght be severely weakened and could be at risk of being destroyed by conventional forces</w:t>
      </w:r>
      <w:r w:rsidRPr="00E007F9">
        <w:rPr>
          <w:sz w:val="14"/>
        </w:rPr>
        <w:t xml:space="preserve">. </w:t>
      </w:r>
      <w:r w:rsidRPr="00D12B4F">
        <w:rPr>
          <w:sz w:val="14"/>
        </w:rPr>
        <w:t xml:space="preserve">Thus, </w:t>
      </w:r>
      <w:r w:rsidRPr="00D12B4F">
        <w:rPr>
          <w:b/>
          <w:u w:val="single"/>
        </w:rPr>
        <w:t>the land leg would increase in significance as</w:t>
      </w:r>
      <w:r w:rsidRPr="00E007F9">
        <w:rPr>
          <w:b/>
          <w:u w:val="single"/>
        </w:rPr>
        <w:t xml:space="preserve"> would any remaining bombers</w:t>
      </w:r>
      <w:r w:rsidRPr="00E007F9">
        <w:rPr>
          <w:sz w:val="14"/>
        </w:rPr>
        <w:t xml:space="preserve">. Finally, </w:t>
      </w:r>
      <w:r w:rsidRPr="00E007F9">
        <w:rPr>
          <w:b/>
          <w:highlight w:val="cyan"/>
          <w:u w:val="single"/>
        </w:rPr>
        <w:t>eliminating ICBMs may motivate</w:t>
      </w:r>
      <w:r w:rsidRPr="00E007F9">
        <w:rPr>
          <w:b/>
          <w:u w:val="single"/>
        </w:rPr>
        <w:t xml:space="preserve"> potential </w:t>
      </w:r>
      <w:r w:rsidRPr="00E007F9">
        <w:rPr>
          <w:b/>
          <w:highlight w:val="cyan"/>
          <w:u w:val="single"/>
        </w:rPr>
        <w:t>adversaries to try even harder to develop</w:t>
      </w:r>
      <w:r w:rsidRPr="00E007F9">
        <w:rPr>
          <w:b/>
          <w:u w:val="single"/>
        </w:rPr>
        <w:t xml:space="preserve"> the </w:t>
      </w:r>
      <w:r w:rsidRPr="00E007F9">
        <w:rPr>
          <w:b/>
          <w:highlight w:val="cyan"/>
          <w:u w:val="single"/>
        </w:rPr>
        <w:t>capability to locate</w:t>
      </w:r>
      <w:r w:rsidRPr="00E007F9">
        <w:rPr>
          <w:b/>
          <w:u w:val="single"/>
        </w:rPr>
        <w:t xml:space="preserve"> nuclear </w:t>
      </w:r>
      <w:r w:rsidRPr="00E007F9">
        <w:rPr>
          <w:b/>
          <w:highlight w:val="cyan"/>
          <w:u w:val="single"/>
        </w:rPr>
        <w:t>submarines</w:t>
      </w:r>
      <w:r w:rsidRPr="00E007F9">
        <w:rPr>
          <w:b/>
          <w:u w:val="single"/>
        </w:rPr>
        <w:t xml:space="preserve"> underwater </w:t>
      </w:r>
      <w:r w:rsidRPr="00E007F9">
        <w:rPr>
          <w:b/>
          <w:highlight w:val="cyan"/>
          <w:u w:val="single"/>
        </w:rPr>
        <w:t>to put America’s second-strike</w:t>
      </w:r>
      <w:r w:rsidRPr="00E007F9">
        <w:rPr>
          <w:b/>
          <w:u w:val="single"/>
        </w:rPr>
        <w:t xml:space="preserve"> </w:t>
      </w:r>
      <w:r w:rsidRPr="00E007F9">
        <w:rPr>
          <w:b/>
          <w:highlight w:val="cyan"/>
          <w:u w:val="single"/>
        </w:rPr>
        <w:t>capability at risk</w:t>
      </w:r>
      <w:r w:rsidRPr="00E007F9">
        <w:rPr>
          <w:sz w:val="14"/>
        </w:rPr>
        <w:t xml:space="preserve">. If those reasons are not sufficient as to why ICBMs remain relevant today, </w:t>
      </w:r>
      <w:proofErr w:type="gramStart"/>
      <w:r w:rsidRPr="00E007F9">
        <w:rPr>
          <w:sz w:val="14"/>
        </w:rPr>
        <w:t>take a look</w:t>
      </w:r>
      <w:proofErr w:type="gramEnd"/>
      <w:r w:rsidRPr="00E007F9">
        <w:rPr>
          <w:sz w:val="14"/>
        </w:rPr>
        <w:t xml:space="preserve"> at what countries are doing in other parts of the world. </w:t>
      </w:r>
      <w:r w:rsidRPr="00D12B4F">
        <w:rPr>
          <w:rStyle w:val="Emphasis"/>
        </w:rPr>
        <w:t>Moscow</w:t>
      </w:r>
      <w:r w:rsidRPr="00D12B4F">
        <w:rPr>
          <w:b/>
          <w:u w:val="single"/>
        </w:rPr>
        <w:t xml:space="preserve"> plans several tests of ICBMs this year and even more in 2017 while working on a new liquid-fueled ICBM that may be able to carry 10 nuclear warheads with a combined explosive yield of about 7,500 kilotons</w:t>
      </w:r>
      <w:r w:rsidRPr="00D12B4F">
        <w:rPr>
          <w:sz w:val="14"/>
        </w:rPr>
        <w:t xml:space="preserve"> – roughly </w:t>
      </w:r>
      <w:r w:rsidRPr="00D12B4F">
        <w:rPr>
          <w:b/>
          <w:u w:val="single"/>
        </w:rPr>
        <w:t>500 times</w:t>
      </w:r>
      <w:r w:rsidRPr="00D12B4F">
        <w:rPr>
          <w:sz w:val="14"/>
        </w:rPr>
        <w:t xml:space="preserve"> that of the </w:t>
      </w:r>
      <w:r w:rsidRPr="00D12B4F">
        <w:rPr>
          <w:b/>
          <w:u w:val="single"/>
        </w:rPr>
        <w:t>Hiroshima</w:t>
      </w:r>
      <w:r w:rsidRPr="00D12B4F">
        <w:rPr>
          <w:sz w:val="14"/>
        </w:rPr>
        <w:t xml:space="preserve"> bomb. </w:t>
      </w:r>
      <w:r w:rsidRPr="00D12B4F">
        <w:rPr>
          <w:rStyle w:val="Emphasis"/>
        </w:rPr>
        <w:t>Beijing</w:t>
      </w:r>
      <w:r w:rsidRPr="00D12B4F">
        <w:rPr>
          <w:b/>
          <w:u w:val="single"/>
        </w:rPr>
        <w:t xml:space="preserve"> tested its DF-41 road-mobile ICBM twice last year that has a range of up to 7,456 miles</w:t>
      </w:r>
      <w:r w:rsidRPr="00D12B4F">
        <w:rPr>
          <w:sz w:val="14"/>
        </w:rPr>
        <w:t xml:space="preserve"> – </w:t>
      </w:r>
      <w:r w:rsidRPr="00D12B4F">
        <w:rPr>
          <w:b/>
          <w:u w:val="single"/>
        </w:rPr>
        <w:t>road mobile ICBMs increase survivability because they do not have set locations for an</w:t>
      </w:r>
      <w:r w:rsidRPr="00E007F9">
        <w:rPr>
          <w:b/>
          <w:u w:val="single"/>
        </w:rPr>
        <w:t xml:space="preserve"> enemy to target</w:t>
      </w:r>
      <w:r w:rsidRPr="00E007F9">
        <w:rPr>
          <w:sz w:val="14"/>
        </w:rPr>
        <w:t xml:space="preserve"> – and the latest flight test used two multiple independently-targetable reentry vehicles on the DF-41. </w:t>
      </w:r>
      <w:r w:rsidRPr="00E007F9">
        <w:rPr>
          <w:b/>
          <w:u w:val="single"/>
        </w:rPr>
        <w:t>China is developing the DF-5B, a new liquid-fueled ICBM designed to strike targets anywhere on Earth carrying four to six warheads</w:t>
      </w:r>
      <w:r w:rsidRPr="00E007F9">
        <w:rPr>
          <w:sz w:val="14"/>
        </w:rPr>
        <w:t xml:space="preserve">, expected </w:t>
      </w:r>
      <w:r w:rsidRPr="00E007F9">
        <w:rPr>
          <w:b/>
          <w:u w:val="single"/>
        </w:rPr>
        <w:t xml:space="preserve">to be deployed in the next two </w:t>
      </w:r>
      <w:r w:rsidRPr="00D12B4F">
        <w:rPr>
          <w:b/>
          <w:u w:val="single"/>
        </w:rPr>
        <w:t>years</w:t>
      </w:r>
      <w:r w:rsidRPr="00D12B4F">
        <w:rPr>
          <w:sz w:val="14"/>
        </w:rPr>
        <w:t xml:space="preserve">. </w:t>
      </w:r>
      <w:r w:rsidRPr="00D12B4F">
        <w:rPr>
          <w:rStyle w:val="Emphasis"/>
        </w:rPr>
        <w:t>North Korea</w:t>
      </w:r>
      <w:r w:rsidRPr="00D12B4F">
        <w:rPr>
          <w:sz w:val="14"/>
        </w:rPr>
        <w:t xml:space="preserve"> </w:t>
      </w:r>
      <w:r w:rsidRPr="00D12B4F">
        <w:rPr>
          <w:b/>
          <w:u w:val="single"/>
        </w:rPr>
        <w:t xml:space="preserve">revealed a modified version of its </w:t>
      </w:r>
      <w:proofErr w:type="gramStart"/>
      <w:r w:rsidRPr="00D12B4F">
        <w:rPr>
          <w:b/>
          <w:u w:val="single"/>
        </w:rPr>
        <w:t>liquid-fueled</w:t>
      </w:r>
      <w:proofErr w:type="gramEnd"/>
      <w:r w:rsidRPr="00D12B4F">
        <w:rPr>
          <w:b/>
          <w:u w:val="single"/>
        </w:rPr>
        <w:t xml:space="preserve"> KN08 ICBM</w:t>
      </w:r>
      <w:r w:rsidRPr="00D12B4F">
        <w:rPr>
          <w:sz w:val="14"/>
        </w:rPr>
        <w:t xml:space="preserve"> in its fall parade, </w:t>
      </w:r>
      <w:r w:rsidRPr="00D12B4F">
        <w:rPr>
          <w:b/>
          <w:u w:val="single"/>
        </w:rPr>
        <w:t>and recently launched its sixth long-range rocket t</w:t>
      </w:r>
      <w:r w:rsidRPr="00E007F9">
        <w:rPr>
          <w:b/>
          <w:u w:val="single"/>
        </w:rPr>
        <w:t>est that placed a satellite into orbit</w:t>
      </w:r>
      <w:r w:rsidRPr="00E007F9">
        <w:rPr>
          <w:sz w:val="14"/>
        </w:rPr>
        <w:t xml:space="preserve"> (testing rockets through satellite launches provides invaluable data for potential future ICBMs). </w:t>
      </w:r>
      <w:r w:rsidRPr="00E007F9">
        <w:rPr>
          <w:rStyle w:val="Emphasis"/>
          <w:highlight w:val="cyan"/>
        </w:rPr>
        <w:t>Deterrence is effective because it causes the enemy to fear a massive retaliatory response</w:t>
      </w:r>
      <w:r w:rsidRPr="00E007F9">
        <w:rPr>
          <w:sz w:val="14"/>
        </w:rPr>
        <w:t xml:space="preserve">; </w:t>
      </w:r>
      <w:r w:rsidRPr="00E007F9">
        <w:rPr>
          <w:b/>
          <w:highlight w:val="cyan"/>
          <w:u w:val="single"/>
        </w:rPr>
        <w:t>ICBMs</w:t>
      </w:r>
      <w:r w:rsidRPr="00E007F9">
        <w:rPr>
          <w:b/>
          <w:u w:val="single"/>
        </w:rPr>
        <w:t xml:space="preserve"> </w:t>
      </w:r>
      <w:proofErr w:type="gramStart"/>
      <w:r w:rsidRPr="00E007F9">
        <w:rPr>
          <w:b/>
          <w:u w:val="single"/>
        </w:rPr>
        <w:t xml:space="preserve">in particular </w:t>
      </w:r>
      <w:r w:rsidRPr="00E007F9">
        <w:rPr>
          <w:b/>
          <w:highlight w:val="cyan"/>
          <w:u w:val="single"/>
        </w:rPr>
        <w:t>ensure</w:t>
      </w:r>
      <w:proofErr w:type="gramEnd"/>
      <w:r w:rsidRPr="00E007F9">
        <w:rPr>
          <w:b/>
          <w:highlight w:val="cyan"/>
          <w:u w:val="single"/>
        </w:rPr>
        <w:t xml:space="preserve"> an adversary’s</w:t>
      </w:r>
      <w:r w:rsidRPr="00E007F9">
        <w:rPr>
          <w:b/>
          <w:u w:val="single"/>
        </w:rPr>
        <w:t xml:space="preserve"> </w:t>
      </w:r>
      <w:r w:rsidRPr="00E007F9">
        <w:rPr>
          <w:b/>
          <w:highlight w:val="cyan"/>
          <w:u w:val="single"/>
        </w:rPr>
        <w:t>objectives are beyond reach</w:t>
      </w:r>
      <w:r w:rsidRPr="00E007F9">
        <w:rPr>
          <w:sz w:val="14"/>
          <w:highlight w:val="cyan"/>
        </w:rPr>
        <w:t xml:space="preserve"> </w:t>
      </w:r>
      <w:r w:rsidRPr="00E007F9">
        <w:rPr>
          <w:b/>
          <w:highlight w:val="cyan"/>
          <w:u w:val="single"/>
        </w:rPr>
        <w:t>because they are on alert and cannot be destroyed by conventional force</w:t>
      </w:r>
      <w:r w:rsidRPr="00E007F9">
        <w:rPr>
          <w:b/>
          <w:u w:val="single"/>
        </w:rPr>
        <w:t>s. Without ICBMs, execution of the president’s response to a nuclear first strike might be delayed and the challenge of disarming America in a surprise attack would be greatly simplified</w:t>
      </w:r>
      <w:r w:rsidRPr="00E007F9">
        <w:rPr>
          <w:sz w:val="14"/>
        </w:rPr>
        <w:t xml:space="preserve">. </w:t>
      </w:r>
      <w:r w:rsidRPr="00E007F9">
        <w:rPr>
          <w:b/>
          <w:highlight w:val="cyan"/>
          <w:u w:val="single"/>
        </w:rPr>
        <w:t>A new ICBM is</w:t>
      </w:r>
      <w:r w:rsidRPr="00E007F9">
        <w:rPr>
          <w:b/>
          <w:u w:val="single"/>
        </w:rPr>
        <w:t xml:space="preserve"> an</w:t>
      </w:r>
      <w:r w:rsidRPr="00E007F9">
        <w:rPr>
          <w:sz w:val="14"/>
        </w:rPr>
        <w:t xml:space="preserve"> expensive but </w:t>
      </w:r>
      <w:r w:rsidRPr="00E007F9">
        <w:rPr>
          <w:b/>
          <w:highlight w:val="cyan"/>
          <w:u w:val="single"/>
        </w:rPr>
        <w:t>essential</w:t>
      </w:r>
      <w:r w:rsidRPr="00E007F9">
        <w:rPr>
          <w:b/>
          <w:u w:val="single"/>
        </w:rPr>
        <w:t xml:space="preserve"> investment that </w:t>
      </w:r>
      <w:r w:rsidRPr="00E007F9">
        <w:rPr>
          <w:b/>
          <w:highlight w:val="cyan"/>
          <w:u w:val="single"/>
        </w:rPr>
        <w:t>will prevent a</w:t>
      </w:r>
      <w:r w:rsidRPr="00E007F9">
        <w:rPr>
          <w:b/>
          <w:u w:val="single"/>
        </w:rPr>
        <w:t xml:space="preserve"> potential </w:t>
      </w:r>
      <w:r w:rsidRPr="00E007F9">
        <w:rPr>
          <w:b/>
          <w:highlight w:val="cyan"/>
          <w:u w:val="single"/>
        </w:rPr>
        <w:t>aggressor from</w:t>
      </w:r>
      <w:r w:rsidRPr="00E007F9">
        <w:rPr>
          <w:b/>
          <w:u w:val="single"/>
        </w:rPr>
        <w:t xml:space="preserve"> </w:t>
      </w:r>
      <w:r w:rsidRPr="00E007F9">
        <w:rPr>
          <w:b/>
          <w:highlight w:val="cyan"/>
          <w:u w:val="single"/>
        </w:rPr>
        <w:t>launching a nuclear</w:t>
      </w:r>
      <w:r w:rsidRPr="00E007F9">
        <w:rPr>
          <w:b/>
          <w:u w:val="single"/>
        </w:rPr>
        <w:t xml:space="preserve"> first </w:t>
      </w:r>
      <w:r w:rsidRPr="00E007F9">
        <w:rPr>
          <w:b/>
          <w:highlight w:val="cyan"/>
          <w:u w:val="single"/>
        </w:rPr>
        <w:t>strike</w:t>
      </w:r>
      <w:r w:rsidRPr="00E007F9">
        <w:rPr>
          <w:sz w:val="14"/>
        </w:rPr>
        <w:t xml:space="preserve"> </w:t>
      </w:r>
      <w:r w:rsidRPr="00E007F9">
        <w:rPr>
          <w:b/>
          <w:u w:val="single"/>
        </w:rPr>
        <w:t>and ensure these fearsome weapons are never used</w:t>
      </w:r>
      <w:r w:rsidRPr="00E007F9">
        <w:rPr>
          <w:sz w:val="14"/>
        </w:rPr>
        <w:t>.</w:t>
      </w:r>
    </w:p>
    <w:p w14:paraId="06DDA067" w14:textId="77777777" w:rsidR="009F70F1" w:rsidRPr="00FF0CF7" w:rsidRDefault="009F70F1" w:rsidP="009F70F1">
      <w:pPr>
        <w:pStyle w:val="Heading4"/>
        <w:rPr>
          <w:rFonts w:cs="Calibri"/>
        </w:rPr>
      </w:pPr>
      <w:r w:rsidRPr="00FF0CF7">
        <w:rPr>
          <w:rFonts w:cs="Calibri"/>
        </w:rPr>
        <w:t xml:space="preserve">Extinction – nuke war fallout creates Ice Age and mass starvation </w:t>
      </w:r>
    </w:p>
    <w:p w14:paraId="7F5F4A3C" w14:textId="77777777" w:rsidR="009F70F1" w:rsidRPr="00FF0CF7" w:rsidRDefault="009F70F1" w:rsidP="009F70F1">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17" w:history="1">
        <w:r w:rsidRPr="00FF0CF7">
          <w:rPr>
            <w:rStyle w:val="Hyperlink"/>
          </w:rPr>
          <w:t>https://ratical.org/radiation/NuclearExtinction/StevenStarr022815.html</w:t>
        </w:r>
      </w:hyperlink>
      <w:r w:rsidRPr="00FF0CF7">
        <w:t xml:space="preserve"> TG</w:t>
      </w:r>
    </w:p>
    <w:p w14:paraId="05AFD031" w14:textId="77777777" w:rsidR="009F70F1" w:rsidRPr="00FF0CF7" w:rsidRDefault="009F70F1" w:rsidP="009F70F1">
      <w:pPr>
        <w:rPr>
          <w:rStyle w:val="StyleUnderline"/>
        </w:rPr>
      </w:pPr>
      <w:r w:rsidRPr="00642F86">
        <w:rPr>
          <w:rStyle w:val="StyleUnderline"/>
          <w:highlight w:val="green"/>
        </w:rPr>
        <w:t xml:space="preserve">A war </w:t>
      </w:r>
      <w:r w:rsidRPr="00FF0CF7">
        <w:rPr>
          <w:rStyle w:val="StyleUnderline"/>
        </w:rPr>
        <w:t xml:space="preserve">fought </w:t>
      </w:r>
      <w:r w:rsidRPr="00642F86">
        <w:rPr>
          <w:rStyle w:val="StyleUnderline"/>
          <w:highlight w:val="green"/>
        </w:rPr>
        <w:t>with</w:t>
      </w:r>
      <w:r w:rsidRPr="00FF0CF7">
        <w:rPr>
          <w:rStyle w:val="StyleUnderline"/>
        </w:rPr>
        <w:t xml:space="preserve"> 21st century</w:t>
      </w:r>
      <w:r w:rsidRPr="00FF0CF7">
        <w:t xml:space="preserve"> strategic </w:t>
      </w:r>
      <w:r w:rsidRPr="00642F86">
        <w:rPr>
          <w:rStyle w:val="StyleUnderline"/>
          <w:highlight w:val="green"/>
        </w:rPr>
        <w:t>nuclear weapons</w:t>
      </w:r>
      <w:r w:rsidRPr="00FF0CF7">
        <w:rPr>
          <w:rStyle w:val="StyleUnderline"/>
        </w:rPr>
        <w:t xml:space="preserve"> would be more than just a great catastrophe in human history. If we allow it to happen, such a war </w:t>
      </w:r>
      <w:r w:rsidRPr="00642F86">
        <w:rPr>
          <w:rStyle w:val="StyleUnderline"/>
          <w:highlight w:val="green"/>
        </w:rPr>
        <w:t>would be a mass extinction event</w:t>
      </w:r>
      <w:r w:rsidRPr="00FF0CF7">
        <w:rPr>
          <w:rStyle w:val="StyleUnderline"/>
        </w:rPr>
        <w:t xml:space="preserve"> that </w:t>
      </w:r>
      <w:hyperlink r:id="rId18"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44D2ACF6" w14:textId="77777777" w:rsidR="009F70F1" w:rsidRPr="00FF0CF7" w:rsidRDefault="009F70F1" w:rsidP="009F70F1">
      <w:r w:rsidRPr="00FF0CF7">
        <w:t xml:space="preserve">But </w:t>
      </w:r>
      <w:r w:rsidRPr="00642F86">
        <w:rPr>
          <w:rStyle w:val="StyleUnderline"/>
          <w:highlight w:val="green"/>
        </w:rPr>
        <w:t>extinction</w:t>
      </w:r>
      <w:r w:rsidRPr="00FF0CF7">
        <w:rPr>
          <w:rStyle w:val="StyleUnderline"/>
        </w:rPr>
        <w:t xml:space="preserve">, by definition, </w:t>
      </w:r>
      <w:r w:rsidRPr="00642F86">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614225F1" w14:textId="77777777" w:rsidR="009F70F1" w:rsidRPr="00FF0CF7" w:rsidRDefault="009F70F1" w:rsidP="009F70F1">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642F86">
        <w:rPr>
          <w:rStyle w:val="StyleUnderline"/>
          <w:highlight w:val="green"/>
        </w:rPr>
        <w:t>for many years it would be too cold and dark to</w:t>
      </w:r>
      <w:r w:rsidRPr="00FF0CF7">
        <w:rPr>
          <w:rStyle w:val="StyleUnderline"/>
        </w:rPr>
        <w:t xml:space="preserve"> even </w:t>
      </w:r>
      <w:r w:rsidRPr="00642F86">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41B680D1" w14:textId="77777777" w:rsidR="009F70F1" w:rsidRPr="00FF0CF7" w:rsidRDefault="009F70F1" w:rsidP="009F70F1">
      <w:pPr>
        <w:rPr>
          <w:rStyle w:val="StyleUnderline"/>
        </w:rPr>
      </w:pPr>
      <w:r w:rsidRPr="00FF0CF7">
        <w:rPr>
          <w:rStyle w:val="StyleUnderline"/>
        </w:rPr>
        <w:t xml:space="preserve">The environmental consequences of nuclear war would attack the ecological support systems of life at every level. </w:t>
      </w:r>
      <w:r w:rsidRPr="00642F86">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642F86">
        <w:rPr>
          <w:rStyle w:val="StyleUnderline"/>
          <w:highlight w:val="green"/>
        </w:rPr>
        <w:t>would poison the biosphere. Millions of tons of smoke would</w:t>
      </w:r>
      <w:r w:rsidRPr="00FF0CF7">
        <w:rPr>
          <w:rStyle w:val="StyleUnderline"/>
        </w:rPr>
        <w:t xml:space="preserve"> act to </w:t>
      </w:r>
      <w:hyperlink r:id="rId19" w:history="1">
        <w:r w:rsidRPr="00642F86">
          <w:rPr>
            <w:rStyle w:val="StyleUnderline"/>
            <w:highlight w:val="green"/>
          </w:rPr>
          <w:t>destroy</w:t>
        </w:r>
        <w:r w:rsidRPr="00FF0CF7">
          <w:rPr>
            <w:rStyle w:val="StyleUnderline"/>
          </w:rPr>
          <w:t xml:space="preserve"> Earth’s protective </w:t>
        </w:r>
        <w:r w:rsidRPr="00642F86">
          <w:rPr>
            <w:rStyle w:val="StyleUnderline"/>
            <w:highlight w:val="green"/>
          </w:rPr>
          <w:t>ozone</w:t>
        </w:r>
        <w:r w:rsidRPr="00FF0CF7">
          <w:rPr>
            <w:rStyle w:val="StyleUnderline"/>
          </w:rPr>
          <w:t xml:space="preserve"> layer</w:t>
        </w:r>
      </w:hyperlink>
      <w:r w:rsidRPr="00FF0CF7">
        <w:rPr>
          <w:rStyle w:val="StyleUnderline"/>
        </w:rPr>
        <w:t> </w:t>
      </w:r>
      <w:r w:rsidRPr="00642F86">
        <w:rPr>
          <w:rStyle w:val="StyleUnderline"/>
          <w:highlight w:val="green"/>
        </w:rPr>
        <w:t>and block</w:t>
      </w:r>
      <w:r w:rsidRPr="00FF0CF7">
        <w:rPr>
          <w:rStyle w:val="StyleUnderline"/>
        </w:rPr>
        <w:t xml:space="preserve"> most </w:t>
      </w:r>
      <w:r w:rsidRPr="00642F86">
        <w:rPr>
          <w:rStyle w:val="StyleUnderline"/>
          <w:highlight w:val="green"/>
        </w:rPr>
        <w:t>sunlight</w:t>
      </w:r>
      <w:r w:rsidRPr="00FF0CF7">
        <w:rPr>
          <w:rStyle w:val="StyleUnderline"/>
        </w:rPr>
        <w:t xml:space="preserve"> from reaching Earth’s surface, </w:t>
      </w:r>
      <w:r w:rsidRPr="00642F86">
        <w:rPr>
          <w:rStyle w:val="StyleUnderline"/>
          <w:highlight w:val="green"/>
        </w:rPr>
        <w:t>creating Ice Age</w:t>
      </w:r>
      <w:r w:rsidRPr="00FF0CF7">
        <w:rPr>
          <w:rStyle w:val="StyleUnderline"/>
        </w:rPr>
        <w:t xml:space="preserve"> weather conditions that would last </w:t>
      </w:r>
      <w:r w:rsidRPr="00642F86">
        <w:rPr>
          <w:rStyle w:val="StyleUnderline"/>
          <w:highlight w:val="green"/>
        </w:rPr>
        <w:t>for decades</w:t>
      </w:r>
      <w:r w:rsidRPr="00FF0CF7">
        <w:rPr>
          <w:rStyle w:val="StyleUnderline"/>
        </w:rPr>
        <w:t>.</w:t>
      </w:r>
    </w:p>
    <w:p w14:paraId="1178ABD8" w14:textId="77777777" w:rsidR="009F70F1" w:rsidRPr="00FF0CF7" w:rsidRDefault="009F70F1" w:rsidP="009F70F1">
      <w:r w:rsidRPr="00FF0CF7">
        <w:t>Yet the political and military leaders who control nuclear weapons strictly avoid any direct public discussion of the consequences of nuclear war. They do so by arguing that nuclear weapons are not intended to be used, but only to deter.</w:t>
      </w:r>
    </w:p>
    <w:p w14:paraId="5D652FBF" w14:textId="77777777" w:rsidR="009F70F1" w:rsidRPr="00FF0CF7" w:rsidRDefault="009F70F1" w:rsidP="009F70F1">
      <w:pPr>
        <w:rPr>
          <w:rStyle w:val="StyleUnderlin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642F86">
        <w:rPr>
          <w:rStyle w:val="StyleUnderline"/>
          <w:highlight w:val="green"/>
        </w:rPr>
        <w:t>virtually any nuclear war</w:t>
      </w:r>
      <w:r w:rsidRPr="00FF0CF7">
        <w:rPr>
          <w:rStyle w:val="StyleUnderline"/>
        </w:rPr>
        <w:t xml:space="preserve">, fought with even a fraction of the operational and deployed nuclear arsenals, </w:t>
      </w:r>
      <w:r w:rsidRPr="00642F86">
        <w:rPr>
          <w:rStyle w:val="StyleUnderline"/>
          <w:highlight w:val="green"/>
        </w:rPr>
        <w:t>will leave the Earth essentially uninhabitable</w:t>
      </w:r>
      <w:r w:rsidRPr="00FF0CF7">
        <w:rPr>
          <w:rStyle w:val="StyleUnderline"/>
        </w:rPr>
        <w:t>.</w:t>
      </w:r>
    </w:p>
    <w:p w14:paraId="0DE587A9" w14:textId="77777777" w:rsidR="009F70F1" w:rsidRPr="00FF0CF7" w:rsidRDefault="009F70F1" w:rsidP="009F70F1"/>
    <w:p w14:paraId="32153D15" w14:textId="5D4A5FEB" w:rsidR="009F70F1" w:rsidRDefault="009F70F1" w:rsidP="00D1219C">
      <w:pPr>
        <w:pStyle w:val="Heading3"/>
      </w:pPr>
      <w:r>
        <w:t>1NC - Method</w:t>
      </w:r>
    </w:p>
    <w:p w14:paraId="73D52C5D" w14:textId="77777777" w:rsidR="009F70F1" w:rsidRPr="00E007F9" w:rsidRDefault="009F70F1" w:rsidP="009F70F1">
      <w:pPr>
        <w:pStyle w:val="Heading4"/>
        <w:rPr>
          <w:rFonts w:cs="Arial"/>
        </w:rPr>
      </w:pPr>
      <w:r w:rsidRPr="00E007F9">
        <w:rPr>
          <w:rFonts w:cs="Arial"/>
        </w:rPr>
        <w:t>Death drive thesis outdated</w:t>
      </w:r>
    </w:p>
    <w:p w14:paraId="5413CE8A" w14:textId="77777777" w:rsidR="009F70F1" w:rsidRPr="00E007F9" w:rsidRDefault="009F70F1" w:rsidP="009F70F1">
      <w:r w:rsidRPr="00E007F9">
        <w:rPr>
          <w:rStyle w:val="Style13ptBold"/>
        </w:rPr>
        <w:t>Smith</w:t>
      </w:r>
      <w:r w:rsidRPr="00E007F9">
        <w:t xml:space="preserve">, Director of the Critical Transdisciplinary Research Program and Editor at Heathwood Institute and Press, </w:t>
      </w:r>
      <w:r w:rsidRPr="00E007F9">
        <w:rPr>
          <w:rStyle w:val="Style13ptBold"/>
        </w:rPr>
        <w:t>‘3/22/17</w:t>
      </w:r>
      <w:r w:rsidRPr="00E007F9">
        <w:t xml:space="preserve"> </w:t>
      </w:r>
    </w:p>
    <w:p w14:paraId="16E76D8F" w14:textId="77777777" w:rsidR="009F70F1" w:rsidRPr="00E007F9" w:rsidRDefault="009F70F1" w:rsidP="009F70F1">
      <w:r w:rsidRPr="00E007F9">
        <w:t xml:space="preserve">(Robert C., “An Alternative Conception of Social Pathology,” in </w:t>
      </w:r>
      <w:r w:rsidRPr="00E007F9">
        <w:rPr>
          <w:i/>
        </w:rPr>
        <w:t>Society and Social Pathology</w:t>
      </w:r>
      <w:r w:rsidRPr="00E007F9">
        <w:t xml:space="preserve">, </w:t>
      </w:r>
      <w:proofErr w:type="spellStart"/>
      <w:r w:rsidRPr="00E007F9">
        <w:t>palgrave</w:t>
      </w:r>
      <w:proofErr w:type="spellEnd"/>
      <w:r w:rsidRPr="00E007F9">
        <w:t xml:space="preserve">, pg. 74-75, *language modified) </w:t>
      </w:r>
    </w:p>
    <w:p w14:paraId="4762D03B" w14:textId="77777777" w:rsidR="009F70F1" w:rsidRPr="00E007F9" w:rsidRDefault="009F70F1" w:rsidP="009F70F1"/>
    <w:p w14:paraId="34DB33A3" w14:textId="77777777" w:rsidR="009F70F1" w:rsidRPr="00E007F9" w:rsidRDefault="009F70F1" w:rsidP="009F70F1">
      <w:r w:rsidRPr="00E007F9">
        <w:t xml:space="preserve">Aside from the question of social pathology, at the heart of this book is also the issue of subject development. </w:t>
      </w:r>
      <w:r w:rsidRPr="00E007F9">
        <w:rPr>
          <w:u w:val="single"/>
        </w:rPr>
        <w:t>This involves questions of how a human being develops</w:t>
      </w:r>
      <w:r w:rsidRPr="00E007F9">
        <w:t>—</w:t>
      </w:r>
      <w:r w:rsidRPr="00E007F9">
        <w:rPr>
          <w:u w:val="single"/>
        </w:rPr>
        <w:t xml:space="preserve">or how a child changes </w:t>
      </w:r>
      <w:proofErr w:type="gramStart"/>
      <w:r w:rsidRPr="00E007F9">
        <w:rPr>
          <w:u w:val="single"/>
        </w:rPr>
        <w:t>during the course of</w:t>
      </w:r>
      <w:proofErr w:type="gramEnd"/>
      <w:r w:rsidRPr="00E007F9">
        <w:rPr>
          <w:u w:val="single"/>
        </w:rPr>
        <w:t xml:space="preserve"> his/ her growth </w:t>
      </w:r>
      <w:r w:rsidRPr="00E007F9">
        <w:t>(</w:t>
      </w:r>
      <w:proofErr w:type="spellStart"/>
      <w:r w:rsidRPr="00E007F9">
        <w:t>Litowitz</w:t>
      </w:r>
      <w:proofErr w:type="spellEnd"/>
      <w:r w:rsidRPr="00E007F9">
        <w:t xml:space="preserve"> 1999)—</w:t>
      </w:r>
      <w:r w:rsidRPr="00E007F9">
        <w:rPr>
          <w:u w:val="single"/>
        </w:rPr>
        <w:t>and how social conditions, positive or negative, affect that development</w:t>
      </w:r>
      <w:r w:rsidRPr="00E007F9">
        <w:t>. “</w:t>
      </w:r>
      <w:r w:rsidRPr="00E007F9">
        <w:rPr>
          <w:highlight w:val="cyan"/>
          <w:u w:val="single"/>
        </w:rPr>
        <w:t>Every psychoanalytic theory</w:t>
      </w:r>
      <w:r w:rsidRPr="00E007F9">
        <w:rPr>
          <w:u w:val="single"/>
        </w:rPr>
        <w:t xml:space="preserve"> from Freud’s earliest models to the latest post-Freudian versions</w:t>
      </w:r>
      <w:r w:rsidRPr="00E007F9">
        <w:t xml:space="preserve">” </w:t>
      </w:r>
      <w:r w:rsidRPr="00E007F9">
        <w:rPr>
          <w:rStyle w:val="Emphasis"/>
          <w:highlight w:val="cyan"/>
        </w:rPr>
        <w:t>attempt to capture a theory of development</w:t>
      </w:r>
      <w:r w:rsidRPr="00E007F9">
        <w:t xml:space="preserve"> in some way (</w:t>
      </w:r>
      <w:proofErr w:type="spellStart"/>
      <w:r w:rsidRPr="00E007F9">
        <w:t>Litowitz</w:t>
      </w:r>
      <w:proofErr w:type="spellEnd"/>
      <w:r w:rsidRPr="00E007F9">
        <w:t xml:space="preserve"> 1999). </w:t>
      </w:r>
      <w:r w:rsidRPr="00E007F9">
        <w:rPr>
          <w:u w:val="single"/>
        </w:rPr>
        <w:t xml:space="preserve">Freud’s </w:t>
      </w:r>
      <w:r w:rsidRPr="00E007F9">
        <w:rPr>
          <w:highlight w:val="cyan"/>
          <w:u w:val="single"/>
        </w:rPr>
        <w:t>theories claim to describe</w:t>
      </w:r>
      <w:r w:rsidRPr="00E007F9">
        <w:rPr>
          <w:u w:val="single"/>
        </w:rPr>
        <w:t xml:space="preserve"> </w:t>
      </w:r>
      <w:r w:rsidRPr="00E007F9">
        <w:rPr>
          <w:highlight w:val="cyan"/>
          <w:u w:val="single"/>
        </w:rPr>
        <w:t>universal developmental stages</w:t>
      </w:r>
      <w:r w:rsidRPr="00E007F9">
        <w:rPr>
          <w:u w:val="single"/>
        </w:rPr>
        <w:t>, which do not depend upon specific environmental responses</w:t>
      </w:r>
      <w:r w:rsidRPr="00E007F9">
        <w:t>, cultural or social or otherwise (</w:t>
      </w:r>
      <w:proofErr w:type="spellStart"/>
      <w:r w:rsidRPr="00E007F9">
        <w:t>Litowitz</w:t>
      </w:r>
      <w:proofErr w:type="spellEnd"/>
      <w:r w:rsidRPr="00E007F9">
        <w:t xml:space="preserve"> 1999). </w:t>
      </w:r>
      <w:proofErr w:type="gramStart"/>
      <w:r w:rsidRPr="00E007F9">
        <w:rPr>
          <w:u w:val="single"/>
        </w:rPr>
        <w:t>Thus</w:t>
      </w:r>
      <w:proofErr w:type="gramEnd"/>
      <w:r w:rsidRPr="00E007F9">
        <w:rPr>
          <w:u w:val="single"/>
        </w:rPr>
        <w:t xml:space="preserve"> significant emphasis is </w:t>
      </w:r>
      <w:r w:rsidRPr="00E007F9">
        <w:rPr>
          <w:rStyle w:val="Emphasis"/>
        </w:rPr>
        <w:t>placed on biology</w:t>
      </w:r>
      <w:r w:rsidRPr="00E007F9">
        <w:rPr>
          <w:u w:val="single"/>
        </w:rPr>
        <w:t xml:space="preserve"> in the development of the psyche</w:t>
      </w:r>
      <w:r w:rsidRPr="00E007F9">
        <w:t xml:space="preserve"> (</w:t>
      </w:r>
      <w:proofErr w:type="spellStart"/>
      <w:r w:rsidRPr="00E007F9">
        <w:t>Moritsugu</w:t>
      </w:r>
      <w:proofErr w:type="spellEnd"/>
      <w:r w:rsidRPr="00E007F9">
        <w:t xml:space="preserve"> et al. 2016).</w:t>
      </w:r>
    </w:p>
    <w:p w14:paraId="5858C3A3" w14:textId="77777777" w:rsidR="009F70F1" w:rsidRPr="00E007F9" w:rsidRDefault="009F70F1" w:rsidP="009F70F1">
      <w:pPr>
        <w:rPr>
          <w:u w:val="single"/>
        </w:rPr>
      </w:pPr>
      <w:r w:rsidRPr="00E007F9">
        <w:rPr>
          <w:u w:val="single"/>
        </w:rPr>
        <w:t>Outside of certain movements within CT and more traditional pockets of psychoanalysis</w:t>
      </w:r>
      <w:r w:rsidRPr="00E007F9">
        <w:t xml:space="preserve">, </w:t>
      </w:r>
      <w:r w:rsidRPr="00E007F9">
        <w:rPr>
          <w:highlight w:val="cyan"/>
          <w:u w:val="single"/>
        </w:rPr>
        <w:t>Freud’s</w:t>
      </w:r>
      <w:r w:rsidRPr="00E007F9">
        <w:rPr>
          <w:u w:val="single"/>
        </w:rPr>
        <w:t xml:space="preserve"> instinct </w:t>
      </w:r>
      <w:r w:rsidRPr="00E007F9">
        <w:rPr>
          <w:highlight w:val="cyan"/>
          <w:u w:val="single"/>
        </w:rPr>
        <w:t>theory and</w:t>
      </w:r>
      <w:r w:rsidRPr="00E007F9">
        <w:rPr>
          <w:u w:val="single"/>
        </w:rPr>
        <w:t xml:space="preserve"> biological </w:t>
      </w:r>
      <w:r w:rsidRPr="00E007F9">
        <w:rPr>
          <w:highlight w:val="cyan"/>
          <w:u w:val="single"/>
        </w:rPr>
        <w:t xml:space="preserve">model is generally </w:t>
      </w:r>
      <w:r w:rsidRPr="00E007F9">
        <w:rPr>
          <w:rStyle w:val="Emphasis"/>
          <w:highlight w:val="cyan"/>
        </w:rPr>
        <w:t>considered highly questionable</w:t>
      </w:r>
      <w:r w:rsidRPr="00E007F9">
        <w:t xml:space="preserve"> (</w:t>
      </w:r>
      <w:proofErr w:type="spellStart"/>
      <w:r w:rsidRPr="00E007F9">
        <w:t>Benja</w:t>
      </w:r>
      <w:proofErr w:type="spellEnd"/>
      <w:r w:rsidRPr="00E007F9">
        <w:t xml:space="preserve"> eld 2010; Benjamin 1988; Black and Mitchell 2016; Blum and Hoffman 2016; Gomez 1997; </w:t>
      </w:r>
      <w:proofErr w:type="spellStart"/>
      <w:r w:rsidRPr="00E007F9">
        <w:t>Buirski</w:t>
      </w:r>
      <w:proofErr w:type="spellEnd"/>
      <w:r w:rsidRPr="00E007F9">
        <w:t xml:space="preserve"> and Kottler 2007; Rogers 1951, 1959; Schneider et al. 2001; Shane et al. 1997; </w:t>
      </w:r>
      <w:proofErr w:type="spellStart"/>
      <w:r w:rsidRPr="00E007F9">
        <w:t>Simanowitz</w:t>
      </w:r>
      <w:proofErr w:type="spellEnd"/>
      <w:r w:rsidRPr="00E007F9">
        <w:t xml:space="preserve"> and Pearce 2003). In fact, </w:t>
      </w:r>
      <w:r w:rsidRPr="00E007F9">
        <w:rPr>
          <w:u w:val="single"/>
        </w:rPr>
        <w:t xml:space="preserve">Freud’s </w:t>
      </w:r>
      <w:r w:rsidRPr="00E007F9">
        <w:rPr>
          <w:highlight w:val="cyan"/>
          <w:u w:val="single"/>
        </w:rPr>
        <w:t>theories</w:t>
      </w:r>
      <w:r w:rsidRPr="00E007F9">
        <w:rPr>
          <w:u w:val="single"/>
        </w:rPr>
        <w:t xml:space="preserve"> in general </w:t>
      </w:r>
      <w:r w:rsidRPr="00E007F9">
        <w:rPr>
          <w:highlight w:val="cyan"/>
          <w:u w:val="single"/>
        </w:rPr>
        <w:t>are being increasingly challenged, or shown</w:t>
      </w:r>
      <w:r w:rsidRPr="00E007F9">
        <w:rPr>
          <w:u w:val="single"/>
        </w:rPr>
        <w:t xml:space="preserve"> as </w:t>
      </w:r>
      <w:r w:rsidRPr="00E007F9">
        <w:rPr>
          <w:rStyle w:val="Emphasis"/>
          <w:highlight w:val="cyan"/>
        </w:rPr>
        <w:t>not possible to prove</w:t>
      </w:r>
      <w:r w:rsidRPr="00E007F9">
        <w:t xml:space="preserve"> (</w:t>
      </w:r>
      <w:proofErr w:type="spellStart"/>
      <w:r w:rsidRPr="00E007F9">
        <w:t>Dvorsky</w:t>
      </w:r>
      <w:proofErr w:type="spellEnd"/>
      <w:r w:rsidRPr="00E007F9">
        <w:t xml:space="preserve"> 2013). </w:t>
      </w:r>
      <w:r w:rsidRPr="00E007F9">
        <w:rPr>
          <w:highlight w:val="cyan"/>
          <w:u w:val="single"/>
        </w:rPr>
        <w:t>Many</w:t>
      </w:r>
      <w:r w:rsidRPr="00E007F9">
        <w:rPr>
          <w:u w:val="single"/>
        </w:rPr>
        <w:t xml:space="preserve"> have either already </w:t>
      </w:r>
      <w:r w:rsidRPr="00E007F9">
        <w:rPr>
          <w:highlight w:val="cyan"/>
          <w:u w:val="single"/>
        </w:rPr>
        <w:t>discarded</w:t>
      </w:r>
      <w:r w:rsidRPr="00E007F9">
        <w:rPr>
          <w:u w:val="single"/>
        </w:rPr>
        <w:t xml:space="preserve"> </w:t>
      </w:r>
      <w:r w:rsidRPr="00E007F9">
        <w:rPr>
          <w:highlight w:val="cyan"/>
          <w:u w:val="single"/>
        </w:rPr>
        <w:t>his theories as postulation without</w:t>
      </w:r>
      <w:r w:rsidRPr="00E007F9">
        <w:rPr>
          <w:u w:val="single"/>
        </w:rPr>
        <w:t xml:space="preserve"> </w:t>
      </w:r>
      <w:proofErr w:type="spellStart"/>
      <w:r w:rsidRPr="00E007F9">
        <w:rPr>
          <w:u w:val="single"/>
        </w:rPr>
        <w:t>scientic</w:t>
      </w:r>
      <w:proofErr w:type="spellEnd"/>
      <w:r w:rsidRPr="00E007F9">
        <w:rPr>
          <w:u w:val="single"/>
        </w:rPr>
        <w:t xml:space="preserve"> </w:t>
      </w:r>
      <w:r w:rsidRPr="00E007F9">
        <w:rPr>
          <w:highlight w:val="cyan"/>
          <w:u w:val="single"/>
        </w:rPr>
        <w:t>validation</w:t>
      </w:r>
      <w:r w:rsidRPr="00E007F9">
        <w:rPr>
          <w:u w:val="single"/>
        </w:rPr>
        <w:t xml:space="preserve"> or have used them as guidance knowing they </w:t>
      </w:r>
      <w:proofErr w:type="gramStart"/>
      <w:r w:rsidRPr="00E007F9">
        <w:rPr>
          <w:u w:val="single"/>
        </w:rPr>
        <w:t>are  awed</w:t>
      </w:r>
      <w:proofErr w:type="gramEnd"/>
      <w:r w:rsidRPr="00E007F9">
        <w:rPr>
          <w:u w:val="single"/>
        </w:rPr>
        <w:t xml:space="preserve"> or incredibly abstract. As Axel </w:t>
      </w:r>
      <w:proofErr w:type="spellStart"/>
      <w:r w:rsidRPr="00E007F9">
        <w:rPr>
          <w:u w:val="single"/>
        </w:rPr>
        <w:t>Honneth</w:t>
      </w:r>
      <w:proofErr w:type="spellEnd"/>
      <w:r w:rsidRPr="00E007F9">
        <w:rPr>
          <w:u w:val="single"/>
        </w:rPr>
        <w:t xml:space="preserve"> put it:</w:t>
      </w:r>
    </w:p>
    <w:p w14:paraId="605632BC" w14:textId="77777777" w:rsidR="009F70F1" w:rsidRPr="00E007F9" w:rsidRDefault="009F70F1" w:rsidP="009F70F1">
      <w:r w:rsidRPr="00E007F9">
        <w:rPr>
          <w:u w:val="single"/>
        </w:rPr>
        <w:t>Only dogmatism can</w:t>
      </w:r>
      <w:r w:rsidRPr="00E007F9">
        <w:t xml:space="preserve"> today still </w:t>
      </w:r>
      <w:r w:rsidRPr="00E007F9">
        <w:rPr>
          <w:strike/>
        </w:rPr>
        <w:t>blind one to</w:t>
      </w:r>
      <w:r w:rsidRPr="00E007F9">
        <w:t>[</w:t>
      </w:r>
      <w:r w:rsidRPr="00E007F9">
        <w:rPr>
          <w:u w:val="single"/>
        </w:rPr>
        <w:t>conceal</w:t>
      </w:r>
      <w:r w:rsidRPr="00E007F9">
        <w:t xml:space="preserve">] </w:t>
      </w:r>
      <w:r w:rsidRPr="00E007F9">
        <w:rPr>
          <w:u w:val="single"/>
        </w:rPr>
        <w:t>the fact that a string of premises of Freudian theory have</w:t>
      </w:r>
      <w:r w:rsidRPr="00E007F9">
        <w:t xml:space="preserve"> [...] </w:t>
      </w:r>
      <w:r w:rsidRPr="00E007F9">
        <w:rPr>
          <w:rStyle w:val="Emphasis"/>
        </w:rPr>
        <w:t>become highly questionable.</w:t>
      </w:r>
      <w:r w:rsidRPr="00E007F9">
        <w:t xml:space="preserve"> </w:t>
      </w:r>
      <w:r w:rsidRPr="00E007F9">
        <w:rPr>
          <w:highlight w:val="cyan"/>
          <w:u w:val="single"/>
        </w:rPr>
        <w:t xml:space="preserve">Developments in </w:t>
      </w:r>
      <w:r w:rsidRPr="00E007F9">
        <w:rPr>
          <w:rStyle w:val="Emphasis"/>
          <w:highlight w:val="cyan"/>
        </w:rPr>
        <w:t>infant research</w:t>
      </w:r>
      <w:r w:rsidRPr="00E007F9">
        <w:rPr>
          <w:u w:val="single"/>
        </w:rPr>
        <w:t xml:space="preserve">, in </w:t>
      </w:r>
      <w:r w:rsidRPr="00E007F9">
        <w:rPr>
          <w:rStyle w:val="Emphasis"/>
          <w:highlight w:val="cyan"/>
        </w:rPr>
        <w:t>developmental psychology</w:t>
      </w:r>
      <w:r w:rsidRPr="00E007F9">
        <w:rPr>
          <w:u w:val="single"/>
        </w:rPr>
        <w:t xml:space="preserve"> generally, but </w:t>
      </w:r>
      <w:r w:rsidRPr="00E007F9">
        <w:rPr>
          <w:highlight w:val="cyan"/>
          <w:u w:val="single"/>
        </w:rPr>
        <w:t xml:space="preserve">also in </w:t>
      </w:r>
      <w:r w:rsidRPr="00E007F9">
        <w:rPr>
          <w:rStyle w:val="Emphasis"/>
          <w:highlight w:val="cyan"/>
        </w:rPr>
        <w:t>evolutionary biology</w:t>
      </w:r>
      <w:r w:rsidRPr="00E007F9">
        <w:rPr>
          <w:highlight w:val="cyan"/>
          <w:u w:val="single"/>
        </w:rPr>
        <w:t>, have cast doubt on central and basic assumptions</w:t>
      </w:r>
      <w:r w:rsidRPr="00E007F9">
        <w:rPr>
          <w:u w:val="single"/>
        </w:rPr>
        <w:t xml:space="preserve"> of the psychoanalytic view of young children</w:t>
      </w:r>
      <w:r w:rsidRPr="00E007F9">
        <w:t>. (</w:t>
      </w:r>
      <w:proofErr w:type="spellStart"/>
      <w:r w:rsidRPr="00E007F9">
        <w:t>Honneth</w:t>
      </w:r>
      <w:proofErr w:type="spellEnd"/>
      <w:r w:rsidRPr="00E007F9">
        <w:t xml:space="preserve"> 2009, p. 126)</w:t>
      </w:r>
    </w:p>
    <w:p w14:paraId="65E52D10" w14:textId="77777777" w:rsidR="009F70F1" w:rsidRPr="00E007F9" w:rsidRDefault="009F70F1" w:rsidP="009F70F1">
      <w:r w:rsidRPr="00E007F9">
        <w:rPr>
          <w:highlight w:val="cyan"/>
          <w:u w:val="single"/>
        </w:rPr>
        <w:t>Even contemporary theories</w:t>
      </w:r>
      <w:r w:rsidRPr="00E007F9">
        <w:rPr>
          <w:u w:val="single"/>
        </w:rPr>
        <w:t xml:space="preserve"> of the unconscious</w:t>
      </w:r>
      <w:r w:rsidRPr="00E007F9">
        <w:t xml:space="preserve">, which many have labelled one of Freud’s greatest accomplishments, </w:t>
      </w:r>
      <w:r w:rsidRPr="00E007F9">
        <w:rPr>
          <w:highlight w:val="cyan"/>
          <w:u w:val="single"/>
        </w:rPr>
        <w:t>are continuously seeking to establish differentiation</w:t>
      </w:r>
      <w:r w:rsidRPr="00E007F9">
        <w:rPr>
          <w:u w:val="single"/>
        </w:rPr>
        <w:t xml:space="preserve"> from Freudian theory</w:t>
      </w:r>
      <w:r w:rsidRPr="00E007F9">
        <w:t xml:space="preserve"> (</w:t>
      </w:r>
      <w:proofErr w:type="spellStart"/>
      <w:r w:rsidRPr="00E007F9">
        <w:t>Romand</w:t>
      </w:r>
      <w:proofErr w:type="spellEnd"/>
      <w:r w:rsidRPr="00E007F9">
        <w:t xml:space="preserve"> 2012), rooting their concepts in Gustav Fechner’s earlier hypotheses. </w:t>
      </w:r>
      <w:r w:rsidRPr="00E007F9">
        <w:rPr>
          <w:u w:val="single"/>
        </w:rPr>
        <w:t xml:space="preserve">Additionally, </w:t>
      </w:r>
      <w:r w:rsidRPr="00E007F9">
        <w:rPr>
          <w:highlight w:val="cyan"/>
          <w:u w:val="single"/>
        </w:rPr>
        <w:t>while efforts at reforming</w:t>
      </w:r>
      <w:r w:rsidRPr="00E007F9">
        <w:rPr>
          <w:u w:val="single"/>
        </w:rPr>
        <w:t xml:space="preserve"> classical Freudian theory </w:t>
      </w:r>
      <w:r w:rsidRPr="00E007F9">
        <w:rPr>
          <w:highlight w:val="cyan"/>
          <w:u w:val="single"/>
        </w:rPr>
        <w:t>have been attempted by</w:t>
      </w:r>
      <w:r w:rsidRPr="00E007F9">
        <w:rPr>
          <w:u w:val="single"/>
        </w:rPr>
        <w:t xml:space="preserve"> the likes of Jacques </w:t>
      </w:r>
      <w:r w:rsidRPr="00E007F9">
        <w:rPr>
          <w:highlight w:val="cyan"/>
          <w:u w:val="single"/>
        </w:rPr>
        <w:t>Lacan and</w:t>
      </w:r>
      <w:r w:rsidRPr="00E007F9">
        <w:rPr>
          <w:u w:val="single"/>
        </w:rPr>
        <w:t xml:space="preserve"> his contemporary followers,</w:t>
      </w:r>
      <w:r w:rsidRPr="00E007F9">
        <w:t xml:space="preserve"> which is a popular movement in psychoanalysis today, </w:t>
      </w:r>
      <w:r w:rsidRPr="00E007F9">
        <w:rPr>
          <w:u w:val="single"/>
        </w:rPr>
        <w:t xml:space="preserve">particularly or primarily in theory and through the work of </w:t>
      </w:r>
      <w:proofErr w:type="spellStart"/>
      <w:r w:rsidRPr="00E007F9">
        <w:rPr>
          <w:u w:val="single"/>
        </w:rPr>
        <w:t>Slavoj</w:t>
      </w:r>
      <w:proofErr w:type="spellEnd"/>
      <w:r w:rsidRPr="00E007F9">
        <w:rPr>
          <w:u w:val="single"/>
        </w:rPr>
        <w:t xml:space="preserve"> </w:t>
      </w:r>
      <w:proofErr w:type="spellStart"/>
      <w:r w:rsidRPr="00E007F9">
        <w:rPr>
          <w:highlight w:val="cyan"/>
          <w:u w:val="single"/>
        </w:rPr>
        <w:t>Žižek</w:t>
      </w:r>
      <w:proofErr w:type="spellEnd"/>
      <w:r w:rsidRPr="00E007F9">
        <w:rPr>
          <w:highlight w:val="cyan"/>
          <w:u w:val="single"/>
        </w:rPr>
        <w:t>, this too can be</w:t>
      </w:r>
      <w:r w:rsidRPr="00E007F9">
        <w:rPr>
          <w:u w:val="single"/>
        </w:rPr>
        <w:t xml:space="preserve"> argued for different reasons to be </w:t>
      </w:r>
      <w:r w:rsidRPr="00E007F9">
        <w:rPr>
          <w:highlight w:val="cyan"/>
          <w:u w:val="single"/>
        </w:rPr>
        <w:t xml:space="preserve">deeply inadequate when weighed against more </w:t>
      </w:r>
      <w:r w:rsidRPr="00E007F9">
        <w:rPr>
          <w:rStyle w:val="Emphasis"/>
          <w:highlight w:val="cyan"/>
        </w:rPr>
        <w:t xml:space="preserve">up-to-date cross-disciplinary research </w:t>
      </w:r>
      <w:proofErr w:type="spellStart"/>
      <w:r w:rsidRPr="00E007F9">
        <w:rPr>
          <w:rStyle w:val="Emphasis"/>
          <w:highlight w:val="cyan"/>
        </w:rPr>
        <w:t>programme</w:t>
      </w:r>
      <w:proofErr w:type="spellEnd"/>
      <w:r w:rsidRPr="00E007F9">
        <w:t xml:space="preserve"> (Smith 2013).</w:t>
      </w:r>
    </w:p>
    <w:p w14:paraId="23FEA5B1" w14:textId="77777777" w:rsidR="009F70F1" w:rsidRPr="00E007F9" w:rsidRDefault="009F70F1" w:rsidP="009F70F1">
      <w:r w:rsidRPr="00E007F9">
        <w:t xml:space="preserve">Indeed, </w:t>
      </w:r>
      <w:r w:rsidRPr="00E007F9">
        <w:rPr>
          <w:highlight w:val="cyan"/>
          <w:u w:val="single"/>
        </w:rPr>
        <w:t>from a wide survey of literature</w:t>
      </w:r>
      <w:r w:rsidRPr="00E007F9">
        <w:rPr>
          <w:highlight w:val="cyan"/>
        </w:rPr>
        <w:t xml:space="preserve">, </w:t>
      </w:r>
      <w:r w:rsidRPr="00E007F9">
        <w:rPr>
          <w:highlight w:val="cyan"/>
          <w:u w:val="single"/>
        </w:rPr>
        <w:t>and</w:t>
      </w:r>
      <w:r w:rsidRPr="00E007F9">
        <w:rPr>
          <w:u w:val="single"/>
        </w:rPr>
        <w:t xml:space="preserve"> from a </w:t>
      </w:r>
      <w:r w:rsidRPr="00E007F9">
        <w:rPr>
          <w:highlight w:val="cyan"/>
          <w:u w:val="single"/>
        </w:rPr>
        <w:t xml:space="preserve">discussion with different </w:t>
      </w:r>
      <w:r w:rsidRPr="00E007F9">
        <w:rPr>
          <w:rStyle w:val="Emphasis"/>
          <w:highlight w:val="cyan"/>
        </w:rPr>
        <w:t>clinical practitioners and psychotherapists</w:t>
      </w:r>
      <w:r w:rsidRPr="00E007F9">
        <w:rPr>
          <w:highlight w:val="cyan"/>
        </w:rPr>
        <w:t xml:space="preserve">, </w:t>
      </w:r>
      <w:proofErr w:type="gramStart"/>
      <w:r w:rsidRPr="00E007F9">
        <w:rPr>
          <w:highlight w:val="cyan"/>
          <w:u w:val="single"/>
        </w:rPr>
        <w:t>it is clear</w:t>
      </w:r>
      <w:r w:rsidRPr="00E007F9">
        <w:rPr>
          <w:u w:val="single"/>
        </w:rPr>
        <w:t xml:space="preserve"> that Fromm’s</w:t>
      </w:r>
      <w:proofErr w:type="gramEnd"/>
      <w:r w:rsidRPr="00E007F9">
        <w:rPr>
          <w:u w:val="single"/>
        </w:rPr>
        <w:t xml:space="preserve"> challenging Freudian </w:t>
      </w:r>
      <w:r w:rsidRPr="00E007F9">
        <w:rPr>
          <w:rStyle w:val="Emphasis"/>
        </w:rPr>
        <w:t>instinct theory</w:t>
      </w:r>
      <w:r w:rsidRPr="00E007F9">
        <w:rPr>
          <w:u w:val="single"/>
        </w:rPr>
        <w:t xml:space="preserve"> is, in present times, a less than controversial course of critique</w:t>
      </w:r>
      <w:r w:rsidRPr="00E007F9">
        <w:t xml:space="preserve">. </w:t>
      </w:r>
      <w:r w:rsidRPr="00E007F9">
        <w:rPr>
          <w:u w:val="single"/>
        </w:rPr>
        <w:t>This lends to the belief that when reading Freud toda</w:t>
      </w:r>
      <w:r w:rsidRPr="00E007F9">
        <w:t xml:space="preserve">y, as Fisher and Greenberg (1996) argue, </w:t>
      </w:r>
      <w:r w:rsidRPr="00E007F9">
        <w:rPr>
          <w:u w:val="single"/>
        </w:rPr>
        <w:t>what is required is a significant amount of nuance</w:t>
      </w:r>
      <w:r w:rsidRPr="00E007F9">
        <w:t xml:space="preserve">. His theory should be evaluated, they claim, in terms of specific hypotheses rather </w:t>
      </w:r>
      <w:proofErr w:type="gramStart"/>
      <w:r w:rsidRPr="00E007F9">
        <w:t>than as a whole</w:t>
      </w:r>
      <w:proofErr w:type="gramEnd"/>
      <w:r w:rsidRPr="00E007F9">
        <w:t xml:space="preserve"> (Fisher and Greenberg 1996; also cited in McLeod 2013). </w:t>
      </w:r>
      <w:r w:rsidRPr="00E007F9">
        <w:rPr>
          <w:highlight w:val="cyan"/>
          <w:u w:val="single"/>
        </w:rPr>
        <w:t>One reason</w:t>
      </w:r>
      <w:r w:rsidRPr="00E007F9">
        <w:rPr>
          <w:u w:val="single"/>
        </w:rPr>
        <w:t xml:space="preserve"> for this, quite simply, </w:t>
      </w:r>
      <w:r w:rsidRPr="00E007F9">
        <w:rPr>
          <w:highlight w:val="cyan"/>
          <w:u w:val="single"/>
        </w:rPr>
        <w:t>has to do with</w:t>
      </w:r>
      <w:r w:rsidRPr="00E007F9">
        <w:rPr>
          <w:u w:val="single"/>
        </w:rPr>
        <w:t xml:space="preserve"> the many “</w:t>
      </w:r>
      <w:r w:rsidRPr="00E007F9">
        <w:rPr>
          <w:highlight w:val="cyan"/>
          <w:u w:val="single"/>
        </w:rPr>
        <w:t>unresolved contradictions in Freud’s writings</w:t>
      </w:r>
      <w:r w:rsidRPr="00E007F9">
        <w:rPr>
          <w:u w:val="single"/>
        </w:rPr>
        <w:t xml:space="preserve">”, including what has been summarized as an unevenly developed system of ideas that are </w:t>
      </w:r>
      <w:r w:rsidRPr="00E007F9">
        <w:rPr>
          <w:highlight w:val="cyan"/>
          <w:u w:val="single"/>
        </w:rPr>
        <w:t>not integrated into a logical, systematic whole</w:t>
      </w:r>
      <w:r w:rsidRPr="00E007F9">
        <w:t xml:space="preserve"> (</w:t>
      </w:r>
      <w:proofErr w:type="spellStart"/>
      <w:r w:rsidRPr="00E007F9">
        <w:t>Boag</w:t>
      </w:r>
      <w:proofErr w:type="spellEnd"/>
      <w:r w:rsidRPr="00E007F9">
        <w:t xml:space="preserve"> 2014).</w:t>
      </w:r>
    </w:p>
    <w:p w14:paraId="36840141" w14:textId="69245987" w:rsidR="000E5F91" w:rsidRPr="000E5F91" w:rsidRDefault="000E5F91" w:rsidP="000E5F91">
      <w:r>
        <w:t xml:space="preserve"> </w:t>
      </w:r>
    </w:p>
    <w:sectPr w:rsidR="000E5F91" w:rsidRPr="000E5F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15694802720"/>
    <w:docVar w:name="VerbatimVersion" w:val="5.1"/>
  </w:docVars>
  <w:rsids>
    <w:rsidRoot w:val="000E5F91"/>
    <w:rsid w:val="000139A3"/>
    <w:rsid w:val="000E5F9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A2B"/>
    <w:rsid w:val="00315690"/>
    <w:rsid w:val="00316B75"/>
    <w:rsid w:val="00325646"/>
    <w:rsid w:val="003460F2"/>
    <w:rsid w:val="003579A8"/>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7EA6"/>
    <w:rsid w:val="009D2EAD"/>
    <w:rsid w:val="009D54B2"/>
    <w:rsid w:val="009E1922"/>
    <w:rsid w:val="009F70F1"/>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219C"/>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0D547"/>
  <w15:chartTrackingRefBased/>
  <w15:docId w15:val="{94F8E0BD-E201-48DC-9EE7-608F1A31D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79A8"/>
    <w:rPr>
      <w:rFonts w:ascii="Calibri" w:hAnsi="Calibri"/>
    </w:rPr>
  </w:style>
  <w:style w:type="paragraph" w:styleId="Heading1">
    <w:name w:val="heading 1"/>
    <w:aliases w:val="Pocket"/>
    <w:basedOn w:val="Normal"/>
    <w:next w:val="Normal"/>
    <w:link w:val="Heading1Char"/>
    <w:qFormat/>
    <w:rsid w:val="003579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79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iPriority w:val="2"/>
    <w:unhideWhenUsed/>
    <w:qFormat/>
    <w:rsid w:val="003579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121,No Spacing111111,No Spacing211,No Spacing12,No Spacing2111,No Spacing11,No Spacing111,No Spacing112,tags,No Spacing11111,small space,Dont use,ta,Car,CD - Cite,t,Ta"/>
    <w:basedOn w:val="Normal"/>
    <w:next w:val="Normal"/>
    <w:link w:val="Heading4Char"/>
    <w:uiPriority w:val="3"/>
    <w:unhideWhenUsed/>
    <w:qFormat/>
    <w:rsid w:val="003579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79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9A8"/>
  </w:style>
  <w:style w:type="character" w:customStyle="1" w:styleId="Heading1Char">
    <w:name w:val="Heading 1 Char"/>
    <w:aliases w:val="Pocket Char"/>
    <w:basedOn w:val="DefaultParagraphFont"/>
    <w:link w:val="Heading1"/>
    <w:rsid w:val="003579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79A8"/>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CD Underline Char,Citation Char Char Char,no Char"/>
    <w:basedOn w:val="DefaultParagraphFont"/>
    <w:link w:val="Heading3"/>
    <w:uiPriority w:val="2"/>
    <w:rsid w:val="003579A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121 Char,No Spacing111111 Char,No Spacing211 Char,No Spacing12 Char,No Spacing2111 Char,No Spacing11 Char,No Spacing111 Char"/>
    <w:basedOn w:val="DefaultParagraphFont"/>
    <w:link w:val="Heading4"/>
    <w:uiPriority w:val="3"/>
    <w:rsid w:val="003579A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3579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579A8"/>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3579A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Char Char Char Char Char Char Char Char1,TAG,cit"/>
    <w:basedOn w:val="DefaultParagraphFont"/>
    <w:uiPriority w:val="99"/>
    <w:unhideWhenUsed/>
    <w:rsid w:val="003579A8"/>
    <w:rPr>
      <w:color w:val="auto"/>
      <w:u w:val="none"/>
    </w:rPr>
  </w:style>
  <w:style w:type="character" w:styleId="FollowedHyperlink">
    <w:name w:val="FollowedHyperlink"/>
    <w:basedOn w:val="DefaultParagraphFont"/>
    <w:uiPriority w:val="99"/>
    <w:semiHidden/>
    <w:unhideWhenUsed/>
    <w:rsid w:val="003579A8"/>
    <w:rPr>
      <w:color w:val="auto"/>
      <w:u w:val="none"/>
    </w:rPr>
  </w:style>
  <w:style w:type="paragraph" w:customStyle="1" w:styleId="textbold">
    <w:name w:val="text bold"/>
    <w:basedOn w:val="Normal"/>
    <w:link w:val="Emphasis"/>
    <w:uiPriority w:val="7"/>
    <w:qFormat/>
    <w:rsid w:val="000E5F9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on-pins-and-needles-will-covid-19-vaccines-save-the-world"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mckinsey.com/industries/pharmaceuticals-and-medical-products/our-insights/whats-ahead-for-biotech-another-wave-or-low-tide"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medicine.%20"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mckinsey.com/industries/pharmaceuticals-and-medical-products/our-insights/the-bio-revolution-innovations-transforming-economies-societies-and-our-lives" TargetMode="External"/><Relationship Id="rId19" Type="http://schemas.openxmlformats.org/officeDocument/2006/relationships/hyperlink" Target="https://www2.ucar.edu/atmosnews/just-published/3995/nuclear-war-and-ultraviolet-radiation" TargetMode="External"/><Relationship Id="rId4" Type="http://schemas.openxmlformats.org/officeDocument/2006/relationships/settings" Target="settings.xml"/><Relationship Id="rId9" Type="http://schemas.openxmlformats.org/officeDocument/2006/relationships/hyperlink" Target="https://www.mckinsey.com/business-functions/m-and-a/our-insights/a-new-prescription-for-m-and-a-in-pharma"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g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10106</Words>
  <Characters>57606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Puxuan Dong</dc:creator>
  <cp:keywords>5.1.1</cp:keywords>
  <dc:description/>
  <cp:lastModifiedBy>Puxuan Dong</cp:lastModifiedBy>
  <cp:revision>2</cp:revision>
  <dcterms:created xsi:type="dcterms:W3CDTF">2021-09-22T22:50:00Z</dcterms:created>
  <dcterms:modified xsi:type="dcterms:W3CDTF">2021-09-22T22:50:00Z</dcterms:modified>
</cp:coreProperties>
</file>