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9CBC6" w14:textId="20C8D75C" w:rsidR="00BE3591" w:rsidRDefault="00BE3591" w:rsidP="00BE3591">
      <w:pPr>
        <w:pStyle w:val="Heading1"/>
      </w:pPr>
      <w:proofErr w:type="spellStart"/>
      <w:r>
        <w:t>Neg</w:t>
      </w:r>
      <w:proofErr w:type="spellEnd"/>
    </w:p>
    <w:p w14:paraId="51FDC911" w14:textId="300DFD32" w:rsidR="00BE3591" w:rsidRDefault="00BE3591" w:rsidP="00BE3591">
      <w:pPr>
        <w:pStyle w:val="Heading4"/>
      </w:pPr>
      <w:r>
        <w:t xml:space="preserve">I negate: The appropriation of outer space by private entities is unjust. </w:t>
      </w:r>
    </w:p>
    <w:p w14:paraId="23B74520" w14:textId="77777777" w:rsidR="00BE3591" w:rsidRPr="00BE3591" w:rsidRDefault="00BE3591" w:rsidP="00BE3591"/>
    <w:p w14:paraId="5DF935A4" w14:textId="53FAA7A2" w:rsidR="00A95652" w:rsidRPr="00BE3591" w:rsidRDefault="00FA0A22" w:rsidP="00BE3591">
      <w:pPr>
        <w:pStyle w:val="Heading3"/>
      </w:pPr>
      <w:r w:rsidRPr="00BE3591">
        <w:t>My value is morality for two reasons</w:t>
      </w:r>
    </w:p>
    <w:p w14:paraId="3DE419EF" w14:textId="77777777" w:rsidR="00BE3591" w:rsidRDefault="00FA0A22" w:rsidP="00BE3591">
      <w:pPr>
        <w:pStyle w:val="ListParagraph"/>
        <w:numPr>
          <w:ilvl w:val="0"/>
          <w:numId w:val="12"/>
        </w:numPr>
      </w:pPr>
      <w:r>
        <w:t xml:space="preserve">The resolution’s use of the word </w:t>
      </w:r>
      <w:r w:rsidR="006B262B">
        <w:t xml:space="preserve">unjust </w:t>
      </w:r>
      <w:r>
        <w:t xml:space="preserve">implies a moral </w:t>
      </w:r>
      <w:r w:rsidR="006B262B">
        <w:t>question</w:t>
      </w:r>
    </w:p>
    <w:p w14:paraId="59F35F66" w14:textId="53CEC18D" w:rsidR="00FA0A22" w:rsidRDefault="00FA0A22" w:rsidP="00BE3591">
      <w:pPr>
        <w:pStyle w:val="ListParagraph"/>
        <w:numPr>
          <w:ilvl w:val="0"/>
          <w:numId w:val="12"/>
        </w:numPr>
      </w:pPr>
      <w:r>
        <w:t>Morality allows us to perceive what is inherently good or bad –</w:t>
      </w:r>
      <w:r w:rsidR="00E60120">
        <w:t xml:space="preserve"> thus it must</w:t>
      </w:r>
      <w:r>
        <w:t xml:space="preserve"> be prioritized. </w:t>
      </w:r>
    </w:p>
    <w:p w14:paraId="689FAC56" w14:textId="77777777" w:rsidR="00FA0A22" w:rsidRDefault="00FA0A22" w:rsidP="00FA0A22">
      <w:pPr>
        <w:pStyle w:val="Heading3"/>
      </w:pPr>
      <w:r>
        <w:t>My criterion is</w:t>
      </w:r>
      <w:r w:rsidR="00234B9A">
        <w:t xml:space="preserve"> Increasing Maximum Expected Wellbeing</w:t>
      </w:r>
      <w:r w:rsidR="00660D37">
        <w:t>:</w:t>
      </w:r>
    </w:p>
    <w:p w14:paraId="50A348BE" w14:textId="77777777" w:rsidR="00EA1FB7" w:rsidRPr="00EA1FB7" w:rsidRDefault="00EA1FB7" w:rsidP="00EA1FB7">
      <w:pPr>
        <w:pStyle w:val="Heading4"/>
      </w:pPr>
      <w:r w:rsidRPr="00EA1FB7">
        <w:t>Government policy is limited by resource availability. Any government decision must account for resource tradeoffs.</w:t>
      </w:r>
    </w:p>
    <w:p w14:paraId="232A7146" w14:textId="77777777" w:rsidR="00EA1FB7" w:rsidRPr="00EA1FB7" w:rsidRDefault="00EA1FB7" w:rsidP="00EA1FB7">
      <w:r w:rsidRPr="00EA1FB7">
        <w:rPr>
          <w:rFonts w:eastAsiaTheme="majorEastAsia" w:cstheme="majorBidi"/>
          <w:b/>
          <w:iCs/>
          <w:sz w:val="26"/>
          <w:highlight w:val="cyan"/>
        </w:rPr>
        <w:t>Mack</w:t>
      </w:r>
      <w:r w:rsidRPr="00EA1FB7">
        <w:t>, 20</w:t>
      </w:r>
      <w:r w:rsidRPr="00EA1FB7">
        <w:rPr>
          <w:rFonts w:eastAsiaTheme="majorEastAsia" w:cstheme="majorBidi"/>
          <w:b/>
          <w:iCs/>
          <w:sz w:val="26"/>
          <w:highlight w:val="cyan"/>
        </w:rPr>
        <w:t>04</w:t>
      </w:r>
      <w:r w:rsidRPr="00EA1FB7">
        <w:t xml:space="preserve">, Peter Mack (Former U.S. Representative) “Utilitarian Ethics in Healthcare.” International Journal of the Computer, the Internet, and Management Vol. 12, No.3. 2004. Department of Surgery. Singapore General Hospital.] </w:t>
      </w:r>
      <w:hyperlink r:id="rId9" w:history="1">
        <w:r w:rsidRPr="00EA1FB7">
          <w:rPr>
            <w:rStyle w:val="Hyperlink"/>
          </w:rPr>
          <w:t>http://www.ijcim.th.org/past_editions/2004V12N3/ijcimv3n1_article6.pdf</w:t>
        </w:r>
      </w:hyperlink>
    </w:p>
    <w:p w14:paraId="2E485283" w14:textId="77777777" w:rsidR="00EA1FB7" w:rsidRPr="00EA1FB7" w:rsidRDefault="00EA1FB7" w:rsidP="00EA1FB7">
      <w:pPr>
        <w:spacing w:line="240" w:lineRule="auto"/>
        <w:rPr>
          <w:rFonts w:ascii="Times New Roman" w:eastAsia="Times New Roman" w:hAnsi="Times New Roman" w:cs="Times New Roman"/>
          <w:sz w:val="24"/>
          <w:szCs w:val="24"/>
        </w:rPr>
      </w:pPr>
      <w:r w:rsidRPr="00EA1FB7">
        <w:rPr>
          <w:rFonts w:eastAsia="Times New Roman"/>
          <w:color w:val="000000"/>
          <w:sz w:val="16"/>
          <w:szCs w:val="16"/>
        </w:rPr>
        <w:t xml:space="preserve">Medicine is a costly science, but of greater concern to the health economist is that it is also a limitless art. Every medical advance created new needs that did not exist until the means of meeting them came into existence. Physicians are reputed to have an infinite capacity to do ever more things, and perform ever more expensive interventions for their patients so long as any of their patients’ health needs remain unfulfilled. </w:t>
      </w:r>
      <w:r w:rsidRPr="00EA1FB7">
        <w:rPr>
          <w:rStyle w:val="StyleUnderline"/>
        </w:rPr>
        <w:t>The traditional stance</w:t>
      </w:r>
      <w:r w:rsidRPr="00EA1FB7">
        <w:rPr>
          <w:rFonts w:eastAsia="Times New Roman"/>
          <w:b/>
          <w:bCs/>
          <w:color w:val="000000"/>
          <w:sz w:val="24"/>
          <w:szCs w:val="24"/>
          <w:u w:val="single"/>
        </w:rPr>
        <w:t xml:space="preserve"> </w:t>
      </w:r>
      <w:r w:rsidRPr="00EA1FB7">
        <w:rPr>
          <w:rFonts w:eastAsia="Times New Roman"/>
          <w:color w:val="000000"/>
          <w:sz w:val="16"/>
          <w:szCs w:val="16"/>
        </w:rPr>
        <w:t>of the physician</w:t>
      </w:r>
      <w:r w:rsidRPr="00EA1FB7">
        <w:rPr>
          <w:rFonts w:eastAsia="Times New Roman"/>
          <w:b/>
          <w:bCs/>
          <w:color w:val="000000"/>
          <w:sz w:val="24"/>
          <w:szCs w:val="24"/>
          <w:u w:val="single"/>
        </w:rPr>
        <w:t xml:space="preserve"> </w:t>
      </w:r>
      <w:r w:rsidRPr="00EA1FB7">
        <w:rPr>
          <w:rStyle w:val="StyleUnderline"/>
        </w:rPr>
        <w:t>is that each patient is an isolated universe.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When confronted with a situation in which his duty involves a competition for scarce medications or treatments, he would plead the patient’s cause by all methods, short of deceit. However, </w:t>
      </w:r>
      <w:r w:rsidRPr="00EA1FB7">
        <w:rPr>
          <w:rStyle w:val="StyleUnderline"/>
        </w:rPr>
        <w:t>when the</w:t>
      </w:r>
      <w:r w:rsidRPr="00EA1FB7">
        <w:rPr>
          <w:rFonts w:eastAsia="Times New Roman"/>
          <w:b/>
          <w:bCs/>
          <w:color w:val="000000"/>
          <w:sz w:val="24"/>
          <w:szCs w:val="24"/>
          <w:u w:val="single"/>
        </w:rPr>
        <w:t xml:space="preserve"> </w:t>
      </w:r>
      <w:r w:rsidRPr="00EA1FB7">
        <w:rPr>
          <w:rFonts w:eastAsia="Times New Roman"/>
          <w:color w:val="000000"/>
          <w:sz w:val="16"/>
          <w:szCs w:val="16"/>
        </w:rPr>
        <w:t>physician’s</w:t>
      </w:r>
      <w:r w:rsidRPr="00EA1FB7">
        <w:rPr>
          <w:rFonts w:eastAsia="Times New Roman"/>
          <w:b/>
          <w:bCs/>
          <w:color w:val="000000"/>
          <w:sz w:val="24"/>
          <w:szCs w:val="24"/>
          <w:u w:val="single"/>
        </w:rPr>
        <w:t xml:space="preserve"> </w:t>
      </w:r>
      <w:r w:rsidRPr="00EA1FB7">
        <w:rPr>
          <w:rStyle w:val="StyleUnderline"/>
        </w:rPr>
        <w:t>decision involves more than just his own patient</w:t>
      </w:r>
      <w:r w:rsidRPr="00EA1FB7">
        <w:rPr>
          <w:rFonts w:eastAsia="Times New Roman"/>
          <w:color w:val="000000"/>
          <w:sz w:val="16"/>
          <w:szCs w:val="16"/>
        </w:rPr>
        <w:t>, or has some commitment to public health,</w:t>
      </w:r>
      <w:r w:rsidRPr="00EA1FB7">
        <w:rPr>
          <w:rFonts w:eastAsia="Times New Roman"/>
          <w:b/>
          <w:bCs/>
          <w:color w:val="000000"/>
          <w:sz w:val="24"/>
          <w:szCs w:val="24"/>
          <w:u w:val="single"/>
        </w:rPr>
        <w:t xml:space="preserve"> </w:t>
      </w:r>
      <w:r w:rsidRPr="00EA1FB7">
        <w:rPr>
          <w:rStyle w:val="StyleUnderline"/>
        </w:rPr>
        <w:t>other issues have to be considered.</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He then has to </w:t>
      </w:r>
      <w:proofErr w:type="spellStart"/>
      <w:r w:rsidRPr="00EA1FB7">
        <w:rPr>
          <w:rFonts w:eastAsia="Times New Roman"/>
          <w:color w:val="000000"/>
          <w:sz w:val="16"/>
          <w:szCs w:val="16"/>
        </w:rPr>
        <w:t>recognise</w:t>
      </w:r>
      <w:proofErr w:type="spellEnd"/>
      <w:r w:rsidRPr="00EA1FB7">
        <w:rPr>
          <w:rFonts w:eastAsia="Times New Roman"/>
          <w:color w:val="000000"/>
          <w:sz w:val="16"/>
          <w:szCs w:val="16"/>
        </w:rPr>
        <w:t xml:space="preserve"> that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unbridled advocacy of the patient may not square with</w:t>
      </w:r>
      <w:r w:rsidRPr="00EA1FB7">
        <w:rPr>
          <w:rFonts w:eastAsia="Times New Roman"/>
          <w:color w:val="000000"/>
          <w:sz w:val="16"/>
          <w:szCs w:val="16"/>
        </w:rPr>
        <w:t xml:space="preserve"> what the economist perceives to be </w:t>
      </w:r>
      <w:r w:rsidRPr="00EA1FB7">
        <w:rPr>
          <w:rFonts w:eastAsia="Times New Roman"/>
          <w:b/>
          <w:bCs/>
          <w:color w:val="000000"/>
          <w:sz w:val="24"/>
          <w:szCs w:val="24"/>
          <w:u w:val="single"/>
          <w:shd w:val="clear" w:color="auto" w:fill="00FFFF"/>
        </w:rPr>
        <w:t>the most advantageous policy to society</w:t>
      </w:r>
      <w:r w:rsidRPr="00EA1FB7">
        <w:rPr>
          <w:rFonts w:eastAsia="Times New Roman"/>
          <w:b/>
          <w:bCs/>
          <w:color w:val="000000"/>
          <w:sz w:val="24"/>
          <w:szCs w:val="24"/>
          <w:u w:val="single"/>
        </w:rPr>
        <w:t xml:space="preserve"> </w:t>
      </w:r>
      <w:r w:rsidRPr="00EA1FB7">
        <w:rPr>
          <w:rStyle w:val="StyleUnderline"/>
        </w:rPr>
        <w:t>as a whole.</w:t>
      </w:r>
      <w:r w:rsidRPr="00EA1FB7">
        <w:rPr>
          <w:rFonts w:eastAsia="Times New Roman"/>
          <w:color w:val="000000"/>
          <w:sz w:val="16"/>
          <w:szCs w:val="16"/>
        </w:rPr>
        <w:t xml:space="preserve"> Medical professionals characteristically deplore scarcities. Many of them are simply not prepared to modify their intransigent principle of unwavering duty to their patients’ individual interest. However, </w:t>
      </w:r>
      <w:r w:rsidRPr="00EA1FB7">
        <w:rPr>
          <w:rFonts w:eastAsia="Times New Roman"/>
          <w:b/>
          <w:bCs/>
          <w:color w:val="000000"/>
          <w:sz w:val="24"/>
          <w:szCs w:val="24"/>
          <w:u w:val="single"/>
          <w:shd w:val="clear" w:color="auto" w:fill="00FFFF"/>
        </w:rPr>
        <w:t>in decisions involving multiple patients</w:t>
      </w:r>
      <w:r w:rsidRPr="00EA1FB7">
        <w:rPr>
          <w:rFonts w:eastAsia="Times New Roman"/>
          <w:color w:val="000000"/>
          <w:sz w:val="16"/>
          <w:szCs w:val="16"/>
        </w:rPr>
        <w:t xml:space="preserve">, making available </w:t>
      </w:r>
      <w:r w:rsidRPr="00EA1FB7">
        <w:rPr>
          <w:rFonts w:eastAsia="Times New Roman"/>
          <w:b/>
          <w:bCs/>
          <w:color w:val="000000"/>
          <w:sz w:val="24"/>
          <w:szCs w:val="24"/>
          <w:u w:val="single"/>
          <w:shd w:val="clear" w:color="auto" w:fill="00FFFF"/>
        </w:rPr>
        <w:t>more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medication, </w:t>
      </w:r>
      <w:proofErr w:type="spellStart"/>
      <w:r w:rsidRPr="00EA1FB7">
        <w:rPr>
          <w:rFonts w:eastAsia="Times New Roman"/>
          <w:color w:val="000000"/>
          <w:sz w:val="16"/>
          <w:szCs w:val="16"/>
        </w:rPr>
        <w:t>labour</w:t>
      </w:r>
      <w:proofErr w:type="spellEnd"/>
      <w:r w:rsidRPr="00EA1FB7">
        <w:rPr>
          <w:rFonts w:eastAsia="Times New Roman"/>
          <w:color w:val="000000"/>
          <w:sz w:val="16"/>
          <w:szCs w:val="16"/>
        </w:rPr>
        <w:t xml:space="preserve"> or </w:t>
      </w:r>
      <w:r w:rsidRPr="00EA1FB7">
        <w:rPr>
          <w:rFonts w:eastAsia="Times New Roman"/>
          <w:b/>
          <w:bCs/>
          <w:color w:val="000000"/>
          <w:sz w:val="24"/>
          <w:szCs w:val="24"/>
          <w:u w:val="single"/>
          <w:shd w:val="clear" w:color="auto" w:fill="00FFFF"/>
        </w:rPr>
        <w:t>expenses for one</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patient </w:t>
      </w:r>
      <w:r w:rsidRPr="00EA1FB7">
        <w:rPr>
          <w:rFonts w:eastAsia="Times New Roman"/>
          <w:b/>
          <w:bCs/>
          <w:color w:val="000000"/>
          <w:sz w:val="24"/>
          <w:szCs w:val="24"/>
          <w:u w:val="single"/>
        </w:rPr>
        <w:t xml:space="preserve">will </w:t>
      </w:r>
      <w:r w:rsidRPr="00EA1FB7">
        <w:rPr>
          <w:rFonts w:eastAsia="Times New Roman"/>
          <w:b/>
          <w:bCs/>
          <w:color w:val="000000"/>
          <w:sz w:val="24"/>
          <w:szCs w:val="24"/>
          <w:u w:val="single"/>
          <w:shd w:val="clear" w:color="auto" w:fill="00FFFF"/>
        </w:rPr>
        <w:t>mean</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leaving </w:t>
      </w:r>
      <w:r w:rsidRPr="00EA1FB7">
        <w:rPr>
          <w:rFonts w:eastAsia="Times New Roman"/>
          <w:b/>
          <w:bCs/>
          <w:color w:val="000000"/>
          <w:sz w:val="24"/>
          <w:szCs w:val="24"/>
          <w:u w:val="single"/>
          <w:shd w:val="clear" w:color="auto" w:fill="00FFFF"/>
        </w:rPr>
        <w:t>less for another</w:t>
      </w:r>
      <w:r w:rsidRPr="00EA1FB7">
        <w:rPr>
          <w:rFonts w:eastAsia="Times New Roman"/>
          <w:b/>
          <w:bCs/>
          <w:color w:val="000000"/>
          <w:sz w:val="24"/>
          <w:szCs w:val="24"/>
          <w:u w:val="single"/>
        </w:rPr>
        <w:t xml:space="preserve">. </w:t>
      </w:r>
      <w:r w:rsidRPr="00EA1FB7">
        <w:rPr>
          <w:rStyle w:val="StyleUnderline"/>
        </w:rPr>
        <w:t>The physician is</w:t>
      </w:r>
      <w:r w:rsidRPr="00EA1FB7">
        <w:rPr>
          <w:rFonts w:eastAsia="Times New Roman"/>
          <w:color w:val="000000"/>
          <w:sz w:val="16"/>
          <w:szCs w:val="16"/>
        </w:rPr>
        <w:t xml:space="preserve"> then </w:t>
      </w:r>
      <w:r w:rsidRPr="00EA1FB7">
        <w:rPr>
          <w:rStyle w:val="StyleUnderline"/>
        </w:rPr>
        <w:t>compelled</w:t>
      </w:r>
      <w:r w:rsidRPr="00EA1FB7">
        <w:rPr>
          <w:rFonts w:eastAsia="Times New Roman"/>
          <w:color w:val="000000"/>
          <w:sz w:val="16"/>
          <w:szCs w:val="16"/>
        </w:rPr>
        <w:t xml:space="preserve"> by his competing loyalties </w:t>
      </w:r>
      <w:r w:rsidRPr="00EA1FB7">
        <w:rPr>
          <w:rStyle w:val="StyleUnderline"/>
        </w:rPr>
        <w:t>to enter into a decision mode of one</w:t>
      </w:r>
      <w:r w:rsidRPr="00EA1FB7">
        <w:rPr>
          <w:rFonts w:eastAsia="Times New Roman"/>
          <w:b/>
          <w:bCs/>
          <w:color w:val="000000"/>
          <w:sz w:val="24"/>
          <w:szCs w:val="24"/>
          <w:u w:val="single"/>
        </w:rPr>
        <w:t xml:space="preserve"> versus many, where </w:t>
      </w:r>
      <w:r w:rsidRPr="00EA1FB7">
        <w:rPr>
          <w:rFonts w:eastAsia="Times New Roman"/>
          <w:b/>
          <w:bCs/>
          <w:color w:val="000000"/>
          <w:sz w:val="24"/>
          <w:szCs w:val="24"/>
          <w:u w:val="single"/>
          <w:shd w:val="clear" w:color="auto" w:fill="00FFFF"/>
        </w:rPr>
        <w:t>the underlying constraint is</w:t>
      </w:r>
      <w:r w:rsidRPr="00EA1FB7">
        <w:rPr>
          <w:rFonts w:eastAsia="Times New Roman"/>
          <w:color w:val="000000"/>
          <w:sz w:val="16"/>
          <w:szCs w:val="16"/>
        </w:rPr>
        <w:t xml:space="preserve"> one of </w:t>
      </w:r>
      <w:r w:rsidRPr="00EA1FB7">
        <w:rPr>
          <w:rFonts w:eastAsia="Times New Roman"/>
          <w:b/>
          <w:bCs/>
          <w:color w:val="000000"/>
          <w:sz w:val="24"/>
          <w:szCs w:val="24"/>
          <w:u w:val="single"/>
          <w:shd w:val="clear" w:color="auto" w:fill="00FFFF"/>
        </w:rPr>
        <w:t>finiteness of</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commodities</w:t>
      </w:r>
      <w:r w:rsidRPr="00EA1FB7">
        <w:rPr>
          <w:rFonts w:eastAsia="Times New Roman"/>
          <w:b/>
          <w:bCs/>
          <w:color w:val="000000"/>
          <w:sz w:val="24"/>
          <w:szCs w:val="24"/>
          <w:u w:val="single"/>
        </w:rPr>
        <w:t>.</w:t>
      </w:r>
      <w:r w:rsidRPr="00EA1FB7">
        <w:rPr>
          <w:rFonts w:eastAsia="Times New Roman"/>
          <w:color w:val="000000"/>
          <w:sz w:val="16"/>
          <w:szCs w:val="16"/>
        </w:rPr>
        <w:t xml:space="preserve"> Although the medical treatment may be simple and inexpensive in many instances, there are situations such as in renal dialysis, where </w:t>
      </w:r>
      <w:proofErr w:type="spellStart"/>
      <w:r w:rsidRPr="00EA1FB7">
        <w:rPr>
          <w:rFonts w:eastAsia="Times New Roman"/>
          <w:color w:val="000000"/>
          <w:sz w:val="16"/>
          <w:szCs w:val="16"/>
        </w:rPr>
        <w:t>prioritisation</w:t>
      </w:r>
      <w:proofErr w:type="spellEnd"/>
      <w:r w:rsidRPr="00EA1FB7">
        <w:rPr>
          <w:rFonts w:eastAsia="Times New Roman"/>
          <w:color w:val="000000"/>
          <w:sz w:val="16"/>
          <w:szCs w:val="16"/>
        </w:rPr>
        <w:t xml:space="preserve"> of treatment poses a moral dilemma because some patients will be denied the treatment and perish. Ethics and economics share areas of overlap. They both deal with how people should behave, what policies the state should pursue and what obligations citizens owe to their governments. The centrality of the human person in both normative economics and normative ethics is pertinent to this discussion. Economics is the study of human action in the marketplace whereas ethics deals with the “rightness” or “wrongness” of human action in general. Both disciplines are rooted in human reason and human nature and the two disciplines intersect at the human person and the analysis of human action. From the economist’s perspective</w:t>
      </w:r>
      <w:r w:rsidRPr="00EA1FB7">
        <w:rPr>
          <w:rFonts w:eastAsia="Times New Roman"/>
          <w:color w:val="000000"/>
          <w:sz w:val="16"/>
          <w:szCs w:val="16"/>
          <w:shd w:val="clear" w:color="auto" w:fill="00FFFF"/>
        </w:rPr>
        <w:t xml:space="preserve">, </w:t>
      </w:r>
      <w:r w:rsidRPr="00EA1FB7">
        <w:rPr>
          <w:rFonts w:eastAsia="Times New Roman"/>
          <w:b/>
          <w:bCs/>
          <w:color w:val="000000"/>
          <w:sz w:val="24"/>
          <w:szCs w:val="24"/>
          <w:u w:val="single"/>
          <w:shd w:val="clear" w:color="auto" w:fill="00FFFF"/>
        </w:rPr>
        <w:t>ethics is identified with</w:t>
      </w:r>
      <w:r w:rsidRPr="00EA1FB7">
        <w:rPr>
          <w:rFonts w:eastAsia="Times New Roman"/>
          <w:b/>
          <w:bCs/>
          <w:color w:val="000000"/>
          <w:sz w:val="24"/>
          <w:szCs w:val="24"/>
          <w:u w:val="single"/>
        </w:rPr>
        <w:t xml:space="preserve"> </w:t>
      </w:r>
      <w:r w:rsidRPr="00E60120">
        <w:rPr>
          <w:rStyle w:val="StyleUnderline"/>
        </w:rPr>
        <w:t>the investigation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of rationally justifiable bases for resolving conflict among persons with divergent aims</w:t>
      </w:r>
      <w:r w:rsidRPr="00EA1FB7">
        <w:rPr>
          <w:rFonts w:eastAsia="Times New Roman"/>
          <w:color w:val="000000"/>
          <w:sz w:val="16"/>
          <w:szCs w:val="16"/>
        </w:rPr>
        <w:t xml:space="preserve"> and who share a common world. </w:t>
      </w:r>
      <w:r w:rsidRPr="00E60120">
        <w:rPr>
          <w:rStyle w:val="StyleUnderline"/>
        </w:rPr>
        <w:t xml:space="preserve">Because of the scarcity of resources, one’s success is another person’s failure. </w:t>
      </w:r>
      <w:proofErr w:type="gramStart"/>
      <w:r w:rsidRPr="00E60120">
        <w:rPr>
          <w:rStyle w:val="StyleUnderline"/>
        </w:rPr>
        <w:t>Therefore</w:t>
      </w:r>
      <w:proofErr w:type="gramEnd"/>
      <w:r w:rsidRPr="00E60120">
        <w:rPr>
          <w:rStyle w:val="StyleUnderline"/>
        </w:rPr>
        <w:t xml:space="preserve"> ethics search for rationally justifiable standards for the resolution of interpersonal conflict.</w:t>
      </w:r>
      <w:r w:rsidRPr="00EA1FB7">
        <w:rPr>
          <w:rFonts w:eastAsia="Times New Roman"/>
          <w:b/>
          <w:bCs/>
          <w:color w:val="000000"/>
          <w:sz w:val="24"/>
          <w:szCs w:val="24"/>
          <w:u w:val="single"/>
        </w:rPr>
        <w:t xml:space="preserve"> </w:t>
      </w:r>
      <w:r w:rsidRPr="00E60120">
        <w:rPr>
          <w:rStyle w:val="StyleUnderline"/>
        </w:rPr>
        <w:t>While the realities of human life have given rise to the concepts of property, justice and scarcity, the</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management of scarcity requires</w:t>
      </w:r>
      <w:r w:rsidRPr="00EA1FB7">
        <w:rPr>
          <w:rFonts w:eastAsia="Times New Roman"/>
          <w:b/>
          <w:bCs/>
          <w:color w:val="000000"/>
          <w:sz w:val="24"/>
          <w:szCs w:val="24"/>
          <w:u w:val="single"/>
        </w:rPr>
        <w:t xml:space="preserve"> the </w:t>
      </w:r>
      <w:r w:rsidRPr="00EA1FB7">
        <w:rPr>
          <w:rFonts w:eastAsia="Times New Roman"/>
          <w:b/>
          <w:bCs/>
          <w:color w:val="000000"/>
          <w:sz w:val="24"/>
          <w:szCs w:val="24"/>
          <w:u w:val="single"/>
          <w:shd w:val="clear" w:color="auto" w:fill="00FFFF"/>
        </w:rPr>
        <w:t>exercise of choice</w:t>
      </w:r>
      <w:r w:rsidRPr="00EA1FB7">
        <w:rPr>
          <w:rFonts w:eastAsia="Times New Roman"/>
          <w:color w:val="000000"/>
          <w:sz w:val="16"/>
          <w:szCs w:val="16"/>
        </w:rPr>
        <w:t xml:space="preserve">, since having more of some goods means having less of others. </w:t>
      </w:r>
      <w:r w:rsidRPr="00E60120">
        <w:rPr>
          <w:rStyle w:val="StyleUnderline"/>
        </w:rPr>
        <w:t>Exercising choice in turn involves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comparisons, and </w:t>
      </w:r>
      <w:r w:rsidRPr="00E60120">
        <w:rPr>
          <w:rStyle w:val="StyleUnderline"/>
        </w:rPr>
        <w:t>comparisons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are </w:t>
      </w:r>
      <w:r w:rsidRPr="00E60120">
        <w:rPr>
          <w:rStyle w:val="StyleUnderline"/>
        </w:rPr>
        <w:t>based on principles.</w:t>
      </w:r>
      <w:r w:rsidRPr="00EA1FB7">
        <w:rPr>
          <w:rFonts w:eastAsia="Times New Roman"/>
          <w:b/>
          <w:bCs/>
          <w:color w:val="000000"/>
          <w:sz w:val="24"/>
          <w:szCs w:val="24"/>
          <w:u w:val="single"/>
        </w:rPr>
        <w:t xml:space="preserve"> </w:t>
      </w:r>
      <w:r w:rsidRPr="00EA1FB7">
        <w:rPr>
          <w:rFonts w:eastAsia="Times New Roman"/>
          <w:color w:val="000000"/>
          <w:sz w:val="16"/>
          <w:szCs w:val="16"/>
        </w:rPr>
        <w:t xml:space="preserve">As ethicists, </w:t>
      </w:r>
      <w:r w:rsidRPr="00E60120">
        <w:rPr>
          <w:rStyle w:val="StyleUnderline"/>
        </w:rPr>
        <w:t>the meaning of these principles must be sought in the moral basis that implementing them would require.</w:t>
      </w:r>
      <w:r w:rsidRPr="00EA1FB7">
        <w:rPr>
          <w:rFonts w:eastAsia="Times New Roman"/>
          <w:color w:val="000000"/>
          <w:sz w:val="16"/>
          <w:szCs w:val="16"/>
        </w:rPr>
        <w:t xml:space="preserve"> For instance, if the implementation of distributive justice in healthcare is founded on the basis of welfare-based principles, as opposed to say resource-based principles, it means that the health system is motivated by the idea that what is of primary moral importance is the level of welfare of the people. This means that </w:t>
      </w:r>
      <w:r w:rsidRPr="00E60120">
        <w:rPr>
          <w:rStyle w:val="StyleUnderline"/>
        </w:rPr>
        <w:t>all</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 xml:space="preserve">distributive questions should be settled according to which distribution </w:t>
      </w:r>
      <w:proofErr w:type="spellStart"/>
      <w:r w:rsidRPr="00EA1FB7">
        <w:rPr>
          <w:rFonts w:eastAsia="Times New Roman"/>
          <w:b/>
          <w:bCs/>
          <w:color w:val="000000"/>
          <w:sz w:val="24"/>
          <w:szCs w:val="24"/>
          <w:u w:val="single"/>
          <w:shd w:val="clear" w:color="auto" w:fill="00FFFF"/>
        </w:rPr>
        <w:t>maximises</w:t>
      </w:r>
      <w:proofErr w:type="spellEnd"/>
      <w:r w:rsidRPr="00EA1FB7">
        <w:rPr>
          <w:rFonts w:eastAsia="Times New Roman"/>
          <w:b/>
          <w:bCs/>
          <w:color w:val="000000"/>
          <w:sz w:val="24"/>
          <w:szCs w:val="24"/>
          <w:u w:val="single"/>
          <w:shd w:val="clear" w:color="auto" w:fill="00FFFF"/>
        </w:rPr>
        <w:t xml:space="preserve"> welfare.</w:t>
      </w:r>
      <w:r w:rsidRPr="00EA1FB7">
        <w:rPr>
          <w:rFonts w:eastAsia="Times New Roman"/>
          <w:color w:val="000000"/>
          <w:sz w:val="16"/>
          <w:szCs w:val="16"/>
        </w:rPr>
        <w:t xml:space="preserve"> Utilitarianism is fundamentally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in its philosophy. Application of the principle to healthcare requires a prior understanding of the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as expounded by the economist. Conceptually, </w:t>
      </w:r>
      <w:proofErr w:type="spellStart"/>
      <w:r w:rsidRPr="00EA1FB7">
        <w:rPr>
          <w:rFonts w:eastAsia="Times New Roman"/>
          <w:color w:val="000000"/>
          <w:sz w:val="16"/>
          <w:szCs w:val="16"/>
        </w:rPr>
        <w:t>welfarist</w:t>
      </w:r>
      <w:proofErr w:type="spellEnd"/>
      <w:r w:rsidRPr="00EA1FB7">
        <w:rPr>
          <w:rFonts w:eastAsia="Times New Roman"/>
          <w:color w:val="000000"/>
          <w:sz w:val="16"/>
          <w:szCs w:val="16"/>
        </w:rPr>
        <w:t xml:space="preserve"> theory is built on four tenets: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consumer sovereignty, consequentialism and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Utility </w:t>
      </w:r>
      <w:proofErr w:type="spellStart"/>
      <w:r w:rsidRPr="00EA1FB7">
        <w:rPr>
          <w:rFonts w:eastAsia="Times New Roman"/>
          <w:color w:val="000000"/>
          <w:sz w:val="16"/>
          <w:szCs w:val="16"/>
        </w:rPr>
        <w:t>maximisation</w:t>
      </w:r>
      <w:proofErr w:type="spellEnd"/>
      <w:r w:rsidRPr="00EA1FB7">
        <w:rPr>
          <w:rFonts w:eastAsia="Times New Roman"/>
          <w:color w:val="000000"/>
          <w:sz w:val="16"/>
          <w:szCs w:val="16"/>
        </w:rPr>
        <w:t xml:space="preserve"> embodies the </w:t>
      </w:r>
      <w:proofErr w:type="spellStart"/>
      <w:r w:rsidRPr="00EA1FB7">
        <w:rPr>
          <w:rFonts w:eastAsia="Times New Roman"/>
          <w:color w:val="000000"/>
          <w:sz w:val="16"/>
          <w:szCs w:val="16"/>
        </w:rPr>
        <w:t>behavioural</w:t>
      </w:r>
      <w:proofErr w:type="spellEnd"/>
      <w:r w:rsidRPr="00EA1FB7">
        <w:rPr>
          <w:rFonts w:eastAsia="Times New Roman"/>
          <w:color w:val="000000"/>
          <w:sz w:val="16"/>
          <w:szCs w:val="16"/>
        </w:rPr>
        <w:t xml:space="preserve"> proposition that individuals choose rationally, but it does not address the morality of rational choice. Consumer sovereignty is the maxim that individuals are the best judge of their own welfare. Consequentialism holds that any action or choice must be judged exclusively in terms of outcomes. </w:t>
      </w:r>
      <w:proofErr w:type="spellStart"/>
      <w:r w:rsidRPr="00EA1FB7">
        <w:rPr>
          <w:rFonts w:eastAsia="Times New Roman"/>
          <w:color w:val="000000"/>
          <w:sz w:val="16"/>
          <w:szCs w:val="16"/>
        </w:rPr>
        <w:t>Welfarism</w:t>
      </w:r>
      <w:proofErr w:type="spellEnd"/>
      <w:r w:rsidRPr="00EA1FB7">
        <w:rPr>
          <w:rFonts w:eastAsia="Times New Roman"/>
          <w:color w:val="000000"/>
          <w:sz w:val="16"/>
          <w:szCs w:val="16"/>
        </w:rPr>
        <w:t xml:space="preserve"> is the proposition that the “goodness” of the resource allocation be judged solely on the welfare or utility levels in that situation. Taken together </w:t>
      </w:r>
      <w:r w:rsidRPr="00E60120">
        <w:rPr>
          <w:rStyle w:val="StyleUnderline"/>
        </w:rPr>
        <w:t>these</w:t>
      </w:r>
      <w:r w:rsidRPr="00EA1FB7">
        <w:rPr>
          <w:rFonts w:eastAsia="Times New Roman"/>
          <w:color w:val="000000"/>
          <w:sz w:val="16"/>
          <w:szCs w:val="16"/>
        </w:rPr>
        <w:t xml:space="preserve"> four </w:t>
      </w:r>
      <w:r w:rsidRPr="00E60120">
        <w:rPr>
          <w:rStyle w:val="StyleUnderline"/>
        </w:rPr>
        <w:t>tenets require that a policy be judged solely in terms of the resulting utilities achieved by individuals as assessed by the individuals themselves. Issues of who receives the utility, the source of the utility and any</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non-utility aspects</w:t>
      </w:r>
      <w:r w:rsidRPr="00EA1FB7">
        <w:rPr>
          <w:rFonts w:eastAsia="Times New Roman"/>
          <w:b/>
          <w:bCs/>
          <w:color w:val="000000"/>
          <w:sz w:val="24"/>
          <w:szCs w:val="24"/>
          <w:u w:val="single"/>
        </w:rPr>
        <w:t xml:space="preserve"> </w:t>
      </w:r>
      <w:r w:rsidRPr="00E60120">
        <w:rPr>
          <w:rStyle w:val="StyleUnderline"/>
        </w:rPr>
        <w:t>of the situation</w:t>
      </w:r>
      <w:r w:rsidRPr="00EA1FB7">
        <w:rPr>
          <w:rFonts w:eastAsia="Times New Roman"/>
          <w:b/>
          <w:bCs/>
          <w:color w:val="000000"/>
          <w:sz w:val="24"/>
          <w:szCs w:val="24"/>
          <w:u w:val="single"/>
        </w:rPr>
        <w:t xml:space="preserve"> </w:t>
      </w:r>
      <w:r w:rsidRPr="00EA1FB7">
        <w:rPr>
          <w:rFonts w:eastAsia="Times New Roman"/>
          <w:b/>
          <w:bCs/>
          <w:color w:val="000000"/>
          <w:sz w:val="24"/>
          <w:szCs w:val="24"/>
          <w:u w:val="single"/>
          <w:shd w:val="clear" w:color="auto" w:fill="00FFFF"/>
        </w:rPr>
        <w:t>are ignored.</w:t>
      </w:r>
    </w:p>
    <w:p w14:paraId="27923B64" w14:textId="77777777" w:rsidR="00FA0A22" w:rsidRDefault="00FA0A22" w:rsidP="00FA0A22"/>
    <w:p w14:paraId="2FFD2FF7" w14:textId="60E3B599" w:rsidR="00FA0A22" w:rsidRDefault="002825ED" w:rsidP="004916F1">
      <w:pPr>
        <w:pStyle w:val="Heading3"/>
      </w:pPr>
      <w:bookmarkStart w:id="0" w:name="_GoBack"/>
      <w:bookmarkEnd w:id="0"/>
      <w:r>
        <w:t>Innovation</w:t>
      </w:r>
    </w:p>
    <w:p w14:paraId="1F25D8E5" w14:textId="77777777" w:rsidR="00A96F60" w:rsidRPr="00A96F60" w:rsidRDefault="00A96F60" w:rsidP="00A96F60">
      <w:pPr>
        <w:spacing w:before="40" w:after="0" w:line="240" w:lineRule="auto"/>
        <w:outlineLvl w:val="3"/>
        <w:rPr>
          <w:rFonts w:ascii="Times New Roman" w:eastAsia="Times New Roman" w:hAnsi="Times New Roman" w:cs="Times New Roman"/>
          <w:b/>
          <w:bCs/>
          <w:sz w:val="24"/>
          <w:szCs w:val="24"/>
        </w:rPr>
      </w:pPr>
      <w:r w:rsidRPr="00A96F60">
        <w:rPr>
          <w:rFonts w:eastAsia="Times New Roman"/>
          <w:b/>
          <w:bCs/>
          <w:color w:val="000000"/>
          <w:sz w:val="26"/>
          <w:szCs w:val="26"/>
        </w:rPr>
        <w:t>Outer Space as a private sector is growing significantly right now</w:t>
      </w:r>
    </w:p>
    <w:p w14:paraId="09FE8B95" w14:textId="77777777" w:rsidR="00A96F60" w:rsidRPr="00A96F60" w:rsidRDefault="00A96F60" w:rsidP="00A96F60">
      <w:pPr>
        <w:spacing w:line="240" w:lineRule="auto"/>
        <w:rPr>
          <w:rFonts w:ascii="Times New Roman" w:eastAsia="Times New Roman" w:hAnsi="Times New Roman" w:cs="Times New Roman"/>
          <w:sz w:val="24"/>
          <w:szCs w:val="24"/>
        </w:rPr>
      </w:pPr>
      <w:proofErr w:type="spellStart"/>
      <w:r w:rsidRPr="00A96F60">
        <w:rPr>
          <w:rFonts w:eastAsia="Times New Roman"/>
          <w:b/>
          <w:bCs/>
          <w:color w:val="000000"/>
          <w:sz w:val="26"/>
          <w:szCs w:val="26"/>
          <w:shd w:val="clear" w:color="auto" w:fill="00FFFF"/>
        </w:rPr>
        <w:t>Weinzierl</w:t>
      </w:r>
      <w:proofErr w:type="spellEnd"/>
      <w:r w:rsidRPr="00A96F60">
        <w:rPr>
          <w:rFonts w:eastAsia="Times New Roman"/>
          <w:b/>
          <w:bCs/>
          <w:color w:val="000000"/>
          <w:sz w:val="26"/>
          <w:szCs w:val="26"/>
          <w:shd w:val="clear" w:color="auto" w:fill="00FFFF"/>
        </w:rPr>
        <w:t xml:space="preserve"> 21</w:t>
      </w:r>
      <w:r w:rsidRPr="00A96F60">
        <w:rPr>
          <w:rFonts w:eastAsia="Times New Roman"/>
          <w:color w:val="000000"/>
        </w:rPr>
        <w:t xml:space="preserve">, 2-12-2021, "The Commercial Space Age Is Here," Harvard Business Review, </w:t>
      </w:r>
      <w:hyperlink r:id="rId10" w:history="1">
        <w:r w:rsidRPr="00A96F60">
          <w:rPr>
            <w:rFonts w:eastAsia="Times New Roman"/>
            <w:color w:val="000000"/>
            <w:u w:val="single"/>
          </w:rPr>
          <w:t>https://hbr.org/2021/02/the-commercial-space-age-is-here</w:t>
        </w:r>
      </w:hyperlink>
      <w:r w:rsidRPr="00A96F60">
        <w:rPr>
          <w:rFonts w:eastAsia="Times New Roman"/>
          <w:color w:val="000000"/>
        </w:rPr>
        <w:t xml:space="preserve"> PM</w:t>
      </w:r>
    </w:p>
    <w:p w14:paraId="053D8410" w14:textId="77777777" w:rsidR="00A96F60" w:rsidRPr="00A96F60" w:rsidRDefault="00A96F60" w:rsidP="00A96F60">
      <w:pPr>
        <w:spacing w:line="240" w:lineRule="auto"/>
        <w:rPr>
          <w:rFonts w:ascii="Times New Roman" w:eastAsia="Times New Roman" w:hAnsi="Times New Roman" w:cs="Times New Roman"/>
          <w:sz w:val="24"/>
          <w:szCs w:val="24"/>
        </w:rPr>
      </w:pPr>
      <w:r w:rsidRPr="00A96F60">
        <w:rPr>
          <w:rFonts w:eastAsia="Times New Roman"/>
          <w:color w:val="000000"/>
          <w:u w:val="single"/>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A96F60">
        <w:rPr>
          <w:rFonts w:eastAsia="Times New Roman"/>
          <w:color w:val="000000"/>
          <w:sz w:val="12"/>
          <w:szCs w:val="12"/>
        </w:rPr>
        <w:t xml:space="preserve"> It was the first significant step towards building an economy both in space and for space. The implications — for business, policy, and society at large — are hard to overstate. </w:t>
      </w:r>
      <w:r w:rsidRPr="00A96F60">
        <w:rPr>
          <w:rFonts w:eastAsia="Times New Roman"/>
          <w:color w:val="000000"/>
          <w:u w:val="single"/>
          <w:shd w:val="clear" w:color="auto" w:fill="00FFFF"/>
        </w:rPr>
        <w:t xml:space="preserve">In 2019, </w:t>
      </w:r>
      <w:hyperlink r:id="rId11" w:history="1">
        <w:r w:rsidRPr="00A96F60">
          <w:rPr>
            <w:rFonts w:eastAsia="Times New Roman"/>
            <w:color w:val="000000"/>
            <w:u w:val="single"/>
            <w:shd w:val="clear" w:color="auto" w:fill="00FFFF"/>
          </w:rPr>
          <w:t>95%</w:t>
        </w:r>
      </w:hyperlink>
      <w:r w:rsidRPr="00A96F60">
        <w:rPr>
          <w:rFonts w:eastAsia="Times New Roman"/>
          <w:color w:val="000000"/>
          <w:u w:val="single"/>
          <w:shd w:val="clear" w:color="auto" w:fill="00FFFF"/>
        </w:rPr>
        <w:t xml:space="preserve"> of the estimated $366 billion in revenue earned in the space sector was from the space-for-earth economy</w:t>
      </w:r>
      <w:r w:rsidRPr="00A96F60">
        <w:rPr>
          <w:rFonts w:eastAsia="Times New Roman"/>
          <w:color w:val="000000"/>
          <w:u w:val="single"/>
        </w:rPr>
        <w:t>: that is, goods or services produced in space for use on earth. The space-for-earth economy includes telecommunications and internet infrastructure, earth observation capabilities, national security satellites, and more</w:t>
      </w:r>
      <w:r w:rsidRPr="00A96F60">
        <w:rPr>
          <w:rFonts w:eastAsia="Times New Roman"/>
          <w:color w:val="000000"/>
          <w:sz w:val="12"/>
          <w:szCs w:val="12"/>
        </w:rPr>
        <w:t xml:space="preserve">. This economy is booming, and though </w:t>
      </w:r>
      <w:hyperlink r:id="rId12" w:history="1">
        <w:r w:rsidRPr="00A96F60">
          <w:rPr>
            <w:rFonts w:eastAsia="Times New Roman"/>
            <w:color w:val="000000"/>
            <w:sz w:val="12"/>
            <w:szCs w:val="12"/>
            <w:u w:val="single"/>
          </w:rPr>
          <w:t>research shows</w:t>
        </w:r>
      </w:hyperlink>
      <w:r w:rsidRPr="00A96F60">
        <w:rPr>
          <w:rFonts w:eastAsia="Times New Roman"/>
          <w:color w:val="000000"/>
          <w:sz w:val="12"/>
          <w:szCs w:val="12"/>
        </w:rPr>
        <w:t xml:space="preserve"> that it faces the challenges of overcrowding and monopolization that tend to arise whenever companies compete for a scarce natural resource, </w:t>
      </w:r>
      <w:hyperlink r:id="rId13" w:history="1">
        <w:r w:rsidRPr="00A96F60">
          <w:rPr>
            <w:rFonts w:eastAsia="Times New Roman"/>
            <w:color w:val="000000"/>
            <w:sz w:val="12"/>
            <w:szCs w:val="12"/>
            <w:u w:val="single"/>
          </w:rPr>
          <w:t>projections for its future</w:t>
        </w:r>
      </w:hyperlink>
      <w:r w:rsidRPr="00A96F60">
        <w:rPr>
          <w:rFonts w:eastAsia="Times New Roman"/>
          <w:color w:val="000000"/>
          <w:sz w:val="12"/>
          <w:szCs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A96F60">
        <w:rPr>
          <w:rFonts w:eastAsia="Times New Roman"/>
          <w:color w:val="000000"/>
          <w:u w:val="single"/>
          <w:shd w:val="clear" w:color="auto" w:fill="00FFFF"/>
        </w:rPr>
        <w:t>In contrast, the space-for-space economy</w:t>
      </w:r>
      <w:r w:rsidRPr="00A96F60">
        <w:rPr>
          <w:rFonts w:eastAsia="Times New Roman"/>
          <w:color w:val="000000"/>
          <w:u w:val="single"/>
        </w:rPr>
        <w:t xml:space="preserve"> — that is, goods and services produced in space for use in space, such as mining the Moon or asteroids for material with which to construct in-space habitats or supply refueling depots — </w:t>
      </w:r>
      <w:r w:rsidRPr="00A96F60">
        <w:rPr>
          <w:rFonts w:eastAsia="Times New Roman"/>
          <w:color w:val="000000"/>
          <w:u w:val="single"/>
          <w:shd w:val="clear" w:color="auto" w:fill="00FFFF"/>
        </w:rPr>
        <w:t>has struggled to get off the ground</w:t>
      </w:r>
      <w:r w:rsidRPr="00A96F60">
        <w:rPr>
          <w:rFonts w:eastAsia="Times New Roman"/>
          <w:color w:val="000000"/>
          <w:sz w:val="12"/>
          <w:szCs w:val="12"/>
        </w:rPr>
        <w:t xml:space="preserve">. As far back as the 1970s, </w:t>
      </w:r>
      <w:hyperlink r:id="rId14" w:history="1">
        <w:r w:rsidRPr="00A96F60">
          <w:rPr>
            <w:rFonts w:eastAsia="Times New Roman"/>
            <w:color w:val="000000"/>
            <w:sz w:val="12"/>
            <w:szCs w:val="12"/>
            <w:u w:val="single"/>
          </w:rPr>
          <w:t>research</w:t>
        </w:r>
      </w:hyperlink>
      <w:r w:rsidRPr="00A96F60">
        <w:rPr>
          <w:rFonts w:eastAsia="Times New Roman"/>
          <w:color w:val="000000"/>
          <w:sz w:val="12"/>
          <w:szCs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5" w:history="1">
        <w:r w:rsidRPr="00A96F60">
          <w:rPr>
            <w:rFonts w:eastAsia="Times New Roman"/>
            <w:color w:val="000000"/>
            <w:sz w:val="12"/>
            <w:szCs w:val="12"/>
            <w:u w:val="single"/>
          </w:rPr>
          <w:t>13 people</w:t>
        </w:r>
      </w:hyperlink>
      <w:r w:rsidRPr="00A96F60">
        <w:rPr>
          <w:rFonts w:eastAsia="Times New Roman"/>
          <w:color w:val="000000"/>
          <w:sz w:val="12"/>
          <w:szCs w:val="12"/>
        </w:rPr>
        <w:t xml:space="preserve"> in space at one time, leaving that dream as little more than science fiction. Today, however, there is reason to think that </w:t>
      </w:r>
      <w:r w:rsidRPr="00A96F60">
        <w:rPr>
          <w:rFonts w:eastAsia="Times New Roman"/>
          <w:color w:val="000000"/>
          <w:u w:val="single"/>
          <w:shd w:val="clear" w:color="auto" w:fill="00FFFF"/>
        </w:rPr>
        <w:t xml:space="preserve">we may </w:t>
      </w:r>
      <w:r w:rsidRPr="00A96F60">
        <w:rPr>
          <w:rFonts w:eastAsia="Times New Roman"/>
          <w:color w:val="000000"/>
          <w:u w:val="single"/>
        </w:rPr>
        <w:t xml:space="preserve">finally </w:t>
      </w:r>
      <w:r w:rsidRPr="00A96F60">
        <w:rPr>
          <w:rFonts w:eastAsia="Times New Roman"/>
          <w:color w:val="000000"/>
          <w:u w:val="single"/>
          <w:shd w:val="clear" w:color="auto" w:fill="00FFFF"/>
        </w:rPr>
        <w:t>be reaching the first stages of a true space-for-space econom</w:t>
      </w:r>
      <w:r w:rsidRPr="00A96F60">
        <w:rPr>
          <w:rFonts w:eastAsia="Times New Roman"/>
          <w:color w:val="000000"/>
          <w:u w:val="single"/>
        </w:rPr>
        <w:t>y</w:t>
      </w:r>
      <w:r w:rsidRPr="00A96F60">
        <w:rPr>
          <w:rFonts w:eastAsia="Times New Roman"/>
          <w:color w:val="000000"/>
          <w:u w:val="single"/>
          <w:shd w:val="clear" w:color="auto" w:fill="00FFFF"/>
        </w:rPr>
        <w:t xml:space="preserve">. </w:t>
      </w:r>
      <w:proofErr w:type="spellStart"/>
      <w:r w:rsidRPr="00A96F60">
        <w:rPr>
          <w:rFonts w:eastAsia="Times New Roman"/>
          <w:color w:val="000000"/>
          <w:u w:val="single"/>
          <w:shd w:val="clear" w:color="auto" w:fill="00FFFF"/>
        </w:rPr>
        <w:t>SpaceX’s</w:t>
      </w:r>
      <w:proofErr w:type="spellEnd"/>
      <w:r w:rsidRPr="00A96F60">
        <w:rPr>
          <w:rFonts w:eastAsia="Times New Roman"/>
          <w:color w:val="000000"/>
          <w:u w:val="single"/>
          <w:shd w:val="clear" w:color="auto" w:fill="00FFFF"/>
        </w:rPr>
        <w:t xml:space="preserve"> </w:t>
      </w:r>
      <w:hyperlink r:id="rId16" w:history="1">
        <w:r w:rsidRPr="00A96F60">
          <w:rPr>
            <w:rFonts w:eastAsia="Times New Roman"/>
            <w:color w:val="000000"/>
            <w:u w:val="single"/>
            <w:shd w:val="clear" w:color="auto" w:fill="00FFFF"/>
          </w:rPr>
          <w:t>recent achievements</w:t>
        </w:r>
      </w:hyperlink>
      <w:r w:rsidRPr="00A96F60">
        <w:rPr>
          <w:rFonts w:eastAsia="Times New Roman"/>
          <w:color w:val="000000"/>
          <w:u w:val="single"/>
        </w:rPr>
        <w:t xml:space="preserve"> (in cooperation with NASA),</w:t>
      </w:r>
      <w:r w:rsidRPr="00A96F60">
        <w:rPr>
          <w:rFonts w:eastAsia="Times New Roman"/>
          <w:color w:val="000000"/>
          <w:u w:val="single"/>
          <w:shd w:val="clear" w:color="auto" w:fill="00FFFF"/>
        </w:rPr>
        <w:t xml:space="preserve"> as well as </w:t>
      </w:r>
      <w:r w:rsidRPr="00A96F60">
        <w:rPr>
          <w:rFonts w:eastAsia="Times New Roman"/>
          <w:color w:val="000000"/>
          <w:u w:val="single"/>
        </w:rPr>
        <w:t xml:space="preserve">upcoming </w:t>
      </w:r>
      <w:r w:rsidRPr="00A96F60">
        <w:rPr>
          <w:rFonts w:eastAsia="Times New Roman"/>
          <w:color w:val="000000"/>
          <w:u w:val="single"/>
          <w:shd w:val="clear" w:color="auto" w:fill="00FFFF"/>
        </w:rPr>
        <w:t xml:space="preserve">efforts by </w:t>
      </w:r>
      <w:hyperlink r:id="rId17" w:history="1">
        <w:r w:rsidRPr="00A96F60">
          <w:rPr>
            <w:rFonts w:eastAsia="Times New Roman"/>
            <w:color w:val="000000"/>
            <w:u w:val="single"/>
            <w:shd w:val="clear" w:color="auto" w:fill="00FFFF"/>
          </w:rPr>
          <w:t>Boeing</w:t>
        </w:r>
      </w:hyperlink>
      <w:r w:rsidRPr="00A96F60">
        <w:rPr>
          <w:rFonts w:eastAsia="Times New Roman"/>
          <w:color w:val="000000"/>
          <w:u w:val="single"/>
          <w:shd w:val="clear" w:color="auto" w:fill="00FFFF"/>
        </w:rPr>
        <w:t xml:space="preserve">, </w:t>
      </w:r>
      <w:hyperlink r:id="rId18" w:history="1">
        <w:r w:rsidRPr="00A96F60">
          <w:rPr>
            <w:rFonts w:eastAsia="Times New Roman"/>
            <w:color w:val="000000"/>
            <w:u w:val="single"/>
            <w:shd w:val="clear" w:color="auto" w:fill="00FFFF"/>
          </w:rPr>
          <w:t>Blue Origin</w:t>
        </w:r>
      </w:hyperlink>
      <w:r w:rsidRPr="00A96F60">
        <w:rPr>
          <w:rFonts w:eastAsia="Times New Roman"/>
          <w:color w:val="000000"/>
          <w:u w:val="single"/>
          <w:shd w:val="clear" w:color="auto" w:fill="00FFFF"/>
        </w:rPr>
        <w:t xml:space="preserve">, and </w:t>
      </w:r>
      <w:hyperlink r:id="rId19" w:history="1">
        <w:r w:rsidRPr="00A96F60">
          <w:rPr>
            <w:rFonts w:eastAsia="Times New Roman"/>
            <w:color w:val="000000"/>
            <w:u w:val="single"/>
            <w:shd w:val="clear" w:color="auto" w:fill="00FFFF"/>
          </w:rPr>
          <w:t>Virgin Galactic</w:t>
        </w:r>
      </w:hyperlink>
      <w:r w:rsidRPr="00A96F60">
        <w:rPr>
          <w:rFonts w:eastAsia="Times New Roman"/>
          <w:color w:val="000000"/>
          <w:u w:val="single"/>
        </w:rPr>
        <w:t xml:space="preserve"> to put people in space sustainably and at scale</w:t>
      </w:r>
      <w:r w:rsidRPr="00A96F60">
        <w:rPr>
          <w:rFonts w:eastAsia="Times New Roman"/>
          <w:color w:val="000000"/>
          <w:u w:val="single"/>
          <w:shd w:val="clear" w:color="auto" w:fill="00FFFF"/>
        </w:rPr>
        <w:t>, mark the opening of a new chapter of spaceflight led by private firms</w:t>
      </w:r>
      <w:r w:rsidRPr="00A96F60">
        <w:rPr>
          <w:rFonts w:eastAsia="Times New Roman"/>
          <w:color w:val="000000"/>
          <w:sz w:val="12"/>
          <w:szCs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20" w:history="1">
        <w:r w:rsidRPr="00A96F60">
          <w:rPr>
            <w:rFonts w:eastAsia="Times New Roman"/>
            <w:color w:val="000000"/>
            <w:sz w:val="12"/>
            <w:szCs w:val="12"/>
            <w:u w:val="single"/>
          </w:rPr>
          <w:t>recent research</w:t>
        </w:r>
      </w:hyperlink>
      <w:r w:rsidRPr="00A96F60">
        <w:rPr>
          <w:rFonts w:eastAsia="Times New Roman"/>
          <w:color w:val="000000"/>
          <w:sz w:val="12"/>
          <w:szCs w:val="12"/>
        </w:rPr>
        <w:t xml:space="preserve">, we examined how the model of </w:t>
      </w:r>
      <w:r w:rsidRPr="00A96F60">
        <w:rPr>
          <w:rFonts w:eastAsia="Times New Roman"/>
          <w:color w:val="000000"/>
          <w:u w:val="single"/>
        </w:rPr>
        <w:t xml:space="preserve">centralized, government-directed human </w:t>
      </w:r>
      <w:r w:rsidRPr="00A96F60">
        <w:rPr>
          <w:rFonts w:eastAsia="Times New Roman"/>
          <w:color w:val="000000"/>
          <w:u w:val="single"/>
          <w:shd w:val="clear" w:color="auto" w:fill="00FFFF"/>
        </w:rPr>
        <w:t>space activity</w:t>
      </w:r>
      <w:r w:rsidRPr="00A96F60">
        <w:rPr>
          <w:rFonts w:eastAsia="Times New Roman"/>
          <w:color w:val="000000"/>
          <w:u w:val="single"/>
        </w:rPr>
        <w:t xml:space="preserve"> born in the 1960s </w:t>
      </w:r>
      <w:r w:rsidRPr="00A96F60">
        <w:rPr>
          <w:rFonts w:eastAsia="Times New Roman"/>
          <w:color w:val="000000"/>
          <w:u w:val="single"/>
          <w:shd w:val="clear" w:color="auto" w:fill="00FFFF"/>
        </w:rPr>
        <w:t>has</w:t>
      </w:r>
      <w:r w:rsidRPr="00A96F60">
        <w:rPr>
          <w:rFonts w:eastAsia="Times New Roman"/>
          <w:color w:val="000000"/>
          <w:u w:val="single"/>
        </w:rPr>
        <w:t xml:space="preserve">, over the last two decades, </w:t>
      </w:r>
      <w:r w:rsidRPr="00A96F60">
        <w:rPr>
          <w:rFonts w:eastAsia="Times New Roman"/>
          <w:color w:val="000000"/>
          <w:u w:val="single"/>
          <w:shd w:val="clear" w:color="auto" w:fill="00FFFF"/>
        </w:rPr>
        <w:t>made way for a new model, in which public initiatives</w:t>
      </w:r>
      <w:r w:rsidRPr="00A96F60">
        <w:rPr>
          <w:rFonts w:eastAsia="Times New Roman"/>
          <w:color w:val="000000"/>
          <w:u w:val="single"/>
        </w:rPr>
        <w:t xml:space="preserve"> in space increasingly </w:t>
      </w:r>
      <w:r w:rsidRPr="00A96F60">
        <w:rPr>
          <w:rFonts w:eastAsia="Times New Roman"/>
          <w:color w:val="000000"/>
          <w:u w:val="single"/>
          <w:shd w:val="clear" w:color="auto" w:fill="00FFFF"/>
        </w:rPr>
        <w:t>share the stage with private priorities</w:t>
      </w:r>
      <w:r w:rsidRPr="00A96F60">
        <w:rPr>
          <w:rFonts w:eastAsia="Times New Roman"/>
          <w:color w:val="000000"/>
          <w:u w:val="single"/>
        </w:rPr>
        <w:t xml:space="preserve">. Centralized, </w:t>
      </w:r>
      <w:r w:rsidRPr="00A96F60">
        <w:rPr>
          <w:rFonts w:eastAsia="Times New Roman"/>
          <w:color w:val="000000"/>
          <w:u w:val="single"/>
          <w:shd w:val="clear" w:color="auto" w:fill="00FFFF"/>
        </w:rPr>
        <w:t>government-led space programs will inevitably focus on space-for-earth activities that are in the public interest</w:t>
      </w:r>
      <w:r w:rsidRPr="00A96F60">
        <w:rPr>
          <w:rFonts w:eastAsia="Times New Roman"/>
          <w:color w:val="000000"/>
          <w:u w:val="single"/>
        </w:rPr>
        <w:t>,</w:t>
      </w:r>
      <w:r w:rsidRPr="00A96F60">
        <w:rPr>
          <w:rFonts w:eastAsia="Times New Roman"/>
          <w:color w:val="000000"/>
          <w:sz w:val="12"/>
          <w:szCs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A96F60">
        <w:rPr>
          <w:rFonts w:eastAsia="Times New Roman"/>
          <w:color w:val="000000"/>
          <w:u w:val="single"/>
          <w:shd w:val="clear" w:color="auto" w:fill="00FFFF"/>
        </w:rPr>
        <w:t>the private sector is eager to put people in space to pursue their own personal interests</w:t>
      </w:r>
      <w:r w:rsidRPr="00A96F60">
        <w:rPr>
          <w:rFonts w:eastAsia="Times New Roman"/>
          <w:color w:val="000000"/>
          <w:u w:val="single"/>
        </w:rPr>
        <w:t>, not the state’s</w:t>
      </w:r>
      <w:r w:rsidRPr="00A96F60">
        <w:rPr>
          <w:rFonts w:eastAsia="Times New Roman"/>
          <w:color w:val="000000"/>
          <w:sz w:val="12"/>
          <w:szCs w:val="12"/>
        </w:rPr>
        <w:t xml:space="preserve"> — and then supply the demand they create. This is the vision driving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21" w:history="1">
        <w:r w:rsidRPr="00A96F60">
          <w:rPr>
            <w:rFonts w:eastAsia="Times New Roman"/>
            <w:color w:val="000000"/>
            <w:sz w:val="12"/>
            <w:szCs w:val="12"/>
            <w:u w:val="single"/>
          </w:rPr>
          <w:t>settlement on Mars</w:t>
        </w:r>
      </w:hyperlink>
      <w:r w:rsidRPr="00A96F60">
        <w:rPr>
          <w:rFonts w:eastAsia="Times New Roman"/>
          <w:color w:val="000000"/>
          <w:sz w:val="12"/>
          <w:szCs w:val="12"/>
        </w:rPr>
        <w:t xml:space="preserve">. </w:t>
      </w:r>
      <w:r w:rsidRPr="00A96F60">
        <w:rPr>
          <w:rFonts w:eastAsia="Times New Roman"/>
          <w:color w:val="000000"/>
          <w:u w:val="single"/>
        </w:rPr>
        <w:t xml:space="preserve">Today, the space-for-space market is limited to supplying the people who are already in space: </w:t>
      </w:r>
      <w:r w:rsidRPr="00A96F60">
        <w:rPr>
          <w:rFonts w:eastAsia="Times New Roman"/>
          <w:color w:val="000000"/>
          <w:sz w:val="12"/>
          <w:szCs w:val="12"/>
        </w:rPr>
        <w:t xml:space="preserve">that is, the handful of astronauts employed by NASA and other government programs. While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has grand visions of supporting large numbers of private space travelers, their current space-for-space activities have all been in response to demand from government customers (i.e., NASA</w:t>
      </w:r>
      <w:r w:rsidRPr="00A96F60">
        <w:rPr>
          <w:rFonts w:eastAsia="Times New Roman"/>
          <w:color w:val="000000"/>
          <w:u w:val="single"/>
        </w:rPr>
        <w:t xml:space="preserve">). But as </w:t>
      </w:r>
      <w:r w:rsidRPr="00A96F60">
        <w:rPr>
          <w:rFonts w:eastAsia="Times New Roman"/>
          <w:color w:val="000000"/>
          <w:u w:val="single"/>
          <w:shd w:val="clear" w:color="auto" w:fill="00FFFF"/>
        </w:rPr>
        <w:t xml:space="preserve">decreasing launch costs enable companies like </w:t>
      </w:r>
      <w:proofErr w:type="spellStart"/>
      <w:r w:rsidRPr="00A96F60">
        <w:rPr>
          <w:rFonts w:eastAsia="Times New Roman"/>
          <w:color w:val="000000"/>
          <w:u w:val="single"/>
          <w:shd w:val="clear" w:color="auto" w:fill="00FFFF"/>
        </w:rPr>
        <w:t>SpaceX</w:t>
      </w:r>
      <w:proofErr w:type="spellEnd"/>
      <w:r w:rsidRPr="00A96F60">
        <w:rPr>
          <w:rFonts w:eastAsia="Times New Roman"/>
          <w:color w:val="000000"/>
          <w:u w:val="single"/>
          <w:shd w:val="clear" w:color="auto" w:fill="00FFFF"/>
        </w:rPr>
        <w:t xml:space="preserve"> to leverage economies of scale and put more people into space, growing private sector demand </w:t>
      </w:r>
      <w:r w:rsidRPr="00A96F60">
        <w:rPr>
          <w:rFonts w:eastAsia="Times New Roman"/>
          <w:color w:val="000000"/>
          <w:u w:val="single"/>
        </w:rPr>
        <w:t xml:space="preserve">(that is, tourists and settlers, rather than government employees) could turn these proof-of-concept initiatives into a sustainable, large-scale industry. This model — of selling to NASA with the hopes of eventually creating and expanding into a larger private market — is exemplified by </w:t>
      </w:r>
      <w:proofErr w:type="spellStart"/>
      <w:r w:rsidRPr="00A96F60">
        <w:rPr>
          <w:rFonts w:eastAsia="Times New Roman"/>
          <w:color w:val="000000"/>
          <w:u w:val="single"/>
        </w:rPr>
        <w:t>SpaceX</w:t>
      </w:r>
      <w:proofErr w:type="spellEnd"/>
      <w:r w:rsidRPr="00A96F60">
        <w:rPr>
          <w:rFonts w:eastAsia="Times New Roman"/>
          <w:color w:val="000000"/>
          <w:sz w:val="12"/>
          <w:szCs w:val="12"/>
        </w:rPr>
        <w:t xml:space="preserve">, but the company is by no means the only player taking this approach. For instance, while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is focused on space-for-space transportation, another key component of this burgeoning industry will be manufacturing. </w:t>
      </w:r>
      <w:hyperlink r:id="rId22" w:history="1">
        <w:r w:rsidRPr="00A96F60">
          <w:rPr>
            <w:rFonts w:eastAsia="Times New Roman"/>
            <w:color w:val="000000"/>
            <w:u w:val="single"/>
          </w:rPr>
          <w:t>Made In Space, Inc.</w:t>
        </w:r>
      </w:hyperlink>
      <w:r w:rsidRPr="00A96F60">
        <w:rPr>
          <w:rFonts w:eastAsia="Times New Roman"/>
          <w:color w:val="000000"/>
          <w:u w:val="single"/>
        </w:rPr>
        <w:t xml:space="preserve">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w:t>
      </w:r>
      <w:r w:rsidRPr="00A96F60">
        <w:rPr>
          <w:rFonts w:eastAsia="Times New Roman"/>
          <w:color w:val="000000"/>
          <w:sz w:val="12"/>
          <w:szCs w:val="12"/>
        </w:rPr>
        <w:t xml:space="preserve">But the company also recently received a </w:t>
      </w:r>
      <w:hyperlink r:id="rId23" w:history="1">
        <w:r w:rsidRPr="00A96F60">
          <w:rPr>
            <w:rFonts w:eastAsia="Times New Roman"/>
            <w:color w:val="000000"/>
            <w:sz w:val="12"/>
            <w:szCs w:val="12"/>
            <w:u w:val="single"/>
          </w:rPr>
          <w:t>$74 million contract</w:t>
        </w:r>
      </w:hyperlink>
      <w:r w:rsidRPr="00A96F60">
        <w:rPr>
          <w:rFonts w:eastAsia="Times New Roman"/>
          <w:color w:val="000000"/>
          <w:sz w:val="12"/>
          <w:szCs w:val="12"/>
        </w:rPr>
        <w:t xml:space="preserve"> to 3D-print large metal beams in space for use on NASA spacecraft, and future private sector spacecraft will certainly have similar manufacturing needs which Made In Space hopes to be well-positioned to fulfill. Just as </w:t>
      </w:r>
      <w:proofErr w:type="spellStart"/>
      <w:r w:rsidRPr="00A96F60">
        <w:rPr>
          <w:rFonts w:eastAsia="Times New Roman"/>
          <w:color w:val="000000"/>
          <w:sz w:val="12"/>
          <w:szCs w:val="12"/>
        </w:rPr>
        <w:t>SpaceX</w:t>
      </w:r>
      <w:proofErr w:type="spellEnd"/>
      <w:r w:rsidRPr="00A96F60">
        <w:rPr>
          <w:rFonts w:eastAsia="Times New Roman"/>
          <w:color w:val="000000"/>
          <w:sz w:val="12"/>
          <w:szCs w:val="12"/>
        </w:rPr>
        <w:t xml:space="preserve"> has begun by supplying NASA but hopes to eventually serve a much larger, private-sector market, Made </w:t>
      </w:r>
      <w:proofErr w:type="gramStart"/>
      <w:r w:rsidRPr="00A96F60">
        <w:rPr>
          <w:rFonts w:eastAsia="Times New Roman"/>
          <w:color w:val="000000"/>
          <w:sz w:val="12"/>
          <w:szCs w:val="12"/>
        </w:rPr>
        <w:t>In</w:t>
      </w:r>
      <w:proofErr w:type="gramEnd"/>
      <w:r w:rsidRPr="00A96F60">
        <w:rPr>
          <w:rFonts w:eastAsia="Times New Roman"/>
          <w:color w:val="000000"/>
          <w:sz w:val="12"/>
          <w:szCs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A96F60">
        <w:rPr>
          <w:rFonts w:eastAsia="Times New Roman"/>
          <w:color w:val="000000"/>
          <w:u w:val="single"/>
        </w:rPr>
        <w:t xml:space="preserve">Another major area of space-for-space investment is in building and operating space infrastructure such as habitats, laboratories, and factories. Axiom Space, a current leader in this field, recently </w:t>
      </w:r>
      <w:hyperlink r:id="rId24" w:history="1">
        <w:r w:rsidRPr="00A96F60">
          <w:rPr>
            <w:rFonts w:eastAsia="Times New Roman"/>
            <w:color w:val="000000"/>
            <w:u w:val="single"/>
          </w:rPr>
          <w:t>announced</w:t>
        </w:r>
      </w:hyperlink>
      <w:r w:rsidRPr="00A96F60">
        <w:rPr>
          <w:rFonts w:eastAsia="Times New Roman"/>
          <w:color w:val="000000"/>
          <w:u w:val="single"/>
        </w:rPr>
        <w:t xml:space="preserve"> that it would be flying the “first fully private commercial mission to space” in 2022 onboard </w:t>
      </w:r>
      <w:proofErr w:type="spellStart"/>
      <w:r w:rsidRPr="00A96F60">
        <w:rPr>
          <w:rFonts w:eastAsia="Times New Roman"/>
          <w:color w:val="000000"/>
          <w:u w:val="single"/>
        </w:rPr>
        <w:t>SpaceX’s</w:t>
      </w:r>
      <w:proofErr w:type="spellEnd"/>
      <w:r w:rsidRPr="00A96F60">
        <w:rPr>
          <w:rFonts w:eastAsia="Times New Roman"/>
          <w:color w:val="000000"/>
          <w:u w:val="single"/>
        </w:rPr>
        <w:t xml:space="preserve"> Crew Dragon Capsule.</w:t>
      </w:r>
      <w:r w:rsidRPr="00A96F60">
        <w:rPr>
          <w:rFonts w:eastAsia="Times New Roman"/>
          <w:color w:val="000000"/>
          <w:sz w:val="12"/>
          <w:szCs w:val="12"/>
        </w:rPr>
        <w:t xml:space="preserve"> Axiom was also </w:t>
      </w:r>
      <w:hyperlink r:id="rId25" w:history="1">
        <w:r w:rsidRPr="00A96F60">
          <w:rPr>
            <w:rFonts w:eastAsia="Times New Roman"/>
            <w:color w:val="000000"/>
            <w:sz w:val="12"/>
            <w:szCs w:val="12"/>
            <w:u w:val="single"/>
          </w:rPr>
          <w:t>awarded</w:t>
        </w:r>
      </w:hyperlink>
      <w:r w:rsidRPr="00A96F60">
        <w:rPr>
          <w:rFonts w:eastAsia="Times New Roman"/>
          <w:color w:val="000000"/>
          <w:sz w:val="12"/>
          <w:szCs w:val="12"/>
        </w:rPr>
        <w:t xml:space="preserve"> a contract for exclusive access to a module of the ISS, facilitating its plans to develop modules for commercial activity on the station (and eventually, beyond it). </w:t>
      </w:r>
      <w:r w:rsidRPr="00A96F60">
        <w:rPr>
          <w:rFonts w:eastAsia="Times New Roman"/>
          <w:color w:val="000000"/>
          <w:u w:val="single"/>
        </w:rPr>
        <w:t>This infrastructure is likely to spur investment in a wide array of complementary services to supply the demand of the people living and working within it.</w:t>
      </w:r>
      <w:r w:rsidRPr="00A96F60">
        <w:rPr>
          <w:rFonts w:eastAsia="Times New Roman"/>
          <w:color w:val="000000"/>
          <w:sz w:val="12"/>
          <w:szCs w:val="12"/>
        </w:rPr>
        <w:t xml:space="preserve"> For example, in February 2020, </w:t>
      </w:r>
      <w:proofErr w:type="spellStart"/>
      <w:r w:rsidRPr="00A96F60">
        <w:rPr>
          <w:rFonts w:eastAsia="Times New Roman"/>
          <w:color w:val="000000"/>
          <w:sz w:val="12"/>
          <w:szCs w:val="12"/>
        </w:rPr>
        <w:t>Maxar</w:t>
      </w:r>
      <w:proofErr w:type="spellEnd"/>
      <w:r w:rsidRPr="00A96F60">
        <w:rPr>
          <w:rFonts w:eastAsia="Times New Roman"/>
          <w:color w:val="000000"/>
          <w:sz w:val="12"/>
          <w:szCs w:val="12"/>
        </w:rPr>
        <w:t xml:space="preserve"> Technologies was awarded a </w:t>
      </w:r>
      <w:hyperlink r:id="rId26" w:history="1">
        <w:r w:rsidRPr="00A96F60">
          <w:rPr>
            <w:rFonts w:eastAsia="Times New Roman"/>
            <w:color w:val="000000"/>
            <w:sz w:val="12"/>
            <w:szCs w:val="12"/>
            <w:u w:val="single"/>
          </w:rPr>
          <w:t>$142 million contract</w:t>
        </w:r>
      </w:hyperlink>
      <w:r w:rsidRPr="00A96F60">
        <w:rPr>
          <w:rFonts w:eastAsia="Times New Roman"/>
          <w:color w:val="000000"/>
          <w:sz w:val="12"/>
          <w:szCs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23FFFE61" w14:textId="77777777" w:rsidR="00A96F60" w:rsidRDefault="00A96F60" w:rsidP="00A96F60">
      <w:pPr>
        <w:pStyle w:val="Heading4"/>
      </w:pPr>
      <w:r>
        <w:t>Privatization of space boosts innovation.</w:t>
      </w:r>
    </w:p>
    <w:p w14:paraId="2ECE9B4B" w14:textId="1146FF60" w:rsidR="00A96F60" w:rsidRDefault="00A96F60" w:rsidP="00A96F60">
      <w:r w:rsidRPr="00C2553C">
        <w:t xml:space="preserve">Morgan </w:t>
      </w:r>
      <w:r w:rsidRPr="006B262B">
        <w:rPr>
          <w:rFonts w:eastAsiaTheme="majorEastAsia" w:cstheme="majorBidi"/>
          <w:b/>
          <w:iCs/>
          <w:sz w:val="26"/>
          <w:highlight w:val="cyan"/>
        </w:rPr>
        <w:t>Stanley</w:t>
      </w:r>
      <w:r w:rsidRPr="00C2553C">
        <w:t>, 7-24-20</w:t>
      </w:r>
      <w:r w:rsidRPr="006B262B">
        <w:rPr>
          <w:rFonts w:eastAsiaTheme="majorEastAsia" w:cstheme="majorBidi"/>
          <w:b/>
          <w:iCs/>
          <w:sz w:val="26"/>
          <w:highlight w:val="cyan"/>
        </w:rPr>
        <w:t>20</w:t>
      </w:r>
      <w:r w:rsidRPr="00C2553C">
        <w:t xml:space="preserve">, "Space: Investing in the Final Frontier," </w:t>
      </w:r>
      <w:hyperlink r:id="rId27" w:history="1">
        <w:r w:rsidRPr="00D52AD0">
          <w:rPr>
            <w:rStyle w:val="Hyperlink"/>
          </w:rPr>
          <w:t>https://www.morganstanley.com/ideas/investing-in-space</w:t>
        </w:r>
      </w:hyperlink>
      <w:r w:rsidR="00BF5C12">
        <w:t xml:space="preserve"> SS</w:t>
      </w:r>
    </w:p>
    <w:p w14:paraId="47284DBC" w14:textId="5CB43340" w:rsidR="00A96F60" w:rsidRDefault="00A96F60" w:rsidP="00A96F60">
      <w:pPr>
        <w:rPr>
          <w:sz w:val="16"/>
        </w:rPr>
      </w:pPr>
      <w:r w:rsidRPr="00EA1FB7">
        <w:rPr>
          <w:sz w:val="16"/>
        </w:rPr>
        <w:t xml:space="preserve">Will declining launch costs, advances in technology and rising public-sector interest position space exploration as the next trillion-dollar industry? It’s been nearly half a century since humans left footprints on the moon and during that time, human space exploration has largely centered on manned </w:t>
      </w:r>
      <w:proofErr w:type="gramStart"/>
      <w:r w:rsidRPr="00EA1FB7">
        <w:rPr>
          <w:sz w:val="16"/>
        </w:rPr>
        <w:t>low</w:t>
      </w:r>
      <w:proofErr w:type="gramEnd"/>
      <w:r w:rsidRPr="00EA1FB7">
        <w:rPr>
          <w:sz w:val="16"/>
        </w:rPr>
        <w:t>-Earth orbit missions and unmanned scientific exploration. But now</w:t>
      </w:r>
      <w:r w:rsidRPr="00A96F60">
        <w:rPr>
          <w:sz w:val="16"/>
          <w:highlight w:val="cyan"/>
        </w:rPr>
        <w:t>,</w:t>
      </w:r>
      <w:r w:rsidRPr="00A96F60">
        <w:rPr>
          <w:highlight w:val="cyan"/>
          <w:u w:val="single"/>
        </w:rPr>
        <w:t xml:space="preserve"> high levels of private funding, advances in technology and growing public-sector interest is renewing the call to look toward the stars.</w:t>
      </w:r>
      <w:r>
        <w:rPr>
          <w:u w:val="single"/>
        </w:rPr>
        <w:t xml:space="preserve"> </w:t>
      </w:r>
      <w:r w:rsidRPr="00EA1FB7">
        <w:rPr>
          <w:sz w:val="16"/>
        </w:rPr>
        <w:t xml:space="preserve">The </w:t>
      </w:r>
      <w:r w:rsidRPr="00EA1FB7">
        <w:rPr>
          <w:u w:val="single"/>
        </w:rPr>
        <w:t>investment implications for a more accessible, less expensive reach into outer space could be significant, with potential opportunities in fields such as satellite broadband, high-speed product delivery and perhaps even human space travel.</w:t>
      </w:r>
      <w:r w:rsidRPr="00EA1FB7">
        <w:rPr>
          <w:sz w:val="16"/>
        </w:rPr>
        <w:t xml:space="preserve"> While the most recent space exploration efforts have been driven by handful of private companies, the establishment of a sixth branch of the U.S. military in 2019—the “Space Force”—along with growing interest from Russia and China, means public-sector investment may also increase in the coming years. To outline progress in space from both public and private companies, as well as government efforts, the Space team at Morgan Stanley Research has been examining these developments to detail th2020: A Space </w:t>
      </w:r>
      <w:r w:rsidRPr="0061018B">
        <w:rPr>
          <w:sz w:val="16"/>
        </w:rPr>
        <w:t xml:space="preserve">Odyssey </w:t>
      </w:r>
      <w:r w:rsidRPr="00A96F60">
        <w:rPr>
          <w:highlight w:val="cyan"/>
          <w:u w:val="single"/>
        </w:rPr>
        <w:t xml:space="preserve">A single transformative technology shift often can spark new eras of modernization, followed by a flurry of </w:t>
      </w:r>
      <w:r w:rsidRPr="0061018B">
        <w:rPr>
          <w:u w:val="single"/>
        </w:rPr>
        <w:t>complimentary</w:t>
      </w:r>
      <w:r w:rsidRPr="00A96F60">
        <w:rPr>
          <w:highlight w:val="cyan"/>
          <w:u w:val="single"/>
        </w:rPr>
        <w:t xml:space="preserve"> innovations</w:t>
      </w:r>
      <w:r w:rsidRPr="00EA1FB7">
        <w:rPr>
          <w:sz w:val="16"/>
        </w:rPr>
        <w:t xml:space="preserve">. </w:t>
      </w:r>
      <w:r w:rsidRPr="00EA1FB7">
        <w:rPr>
          <w:u w:val="single"/>
        </w:rPr>
        <w:t>In 1854, when Elisha Otis demonstrated the safety elevator, the public couldn’t foresee its impact on architecture and city design. But roughly 20 years later, every multistory building in New York, Boston, and Chicago was constructed around a central elevator shaft.</w:t>
      </w:r>
      <w:r>
        <w:rPr>
          <w:u w:val="single"/>
        </w:rPr>
        <w:t xml:space="preserve"> </w:t>
      </w:r>
      <w:r w:rsidRPr="00EA1FB7">
        <w:rPr>
          <w:u w:val="single"/>
        </w:rPr>
        <w:t>Today, development of reusable rockets may provide a similar turning point.</w:t>
      </w:r>
      <w:r w:rsidRPr="00EA1FB7">
        <w:rPr>
          <w:sz w:val="16"/>
        </w:rPr>
        <w:t xml:space="preserve"> </w:t>
      </w:r>
      <w:r w:rsidRPr="00EA1FB7">
        <w:rPr>
          <w:u w:val="single"/>
        </w:rPr>
        <w:t xml:space="preserve">“We think of reusable rockets as an elevator to low Earth orbit </w:t>
      </w:r>
      <w:r w:rsidRPr="00EA1FB7">
        <w:rPr>
          <w:sz w:val="16"/>
        </w:rPr>
        <w:t>(LEO),” says Morgan Stanley Equity Analyst Adam Jonas. “</w:t>
      </w:r>
      <w:r w:rsidRPr="00EA1FB7">
        <w:rPr>
          <w:u w:val="single"/>
        </w:rPr>
        <w:t>Just as further innovation in elevator construction was required before today's skyscrapers could dot the skyline, so too will opportunities in space mature because of access and falling launch costs.”</w:t>
      </w:r>
      <w:r w:rsidRPr="00EA1FB7">
        <w:rPr>
          <w:sz w:val="16"/>
        </w:rPr>
        <w:t xml:space="preserve"> Privately held space exploration firms have also been developing space technologies, with ambitions such as manned landings on the moon and airplane-borne rocket launchers that could launch small satellites to LEO at a far lower cost, and with far greater responsiveness, than ground-based systems. Growing Public-Sector </w:t>
      </w:r>
      <w:r w:rsidRPr="0061018B">
        <w:rPr>
          <w:sz w:val="16"/>
        </w:rPr>
        <w:t xml:space="preserve">Interest </w:t>
      </w:r>
      <w:r w:rsidRPr="00A96F60">
        <w:rPr>
          <w:highlight w:val="cyan"/>
          <w:u w:val="single"/>
        </w:rPr>
        <w:t>While private-equity projects have grabbed most of the headlines in recent years, public-sector interest has also grown.</w:t>
      </w:r>
      <w:r w:rsidRPr="00EA1FB7">
        <w:rPr>
          <w:u w:val="single"/>
        </w:rPr>
        <w:t xml:space="preserve"> </w:t>
      </w:r>
      <w:r w:rsidRPr="00A96F60">
        <w:rPr>
          <w:highlight w:val="cyan"/>
          <w:u w:val="single"/>
        </w:rPr>
        <w:t>In December of 2019, the Trump Administration established a U.S. Space Command</w:t>
      </w:r>
      <w:r w:rsidRPr="00EA1FB7">
        <w:rPr>
          <w:u w:val="single"/>
        </w:rPr>
        <w:t xml:space="preserve"> (including a Space Operations Force and a Space Development Agency) </w:t>
      </w:r>
      <w:r w:rsidRPr="00A96F60">
        <w:rPr>
          <w:highlight w:val="cyan"/>
          <w:u w:val="single"/>
        </w:rPr>
        <w:t>with the signing of the as part of the National Defense Authorization Act for 2020.</w:t>
      </w:r>
      <w:r w:rsidRPr="00EA1FB7">
        <w:rPr>
          <w:sz w:val="16"/>
        </w:rPr>
        <w:t xml:space="preserve"> </w:t>
      </w:r>
      <w:r w:rsidRPr="00A96F60">
        <w:rPr>
          <w:highlight w:val="cyan"/>
          <w:u w:val="single"/>
        </w:rPr>
        <w:t xml:space="preserve">This development will </w:t>
      </w:r>
      <w:r w:rsidRPr="00A96F60">
        <w:rPr>
          <w:u w:val="single"/>
        </w:rPr>
        <w:t xml:space="preserve">likely </w:t>
      </w:r>
      <w:r w:rsidRPr="00A96F60">
        <w:rPr>
          <w:highlight w:val="cyan"/>
          <w:u w:val="single"/>
        </w:rPr>
        <w:t>benefit</w:t>
      </w:r>
      <w:r w:rsidRPr="00A96F60">
        <w:rPr>
          <w:u w:val="single"/>
        </w:rPr>
        <w:t xml:space="preserve"> </w:t>
      </w:r>
      <w:r w:rsidRPr="00A96F60">
        <w:rPr>
          <w:highlight w:val="cyan"/>
          <w:u w:val="single"/>
        </w:rPr>
        <w:t>the U.S. Defense Department</w:t>
      </w:r>
      <w:r w:rsidRPr="00EA1FB7">
        <w:rPr>
          <w:u w:val="single"/>
        </w:rPr>
        <w:t>—</w:t>
      </w:r>
      <w:r w:rsidRPr="00A96F60">
        <w:rPr>
          <w:highlight w:val="cyan"/>
          <w:u w:val="single"/>
        </w:rPr>
        <w:t>as well as the aerospace and defense industries</w:t>
      </w:r>
      <w:r w:rsidRPr="00EA1FB7">
        <w:rPr>
          <w:u w:val="single"/>
        </w:rPr>
        <w:t>—</w:t>
      </w:r>
      <w:r w:rsidRPr="00A96F60">
        <w:rPr>
          <w:highlight w:val="cyan"/>
          <w:u w:val="single"/>
        </w:rPr>
        <w:t>and</w:t>
      </w:r>
      <w:r w:rsidRPr="00EA1FB7">
        <w:rPr>
          <w:u w:val="single"/>
        </w:rPr>
        <w:t xml:space="preserve"> </w:t>
      </w:r>
      <w:r w:rsidRPr="00A96F60">
        <w:rPr>
          <w:highlight w:val="cyan"/>
          <w:u w:val="single"/>
        </w:rPr>
        <w:t>help focus and accelerate investment in innovative technologies and capabilities.</w:t>
      </w:r>
      <w:r>
        <w:rPr>
          <w:u w:val="single"/>
        </w:rPr>
        <w:t xml:space="preserve"> </w:t>
      </w:r>
      <w:r w:rsidRPr="00EA1FB7">
        <w:rPr>
          <w:sz w:val="16"/>
        </w:rPr>
        <w:t xml:space="preserve">Then in May of 2020, NASA launched a manned flight to the International Space Station (ISS) on a commercially developed U.S. rocket. The launch represented the first time that the U.S. has flown a manned mission to the ISS since the shuttle program was retired in 2011. It also represents an important milestone for the relationship between private enterprise and the U.S. government in the space domain. The Global Space Economy Near term, </w:t>
      </w:r>
      <w:r w:rsidRPr="00E60120">
        <w:rPr>
          <w:highlight w:val="cyan"/>
          <w:u w:val="single"/>
        </w:rPr>
        <w:t>space as an</w:t>
      </w:r>
      <w:r w:rsidRPr="00EA1FB7">
        <w:rPr>
          <w:u w:val="single"/>
        </w:rPr>
        <w:t xml:space="preserve"> </w:t>
      </w:r>
      <w:r w:rsidRPr="00E60120">
        <w:rPr>
          <w:highlight w:val="cyan"/>
          <w:u w:val="single"/>
        </w:rPr>
        <w:t>investment</w:t>
      </w:r>
      <w:r w:rsidRPr="00EA1FB7">
        <w:rPr>
          <w:u w:val="single"/>
        </w:rPr>
        <w:t xml:space="preserve"> theme </w:t>
      </w:r>
      <w:r w:rsidRPr="00E60120">
        <w:rPr>
          <w:highlight w:val="cyan"/>
          <w:u w:val="single"/>
        </w:rPr>
        <w:t>is</w:t>
      </w:r>
      <w:r w:rsidRPr="00EA1FB7">
        <w:rPr>
          <w:u w:val="single"/>
        </w:rPr>
        <w:t xml:space="preserve"> also </w:t>
      </w:r>
      <w:r w:rsidRPr="009D539E">
        <w:rPr>
          <w:highlight w:val="cyan"/>
          <w:u w:val="single"/>
        </w:rPr>
        <w:t>likely</w:t>
      </w:r>
      <w:r w:rsidRPr="00EA1FB7">
        <w:rPr>
          <w:u w:val="single"/>
        </w:rPr>
        <w:t xml:space="preserve"> </w:t>
      </w:r>
      <w:r w:rsidRPr="00E60120">
        <w:rPr>
          <w:highlight w:val="cyan"/>
          <w:u w:val="single"/>
        </w:rPr>
        <w:t>to impact a number of industries beyond Aerospace &amp; Defense, such as IT Hardware and Telecom sectors.</w:t>
      </w:r>
      <w:r w:rsidRPr="00EA1FB7">
        <w:rPr>
          <w:sz w:val="16"/>
        </w:rPr>
        <w:t xml:space="preserve"> Morgan Stanley estimates that the global space industry could generate revenue of more than $1 trillion or more in 2040, up from $350 billion, currently. Yet, the most significant short- and medium-term opportunities may come from satellite broadband Internet </w:t>
      </w:r>
      <w:proofErr w:type="spellStart"/>
      <w:proofErr w:type="gramStart"/>
      <w:r w:rsidRPr="00EA1FB7">
        <w:rPr>
          <w:sz w:val="16"/>
        </w:rPr>
        <w:t>access.e</w:t>
      </w:r>
      <w:proofErr w:type="spellEnd"/>
      <w:proofErr w:type="gramEnd"/>
      <w:r w:rsidRPr="00EA1FB7">
        <w:rPr>
          <w:sz w:val="16"/>
        </w:rPr>
        <w:t xml:space="preserve"> constellation of potential opportunities for investors.</w:t>
      </w:r>
    </w:p>
    <w:p w14:paraId="61D2DCCC" w14:textId="777AD6BC" w:rsidR="002860BF" w:rsidRDefault="002860BF" w:rsidP="002860BF">
      <w:pPr>
        <w:pStyle w:val="Heading4"/>
      </w:pPr>
      <w:r>
        <w:t xml:space="preserve">Commercialized space is sustainable through innovation. </w:t>
      </w:r>
    </w:p>
    <w:p w14:paraId="716D58FF" w14:textId="1E5CE6D3" w:rsidR="002860BF" w:rsidRDefault="002860BF" w:rsidP="002860BF">
      <w:r w:rsidRPr="005236F8">
        <w:t xml:space="preserve">Derek </w:t>
      </w:r>
      <w:r w:rsidRPr="006B283F">
        <w:rPr>
          <w:rFonts w:eastAsiaTheme="majorEastAsia" w:cstheme="majorBidi"/>
          <w:b/>
          <w:iCs/>
          <w:sz w:val="26"/>
          <w:highlight w:val="cyan"/>
        </w:rPr>
        <w:t>Handley</w:t>
      </w:r>
      <w:r w:rsidRPr="005236F8">
        <w:t>, 10-16-</w:t>
      </w:r>
      <w:r w:rsidRPr="009D539E">
        <w:rPr>
          <w:rFonts w:eastAsiaTheme="majorEastAsia" w:cstheme="majorBidi"/>
          <w:b/>
          <w:iCs/>
          <w:sz w:val="26"/>
        </w:rPr>
        <w:t>20</w:t>
      </w:r>
      <w:r w:rsidRPr="006B283F">
        <w:rPr>
          <w:rFonts w:eastAsiaTheme="majorEastAsia" w:cstheme="majorBidi"/>
          <w:b/>
          <w:iCs/>
          <w:sz w:val="26"/>
          <w:highlight w:val="cyan"/>
        </w:rPr>
        <w:t>21</w:t>
      </w:r>
      <w:r w:rsidRPr="005236F8">
        <w:t xml:space="preserve">, "Space Tourism Can Help Conquer Climate Change," </w:t>
      </w:r>
      <w:hyperlink r:id="rId28" w:history="1">
        <w:r w:rsidRPr="00D52AD0">
          <w:rPr>
            <w:rStyle w:val="Hyperlink"/>
          </w:rPr>
          <w:t>https://pebblemag.com/magazine/doing/how-space-tourism-can-help-conquer-climate-change</w:t>
        </w:r>
      </w:hyperlink>
      <w:r w:rsidR="00BF5C12">
        <w:t xml:space="preserve"> SS</w:t>
      </w:r>
    </w:p>
    <w:p w14:paraId="64C9F186" w14:textId="3CDF5B56" w:rsidR="002860BF" w:rsidRPr="002860BF" w:rsidRDefault="002860BF" w:rsidP="002860BF">
      <w:pPr>
        <w:rPr>
          <w:sz w:val="14"/>
        </w:rPr>
      </w:pPr>
      <w:r w:rsidRPr="002860BF">
        <w:rPr>
          <w:sz w:val="14"/>
        </w:rPr>
        <w:t xml:space="preserve">Actor William Shatner rocketed into space this week on Jeff Bezos’ Blue Origin, propelling civilian space travel into the global spotlight for the second time in two months. In September, </w:t>
      </w:r>
      <w:proofErr w:type="spellStart"/>
      <w:r w:rsidRPr="002860BF">
        <w:rPr>
          <w:sz w:val="14"/>
        </w:rPr>
        <w:t>SpaceX</w:t>
      </w:r>
      <w:proofErr w:type="spellEnd"/>
      <w:r w:rsidRPr="002860BF">
        <w:rPr>
          <w:sz w:val="14"/>
        </w:rPr>
        <w:t xml:space="preserve"> took non-professional astronauts on a spaceflight aboard Inspiration4. With all the challenges on planet Earth, it may seem like a frivolous waste of money and carbon emissions to send famous and wealthy “tourists” into space for a few moments or days of weightlessness. But many similarly dismissed the Wright brothers’ efforts at Kitty Hawk in December 1903 as an underwhelming flight of fancy. In fact, it was a small but crucial first step in the story of flight, which ultimately opened up global travel and connectivity to the masses which has transformed humanity forever. In a similar spirit, Virgin Galactic and Blue Origin are symbols of the frontier of the second major era of space exploration, one where private industry is in the pilot’s seat. The first era of space exploration saw the US and Russia invest vast public resources in their space </w:t>
      </w:r>
      <w:proofErr w:type="spellStart"/>
      <w:r w:rsidRPr="002860BF">
        <w:rPr>
          <w:sz w:val="14"/>
        </w:rPr>
        <w:t>programmes</w:t>
      </w:r>
      <w:proofErr w:type="spellEnd"/>
      <w:r w:rsidRPr="002860BF">
        <w:rPr>
          <w:sz w:val="14"/>
        </w:rPr>
        <w:t xml:space="preserve">, even in the face of domestic issues crying out for attention. But when President Kennedy vowed to land Americans on the Moon by the end of the 1960s, he knew it would unlock human potential in ways that no one could fully imagine. He was right. It is due almost entirely to the series of satellites launched by NASA in 1992 that we are even able to accurately measure sea level rise at all. The </w:t>
      </w:r>
      <w:proofErr w:type="spellStart"/>
      <w:r w:rsidRPr="002860BF">
        <w:rPr>
          <w:sz w:val="14"/>
        </w:rPr>
        <w:t>wake up</w:t>
      </w:r>
      <w:proofErr w:type="spellEnd"/>
      <w:r w:rsidRPr="002860BF">
        <w:rPr>
          <w:sz w:val="14"/>
        </w:rPr>
        <w:t xml:space="preserve"> </w:t>
      </w:r>
      <w:proofErr w:type="gramStart"/>
      <w:r w:rsidRPr="002860BF">
        <w:rPr>
          <w:sz w:val="14"/>
        </w:rPr>
        <w:t>call</w:t>
      </w:r>
      <w:proofErr w:type="gramEnd"/>
      <w:r w:rsidRPr="002860BF">
        <w:rPr>
          <w:sz w:val="14"/>
        </w:rPr>
        <w:t xml:space="preserve"> the United Nations’ Intergovernmental Panel on Climate Change was informed by data from dozens of remote sensing satellites and instruments These ‘eyes in the sky’ are fundamental to our understanding of global warming. monitoring the vital signs of our planet: temperature changes, greenhouse gas emissions, soil moisture and glacier movements. The Carbon Mapper and </w:t>
      </w:r>
      <w:proofErr w:type="spellStart"/>
      <w:r w:rsidRPr="002860BF">
        <w:rPr>
          <w:sz w:val="14"/>
        </w:rPr>
        <w:t>MethaneSAT</w:t>
      </w:r>
      <w:proofErr w:type="spellEnd"/>
      <w:r w:rsidRPr="002860BF">
        <w:rPr>
          <w:sz w:val="14"/>
        </w:rPr>
        <w:t xml:space="preserve"> projects are set to deliver new satellites into space that will monitor potent methane emissions leaking from gas wells, pipelines, refineries, and power plants, allowing scientists to accurately pinpoint sites to target with </w:t>
      </w:r>
      <w:proofErr w:type="spellStart"/>
      <w:r w:rsidRPr="002860BF">
        <w:rPr>
          <w:sz w:val="14"/>
        </w:rPr>
        <w:t>localised</w:t>
      </w:r>
      <w:proofErr w:type="spellEnd"/>
      <w:r w:rsidRPr="002860BF">
        <w:rPr>
          <w:sz w:val="14"/>
        </w:rPr>
        <w:t xml:space="preserve"> emissions mitigation efforts. Since the beginning of time it has been inherent in human nature to make room for the risky challenges and longshots that enable us to understand ourselves, our planet and the universe we inhabit. The competition emerging in the space industry is crucial to delivering the critical mass that will make operating in space more affordable and spur a new wave of innovation. Elon Musk’s satellite broadband company </w:t>
      </w:r>
      <w:proofErr w:type="spellStart"/>
      <w:r w:rsidRPr="002860BF">
        <w:rPr>
          <w:sz w:val="14"/>
        </w:rPr>
        <w:t>Starlink</w:t>
      </w:r>
      <w:proofErr w:type="spellEnd"/>
      <w:r w:rsidRPr="002860BF">
        <w:rPr>
          <w:sz w:val="14"/>
        </w:rPr>
        <w:t xml:space="preserve"> was born from the pioneering work of </w:t>
      </w:r>
      <w:proofErr w:type="spellStart"/>
      <w:r w:rsidRPr="002860BF">
        <w:rPr>
          <w:sz w:val="14"/>
        </w:rPr>
        <w:t>SpaceX</w:t>
      </w:r>
      <w:proofErr w:type="spellEnd"/>
      <w:r w:rsidRPr="002860BF">
        <w:rPr>
          <w:sz w:val="14"/>
        </w:rPr>
        <w:t xml:space="preserve">, with its reusable rockets taking people to and beyond the International Space Station, most recently with the Inspiration4 spaceflights. Sir Richard Branson’s space tourism venture has already spun off Virgin Orbit, which aims to make delivery of small satellites into space cheaper and more sustainable. This pioneering challenge is partly what drew me to Branson’s quest to launch a space tourism industry and pursue the breakthroughs that could accompany it. When I, along with what was then around 300 other would-be astronauts put our money down in 2012 for a Virgin Galactic ticket, we played a role to help underwrite and validate demand for a bold venture that might otherwise never have got off the ground. William Shatner gives a nod to Bezos’ ‘noble ambitions’ for space travel in a Blue Origin video released just hours before take-off, “Somebody has to start. We’re just at the beginning but how miraculous that beginning is, and how extraordinary it is to be part of the beginning.” This new era of </w:t>
      </w:r>
      <w:r w:rsidRPr="002860BF">
        <w:rPr>
          <w:highlight w:val="cyan"/>
          <w:u w:val="single"/>
        </w:rPr>
        <w:t>space exploration</w:t>
      </w:r>
      <w:r w:rsidRPr="002860BF">
        <w:rPr>
          <w:sz w:val="14"/>
        </w:rPr>
        <w:t xml:space="preserve"> is risky and expensive but </w:t>
      </w:r>
      <w:r w:rsidRPr="002860BF">
        <w:rPr>
          <w:highlight w:val="cyan"/>
          <w:u w:val="single"/>
        </w:rPr>
        <w:t>will offer</w:t>
      </w:r>
      <w:r w:rsidRPr="002860BF">
        <w:rPr>
          <w:sz w:val="14"/>
        </w:rPr>
        <w:t xml:space="preserve"> </w:t>
      </w:r>
      <w:r w:rsidRPr="006B283F">
        <w:rPr>
          <w:u w:val="single"/>
        </w:rPr>
        <w:t xml:space="preserve">a net </w:t>
      </w:r>
      <w:r w:rsidRPr="002860BF">
        <w:rPr>
          <w:highlight w:val="cyan"/>
          <w:u w:val="single"/>
        </w:rPr>
        <w:t>benefit to humanity.</w:t>
      </w:r>
      <w:r w:rsidRPr="006B283F">
        <w:rPr>
          <w:u w:val="single"/>
        </w:rPr>
        <w:t xml:space="preserve"> </w:t>
      </w:r>
      <w:r w:rsidRPr="002860BF">
        <w:rPr>
          <w:highlight w:val="cyan"/>
          <w:u w:val="single"/>
        </w:rPr>
        <w:t xml:space="preserve">It doesn’t mean that we should turn our gaze skyward in </w:t>
      </w:r>
      <w:proofErr w:type="spellStart"/>
      <w:r w:rsidRPr="002860BF">
        <w:rPr>
          <w:highlight w:val="cyan"/>
          <w:u w:val="single"/>
        </w:rPr>
        <w:t>favour</w:t>
      </w:r>
      <w:proofErr w:type="spellEnd"/>
      <w:r w:rsidRPr="002860BF">
        <w:rPr>
          <w:highlight w:val="cyan"/>
          <w:u w:val="single"/>
        </w:rPr>
        <w:t xml:space="preserve"> of addressing the problems facing us on our warming planet.</w:t>
      </w:r>
      <w:r w:rsidRPr="006B283F">
        <w:rPr>
          <w:u w:val="single"/>
        </w:rPr>
        <w:t xml:space="preserve"> </w:t>
      </w:r>
      <w:r w:rsidRPr="002860BF">
        <w:rPr>
          <w:highlight w:val="cyan"/>
          <w:u w:val="single"/>
        </w:rPr>
        <w:t>We should aspire to do both.</w:t>
      </w:r>
      <w:r w:rsidRPr="002860BF">
        <w:rPr>
          <w:sz w:val="14"/>
        </w:rPr>
        <w:t xml:space="preserve"> It's encouraging to see record amounts of funding pouring into climate tech, with the Silicon Valley Bank reporting US$58 billion will be invested in 2021, beating out last year’s record $35 billion. At </w:t>
      </w:r>
      <w:proofErr w:type="spellStart"/>
      <w:r w:rsidRPr="002860BF">
        <w:rPr>
          <w:highlight w:val="cyan"/>
          <w:u w:val="single"/>
        </w:rPr>
        <w:t>Aera</w:t>
      </w:r>
      <w:proofErr w:type="spellEnd"/>
      <w:r w:rsidRPr="002860BF">
        <w:rPr>
          <w:highlight w:val="cyan"/>
          <w:u w:val="single"/>
        </w:rPr>
        <w:t xml:space="preserve"> VC</w:t>
      </w:r>
      <w:r w:rsidRPr="002860BF">
        <w:rPr>
          <w:sz w:val="14"/>
        </w:rPr>
        <w:t xml:space="preserve">, we </w:t>
      </w:r>
      <w:r w:rsidRPr="002860BF">
        <w:rPr>
          <w:highlight w:val="cyan"/>
          <w:u w:val="single"/>
        </w:rPr>
        <w:t xml:space="preserve">have funded companies like </w:t>
      </w:r>
      <w:proofErr w:type="spellStart"/>
      <w:r w:rsidRPr="002860BF">
        <w:rPr>
          <w:highlight w:val="cyan"/>
          <w:u w:val="single"/>
        </w:rPr>
        <w:t>Noya</w:t>
      </w:r>
      <w:proofErr w:type="spellEnd"/>
      <w:r w:rsidRPr="002860BF">
        <w:rPr>
          <w:highlight w:val="cyan"/>
          <w:u w:val="single"/>
        </w:rPr>
        <w:t>, which uses cooling towers common to industry all over the world to pull in air and extract the carbon dioxide from it.</w:t>
      </w:r>
      <w:r w:rsidRPr="002860BF">
        <w:rPr>
          <w:sz w:val="14"/>
        </w:rPr>
        <w:t xml:space="preserve"> </w:t>
      </w:r>
      <w:r w:rsidRPr="002860BF">
        <w:rPr>
          <w:highlight w:val="cyan"/>
          <w:u w:val="single"/>
        </w:rPr>
        <w:t>At scale,</w:t>
      </w:r>
      <w:r w:rsidRPr="006B283F">
        <w:rPr>
          <w:u w:val="single"/>
        </w:rPr>
        <w:t xml:space="preserve"> </w:t>
      </w:r>
      <w:r w:rsidRPr="002860BF">
        <w:rPr>
          <w:highlight w:val="cyan"/>
          <w:u w:val="single"/>
        </w:rPr>
        <w:t>this technology could make a significant impact on reducing the amount of CO2 in the atmosphere.</w:t>
      </w:r>
      <w:r w:rsidRPr="002860BF">
        <w:rPr>
          <w:sz w:val="14"/>
        </w:rPr>
        <w:t xml:space="preserve"> </w:t>
      </w:r>
      <w:r w:rsidRPr="002860BF">
        <w:rPr>
          <w:highlight w:val="cyan"/>
          <w:u w:val="single"/>
        </w:rPr>
        <w:t>Dawn Aerospace,</w:t>
      </w:r>
      <w:r w:rsidRPr="002860BF">
        <w:rPr>
          <w:sz w:val="14"/>
        </w:rPr>
        <w:t xml:space="preserve"> another of our investments, </w:t>
      </w:r>
      <w:r w:rsidRPr="002860BF">
        <w:rPr>
          <w:highlight w:val="cyan"/>
          <w:u w:val="single"/>
        </w:rPr>
        <w:t>is creating reusable drone-like spacecraft that will usher in a new era of inexpensive and sustainable orbital access.</w:t>
      </w:r>
      <w:r w:rsidRPr="002860BF">
        <w:rPr>
          <w:sz w:val="14"/>
        </w:rPr>
        <w:t xml:space="preserve"> Their aim is to be the first spacecraft in history to reach space and return to Earth twice in one day. They recently completed a series of successful test flights from New Zealand, where I live and work. </w:t>
      </w:r>
      <w:r w:rsidRPr="002860BF">
        <w:rPr>
          <w:u w:val="single"/>
        </w:rPr>
        <w:t xml:space="preserve">Some </w:t>
      </w:r>
      <w:r w:rsidRPr="002860BF">
        <w:rPr>
          <w:highlight w:val="cyan"/>
          <w:u w:val="single"/>
        </w:rPr>
        <w:t>very aspirational thinkers are pursuing more ambitious reasons for furthering into space, such as mining asteroids for minerals</w:t>
      </w:r>
      <w:r w:rsidRPr="002860BF">
        <w:rPr>
          <w:u w:val="single"/>
        </w:rPr>
        <w:t xml:space="preserve"> or relocating our polluting industries there</w:t>
      </w:r>
      <w:r w:rsidRPr="002860BF">
        <w:rPr>
          <w:highlight w:val="cyan"/>
          <w:u w:val="single"/>
        </w:rPr>
        <w:t>. If we can do it while</w:t>
      </w:r>
      <w:r w:rsidRPr="002860BF">
        <w:rPr>
          <w:u w:val="single"/>
        </w:rPr>
        <w:t xml:space="preserve"> consciously </w:t>
      </w:r>
      <w:r w:rsidRPr="002860BF">
        <w:rPr>
          <w:highlight w:val="cyan"/>
          <w:u w:val="single"/>
        </w:rPr>
        <w:t>addressing any resultant space debris without causing chaos</w:t>
      </w:r>
      <w:r w:rsidRPr="002860BF">
        <w:rPr>
          <w:u w:val="single"/>
        </w:rPr>
        <w:t xml:space="preserve"> i</w:t>
      </w:r>
      <w:r w:rsidRPr="002860BF">
        <w:rPr>
          <w:sz w:val="14"/>
        </w:rPr>
        <w:t xml:space="preserve">n the rest of the Solar System, </w:t>
      </w:r>
      <w:r w:rsidRPr="002860BF">
        <w:rPr>
          <w:highlight w:val="cyan"/>
          <w:u w:val="single"/>
        </w:rPr>
        <w:t>why not?</w:t>
      </w:r>
      <w:r w:rsidRPr="002860BF">
        <w:rPr>
          <w:sz w:val="14"/>
        </w:rPr>
        <w:t xml:space="preserve"> Since the beginning of time </w:t>
      </w:r>
      <w:r w:rsidRPr="002860BF">
        <w:rPr>
          <w:highlight w:val="cyan"/>
          <w:u w:val="single"/>
        </w:rPr>
        <w:t>it has been inherent in human nature to make room for the risky challenges and longshots that enable us to understand ourselves,</w:t>
      </w:r>
      <w:r w:rsidRPr="002860BF">
        <w:rPr>
          <w:sz w:val="14"/>
        </w:rPr>
        <w:t xml:space="preserve"> our planet and the universe we inhabit. </w:t>
      </w:r>
      <w:r w:rsidRPr="002860BF">
        <w:rPr>
          <w:highlight w:val="cyan"/>
          <w:u w:val="single"/>
        </w:rPr>
        <w:t>We must keep pursuing them.</w:t>
      </w:r>
      <w:r w:rsidRPr="002860BF">
        <w:rPr>
          <w:sz w:val="14"/>
        </w:rPr>
        <w:t xml:space="preserve"> </w:t>
      </w:r>
      <w:r w:rsidRPr="002860BF">
        <w:rPr>
          <w:u w:val="single"/>
        </w:rPr>
        <w:t>Those efforts</w:t>
      </w:r>
      <w:r w:rsidRPr="006B283F">
        <w:rPr>
          <w:u w:val="single"/>
        </w:rPr>
        <w:t xml:space="preserve"> </w:t>
      </w:r>
      <w:r w:rsidRPr="002860BF">
        <w:rPr>
          <w:sz w:val="14"/>
        </w:rPr>
        <w:t xml:space="preserve">have resulted in the finest moments of human </w:t>
      </w:r>
      <w:proofErr w:type="spellStart"/>
      <w:r w:rsidRPr="002860BF">
        <w:rPr>
          <w:sz w:val="14"/>
        </w:rPr>
        <w:t>endeavour</w:t>
      </w:r>
      <w:proofErr w:type="spellEnd"/>
      <w:r w:rsidRPr="002860BF">
        <w:rPr>
          <w:sz w:val="14"/>
        </w:rPr>
        <w:t xml:space="preserve"> and</w:t>
      </w:r>
      <w:r w:rsidRPr="006B283F">
        <w:rPr>
          <w:u w:val="single"/>
        </w:rPr>
        <w:t xml:space="preserve"> will ultimately play a role in</w:t>
      </w:r>
      <w:r w:rsidRPr="002860BF">
        <w:rPr>
          <w:sz w:val="14"/>
        </w:rPr>
        <w:t xml:space="preserve"> ways we can’t even yet comprehend, in addressing the biggest challenge ahead - </w:t>
      </w:r>
      <w:r w:rsidRPr="006B283F">
        <w:rPr>
          <w:u w:val="single"/>
        </w:rPr>
        <w:t>avoiding catastrophic climate change.</w:t>
      </w:r>
    </w:p>
    <w:p w14:paraId="19A1F2BD" w14:textId="3ADDA9DA" w:rsidR="002825ED" w:rsidRPr="002825ED" w:rsidRDefault="002825ED" w:rsidP="002825ED">
      <w:pPr>
        <w:spacing w:after="0" w:line="240" w:lineRule="auto"/>
        <w:outlineLvl w:val="3"/>
        <w:rPr>
          <w:rFonts w:ascii="Times New Roman" w:eastAsia="Times New Roman" w:hAnsi="Times New Roman" w:cs="Times New Roman"/>
          <w:b/>
          <w:bCs/>
          <w:sz w:val="24"/>
          <w:szCs w:val="24"/>
        </w:rPr>
      </w:pPr>
      <w:r w:rsidRPr="002825ED">
        <w:rPr>
          <w:rFonts w:eastAsia="Times New Roman"/>
          <w:b/>
          <w:bCs/>
          <w:color w:val="000000"/>
          <w:sz w:val="26"/>
          <w:szCs w:val="26"/>
        </w:rPr>
        <w:t>Innovation brought about by space helps to mitigate climate change</w:t>
      </w:r>
    </w:p>
    <w:p w14:paraId="74E9F41B" w14:textId="77777777" w:rsidR="002825ED" w:rsidRPr="002825ED" w:rsidRDefault="002825ED" w:rsidP="002825ED">
      <w:pPr>
        <w:spacing w:before="15" w:after="180" w:line="240" w:lineRule="auto"/>
        <w:rPr>
          <w:rFonts w:ascii="Times New Roman" w:eastAsia="Times New Roman" w:hAnsi="Times New Roman" w:cs="Times New Roman"/>
          <w:sz w:val="24"/>
          <w:szCs w:val="24"/>
        </w:rPr>
      </w:pPr>
      <w:r w:rsidRPr="002825ED">
        <w:rPr>
          <w:rFonts w:eastAsia="Times New Roman"/>
          <w:b/>
          <w:bCs/>
          <w:color w:val="000000"/>
          <w:sz w:val="26"/>
          <w:szCs w:val="26"/>
        </w:rPr>
        <w:t>ESA 20,</w:t>
      </w:r>
      <w:r w:rsidRPr="002825ED">
        <w:rPr>
          <w:rFonts w:eastAsia="Times New Roman"/>
          <w:color w:val="000000"/>
        </w:rPr>
        <w:t> </w:t>
      </w:r>
      <w:r w:rsidRPr="002825ED">
        <w:rPr>
          <w:rFonts w:eastAsia="Times New Roman"/>
          <w:color w:val="000000"/>
          <w:sz w:val="20"/>
          <w:szCs w:val="20"/>
        </w:rPr>
        <w:t xml:space="preserve">(European Space </w:t>
      </w:r>
      <w:proofErr w:type="gramStart"/>
      <w:r w:rsidRPr="002825ED">
        <w:rPr>
          <w:rFonts w:eastAsia="Times New Roman"/>
          <w:color w:val="000000"/>
          <w:sz w:val="20"/>
          <w:szCs w:val="20"/>
        </w:rPr>
        <w:t>Agency )</w:t>
      </w:r>
      <w:proofErr w:type="gramEnd"/>
      <w:r w:rsidRPr="002825ED">
        <w:rPr>
          <w:rFonts w:eastAsia="Times New Roman"/>
          <w:color w:val="000000"/>
        </w:rPr>
        <w:t xml:space="preserve"> 7-16-2020, "Space technology helps mitigate climate change", Esa, https://www.esa.int/Applications/Telecommunications_Integrated_Applications/Technology_Transfer/Space_technology_helps_mitigate_climate_change PM</w:t>
      </w:r>
    </w:p>
    <w:p w14:paraId="4E469988" w14:textId="71225BD0" w:rsidR="002825ED" w:rsidRDefault="002825ED" w:rsidP="002825ED">
      <w:pPr>
        <w:spacing w:line="240" w:lineRule="auto"/>
        <w:rPr>
          <w:rFonts w:eastAsia="Times New Roman"/>
          <w:color w:val="000000"/>
          <w:u w:val="single"/>
        </w:rPr>
      </w:pPr>
      <w:r w:rsidRPr="002825ED">
        <w:rPr>
          <w:rFonts w:eastAsia="Times New Roman"/>
          <w:color w:val="000000"/>
          <w:u w:val="single"/>
          <w:shd w:val="clear" w:color="auto" w:fill="00FFFF"/>
        </w:rPr>
        <w:t>Space technologies have led to a number of inventions that benefit the environment and save energy.</w:t>
      </w:r>
      <w:r w:rsidRPr="002825ED">
        <w:rPr>
          <w:rFonts w:eastAsia="Times New Roman"/>
          <w:color w:val="000000"/>
          <w:u w:val="single"/>
        </w:rPr>
        <w:t xml:space="preserve"> Satellite-based systems are </w:t>
      </w:r>
      <w:r w:rsidRPr="002825ED">
        <w:rPr>
          <w:rFonts w:eastAsia="Times New Roman"/>
          <w:color w:val="000000"/>
          <w:u w:val="single"/>
          <w:shd w:val="clear" w:color="auto" w:fill="00FFFF"/>
        </w:rPr>
        <w:t>reducing vehicle</w:t>
      </w:r>
      <w:r w:rsidRPr="002825ED">
        <w:rPr>
          <w:rFonts w:eastAsia="Times New Roman"/>
          <w:color w:val="000000"/>
          <w:u w:val="single"/>
        </w:rPr>
        <w:t xml:space="preserve">s’ carbon dioxide </w:t>
      </w:r>
      <w:r w:rsidRPr="002825ED">
        <w:rPr>
          <w:rFonts w:eastAsia="Times New Roman"/>
          <w:color w:val="000000"/>
          <w:u w:val="single"/>
          <w:shd w:val="clear" w:color="auto" w:fill="00FFFF"/>
        </w:rPr>
        <w:t>emissions</w:t>
      </w:r>
      <w:r w:rsidRPr="002825ED">
        <w:rPr>
          <w:rFonts w:eastAsia="Times New Roman"/>
          <w:color w:val="000000"/>
          <w:u w:val="single"/>
        </w:rPr>
        <w:t xml:space="preserve">, remote-sensing technology is </w:t>
      </w:r>
      <w:r w:rsidRPr="002825ED">
        <w:rPr>
          <w:rFonts w:eastAsia="Times New Roman"/>
          <w:color w:val="000000"/>
          <w:u w:val="single"/>
          <w:shd w:val="clear" w:color="auto" w:fill="00FFFF"/>
        </w:rPr>
        <w:t>making wind turbines more efficient, and</w:t>
      </w:r>
      <w:r w:rsidRPr="002825ED">
        <w:rPr>
          <w:rFonts w:eastAsia="Times New Roman"/>
          <w:color w:val="000000"/>
          <w:u w:val="single"/>
        </w:rPr>
        <w:t xml:space="preserve"> information from weather satellites is </w:t>
      </w:r>
      <w:r w:rsidRPr="002825ED">
        <w:rPr>
          <w:rFonts w:eastAsia="Times New Roman"/>
          <w:color w:val="000000"/>
          <w:u w:val="single"/>
          <w:shd w:val="clear" w:color="auto" w:fill="00FFFF"/>
        </w:rPr>
        <w:t>helping solar cells</w:t>
      </w:r>
      <w:r w:rsidRPr="002825ED">
        <w:rPr>
          <w:rFonts w:eastAsia="Times New Roman"/>
          <w:color w:val="000000"/>
          <w:u w:val="single"/>
        </w:rPr>
        <w:t xml:space="preserve"> to </w:t>
      </w:r>
      <w:r w:rsidRPr="002825ED">
        <w:rPr>
          <w:rFonts w:eastAsia="Times New Roman"/>
          <w:color w:val="000000"/>
          <w:u w:val="single"/>
          <w:shd w:val="clear" w:color="auto" w:fill="00FFFF"/>
        </w:rPr>
        <w:t>produce more energy</w:t>
      </w:r>
      <w:r w:rsidRPr="002825ED">
        <w:rPr>
          <w:rFonts w:eastAsia="Times New Roman"/>
          <w:color w:val="000000"/>
          <w:u w:val="single"/>
        </w:rPr>
        <w:t xml:space="preserve">. </w:t>
      </w:r>
      <w:r w:rsidRPr="002825ED">
        <w:rPr>
          <w:rFonts w:eastAsia="Times New Roman"/>
          <w:color w:val="000000"/>
          <w:sz w:val="12"/>
          <w:szCs w:val="12"/>
        </w:rPr>
        <w:t xml:space="preserve">These are just some examples of how spin-offs from space technology and satellite services can make a difference. Over the years, ESA’s Technology Transfer </w:t>
      </w:r>
      <w:proofErr w:type="spellStart"/>
      <w:r w:rsidRPr="002825ED">
        <w:rPr>
          <w:rFonts w:eastAsia="Times New Roman"/>
          <w:color w:val="000000"/>
          <w:sz w:val="12"/>
          <w:szCs w:val="12"/>
        </w:rPr>
        <w:t>Programme</w:t>
      </w:r>
      <w:proofErr w:type="spellEnd"/>
      <w:r w:rsidRPr="002825ED">
        <w:rPr>
          <w:rFonts w:eastAsia="Times New Roman"/>
          <w:color w:val="000000"/>
          <w:sz w:val="12"/>
          <w:szCs w:val="12"/>
        </w:rPr>
        <w:t xml:space="preserve"> and its Business Incubation </w:t>
      </w:r>
      <w:proofErr w:type="spellStart"/>
      <w:r w:rsidRPr="002825ED">
        <w:rPr>
          <w:rFonts w:eastAsia="Times New Roman"/>
          <w:color w:val="000000"/>
          <w:sz w:val="12"/>
          <w:szCs w:val="12"/>
        </w:rPr>
        <w:t>Centres</w:t>
      </w:r>
      <w:proofErr w:type="spellEnd"/>
      <w:r w:rsidRPr="002825ED">
        <w:rPr>
          <w:rFonts w:eastAsia="Times New Roman"/>
          <w:color w:val="000000"/>
          <w:sz w:val="12"/>
          <w:szCs w:val="12"/>
        </w:rPr>
        <w:t xml:space="preserve"> have fostered and supported many innovative technologies and business ideas that contribute to new services and products to mitigate climate change. To </w:t>
      </w:r>
      <w:proofErr w:type="spellStart"/>
      <w:r w:rsidRPr="002825ED">
        <w:rPr>
          <w:rFonts w:eastAsia="Times New Roman"/>
          <w:color w:val="000000"/>
          <w:sz w:val="12"/>
          <w:szCs w:val="12"/>
        </w:rPr>
        <w:t>maximise</w:t>
      </w:r>
      <w:proofErr w:type="spellEnd"/>
      <w:r w:rsidRPr="002825ED">
        <w:rPr>
          <w:rFonts w:eastAsia="Times New Roman"/>
          <w:color w:val="000000"/>
          <w:sz w:val="12"/>
          <w:szCs w:val="12"/>
        </w:rPr>
        <w:t xml:space="preserve"> the amount of electricity from new wind turbines, the </w:t>
      </w:r>
      <w:r w:rsidRPr="002825ED">
        <w:rPr>
          <w:rFonts w:eastAsia="Times New Roman"/>
          <w:color w:val="000000"/>
          <w:u w:val="single"/>
        </w:rPr>
        <w:t xml:space="preserve">French company </w:t>
      </w:r>
      <w:proofErr w:type="spellStart"/>
      <w:r w:rsidRPr="002825ED">
        <w:rPr>
          <w:rFonts w:eastAsia="Times New Roman"/>
          <w:color w:val="000000"/>
          <w:u w:val="single"/>
        </w:rPr>
        <w:t>Leosphere</w:t>
      </w:r>
      <w:proofErr w:type="spellEnd"/>
      <w:r w:rsidRPr="002825ED">
        <w:rPr>
          <w:rFonts w:eastAsia="Times New Roman"/>
          <w:color w:val="000000"/>
          <w:u w:val="single"/>
        </w:rPr>
        <w:t xml:space="preserve"> developed a small instrument to measure wind speed and direction from the ground up to heights of 200 </w:t>
      </w:r>
      <w:proofErr w:type="spellStart"/>
      <w:r w:rsidRPr="002825ED">
        <w:rPr>
          <w:rFonts w:eastAsia="Times New Roman"/>
          <w:color w:val="000000"/>
          <w:u w:val="single"/>
        </w:rPr>
        <w:t>metres</w:t>
      </w:r>
      <w:proofErr w:type="spellEnd"/>
      <w:r w:rsidRPr="002825ED">
        <w:rPr>
          <w:rFonts w:eastAsia="Times New Roman"/>
          <w:color w:val="000000"/>
          <w:u w:val="single"/>
        </w:rPr>
        <w:t>. The ‘</w:t>
      </w:r>
      <w:proofErr w:type="spellStart"/>
      <w:r w:rsidRPr="002825ED">
        <w:rPr>
          <w:rFonts w:eastAsia="Times New Roman"/>
          <w:color w:val="000000"/>
          <w:u w:val="single"/>
        </w:rPr>
        <w:t>lidar</w:t>
      </w:r>
      <w:proofErr w:type="spellEnd"/>
      <w:r w:rsidRPr="002825ED">
        <w:rPr>
          <w:rFonts w:eastAsia="Times New Roman"/>
          <w:color w:val="000000"/>
          <w:u w:val="single"/>
        </w:rPr>
        <w:t xml:space="preserve">’ technology is similar to that which ESA will use on its Aeolus satellite to provide global observations of wind profiles from space. ESA’s expertise from this mission was important for </w:t>
      </w:r>
      <w:proofErr w:type="spellStart"/>
      <w:r w:rsidRPr="002825ED">
        <w:rPr>
          <w:rFonts w:eastAsia="Times New Roman"/>
          <w:color w:val="000000"/>
          <w:u w:val="single"/>
        </w:rPr>
        <w:t>Leosphere</w:t>
      </w:r>
      <w:proofErr w:type="spellEnd"/>
      <w:r w:rsidRPr="002825ED">
        <w:rPr>
          <w:rFonts w:eastAsia="Times New Roman"/>
          <w:color w:val="000000"/>
          <w:u w:val="single"/>
        </w:rPr>
        <w:t xml:space="preserve"> and was used to improve their instrument during the company’s start-up phase at ESA’s Business Incubation Centre (BIC) in </w:t>
      </w:r>
      <w:proofErr w:type="spellStart"/>
      <w:r w:rsidRPr="002825ED">
        <w:rPr>
          <w:rFonts w:eastAsia="Times New Roman"/>
          <w:color w:val="000000"/>
          <w:u w:val="single"/>
        </w:rPr>
        <w:t>Noordwijk</w:t>
      </w:r>
      <w:proofErr w:type="spellEnd"/>
      <w:r w:rsidRPr="002825ED">
        <w:rPr>
          <w:rFonts w:eastAsia="Times New Roman"/>
          <w:color w:val="000000"/>
          <w:u w:val="single"/>
        </w:rPr>
        <w:t>, the Netherlands.</w:t>
      </w:r>
      <w:r w:rsidRPr="002825ED">
        <w:rPr>
          <w:rFonts w:eastAsia="Times New Roman"/>
          <w:color w:val="000000"/>
          <w:sz w:val="12"/>
          <w:szCs w:val="12"/>
        </w:rPr>
        <w:t xml:space="preserve"> More instruments based on the same technology have followed and these are now being used in more than 100 countries. </w:t>
      </w:r>
      <w:r w:rsidRPr="002825ED">
        <w:rPr>
          <w:rFonts w:eastAsia="Times New Roman"/>
          <w:color w:val="000000"/>
          <w:u w:val="single"/>
          <w:shd w:val="clear" w:color="auto" w:fill="00FFFF"/>
        </w:rPr>
        <w:t xml:space="preserve">By using data from </w:t>
      </w:r>
      <w:r w:rsidRPr="002825ED">
        <w:rPr>
          <w:rFonts w:eastAsia="Times New Roman"/>
          <w:color w:val="000000"/>
          <w:u w:val="single"/>
        </w:rPr>
        <w:t xml:space="preserve">weather </w:t>
      </w:r>
      <w:r w:rsidRPr="002825ED">
        <w:rPr>
          <w:rFonts w:eastAsia="Times New Roman"/>
          <w:color w:val="000000"/>
          <w:u w:val="single"/>
          <w:shd w:val="clear" w:color="auto" w:fill="00FFFF"/>
        </w:rPr>
        <w:t>satellites, ‘</w:t>
      </w:r>
      <w:proofErr w:type="spellStart"/>
      <w:r w:rsidRPr="002825ED">
        <w:rPr>
          <w:rFonts w:eastAsia="Times New Roman"/>
          <w:color w:val="000000"/>
          <w:u w:val="single"/>
          <w:shd w:val="clear" w:color="auto" w:fill="00FFFF"/>
        </w:rPr>
        <w:t>SolarSAT</w:t>
      </w:r>
      <w:proofErr w:type="spellEnd"/>
      <w:r w:rsidRPr="002825ED">
        <w:rPr>
          <w:rFonts w:eastAsia="Times New Roman"/>
          <w:color w:val="000000"/>
          <w:u w:val="single"/>
          <w:shd w:val="clear" w:color="auto" w:fill="00FFFF"/>
        </w:rPr>
        <w:t xml:space="preserve">’ </w:t>
      </w:r>
      <w:r w:rsidRPr="002825ED">
        <w:rPr>
          <w:rFonts w:eastAsia="Times New Roman"/>
          <w:color w:val="000000"/>
          <w:u w:val="single"/>
        </w:rPr>
        <w:t>from Italian company Flyby</w:t>
      </w:r>
      <w:r w:rsidRPr="002825ED">
        <w:rPr>
          <w:rFonts w:eastAsia="Times New Roman"/>
          <w:color w:val="000000"/>
          <w:u w:val="single"/>
          <w:shd w:val="clear" w:color="auto" w:fill="00FFFF"/>
        </w:rPr>
        <w:t xml:space="preserve"> can </w:t>
      </w:r>
      <w:r w:rsidRPr="002825ED">
        <w:rPr>
          <w:rFonts w:eastAsia="Times New Roman"/>
          <w:color w:val="000000"/>
          <w:u w:val="single"/>
        </w:rPr>
        <w:t xml:space="preserve">accurately </w:t>
      </w:r>
      <w:r w:rsidRPr="002825ED">
        <w:rPr>
          <w:rFonts w:eastAsia="Times New Roman"/>
          <w:color w:val="000000"/>
          <w:u w:val="single"/>
          <w:shd w:val="clear" w:color="auto" w:fill="00FFFF"/>
        </w:rPr>
        <w:t>predict the power output of photovoltaic power plants</w:t>
      </w:r>
      <w:r w:rsidRPr="002825ED">
        <w:rPr>
          <w:rFonts w:eastAsia="Times New Roman"/>
          <w:color w:val="000000"/>
          <w:u w:val="single"/>
        </w:rPr>
        <w:t>. This information is used to design improved systems and quickly identify faults in operating photovoltaic plants – faults that can reduce energy production by more than 10% a year</w:t>
      </w:r>
      <w:r w:rsidRPr="002825ED">
        <w:rPr>
          <w:rFonts w:eastAsia="Times New Roman"/>
          <w:color w:val="000000"/>
          <w:sz w:val="12"/>
          <w:szCs w:val="12"/>
        </w:rPr>
        <w:t xml:space="preserve">. This system has already been installed on several photovoltaic systems in Italy. </w:t>
      </w:r>
      <w:proofErr w:type="spellStart"/>
      <w:r w:rsidRPr="002825ED">
        <w:rPr>
          <w:rFonts w:eastAsia="Times New Roman"/>
          <w:color w:val="000000"/>
          <w:u w:val="single"/>
          <w:shd w:val="clear" w:color="auto" w:fill="00FFFF"/>
        </w:rPr>
        <w:t>Miniaturised</w:t>
      </w:r>
      <w:proofErr w:type="spellEnd"/>
      <w:r w:rsidRPr="002825ED">
        <w:rPr>
          <w:rFonts w:eastAsia="Times New Roman"/>
          <w:color w:val="000000"/>
          <w:u w:val="single"/>
          <w:shd w:val="clear" w:color="auto" w:fill="00FFFF"/>
        </w:rPr>
        <w:t xml:space="preserve"> ceramic gas sensor technology, developed originally for measuring oxygen levels around spacecraft reentry vehicles, is now being used in systems that accurately control heater combustion, one of the major sources of pollutants</w:t>
      </w:r>
      <w:r w:rsidRPr="002825ED">
        <w:rPr>
          <w:rFonts w:eastAsia="Times New Roman"/>
          <w:color w:val="000000"/>
          <w:u w:val="single"/>
        </w:rPr>
        <w:t>.</w:t>
      </w:r>
      <w:r w:rsidRPr="002825ED">
        <w:rPr>
          <w:rFonts w:eastAsia="Times New Roman"/>
          <w:color w:val="000000"/>
          <w:sz w:val="12"/>
          <w:szCs w:val="12"/>
        </w:rPr>
        <w:t xml:space="preserve"> “It can reduce exhaust gases that are harmful for the environment and ensure that heating systems work at an optimum level. It also reduces fuel consumption by 10–15%,” explained Rainer Baumann from TU Dresden. </w:t>
      </w:r>
      <w:r w:rsidRPr="002825ED">
        <w:rPr>
          <w:rFonts w:eastAsia="Times New Roman"/>
          <w:color w:val="000000"/>
          <w:u w:val="single"/>
        </w:rPr>
        <w:t xml:space="preserve">Supported by ESA’s Technology Transfer </w:t>
      </w:r>
      <w:proofErr w:type="spellStart"/>
      <w:r w:rsidRPr="002825ED">
        <w:rPr>
          <w:rFonts w:eastAsia="Times New Roman"/>
          <w:color w:val="000000"/>
          <w:u w:val="single"/>
        </w:rPr>
        <w:t>Programme</w:t>
      </w:r>
      <w:proofErr w:type="spellEnd"/>
      <w:r w:rsidRPr="002825ED">
        <w:rPr>
          <w:rFonts w:eastAsia="Times New Roman"/>
          <w:color w:val="000000"/>
          <w:u w:val="single"/>
        </w:rPr>
        <w:t xml:space="preserve"> and its partner MST, this technology is now used by the German company ESCUBE in systems controlling industrial heaters. Conventional satnav systems help people to find their way. Now, </w:t>
      </w:r>
      <w:r w:rsidRPr="002825ED">
        <w:rPr>
          <w:rFonts w:eastAsia="Times New Roman"/>
          <w:color w:val="000000"/>
          <w:u w:val="single"/>
          <w:shd w:val="clear" w:color="auto" w:fill="00FFFF"/>
        </w:rPr>
        <w:t>several innovators have come up with interesting developments that</w:t>
      </w:r>
      <w:r w:rsidRPr="002825ED">
        <w:rPr>
          <w:rFonts w:eastAsia="Times New Roman"/>
          <w:color w:val="000000"/>
          <w:u w:val="single"/>
        </w:rPr>
        <w:t xml:space="preserve"> use the same information to </w:t>
      </w:r>
      <w:r w:rsidRPr="002825ED">
        <w:rPr>
          <w:rFonts w:eastAsia="Times New Roman"/>
          <w:color w:val="000000"/>
          <w:u w:val="single"/>
          <w:shd w:val="clear" w:color="auto" w:fill="00FFFF"/>
        </w:rPr>
        <w:t>reduce fuel consumption and pollution by cars</w:t>
      </w:r>
      <w:r w:rsidRPr="002825ED">
        <w:rPr>
          <w:rFonts w:eastAsia="Times New Roman"/>
          <w:color w:val="000000"/>
          <w:u w:val="single"/>
        </w:rPr>
        <w:t>.</w:t>
      </w:r>
      <w:r w:rsidRPr="002825ED">
        <w:rPr>
          <w:rFonts w:eastAsia="Times New Roman"/>
          <w:color w:val="000000"/>
          <w:sz w:val="12"/>
          <w:szCs w:val="12"/>
        </w:rPr>
        <w:t xml:space="preserve"> Repeated rapid acceleration and abrupt braking increases the fuel consumption of even the greenest car. Alex Ackerman and </w:t>
      </w:r>
      <w:proofErr w:type="spellStart"/>
      <w:r w:rsidRPr="002825ED">
        <w:rPr>
          <w:rFonts w:eastAsia="Times New Roman"/>
          <w:color w:val="000000"/>
          <w:sz w:val="12"/>
          <w:szCs w:val="12"/>
        </w:rPr>
        <w:t>Yossef</w:t>
      </w:r>
      <w:proofErr w:type="spellEnd"/>
      <w:r w:rsidRPr="002825ED">
        <w:rPr>
          <w:rFonts w:eastAsia="Times New Roman"/>
          <w:color w:val="000000"/>
          <w:sz w:val="12"/>
          <w:szCs w:val="12"/>
        </w:rPr>
        <w:t xml:space="preserve"> Shiri have developed the intelligent </w:t>
      </w:r>
      <w:proofErr w:type="spellStart"/>
      <w:r w:rsidRPr="002825ED">
        <w:rPr>
          <w:rFonts w:eastAsia="Times New Roman"/>
          <w:color w:val="000000"/>
          <w:sz w:val="12"/>
          <w:szCs w:val="12"/>
        </w:rPr>
        <w:t>GreenDrive</w:t>
      </w:r>
      <w:proofErr w:type="spellEnd"/>
      <w:r w:rsidRPr="002825ED">
        <w:rPr>
          <w:rFonts w:eastAsia="Times New Roman"/>
          <w:color w:val="000000"/>
          <w:sz w:val="12"/>
          <w:szCs w:val="12"/>
        </w:rPr>
        <w:t xml:space="preserve"> system that combines information on the type of car, its location and the road conditions to advise the driver on the most economical driving style to use: when to accelerate, when to brake and when to keep the speed constant. On average, this can result in a 15–25% fuel saving</w:t>
      </w:r>
      <w:r w:rsidRPr="002825ED">
        <w:rPr>
          <w:rFonts w:eastAsia="Times New Roman"/>
          <w:color w:val="000000"/>
          <w:u w:val="single"/>
        </w:rPr>
        <w:t xml:space="preserve">. </w:t>
      </w:r>
      <w:r w:rsidRPr="002825ED">
        <w:rPr>
          <w:rFonts w:eastAsia="Times New Roman"/>
          <w:color w:val="000000"/>
          <w:u w:val="single"/>
          <w:shd w:val="clear" w:color="auto" w:fill="00FFFF"/>
        </w:rPr>
        <w:t>Another system</w:t>
      </w:r>
      <w:r w:rsidRPr="002825ED">
        <w:rPr>
          <w:rFonts w:eastAsia="Times New Roman"/>
          <w:color w:val="000000"/>
          <w:u w:val="single"/>
        </w:rPr>
        <w:t xml:space="preserve"> proposed by Prof. Gerhard </w:t>
      </w:r>
      <w:proofErr w:type="spellStart"/>
      <w:r w:rsidRPr="002825ED">
        <w:rPr>
          <w:rFonts w:eastAsia="Times New Roman"/>
          <w:color w:val="000000"/>
          <w:u w:val="single"/>
        </w:rPr>
        <w:t>Güttler</w:t>
      </w:r>
      <w:proofErr w:type="spellEnd"/>
      <w:r w:rsidRPr="002825ED">
        <w:rPr>
          <w:rFonts w:eastAsia="Times New Roman"/>
          <w:color w:val="000000"/>
          <w:u w:val="single"/>
        </w:rPr>
        <w:t xml:space="preserve"> for the European Satellite Navigation Competition is Galileo-</w:t>
      </w:r>
      <w:proofErr w:type="spellStart"/>
      <w:r w:rsidRPr="002825ED">
        <w:rPr>
          <w:rFonts w:eastAsia="Times New Roman"/>
          <w:color w:val="000000"/>
          <w:u w:val="single"/>
        </w:rPr>
        <w:t>Ecodrive</w:t>
      </w:r>
      <w:proofErr w:type="spellEnd"/>
      <w:r w:rsidRPr="002825ED">
        <w:rPr>
          <w:rFonts w:eastAsia="Times New Roman"/>
          <w:color w:val="000000"/>
          <w:u w:val="single"/>
        </w:rPr>
        <w:t xml:space="preserve">. This </w:t>
      </w:r>
      <w:r w:rsidRPr="002825ED">
        <w:rPr>
          <w:rFonts w:eastAsia="Times New Roman"/>
          <w:color w:val="000000"/>
          <w:u w:val="single"/>
          <w:shd w:val="clear" w:color="auto" w:fill="00FFFF"/>
        </w:rPr>
        <w:t>uses data</w:t>
      </w:r>
      <w:r w:rsidRPr="002825ED">
        <w:rPr>
          <w:rFonts w:eastAsia="Times New Roman"/>
          <w:color w:val="000000"/>
          <w:u w:val="single"/>
        </w:rPr>
        <w:t xml:space="preserve"> on a road’s geodetic height profile provided by satnav systems </w:t>
      </w:r>
      <w:r w:rsidRPr="002825ED">
        <w:rPr>
          <w:rFonts w:eastAsia="Times New Roman"/>
          <w:color w:val="000000"/>
          <w:u w:val="single"/>
          <w:shd w:val="clear" w:color="auto" w:fill="00FFFF"/>
        </w:rPr>
        <w:t xml:space="preserve">to </w:t>
      </w:r>
      <w:proofErr w:type="spellStart"/>
      <w:r w:rsidRPr="002825ED">
        <w:rPr>
          <w:rFonts w:eastAsia="Times New Roman"/>
          <w:color w:val="000000"/>
          <w:u w:val="single"/>
          <w:shd w:val="clear" w:color="auto" w:fill="00FFFF"/>
        </w:rPr>
        <w:t>optimise</w:t>
      </w:r>
      <w:proofErr w:type="spellEnd"/>
      <w:r w:rsidRPr="002825ED">
        <w:rPr>
          <w:rFonts w:eastAsia="Times New Roman"/>
          <w:color w:val="000000"/>
          <w:u w:val="single"/>
          <w:shd w:val="clear" w:color="auto" w:fill="00FFFF"/>
        </w:rPr>
        <w:t xml:space="preserve"> the operation of</w:t>
      </w:r>
      <w:r w:rsidRPr="002825ED">
        <w:rPr>
          <w:rFonts w:eastAsia="Times New Roman"/>
          <w:color w:val="000000"/>
          <w:u w:val="single"/>
        </w:rPr>
        <w:t xml:space="preserve"> auxiliary </w:t>
      </w:r>
      <w:r w:rsidRPr="002825ED">
        <w:rPr>
          <w:rFonts w:eastAsia="Times New Roman"/>
          <w:color w:val="000000"/>
          <w:u w:val="single"/>
          <w:shd w:val="clear" w:color="auto" w:fill="00FFFF"/>
        </w:rPr>
        <w:t>devices such as electricity generators, air conditioning, power steering, the deep freezers used on trucks for perishable goods</w:t>
      </w:r>
      <w:r w:rsidRPr="002825ED">
        <w:rPr>
          <w:rFonts w:eastAsia="Times New Roman"/>
          <w:color w:val="000000"/>
          <w:u w:val="single"/>
        </w:rPr>
        <w:t xml:space="preserve"> and the moveable parts of a cement mixer –devices that consume up to 20% of the fuel.</w:t>
      </w:r>
      <w:r w:rsidRPr="002825ED">
        <w:rPr>
          <w:rFonts w:eastAsia="Times New Roman"/>
          <w:color w:val="000000"/>
          <w:sz w:val="12"/>
          <w:szCs w:val="12"/>
        </w:rPr>
        <w:t xml:space="preserve"> This could amount to savings of up to 2 billion </w:t>
      </w:r>
      <w:proofErr w:type="spellStart"/>
      <w:r w:rsidRPr="002825ED">
        <w:rPr>
          <w:rFonts w:eastAsia="Times New Roman"/>
          <w:color w:val="000000"/>
          <w:sz w:val="12"/>
          <w:szCs w:val="12"/>
        </w:rPr>
        <w:t>litres</w:t>
      </w:r>
      <w:proofErr w:type="spellEnd"/>
      <w:r w:rsidRPr="002825ED">
        <w:rPr>
          <w:rFonts w:eastAsia="Times New Roman"/>
          <w:color w:val="000000"/>
          <w:sz w:val="12"/>
          <w:szCs w:val="12"/>
        </w:rPr>
        <w:t xml:space="preserve"> a year across Europe,</w:t>
      </w:r>
      <w:r w:rsidRPr="002825ED">
        <w:rPr>
          <w:rFonts w:eastAsia="Times New Roman"/>
          <w:color w:val="000000"/>
          <w:u w:val="single"/>
        </w:rPr>
        <w:t xml:space="preserve"> </w:t>
      </w:r>
      <w:r w:rsidRPr="002825ED">
        <w:rPr>
          <w:rFonts w:eastAsia="Times New Roman"/>
          <w:color w:val="000000"/>
          <w:u w:val="single"/>
          <w:shd w:val="clear" w:color="auto" w:fill="00FFFF"/>
        </w:rPr>
        <w:t xml:space="preserve">avoiding the emission of 5 million </w:t>
      </w:r>
      <w:proofErr w:type="spellStart"/>
      <w:r w:rsidRPr="002825ED">
        <w:rPr>
          <w:rFonts w:eastAsia="Times New Roman"/>
          <w:color w:val="000000"/>
          <w:u w:val="single"/>
          <w:shd w:val="clear" w:color="auto" w:fill="00FFFF"/>
        </w:rPr>
        <w:t>tonnes</w:t>
      </w:r>
      <w:proofErr w:type="spellEnd"/>
      <w:r w:rsidRPr="002825ED">
        <w:rPr>
          <w:rFonts w:eastAsia="Times New Roman"/>
          <w:color w:val="000000"/>
          <w:u w:val="single"/>
          <w:shd w:val="clear" w:color="auto" w:fill="00FFFF"/>
        </w:rPr>
        <w:t xml:space="preserve"> of carbon dioxide</w:t>
      </w:r>
      <w:r w:rsidRPr="002825ED">
        <w:rPr>
          <w:rFonts w:eastAsia="Times New Roman"/>
          <w:color w:val="000000"/>
          <w:u w:val="single"/>
        </w:rPr>
        <w:t>. </w:t>
      </w:r>
    </w:p>
    <w:p w14:paraId="4E293106" w14:textId="1D4A93C4" w:rsidR="00BF5C12" w:rsidRDefault="00BF5C12" w:rsidP="002825ED">
      <w:pPr>
        <w:spacing w:line="240" w:lineRule="auto"/>
        <w:rPr>
          <w:rFonts w:eastAsia="Times New Roman"/>
          <w:color w:val="000000"/>
          <w:u w:val="single"/>
        </w:rPr>
      </w:pPr>
    </w:p>
    <w:sectPr w:rsidR="00BF5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241"/>
    <w:multiLevelType w:val="hybridMultilevel"/>
    <w:tmpl w:val="3580D9DE"/>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1" w15:restartNumberingAfterBreak="0">
    <w:nsid w:val="5B080FE1"/>
    <w:multiLevelType w:val="hybridMultilevel"/>
    <w:tmpl w:val="A2205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5253528"/>
    <w:docVar w:name="VerbatimVersion" w:val="5.1"/>
  </w:docVars>
  <w:rsids>
    <w:rsidRoot w:val="00FA0A22"/>
    <w:rsid w:val="000139A3"/>
    <w:rsid w:val="0003204F"/>
    <w:rsid w:val="00080B34"/>
    <w:rsid w:val="00100833"/>
    <w:rsid w:val="001035D6"/>
    <w:rsid w:val="00104529"/>
    <w:rsid w:val="00105942"/>
    <w:rsid w:val="00107396"/>
    <w:rsid w:val="00144A4C"/>
    <w:rsid w:val="00176AB0"/>
    <w:rsid w:val="00177B7D"/>
    <w:rsid w:val="0018322D"/>
    <w:rsid w:val="001B5776"/>
    <w:rsid w:val="001E3621"/>
    <w:rsid w:val="001E527A"/>
    <w:rsid w:val="001F78CE"/>
    <w:rsid w:val="00234B9A"/>
    <w:rsid w:val="00251FC7"/>
    <w:rsid w:val="002825ED"/>
    <w:rsid w:val="002855A7"/>
    <w:rsid w:val="002860BF"/>
    <w:rsid w:val="002B146A"/>
    <w:rsid w:val="002B5E17"/>
    <w:rsid w:val="00315690"/>
    <w:rsid w:val="00316B11"/>
    <w:rsid w:val="00316B75"/>
    <w:rsid w:val="00324976"/>
    <w:rsid w:val="00325646"/>
    <w:rsid w:val="003460F2"/>
    <w:rsid w:val="0038158C"/>
    <w:rsid w:val="003902BA"/>
    <w:rsid w:val="003A09E2"/>
    <w:rsid w:val="00407037"/>
    <w:rsid w:val="00431AF6"/>
    <w:rsid w:val="004605D6"/>
    <w:rsid w:val="004916F1"/>
    <w:rsid w:val="004941FD"/>
    <w:rsid w:val="004A45E9"/>
    <w:rsid w:val="004B072C"/>
    <w:rsid w:val="004C47C4"/>
    <w:rsid w:val="004C60E8"/>
    <w:rsid w:val="004E12C3"/>
    <w:rsid w:val="004E3579"/>
    <w:rsid w:val="004E728B"/>
    <w:rsid w:val="004F39E0"/>
    <w:rsid w:val="005236F8"/>
    <w:rsid w:val="00537BD5"/>
    <w:rsid w:val="0056449F"/>
    <w:rsid w:val="0057268A"/>
    <w:rsid w:val="005D2912"/>
    <w:rsid w:val="006065BD"/>
    <w:rsid w:val="0061018B"/>
    <w:rsid w:val="00645FA9"/>
    <w:rsid w:val="00647866"/>
    <w:rsid w:val="00660D37"/>
    <w:rsid w:val="00665003"/>
    <w:rsid w:val="00692C95"/>
    <w:rsid w:val="006A2AD0"/>
    <w:rsid w:val="006B262B"/>
    <w:rsid w:val="006B283F"/>
    <w:rsid w:val="006C2375"/>
    <w:rsid w:val="006D4ECC"/>
    <w:rsid w:val="00722258"/>
    <w:rsid w:val="007243E5"/>
    <w:rsid w:val="00766EA0"/>
    <w:rsid w:val="007A2226"/>
    <w:rsid w:val="007D702E"/>
    <w:rsid w:val="007F5B66"/>
    <w:rsid w:val="00823A1C"/>
    <w:rsid w:val="00845B9D"/>
    <w:rsid w:val="00860984"/>
    <w:rsid w:val="008B3ECB"/>
    <w:rsid w:val="008B4E85"/>
    <w:rsid w:val="008C1B2E"/>
    <w:rsid w:val="0091627E"/>
    <w:rsid w:val="0097032B"/>
    <w:rsid w:val="009D2EAD"/>
    <w:rsid w:val="009D539E"/>
    <w:rsid w:val="009D54B2"/>
    <w:rsid w:val="009E1922"/>
    <w:rsid w:val="009F7ED2"/>
    <w:rsid w:val="00A93661"/>
    <w:rsid w:val="00A95652"/>
    <w:rsid w:val="00A96F60"/>
    <w:rsid w:val="00AC0AB8"/>
    <w:rsid w:val="00AD3096"/>
    <w:rsid w:val="00B33C6D"/>
    <w:rsid w:val="00B4508F"/>
    <w:rsid w:val="00B55AD5"/>
    <w:rsid w:val="00B8057C"/>
    <w:rsid w:val="00BD6238"/>
    <w:rsid w:val="00BE1789"/>
    <w:rsid w:val="00BE3591"/>
    <w:rsid w:val="00BF593B"/>
    <w:rsid w:val="00BF5C12"/>
    <w:rsid w:val="00BF773A"/>
    <w:rsid w:val="00BF7E81"/>
    <w:rsid w:val="00C13773"/>
    <w:rsid w:val="00C17CC8"/>
    <w:rsid w:val="00C2553C"/>
    <w:rsid w:val="00C457AB"/>
    <w:rsid w:val="00C6016D"/>
    <w:rsid w:val="00C83417"/>
    <w:rsid w:val="00C9604F"/>
    <w:rsid w:val="00CA19AA"/>
    <w:rsid w:val="00CC5298"/>
    <w:rsid w:val="00CD736E"/>
    <w:rsid w:val="00CD798D"/>
    <w:rsid w:val="00CE161E"/>
    <w:rsid w:val="00CF59A8"/>
    <w:rsid w:val="00D325A9"/>
    <w:rsid w:val="00D36A8A"/>
    <w:rsid w:val="00D45A38"/>
    <w:rsid w:val="00D61409"/>
    <w:rsid w:val="00D6691E"/>
    <w:rsid w:val="00D71170"/>
    <w:rsid w:val="00DA1C92"/>
    <w:rsid w:val="00DA25D4"/>
    <w:rsid w:val="00DA6538"/>
    <w:rsid w:val="00DE1FC1"/>
    <w:rsid w:val="00E112FE"/>
    <w:rsid w:val="00E15E75"/>
    <w:rsid w:val="00E20D44"/>
    <w:rsid w:val="00E5262C"/>
    <w:rsid w:val="00E60120"/>
    <w:rsid w:val="00EA1FB7"/>
    <w:rsid w:val="00EC7DC4"/>
    <w:rsid w:val="00ED30CF"/>
    <w:rsid w:val="00F176EF"/>
    <w:rsid w:val="00F43C3D"/>
    <w:rsid w:val="00F45E10"/>
    <w:rsid w:val="00F6364A"/>
    <w:rsid w:val="00F9113A"/>
    <w:rsid w:val="00FA0A2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D202C"/>
  <w15:chartTrackingRefBased/>
  <w15:docId w15:val="{CC54DDD4-F797-445E-8BD6-498D69019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D539E"/>
    <w:rPr>
      <w:rFonts w:ascii="Calibri" w:hAnsi="Calibri" w:cs="Calibri"/>
    </w:rPr>
  </w:style>
  <w:style w:type="paragraph" w:styleId="Heading1">
    <w:name w:val="heading 1"/>
    <w:aliases w:val="Pocket"/>
    <w:basedOn w:val="Normal"/>
    <w:next w:val="Normal"/>
    <w:link w:val="Heading1Char"/>
    <w:qFormat/>
    <w:rsid w:val="009D53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D53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D53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D53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53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539E"/>
  </w:style>
  <w:style w:type="character" w:customStyle="1" w:styleId="Heading1Char">
    <w:name w:val="Heading 1 Char"/>
    <w:aliases w:val="Pocket Char"/>
    <w:basedOn w:val="DefaultParagraphFont"/>
    <w:link w:val="Heading1"/>
    <w:rsid w:val="009D53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D53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D539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D539E"/>
    <w:rPr>
      <w:rFonts w:ascii="Calibri" w:eastAsiaTheme="majorEastAsia" w:hAnsi="Calibri" w:cstheme="majorBidi"/>
      <w:b/>
      <w:iCs/>
      <w:sz w:val="26"/>
    </w:rPr>
  </w:style>
  <w:style w:type="character" w:styleId="Emphasis">
    <w:name w:val="Emphasis"/>
    <w:basedOn w:val="DefaultParagraphFont"/>
    <w:uiPriority w:val="7"/>
    <w:qFormat/>
    <w:rsid w:val="009D539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D539E"/>
    <w:rPr>
      <w:b/>
      <w:bCs/>
      <w:sz w:val="26"/>
      <w:u w:val="none"/>
    </w:rPr>
  </w:style>
  <w:style w:type="character" w:customStyle="1" w:styleId="StyleUnderline">
    <w:name w:val="Style Underline"/>
    <w:aliases w:val="Underline"/>
    <w:basedOn w:val="DefaultParagraphFont"/>
    <w:uiPriority w:val="6"/>
    <w:qFormat/>
    <w:rsid w:val="009D539E"/>
    <w:rPr>
      <w:b w:val="0"/>
      <w:sz w:val="22"/>
      <w:u w:val="single"/>
    </w:rPr>
  </w:style>
  <w:style w:type="character" w:styleId="Hyperlink">
    <w:name w:val="Hyperlink"/>
    <w:basedOn w:val="DefaultParagraphFont"/>
    <w:uiPriority w:val="99"/>
    <w:unhideWhenUsed/>
    <w:rsid w:val="009D539E"/>
    <w:rPr>
      <w:color w:val="auto"/>
      <w:u w:val="none"/>
    </w:rPr>
  </w:style>
  <w:style w:type="character" w:styleId="FollowedHyperlink">
    <w:name w:val="FollowedHyperlink"/>
    <w:basedOn w:val="DefaultParagraphFont"/>
    <w:uiPriority w:val="99"/>
    <w:semiHidden/>
    <w:unhideWhenUsed/>
    <w:rsid w:val="009D539E"/>
    <w:rPr>
      <w:color w:val="auto"/>
      <w:u w:val="none"/>
    </w:rPr>
  </w:style>
  <w:style w:type="paragraph" w:styleId="ListParagraph">
    <w:name w:val="List Paragraph"/>
    <w:basedOn w:val="Normal"/>
    <w:uiPriority w:val="99"/>
    <w:unhideWhenUsed/>
    <w:qFormat/>
    <w:rsid w:val="00FA0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0759">
      <w:bodyDiv w:val="1"/>
      <w:marLeft w:val="0"/>
      <w:marRight w:val="0"/>
      <w:marTop w:val="0"/>
      <w:marBottom w:val="0"/>
      <w:divBdr>
        <w:top w:val="none" w:sz="0" w:space="0" w:color="auto"/>
        <w:left w:val="none" w:sz="0" w:space="0" w:color="auto"/>
        <w:bottom w:val="none" w:sz="0" w:space="0" w:color="auto"/>
        <w:right w:val="none" w:sz="0" w:space="0" w:color="auto"/>
      </w:divBdr>
    </w:div>
    <w:div w:id="690231060">
      <w:bodyDiv w:val="1"/>
      <w:marLeft w:val="0"/>
      <w:marRight w:val="0"/>
      <w:marTop w:val="0"/>
      <w:marBottom w:val="0"/>
      <w:divBdr>
        <w:top w:val="none" w:sz="0" w:space="0" w:color="auto"/>
        <w:left w:val="none" w:sz="0" w:space="0" w:color="auto"/>
        <w:bottom w:val="none" w:sz="0" w:space="0" w:color="auto"/>
        <w:right w:val="none" w:sz="0" w:space="0" w:color="auto"/>
      </w:divBdr>
    </w:div>
    <w:div w:id="764612368">
      <w:bodyDiv w:val="1"/>
      <w:marLeft w:val="0"/>
      <w:marRight w:val="0"/>
      <w:marTop w:val="0"/>
      <w:marBottom w:val="0"/>
      <w:divBdr>
        <w:top w:val="none" w:sz="0" w:space="0" w:color="auto"/>
        <w:left w:val="none" w:sz="0" w:space="0" w:color="auto"/>
        <w:bottom w:val="none" w:sz="0" w:space="0" w:color="auto"/>
        <w:right w:val="none" w:sz="0" w:space="0" w:color="auto"/>
      </w:divBdr>
    </w:div>
    <w:div w:id="947152961">
      <w:bodyDiv w:val="1"/>
      <w:marLeft w:val="0"/>
      <w:marRight w:val="0"/>
      <w:marTop w:val="0"/>
      <w:marBottom w:val="0"/>
      <w:divBdr>
        <w:top w:val="none" w:sz="0" w:space="0" w:color="auto"/>
        <w:left w:val="none" w:sz="0" w:space="0" w:color="auto"/>
        <w:bottom w:val="none" w:sz="0" w:space="0" w:color="auto"/>
        <w:right w:val="none" w:sz="0" w:space="0" w:color="auto"/>
      </w:divBdr>
    </w:div>
    <w:div w:id="202751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sp.harvard.edu/product/720027-PDF-ENG" TargetMode="External"/><Relationship Id="rId18" Type="http://schemas.openxmlformats.org/officeDocument/2006/relationships/hyperlink" Target="https://www.blueorigin.com/news/nasa-selects-blue-origin-national-team-to-return-humans-to-the-moon" TargetMode="External"/><Relationship Id="rId26" Type="http://schemas.openxmlformats.org/officeDocument/2006/relationships/hyperlink" Target="https://www.builtincolorado.com/2020/02/03/maxar-technologies-142m-nasa-contract" TargetMode="External"/><Relationship Id="rId3" Type="http://schemas.openxmlformats.org/officeDocument/2006/relationships/customXml" Target="../customXml/item3.xml"/><Relationship Id="rId21" Type="http://schemas.openxmlformats.org/officeDocument/2006/relationships/hyperlink" Target="https://www.spacex.com/media/making_life_multiplanetary_transcript_2017.pdf" TargetMode="External"/><Relationship Id="rId7" Type="http://schemas.openxmlformats.org/officeDocument/2006/relationships/settings" Target="settings.xml"/><Relationship Id="rId12" Type="http://schemas.openxmlformats.org/officeDocument/2006/relationships/hyperlink" Target="https://hbsp.harvard.edu/product/716037-PDF-ENG" TargetMode="External"/><Relationship Id="rId17" Type="http://schemas.openxmlformats.org/officeDocument/2006/relationships/hyperlink" Target="https://www.nasa.gov/feature/boeing-s-starliner-makes-progress-ahead-of-flight-test-with-astronauts" TargetMode="External"/><Relationship Id="rId25" Type="http://schemas.openxmlformats.org/officeDocument/2006/relationships/hyperlink" Target="https://spacenews.com/nasa-selects-axiom-space-to-build-commercial-space-station-module/" TargetMode="External"/><Relationship Id="rId2" Type="http://schemas.openxmlformats.org/officeDocument/2006/relationships/customXml" Target="../customXml/item2.xml"/><Relationship Id="rId16" Type="http://schemas.openxmlformats.org/officeDocument/2006/relationships/hyperlink" Target="https://www.nasa.gov/press-release/nasa-s-spacex-crew-1-astronauts-headed-to-international-space-station/" TargetMode="External"/><Relationship Id="rId20" Type="http://schemas.openxmlformats.org/officeDocument/2006/relationships/hyperlink" Target="https://www.hbs.edu/faculty/Publication%20Files/jep.32.2.173_Space,%20the%20Final%20Economic%20Frontier_413bf24d-42e6-4cea-8cc5-a0d2f6fc6a70.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ycetech.com/reports" TargetMode="External"/><Relationship Id="rId24" Type="http://schemas.openxmlformats.org/officeDocument/2006/relationships/hyperlink" Target="https://www.theverge.com/2021/1/26/22250327/space-tourists-axiom-private-crew-iss-price" TargetMode="External"/><Relationship Id="rId5" Type="http://schemas.openxmlformats.org/officeDocument/2006/relationships/numbering" Target="numbering.xml"/><Relationship Id="rId15" Type="http://schemas.openxmlformats.org/officeDocument/2006/relationships/hyperlink" Target="https://www.space.com/6503-population-space-historic-high-13.html" TargetMode="External"/><Relationship Id="rId23" Type="http://schemas.openxmlformats.org/officeDocument/2006/relationships/hyperlink" Target="https://www.nasa.gov/press-release/nasa-funds-demo-of-3d-printed-spacecraft-parts-made-assembled-in-orbit" TargetMode="External"/><Relationship Id="rId28" Type="http://schemas.openxmlformats.org/officeDocument/2006/relationships/hyperlink" Target="https://pebblemag.com/magazine/doing/how-space-tourism-can-help-conquer-climate-change" TargetMode="External"/><Relationship Id="rId10" Type="http://schemas.openxmlformats.org/officeDocument/2006/relationships/hyperlink" Target="https://hbr.org/2021/02/the-commercial-space-age-is-here" TargetMode="External"/><Relationship Id="rId19" Type="http://schemas.openxmlformats.org/officeDocument/2006/relationships/hyperlink" Target="https://spacenews.com/virgin-galactic-prepares-to-transition-to-operations" TargetMode="External"/><Relationship Id="rId4" Type="http://schemas.openxmlformats.org/officeDocument/2006/relationships/customXml" Target="../customXml/item4.xml"/><Relationship Id="rId9" Type="http://schemas.openxmlformats.org/officeDocument/2006/relationships/hyperlink" Target="http://www.ijcim.th.org/past_editions/2004V12N3/ijcimv3n1_article6.pdf" TargetMode="External"/><Relationship Id="rId14" Type="http://schemas.openxmlformats.org/officeDocument/2006/relationships/hyperlink" Target="https://ntrs.nasa.gov/citations/19780004167" TargetMode="External"/><Relationship Id="rId22" Type="http://schemas.openxmlformats.org/officeDocument/2006/relationships/hyperlink" Target="https://madeinspace.us/capabilities-and-technology/archinaut/" TargetMode="External"/><Relationship Id="rId27" Type="http://schemas.openxmlformats.org/officeDocument/2006/relationships/hyperlink" Target="https://www.morganstanley.com/ideas/investing-in-space"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a.salicc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872172CB209D43A193916B8AC423CF" ma:contentTypeVersion="4" ma:contentTypeDescription="Create a new document." ma:contentTypeScope="" ma:versionID="c02150cd068d860d60dbcdd4d7ba251f">
  <xsd:schema xmlns:xsd="http://www.w3.org/2001/XMLSchema" xmlns:xs="http://www.w3.org/2001/XMLSchema" xmlns:p="http://schemas.microsoft.com/office/2006/metadata/properties" xmlns:ns3="4904aef7-5489-4fd6-9966-030dd03912d7" targetNamespace="http://schemas.microsoft.com/office/2006/metadata/properties" ma:root="true" ma:fieldsID="b5c54c5284d8a9a02b3eb2593522146f" ns3:_="">
    <xsd:import namespace="4904aef7-5489-4fd6-9966-030dd03912d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4aef7-5489-4fd6-9966-030dd0391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1C3A0-500C-4D67-B205-92C3D8A18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4aef7-5489-4fd6-9966-030dd0391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DA6734-60F1-4696-B33C-3B291C08EDB5}">
  <ds:schemaRefs>
    <ds:schemaRef ds:uri="http://schemas.microsoft.com/sharepoint/v3/contenttype/forms"/>
  </ds:schemaRefs>
</ds:datastoreItem>
</file>

<file path=customXml/itemProps3.xml><?xml version="1.0" encoding="utf-8"?>
<ds:datastoreItem xmlns:ds="http://schemas.openxmlformats.org/officeDocument/2006/customXml" ds:itemID="{64255096-B1C8-4A71-81BD-B682CEE067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A91DD7-969B-4170-ABE5-3A7F03128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4240</Words>
  <Characters>24172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Salicco, Sophia</dc:creator>
  <cp:keywords>5.1.1</cp:keywords>
  <dc:description/>
  <cp:lastModifiedBy>Salicco, Sophia</cp:lastModifiedBy>
  <cp:revision>2</cp:revision>
  <dcterms:created xsi:type="dcterms:W3CDTF">2022-01-07T23:23:00Z</dcterms:created>
  <dcterms:modified xsi:type="dcterms:W3CDTF">2022-01-07T23:23:00Z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0x010100CB872172CB209D43A193916B8AC423CF</vt:lpwstr>
  </property>
</Properties>
</file>