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AC0AB" w14:textId="77777777" w:rsidR="00103F51" w:rsidRPr="0027108A" w:rsidRDefault="00103F51" w:rsidP="00103F51">
      <w:pPr>
        <w:pStyle w:val="Heading2"/>
      </w:pPr>
      <w:r w:rsidRPr="0027108A">
        <w:t>Framework</w:t>
      </w:r>
    </w:p>
    <w:p w14:paraId="59BE182B" w14:textId="77777777" w:rsidR="00103F51" w:rsidRPr="0027108A" w:rsidRDefault="00103F51" w:rsidP="00103F51">
      <w:pPr>
        <w:pStyle w:val="Heading3"/>
      </w:pPr>
      <w:r w:rsidRPr="0027108A">
        <w:lastRenderedPageBreak/>
        <w:t>My value is morality for two reasons</w:t>
      </w:r>
    </w:p>
    <w:p w14:paraId="6CB1FE5D" w14:textId="77777777" w:rsidR="00103F51" w:rsidRPr="0027108A" w:rsidRDefault="00103F51" w:rsidP="00103F51">
      <w:pPr>
        <w:pStyle w:val="ListParagraph"/>
        <w:numPr>
          <w:ilvl w:val="0"/>
          <w:numId w:val="11"/>
        </w:numPr>
        <w:spacing w:line="256" w:lineRule="auto"/>
      </w:pPr>
      <w:r w:rsidRPr="00FA0E78">
        <w:rPr>
          <w:rFonts w:asciiTheme="minorHAnsi" w:hAnsiTheme="minorHAnsi" w:cstheme="minorHAnsi"/>
          <w:vanish/>
        </w:rPr>
        <w:t>The</w:t>
      </w:r>
      <w:r w:rsidRPr="0027108A">
        <w:rPr>
          <w:rFonts w:asciiTheme="minorHAnsi" w:hAnsiTheme="minorHAnsi" w:cstheme="minorHAnsi"/>
        </w:rPr>
        <w:t xml:space="preserve"> </w:t>
      </w:r>
      <w:r w:rsidRPr="00FA0E78">
        <w:rPr>
          <w:rFonts w:asciiTheme="minorHAnsi" w:hAnsiTheme="minorHAnsi" w:cstheme="minorHAnsi"/>
          <w:vanish/>
        </w:rPr>
        <w:t>resolution’s</w:t>
      </w:r>
      <w:r w:rsidRPr="0027108A">
        <w:rPr>
          <w:rFonts w:asciiTheme="minorHAnsi" w:hAnsiTheme="minorHAnsi" w:cstheme="minorHAnsi"/>
        </w:rPr>
        <w:t xml:space="preserve"> </w:t>
      </w:r>
      <w:r w:rsidRPr="00FA0E78">
        <w:rPr>
          <w:rFonts w:asciiTheme="minorHAnsi" w:hAnsiTheme="minorHAnsi" w:cstheme="minorHAnsi"/>
          <w:vanish/>
        </w:rPr>
        <w:t>use</w:t>
      </w:r>
      <w:r w:rsidRPr="0027108A">
        <w:rPr>
          <w:rFonts w:asciiTheme="minorHAnsi" w:hAnsiTheme="minorHAnsi" w:cstheme="minorHAnsi"/>
        </w:rPr>
        <w:t xml:space="preserve"> </w:t>
      </w:r>
      <w:r w:rsidRPr="00FA0E78">
        <w:rPr>
          <w:rFonts w:asciiTheme="minorHAnsi" w:hAnsiTheme="minorHAnsi" w:cstheme="minorHAnsi"/>
          <w:vanish/>
        </w:rPr>
        <w:t>of</w:t>
      </w:r>
      <w:r w:rsidRPr="0027108A">
        <w:rPr>
          <w:rFonts w:asciiTheme="minorHAnsi" w:hAnsiTheme="minorHAnsi" w:cstheme="minorHAnsi"/>
        </w:rPr>
        <w:t xml:space="preserve"> </w:t>
      </w:r>
      <w:r w:rsidRPr="00FA0E78">
        <w:rPr>
          <w:rFonts w:asciiTheme="minorHAnsi" w:hAnsiTheme="minorHAnsi" w:cstheme="minorHAnsi"/>
          <w:vanish/>
        </w:rPr>
        <w:t>the</w:t>
      </w:r>
      <w:r w:rsidRPr="0027108A">
        <w:rPr>
          <w:rFonts w:asciiTheme="minorHAnsi" w:hAnsiTheme="minorHAnsi" w:cstheme="minorHAnsi"/>
        </w:rPr>
        <w:t xml:space="preserve"> </w:t>
      </w:r>
      <w:r w:rsidRPr="00FA0E78">
        <w:rPr>
          <w:vanish/>
        </w:rPr>
        <w:t>word</w:t>
      </w:r>
      <w:r w:rsidRPr="0027108A">
        <w:t xml:space="preserve"> </w:t>
      </w:r>
      <w:r w:rsidRPr="00FA0E78">
        <w:rPr>
          <w:vanish/>
        </w:rPr>
        <w:t>“ought”</w:t>
      </w:r>
      <w:r w:rsidRPr="0027108A">
        <w:t xml:space="preserve"> </w:t>
      </w:r>
      <w:r w:rsidRPr="00FA0E78">
        <w:rPr>
          <w:vanish/>
        </w:rPr>
        <w:t>implies</w:t>
      </w:r>
      <w:r w:rsidRPr="0027108A">
        <w:t xml:space="preserve"> </w:t>
      </w:r>
      <w:r w:rsidRPr="00FA0E78">
        <w:rPr>
          <w:vanish/>
        </w:rPr>
        <w:t>a</w:t>
      </w:r>
      <w:r w:rsidRPr="0027108A">
        <w:t xml:space="preserve"> </w:t>
      </w:r>
      <w:r w:rsidRPr="00FA0E78">
        <w:rPr>
          <w:vanish/>
        </w:rPr>
        <w:t>moral</w:t>
      </w:r>
      <w:r w:rsidRPr="0027108A">
        <w:t xml:space="preserve"> </w:t>
      </w:r>
      <w:r w:rsidRPr="00FA0E78">
        <w:rPr>
          <w:vanish/>
        </w:rPr>
        <w:t>obligation</w:t>
      </w:r>
    </w:p>
    <w:p w14:paraId="03782056" w14:textId="77777777" w:rsidR="00103F51" w:rsidRPr="0027108A" w:rsidRDefault="00103F51" w:rsidP="00103F51">
      <w:pPr>
        <w:pStyle w:val="ListParagraph"/>
        <w:numPr>
          <w:ilvl w:val="0"/>
          <w:numId w:val="11"/>
        </w:numPr>
        <w:spacing w:line="256" w:lineRule="auto"/>
        <w:rPr>
          <w:rFonts w:asciiTheme="minorHAnsi" w:hAnsiTheme="minorHAnsi" w:cstheme="minorHAnsi"/>
        </w:rPr>
      </w:pPr>
      <w:r w:rsidRPr="00FA0E78">
        <w:rPr>
          <w:rFonts w:asciiTheme="minorHAnsi" w:hAnsiTheme="minorHAnsi" w:cstheme="minorHAnsi"/>
          <w:vanish/>
        </w:rPr>
        <w:t>Morality</w:t>
      </w:r>
      <w:r w:rsidRPr="0027108A">
        <w:rPr>
          <w:rFonts w:asciiTheme="minorHAnsi" w:hAnsiTheme="minorHAnsi" w:cstheme="minorHAnsi"/>
        </w:rPr>
        <w:t xml:space="preserve"> </w:t>
      </w:r>
      <w:r w:rsidRPr="00FA0E78">
        <w:rPr>
          <w:rFonts w:asciiTheme="minorHAnsi" w:hAnsiTheme="minorHAnsi" w:cstheme="minorHAnsi"/>
          <w:vanish/>
        </w:rPr>
        <w:t>allows</w:t>
      </w:r>
      <w:r w:rsidRPr="0027108A">
        <w:rPr>
          <w:rFonts w:asciiTheme="minorHAnsi" w:hAnsiTheme="minorHAnsi" w:cstheme="minorHAnsi"/>
        </w:rPr>
        <w:t xml:space="preserve"> </w:t>
      </w:r>
      <w:r w:rsidRPr="00FA0E78">
        <w:rPr>
          <w:rFonts w:asciiTheme="minorHAnsi" w:hAnsiTheme="minorHAnsi" w:cstheme="minorHAnsi"/>
          <w:vanish/>
        </w:rPr>
        <w:t>us</w:t>
      </w:r>
      <w:r w:rsidRPr="0027108A">
        <w:rPr>
          <w:rFonts w:asciiTheme="minorHAnsi" w:hAnsiTheme="minorHAnsi" w:cstheme="minorHAnsi"/>
        </w:rPr>
        <w:t xml:space="preserve"> </w:t>
      </w:r>
      <w:r w:rsidRPr="00FA0E78">
        <w:rPr>
          <w:rFonts w:asciiTheme="minorHAnsi" w:hAnsiTheme="minorHAnsi" w:cstheme="minorHAnsi"/>
          <w:vanish/>
        </w:rPr>
        <w:t>to</w:t>
      </w:r>
      <w:r w:rsidRPr="0027108A">
        <w:rPr>
          <w:rFonts w:asciiTheme="minorHAnsi" w:hAnsiTheme="minorHAnsi" w:cstheme="minorHAnsi"/>
        </w:rPr>
        <w:t xml:space="preserve"> </w:t>
      </w:r>
      <w:r w:rsidRPr="00FA0E78">
        <w:rPr>
          <w:rFonts w:asciiTheme="minorHAnsi" w:hAnsiTheme="minorHAnsi" w:cstheme="minorHAnsi"/>
          <w:vanish/>
        </w:rPr>
        <w:t>perceive</w:t>
      </w:r>
      <w:r w:rsidRPr="0027108A">
        <w:rPr>
          <w:rFonts w:asciiTheme="minorHAnsi" w:hAnsiTheme="minorHAnsi" w:cstheme="minorHAnsi"/>
        </w:rPr>
        <w:t xml:space="preserve"> </w:t>
      </w:r>
      <w:r w:rsidRPr="00FA0E78">
        <w:rPr>
          <w:rFonts w:asciiTheme="minorHAnsi" w:hAnsiTheme="minorHAnsi" w:cstheme="minorHAnsi"/>
          <w:vanish/>
        </w:rPr>
        <w:t>what</w:t>
      </w:r>
      <w:r w:rsidRPr="0027108A">
        <w:rPr>
          <w:rFonts w:asciiTheme="minorHAnsi" w:hAnsiTheme="minorHAnsi" w:cstheme="minorHAnsi"/>
        </w:rPr>
        <w:t xml:space="preserve"> </w:t>
      </w:r>
      <w:r w:rsidRPr="00FA0E78">
        <w:rPr>
          <w:rFonts w:asciiTheme="minorHAnsi" w:hAnsiTheme="minorHAnsi" w:cstheme="minorHAnsi"/>
          <w:vanish/>
        </w:rPr>
        <w:t>is</w:t>
      </w:r>
      <w:r w:rsidRPr="0027108A">
        <w:rPr>
          <w:rFonts w:asciiTheme="minorHAnsi" w:hAnsiTheme="minorHAnsi" w:cstheme="minorHAnsi"/>
        </w:rPr>
        <w:t xml:space="preserve"> </w:t>
      </w:r>
      <w:r w:rsidRPr="00FA0E78">
        <w:rPr>
          <w:rFonts w:asciiTheme="minorHAnsi" w:hAnsiTheme="minorHAnsi" w:cstheme="minorHAnsi"/>
          <w:vanish/>
        </w:rPr>
        <w:t>inherently</w:t>
      </w:r>
      <w:r w:rsidRPr="0027108A">
        <w:rPr>
          <w:rFonts w:asciiTheme="minorHAnsi" w:hAnsiTheme="minorHAnsi" w:cstheme="minorHAnsi"/>
        </w:rPr>
        <w:t xml:space="preserve"> </w:t>
      </w:r>
      <w:r w:rsidRPr="00FA0E78">
        <w:rPr>
          <w:rFonts w:asciiTheme="minorHAnsi" w:hAnsiTheme="minorHAnsi" w:cstheme="minorHAnsi"/>
          <w:vanish/>
        </w:rPr>
        <w:t>good</w:t>
      </w:r>
      <w:r w:rsidRPr="0027108A">
        <w:rPr>
          <w:rFonts w:asciiTheme="minorHAnsi" w:hAnsiTheme="minorHAnsi" w:cstheme="minorHAnsi"/>
        </w:rPr>
        <w:t xml:space="preserve"> </w:t>
      </w:r>
      <w:r w:rsidRPr="00FA0E78">
        <w:rPr>
          <w:rFonts w:asciiTheme="minorHAnsi" w:hAnsiTheme="minorHAnsi" w:cstheme="minorHAnsi"/>
          <w:vanish/>
        </w:rPr>
        <w:t>or</w:t>
      </w:r>
      <w:r w:rsidRPr="0027108A">
        <w:rPr>
          <w:rFonts w:asciiTheme="minorHAnsi" w:hAnsiTheme="minorHAnsi" w:cstheme="minorHAnsi"/>
        </w:rPr>
        <w:t xml:space="preserve"> </w:t>
      </w:r>
      <w:r w:rsidRPr="00FA0E78">
        <w:rPr>
          <w:rFonts w:asciiTheme="minorHAnsi" w:hAnsiTheme="minorHAnsi" w:cstheme="minorHAnsi"/>
          <w:vanish/>
        </w:rPr>
        <w:t>bad.</w:t>
      </w:r>
      <w:r w:rsidRPr="0027108A">
        <w:rPr>
          <w:rFonts w:asciiTheme="minorHAnsi" w:hAnsiTheme="minorHAnsi" w:cstheme="minorHAnsi"/>
        </w:rPr>
        <w:t xml:space="preserve"> </w:t>
      </w:r>
      <w:r w:rsidRPr="00FA0E78">
        <w:rPr>
          <w:rFonts w:asciiTheme="minorHAnsi" w:hAnsiTheme="minorHAnsi" w:cstheme="minorHAnsi"/>
          <w:vanish/>
        </w:rPr>
        <w:t>It’s</w:t>
      </w:r>
      <w:r w:rsidRPr="0027108A">
        <w:rPr>
          <w:rFonts w:asciiTheme="minorHAnsi" w:hAnsiTheme="minorHAnsi" w:cstheme="minorHAnsi"/>
        </w:rPr>
        <w:t xml:space="preserve"> </w:t>
      </w:r>
      <w:r w:rsidRPr="00FA0E78">
        <w:rPr>
          <w:rFonts w:asciiTheme="minorHAnsi" w:hAnsiTheme="minorHAnsi" w:cstheme="minorHAnsi"/>
          <w:vanish/>
        </w:rPr>
        <w:t>the</w:t>
      </w:r>
      <w:r w:rsidRPr="0027108A">
        <w:rPr>
          <w:rFonts w:asciiTheme="minorHAnsi" w:hAnsiTheme="minorHAnsi" w:cstheme="minorHAnsi"/>
        </w:rPr>
        <w:t xml:space="preserve"> </w:t>
      </w:r>
      <w:r w:rsidRPr="00FA0E78">
        <w:rPr>
          <w:rFonts w:asciiTheme="minorHAnsi" w:hAnsiTheme="minorHAnsi" w:cstheme="minorHAnsi"/>
          <w:vanish/>
        </w:rPr>
        <w:t>value</w:t>
      </w:r>
      <w:r w:rsidRPr="0027108A">
        <w:rPr>
          <w:rFonts w:asciiTheme="minorHAnsi" w:hAnsiTheme="minorHAnsi" w:cstheme="minorHAnsi"/>
        </w:rPr>
        <w:t xml:space="preserve"> </w:t>
      </w:r>
      <w:r w:rsidRPr="00FA0E78">
        <w:rPr>
          <w:rFonts w:asciiTheme="minorHAnsi" w:hAnsiTheme="minorHAnsi" w:cstheme="minorHAnsi"/>
          <w:vanish/>
        </w:rPr>
        <w:t>upon</w:t>
      </w:r>
      <w:r w:rsidRPr="0027108A">
        <w:rPr>
          <w:rFonts w:asciiTheme="minorHAnsi" w:hAnsiTheme="minorHAnsi" w:cstheme="minorHAnsi"/>
        </w:rPr>
        <w:t xml:space="preserve"> </w:t>
      </w:r>
      <w:r w:rsidRPr="00FA0E78">
        <w:rPr>
          <w:rFonts w:asciiTheme="minorHAnsi" w:hAnsiTheme="minorHAnsi" w:cstheme="minorHAnsi"/>
          <w:vanish/>
        </w:rPr>
        <w:t>which</w:t>
      </w:r>
      <w:r w:rsidRPr="0027108A">
        <w:rPr>
          <w:rFonts w:asciiTheme="minorHAnsi" w:hAnsiTheme="minorHAnsi" w:cstheme="minorHAnsi"/>
        </w:rPr>
        <w:t xml:space="preserve"> </w:t>
      </w:r>
      <w:r w:rsidRPr="00FA0E78">
        <w:rPr>
          <w:rFonts w:asciiTheme="minorHAnsi" w:hAnsiTheme="minorHAnsi" w:cstheme="minorHAnsi"/>
          <w:vanish/>
        </w:rPr>
        <w:t>we</w:t>
      </w:r>
      <w:r w:rsidRPr="0027108A">
        <w:rPr>
          <w:rFonts w:asciiTheme="minorHAnsi" w:hAnsiTheme="minorHAnsi" w:cstheme="minorHAnsi"/>
        </w:rPr>
        <w:t xml:space="preserve"> </w:t>
      </w:r>
      <w:r w:rsidRPr="00FA0E78">
        <w:rPr>
          <w:rFonts w:asciiTheme="minorHAnsi" w:hAnsiTheme="minorHAnsi" w:cstheme="minorHAnsi"/>
          <w:vanish/>
        </w:rPr>
        <w:t>can</w:t>
      </w:r>
      <w:r w:rsidRPr="0027108A">
        <w:rPr>
          <w:rFonts w:asciiTheme="minorHAnsi" w:hAnsiTheme="minorHAnsi" w:cstheme="minorHAnsi"/>
        </w:rPr>
        <w:t xml:space="preserve"> </w:t>
      </w:r>
      <w:r w:rsidRPr="00FA0E78">
        <w:rPr>
          <w:rFonts w:asciiTheme="minorHAnsi" w:hAnsiTheme="minorHAnsi" w:cstheme="minorHAnsi"/>
          <w:vanish/>
        </w:rPr>
        <w:t>conceptualize</w:t>
      </w:r>
      <w:r w:rsidRPr="0027108A">
        <w:rPr>
          <w:rFonts w:asciiTheme="minorHAnsi" w:hAnsiTheme="minorHAnsi" w:cstheme="minorHAnsi"/>
        </w:rPr>
        <w:t xml:space="preserve"> </w:t>
      </w:r>
      <w:r w:rsidRPr="00FA0E78">
        <w:rPr>
          <w:rFonts w:asciiTheme="minorHAnsi" w:hAnsiTheme="minorHAnsi" w:cstheme="minorHAnsi"/>
          <w:vanish/>
        </w:rPr>
        <w:t>all</w:t>
      </w:r>
      <w:r w:rsidRPr="0027108A">
        <w:rPr>
          <w:rFonts w:asciiTheme="minorHAnsi" w:hAnsiTheme="minorHAnsi" w:cstheme="minorHAnsi"/>
        </w:rPr>
        <w:t xml:space="preserve"> </w:t>
      </w:r>
      <w:r w:rsidRPr="00FA0E78">
        <w:rPr>
          <w:rFonts w:asciiTheme="minorHAnsi" w:hAnsiTheme="minorHAnsi" w:cstheme="minorHAnsi"/>
          <w:vanish/>
        </w:rPr>
        <w:t>other</w:t>
      </w:r>
      <w:r w:rsidRPr="0027108A">
        <w:rPr>
          <w:rFonts w:asciiTheme="minorHAnsi" w:hAnsiTheme="minorHAnsi" w:cstheme="minorHAnsi"/>
        </w:rPr>
        <w:t xml:space="preserve"> </w:t>
      </w:r>
      <w:r w:rsidRPr="00FA0E78">
        <w:rPr>
          <w:rFonts w:asciiTheme="minorHAnsi" w:hAnsiTheme="minorHAnsi" w:cstheme="minorHAnsi"/>
          <w:vanish/>
        </w:rPr>
        <w:t>values,</w:t>
      </w:r>
      <w:r w:rsidRPr="0027108A">
        <w:rPr>
          <w:rFonts w:asciiTheme="minorHAnsi" w:hAnsiTheme="minorHAnsi" w:cstheme="minorHAnsi"/>
        </w:rPr>
        <w:t xml:space="preserve"> </w:t>
      </w:r>
      <w:r w:rsidRPr="00FA0E78">
        <w:rPr>
          <w:rFonts w:asciiTheme="minorHAnsi" w:hAnsiTheme="minorHAnsi" w:cstheme="minorHAnsi"/>
          <w:vanish/>
        </w:rPr>
        <w:t>thus</w:t>
      </w:r>
      <w:r w:rsidRPr="0027108A">
        <w:rPr>
          <w:rFonts w:asciiTheme="minorHAnsi" w:hAnsiTheme="minorHAnsi" w:cstheme="minorHAnsi"/>
        </w:rPr>
        <w:t xml:space="preserve"> </w:t>
      </w:r>
      <w:r w:rsidRPr="00FA0E78">
        <w:rPr>
          <w:rFonts w:asciiTheme="minorHAnsi" w:hAnsiTheme="minorHAnsi" w:cstheme="minorHAnsi"/>
          <w:vanish/>
        </w:rPr>
        <w:t>it</w:t>
      </w:r>
      <w:r w:rsidRPr="0027108A">
        <w:rPr>
          <w:rFonts w:asciiTheme="minorHAnsi" w:hAnsiTheme="minorHAnsi" w:cstheme="minorHAnsi"/>
        </w:rPr>
        <w:t xml:space="preserve"> </w:t>
      </w:r>
      <w:r w:rsidRPr="00FA0E78">
        <w:rPr>
          <w:rFonts w:asciiTheme="minorHAnsi" w:hAnsiTheme="minorHAnsi" w:cstheme="minorHAnsi"/>
          <w:vanish/>
        </w:rPr>
        <w:t>must</w:t>
      </w:r>
      <w:r w:rsidRPr="0027108A">
        <w:rPr>
          <w:rFonts w:asciiTheme="minorHAnsi" w:hAnsiTheme="minorHAnsi" w:cstheme="minorHAnsi"/>
        </w:rPr>
        <w:t xml:space="preserve"> </w:t>
      </w:r>
      <w:r w:rsidRPr="00FA0E78">
        <w:rPr>
          <w:rFonts w:asciiTheme="minorHAnsi" w:hAnsiTheme="minorHAnsi" w:cstheme="minorHAnsi"/>
          <w:vanish/>
        </w:rPr>
        <w:t>be</w:t>
      </w:r>
      <w:r w:rsidRPr="0027108A">
        <w:rPr>
          <w:rFonts w:asciiTheme="minorHAnsi" w:hAnsiTheme="minorHAnsi" w:cstheme="minorHAnsi"/>
        </w:rPr>
        <w:t xml:space="preserve"> </w:t>
      </w:r>
      <w:r w:rsidRPr="00FA0E78">
        <w:rPr>
          <w:rFonts w:asciiTheme="minorHAnsi" w:hAnsiTheme="minorHAnsi" w:cstheme="minorHAnsi"/>
          <w:vanish/>
        </w:rPr>
        <w:t>prioritized.</w:t>
      </w:r>
    </w:p>
    <w:p w14:paraId="327D421C" w14:textId="77777777" w:rsidR="00103F51" w:rsidRPr="0027108A" w:rsidRDefault="00103F51" w:rsidP="00103F51">
      <w:pPr>
        <w:pStyle w:val="Heading3"/>
        <w:rPr>
          <w:rFonts w:asciiTheme="minorHAnsi" w:hAnsiTheme="minorHAnsi" w:cstheme="minorHAnsi"/>
        </w:rPr>
      </w:pPr>
      <w:r w:rsidRPr="0027108A">
        <w:rPr>
          <w:rFonts w:asciiTheme="minorHAnsi" w:hAnsiTheme="minorHAnsi" w:cstheme="minorHAnsi"/>
        </w:rPr>
        <w:lastRenderedPageBreak/>
        <w:t>My criterion is increasing maximum expected wellbeing</w:t>
      </w:r>
    </w:p>
    <w:p w14:paraId="1C11E302" w14:textId="77777777" w:rsidR="00103F51" w:rsidRPr="0027108A" w:rsidRDefault="00103F51" w:rsidP="00103F51">
      <w:pPr>
        <w:pStyle w:val="Heading4"/>
        <w:rPr>
          <w:rFonts w:ascii="Times New Roman" w:hAnsi="Times New Roman"/>
        </w:rPr>
      </w:pPr>
      <w:r w:rsidRPr="0027108A">
        <w:t>Util considers the entire community affected including individuals harmed-It’s not just aggregate good</w:t>
      </w:r>
    </w:p>
    <w:p w14:paraId="753E7720" w14:textId="77777777" w:rsidR="00103F51" w:rsidRPr="0027108A" w:rsidRDefault="00103F51" w:rsidP="00103F51">
      <w:pPr>
        <w:pStyle w:val="NormalWeb"/>
        <w:spacing w:before="0" w:beforeAutospacing="0" w:after="160" w:afterAutospacing="0"/>
      </w:pPr>
      <w:r w:rsidRPr="00FA0E78">
        <w:rPr>
          <w:rFonts w:ascii="Calibri" w:hAnsi="Calibri" w:cs="Calibri"/>
          <w:b/>
          <w:bCs/>
          <w:vanish/>
          <w:color w:val="000000"/>
          <w:sz w:val="26"/>
          <w:szCs w:val="26"/>
        </w:rPr>
        <w:t>Deni</w:t>
      </w:r>
      <w:r w:rsidRPr="0027108A">
        <w:rPr>
          <w:rFonts w:ascii="Calibri" w:hAnsi="Calibri" w:cs="Calibri"/>
          <w:b/>
          <w:bCs/>
          <w:color w:val="000000"/>
          <w:sz w:val="26"/>
          <w:szCs w:val="26"/>
        </w:rPr>
        <w:t xml:space="preserve"> </w:t>
      </w:r>
      <w:r w:rsidRPr="0027108A">
        <w:rPr>
          <w:rFonts w:ascii="Calibri" w:hAnsi="Calibri" w:cs="Calibri"/>
          <w:b/>
          <w:bCs/>
          <w:color w:val="000000"/>
          <w:sz w:val="26"/>
          <w:szCs w:val="26"/>
          <w:highlight w:val="cyan"/>
          <w:shd w:val="clear" w:color="auto" w:fill="FF00FF"/>
        </w:rPr>
        <w:t>Elliott</w:t>
      </w:r>
      <w:r w:rsidRPr="00FA0E78">
        <w:rPr>
          <w:rFonts w:ascii="Calibri" w:hAnsi="Calibri" w:cs="Calibri"/>
          <w:b/>
          <w:bCs/>
          <w:vanish/>
          <w:color w:val="000000"/>
          <w:sz w:val="26"/>
          <w:szCs w:val="26"/>
        </w:rPr>
        <w:t>,</w:t>
      </w:r>
      <w:r w:rsidRPr="0027108A">
        <w:rPr>
          <w:rFonts w:ascii="Calibri" w:hAnsi="Calibri" w:cs="Calibri"/>
          <w:b/>
          <w:bCs/>
          <w:color w:val="000000"/>
          <w:sz w:val="26"/>
          <w:szCs w:val="26"/>
        </w:rPr>
        <w:t xml:space="preserve"> </w:t>
      </w:r>
      <w:r w:rsidRPr="00FA0E78">
        <w:rPr>
          <w:rFonts w:ascii="Calibri" w:hAnsi="Calibri" w:cs="Calibri"/>
          <w:b/>
          <w:bCs/>
          <w:vanish/>
          <w:color w:val="000000"/>
          <w:sz w:val="26"/>
          <w:szCs w:val="26"/>
        </w:rPr>
        <w:t>20</w:t>
      </w:r>
      <w:r w:rsidRPr="0027108A">
        <w:rPr>
          <w:rFonts w:ascii="Calibri" w:hAnsi="Calibri" w:cs="Calibri"/>
          <w:b/>
          <w:bCs/>
          <w:color w:val="000000"/>
          <w:sz w:val="26"/>
          <w:szCs w:val="26"/>
          <w:highlight w:val="cyan"/>
          <w:shd w:val="clear" w:color="auto" w:fill="FF00FF"/>
        </w:rPr>
        <w:t>07</w:t>
      </w:r>
      <w:r w:rsidRPr="00FA0E78">
        <w:rPr>
          <w:rFonts w:ascii="Calibri" w:hAnsi="Calibri" w:cs="Calibri"/>
          <w:b/>
          <w:bCs/>
          <w:vanish/>
          <w:color w:val="000000"/>
          <w:sz w:val="26"/>
          <w:szCs w:val="26"/>
        </w:rPr>
        <w:t>[Ethicist</w:t>
      </w:r>
      <w:r w:rsidRPr="0027108A">
        <w:rPr>
          <w:rFonts w:ascii="Calibri" w:hAnsi="Calibri" w:cs="Calibri"/>
          <w:b/>
          <w:bCs/>
          <w:color w:val="000000"/>
          <w:sz w:val="26"/>
          <w:szCs w:val="26"/>
        </w:rPr>
        <w:t xml:space="preserve"> </w:t>
      </w:r>
      <w:r w:rsidRPr="00FA0E78">
        <w:rPr>
          <w:rFonts w:ascii="Calibri" w:hAnsi="Calibri" w:cs="Calibri"/>
          <w:b/>
          <w:bCs/>
          <w:vanish/>
          <w:color w:val="000000"/>
          <w:sz w:val="26"/>
          <w:szCs w:val="26"/>
        </w:rPr>
        <w:t>and</w:t>
      </w:r>
      <w:r w:rsidRPr="0027108A">
        <w:rPr>
          <w:rFonts w:ascii="Calibri" w:hAnsi="Calibri" w:cs="Calibri"/>
          <w:b/>
          <w:bCs/>
          <w:color w:val="000000"/>
          <w:sz w:val="26"/>
          <w:szCs w:val="26"/>
        </w:rPr>
        <w:t xml:space="preserve"> </w:t>
      </w:r>
      <w:r w:rsidRPr="00FA0E78">
        <w:rPr>
          <w:rFonts w:ascii="Calibri" w:hAnsi="Calibri" w:cs="Calibri"/>
          <w:b/>
          <w:bCs/>
          <w:vanish/>
          <w:color w:val="000000"/>
          <w:sz w:val="26"/>
          <w:szCs w:val="26"/>
        </w:rPr>
        <w:t>Ethics</w:t>
      </w:r>
      <w:r w:rsidRPr="0027108A">
        <w:rPr>
          <w:rFonts w:ascii="Calibri" w:hAnsi="Calibri" w:cs="Calibri"/>
          <w:b/>
          <w:bCs/>
          <w:color w:val="000000"/>
          <w:sz w:val="26"/>
          <w:szCs w:val="26"/>
        </w:rPr>
        <w:t xml:space="preserve"> </w:t>
      </w:r>
      <w:r w:rsidRPr="00FA0E78">
        <w:rPr>
          <w:rFonts w:ascii="Calibri" w:hAnsi="Calibri" w:cs="Calibri"/>
          <w:b/>
          <w:bCs/>
          <w:vanish/>
          <w:color w:val="000000"/>
          <w:sz w:val="26"/>
          <w:szCs w:val="26"/>
        </w:rPr>
        <w:t>Scholar],</w:t>
      </w:r>
      <w:r w:rsidRPr="0027108A">
        <w:rPr>
          <w:rFonts w:ascii="Calibri" w:hAnsi="Calibri" w:cs="Calibri"/>
          <w:b/>
          <w:bCs/>
          <w:color w:val="000000"/>
          <w:sz w:val="26"/>
          <w:szCs w:val="26"/>
        </w:rPr>
        <w:t xml:space="preserve"> </w:t>
      </w:r>
      <w:r w:rsidRPr="00FA0E78">
        <w:rPr>
          <w:rFonts w:ascii="Calibri" w:hAnsi="Calibri" w:cs="Calibri"/>
          <w:b/>
          <w:bCs/>
          <w:vanish/>
          <w:color w:val="000000"/>
          <w:sz w:val="26"/>
          <w:szCs w:val="26"/>
        </w:rPr>
        <w:t>"Getting</w:t>
      </w:r>
      <w:r w:rsidRPr="0027108A">
        <w:rPr>
          <w:rFonts w:ascii="Calibri" w:hAnsi="Calibri" w:cs="Calibri"/>
          <w:b/>
          <w:bCs/>
          <w:color w:val="000000"/>
          <w:sz w:val="26"/>
          <w:szCs w:val="26"/>
        </w:rPr>
        <w:t xml:space="preserve"> </w:t>
      </w:r>
      <w:r w:rsidRPr="00FA0E78">
        <w:rPr>
          <w:rFonts w:ascii="Calibri" w:hAnsi="Calibri" w:cs="Calibri"/>
          <w:b/>
          <w:bCs/>
          <w:vanish/>
          <w:color w:val="000000"/>
          <w:sz w:val="26"/>
          <w:szCs w:val="26"/>
        </w:rPr>
        <w:t>Mill</w:t>
      </w:r>
      <w:r w:rsidRPr="0027108A">
        <w:rPr>
          <w:rFonts w:ascii="Calibri" w:hAnsi="Calibri" w:cs="Calibri"/>
          <w:b/>
          <w:bCs/>
          <w:color w:val="000000"/>
          <w:sz w:val="26"/>
          <w:szCs w:val="26"/>
        </w:rPr>
        <w:t xml:space="preserve"> </w:t>
      </w:r>
      <w:r w:rsidRPr="00FA0E78">
        <w:rPr>
          <w:rFonts w:ascii="Calibri" w:hAnsi="Calibri" w:cs="Calibri"/>
          <w:b/>
          <w:bCs/>
          <w:vanish/>
          <w:color w:val="000000"/>
          <w:sz w:val="26"/>
          <w:szCs w:val="26"/>
        </w:rPr>
        <w:t>Right,"</w:t>
      </w:r>
      <w:r w:rsidRPr="0027108A">
        <w:rPr>
          <w:rFonts w:ascii="Calibri" w:hAnsi="Calibri" w:cs="Calibri"/>
          <w:b/>
          <w:bCs/>
          <w:color w:val="000000"/>
          <w:sz w:val="26"/>
          <w:szCs w:val="26"/>
        </w:rPr>
        <w:t xml:space="preserve"> </w:t>
      </w:r>
      <w:r w:rsidRPr="00FA0E78">
        <w:rPr>
          <w:rFonts w:ascii="Calibri" w:hAnsi="Calibri" w:cs="Calibri"/>
          <w:b/>
          <w:bCs/>
          <w:vanish/>
          <w:color w:val="000000"/>
          <w:sz w:val="16"/>
          <w:szCs w:val="16"/>
        </w:rPr>
        <w:t>[</w:t>
      </w:r>
      <w:r w:rsidRPr="00FA0E78">
        <w:rPr>
          <w:rFonts w:ascii="Calibri" w:hAnsi="Calibri" w:cs="Calibri"/>
          <w:vanish/>
          <w:color w:val="000000"/>
          <w:sz w:val="16"/>
          <w:szCs w:val="16"/>
        </w:rPr>
        <w:t>Department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of</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Journalism</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and</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Media</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Studies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University</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of</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South</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Florida</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St.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Petersburg</w:t>
      </w:r>
      <w:r w:rsidRPr="00FA0E78">
        <w:rPr>
          <w:rFonts w:ascii="Calibri" w:hAnsi="Calibri" w:cs="Calibri"/>
          <w:vanish/>
          <w:color w:val="000000"/>
          <w:sz w:val="22"/>
          <w:szCs w:val="22"/>
        </w:rPr>
        <w:t>]</w:t>
      </w:r>
      <w:r w:rsidRPr="00FA0E78">
        <w:rPr>
          <w:rFonts w:ascii="Calibri" w:hAnsi="Calibri" w:cs="Calibri"/>
          <w:b/>
          <w:bCs/>
          <w:vanish/>
          <w:color w:val="000000"/>
          <w:sz w:val="26"/>
          <w:szCs w:val="26"/>
        </w:rPr>
        <w:t>Journal</w:t>
      </w:r>
      <w:r w:rsidRPr="0027108A">
        <w:rPr>
          <w:rFonts w:ascii="Calibri" w:hAnsi="Calibri" w:cs="Calibri"/>
          <w:b/>
          <w:bCs/>
          <w:color w:val="000000"/>
          <w:sz w:val="26"/>
          <w:szCs w:val="26"/>
        </w:rPr>
        <w:t xml:space="preserve"> </w:t>
      </w:r>
      <w:r w:rsidRPr="00FA0E78">
        <w:rPr>
          <w:rFonts w:ascii="Calibri" w:hAnsi="Calibri" w:cs="Calibri"/>
          <w:b/>
          <w:bCs/>
          <w:vanish/>
          <w:color w:val="000000"/>
          <w:sz w:val="26"/>
          <w:szCs w:val="26"/>
        </w:rPr>
        <w:t>of</w:t>
      </w:r>
      <w:r w:rsidRPr="0027108A">
        <w:rPr>
          <w:rFonts w:ascii="Calibri" w:hAnsi="Calibri" w:cs="Calibri"/>
          <w:b/>
          <w:bCs/>
          <w:color w:val="000000"/>
          <w:sz w:val="26"/>
          <w:szCs w:val="26"/>
        </w:rPr>
        <w:t xml:space="preserve"> </w:t>
      </w:r>
      <w:r w:rsidRPr="00FA0E78">
        <w:rPr>
          <w:rFonts w:ascii="Calibri" w:hAnsi="Calibri" w:cs="Calibri"/>
          <w:b/>
          <w:bCs/>
          <w:vanish/>
          <w:color w:val="000000"/>
          <w:sz w:val="26"/>
          <w:szCs w:val="26"/>
        </w:rPr>
        <w:t>Mass</w:t>
      </w:r>
      <w:r w:rsidRPr="0027108A">
        <w:rPr>
          <w:rFonts w:ascii="Calibri" w:hAnsi="Calibri" w:cs="Calibri"/>
          <w:b/>
          <w:bCs/>
          <w:color w:val="000000"/>
          <w:sz w:val="26"/>
          <w:szCs w:val="26"/>
        </w:rPr>
        <w:t xml:space="preserve"> </w:t>
      </w:r>
      <w:r w:rsidRPr="00FA0E78">
        <w:rPr>
          <w:rFonts w:ascii="Calibri" w:hAnsi="Calibri" w:cs="Calibri"/>
          <w:b/>
          <w:bCs/>
          <w:vanish/>
          <w:color w:val="000000"/>
          <w:sz w:val="26"/>
          <w:szCs w:val="26"/>
        </w:rPr>
        <w:t>Media</w:t>
      </w:r>
      <w:r w:rsidRPr="0027108A">
        <w:rPr>
          <w:rFonts w:ascii="Calibri" w:hAnsi="Calibri" w:cs="Calibri"/>
          <w:b/>
          <w:bCs/>
          <w:color w:val="000000"/>
          <w:sz w:val="26"/>
          <w:szCs w:val="26"/>
        </w:rPr>
        <w:t xml:space="preserve"> </w:t>
      </w:r>
      <w:r w:rsidRPr="00FA0E78">
        <w:rPr>
          <w:rFonts w:ascii="Calibri" w:hAnsi="Calibri" w:cs="Calibri"/>
          <w:b/>
          <w:bCs/>
          <w:vanish/>
          <w:color w:val="000000"/>
          <w:sz w:val="26"/>
          <w:szCs w:val="26"/>
        </w:rPr>
        <w:t>Ethics,</w:t>
      </w:r>
      <w:r w:rsidRPr="0027108A">
        <w:rPr>
          <w:rFonts w:ascii="Calibri" w:hAnsi="Calibri" w:cs="Calibri"/>
          <w:b/>
          <w:bCs/>
          <w:color w:val="000000"/>
          <w:sz w:val="26"/>
          <w:szCs w:val="26"/>
        </w:rPr>
        <w:t xml:space="preserve"> </w:t>
      </w:r>
      <w:r w:rsidRPr="00FA0E78">
        <w:rPr>
          <w:rFonts w:ascii="Calibri" w:hAnsi="Calibri" w:cs="Calibri"/>
          <w:b/>
          <w:bCs/>
          <w:vanish/>
          <w:color w:val="000000"/>
          <w:sz w:val="26"/>
          <w:szCs w:val="26"/>
        </w:rPr>
        <w:t>22(2&amp;3),</w:t>
      </w:r>
      <w:r w:rsidRPr="0027108A">
        <w:rPr>
          <w:rFonts w:ascii="Calibri" w:hAnsi="Calibri" w:cs="Calibri"/>
          <w:b/>
          <w:bCs/>
          <w:color w:val="000000"/>
          <w:sz w:val="26"/>
          <w:szCs w:val="26"/>
        </w:rPr>
        <w:t xml:space="preserve"> </w:t>
      </w:r>
      <w:r w:rsidRPr="00FA0E78">
        <w:rPr>
          <w:rFonts w:ascii="Calibri" w:hAnsi="Calibri" w:cs="Calibri"/>
          <w:b/>
          <w:bCs/>
          <w:vanish/>
          <w:color w:val="000000"/>
          <w:sz w:val="26"/>
          <w:szCs w:val="26"/>
        </w:rPr>
        <w:t>100–112,</w:t>
      </w:r>
      <w:r w:rsidRPr="0027108A">
        <w:rPr>
          <w:rFonts w:ascii="Calibri" w:hAnsi="Calibri" w:cs="Calibri"/>
          <w:b/>
          <w:bCs/>
          <w:color w:val="000000"/>
          <w:sz w:val="26"/>
          <w:szCs w:val="26"/>
        </w:rPr>
        <w:t xml:space="preserve"> </w:t>
      </w:r>
      <w:hyperlink r:id="rId6" w:history="1">
        <w:r w:rsidRPr="00FA0E78">
          <w:rPr>
            <w:rStyle w:val="Hyperlink"/>
            <w:rFonts w:eastAsiaTheme="majorEastAsia" w:cs="Calibri"/>
            <w:b/>
            <w:bCs/>
            <w:vanish/>
            <w:color w:val="000000"/>
            <w:szCs w:val="26"/>
          </w:rPr>
          <w:t>https://pages.uoregon.edu/tbivins/stratcomweb/readings/Getting_Mill_Right_(Elliott)%20copy.pdf</w:t>
        </w:r>
      </w:hyperlink>
      <w:r w:rsidRPr="0027108A">
        <w:rPr>
          <w:rFonts w:ascii="Calibri" w:hAnsi="Calibri" w:cs="Calibri"/>
          <w:b/>
          <w:bCs/>
          <w:color w:val="000000"/>
          <w:sz w:val="26"/>
          <w:szCs w:val="26"/>
        </w:rPr>
        <w:t xml:space="preserve"> </w:t>
      </w:r>
      <w:r w:rsidRPr="00FA0E78">
        <w:rPr>
          <w:rFonts w:ascii="Calibri" w:hAnsi="Calibri" w:cs="Calibri"/>
          <w:b/>
          <w:bCs/>
          <w:vanish/>
          <w:color w:val="000000"/>
          <w:sz w:val="26"/>
          <w:szCs w:val="26"/>
        </w:rPr>
        <w:t>MS</w:t>
      </w:r>
    </w:p>
    <w:p w14:paraId="786CF7B0" w14:textId="77777777" w:rsidR="00103F51" w:rsidRPr="0027108A" w:rsidRDefault="00103F51" w:rsidP="00103F51">
      <w:pPr>
        <w:pStyle w:val="NormalWeb"/>
        <w:spacing w:before="0" w:beforeAutospacing="0" w:after="160" w:afterAutospacing="0"/>
      </w:pPr>
      <w:r w:rsidRPr="00FA0E78">
        <w:rPr>
          <w:rFonts w:ascii="Calibri" w:hAnsi="Calibri" w:cs="Calibri"/>
          <w:vanish/>
          <w:color w:val="000000"/>
          <w:sz w:val="16"/>
          <w:szCs w:val="16"/>
        </w:rPr>
        <w:t>Many</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people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think</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that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the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bumper</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sticker</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for</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John</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Stuart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Mill’s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utilitarianism</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reads,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‘‘Do</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the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greatest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good</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for</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the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greatest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number.’’</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However,</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they</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would</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be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wrong.</w:t>
      </w:r>
      <w:r w:rsidRPr="0027108A">
        <w:rPr>
          <w:rFonts w:ascii="Calibri" w:hAnsi="Calibri" w:cs="Calibri"/>
          <w:color w:val="000000"/>
          <w:sz w:val="16"/>
          <w:szCs w:val="16"/>
        </w:rPr>
        <w:t xml:space="preserve"> </w:t>
      </w:r>
      <w:r w:rsidRPr="0027108A">
        <w:rPr>
          <w:rFonts w:ascii="Calibri" w:hAnsi="Calibri" w:cs="Calibri"/>
          <w:color w:val="000000"/>
          <w:sz w:val="22"/>
          <w:szCs w:val="22"/>
          <w:highlight w:val="cyan"/>
          <w:u w:val="single"/>
        </w:rPr>
        <w:t>Utilitarianism</w:t>
      </w:r>
      <w:r w:rsidRPr="00FA0E78">
        <w:rPr>
          <w:rFonts w:ascii="Calibri" w:hAnsi="Calibri" w:cs="Calibri"/>
          <w:vanish/>
          <w:color w:val="000000"/>
          <w:sz w:val="16"/>
          <w:szCs w:val="16"/>
        </w:rPr>
        <w: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at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least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as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espoused</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by</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this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19th</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century</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British</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philosopher</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and</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his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acknowledged,</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but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rarely</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recognized</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collaborator,</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Harriet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Taylor-Mill,</w:t>
      </w:r>
      <w:r w:rsidRPr="0027108A">
        <w:rPr>
          <w:rFonts w:ascii="Calibri" w:hAnsi="Calibri" w:cs="Calibri"/>
          <w:color w:val="000000"/>
          <w:sz w:val="16"/>
          <w:szCs w:val="16"/>
        </w:rPr>
        <w:t xml:space="preserve"> </w:t>
      </w:r>
      <w:r w:rsidRPr="0027108A">
        <w:rPr>
          <w:rFonts w:ascii="Calibri" w:hAnsi="Calibri" w:cs="Calibri"/>
          <w:color w:val="000000"/>
          <w:sz w:val="22"/>
          <w:szCs w:val="22"/>
          <w:highlight w:val="cyan"/>
          <w:u w:val="single"/>
        </w:rPr>
        <w:t xml:space="preserve">does not teach us to add up the people potentially helped by an action and subtract from that number the people potentially harmed, </w:t>
      </w:r>
      <w:r w:rsidRPr="00FA0E78">
        <w:rPr>
          <w:rFonts w:ascii="Calibri" w:hAnsi="Calibri" w:cs="Calibri"/>
          <w:vanish/>
          <w:color w:val="000000"/>
          <w:sz w:val="22"/>
          <w:szCs w:val="22"/>
          <w:u w:val="single"/>
        </w:rPr>
        <w:t>with</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the</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presumably</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‘‘ethical’’</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choice</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of</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having</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the</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majority</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win.</w:t>
      </w:r>
      <w:r w:rsidRPr="0027108A">
        <w:rPr>
          <w:rFonts w:ascii="Calibri" w:hAnsi="Calibri" w:cs="Calibri"/>
          <w:color w:val="000000"/>
          <w:sz w:val="16"/>
          <w:szCs w:val="16"/>
        </w:rPr>
        <w:t xml:space="preserve"> </w:t>
      </w:r>
      <w:r w:rsidRPr="00FA0E78">
        <w:rPr>
          <w:rFonts w:ascii="Calibri" w:hAnsi="Calibri" w:cs="Calibri"/>
          <w:vanish/>
          <w:color w:val="000000"/>
          <w:sz w:val="22"/>
          <w:szCs w:val="22"/>
        </w:rPr>
        <w:t>Rather</w:t>
      </w:r>
      <w:r w:rsidRPr="0027108A">
        <w:rPr>
          <w:rFonts w:ascii="Calibri" w:hAnsi="Calibri" w:cs="Calibri"/>
          <w:color w:val="000000"/>
          <w:sz w:val="22"/>
          <w:szCs w:val="22"/>
          <w:highlight w:val="cyan"/>
        </w:rPr>
        <w:t>,</w:t>
      </w:r>
      <w:r w:rsidRPr="0027108A">
        <w:rPr>
          <w:rFonts w:ascii="Calibri" w:hAnsi="Calibri" w:cs="Calibri"/>
          <w:b/>
          <w:bCs/>
          <w:color w:val="000000"/>
          <w:sz w:val="22"/>
          <w:szCs w:val="22"/>
          <w:highlight w:val="cyan"/>
          <w:u w:val="single"/>
        </w:rPr>
        <w:t xml:space="preserve"> Mill’s utilitarianism requires the </w:t>
      </w:r>
      <w:r w:rsidRPr="00FA0E78">
        <w:rPr>
          <w:rFonts w:ascii="Calibri" w:hAnsi="Calibri" w:cs="Calibri"/>
          <w:b/>
          <w:bCs/>
          <w:vanish/>
          <w:color w:val="000000"/>
          <w:sz w:val="22"/>
          <w:szCs w:val="22"/>
          <w:u w:val="single"/>
        </w:rPr>
        <w:t>far</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more</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difficult</w:t>
      </w:r>
      <w:r w:rsidRPr="0027108A">
        <w:rPr>
          <w:rFonts w:ascii="Calibri" w:hAnsi="Calibri" w:cs="Calibri"/>
          <w:b/>
          <w:bCs/>
          <w:color w:val="000000"/>
          <w:sz w:val="22"/>
          <w:szCs w:val="22"/>
          <w:u w:val="single"/>
        </w:rPr>
        <w:t xml:space="preserve"> </w:t>
      </w:r>
      <w:r w:rsidRPr="0027108A">
        <w:rPr>
          <w:rFonts w:ascii="Calibri" w:hAnsi="Calibri" w:cs="Calibri"/>
          <w:b/>
          <w:bCs/>
          <w:color w:val="000000"/>
          <w:sz w:val="22"/>
          <w:szCs w:val="22"/>
          <w:highlight w:val="cyan"/>
          <w:u w:val="single"/>
        </w:rPr>
        <w:t>analysis of determining which action is most likely to produce the aggregate good</w:t>
      </w:r>
      <w:r w:rsidRPr="0027108A">
        <w:rPr>
          <w:rFonts w:ascii="Calibri" w:hAnsi="Calibri" w:cs="Calibri"/>
          <w:color w:val="000000"/>
          <w:sz w:val="16"/>
          <w:szCs w:val="16"/>
          <w:highlight w:val="cyan"/>
        </w:rPr>
        <w:t>—</w:t>
      </w:r>
      <w:r w:rsidRPr="00FA0E78">
        <w:rPr>
          <w:rFonts w:ascii="Calibri" w:hAnsi="Calibri" w:cs="Calibri"/>
          <w:b/>
          <w:bCs/>
          <w:vanish/>
          <w:color w:val="000000"/>
          <w:sz w:val="22"/>
          <w:szCs w:val="22"/>
          <w:u w:val="single"/>
        </w:rPr>
        <w:t>the</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overall</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good</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for</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the</w:t>
      </w:r>
      <w:r w:rsidRPr="0027108A">
        <w:rPr>
          <w:rFonts w:ascii="Calibri" w:hAnsi="Calibri" w:cs="Calibri"/>
          <w:b/>
          <w:bCs/>
          <w:color w:val="000000"/>
          <w:sz w:val="22"/>
          <w:szCs w:val="22"/>
          <w:u w:val="single"/>
        </w:rPr>
        <w:t xml:space="preserve"> </w:t>
      </w:r>
      <w:proofErr w:type="gramStart"/>
      <w:r w:rsidRPr="00FA0E78">
        <w:rPr>
          <w:rFonts w:ascii="Calibri" w:hAnsi="Calibri" w:cs="Calibri"/>
          <w:b/>
          <w:bCs/>
          <w:vanish/>
          <w:color w:val="000000"/>
          <w:sz w:val="22"/>
          <w:szCs w:val="22"/>
          <w:u w:val="single"/>
        </w:rPr>
        <w:t>community</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as</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a</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whole,</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or</w:t>
      </w:r>
      <w:proofErr w:type="gramEnd"/>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for</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all</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of</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the</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people</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who</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can</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be</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identified</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as</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being</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affected</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by</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a</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particular</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action</w:t>
      </w:r>
      <w:r w:rsidRPr="00FA0E78">
        <w:rPr>
          <w:rFonts w:ascii="Calibri" w:hAnsi="Calibri" w:cs="Calibri"/>
          <w:vanish/>
          <w:color w:val="000000"/>
          <w:sz w:val="16"/>
          <w:szCs w:val="16"/>
        </w:rPr>
        <w:t>.</w:t>
      </w:r>
      <w:r w:rsidRPr="0027108A">
        <w:rPr>
          <w:rFonts w:ascii="Calibri" w:hAnsi="Calibri" w:cs="Calibri"/>
          <w:color w:val="000000"/>
          <w:sz w:val="16"/>
          <w:szCs w:val="16"/>
        </w:rPr>
        <w:t xml:space="preserve"> </w:t>
      </w:r>
      <w:r w:rsidRPr="00FA0E78">
        <w:rPr>
          <w:rFonts w:ascii="Calibri" w:hAnsi="Calibri" w:cs="Calibri"/>
          <w:vanish/>
          <w:color w:val="000000"/>
          <w:sz w:val="22"/>
          <w:szCs w:val="22"/>
          <w:u w:val="single"/>
        </w:rPr>
        <w:t>In</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addition</w:t>
      </w:r>
      <w:r w:rsidRPr="00FA0E78">
        <w:rPr>
          <w:rFonts w:ascii="Calibri" w:hAnsi="Calibri" w:cs="Calibri"/>
          <w:vanish/>
          <w:color w:val="000000"/>
          <w:sz w:val="16"/>
          <w:szCs w:val="16"/>
        </w:rPr>
        <w: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through</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an</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application</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of</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the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principles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of</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justice,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required</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prior</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to</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the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use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of</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any</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utilitarian</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calculus,</w:t>
      </w:r>
      <w:r w:rsidRPr="0027108A">
        <w:rPr>
          <w:rFonts w:ascii="Calibri" w:hAnsi="Calibri" w:cs="Calibri"/>
          <w:color w:val="000000"/>
          <w:sz w:val="16"/>
          <w:szCs w:val="16"/>
        </w:rPr>
        <w:t xml:space="preserve"> </w:t>
      </w:r>
      <w:r w:rsidRPr="0027108A">
        <w:rPr>
          <w:rFonts w:ascii="Calibri" w:hAnsi="Calibri" w:cs="Calibri"/>
          <w:color w:val="000000"/>
          <w:sz w:val="22"/>
          <w:szCs w:val="22"/>
          <w:highlight w:val="cyan"/>
          <w:u w:val="single"/>
        </w:rPr>
        <w:t>Mill employs special protection for individuals who might otherwise be sacrificed for the good of the whole</w:t>
      </w:r>
      <w:r w:rsidRPr="0027108A">
        <w:rPr>
          <w:rFonts w:ascii="Calibri" w:hAnsi="Calibri" w:cs="Calibri"/>
          <w:color w:val="000000"/>
          <w:sz w:val="16"/>
          <w:szCs w:val="16"/>
          <w:highlight w:val="cyan"/>
        </w:rPr>
        <w:t>.</w:t>
      </w:r>
      <w:r w:rsidRPr="0027108A">
        <w:rPr>
          <w:rFonts w:ascii="Calibri" w:hAnsi="Calibri" w:cs="Calibri"/>
          <w:color w:val="000000"/>
          <w:sz w:val="16"/>
          <w:szCs w:val="16"/>
        </w:rPr>
        <w:t xml:space="preserve"> </w:t>
      </w:r>
      <w:r w:rsidRPr="00FA0E78">
        <w:rPr>
          <w:rFonts w:ascii="Calibri" w:hAnsi="Calibri" w:cs="Calibri"/>
          <w:vanish/>
          <w:color w:val="000000"/>
          <w:sz w:val="22"/>
          <w:szCs w:val="22"/>
        </w:rPr>
        <w:t>In</w:t>
      </w:r>
      <w:r w:rsidRPr="0027108A">
        <w:rPr>
          <w:rFonts w:ascii="Calibri" w:hAnsi="Calibri" w:cs="Calibri"/>
          <w:color w:val="000000"/>
          <w:sz w:val="22"/>
          <w:szCs w:val="22"/>
        </w:rPr>
        <w:t xml:space="preserve"> </w:t>
      </w:r>
      <w:r w:rsidRPr="00FA0E78">
        <w:rPr>
          <w:rFonts w:ascii="Calibri" w:hAnsi="Calibri" w:cs="Calibri"/>
          <w:vanish/>
          <w:color w:val="000000"/>
          <w:sz w:val="22"/>
          <w:szCs w:val="22"/>
        </w:rPr>
        <w:t>contrast</w:t>
      </w:r>
      <w:r w:rsidRPr="0027108A">
        <w:rPr>
          <w:rFonts w:ascii="Calibri" w:hAnsi="Calibri" w:cs="Calibri"/>
          <w:color w:val="000000"/>
          <w:sz w:val="22"/>
          <w:szCs w:val="22"/>
        </w:rPr>
        <w:t xml:space="preserve"> </w:t>
      </w:r>
      <w:r w:rsidRPr="00FA0E78">
        <w:rPr>
          <w:rFonts w:ascii="Calibri" w:hAnsi="Calibri" w:cs="Calibri"/>
          <w:vanish/>
          <w:color w:val="000000"/>
          <w:sz w:val="22"/>
          <w:szCs w:val="22"/>
        </w:rPr>
        <w:t>to</w:t>
      </w:r>
      <w:r w:rsidRPr="0027108A">
        <w:rPr>
          <w:rFonts w:ascii="Calibri" w:hAnsi="Calibri" w:cs="Calibri"/>
          <w:color w:val="000000"/>
          <w:sz w:val="22"/>
          <w:szCs w:val="22"/>
        </w:rPr>
        <w:t xml:space="preserve"> </w:t>
      </w:r>
      <w:r w:rsidRPr="00FA0E78">
        <w:rPr>
          <w:rFonts w:ascii="Calibri" w:hAnsi="Calibri" w:cs="Calibri"/>
          <w:vanish/>
          <w:color w:val="000000"/>
          <w:sz w:val="22"/>
          <w:szCs w:val="22"/>
        </w:rPr>
        <w:t>the</w:t>
      </w:r>
      <w:r w:rsidRPr="0027108A">
        <w:rPr>
          <w:rFonts w:ascii="Calibri" w:hAnsi="Calibri" w:cs="Calibri"/>
          <w:color w:val="000000"/>
          <w:sz w:val="22"/>
          <w:szCs w:val="22"/>
        </w:rPr>
        <w:t xml:space="preserve"> </w:t>
      </w:r>
      <w:r w:rsidRPr="00FA0E78">
        <w:rPr>
          <w:rFonts w:ascii="Calibri" w:hAnsi="Calibri" w:cs="Calibri"/>
          <w:vanish/>
          <w:color w:val="000000"/>
          <w:sz w:val="22"/>
          <w:szCs w:val="22"/>
        </w:rPr>
        <w:t>simplistic</w:t>
      </w:r>
      <w:r w:rsidRPr="0027108A">
        <w:rPr>
          <w:rFonts w:ascii="Calibri" w:hAnsi="Calibri" w:cs="Calibri"/>
          <w:color w:val="000000"/>
          <w:sz w:val="22"/>
          <w:szCs w:val="22"/>
        </w:rPr>
        <w:t xml:space="preserve"> </w:t>
      </w:r>
      <w:r w:rsidRPr="00FA0E78">
        <w:rPr>
          <w:rFonts w:ascii="Calibri" w:hAnsi="Calibri" w:cs="Calibri"/>
          <w:vanish/>
          <w:color w:val="000000"/>
          <w:sz w:val="22"/>
          <w:szCs w:val="22"/>
        </w:rPr>
        <w:t>reasoning</w:t>
      </w:r>
      <w:r w:rsidRPr="0027108A">
        <w:rPr>
          <w:rFonts w:ascii="Calibri" w:hAnsi="Calibri" w:cs="Calibri"/>
          <w:color w:val="000000"/>
          <w:sz w:val="22"/>
          <w:szCs w:val="22"/>
        </w:rPr>
        <w:t xml:space="preserve"> </w:t>
      </w:r>
      <w:r w:rsidRPr="00FA0E78">
        <w:rPr>
          <w:rFonts w:ascii="Calibri" w:hAnsi="Calibri" w:cs="Calibri"/>
          <w:vanish/>
          <w:color w:val="000000"/>
          <w:sz w:val="22"/>
          <w:szCs w:val="22"/>
        </w:rPr>
        <w:t>sometimes</w:t>
      </w:r>
      <w:r w:rsidRPr="0027108A">
        <w:rPr>
          <w:rFonts w:ascii="Calibri" w:hAnsi="Calibri" w:cs="Calibri"/>
          <w:color w:val="000000"/>
          <w:sz w:val="22"/>
          <w:szCs w:val="22"/>
        </w:rPr>
        <w:t xml:space="preserve"> </w:t>
      </w:r>
      <w:r w:rsidRPr="00FA0E78">
        <w:rPr>
          <w:rFonts w:ascii="Calibri" w:hAnsi="Calibri" w:cs="Calibri"/>
          <w:vanish/>
          <w:color w:val="000000"/>
          <w:sz w:val="22"/>
          <w:szCs w:val="22"/>
        </w:rPr>
        <w:t>offered—</w:t>
      </w:r>
      <w:r w:rsidRPr="00FA0E78">
        <w:rPr>
          <w:rFonts w:ascii="Calibri" w:hAnsi="Calibri" w:cs="Calibri"/>
          <w:vanish/>
          <w:color w:val="000000"/>
          <w:sz w:val="16"/>
          <w:szCs w:val="16"/>
        </w:rPr>
        <w:t>it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is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okay</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if</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an</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individual</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is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hurt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by</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the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publication</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of</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a</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story</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or</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picture,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as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the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journalist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can</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argue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that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many</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more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citizens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might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benefit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from</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having</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the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knowledge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or</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seeing</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the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picture—</w:t>
      </w:r>
      <w:r w:rsidRPr="0027108A">
        <w:rPr>
          <w:rFonts w:ascii="Calibri" w:hAnsi="Calibri" w:cs="Calibri"/>
          <w:b/>
          <w:bCs/>
          <w:color w:val="000000"/>
          <w:sz w:val="22"/>
          <w:szCs w:val="22"/>
          <w:highlight w:val="cyan"/>
          <w:u w:val="single"/>
        </w:rPr>
        <w:t>Mill requires calculating what is truly good for the whole community</w:t>
      </w:r>
      <w:r w:rsidRPr="0027108A">
        <w:rPr>
          <w:rFonts w:ascii="Calibri" w:hAnsi="Calibri" w:cs="Calibri"/>
          <w:color w:val="000000"/>
          <w:sz w:val="22"/>
          <w:szCs w:val="22"/>
          <w:highlight w:val="cyan"/>
          <w:u w:val="single"/>
        </w:rPr>
        <w:t xml:space="preserve">. If causing harm is justified at all, it is justified on the basis that causing harm in those </w:t>
      </w:r>
      <w:proofErr w:type="gramStart"/>
      <w:r w:rsidRPr="0027108A">
        <w:rPr>
          <w:rFonts w:ascii="Calibri" w:hAnsi="Calibri" w:cs="Calibri"/>
          <w:color w:val="000000"/>
          <w:sz w:val="22"/>
          <w:szCs w:val="22"/>
          <w:highlight w:val="cyan"/>
          <w:u w:val="single"/>
        </w:rPr>
        <w:t>particular types</w:t>
      </w:r>
      <w:proofErr w:type="gramEnd"/>
      <w:r w:rsidRPr="0027108A">
        <w:rPr>
          <w:rFonts w:ascii="Calibri" w:hAnsi="Calibri" w:cs="Calibri"/>
          <w:color w:val="000000"/>
          <w:sz w:val="22"/>
          <w:szCs w:val="22"/>
          <w:highlight w:val="cyan"/>
          <w:u w:val="single"/>
        </w:rPr>
        <w:t xml:space="preserve"> of cases is good for the community, </w:t>
      </w:r>
      <w:r w:rsidRPr="0027108A">
        <w:rPr>
          <w:rFonts w:ascii="Calibri" w:hAnsi="Calibri" w:cs="Calibri"/>
          <w:b/>
          <w:bCs/>
          <w:color w:val="000000"/>
          <w:sz w:val="22"/>
          <w:szCs w:val="22"/>
          <w:highlight w:val="cyan"/>
          <w:u w:val="single"/>
        </w:rPr>
        <w:t>including the individual harmed</w:t>
      </w:r>
      <w:r w:rsidRPr="0027108A">
        <w:rPr>
          <w:rFonts w:ascii="Calibri" w:hAnsi="Calibri" w:cs="Calibri"/>
          <w:color w:val="000000"/>
          <w:sz w:val="16"/>
          <w:szCs w:val="16"/>
          <w:highlight w:val="cyan"/>
        </w:rPr>
        <w: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Sometimes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it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is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better</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for</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individuals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to</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be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harmed,</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sometimes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not.</w:t>
      </w:r>
      <w:r w:rsidRPr="0027108A">
        <w:rPr>
          <w:rFonts w:ascii="Calibri" w:hAnsi="Calibri" w:cs="Calibri"/>
          <w:color w:val="000000"/>
          <w:sz w:val="16"/>
          <w:szCs w:val="16"/>
        </w:rPr>
        <w:t xml:space="preserve"> </w:t>
      </w:r>
      <w:r w:rsidRPr="00FA0E78">
        <w:rPr>
          <w:rFonts w:ascii="Calibri" w:hAnsi="Calibri" w:cs="Calibri"/>
          <w:b/>
          <w:bCs/>
          <w:vanish/>
          <w:color w:val="000000"/>
          <w:sz w:val="22"/>
          <w:szCs w:val="22"/>
          <w:u w:val="single"/>
        </w:rPr>
        <w:t>But</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the</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ability</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to</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distinguish</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between</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those</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instances</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involves</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more</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than</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mere</w:t>
      </w:r>
      <w:r w:rsidRPr="0027108A">
        <w:rPr>
          <w:rFonts w:ascii="Calibri" w:hAnsi="Calibri" w:cs="Calibri"/>
          <w:b/>
          <w:bCs/>
          <w:color w:val="000000"/>
          <w:sz w:val="22"/>
          <w:szCs w:val="22"/>
          <w:u w:val="single"/>
        </w:rPr>
        <w:t xml:space="preserve"> </w:t>
      </w:r>
      <w:r w:rsidRPr="00FA0E78">
        <w:rPr>
          <w:rFonts w:ascii="Calibri" w:hAnsi="Calibri" w:cs="Calibri"/>
          <w:b/>
          <w:bCs/>
          <w:vanish/>
          <w:color w:val="000000"/>
          <w:sz w:val="22"/>
          <w:szCs w:val="22"/>
          <w:u w:val="single"/>
        </w:rPr>
        <w:t>computation.</w:t>
      </w:r>
      <w:r w:rsidRPr="0027108A">
        <w:rPr>
          <w:rFonts w:ascii="Calibri" w:hAnsi="Calibri" w:cs="Calibri"/>
          <w:color w:val="000000"/>
          <w:sz w:val="16"/>
          <w:szCs w:val="16"/>
        </w:rPr>
        <w:t xml:space="preserve"> </w:t>
      </w:r>
      <w:r w:rsidRPr="00FA0E78">
        <w:rPr>
          <w:rFonts w:ascii="Calibri" w:hAnsi="Calibri" w:cs="Calibri"/>
          <w:vanish/>
          <w:color w:val="000000"/>
          <w:sz w:val="22"/>
          <w:szCs w:val="22"/>
          <w:u w:val="single"/>
        </w:rPr>
        <w:t>It</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requires</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the</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agent</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doing</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the</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analysis</w:t>
      </w:r>
      <w:r w:rsidRPr="00FA0E78">
        <w:rPr>
          <w:rFonts w:ascii="Calibri" w:hAnsi="Calibri" w:cs="Calibri"/>
          <w:vanish/>
          <w:color w:val="000000"/>
          <w:sz w:val="16"/>
          <w:szCs w:val="16"/>
        </w:rPr>
        <w:t>—even</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if</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that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agent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is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the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person</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potentially</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harmed—</w:t>
      </w:r>
      <w:r w:rsidRPr="00FA0E78">
        <w:rPr>
          <w:rFonts w:ascii="Calibri" w:hAnsi="Calibri" w:cs="Calibri"/>
          <w:vanish/>
          <w:color w:val="000000"/>
          <w:sz w:val="22"/>
          <w:szCs w:val="22"/>
          <w:u w:val="single"/>
        </w:rPr>
        <w:t>to</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make</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the</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determination</w:t>
      </w:r>
      <w:r w:rsidRPr="0027108A">
        <w:rPr>
          <w:rFonts w:ascii="Calibri" w:hAnsi="Calibri" w:cs="Calibri"/>
          <w:color w:val="000000"/>
          <w:sz w:val="22"/>
          <w:szCs w:val="22"/>
          <w:u w:val="single"/>
        </w:rPr>
        <w:t xml:space="preserve"> </w:t>
      </w:r>
      <w:r w:rsidRPr="00FA0E78">
        <w:rPr>
          <w:rFonts w:ascii="Calibri" w:hAnsi="Calibri" w:cs="Calibri"/>
          <w:vanish/>
          <w:color w:val="000000"/>
          <w:sz w:val="22"/>
          <w:szCs w:val="22"/>
          <w:u w:val="single"/>
        </w:rPr>
        <w:t>with</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dispassionate</w:t>
      </w:r>
      <w:r w:rsidRPr="0027108A">
        <w:rPr>
          <w:rFonts w:ascii="Calibri" w:hAnsi="Calibri" w:cs="Calibri"/>
          <w:color w:val="000000"/>
          <w:sz w:val="16"/>
          <w:szCs w:val="16"/>
        </w:rPr>
        <w:t xml:space="preserve"> </w:t>
      </w:r>
      <w:r w:rsidRPr="00FA0E78">
        <w:rPr>
          <w:rFonts w:ascii="Calibri" w:hAnsi="Calibri" w:cs="Calibri"/>
          <w:vanish/>
          <w:color w:val="000000"/>
          <w:sz w:val="22"/>
          <w:szCs w:val="22"/>
          <w:u w:val="single"/>
        </w:rPr>
        <w:t>objectivity</w:t>
      </w:r>
      <w:r w:rsidRPr="00FA0E78">
        <w:rPr>
          <w:rFonts w:ascii="Calibri" w:hAnsi="Calibri" w:cs="Calibri"/>
          <w:vanish/>
          <w:color w:val="000000"/>
          <w:sz w:val="16"/>
          <w:szCs w:val="16"/>
        </w:rPr>
        <w: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The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decision</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maker</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must</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be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truly</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impartial</w:t>
      </w:r>
      <w:r w:rsidRPr="0027108A">
        <w:rPr>
          <w:rFonts w:ascii="Calibri" w:hAnsi="Calibri" w:cs="Calibri"/>
          <w:color w:val="000000"/>
          <w:sz w:val="16"/>
          <w:szCs w:val="16"/>
        </w:rPr>
        <w:t xml:space="preserve"> </w:t>
      </w:r>
      <w:proofErr w:type="gramStart"/>
      <w:r w:rsidRPr="00FA0E78">
        <w:rPr>
          <w:rFonts w:ascii="Calibri" w:hAnsi="Calibri" w:cs="Calibri"/>
          <w:vanish/>
          <w:color w:val="000000"/>
          <w:sz w:val="16"/>
          <w:szCs w:val="16"/>
        </w:rPr>
        <w:t>with</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regard</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to</w:t>
      </w:r>
      <w:proofErr w:type="gramEnd"/>
      <w:r w:rsidRPr="0027108A">
        <w:rPr>
          <w:rFonts w:ascii="Calibri" w:hAnsi="Calibri" w:cs="Calibri"/>
          <w:color w:val="000000"/>
          <w:sz w:val="16"/>
          <w:szCs w:val="16"/>
        </w:rPr>
        <w:t xml:space="preserve"> </w:t>
      </w:r>
      <w:r w:rsidRPr="00FA0E78">
        <w:rPr>
          <w:rFonts w:ascii="Calibri" w:hAnsi="Calibri" w:cs="Calibri"/>
          <w:vanish/>
          <w:color w:val="000000"/>
          <w:sz w:val="16"/>
          <w:szCs w:val="16"/>
        </w:rPr>
        <w:t>his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or</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her</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own</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interests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and</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the</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interests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of</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all</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others</w:t>
      </w:r>
      <w:r w:rsidRPr="0027108A">
        <w:rPr>
          <w:rFonts w:ascii="Calibri" w:hAnsi="Calibri" w:cs="Calibri"/>
          <w:color w:val="000000"/>
          <w:sz w:val="16"/>
          <w:szCs w:val="16"/>
        </w:rPr>
        <w:t xml:space="preserve"> </w:t>
      </w:r>
      <w:r w:rsidRPr="00FA0E78">
        <w:rPr>
          <w:rFonts w:ascii="Calibri" w:hAnsi="Calibri" w:cs="Calibri"/>
          <w:vanish/>
          <w:color w:val="000000"/>
          <w:sz w:val="16"/>
          <w:szCs w:val="16"/>
        </w:rPr>
        <w:t>involved. </w:t>
      </w:r>
    </w:p>
    <w:p w14:paraId="5D1DFDA3" w14:textId="77777777" w:rsidR="00103F51" w:rsidRPr="0027108A" w:rsidRDefault="00103F51" w:rsidP="00103F51">
      <w:pPr>
        <w:pStyle w:val="Heading3"/>
      </w:pPr>
      <w:r w:rsidRPr="0027108A">
        <w:lastRenderedPageBreak/>
        <w:t xml:space="preserve">Contention 1- Misinformation </w:t>
      </w:r>
    </w:p>
    <w:p w14:paraId="629846FB" w14:textId="77777777" w:rsidR="00103F51" w:rsidRPr="0027108A" w:rsidRDefault="00103F51" w:rsidP="00103F51">
      <w:pPr>
        <w:pStyle w:val="Heading4"/>
        <w:rPr>
          <w:rStyle w:val="Style13ptBold"/>
          <w:b/>
        </w:rPr>
      </w:pPr>
      <w:r w:rsidRPr="0027108A">
        <w:rPr>
          <w:rStyle w:val="Style13ptBold"/>
          <w:b/>
        </w:rPr>
        <w:t xml:space="preserve">Mistrust in Mainstream Media is at an all-time high, citizens want objectivity </w:t>
      </w:r>
    </w:p>
    <w:p w14:paraId="06E7F330" w14:textId="77777777" w:rsidR="00103F51" w:rsidRPr="0027108A" w:rsidRDefault="00103F51" w:rsidP="00103F51">
      <w:r w:rsidRPr="0027108A">
        <w:rPr>
          <w:rStyle w:val="Style13ptBold"/>
          <w:highlight w:val="cyan"/>
        </w:rPr>
        <w:t>Sands 20</w:t>
      </w:r>
      <w:r w:rsidRPr="0027108A">
        <w:rPr>
          <w:rStyle w:val="Style13ptBold"/>
        </w:rPr>
        <w:t xml:space="preserve"> </w:t>
      </w:r>
      <w:r w:rsidRPr="0027108A">
        <w:t xml:space="preserve">[Sands, John. "Americans Are Losing Faith </w:t>
      </w:r>
      <w:proofErr w:type="gramStart"/>
      <w:r w:rsidRPr="0027108A">
        <w:t>In</w:t>
      </w:r>
      <w:proofErr w:type="gramEnd"/>
      <w:r w:rsidRPr="0027108A">
        <w:t xml:space="preserve"> An Objective Media. A New Gallup/Knight Study Explores Why.". Knight Foundation, 2022, https://knightfoundation.org/articles/americans-are-losing-faith-in-an-objective-media-a-new-gallup-knight-study-explores-why/. Accessed 20 Mar 2022.] </w:t>
      </w:r>
      <w:r w:rsidRPr="0027108A">
        <w:rPr>
          <w:b/>
          <w:sz w:val="12"/>
        </w:rPr>
        <w:t xml:space="preserve"> Americans see increasing bias in the news media</w:t>
      </w:r>
      <w:r w:rsidRPr="0027108A">
        <w:rPr>
          <w:sz w:val="12"/>
        </w:rPr>
        <w:t xml:space="preserve">: </w:t>
      </w:r>
      <w:r w:rsidRPr="0027108A">
        <w:rPr>
          <w:rStyle w:val="StyleUnderline"/>
        </w:rPr>
        <w:t>One of the primary reasons Americans don’t think the media works for them is because of the bias they perceive in coverage.</w:t>
      </w:r>
      <w:r w:rsidRPr="0027108A">
        <w:rPr>
          <w:sz w:val="12"/>
        </w:rPr>
        <w:t xml:space="preserve"> </w:t>
      </w:r>
      <w:r w:rsidRPr="0027108A">
        <w:rPr>
          <w:rStyle w:val="StyleUnderline"/>
        </w:rPr>
        <w:t xml:space="preserve">Many feel </w:t>
      </w:r>
      <w:r w:rsidRPr="0027108A">
        <w:rPr>
          <w:rStyle w:val="StyleUnderline"/>
          <w:highlight w:val="cyan"/>
        </w:rPr>
        <w:t>the media</w:t>
      </w:r>
      <w:r w:rsidRPr="0027108A">
        <w:rPr>
          <w:rStyle w:val="StyleUnderline"/>
        </w:rPr>
        <w:t>’s traditional roles</w:t>
      </w:r>
      <w:r w:rsidRPr="0027108A">
        <w:rPr>
          <w:sz w:val="12"/>
        </w:rPr>
        <w:t>, such as holding leaders accountable</w:t>
      </w:r>
      <w:r w:rsidRPr="0027108A">
        <w:rPr>
          <w:rStyle w:val="Emphasis"/>
          <w:highlight w:val="cyan"/>
        </w:rPr>
        <w:t xml:space="preserve">, </w:t>
      </w:r>
      <w:r w:rsidRPr="0027108A">
        <w:rPr>
          <w:rStyle w:val="StyleUnderline"/>
          <w:highlight w:val="cyan"/>
        </w:rPr>
        <w:t>is compromised by bias</w:t>
      </w:r>
      <w:r w:rsidRPr="0027108A">
        <w:rPr>
          <w:rStyle w:val="StyleUnderline"/>
        </w:rPr>
        <w:t>, with nearly 7 in 10 Americans (</w:t>
      </w:r>
      <w:r w:rsidRPr="0027108A">
        <w:rPr>
          <w:rStyle w:val="StyleUnderline"/>
          <w:highlight w:val="cyan"/>
        </w:rPr>
        <w:t>68%</w:t>
      </w:r>
      <w:r w:rsidRPr="0027108A">
        <w:rPr>
          <w:rStyle w:val="StyleUnderline"/>
        </w:rPr>
        <w:t xml:space="preserve">) who </w:t>
      </w:r>
      <w:r w:rsidRPr="0027108A">
        <w:rPr>
          <w:rStyle w:val="StyleUnderline"/>
          <w:highlight w:val="cyan"/>
        </w:rPr>
        <w:t xml:space="preserve">say </w:t>
      </w:r>
      <w:r w:rsidRPr="0027108A">
        <w:rPr>
          <w:rStyle w:val="StyleUnderline"/>
        </w:rPr>
        <w:t xml:space="preserve">they see </w:t>
      </w:r>
      <w:r w:rsidRPr="0027108A">
        <w:rPr>
          <w:rStyle w:val="StyleUnderline"/>
          <w:highlight w:val="cyan"/>
        </w:rPr>
        <w:t>too much bias in</w:t>
      </w:r>
      <w:r w:rsidRPr="0027108A">
        <w:rPr>
          <w:rStyle w:val="StyleUnderline"/>
        </w:rPr>
        <w:t xml:space="preserve"> the </w:t>
      </w:r>
      <w:r w:rsidRPr="0027108A">
        <w:rPr>
          <w:rStyle w:val="StyleUnderline"/>
          <w:highlight w:val="cyan"/>
        </w:rPr>
        <w:t>reporting</w:t>
      </w:r>
      <w:r w:rsidRPr="0027108A">
        <w:rPr>
          <w:rStyle w:val="StyleUnderline"/>
        </w:rPr>
        <w:t xml:space="preserve"> of news </w:t>
      </w:r>
      <w:r w:rsidRPr="0027108A">
        <w:rPr>
          <w:rStyle w:val="StyleUnderline"/>
          <w:highlight w:val="cyan"/>
        </w:rPr>
        <w:t>that</w:t>
      </w:r>
      <w:r w:rsidRPr="0027108A">
        <w:rPr>
          <w:rStyle w:val="StyleUnderline"/>
        </w:rPr>
        <w:t xml:space="preserve"> </w:t>
      </w:r>
      <w:r w:rsidRPr="0027108A">
        <w:rPr>
          <w:rStyle w:val="StyleUnderline"/>
          <w:highlight w:val="cyan"/>
        </w:rPr>
        <w:t>is supposed to be objective as “a major problem</w:t>
      </w:r>
      <w:r w:rsidRPr="0027108A">
        <w:rPr>
          <w:rStyle w:val="StyleUnderline"/>
        </w:rPr>
        <w:t>,” up from 65% in the 2017 Knight/Gallup study.</w:t>
      </w:r>
      <w:r w:rsidRPr="0027108A">
        <w:rPr>
          <w:sz w:val="12"/>
        </w:rPr>
        <w:t xml:space="preserve"> They see it in their own news sources (57%), and more than 6 in 10 are concerned about bias in the news other people are getting, the survey finds. Some 7 in 10 Americans worry that owners of media companies are influencing coverage. 2) Americans think the media is pushing an agenda. Eight in 10 Americans say that when they suspect an inaccuracy in a story, they worry it was intentional —because the reporter was misrepresenting the facts (52%) or making them up (28%). Only 18% say they think the inaccuracies were innocent mistakes. And when it comes to news sources they distrust, </w:t>
      </w:r>
      <w:r w:rsidRPr="0027108A">
        <w:rPr>
          <w:rStyle w:val="StyleUnderline"/>
        </w:rPr>
        <w:t xml:space="preserve">nearly three-quarters of Americans (or 74%) </w:t>
      </w:r>
      <w:r w:rsidRPr="00103F51">
        <w:rPr>
          <w:rStyle w:val="StyleUnderline"/>
        </w:rPr>
        <w:t>say</w:t>
      </w:r>
      <w:r w:rsidRPr="0027108A">
        <w:rPr>
          <w:rStyle w:val="StyleUnderline"/>
        </w:rPr>
        <w:t xml:space="preserve"> those </w:t>
      </w:r>
      <w:r w:rsidRPr="0027108A">
        <w:rPr>
          <w:rStyle w:val="StyleUnderline"/>
          <w:highlight w:val="cyan"/>
        </w:rPr>
        <w:t>outlets</w:t>
      </w:r>
      <w:r w:rsidRPr="0027108A">
        <w:rPr>
          <w:rStyle w:val="StyleUnderline"/>
        </w:rPr>
        <w:t xml:space="preserve"> are </w:t>
      </w:r>
      <w:r w:rsidRPr="0027108A">
        <w:rPr>
          <w:rStyle w:val="StyleUnderline"/>
          <w:highlight w:val="cyan"/>
        </w:rPr>
        <w:t>try</w:t>
      </w:r>
      <w:r w:rsidRPr="0027108A">
        <w:rPr>
          <w:rStyle w:val="StyleUnderline"/>
        </w:rPr>
        <w:t xml:space="preserve">ing </w:t>
      </w:r>
      <w:r w:rsidRPr="0027108A">
        <w:rPr>
          <w:rStyle w:val="StyleUnderline"/>
          <w:highlight w:val="cyan"/>
        </w:rPr>
        <w:t>to persuade people to adopt a certain opinion.</w:t>
      </w:r>
      <w:r w:rsidRPr="0027108A">
        <w:rPr>
          <w:rStyle w:val="StyleUnderline"/>
        </w:rPr>
        <w:t xml:space="preserve"> 3) </w:t>
      </w:r>
      <w:r w:rsidRPr="0027108A">
        <w:rPr>
          <w:rStyle w:val="StyleUnderline"/>
          <w:highlight w:val="cyan"/>
        </w:rPr>
        <w:t>Distrust in the media cuts along partisan lines</w:t>
      </w:r>
      <w:r w:rsidRPr="0027108A">
        <w:rPr>
          <w:rStyle w:val="StyleUnderline"/>
        </w:rPr>
        <w:t>:</w:t>
      </w:r>
      <w:r w:rsidRPr="0027108A">
        <w:rPr>
          <w:sz w:val="12"/>
        </w:rPr>
        <w:t xml:space="preserve"> Views on the media vary widely by party, though overall, Americans view the media more negatively than positively. The breakdown: Nearly 7 in 10 Republicans (67%) have a very or somewhat unfavorable opinion of the news media, versus 1 in 5 Democrats (20%) and about half of independents (48%). 4</w:t>
      </w:r>
      <w:r w:rsidRPr="0027108A">
        <w:rPr>
          <w:sz w:val="12"/>
          <w:highlight w:val="cyan"/>
        </w:rPr>
        <w:t xml:space="preserve">) </w:t>
      </w:r>
      <w:proofErr w:type="gramStart"/>
      <w:r w:rsidRPr="0027108A">
        <w:rPr>
          <w:rStyle w:val="StyleUnderline"/>
          <w:highlight w:val="cyan"/>
        </w:rPr>
        <w:t>A majority of</w:t>
      </w:r>
      <w:proofErr w:type="gramEnd"/>
      <w:r w:rsidRPr="0027108A">
        <w:rPr>
          <w:rStyle w:val="StyleUnderline"/>
          <w:highlight w:val="cyan"/>
        </w:rPr>
        <w:t xml:space="preserve"> Americans say the media are under political attack</w:t>
      </w:r>
      <w:r w:rsidRPr="0027108A">
        <w:rPr>
          <w:rStyle w:val="StyleUnderline"/>
        </w:rPr>
        <w:t xml:space="preserve"> – but are divided by party on whether it’s warranted: While people from all political persuasions agree that the media is being politically attacked, 66% of Democrats say those attacks are not justified, while 58% of Republicans say they are. 5) Opinions on the media also vary widely by age. Young Americans, for example, tend to have more negative views on the media.</w:t>
      </w:r>
      <w:r w:rsidRPr="0027108A">
        <w:rPr>
          <w:sz w:val="12"/>
        </w:rPr>
        <w:t xml:space="preserve"> One in 5 American adults under 30 (20%) say they have a “very” or “somewhat” favorable opinion of the news media, versus almost half of those aged 65 and older (43%). 6) Americans blame the media for political divisions, </w:t>
      </w:r>
      <w:r w:rsidRPr="0027108A">
        <w:rPr>
          <w:rStyle w:val="StyleUnderline"/>
        </w:rPr>
        <w:t xml:space="preserve">but </w:t>
      </w:r>
      <w:r w:rsidRPr="0027108A">
        <w:rPr>
          <w:rStyle w:val="StyleUnderline"/>
          <w:highlight w:val="cyan"/>
        </w:rPr>
        <w:t>they</w:t>
      </w:r>
      <w:r w:rsidRPr="0027108A">
        <w:rPr>
          <w:rStyle w:val="StyleUnderline"/>
        </w:rPr>
        <w:t xml:space="preserve"> also </w:t>
      </w:r>
      <w:r w:rsidRPr="0027108A">
        <w:rPr>
          <w:rStyle w:val="StyleUnderline"/>
          <w:highlight w:val="cyan"/>
        </w:rPr>
        <w:t>see the potential for the media to heal these divides.</w:t>
      </w:r>
      <w:r w:rsidRPr="0027108A">
        <w:rPr>
          <w:sz w:val="12"/>
        </w:rPr>
        <w:t xml:space="preserve"> Forty-seven percent of Americans say the media bears “a great deal” of blame for political division in this country, and 36% say they bear “a moderate amount.” At the same time, </w:t>
      </w:r>
      <w:r w:rsidRPr="0027108A">
        <w:rPr>
          <w:rStyle w:val="StyleUnderline"/>
        </w:rPr>
        <w:t>8 in 10 Americans believe the media can bring people together and heal the nation’s political divides</w:t>
      </w:r>
    </w:p>
    <w:p w14:paraId="0B69306A" w14:textId="77777777" w:rsidR="00103F51" w:rsidRPr="0027108A" w:rsidRDefault="00103F51" w:rsidP="00103F51">
      <w:pPr>
        <w:pStyle w:val="Heading4"/>
        <w:rPr>
          <w:rFonts w:eastAsia="Times New Roman"/>
        </w:rPr>
      </w:pPr>
      <w:r w:rsidRPr="0027108A">
        <w:rPr>
          <w:rFonts w:eastAsia="Times New Roman"/>
        </w:rPr>
        <w:t xml:space="preserve">Mistrust in Media leads to an increase in consumption of Alternative news </w:t>
      </w:r>
    </w:p>
    <w:p w14:paraId="5D72F9EB" w14:textId="77777777" w:rsidR="00103F51" w:rsidRPr="0027108A" w:rsidRDefault="00103F51" w:rsidP="00103F51">
      <w:pPr>
        <w:rPr>
          <w:rStyle w:val="Style13ptBold"/>
        </w:rPr>
      </w:pPr>
      <w:r w:rsidRPr="0027108A">
        <w:rPr>
          <w:rStyle w:val="Style13ptBold"/>
        </w:rPr>
        <w:t xml:space="preserve">Kim </w:t>
      </w:r>
      <w:r w:rsidRPr="0027108A">
        <w:rPr>
          <w:rStyle w:val="Style13ptBold"/>
          <w:highlight w:val="cyan"/>
        </w:rPr>
        <w:t>Andersen</w:t>
      </w:r>
      <w:r w:rsidRPr="0027108A">
        <w:rPr>
          <w:rStyle w:val="Style13ptBold"/>
        </w:rPr>
        <w:t>, 11-10-20</w:t>
      </w:r>
      <w:r w:rsidRPr="0027108A">
        <w:rPr>
          <w:rStyle w:val="Style13ptBold"/>
          <w:highlight w:val="cyan"/>
        </w:rPr>
        <w:t>21</w:t>
      </w:r>
      <w:r w:rsidRPr="0027108A">
        <w:rPr>
          <w:rStyle w:val="Style13ptBold"/>
        </w:rPr>
        <w:t>, "Alternative News Orientation and Trust in Mainstream Media: A Longitudinal Audience Perspective," Taylor &amp; Francis, https://www.tandfonline.com/doi/full/10.1080/21670811.2021.1986412</w:t>
      </w:r>
    </w:p>
    <w:p w14:paraId="1EEA9B0B" w14:textId="77777777" w:rsidR="00103F51" w:rsidRPr="0027108A" w:rsidRDefault="00103F51" w:rsidP="00103F51">
      <w:pPr>
        <w:rPr>
          <w:u w:val="single"/>
        </w:rPr>
      </w:pPr>
      <w:r w:rsidRPr="0027108A">
        <w:rPr>
          <w:highlight w:val="cyan"/>
          <w:u w:val="single"/>
        </w:rPr>
        <w:t>The emergence of online alternative news sites has enabled people to easily access viewpoints corresponding to their social and political identities and challenging mainstream media coverage</w:t>
      </w:r>
      <w:r w:rsidRPr="00FA0E78">
        <w:rPr>
          <w:vanish/>
          <w:u w:val="single"/>
        </w:rPr>
        <w:t>.</w:t>
      </w:r>
      <w:r w:rsidRPr="0027108A">
        <w:rPr>
          <w:u w:val="single"/>
        </w:rPr>
        <w:t xml:space="preserve"> </w:t>
      </w:r>
      <w:r w:rsidRPr="00FA0E78">
        <w:rPr>
          <w:vanish/>
          <w:u w:val="single"/>
        </w:rPr>
        <w:t>Taking</w:t>
      </w:r>
      <w:r w:rsidRPr="0027108A">
        <w:rPr>
          <w:u w:val="single"/>
        </w:rPr>
        <w:t xml:space="preserve"> </w:t>
      </w:r>
      <w:r w:rsidRPr="00FA0E78">
        <w:rPr>
          <w:vanish/>
          <w:u w:val="single"/>
        </w:rPr>
        <w:t>an</w:t>
      </w:r>
      <w:r w:rsidRPr="0027108A">
        <w:rPr>
          <w:u w:val="single"/>
        </w:rPr>
        <w:t xml:space="preserve"> </w:t>
      </w:r>
      <w:r w:rsidRPr="00FA0E78">
        <w:rPr>
          <w:vanish/>
          <w:u w:val="single"/>
        </w:rPr>
        <w:t>audience</w:t>
      </w:r>
      <w:r w:rsidRPr="0027108A">
        <w:rPr>
          <w:u w:val="single"/>
        </w:rPr>
        <w:t xml:space="preserve"> </w:t>
      </w:r>
      <w:r w:rsidRPr="00FA0E78">
        <w:rPr>
          <w:vanish/>
          <w:u w:val="single"/>
        </w:rPr>
        <w:t>perspective</w:t>
      </w:r>
      <w:r w:rsidRPr="0027108A">
        <w:rPr>
          <w:u w:val="single"/>
        </w:rPr>
        <w:t xml:space="preserve"> </w:t>
      </w:r>
      <w:r w:rsidRPr="00FA0E78">
        <w:rPr>
          <w:vanish/>
          <w:u w:val="single"/>
        </w:rPr>
        <w:t>and</w:t>
      </w:r>
      <w:r w:rsidRPr="0027108A">
        <w:rPr>
          <w:u w:val="single"/>
        </w:rPr>
        <w:t xml:space="preserve"> </w:t>
      </w:r>
      <w:r w:rsidRPr="00FA0E78">
        <w:rPr>
          <w:vanish/>
          <w:u w:val="single"/>
        </w:rPr>
        <w:t>relying</w:t>
      </w:r>
      <w:r w:rsidRPr="0027108A">
        <w:rPr>
          <w:u w:val="single"/>
        </w:rPr>
        <w:t xml:space="preserve"> </w:t>
      </w:r>
      <w:r w:rsidRPr="00FA0E78">
        <w:rPr>
          <w:vanish/>
          <w:u w:val="single"/>
        </w:rPr>
        <w:t>on</w:t>
      </w:r>
      <w:r w:rsidRPr="0027108A">
        <w:rPr>
          <w:u w:val="single"/>
        </w:rPr>
        <w:t xml:space="preserve"> </w:t>
      </w:r>
      <w:r w:rsidRPr="00FA0E78">
        <w:rPr>
          <w:vanish/>
          <w:u w:val="single"/>
        </w:rPr>
        <w:t>a</w:t>
      </w:r>
      <w:r w:rsidRPr="0027108A">
        <w:rPr>
          <w:u w:val="single"/>
        </w:rPr>
        <w:t xml:space="preserve"> </w:t>
      </w:r>
      <w:r w:rsidRPr="00FA0E78">
        <w:rPr>
          <w:vanish/>
          <w:u w:val="single"/>
        </w:rPr>
        <w:t>large</w:t>
      </w:r>
      <w:r w:rsidRPr="0027108A">
        <w:rPr>
          <w:u w:val="single"/>
        </w:rPr>
        <w:t xml:space="preserve"> </w:t>
      </w:r>
      <w:r w:rsidRPr="00FA0E78">
        <w:rPr>
          <w:vanish/>
          <w:u w:val="single"/>
        </w:rPr>
        <w:t>four-wave</w:t>
      </w:r>
      <w:r w:rsidRPr="0027108A">
        <w:rPr>
          <w:u w:val="single"/>
        </w:rPr>
        <w:t xml:space="preserve"> </w:t>
      </w:r>
      <w:r w:rsidRPr="00FA0E78">
        <w:rPr>
          <w:vanish/>
          <w:u w:val="single"/>
        </w:rPr>
        <w:t>panel</w:t>
      </w:r>
      <w:r w:rsidRPr="0027108A">
        <w:rPr>
          <w:u w:val="single"/>
        </w:rPr>
        <w:t xml:space="preserve"> </w:t>
      </w:r>
      <w:r w:rsidRPr="00FA0E78">
        <w:rPr>
          <w:vanish/>
          <w:u w:val="single"/>
        </w:rPr>
        <w:t>survey</w:t>
      </w:r>
      <w:r w:rsidRPr="0027108A">
        <w:rPr>
          <w:u w:val="single"/>
        </w:rPr>
        <w:t xml:space="preserve"> </w:t>
      </w:r>
      <w:r w:rsidRPr="00FA0E78">
        <w:rPr>
          <w:vanish/>
          <w:u w:val="single"/>
        </w:rPr>
        <w:t>from</w:t>
      </w:r>
      <w:r w:rsidRPr="0027108A">
        <w:rPr>
          <w:u w:val="single"/>
        </w:rPr>
        <w:t xml:space="preserve"> </w:t>
      </w:r>
      <w:r w:rsidRPr="00FA0E78">
        <w:rPr>
          <w:vanish/>
          <w:u w:val="single"/>
        </w:rPr>
        <w:t>Sweden,</w:t>
      </w:r>
      <w:r w:rsidRPr="0027108A">
        <w:rPr>
          <w:u w:val="single"/>
        </w:rPr>
        <w:t xml:space="preserve"> </w:t>
      </w:r>
      <w:r w:rsidRPr="00FA0E78">
        <w:rPr>
          <w:vanish/>
          <w:u w:val="single"/>
        </w:rPr>
        <w:t>this</w:t>
      </w:r>
      <w:r w:rsidRPr="0027108A">
        <w:rPr>
          <w:u w:val="single"/>
        </w:rPr>
        <w:t xml:space="preserve"> </w:t>
      </w:r>
      <w:r w:rsidRPr="00FA0E78">
        <w:rPr>
          <w:vanish/>
          <w:u w:val="single"/>
        </w:rPr>
        <w:t>study</w:t>
      </w:r>
      <w:r w:rsidRPr="0027108A">
        <w:rPr>
          <w:u w:val="single"/>
        </w:rPr>
        <w:t xml:space="preserve"> </w:t>
      </w:r>
      <w:r w:rsidRPr="00FA0E78">
        <w:rPr>
          <w:vanish/>
          <w:u w:val="single"/>
        </w:rPr>
        <w:t>examines</w:t>
      </w:r>
      <w:r w:rsidRPr="0027108A">
        <w:rPr>
          <w:u w:val="single"/>
        </w:rPr>
        <w:t xml:space="preserve"> </w:t>
      </w:r>
      <w:r w:rsidRPr="00FA0E78">
        <w:rPr>
          <w:vanish/>
          <w:u w:val="single"/>
        </w:rPr>
        <w:t>orientation</w:t>
      </w:r>
      <w:r w:rsidRPr="0027108A">
        <w:rPr>
          <w:u w:val="single"/>
        </w:rPr>
        <w:t xml:space="preserve"> </w:t>
      </w:r>
      <w:r w:rsidRPr="00FA0E78">
        <w:rPr>
          <w:vanish/>
          <w:u w:val="single"/>
        </w:rPr>
        <w:t>towards</w:t>
      </w:r>
      <w:r w:rsidRPr="0027108A">
        <w:rPr>
          <w:u w:val="single"/>
        </w:rPr>
        <w:t xml:space="preserve"> </w:t>
      </w:r>
      <w:r w:rsidRPr="00FA0E78">
        <w:rPr>
          <w:vanish/>
          <w:u w:val="single"/>
        </w:rPr>
        <w:t>alternative</w:t>
      </w:r>
      <w:r w:rsidRPr="0027108A">
        <w:rPr>
          <w:u w:val="single"/>
        </w:rPr>
        <w:t xml:space="preserve"> </w:t>
      </w:r>
      <w:r w:rsidRPr="00FA0E78">
        <w:rPr>
          <w:vanish/>
          <w:u w:val="single"/>
        </w:rPr>
        <w:t>news,</w:t>
      </w:r>
      <w:r w:rsidRPr="0027108A">
        <w:rPr>
          <w:u w:val="single"/>
        </w:rPr>
        <w:t xml:space="preserve"> </w:t>
      </w:r>
      <w:r w:rsidRPr="00FA0E78">
        <w:rPr>
          <w:vanish/>
          <w:u w:val="single"/>
        </w:rPr>
        <w:t>paying</w:t>
      </w:r>
      <w:r w:rsidRPr="0027108A">
        <w:rPr>
          <w:u w:val="single"/>
        </w:rPr>
        <w:t xml:space="preserve"> </w:t>
      </w:r>
      <w:r w:rsidRPr="00FA0E78">
        <w:rPr>
          <w:vanish/>
          <w:u w:val="single"/>
        </w:rPr>
        <w:t>specific</w:t>
      </w:r>
      <w:r w:rsidRPr="0027108A">
        <w:rPr>
          <w:u w:val="single"/>
        </w:rPr>
        <w:t xml:space="preserve"> </w:t>
      </w:r>
      <w:r w:rsidRPr="00FA0E78">
        <w:rPr>
          <w:vanish/>
          <w:u w:val="single"/>
        </w:rPr>
        <w:t>attention</w:t>
      </w:r>
      <w:r w:rsidRPr="0027108A">
        <w:rPr>
          <w:u w:val="single"/>
        </w:rPr>
        <w:t xml:space="preserve"> </w:t>
      </w:r>
      <w:r w:rsidRPr="00FA0E78">
        <w:rPr>
          <w:vanish/>
          <w:u w:val="single"/>
        </w:rPr>
        <w:t>to</w:t>
      </w:r>
      <w:r w:rsidRPr="0027108A">
        <w:rPr>
          <w:u w:val="single"/>
        </w:rPr>
        <w:t xml:space="preserve"> </w:t>
      </w:r>
      <w:r w:rsidRPr="00FA0E78">
        <w:rPr>
          <w:vanish/>
          <w:u w:val="single"/>
        </w:rPr>
        <w:t>the</w:t>
      </w:r>
      <w:r w:rsidRPr="0027108A">
        <w:rPr>
          <w:u w:val="single"/>
        </w:rPr>
        <w:t xml:space="preserve"> </w:t>
      </w:r>
      <w:r w:rsidRPr="00FA0E78">
        <w:rPr>
          <w:vanish/>
          <w:u w:val="single"/>
        </w:rPr>
        <w:t>potential</w:t>
      </w:r>
      <w:r w:rsidRPr="0027108A">
        <w:rPr>
          <w:u w:val="single"/>
        </w:rPr>
        <w:t xml:space="preserve"> </w:t>
      </w:r>
      <w:r w:rsidRPr="00FA0E78">
        <w:rPr>
          <w:vanish/>
          <w:u w:val="single"/>
        </w:rPr>
        <w:t>reinforcing</w:t>
      </w:r>
      <w:r w:rsidRPr="0027108A">
        <w:rPr>
          <w:u w:val="single"/>
        </w:rPr>
        <w:t xml:space="preserve"> </w:t>
      </w:r>
      <w:r w:rsidRPr="00FA0E78">
        <w:rPr>
          <w:vanish/>
          <w:u w:val="single"/>
        </w:rPr>
        <w:t>relationship</w:t>
      </w:r>
      <w:r w:rsidRPr="0027108A">
        <w:rPr>
          <w:u w:val="single"/>
        </w:rPr>
        <w:t xml:space="preserve"> </w:t>
      </w:r>
      <w:r w:rsidRPr="00FA0E78">
        <w:rPr>
          <w:vanish/>
          <w:u w:val="single"/>
        </w:rPr>
        <w:t>with</w:t>
      </w:r>
      <w:r w:rsidRPr="0027108A">
        <w:rPr>
          <w:u w:val="single"/>
        </w:rPr>
        <w:t xml:space="preserve"> </w:t>
      </w:r>
      <w:r w:rsidRPr="00FA0E78">
        <w:rPr>
          <w:vanish/>
          <w:u w:val="single"/>
        </w:rPr>
        <w:t>trust</w:t>
      </w:r>
      <w:r w:rsidRPr="0027108A">
        <w:rPr>
          <w:u w:val="single"/>
        </w:rPr>
        <w:t xml:space="preserve"> </w:t>
      </w:r>
      <w:r w:rsidRPr="00FA0E78">
        <w:rPr>
          <w:vanish/>
          <w:u w:val="single"/>
        </w:rPr>
        <w:t>in</w:t>
      </w:r>
      <w:r w:rsidRPr="0027108A">
        <w:rPr>
          <w:u w:val="single"/>
        </w:rPr>
        <w:t xml:space="preserve"> </w:t>
      </w:r>
      <w:r w:rsidRPr="00FA0E78">
        <w:rPr>
          <w:vanish/>
          <w:u w:val="single"/>
        </w:rPr>
        <w:t>mainstream</w:t>
      </w:r>
      <w:r w:rsidRPr="0027108A">
        <w:rPr>
          <w:u w:val="single"/>
        </w:rPr>
        <w:t xml:space="preserve"> </w:t>
      </w:r>
      <w:r w:rsidRPr="00FA0E78">
        <w:rPr>
          <w:vanish/>
          <w:u w:val="single"/>
        </w:rPr>
        <w:t>media.</w:t>
      </w:r>
      <w:r w:rsidRPr="0027108A">
        <w:rPr>
          <w:u w:val="single"/>
        </w:rPr>
        <w:t xml:space="preserve"> </w:t>
      </w:r>
      <w:r w:rsidRPr="0027108A">
        <w:rPr>
          <w:highlight w:val="cyan"/>
          <w:u w:val="single"/>
        </w:rPr>
        <w:t>Results show that increasing orientation towards alternative news is related to decreasing trust in mainstream media, and vice versa</w:t>
      </w:r>
      <w:r w:rsidRPr="00FA0E78">
        <w:rPr>
          <w:vanish/>
          <w:sz w:val="14"/>
        </w:rPr>
        <w:t>.</w:t>
      </w:r>
      <w:r w:rsidRPr="0027108A">
        <w:rPr>
          <w:sz w:val="14"/>
        </w:rPr>
        <w:t xml:space="preserve"> </w:t>
      </w:r>
      <w:r w:rsidRPr="00FA0E78">
        <w:rPr>
          <w:vanish/>
          <w:sz w:val="14"/>
        </w:rPr>
        <w:t>In</w:t>
      </w:r>
      <w:r w:rsidRPr="0027108A">
        <w:rPr>
          <w:sz w:val="14"/>
        </w:rPr>
        <w:t xml:space="preserve"> </w:t>
      </w:r>
      <w:r w:rsidRPr="00FA0E78">
        <w:rPr>
          <w:vanish/>
          <w:sz w:val="14"/>
        </w:rPr>
        <w:t>addition,</w:t>
      </w:r>
      <w:r w:rsidRPr="0027108A">
        <w:rPr>
          <w:sz w:val="14"/>
        </w:rPr>
        <w:t xml:space="preserve"> </w:t>
      </w:r>
      <w:r w:rsidRPr="00FA0E78">
        <w:rPr>
          <w:vanish/>
          <w:sz w:val="14"/>
        </w:rPr>
        <w:t>the</w:t>
      </w:r>
      <w:r w:rsidRPr="0027108A">
        <w:rPr>
          <w:sz w:val="14"/>
        </w:rPr>
        <w:t xml:space="preserve"> </w:t>
      </w:r>
      <w:r w:rsidRPr="00FA0E78">
        <w:rPr>
          <w:vanish/>
          <w:sz w:val="14"/>
        </w:rPr>
        <w:t>study</w:t>
      </w:r>
      <w:r w:rsidRPr="0027108A">
        <w:rPr>
          <w:sz w:val="14"/>
        </w:rPr>
        <w:t xml:space="preserve"> </w:t>
      </w:r>
      <w:r w:rsidRPr="00FA0E78">
        <w:rPr>
          <w:vanish/>
          <w:sz w:val="14"/>
        </w:rPr>
        <w:t>highlights</w:t>
      </w:r>
      <w:r w:rsidRPr="0027108A">
        <w:rPr>
          <w:sz w:val="14"/>
        </w:rPr>
        <w:t xml:space="preserve"> </w:t>
      </w:r>
      <w:r w:rsidRPr="00FA0E78">
        <w:rPr>
          <w:vanish/>
          <w:sz w:val="14"/>
        </w:rPr>
        <w:t>how</w:t>
      </w:r>
      <w:r w:rsidRPr="0027108A">
        <w:rPr>
          <w:sz w:val="14"/>
        </w:rPr>
        <w:t xml:space="preserve"> </w:t>
      </w:r>
      <w:r w:rsidRPr="00FA0E78">
        <w:rPr>
          <w:vanish/>
          <w:sz w:val="14"/>
        </w:rPr>
        <w:t>alternative</w:t>
      </w:r>
      <w:r w:rsidRPr="0027108A">
        <w:rPr>
          <w:sz w:val="14"/>
        </w:rPr>
        <w:t xml:space="preserve"> </w:t>
      </w:r>
      <w:r w:rsidRPr="00FA0E78">
        <w:rPr>
          <w:vanish/>
          <w:sz w:val="14"/>
        </w:rPr>
        <w:t>news</w:t>
      </w:r>
      <w:r w:rsidRPr="0027108A">
        <w:rPr>
          <w:sz w:val="14"/>
        </w:rPr>
        <w:t xml:space="preserve"> </w:t>
      </w:r>
      <w:r w:rsidRPr="00FA0E78">
        <w:rPr>
          <w:vanish/>
          <w:sz w:val="14"/>
        </w:rPr>
        <w:t>orientation</w:t>
      </w:r>
      <w:r w:rsidRPr="0027108A">
        <w:rPr>
          <w:sz w:val="14"/>
        </w:rPr>
        <w:t xml:space="preserve"> </w:t>
      </w:r>
      <w:r w:rsidRPr="00FA0E78">
        <w:rPr>
          <w:vanish/>
          <w:sz w:val="14"/>
        </w:rPr>
        <w:t>supplements</w:t>
      </w:r>
      <w:r w:rsidRPr="0027108A">
        <w:rPr>
          <w:sz w:val="14"/>
        </w:rPr>
        <w:t xml:space="preserve"> </w:t>
      </w:r>
      <w:r w:rsidRPr="00FA0E78">
        <w:rPr>
          <w:vanish/>
          <w:sz w:val="14"/>
        </w:rPr>
        <w:t>rather</w:t>
      </w:r>
      <w:r w:rsidRPr="0027108A">
        <w:rPr>
          <w:sz w:val="14"/>
        </w:rPr>
        <w:t xml:space="preserve"> </w:t>
      </w:r>
      <w:r w:rsidRPr="00FA0E78">
        <w:rPr>
          <w:vanish/>
          <w:sz w:val="14"/>
        </w:rPr>
        <w:t>than</w:t>
      </w:r>
      <w:r w:rsidRPr="0027108A">
        <w:rPr>
          <w:sz w:val="14"/>
        </w:rPr>
        <w:t xml:space="preserve"> </w:t>
      </w:r>
      <w:r w:rsidRPr="00FA0E78">
        <w:rPr>
          <w:vanish/>
          <w:sz w:val="14"/>
        </w:rPr>
        <w:t>replaces</w:t>
      </w:r>
      <w:r w:rsidRPr="0027108A">
        <w:rPr>
          <w:sz w:val="14"/>
        </w:rPr>
        <w:t xml:space="preserve"> </w:t>
      </w:r>
      <w:r w:rsidRPr="00FA0E78">
        <w:rPr>
          <w:vanish/>
          <w:sz w:val="14"/>
        </w:rPr>
        <w:t>consumption</w:t>
      </w:r>
      <w:r w:rsidRPr="0027108A">
        <w:rPr>
          <w:sz w:val="14"/>
        </w:rPr>
        <w:t xml:space="preserve"> </w:t>
      </w:r>
      <w:r w:rsidRPr="00FA0E78">
        <w:rPr>
          <w:vanish/>
          <w:sz w:val="14"/>
        </w:rPr>
        <w:t>of</w:t>
      </w:r>
      <w:r w:rsidRPr="0027108A">
        <w:rPr>
          <w:sz w:val="14"/>
        </w:rPr>
        <w:t xml:space="preserve"> </w:t>
      </w:r>
      <w:r w:rsidRPr="00FA0E78">
        <w:rPr>
          <w:vanish/>
          <w:sz w:val="14"/>
        </w:rPr>
        <w:t>traditional</w:t>
      </w:r>
      <w:r w:rsidRPr="0027108A">
        <w:rPr>
          <w:sz w:val="14"/>
        </w:rPr>
        <w:t xml:space="preserve"> </w:t>
      </w:r>
      <w:r w:rsidRPr="00FA0E78">
        <w:rPr>
          <w:vanish/>
          <w:sz w:val="14"/>
        </w:rPr>
        <w:t>news.</w:t>
      </w:r>
      <w:r w:rsidRPr="0027108A">
        <w:rPr>
          <w:sz w:val="14"/>
        </w:rPr>
        <w:t xml:space="preserve"> </w:t>
      </w:r>
      <w:r w:rsidRPr="00FA0E78">
        <w:rPr>
          <w:vanish/>
          <w:sz w:val="14"/>
        </w:rPr>
        <w:t>These</w:t>
      </w:r>
      <w:r w:rsidRPr="0027108A">
        <w:rPr>
          <w:sz w:val="14"/>
        </w:rPr>
        <w:t xml:space="preserve"> </w:t>
      </w:r>
      <w:r w:rsidRPr="00FA0E78">
        <w:rPr>
          <w:vanish/>
          <w:sz w:val="14"/>
        </w:rPr>
        <w:t>findings</w:t>
      </w:r>
      <w:r w:rsidRPr="0027108A">
        <w:rPr>
          <w:sz w:val="14"/>
        </w:rPr>
        <w:t xml:space="preserve"> </w:t>
      </w:r>
      <w:r w:rsidRPr="00FA0E78">
        <w:rPr>
          <w:vanish/>
          <w:sz w:val="14"/>
        </w:rPr>
        <w:t>provide</w:t>
      </w:r>
      <w:r w:rsidRPr="0027108A">
        <w:rPr>
          <w:sz w:val="14"/>
        </w:rPr>
        <w:t xml:space="preserve"> </w:t>
      </w:r>
      <w:r w:rsidRPr="00FA0E78">
        <w:rPr>
          <w:vanish/>
          <w:sz w:val="14"/>
        </w:rPr>
        <w:t>valuable</w:t>
      </w:r>
      <w:r w:rsidRPr="0027108A">
        <w:rPr>
          <w:sz w:val="14"/>
        </w:rPr>
        <w:t xml:space="preserve"> </w:t>
      </w:r>
      <w:r w:rsidRPr="00FA0E78">
        <w:rPr>
          <w:vanish/>
          <w:sz w:val="14"/>
        </w:rPr>
        <w:t>insights</w:t>
      </w:r>
      <w:r w:rsidRPr="0027108A">
        <w:rPr>
          <w:sz w:val="14"/>
        </w:rPr>
        <w:t xml:space="preserve"> </w:t>
      </w:r>
      <w:r w:rsidRPr="00FA0E78">
        <w:rPr>
          <w:vanish/>
          <w:sz w:val="14"/>
        </w:rPr>
        <w:t>on</w:t>
      </w:r>
      <w:r w:rsidRPr="0027108A">
        <w:rPr>
          <w:sz w:val="14"/>
        </w:rPr>
        <w:t xml:space="preserve"> </w:t>
      </w:r>
      <w:r w:rsidRPr="00FA0E78">
        <w:rPr>
          <w:vanish/>
          <w:sz w:val="14"/>
        </w:rPr>
        <w:t>the</w:t>
      </w:r>
      <w:r w:rsidRPr="0027108A">
        <w:rPr>
          <w:sz w:val="14"/>
        </w:rPr>
        <w:t xml:space="preserve"> </w:t>
      </w:r>
      <w:r w:rsidRPr="00FA0E78">
        <w:rPr>
          <w:vanish/>
          <w:sz w:val="14"/>
        </w:rPr>
        <w:t>alternative</w:t>
      </w:r>
      <w:r w:rsidRPr="0027108A">
        <w:rPr>
          <w:sz w:val="14"/>
        </w:rPr>
        <w:t xml:space="preserve"> </w:t>
      </w:r>
      <w:r w:rsidRPr="00FA0E78">
        <w:rPr>
          <w:vanish/>
          <w:sz w:val="14"/>
        </w:rPr>
        <w:t>news</w:t>
      </w:r>
      <w:r w:rsidRPr="0027108A">
        <w:rPr>
          <w:sz w:val="14"/>
        </w:rPr>
        <w:t xml:space="preserve"> </w:t>
      </w:r>
      <w:r w:rsidRPr="00FA0E78">
        <w:rPr>
          <w:vanish/>
          <w:sz w:val="14"/>
        </w:rPr>
        <w:t>users</w:t>
      </w:r>
      <w:r w:rsidRPr="0027108A">
        <w:rPr>
          <w:sz w:val="14"/>
        </w:rPr>
        <w:t xml:space="preserve"> </w:t>
      </w:r>
      <w:r w:rsidRPr="00FA0E78">
        <w:rPr>
          <w:vanish/>
          <w:sz w:val="14"/>
        </w:rPr>
        <w:t>and</w:t>
      </w:r>
      <w:r w:rsidRPr="0027108A">
        <w:rPr>
          <w:sz w:val="14"/>
        </w:rPr>
        <w:t xml:space="preserve"> </w:t>
      </w:r>
      <w:r w:rsidRPr="00FA0E78">
        <w:rPr>
          <w:vanish/>
          <w:sz w:val="14"/>
        </w:rPr>
        <w:t>the</w:t>
      </w:r>
      <w:r w:rsidRPr="0027108A">
        <w:rPr>
          <w:sz w:val="14"/>
        </w:rPr>
        <w:t xml:space="preserve"> </w:t>
      </w:r>
      <w:r w:rsidRPr="00FA0E78">
        <w:rPr>
          <w:vanish/>
          <w:sz w:val="14"/>
        </w:rPr>
        <w:t>dynamics</w:t>
      </w:r>
      <w:r w:rsidRPr="0027108A">
        <w:rPr>
          <w:sz w:val="14"/>
        </w:rPr>
        <w:t xml:space="preserve"> </w:t>
      </w:r>
      <w:r w:rsidRPr="00FA0E78">
        <w:rPr>
          <w:vanish/>
          <w:sz w:val="14"/>
        </w:rPr>
        <w:t>of</w:t>
      </w:r>
      <w:r w:rsidRPr="0027108A">
        <w:rPr>
          <w:sz w:val="14"/>
        </w:rPr>
        <w:t xml:space="preserve"> </w:t>
      </w:r>
      <w:r w:rsidRPr="00FA0E78">
        <w:rPr>
          <w:vanish/>
          <w:sz w:val="14"/>
        </w:rPr>
        <w:t>their</w:t>
      </w:r>
      <w:r w:rsidRPr="0027108A">
        <w:rPr>
          <w:sz w:val="14"/>
        </w:rPr>
        <w:t xml:space="preserve"> </w:t>
      </w:r>
      <w:r w:rsidRPr="00FA0E78">
        <w:rPr>
          <w:vanish/>
          <w:sz w:val="14"/>
        </w:rPr>
        <w:t>media</w:t>
      </w:r>
      <w:r w:rsidRPr="0027108A">
        <w:rPr>
          <w:sz w:val="14"/>
        </w:rPr>
        <w:t xml:space="preserve"> </w:t>
      </w:r>
      <w:r w:rsidRPr="00FA0E78">
        <w:rPr>
          <w:vanish/>
          <w:sz w:val="14"/>
        </w:rPr>
        <w:t>consumption,</w:t>
      </w:r>
      <w:r w:rsidRPr="0027108A">
        <w:rPr>
          <w:sz w:val="14"/>
        </w:rPr>
        <w:t xml:space="preserve"> </w:t>
      </w:r>
      <w:r w:rsidRPr="00FA0E78">
        <w:rPr>
          <w:vanish/>
          <w:sz w:val="14"/>
        </w:rPr>
        <w:t>informing</w:t>
      </w:r>
      <w:r w:rsidRPr="0027108A">
        <w:rPr>
          <w:sz w:val="14"/>
        </w:rPr>
        <w:t xml:space="preserve"> </w:t>
      </w:r>
      <w:r w:rsidRPr="00FA0E78">
        <w:rPr>
          <w:vanish/>
          <w:sz w:val="14"/>
        </w:rPr>
        <w:t>the</w:t>
      </w:r>
      <w:r w:rsidRPr="0027108A">
        <w:rPr>
          <w:sz w:val="14"/>
        </w:rPr>
        <w:t xml:space="preserve"> </w:t>
      </w:r>
      <w:r w:rsidRPr="00FA0E78">
        <w:rPr>
          <w:vanish/>
          <w:sz w:val="14"/>
        </w:rPr>
        <w:t>debate</w:t>
      </w:r>
      <w:r w:rsidRPr="0027108A">
        <w:rPr>
          <w:sz w:val="14"/>
        </w:rPr>
        <w:t xml:space="preserve"> </w:t>
      </w:r>
      <w:r w:rsidRPr="00FA0E78">
        <w:rPr>
          <w:vanish/>
          <w:sz w:val="14"/>
        </w:rPr>
        <w:t>on</w:t>
      </w:r>
      <w:r w:rsidRPr="0027108A">
        <w:rPr>
          <w:sz w:val="14"/>
        </w:rPr>
        <w:t xml:space="preserve"> </w:t>
      </w:r>
      <w:r w:rsidRPr="00FA0E78">
        <w:rPr>
          <w:vanish/>
          <w:sz w:val="14"/>
        </w:rPr>
        <w:t>the</w:t>
      </w:r>
      <w:r w:rsidRPr="0027108A">
        <w:rPr>
          <w:sz w:val="14"/>
        </w:rPr>
        <w:t xml:space="preserve"> </w:t>
      </w:r>
      <w:r w:rsidRPr="00FA0E78">
        <w:rPr>
          <w:vanish/>
          <w:sz w:val="14"/>
        </w:rPr>
        <w:t>role</w:t>
      </w:r>
      <w:r w:rsidRPr="0027108A">
        <w:rPr>
          <w:sz w:val="14"/>
        </w:rPr>
        <w:t xml:space="preserve"> </w:t>
      </w:r>
      <w:r w:rsidRPr="00FA0E78">
        <w:rPr>
          <w:vanish/>
          <w:sz w:val="14"/>
        </w:rPr>
        <w:t>played</w:t>
      </w:r>
      <w:r w:rsidRPr="0027108A">
        <w:rPr>
          <w:sz w:val="14"/>
        </w:rPr>
        <w:t xml:space="preserve"> </w:t>
      </w:r>
      <w:r w:rsidRPr="00FA0E78">
        <w:rPr>
          <w:vanish/>
          <w:sz w:val="14"/>
        </w:rPr>
        <w:t>by</w:t>
      </w:r>
      <w:r w:rsidRPr="0027108A">
        <w:rPr>
          <w:sz w:val="14"/>
        </w:rPr>
        <w:t xml:space="preserve"> </w:t>
      </w:r>
      <w:r w:rsidRPr="00FA0E78">
        <w:rPr>
          <w:vanish/>
          <w:sz w:val="14"/>
        </w:rPr>
        <w:t>alternative</w:t>
      </w:r>
      <w:r w:rsidRPr="0027108A">
        <w:rPr>
          <w:sz w:val="14"/>
        </w:rPr>
        <w:t xml:space="preserve"> </w:t>
      </w:r>
      <w:r w:rsidRPr="00FA0E78">
        <w:rPr>
          <w:vanish/>
          <w:sz w:val="14"/>
        </w:rPr>
        <w:t>news</w:t>
      </w:r>
      <w:r w:rsidRPr="0027108A">
        <w:rPr>
          <w:sz w:val="14"/>
        </w:rPr>
        <w:t xml:space="preserve"> </w:t>
      </w:r>
      <w:r w:rsidRPr="00FA0E78">
        <w:rPr>
          <w:vanish/>
          <w:sz w:val="14"/>
        </w:rPr>
        <w:t>media</w:t>
      </w:r>
      <w:r w:rsidRPr="0027108A">
        <w:rPr>
          <w:sz w:val="14"/>
        </w:rPr>
        <w:t xml:space="preserve"> </w:t>
      </w:r>
      <w:r w:rsidRPr="00FA0E78">
        <w:rPr>
          <w:vanish/>
          <w:sz w:val="14"/>
        </w:rPr>
        <w:t>in</w:t>
      </w:r>
      <w:r w:rsidRPr="0027108A">
        <w:rPr>
          <w:sz w:val="14"/>
        </w:rPr>
        <w:t xml:space="preserve"> </w:t>
      </w:r>
      <w:r w:rsidRPr="00FA0E78">
        <w:rPr>
          <w:vanish/>
          <w:sz w:val="14"/>
        </w:rPr>
        <w:t>society.</w:t>
      </w:r>
      <w:r w:rsidRPr="0027108A">
        <w:rPr>
          <w:sz w:val="14"/>
        </w:rPr>
        <w:t xml:space="preserve"> </w:t>
      </w:r>
      <w:r w:rsidRPr="00FA0E78">
        <w:rPr>
          <w:vanish/>
          <w:sz w:val="14"/>
        </w:rPr>
        <w:t>In</w:t>
      </w:r>
      <w:r w:rsidRPr="0027108A">
        <w:rPr>
          <w:sz w:val="14"/>
        </w:rPr>
        <w:t xml:space="preserve"> </w:t>
      </w:r>
      <w:r w:rsidRPr="00FA0E78">
        <w:rPr>
          <w:vanish/>
          <w:sz w:val="14"/>
        </w:rPr>
        <w:t>recent</w:t>
      </w:r>
      <w:r w:rsidRPr="0027108A">
        <w:rPr>
          <w:sz w:val="14"/>
        </w:rPr>
        <w:t xml:space="preserve"> </w:t>
      </w:r>
      <w:r w:rsidRPr="00FA0E78">
        <w:rPr>
          <w:vanish/>
          <w:sz w:val="14"/>
        </w:rPr>
        <w:t>years,</w:t>
      </w:r>
      <w:r w:rsidRPr="0027108A">
        <w:rPr>
          <w:sz w:val="14"/>
        </w:rPr>
        <w:t xml:space="preserve"> </w:t>
      </w:r>
      <w:r w:rsidRPr="00FA0E78">
        <w:rPr>
          <w:vanish/>
          <w:sz w:val="14"/>
        </w:rPr>
        <w:t>a</w:t>
      </w:r>
      <w:r w:rsidRPr="0027108A">
        <w:rPr>
          <w:sz w:val="14"/>
        </w:rPr>
        <w:t xml:space="preserve"> </w:t>
      </w:r>
      <w:r w:rsidRPr="00FA0E78">
        <w:rPr>
          <w:vanish/>
          <w:sz w:val="14"/>
        </w:rPr>
        <w:t>growing</w:t>
      </w:r>
      <w:r w:rsidRPr="0027108A">
        <w:rPr>
          <w:sz w:val="14"/>
        </w:rPr>
        <w:t xml:space="preserve"> </w:t>
      </w:r>
      <w:r w:rsidRPr="00FA0E78">
        <w:rPr>
          <w:vanish/>
          <w:sz w:val="14"/>
        </w:rPr>
        <w:t>number</w:t>
      </w:r>
      <w:r w:rsidRPr="0027108A">
        <w:rPr>
          <w:sz w:val="14"/>
        </w:rPr>
        <w:t xml:space="preserve"> </w:t>
      </w:r>
      <w:r w:rsidRPr="00FA0E78">
        <w:rPr>
          <w:vanish/>
          <w:sz w:val="14"/>
        </w:rPr>
        <w:t>of</w:t>
      </w:r>
      <w:r w:rsidRPr="0027108A">
        <w:rPr>
          <w:sz w:val="14"/>
        </w:rPr>
        <w:t xml:space="preserve"> </w:t>
      </w:r>
      <w:r w:rsidRPr="00FA0E78">
        <w:rPr>
          <w:vanish/>
          <w:sz w:val="14"/>
        </w:rPr>
        <w:t>alternative</w:t>
      </w:r>
      <w:r w:rsidRPr="0027108A">
        <w:rPr>
          <w:sz w:val="14"/>
        </w:rPr>
        <w:t xml:space="preserve"> </w:t>
      </w:r>
      <w:r w:rsidRPr="00FA0E78">
        <w:rPr>
          <w:vanish/>
          <w:sz w:val="14"/>
        </w:rPr>
        <w:t>news</w:t>
      </w:r>
      <w:r w:rsidRPr="0027108A">
        <w:rPr>
          <w:sz w:val="14"/>
        </w:rPr>
        <w:t xml:space="preserve"> </w:t>
      </w:r>
      <w:r w:rsidRPr="00FA0E78">
        <w:rPr>
          <w:vanish/>
          <w:sz w:val="14"/>
        </w:rPr>
        <w:t>sites</w:t>
      </w:r>
      <w:r w:rsidRPr="0027108A">
        <w:rPr>
          <w:sz w:val="14"/>
        </w:rPr>
        <w:t xml:space="preserve"> </w:t>
      </w:r>
      <w:r w:rsidRPr="00FA0E78">
        <w:rPr>
          <w:vanish/>
          <w:sz w:val="14"/>
        </w:rPr>
        <w:t>have</w:t>
      </w:r>
      <w:r w:rsidRPr="0027108A">
        <w:rPr>
          <w:sz w:val="14"/>
        </w:rPr>
        <w:t xml:space="preserve"> </w:t>
      </w:r>
      <w:r w:rsidRPr="00FA0E78">
        <w:rPr>
          <w:vanish/>
          <w:sz w:val="14"/>
        </w:rPr>
        <w:t>emerged</w:t>
      </w:r>
      <w:r w:rsidRPr="0027108A">
        <w:rPr>
          <w:sz w:val="14"/>
        </w:rPr>
        <w:t xml:space="preserve"> </w:t>
      </w:r>
      <w:r w:rsidRPr="00FA0E78">
        <w:rPr>
          <w:vanish/>
          <w:sz w:val="14"/>
        </w:rPr>
        <w:t>online,</w:t>
      </w:r>
      <w:r w:rsidRPr="0027108A">
        <w:rPr>
          <w:sz w:val="14"/>
        </w:rPr>
        <w:t xml:space="preserve"> </w:t>
      </w:r>
      <w:r w:rsidRPr="00FA0E78">
        <w:rPr>
          <w:vanish/>
          <w:sz w:val="14"/>
        </w:rPr>
        <w:t>positioning</w:t>
      </w:r>
      <w:r w:rsidRPr="0027108A">
        <w:rPr>
          <w:sz w:val="14"/>
        </w:rPr>
        <w:t xml:space="preserve"> </w:t>
      </w:r>
      <w:r w:rsidRPr="00FA0E78">
        <w:rPr>
          <w:vanish/>
          <w:sz w:val="14"/>
        </w:rPr>
        <w:t>themselves</w:t>
      </w:r>
      <w:r w:rsidRPr="0027108A">
        <w:rPr>
          <w:sz w:val="14"/>
        </w:rPr>
        <w:t xml:space="preserve"> </w:t>
      </w:r>
      <w:r w:rsidRPr="00FA0E78">
        <w:rPr>
          <w:vanish/>
          <w:sz w:val="14"/>
        </w:rPr>
        <w:t>as</w:t>
      </w:r>
      <w:r w:rsidRPr="0027108A">
        <w:rPr>
          <w:sz w:val="14"/>
        </w:rPr>
        <w:t xml:space="preserve"> </w:t>
      </w:r>
      <w:r w:rsidRPr="00FA0E78">
        <w:rPr>
          <w:vanish/>
          <w:sz w:val="14"/>
        </w:rPr>
        <w:t>correctives</w:t>
      </w:r>
      <w:r w:rsidRPr="0027108A">
        <w:rPr>
          <w:sz w:val="14"/>
        </w:rPr>
        <w:t xml:space="preserve"> </w:t>
      </w:r>
      <w:r w:rsidRPr="00FA0E78">
        <w:rPr>
          <w:vanish/>
          <w:sz w:val="14"/>
        </w:rPr>
        <w:t>to</w:t>
      </w:r>
      <w:r w:rsidRPr="0027108A">
        <w:rPr>
          <w:sz w:val="14"/>
        </w:rPr>
        <w:t xml:space="preserve"> </w:t>
      </w:r>
      <w:r w:rsidRPr="00FA0E78">
        <w:rPr>
          <w:vanish/>
          <w:sz w:val="14"/>
        </w:rPr>
        <w:t>mainstream</w:t>
      </w:r>
      <w:r w:rsidRPr="0027108A">
        <w:rPr>
          <w:sz w:val="14"/>
        </w:rPr>
        <w:t xml:space="preserve"> </w:t>
      </w:r>
      <w:r w:rsidRPr="00FA0E78">
        <w:rPr>
          <w:vanish/>
          <w:sz w:val="14"/>
        </w:rPr>
        <w:t>media</w:t>
      </w:r>
      <w:r w:rsidRPr="0027108A">
        <w:rPr>
          <w:sz w:val="14"/>
        </w:rPr>
        <w:t xml:space="preserve"> </w:t>
      </w:r>
      <w:r w:rsidRPr="00FA0E78">
        <w:rPr>
          <w:vanish/>
          <w:sz w:val="14"/>
        </w:rPr>
        <w:t>(Holt,</w:t>
      </w:r>
      <w:r w:rsidRPr="0027108A">
        <w:rPr>
          <w:sz w:val="14"/>
        </w:rPr>
        <w:t xml:space="preserve"> </w:t>
      </w:r>
      <w:proofErr w:type="spellStart"/>
      <w:r w:rsidRPr="00FA0E78">
        <w:rPr>
          <w:vanish/>
          <w:sz w:val="14"/>
        </w:rPr>
        <w:t>Figenschou</w:t>
      </w:r>
      <w:proofErr w:type="spellEnd"/>
      <w:r w:rsidRPr="00FA0E78">
        <w:rPr>
          <w:vanish/>
          <w:sz w:val="14"/>
        </w:rPr>
        <w:t>,</w:t>
      </w:r>
      <w:r w:rsidRPr="0027108A">
        <w:rPr>
          <w:sz w:val="14"/>
        </w:rPr>
        <w:t xml:space="preserve"> </w:t>
      </w:r>
      <w:r w:rsidRPr="00FA0E78">
        <w:rPr>
          <w:vanish/>
          <w:sz w:val="14"/>
        </w:rPr>
        <w:t>and</w:t>
      </w:r>
      <w:r w:rsidRPr="0027108A">
        <w:rPr>
          <w:sz w:val="14"/>
        </w:rPr>
        <w:t xml:space="preserve"> </w:t>
      </w:r>
      <w:proofErr w:type="spellStart"/>
      <w:r w:rsidRPr="00FA0E78">
        <w:rPr>
          <w:vanish/>
          <w:sz w:val="14"/>
        </w:rPr>
        <w:t>Frischlich</w:t>
      </w:r>
      <w:proofErr w:type="spellEnd"/>
      <w:r w:rsidRPr="00FA0E78">
        <w:rPr>
          <w:vanish/>
          <w:sz w:val="14"/>
        </w:rPr>
        <w:t> </w:t>
      </w:r>
      <w:hyperlink r:id="rId7" w:history="1">
        <w:r w:rsidRPr="00FA0E78">
          <w:rPr>
            <w:rStyle w:val="Hyperlink"/>
            <w:vanish/>
            <w:sz w:val="14"/>
          </w:rPr>
          <w:t>2019</w:t>
        </w:r>
      </w:hyperlink>
      <w:r w:rsidRPr="00FA0E78">
        <w:rPr>
          <w:vanish/>
          <w:sz w:val="14"/>
        </w:rPr>
        <w:t>;</w:t>
      </w:r>
      <w:r w:rsidRPr="0027108A">
        <w:rPr>
          <w:sz w:val="14"/>
        </w:rPr>
        <w:t xml:space="preserve"> </w:t>
      </w:r>
      <w:proofErr w:type="spellStart"/>
      <w:r w:rsidRPr="00FA0E78">
        <w:rPr>
          <w:vanish/>
          <w:sz w:val="14"/>
        </w:rPr>
        <w:t>Figenschou</w:t>
      </w:r>
      <w:proofErr w:type="spellEnd"/>
      <w:r w:rsidRPr="0027108A">
        <w:rPr>
          <w:sz w:val="14"/>
        </w:rPr>
        <w:t xml:space="preserve"> </w:t>
      </w:r>
      <w:r w:rsidRPr="00FA0E78">
        <w:rPr>
          <w:vanish/>
          <w:sz w:val="14"/>
        </w:rPr>
        <w:t>and</w:t>
      </w:r>
      <w:r w:rsidRPr="0027108A">
        <w:rPr>
          <w:sz w:val="14"/>
        </w:rPr>
        <w:t xml:space="preserve"> </w:t>
      </w:r>
      <w:proofErr w:type="spellStart"/>
      <w:r w:rsidRPr="00FA0E78">
        <w:rPr>
          <w:vanish/>
          <w:sz w:val="14"/>
        </w:rPr>
        <w:t>Ihlebaek</w:t>
      </w:r>
      <w:proofErr w:type="spellEnd"/>
      <w:r w:rsidRPr="00FA0E78">
        <w:rPr>
          <w:vanish/>
          <w:sz w:val="14"/>
        </w:rPr>
        <w:t> </w:t>
      </w:r>
      <w:hyperlink r:id="rId8" w:history="1">
        <w:r w:rsidRPr="00FA0E78">
          <w:rPr>
            <w:rStyle w:val="Hyperlink"/>
            <w:vanish/>
            <w:sz w:val="14"/>
          </w:rPr>
          <w:t>2019</w:t>
        </w:r>
      </w:hyperlink>
      <w:r w:rsidRPr="00FA0E78">
        <w:rPr>
          <w:vanish/>
          <w:sz w:val="14"/>
        </w:rPr>
        <w:t>).</w:t>
      </w:r>
      <w:r w:rsidRPr="0027108A">
        <w:rPr>
          <w:sz w:val="14"/>
        </w:rPr>
        <w:t xml:space="preserve"> </w:t>
      </w:r>
      <w:r w:rsidRPr="00FA0E78">
        <w:rPr>
          <w:vanish/>
          <w:sz w:val="14"/>
        </w:rPr>
        <w:t>Based</w:t>
      </w:r>
      <w:r w:rsidRPr="0027108A">
        <w:rPr>
          <w:sz w:val="14"/>
        </w:rPr>
        <w:t xml:space="preserve"> </w:t>
      </w:r>
      <w:r w:rsidRPr="00FA0E78">
        <w:rPr>
          <w:vanish/>
          <w:sz w:val="14"/>
        </w:rPr>
        <w:t>on</w:t>
      </w:r>
      <w:r w:rsidRPr="0027108A">
        <w:rPr>
          <w:sz w:val="14"/>
        </w:rPr>
        <w:t xml:space="preserve"> </w:t>
      </w:r>
      <w:r w:rsidRPr="00FA0E78">
        <w:rPr>
          <w:vanish/>
          <w:sz w:val="14"/>
        </w:rPr>
        <w:t>strong</w:t>
      </w:r>
      <w:r w:rsidRPr="0027108A">
        <w:rPr>
          <w:sz w:val="14"/>
        </w:rPr>
        <w:t xml:space="preserve"> </w:t>
      </w:r>
      <w:r w:rsidRPr="00FA0E78">
        <w:rPr>
          <w:vanish/>
          <w:sz w:val="14"/>
        </w:rPr>
        <w:t>ideological</w:t>
      </w:r>
      <w:r w:rsidRPr="0027108A">
        <w:rPr>
          <w:sz w:val="14"/>
        </w:rPr>
        <w:t xml:space="preserve"> </w:t>
      </w:r>
      <w:r w:rsidRPr="00FA0E78">
        <w:rPr>
          <w:vanish/>
          <w:sz w:val="14"/>
        </w:rPr>
        <w:t>profiles</w:t>
      </w:r>
      <w:r w:rsidRPr="0027108A">
        <w:rPr>
          <w:sz w:val="14"/>
        </w:rPr>
        <w:t xml:space="preserve"> </w:t>
      </w:r>
      <w:r w:rsidRPr="00FA0E78">
        <w:rPr>
          <w:vanish/>
          <w:sz w:val="14"/>
        </w:rPr>
        <w:t>representing</w:t>
      </w:r>
      <w:r w:rsidRPr="0027108A">
        <w:rPr>
          <w:sz w:val="14"/>
        </w:rPr>
        <w:t xml:space="preserve"> </w:t>
      </w:r>
      <w:r w:rsidRPr="00FA0E78">
        <w:rPr>
          <w:vanish/>
          <w:sz w:val="14"/>
        </w:rPr>
        <w:t>anti-system</w:t>
      </w:r>
      <w:r w:rsidRPr="0027108A">
        <w:rPr>
          <w:sz w:val="14"/>
        </w:rPr>
        <w:t xml:space="preserve"> </w:t>
      </w:r>
      <w:r w:rsidRPr="00FA0E78">
        <w:rPr>
          <w:vanish/>
          <w:sz w:val="14"/>
        </w:rPr>
        <w:t>and</w:t>
      </w:r>
      <w:r w:rsidRPr="0027108A">
        <w:rPr>
          <w:sz w:val="14"/>
        </w:rPr>
        <w:t xml:space="preserve"> </w:t>
      </w:r>
      <w:r w:rsidRPr="00FA0E78">
        <w:rPr>
          <w:vanish/>
          <w:sz w:val="14"/>
        </w:rPr>
        <w:t>anti-elite</w:t>
      </w:r>
      <w:r w:rsidRPr="0027108A">
        <w:rPr>
          <w:sz w:val="14"/>
        </w:rPr>
        <w:t xml:space="preserve"> </w:t>
      </w:r>
      <w:r w:rsidRPr="00FA0E78">
        <w:rPr>
          <w:vanish/>
          <w:sz w:val="14"/>
        </w:rPr>
        <w:t>attitudes,</w:t>
      </w:r>
      <w:r w:rsidRPr="0027108A">
        <w:rPr>
          <w:sz w:val="14"/>
        </w:rPr>
        <w:t xml:space="preserve"> </w:t>
      </w:r>
      <w:r w:rsidRPr="00FA0E78">
        <w:rPr>
          <w:vanish/>
          <w:sz w:val="14"/>
        </w:rPr>
        <w:t>some</w:t>
      </w:r>
      <w:r w:rsidRPr="0027108A">
        <w:rPr>
          <w:sz w:val="14"/>
        </w:rPr>
        <w:t xml:space="preserve"> </w:t>
      </w:r>
      <w:r w:rsidRPr="00FA0E78">
        <w:rPr>
          <w:vanish/>
          <w:sz w:val="14"/>
        </w:rPr>
        <w:t>alternative</w:t>
      </w:r>
      <w:r w:rsidRPr="0027108A">
        <w:rPr>
          <w:sz w:val="14"/>
        </w:rPr>
        <w:t xml:space="preserve"> </w:t>
      </w:r>
      <w:r w:rsidRPr="00FA0E78">
        <w:rPr>
          <w:vanish/>
          <w:sz w:val="14"/>
        </w:rPr>
        <w:t>news</w:t>
      </w:r>
      <w:r w:rsidRPr="0027108A">
        <w:rPr>
          <w:sz w:val="14"/>
        </w:rPr>
        <w:t xml:space="preserve"> </w:t>
      </w:r>
      <w:r w:rsidRPr="00FA0E78">
        <w:rPr>
          <w:vanish/>
          <w:sz w:val="14"/>
        </w:rPr>
        <w:t>media</w:t>
      </w:r>
      <w:r w:rsidRPr="0027108A">
        <w:rPr>
          <w:sz w:val="14"/>
        </w:rPr>
        <w:t xml:space="preserve"> </w:t>
      </w:r>
      <w:r w:rsidRPr="00FA0E78">
        <w:rPr>
          <w:vanish/>
          <w:sz w:val="14"/>
        </w:rPr>
        <w:t>provide</w:t>
      </w:r>
      <w:r w:rsidRPr="0027108A">
        <w:rPr>
          <w:sz w:val="14"/>
        </w:rPr>
        <w:t xml:space="preserve"> </w:t>
      </w:r>
      <w:r w:rsidRPr="00FA0E78">
        <w:rPr>
          <w:vanish/>
          <w:sz w:val="14"/>
        </w:rPr>
        <w:t>content</w:t>
      </w:r>
      <w:r w:rsidRPr="0027108A">
        <w:rPr>
          <w:sz w:val="14"/>
        </w:rPr>
        <w:t xml:space="preserve"> </w:t>
      </w:r>
      <w:r w:rsidRPr="00FA0E78">
        <w:rPr>
          <w:vanish/>
          <w:sz w:val="14"/>
        </w:rPr>
        <w:t>that</w:t>
      </w:r>
      <w:r w:rsidRPr="0027108A">
        <w:rPr>
          <w:sz w:val="14"/>
        </w:rPr>
        <w:t xml:space="preserve"> </w:t>
      </w:r>
      <w:r w:rsidRPr="00FA0E78">
        <w:rPr>
          <w:vanish/>
          <w:sz w:val="14"/>
        </w:rPr>
        <w:t>stands</w:t>
      </w:r>
      <w:r w:rsidRPr="0027108A">
        <w:rPr>
          <w:sz w:val="14"/>
        </w:rPr>
        <w:t xml:space="preserve"> </w:t>
      </w:r>
      <w:r w:rsidRPr="00FA0E78">
        <w:rPr>
          <w:vanish/>
          <w:sz w:val="14"/>
        </w:rPr>
        <w:t>in</w:t>
      </w:r>
      <w:r w:rsidRPr="0027108A">
        <w:rPr>
          <w:sz w:val="14"/>
        </w:rPr>
        <w:t xml:space="preserve"> </w:t>
      </w:r>
      <w:r w:rsidRPr="00FA0E78">
        <w:rPr>
          <w:vanish/>
          <w:sz w:val="14"/>
        </w:rPr>
        <w:t>opposition</w:t>
      </w:r>
      <w:r w:rsidRPr="0027108A">
        <w:rPr>
          <w:sz w:val="14"/>
        </w:rPr>
        <w:t xml:space="preserve"> </w:t>
      </w:r>
      <w:r w:rsidRPr="00FA0E78">
        <w:rPr>
          <w:vanish/>
          <w:sz w:val="14"/>
        </w:rPr>
        <w:t>to</w:t>
      </w:r>
      <w:r w:rsidRPr="0027108A">
        <w:rPr>
          <w:sz w:val="14"/>
        </w:rPr>
        <w:t xml:space="preserve"> </w:t>
      </w:r>
      <w:r w:rsidRPr="00FA0E78">
        <w:rPr>
          <w:vanish/>
          <w:sz w:val="14"/>
        </w:rPr>
        <w:t>the</w:t>
      </w:r>
      <w:r w:rsidRPr="0027108A">
        <w:rPr>
          <w:sz w:val="14"/>
        </w:rPr>
        <w:t xml:space="preserve"> </w:t>
      </w:r>
      <w:r w:rsidRPr="00FA0E78">
        <w:rPr>
          <w:vanish/>
          <w:sz w:val="14"/>
        </w:rPr>
        <w:t>content</w:t>
      </w:r>
      <w:r w:rsidRPr="0027108A">
        <w:rPr>
          <w:sz w:val="14"/>
        </w:rPr>
        <w:t xml:space="preserve"> </w:t>
      </w:r>
      <w:r w:rsidRPr="00FA0E78">
        <w:rPr>
          <w:vanish/>
          <w:sz w:val="14"/>
        </w:rPr>
        <w:t>found</w:t>
      </w:r>
      <w:r w:rsidRPr="0027108A">
        <w:rPr>
          <w:sz w:val="14"/>
        </w:rPr>
        <w:t xml:space="preserve"> </w:t>
      </w:r>
      <w:r w:rsidRPr="00FA0E78">
        <w:rPr>
          <w:vanish/>
          <w:sz w:val="14"/>
        </w:rPr>
        <w:t>in</w:t>
      </w:r>
      <w:r w:rsidRPr="0027108A">
        <w:rPr>
          <w:sz w:val="14"/>
        </w:rPr>
        <w:t xml:space="preserve"> </w:t>
      </w:r>
      <w:r w:rsidRPr="00FA0E78">
        <w:rPr>
          <w:vanish/>
          <w:sz w:val="14"/>
        </w:rPr>
        <w:t>mainstream</w:t>
      </w:r>
      <w:r w:rsidRPr="0027108A">
        <w:rPr>
          <w:sz w:val="14"/>
        </w:rPr>
        <w:t xml:space="preserve"> </w:t>
      </w:r>
      <w:r w:rsidRPr="00FA0E78">
        <w:rPr>
          <w:vanish/>
          <w:sz w:val="14"/>
        </w:rPr>
        <w:t>news</w:t>
      </w:r>
      <w:r w:rsidRPr="0027108A">
        <w:rPr>
          <w:sz w:val="14"/>
        </w:rPr>
        <w:t xml:space="preserve"> </w:t>
      </w:r>
      <w:r w:rsidRPr="00FA0E78">
        <w:rPr>
          <w:vanish/>
          <w:sz w:val="14"/>
        </w:rPr>
        <w:t>media</w:t>
      </w:r>
      <w:r w:rsidRPr="0027108A">
        <w:rPr>
          <w:sz w:val="14"/>
        </w:rPr>
        <w:t xml:space="preserve"> </w:t>
      </w:r>
      <w:r w:rsidRPr="00FA0E78">
        <w:rPr>
          <w:vanish/>
          <w:sz w:val="14"/>
        </w:rPr>
        <w:t>(Holt </w:t>
      </w:r>
      <w:hyperlink r:id="rId9" w:history="1">
        <w:r w:rsidRPr="00FA0E78">
          <w:rPr>
            <w:rStyle w:val="Hyperlink"/>
            <w:vanish/>
            <w:sz w:val="14"/>
          </w:rPr>
          <w:t>2018</w:t>
        </w:r>
      </w:hyperlink>
      <w:r w:rsidRPr="00FA0E78">
        <w:rPr>
          <w:vanish/>
          <w:sz w:val="14"/>
        </w:rPr>
        <w:t>),</w:t>
      </w:r>
      <w:r w:rsidRPr="0027108A">
        <w:rPr>
          <w:sz w:val="14"/>
        </w:rPr>
        <w:t xml:space="preserve"> </w:t>
      </w:r>
      <w:r w:rsidRPr="00FA0E78">
        <w:rPr>
          <w:vanish/>
          <w:sz w:val="14"/>
        </w:rPr>
        <w:t>often</w:t>
      </w:r>
      <w:r w:rsidRPr="0027108A">
        <w:rPr>
          <w:sz w:val="14"/>
        </w:rPr>
        <w:t xml:space="preserve"> </w:t>
      </w:r>
      <w:r w:rsidRPr="00FA0E78">
        <w:rPr>
          <w:vanish/>
          <w:sz w:val="14"/>
        </w:rPr>
        <w:t>with</w:t>
      </w:r>
      <w:r w:rsidRPr="0027108A">
        <w:rPr>
          <w:sz w:val="14"/>
        </w:rPr>
        <w:t xml:space="preserve"> </w:t>
      </w:r>
      <w:r w:rsidRPr="00FA0E78">
        <w:rPr>
          <w:vanish/>
          <w:sz w:val="14"/>
        </w:rPr>
        <w:t>an</w:t>
      </w:r>
      <w:r w:rsidRPr="0027108A">
        <w:rPr>
          <w:sz w:val="14"/>
        </w:rPr>
        <w:t xml:space="preserve"> </w:t>
      </w:r>
      <w:r w:rsidRPr="00FA0E78">
        <w:rPr>
          <w:vanish/>
          <w:sz w:val="14"/>
        </w:rPr>
        <w:t>aim</w:t>
      </w:r>
      <w:r w:rsidRPr="0027108A">
        <w:rPr>
          <w:sz w:val="14"/>
        </w:rPr>
        <w:t xml:space="preserve"> </w:t>
      </w:r>
      <w:r w:rsidRPr="00FA0E78">
        <w:rPr>
          <w:vanish/>
          <w:sz w:val="14"/>
        </w:rPr>
        <w:t>of</w:t>
      </w:r>
      <w:r w:rsidRPr="0027108A">
        <w:rPr>
          <w:sz w:val="14"/>
        </w:rPr>
        <w:t xml:space="preserve"> </w:t>
      </w:r>
      <w:r w:rsidRPr="00FA0E78">
        <w:rPr>
          <w:vanish/>
          <w:sz w:val="14"/>
        </w:rPr>
        <w:t>social</w:t>
      </w:r>
      <w:r w:rsidRPr="0027108A">
        <w:rPr>
          <w:sz w:val="14"/>
        </w:rPr>
        <w:t xml:space="preserve"> </w:t>
      </w:r>
      <w:r w:rsidRPr="00FA0E78">
        <w:rPr>
          <w:vanish/>
          <w:sz w:val="14"/>
        </w:rPr>
        <w:t>or</w:t>
      </w:r>
      <w:r w:rsidRPr="0027108A">
        <w:rPr>
          <w:sz w:val="14"/>
        </w:rPr>
        <w:t xml:space="preserve"> </w:t>
      </w:r>
      <w:r w:rsidRPr="00FA0E78">
        <w:rPr>
          <w:vanish/>
          <w:sz w:val="14"/>
        </w:rPr>
        <w:t>political</w:t>
      </w:r>
      <w:r w:rsidRPr="0027108A">
        <w:rPr>
          <w:sz w:val="14"/>
        </w:rPr>
        <w:t xml:space="preserve"> </w:t>
      </w:r>
      <w:r w:rsidRPr="00FA0E78">
        <w:rPr>
          <w:vanish/>
          <w:sz w:val="14"/>
        </w:rPr>
        <w:t>reform</w:t>
      </w:r>
      <w:r w:rsidRPr="0027108A">
        <w:rPr>
          <w:sz w:val="14"/>
        </w:rPr>
        <w:t xml:space="preserve"> </w:t>
      </w:r>
      <w:r w:rsidRPr="00FA0E78">
        <w:rPr>
          <w:vanish/>
          <w:sz w:val="14"/>
        </w:rPr>
        <w:t>(Downing </w:t>
      </w:r>
      <w:hyperlink r:id="rId10" w:history="1">
        <w:r w:rsidRPr="00FA0E78">
          <w:rPr>
            <w:rStyle w:val="Hyperlink"/>
            <w:vanish/>
            <w:sz w:val="14"/>
          </w:rPr>
          <w:t>2001</w:t>
        </w:r>
      </w:hyperlink>
      <w:r w:rsidRPr="00FA0E78">
        <w:rPr>
          <w:vanish/>
          <w:sz w:val="14"/>
        </w:rPr>
        <w:t>).</w:t>
      </w:r>
      <w:r w:rsidRPr="0027108A">
        <w:rPr>
          <w:sz w:val="14"/>
        </w:rPr>
        <w:t xml:space="preserve"> </w:t>
      </w:r>
      <w:r w:rsidRPr="00FA0E78">
        <w:rPr>
          <w:vanish/>
          <w:sz w:val="14"/>
        </w:rPr>
        <w:t>Prominent</w:t>
      </w:r>
      <w:r w:rsidRPr="0027108A">
        <w:rPr>
          <w:sz w:val="14"/>
        </w:rPr>
        <w:t xml:space="preserve"> </w:t>
      </w:r>
      <w:r w:rsidRPr="00FA0E78">
        <w:rPr>
          <w:vanish/>
          <w:sz w:val="14"/>
        </w:rPr>
        <w:t>examples</w:t>
      </w:r>
      <w:r w:rsidRPr="0027108A">
        <w:rPr>
          <w:sz w:val="14"/>
        </w:rPr>
        <w:t xml:space="preserve"> </w:t>
      </w:r>
      <w:r w:rsidRPr="00FA0E78">
        <w:rPr>
          <w:vanish/>
          <w:sz w:val="14"/>
        </w:rPr>
        <w:t>include Breitbart in</w:t>
      </w:r>
      <w:r w:rsidRPr="0027108A">
        <w:rPr>
          <w:sz w:val="14"/>
        </w:rPr>
        <w:t xml:space="preserve"> </w:t>
      </w:r>
      <w:r w:rsidRPr="00FA0E78">
        <w:rPr>
          <w:vanish/>
          <w:sz w:val="14"/>
        </w:rPr>
        <w:t>the</w:t>
      </w:r>
      <w:r w:rsidRPr="0027108A">
        <w:rPr>
          <w:sz w:val="14"/>
        </w:rPr>
        <w:t xml:space="preserve"> </w:t>
      </w:r>
      <w:r w:rsidRPr="00FA0E78">
        <w:rPr>
          <w:vanish/>
          <w:sz w:val="14"/>
        </w:rPr>
        <w:t>United</w:t>
      </w:r>
      <w:r w:rsidRPr="0027108A">
        <w:rPr>
          <w:sz w:val="14"/>
        </w:rPr>
        <w:t xml:space="preserve"> </w:t>
      </w:r>
      <w:r w:rsidRPr="00FA0E78">
        <w:rPr>
          <w:vanish/>
          <w:sz w:val="14"/>
        </w:rPr>
        <w:t>States</w:t>
      </w:r>
      <w:r w:rsidRPr="0027108A">
        <w:rPr>
          <w:sz w:val="14"/>
        </w:rPr>
        <w:t xml:space="preserve"> </w:t>
      </w:r>
      <w:r w:rsidRPr="00FA0E78">
        <w:rPr>
          <w:vanish/>
          <w:sz w:val="14"/>
        </w:rPr>
        <w:t>and The</w:t>
      </w:r>
      <w:r w:rsidRPr="0027108A">
        <w:rPr>
          <w:sz w:val="14"/>
        </w:rPr>
        <w:t xml:space="preserve"> </w:t>
      </w:r>
      <w:r w:rsidRPr="00FA0E78">
        <w:rPr>
          <w:vanish/>
          <w:sz w:val="14"/>
        </w:rPr>
        <w:t>Canary in</w:t>
      </w:r>
      <w:r w:rsidRPr="0027108A">
        <w:rPr>
          <w:sz w:val="14"/>
        </w:rPr>
        <w:t xml:space="preserve"> </w:t>
      </w:r>
      <w:r w:rsidRPr="00FA0E78">
        <w:rPr>
          <w:vanish/>
          <w:sz w:val="14"/>
        </w:rPr>
        <w:t>the</w:t>
      </w:r>
      <w:r w:rsidRPr="0027108A">
        <w:rPr>
          <w:sz w:val="14"/>
        </w:rPr>
        <w:t xml:space="preserve"> </w:t>
      </w:r>
      <w:r w:rsidRPr="00FA0E78">
        <w:rPr>
          <w:vanish/>
          <w:sz w:val="14"/>
        </w:rPr>
        <w:t>United</w:t>
      </w:r>
      <w:r w:rsidRPr="0027108A">
        <w:rPr>
          <w:sz w:val="14"/>
        </w:rPr>
        <w:t xml:space="preserve"> </w:t>
      </w:r>
      <w:r w:rsidRPr="00FA0E78">
        <w:rPr>
          <w:vanish/>
          <w:sz w:val="14"/>
        </w:rPr>
        <w:t>Kingdom,</w:t>
      </w:r>
      <w:r w:rsidRPr="0027108A">
        <w:rPr>
          <w:sz w:val="14"/>
        </w:rPr>
        <w:t xml:space="preserve"> </w:t>
      </w:r>
      <w:r w:rsidRPr="00FA0E78">
        <w:rPr>
          <w:vanish/>
          <w:sz w:val="14"/>
        </w:rPr>
        <w:t>but</w:t>
      </w:r>
      <w:r w:rsidRPr="0027108A">
        <w:rPr>
          <w:sz w:val="14"/>
        </w:rPr>
        <w:t xml:space="preserve"> </w:t>
      </w:r>
      <w:r w:rsidRPr="00FA0E78">
        <w:rPr>
          <w:vanish/>
          <w:sz w:val="14"/>
        </w:rPr>
        <w:t>many</w:t>
      </w:r>
      <w:r w:rsidRPr="0027108A">
        <w:rPr>
          <w:sz w:val="14"/>
        </w:rPr>
        <w:t xml:space="preserve"> </w:t>
      </w:r>
      <w:r w:rsidRPr="00FA0E78">
        <w:rPr>
          <w:vanish/>
          <w:sz w:val="14"/>
        </w:rPr>
        <w:t>more</w:t>
      </w:r>
      <w:r w:rsidRPr="0027108A">
        <w:rPr>
          <w:sz w:val="14"/>
        </w:rPr>
        <w:t xml:space="preserve"> </w:t>
      </w:r>
      <w:r w:rsidRPr="00FA0E78">
        <w:rPr>
          <w:vanish/>
          <w:sz w:val="14"/>
        </w:rPr>
        <w:t>alternative</w:t>
      </w:r>
      <w:r w:rsidRPr="0027108A">
        <w:rPr>
          <w:sz w:val="14"/>
        </w:rPr>
        <w:t xml:space="preserve"> </w:t>
      </w:r>
      <w:r w:rsidRPr="00FA0E78">
        <w:rPr>
          <w:vanish/>
          <w:sz w:val="14"/>
        </w:rPr>
        <w:t>news</w:t>
      </w:r>
      <w:r w:rsidRPr="0027108A">
        <w:rPr>
          <w:sz w:val="14"/>
        </w:rPr>
        <w:t xml:space="preserve"> </w:t>
      </w:r>
      <w:r w:rsidRPr="00FA0E78">
        <w:rPr>
          <w:vanish/>
          <w:sz w:val="14"/>
        </w:rPr>
        <w:t>outlets</w:t>
      </w:r>
      <w:r w:rsidRPr="0027108A">
        <w:rPr>
          <w:sz w:val="14"/>
        </w:rPr>
        <w:t xml:space="preserve"> </w:t>
      </w:r>
      <w:r w:rsidRPr="00FA0E78">
        <w:rPr>
          <w:vanish/>
          <w:sz w:val="14"/>
        </w:rPr>
        <w:t>exist</w:t>
      </w:r>
      <w:r w:rsidRPr="0027108A">
        <w:rPr>
          <w:sz w:val="14"/>
        </w:rPr>
        <w:t xml:space="preserve"> </w:t>
      </w:r>
      <w:r w:rsidRPr="00FA0E78">
        <w:rPr>
          <w:vanish/>
          <w:sz w:val="14"/>
        </w:rPr>
        <w:t>around</w:t>
      </w:r>
      <w:r w:rsidRPr="0027108A">
        <w:rPr>
          <w:sz w:val="14"/>
        </w:rPr>
        <w:t xml:space="preserve"> </w:t>
      </w:r>
      <w:r w:rsidRPr="00FA0E78">
        <w:rPr>
          <w:vanish/>
          <w:sz w:val="14"/>
        </w:rPr>
        <w:t>the</w:t>
      </w:r>
      <w:r w:rsidRPr="0027108A">
        <w:rPr>
          <w:sz w:val="14"/>
        </w:rPr>
        <w:t xml:space="preserve"> </w:t>
      </w:r>
      <w:r w:rsidRPr="00FA0E78">
        <w:rPr>
          <w:vanish/>
          <w:sz w:val="14"/>
        </w:rPr>
        <w:t>world.</w:t>
      </w:r>
      <w:r w:rsidRPr="0027108A">
        <w:rPr>
          <w:sz w:val="14"/>
        </w:rPr>
        <w:t xml:space="preserve"> </w:t>
      </w:r>
      <w:r w:rsidRPr="0027108A">
        <w:rPr>
          <w:highlight w:val="cyan"/>
          <w:u w:val="single"/>
        </w:rPr>
        <w:t>The societal and democratic implications of this development are profound</w:t>
      </w:r>
      <w:r w:rsidRPr="00FA0E78">
        <w:rPr>
          <w:vanish/>
          <w:u w:val="single"/>
        </w:rPr>
        <w:t>.</w:t>
      </w:r>
      <w:r w:rsidRPr="0027108A">
        <w:rPr>
          <w:u w:val="single"/>
        </w:rPr>
        <w:t xml:space="preserve"> </w:t>
      </w:r>
      <w:r w:rsidRPr="00FA0E78">
        <w:rPr>
          <w:vanish/>
          <w:u w:val="single"/>
        </w:rPr>
        <w:t>On</w:t>
      </w:r>
      <w:r w:rsidRPr="0027108A">
        <w:rPr>
          <w:u w:val="single"/>
        </w:rPr>
        <w:t xml:space="preserve"> </w:t>
      </w:r>
      <w:r w:rsidRPr="00FA0E78">
        <w:rPr>
          <w:vanish/>
          <w:u w:val="single"/>
        </w:rPr>
        <w:t>the</w:t>
      </w:r>
      <w:r w:rsidRPr="0027108A">
        <w:rPr>
          <w:u w:val="single"/>
        </w:rPr>
        <w:t xml:space="preserve"> </w:t>
      </w:r>
      <w:r w:rsidRPr="00FA0E78">
        <w:rPr>
          <w:vanish/>
          <w:u w:val="single"/>
        </w:rPr>
        <w:t>one</w:t>
      </w:r>
      <w:r w:rsidRPr="0027108A">
        <w:rPr>
          <w:u w:val="single"/>
        </w:rPr>
        <w:t xml:space="preserve"> </w:t>
      </w:r>
      <w:r w:rsidRPr="00FA0E78">
        <w:rPr>
          <w:vanish/>
          <w:u w:val="single"/>
        </w:rPr>
        <w:t>hand,</w:t>
      </w:r>
      <w:r w:rsidRPr="0027108A">
        <w:rPr>
          <w:u w:val="single"/>
        </w:rPr>
        <w:t xml:space="preserve"> </w:t>
      </w:r>
      <w:r w:rsidRPr="0027108A">
        <w:rPr>
          <w:highlight w:val="cyan"/>
          <w:u w:val="single"/>
        </w:rPr>
        <w:t xml:space="preserve">alternative news sites present a potential challenge to society, as information found here may be biased or even false. </w:t>
      </w:r>
      <w:proofErr w:type="gramStart"/>
      <w:r w:rsidRPr="0027108A">
        <w:rPr>
          <w:highlight w:val="cyan"/>
          <w:u w:val="single"/>
        </w:rPr>
        <w:t>As a consequence</w:t>
      </w:r>
      <w:proofErr w:type="gramEnd"/>
      <w:r w:rsidRPr="0027108A">
        <w:rPr>
          <w:highlight w:val="cyan"/>
          <w:u w:val="single"/>
        </w:rPr>
        <w:t>, alternative news media may exacerbate political polarization, but also foster misinformation and conspiracy theories</w:t>
      </w:r>
      <w:r w:rsidRPr="0027108A">
        <w:rPr>
          <w:u w:val="single"/>
        </w:rPr>
        <w:t xml:space="preserve"> </w:t>
      </w:r>
      <w:r w:rsidRPr="00FA0E78">
        <w:rPr>
          <w:vanish/>
          <w:u w:val="single"/>
        </w:rPr>
        <w:t>(</w:t>
      </w:r>
      <w:proofErr w:type="spellStart"/>
      <w:r w:rsidRPr="00FA0E78">
        <w:rPr>
          <w:vanish/>
          <w:u w:val="single"/>
        </w:rPr>
        <w:t>Mourão</w:t>
      </w:r>
      <w:proofErr w:type="spellEnd"/>
      <w:r w:rsidRPr="0027108A">
        <w:rPr>
          <w:u w:val="single"/>
        </w:rPr>
        <w:t xml:space="preserve"> </w:t>
      </w:r>
      <w:r w:rsidRPr="00FA0E78">
        <w:rPr>
          <w:vanish/>
          <w:u w:val="single"/>
        </w:rPr>
        <w:t>and</w:t>
      </w:r>
      <w:r w:rsidRPr="0027108A">
        <w:rPr>
          <w:u w:val="single"/>
        </w:rPr>
        <w:t xml:space="preserve"> </w:t>
      </w:r>
      <w:r w:rsidRPr="00FA0E78">
        <w:rPr>
          <w:vanish/>
          <w:u w:val="single"/>
        </w:rPr>
        <w:t>Robertson </w:t>
      </w:r>
      <w:hyperlink r:id="rId11" w:history="1">
        <w:r w:rsidRPr="00FA0E78">
          <w:rPr>
            <w:rStyle w:val="Hyperlink"/>
            <w:vanish/>
            <w:u w:val="single"/>
          </w:rPr>
          <w:t>2019</w:t>
        </w:r>
      </w:hyperlink>
      <w:r w:rsidRPr="00FA0E78">
        <w:rPr>
          <w:vanish/>
          <w:u w:val="single"/>
        </w:rPr>
        <w:t>).</w:t>
      </w:r>
      <w:r w:rsidRPr="0027108A">
        <w:rPr>
          <w:u w:val="single"/>
        </w:rPr>
        <w:t xml:space="preserve"> </w:t>
      </w:r>
      <w:r w:rsidRPr="00FA0E78">
        <w:rPr>
          <w:vanish/>
          <w:u w:val="single"/>
        </w:rPr>
        <w:t>On</w:t>
      </w:r>
      <w:r w:rsidRPr="0027108A">
        <w:rPr>
          <w:u w:val="single"/>
        </w:rPr>
        <w:t xml:space="preserve"> </w:t>
      </w:r>
      <w:r w:rsidRPr="00FA0E78">
        <w:rPr>
          <w:vanish/>
          <w:u w:val="single"/>
        </w:rPr>
        <w:t>the</w:t>
      </w:r>
      <w:r w:rsidRPr="0027108A">
        <w:rPr>
          <w:u w:val="single"/>
        </w:rPr>
        <w:t xml:space="preserve"> </w:t>
      </w:r>
      <w:r w:rsidRPr="00FA0E78">
        <w:rPr>
          <w:vanish/>
          <w:u w:val="single"/>
        </w:rPr>
        <w:t>other</w:t>
      </w:r>
      <w:r w:rsidRPr="0027108A">
        <w:rPr>
          <w:u w:val="single"/>
        </w:rPr>
        <w:t xml:space="preserve"> </w:t>
      </w:r>
      <w:r w:rsidRPr="00FA0E78">
        <w:rPr>
          <w:vanish/>
          <w:u w:val="single"/>
        </w:rPr>
        <w:t>hand,</w:t>
      </w:r>
      <w:r w:rsidRPr="0027108A">
        <w:rPr>
          <w:u w:val="single"/>
        </w:rPr>
        <w:t xml:space="preserve"> </w:t>
      </w:r>
      <w:r w:rsidRPr="00FA0E78">
        <w:rPr>
          <w:vanish/>
          <w:u w:val="single"/>
        </w:rPr>
        <w:t>alternative</w:t>
      </w:r>
      <w:r w:rsidRPr="0027108A">
        <w:rPr>
          <w:u w:val="single"/>
        </w:rPr>
        <w:t xml:space="preserve"> </w:t>
      </w:r>
      <w:r w:rsidRPr="00FA0E78">
        <w:rPr>
          <w:vanish/>
          <w:u w:val="single"/>
        </w:rPr>
        <w:t>news</w:t>
      </w:r>
      <w:r w:rsidRPr="0027108A">
        <w:rPr>
          <w:u w:val="single"/>
        </w:rPr>
        <w:t xml:space="preserve"> </w:t>
      </w:r>
      <w:r w:rsidRPr="00FA0E78">
        <w:rPr>
          <w:vanish/>
          <w:u w:val="single"/>
        </w:rPr>
        <w:t>media</w:t>
      </w:r>
      <w:r w:rsidRPr="0027108A">
        <w:rPr>
          <w:u w:val="single"/>
        </w:rPr>
        <w:t xml:space="preserve"> </w:t>
      </w:r>
      <w:r w:rsidRPr="00FA0E78">
        <w:rPr>
          <w:vanish/>
          <w:u w:val="single"/>
        </w:rPr>
        <w:t>also</w:t>
      </w:r>
      <w:r w:rsidRPr="0027108A">
        <w:rPr>
          <w:u w:val="single"/>
        </w:rPr>
        <w:t xml:space="preserve"> </w:t>
      </w:r>
      <w:r w:rsidRPr="00FA0E78">
        <w:rPr>
          <w:vanish/>
          <w:u w:val="single"/>
        </w:rPr>
        <w:t>create</w:t>
      </w:r>
      <w:r w:rsidRPr="0027108A">
        <w:rPr>
          <w:u w:val="single"/>
        </w:rPr>
        <w:t xml:space="preserve"> </w:t>
      </w:r>
      <w:r w:rsidRPr="00FA0E78">
        <w:rPr>
          <w:vanish/>
          <w:u w:val="single"/>
        </w:rPr>
        <w:t>a</w:t>
      </w:r>
      <w:r w:rsidRPr="0027108A">
        <w:rPr>
          <w:u w:val="single"/>
        </w:rPr>
        <w:t xml:space="preserve"> </w:t>
      </w:r>
      <w:r w:rsidRPr="00FA0E78">
        <w:rPr>
          <w:vanish/>
          <w:u w:val="single"/>
        </w:rPr>
        <w:t>more</w:t>
      </w:r>
      <w:r w:rsidRPr="0027108A">
        <w:rPr>
          <w:u w:val="single"/>
        </w:rPr>
        <w:t xml:space="preserve"> </w:t>
      </w:r>
      <w:r w:rsidRPr="00FA0E78">
        <w:rPr>
          <w:vanish/>
          <w:u w:val="single"/>
        </w:rPr>
        <w:t>diverse</w:t>
      </w:r>
      <w:r w:rsidRPr="0027108A">
        <w:rPr>
          <w:u w:val="single"/>
        </w:rPr>
        <w:t xml:space="preserve"> </w:t>
      </w:r>
      <w:r w:rsidRPr="00FA0E78">
        <w:rPr>
          <w:vanish/>
          <w:u w:val="single"/>
        </w:rPr>
        <w:t>media</w:t>
      </w:r>
      <w:r w:rsidRPr="0027108A">
        <w:rPr>
          <w:u w:val="single"/>
        </w:rPr>
        <w:t xml:space="preserve"> </w:t>
      </w:r>
      <w:r w:rsidRPr="00FA0E78">
        <w:rPr>
          <w:vanish/>
          <w:u w:val="single"/>
        </w:rPr>
        <w:t>environment,</w:t>
      </w:r>
      <w:r w:rsidRPr="0027108A">
        <w:rPr>
          <w:u w:val="single"/>
        </w:rPr>
        <w:t xml:space="preserve"> </w:t>
      </w:r>
      <w:r w:rsidRPr="00FA0E78">
        <w:rPr>
          <w:vanish/>
          <w:u w:val="single"/>
        </w:rPr>
        <w:t>where</w:t>
      </w:r>
      <w:r w:rsidRPr="0027108A">
        <w:rPr>
          <w:u w:val="single"/>
        </w:rPr>
        <w:t xml:space="preserve"> </w:t>
      </w:r>
      <w:r w:rsidRPr="00FA0E78">
        <w:rPr>
          <w:vanish/>
          <w:u w:val="single"/>
        </w:rPr>
        <w:t>dominant</w:t>
      </w:r>
      <w:r w:rsidRPr="0027108A">
        <w:rPr>
          <w:u w:val="single"/>
        </w:rPr>
        <w:t xml:space="preserve"> </w:t>
      </w:r>
      <w:r w:rsidRPr="00FA0E78">
        <w:rPr>
          <w:vanish/>
          <w:u w:val="single"/>
        </w:rPr>
        <w:t>narratives</w:t>
      </w:r>
      <w:r w:rsidRPr="0027108A">
        <w:rPr>
          <w:u w:val="single"/>
        </w:rPr>
        <w:t xml:space="preserve"> </w:t>
      </w:r>
      <w:r w:rsidRPr="00FA0E78">
        <w:rPr>
          <w:vanish/>
          <w:u w:val="single"/>
        </w:rPr>
        <w:t>can</w:t>
      </w:r>
      <w:r w:rsidRPr="0027108A">
        <w:rPr>
          <w:u w:val="single"/>
        </w:rPr>
        <w:t xml:space="preserve"> </w:t>
      </w:r>
      <w:r w:rsidRPr="00FA0E78">
        <w:rPr>
          <w:vanish/>
          <w:u w:val="single"/>
        </w:rPr>
        <w:t>be</w:t>
      </w:r>
      <w:r w:rsidRPr="0027108A">
        <w:rPr>
          <w:u w:val="single"/>
        </w:rPr>
        <w:t xml:space="preserve"> </w:t>
      </w:r>
      <w:r w:rsidRPr="00FA0E78">
        <w:rPr>
          <w:vanish/>
          <w:u w:val="single"/>
        </w:rPr>
        <w:t>critically</w:t>
      </w:r>
      <w:r w:rsidRPr="0027108A">
        <w:rPr>
          <w:u w:val="single"/>
        </w:rPr>
        <w:t xml:space="preserve"> </w:t>
      </w:r>
      <w:r w:rsidRPr="00FA0E78">
        <w:rPr>
          <w:vanish/>
          <w:u w:val="single"/>
        </w:rPr>
        <w:t>challenged</w:t>
      </w:r>
      <w:r w:rsidRPr="0027108A">
        <w:rPr>
          <w:u w:val="single"/>
        </w:rPr>
        <w:t xml:space="preserve"> </w:t>
      </w:r>
      <w:r w:rsidRPr="00FA0E78">
        <w:rPr>
          <w:vanish/>
          <w:u w:val="single"/>
        </w:rPr>
        <w:t>and</w:t>
      </w:r>
      <w:r w:rsidRPr="0027108A">
        <w:rPr>
          <w:u w:val="single"/>
        </w:rPr>
        <w:t xml:space="preserve"> </w:t>
      </w:r>
      <w:r w:rsidRPr="00FA0E78">
        <w:rPr>
          <w:vanish/>
          <w:u w:val="single"/>
        </w:rPr>
        <w:t>thoroughly</w:t>
      </w:r>
      <w:r w:rsidRPr="0027108A">
        <w:rPr>
          <w:u w:val="single"/>
        </w:rPr>
        <w:t xml:space="preserve"> </w:t>
      </w:r>
      <w:r w:rsidRPr="00FA0E78">
        <w:rPr>
          <w:vanish/>
          <w:u w:val="single"/>
        </w:rPr>
        <w:t>deliberated.</w:t>
      </w:r>
      <w:r w:rsidRPr="0027108A">
        <w:rPr>
          <w:u w:val="single"/>
        </w:rPr>
        <w:t xml:space="preserve"> </w:t>
      </w:r>
      <w:r w:rsidRPr="00FA0E78">
        <w:rPr>
          <w:vanish/>
          <w:u w:val="single"/>
        </w:rPr>
        <w:t>As</w:t>
      </w:r>
      <w:r w:rsidRPr="0027108A">
        <w:rPr>
          <w:u w:val="single"/>
        </w:rPr>
        <w:t xml:space="preserve"> </w:t>
      </w:r>
      <w:r w:rsidRPr="00FA0E78">
        <w:rPr>
          <w:vanish/>
          <w:u w:val="single"/>
        </w:rPr>
        <w:t>such,</w:t>
      </w:r>
      <w:r w:rsidRPr="0027108A">
        <w:rPr>
          <w:u w:val="single"/>
        </w:rPr>
        <w:t xml:space="preserve"> </w:t>
      </w:r>
      <w:r w:rsidRPr="00FA0E78">
        <w:rPr>
          <w:vanish/>
          <w:u w:val="single"/>
        </w:rPr>
        <w:t>these</w:t>
      </w:r>
      <w:r w:rsidRPr="0027108A">
        <w:rPr>
          <w:u w:val="single"/>
        </w:rPr>
        <w:t xml:space="preserve"> </w:t>
      </w:r>
      <w:r w:rsidRPr="00FA0E78">
        <w:rPr>
          <w:vanish/>
          <w:u w:val="single"/>
        </w:rPr>
        <w:t>information</w:t>
      </w:r>
      <w:r w:rsidRPr="0027108A">
        <w:rPr>
          <w:u w:val="single"/>
        </w:rPr>
        <w:t xml:space="preserve"> </w:t>
      </w:r>
      <w:r w:rsidRPr="00FA0E78">
        <w:rPr>
          <w:vanish/>
          <w:u w:val="single"/>
        </w:rPr>
        <w:t>sources</w:t>
      </w:r>
      <w:r w:rsidRPr="0027108A">
        <w:rPr>
          <w:u w:val="single"/>
        </w:rPr>
        <w:t xml:space="preserve"> </w:t>
      </w:r>
      <w:r w:rsidRPr="00FA0E78">
        <w:rPr>
          <w:vanish/>
          <w:u w:val="single"/>
        </w:rPr>
        <w:t>enable</w:t>
      </w:r>
      <w:r w:rsidRPr="0027108A">
        <w:rPr>
          <w:u w:val="single"/>
        </w:rPr>
        <w:t xml:space="preserve"> </w:t>
      </w:r>
      <w:r w:rsidRPr="00FA0E78">
        <w:rPr>
          <w:vanish/>
          <w:u w:val="single"/>
        </w:rPr>
        <w:t>people</w:t>
      </w:r>
      <w:r w:rsidRPr="0027108A">
        <w:rPr>
          <w:u w:val="single"/>
        </w:rPr>
        <w:t xml:space="preserve"> </w:t>
      </w:r>
      <w:r w:rsidRPr="00FA0E78">
        <w:rPr>
          <w:vanish/>
          <w:u w:val="single"/>
        </w:rPr>
        <w:t>to</w:t>
      </w:r>
      <w:r w:rsidRPr="0027108A">
        <w:rPr>
          <w:u w:val="single"/>
        </w:rPr>
        <w:t xml:space="preserve"> </w:t>
      </w:r>
      <w:r w:rsidRPr="00FA0E78">
        <w:rPr>
          <w:vanish/>
          <w:u w:val="single"/>
        </w:rPr>
        <w:t>nurse</w:t>
      </w:r>
      <w:r w:rsidRPr="0027108A">
        <w:rPr>
          <w:u w:val="single"/>
        </w:rPr>
        <w:t xml:space="preserve"> </w:t>
      </w:r>
      <w:r w:rsidRPr="00FA0E78">
        <w:rPr>
          <w:vanish/>
          <w:u w:val="single"/>
        </w:rPr>
        <w:t>special</w:t>
      </w:r>
      <w:r w:rsidRPr="0027108A">
        <w:rPr>
          <w:u w:val="single"/>
        </w:rPr>
        <w:t xml:space="preserve"> </w:t>
      </w:r>
      <w:r w:rsidRPr="00FA0E78">
        <w:rPr>
          <w:vanish/>
          <w:u w:val="single"/>
        </w:rPr>
        <w:t>interests</w:t>
      </w:r>
      <w:r w:rsidRPr="0027108A">
        <w:rPr>
          <w:u w:val="single"/>
        </w:rPr>
        <w:t xml:space="preserve"> </w:t>
      </w:r>
      <w:r w:rsidRPr="00FA0E78">
        <w:rPr>
          <w:vanish/>
          <w:u w:val="single"/>
        </w:rPr>
        <w:t>and</w:t>
      </w:r>
      <w:r w:rsidRPr="0027108A">
        <w:rPr>
          <w:u w:val="single"/>
        </w:rPr>
        <w:t xml:space="preserve"> </w:t>
      </w:r>
      <w:r w:rsidRPr="00FA0E78">
        <w:rPr>
          <w:vanish/>
          <w:u w:val="single"/>
        </w:rPr>
        <w:t>connect</w:t>
      </w:r>
      <w:r w:rsidRPr="0027108A">
        <w:rPr>
          <w:u w:val="single"/>
        </w:rPr>
        <w:t xml:space="preserve"> </w:t>
      </w:r>
      <w:r w:rsidRPr="00FA0E78">
        <w:rPr>
          <w:vanish/>
          <w:u w:val="single"/>
        </w:rPr>
        <w:t>with</w:t>
      </w:r>
      <w:r w:rsidRPr="0027108A">
        <w:rPr>
          <w:u w:val="single"/>
        </w:rPr>
        <w:t xml:space="preserve"> </w:t>
      </w:r>
      <w:r w:rsidRPr="00FA0E78">
        <w:rPr>
          <w:vanish/>
          <w:u w:val="single"/>
        </w:rPr>
        <w:t>like-minded</w:t>
      </w:r>
      <w:r w:rsidRPr="0027108A">
        <w:rPr>
          <w:u w:val="single"/>
        </w:rPr>
        <w:t xml:space="preserve"> </w:t>
      </w:r>
      <w:r w:rsidRPr="00FA0E78">
        <w:rPr>
          <w:vanish/>
          <w:u w:val="single"/>
        </w:rPr>
        <w:t>people—something</w:t>
      </w:r>
      <w:r w:rsidRPr="0027108A">
        <w:rPr>
          <w:u w:val="single"/>
        </w:rPr>
        <w:t xml:space="preserve"> </w:t>
      </w:r>
      <w:r w:rsidRPr="00FA0E78">
        <w:rPr>
          <w:vanish/>
          <w:u w:val="single"/>
        </w:rPr>
        <w:t>highlighted</w:t>
      </w:r>
      <w:r w:rsidRPr="0027108A">
        <w:rPr>
          <w:u w:val="single"/>
        </w:rPr>
        <w:t xml:space="preserve"> </w:t>
      </w:r>
      <w:r w:rsidRPr="00FA0E78">
        <w:rPr>
          <w:vanish/>
          <w:u w:val="single"/>
        </w:rPr>
        <w:t>as</w:t>
      </w:r>
      <w:r w:rsidRPr="0027108A">
        <w:rPr>
          <w:u w:val="single"/>
        </w:rPr>
        <w:t xml:space="preserve"> </w:t>
      </w:r>
      <w:r w:rsidRPr="00FA0E78">
        <w:rPr>
          <w:vanish/>
          <w:u w:val="single"/>
        </w:rPr>
        <w:t>important</w:t>
      </w:r>
      <w:r w:rsidRPr="0027108A">
        <w:rPr>
          <w:u w:val="single"/>
        </w:rPr>
        <w:t xml:space="preserve"> </w:t>
      </w:r>
      <w:r w:rsidRPr="00FA0E78">
        <w:rPr>
          <w:vanish/>
          <w:u w:val="single"/>
        </w:rPr>
        <w:t>by,</w:t>
      </w:r>
      <w:r w:rsidRPr="0027108A">
        <w:rPr>
          <w:u w:val="single"/>
        </w:rPr>
        <w:t xml:space="preserve"> </w:t>
      </w:r>
      <w:r w:rsidRPr="00FA0E78">
        <w:rPr>
          <w:vanish/>
          <w:u w:val="single"/>
        </w:rPr>
        <w:t>for</w:t>
      </w:r>
      <w:r w:rsidRPr="0027108A">
        <w:rPr>
          <w:u w:val="single"/>
        </w:rPr>
        <w:t xml:space="preserve"> </w:t>
      </w:r>
      <w:r w:rsidRPr="00FA0E78">
        <w:rPr>
          <w:vanish/>
          <w:u w:val="single"/>
        </w:rPr>
        <w:t>example,</w:t>
      </w:r>
      <w:r w:rsidRPr="0027108A">
        <w:rPr>
          <w:u w:val="single"/>
        </w:rPr>
        <w:t xml:space="preserve"> </w:t>
      </w:r>
      <w:r w:rsidRPr="00FA0E78">
        <w:rPr>
          <w:vanish/>
          <w:u w:val="single"/>
        </w:rPr>
        <w:t>the</w:t>
      </w:r>
      <w:r w:rsidRPr="0027108A">
        <w:rPr>
          <w:u w:val="single"/>
        </w:rPr>
        <w:t xml:space="preserve"> </w:t>
      </w:r>
      <w:r w:rsidRPr="00FA0E78">
        <w:rPr>
          <w:vanish/>
          <w:u w:val="single"/>
        </w:rPr>
        <w:t>pluralism</w:t>
      </w:r>
      <w:r w:rsidRPr="0027108A">
        <w:rPr>
          <w:u w:val="single"/>
        </w:rPr>
        <w:t xml:space="preserve"> </w:t>
      </w:r>
      <w:r w:rsidRPr="00FA0E78">
        <w:rPr>
          <w:vanish/>
          <w:u w:val="single"/>
        </w:rPr>
        <w:t>theory</w:t>
      </w:r>
      <w:r w:rsidRPr="0027108A">
        <w:rPr>
          <w:u w:val="single"/>
        </w:rPr>
        <w:t xml:space="preserve"> </w:t>
      </w:r>
      <w:r w:rsidRPr="00FA0E78">
        <w:rPr>
          <w:vanish/>
          <w:u w:val="single"/>
        </w:rPr>
        <w:t>of</w:t>
      </w:r>
      <w:r w:rsidRPr="0027108A">
        <w:rPr>
          <w:u w:val="single"/>
        </w:rPr>
        <w:t xml:space="preserve"> </w:t>
      </w:r>
      <w:r w:rsidRPr="00FA0E78">
        <w:rPr>
          <w:vanish/>
          <w:u w:val="single"/>
        </w:rPr>
        <w:t>democracy</w:t>
      </w:r>
      <w:r w:rsidRPr="0027108A">
        <w:rPr>
          <w:u w:val="single"/>
        </w:rPr>
        <w:t xml:space="preserve"> </w:t>
      </w:r>
      <w:r w:rsidRPr="00FA0E78">
        <w:rPr>
          <w:vanish/>
          <w:u w:val="single"/>
        </w:rPr>
        <w:t>(Baker </w:t>
      </w:r>
      <w:hyperlink r:id="rId12" w:history="1">
        <w:r w:rsidRPr="00FA0E78">
          <w:rPr>
            <w:rStyle w:val="Hyperlink"/>
            <w:vanish/>
            <w:u w:val="single"/>
          </w:rPr>
          <w:t>2002</w:t>
        </w:r>
      </w:hyperlink>
      <w:r w:rsidRPr="00FA0E78">
        <w:rPr>
          <w:vanish/>
          <w:u w:val="single"/>
        </w:rPr>
        <w:t>).</w:t>
      </w:r>
      <w:r w:rsidRPr="0027108A">
        <w:rPr>
          <w:u w:val="single"/>
        </w:rPr>
        <w:t xml:space="preserve"> </w:t>
      </w:r>
      <w:r w:rsidRPr="00FA0E78">
        <w:rPr>
          <w:vanish/>
          <w:sz w:val="14"/>
        </w:rPr>
        <w:t>To</w:t>
      </w:r>
      <w:r w:rsidRPr="0027108A">
        <w:rPr>
          <w:sz w:val="14"/>
        </w:rPr>
        <w:t xml:space="preserve"> </w:t>
      </w:r>
      <w:r w:rsidRPr="00FA0E78">
        <w:rPr>
          <w:vanish/>
          <w:sz w:val="14"/>
        </w:rPr>
        <w:t>better</w:t>
      </w:r>
      <w:r w:rsidRPr="0027108A">
        <w:rPr>
          <w:sz w:val="14"/>
        </w:rPr>
        <w:t xml:space="preserve"> </w:t>
      </w:r>
      <w:r w:rsidRPr="00FA0E78">
        <w:rPr>
          <w:vanish/>
          <w:sz w:val="14"/>
        </w:rPr>
        <w:t>understand</w:t>
      </w:r>
      <w:r w:rsidRPr="0027108A">
        <w:rPr>
          <w:sz w:val="14"/>
        </w:rPr>
        <w:t xml:space="preserve"> </w:t>
      </w:r>
      <w:r w:rsidRPr="00FA0E78">
        <w:rPr>
          <w:vanish/>
          <w:sz w:val="14"/>
        </w:rPr>
        <w:t>the</w:t>
      </w:r>
      <w:r w:rsidRPr="0027108A">
        <w:rPr>
          <w:sz w:val="14"/>
        </w:rPr>
        <w:t xml:space="preserve"> </w:t>
      </w:r>
      <w:r w:rsidRPr="00FA0E78">
        <w:rPr>
          <w:vanish/>
          <w:sz w:val="14"/>
        </w:rPr>
        <w:t>role</w:t>
      </w:r>
      <w:r w:rsidRPr="0027108A">
        <w:rPr>
          <w:sz w:val="14"/>
        </w:rPr>
        <w:t xml:space="preserve"> </w:t>
      </w:r>
      <w:r w:rsidRPr="00FA0E78">
        <w:rPr>
          <w:vanish/>
          <w:sz w:val="14"/>
        </w:rPr>
        <w:t>played</w:t>
      </w:r>
      <w:r w:rsidRPr="0027108A">
        <w:rPr>
          <w:sz w:val="14"/>
        </w:rPr>
        <w:t xml:space="preserve"> </w:t>
      </w:r>
      <w:r w:rsidRPr="00FA0E78">
        <w:rPr>
          <w:vanish/>
          <w:sz w:val="14"/>
        </w:rPr>
        <w:t>by</w:t>
      </w:r>
      <w:r w:rsidRPr="0027108A">
        <w:rPr>
          <w:sz w:val="14"/>
        </w:rPr>
        <w:t xml:space="preserve"> </w:t>
      </w:r>
      <w:r w:rsidRPr="00FA0E78">
        <w:rPr>
          <w:vanish/>
          <w:sz w:val="14"/>
        </w:rPr>
        <w:t>alternative</w:t>
      </w:r>
      <w:r w:rsidRPr="0027108A">
        <w:rPr>
          <w:sz w:val="14"/>
        </w:rPr>
        <w:t xml:space="preserve"> </w:t>
      </w:r>
      <w:r w:rsidRPr="00FA0E78">
        <w:rPr>
          <w:vanish/>
          <w:sz w:val="14"/>
        </w:rPr>
        <w:t>news</w:t>
      </w:r>
      <w:r w:rsidRPr="0027108A">
        <w:rPr>
          <w:sz w:val="14"/>
        </w:rPr>
        <w:t xml:space="preserve"> </w:t>
      </w:r>
      <w:r w:rsidRPr="00FA0E78">
        <w:rPr>
          <w:vanish/>
          <w:sz w:val="14"/>
        </w:rPr>
        <w:t>media</w:t>
      </w:r>
      <w:r w:rsidRPr="0027108A">
        <w:rPr>
          <w:sz w:val="14"/>
        </w:rPr>
        <w:t xml:space="preserve"> </w:t>
      </w:r>
      <w:r w:rsidRPr="00FA0E78">
        <w:rPr>
          <w:vanish/>
          <w:sz w:val="14"/>
        </w:rPr>
        <w:t>in</w:t>
      </w:r>
      <w:r w:rsidRPr="0027108A">
        <w:rPr>
          <w:sz w:val="14"/>
        </w:rPr>
        <w:t xml:space="preserve"> </w:t>
      </w:r>
      <w:r w:rsidRPr="00FA0E78">
        <w:rPr>
          <w:vanish/>
          <w:sz w:val="14"/>
        </w:rPr>
        <w:t>society,</w:t>
      </w:r>
      <w:r w:rsidRPr="0027108A">
        <w:rPr>
          <w:sz w:val="14"/>
        </w:rPr>
        <w:t xml:space="preserve"> </w:t>
      </w:r>
      <w:r w:rsidRPr="00FA0E78">
        <w:rPr>
          <w:vanish/>
          <w:sz w:val="14"/>
        </w:rPr>
        <w:t>however,</w:t>
      </w:r>
      <w:r w:rsidRPr="0027108A">
        <w:rPr>
          <w:sz w:val="14"/>
        </w:rPr>
        <w:t xml:space="preserve"> </w:t>
      </w:r>
      <w:r w:rsidRPr="00FA0E78">
        <w:rPr>
          <w:vanish/>
          <w:sz w:val="14"/>
        </w:rPr>
        <w:t>we</w:t>
      </w:r>
      <w:r w:rsidRPr="0027108A">
        <w:rPr>
          <w:sz w:val="14"/>
        </w:rPr>
        <w:t xml:space="preserve"> </w:t>
      </w:r>
      <w:r w:rsidRPr="00FA0E78">
        <w:rPr>
          <w:vanish/>
          <w:sz w:val="14"/>
        </w:rPr>
        <w:t>lack</w:t>
      </w:r>
      <w:r w:rsidRPr="0027108A">
        <w:rPr>
          <w:sz w:val="14"/>
        </w:rPr>
        <w:t xml:space="preserve"> </w:t>
      </w:r>
      <w:r w:rsidRPr="00FA0E78">
        <w:rPr>
          <w:vanish/>
          <w:sz w:val="14"/>
        </w:rPr>
        <w:t>knowledge</w:t>
      </w:r>
      <w:r w:rsidRPr="0027108A">
        <w:rPr>
          <w:sz w:val="14"/>
        </w:rPr>
        <w:t xml:space="preserve"> </w:t>
      </w:r>
      <w:r w:rsidRPr="00FA0E78">
        <w:rPr>
          <w:vanish/>
          <w:sz w:val="14"/>
        </w:rPr>
        <w:t>about</w:t>
      </w:r>
      <w:r w:rsidRPr="0027108A">
        <w:rPr>
          <w:sz w:val="14"/>
        </w:rPr>
        <w:t xml:space="preserve"> </w:t>
      </w:r>
      <w:r w:rsidRPr="00FA0E78">
        <w:rPr>
          <w:vanish/>
          <w:sz w:val="14"/>
        </w:rPr>
        <w:t>the</w:t>
      </w:r>
      <w:r w:rsidRPr="0027108A">
        <w:rPr>
          <w:sz w:val="14"/>
        </w:rPr>
        <w:t xml:space="preserve"> </w:t>
      </w:r>
      <w:r w:rsidRPr="00FA0E78">
        <w:rPr>
          <w:vanish/>
          <w:sz w:val="14"/>
        </w:rPr>
        <w:t>underlying</w:t>
      </w:r>
      <w:r w:rsidRPr="0027108A">
        <w:rPr>
          <w:sz w:val="14"/>
        </w:rPr>
        <w:t xml:space="preserve"> </w:t>
      </w:r>
      <w:r w:rsidRPr="00FA0E78">
        <w:rPr>
          <w:vanish/>
          <w:sz w:val="14"/>
        </w:rPr>
        <w:t>mechanisms</w:t>
      </w:r>
      <w:r w:rsidRPr="0027108A">
        <w:rPr>
          <w:sz w:val="14"/>
        </w:rPr>
        <w:t xml:space="preserve"> </w:t>
      </w:r>
      <w:r w:rsidRPr="00FA0E78">
        <w:rPr>
          <w:vanish/>
          <w:sz w:val="14"/>
        </w:rPr>
        <w:t>influencing</w:t>
      </w:r>
      <w:r w:rsidRPr="0027108A">
        <w:rPr>
          <w:sz w:val="14"/>
        </w:rPr>
        <w:t xml:space="preserve"> </w:t>
      </w:r>
      <w:r w:rsidRPr="00FA0E78">
        <w:rPr>
          <w:vanish/>
          <w:sz w:val="14"/>
        </w:rPr>
        <w:t>the</w:t>
      </w:r>
      <w:r w:rsidRPr="0027108A">
        <w:rPr>
          <w:sz w:val="14"/>
        </w:rPr>
        <w:t xml:space="preserve"> </w:t>
      </w:r>
      <w:r w:rsidRPr="00FA0E78">
        <w:rPr>
          <w:vanish/>
          <w:sz w:val="14"/>
        </w:rPr>
        <w:t>usage</w:t>
      </w:r>
      <w:r w:rsidRPr="0027108A">
        <w:rPr>
          <w:sz w:val="14"/>
        </w:rPr>
        <w:t xml:space="preserve"> </w:t>
      </w:r>
      <w:r w:rsidRPr="00FA0E78">
        <w:rPr>
          <w:vanish/>
          <w:sz w:val="14"/>
        </w:rPr>
        <w:t>of</w:t>
      </w:r>
      <w:r w:rsidRPr="0027108A">
        <w:rPr>
          <w:sz w:val="14"/>
        </w:rPr>
        <w:t xml:space="preserve"> </w:t>
      </w:r>
      <w:r w:rsidRPr="00FA0E78">
        <w:rPr>
          <w:vanish/>
          <w:sz w:val="14"/>
        </w:rPr>
        <w:t>these</w:t>
      </w:r>
      <w:r w:rsidRPr="0027108A">
        <w:rPr>
          <w:sz w:val="14"/>
        </w:rPr>
        <w:t xml:space="preserve"> </w:t>
      </w:r>
      <w:r w:rsidRPr="00FA0E78">
        <w:rPr>
          <w:vanish/>
          <w:sz w:val="14"/>
        </w:rPr>
        <w:t>information</w:t>
      </w:r>
      <w:r w:rsidRPr="0027108A">
        <w:rPr>
          <w:sz w:val="14"/>
        </w:rPr>
        <w:t xml:space="preserve"> </w:t>
      </w:r>
      <w:r w:rsidRPr="00FA0E78">
        <w:rPr>
          <w:vanish/>
          <w:sz w:val="14"/>
        </w:rPr>
        <w:t>sources.</w:t>
      </w:r>
      <w:r w:rsidRPr="0027108A">
        <w:rPr>
          <w:sz w:val="14"/>
        </w:rPr>
        <w:t xml:space="preserve"> </w:t>
      </w:r>
      <w:r w:rsidRPr="00FA0E78">
        <w:rPr>
          <w:vanish/>
          <w:sz w:val="14"/>
        </w:rPr>
        <w:t>With</w:t>
      </w:r>
      <w:r w:rsidRPr="0027108A">
        <w:rPr>
          <w:sz w:val="14"/>
        </w:rPr>
        <w:t xml:space="preserve"> </w:t>
      </w:r>
      <w:r w:rsidRPr="00FA0E78">
        <w:rPr>
          <w:vanish/>
          <w:sz w:val="14"/>
        </w:rPr>
        <w:t>notable</w:t>
      </w:r>
      <w:r w:rsidRPr="0027108A">
        <w:rPr>
          <w:sz w:val="14"/>
        </w:rPr>
        <w:t xml:space="preserve"> </w:t>
      </w:r>
      <w:r w:rsidRPr="00FA0E78">
        <w:rPr>
          <w:vanish/>
          <w:sz w:val="14"/>
        </w:rPr>
        <w:t>exceptions</w:t>
      </w:r>
      <w:r w:rsidRPr="0027108A">
        <w:rPr>
          <w:sz w:val="14"/>
        </w:rPr>
        <w:t xml:space="preserve"> </w:t>
      </w:r>
      <w:r w:rsidRPr="00FA0E78">
        <w:rPr>
          <w:vanish/>
          <w:sz w:val="14"/>
        </w:rPr>
        <w:t>(Leung</w:t>
      </w:r>
      <w:r w:rsidRPr="0027108A">
        <w:rPr>
          <w:sz w:val="14"/>
        </w:rPr>
        <w:t xml:space="preserve"> </w:t>
      </w:r>
      <w:r w:rsidRPr="00FA0E78">
        <w:rPr>
          <w:vanish/>
          <w:sz w:val="14"/>
        </w:rPr>
        <w:t>and</w:t>
      </w:r>
      <w:r w:rsidRPr="0027108A">
        <w:rPr>
          <w:sz w:val="14"/>
        </w:rPr>
        <w:t xml:space="preserve"> </w:t>
      </w:r>
      <w:r w:rsidRPr="00FA0E78">
        <w:rPr>
          <w:vanish/>
          <w:sz w:val="14"/>
        </w:rPr>
        <w:t>Lee </w:t>
      </w:r>
      <w:hyperlink r:id="rId13" w:history="1">
        <w:r w:rsidRPr="00FA0E78">
          <w:rPr>
            <w:rStyle w:val="Hyperlink"/>
            <w:vanish/>
            <w:sz w:val="14"/>
          </w:rPr>
          <w:t>2014</w:t>
        </w:r>
      </w:hyperlink>
      <w:r w:rsidRPr="00FA0E78">
        <w:rPr>
          <w:vanish/>
          <w:sz w:val="14"/>
        </w:rPr>
        <w:t>;</w:t>
      </w:r>
      <w:r w:rsidRPr="0027108A">
        <w:rPr>
          <w:sz w:val="14"/>
        </w:rPr>
        <w:t xml:space="preserve"> </w:t>
      </w:r>
      <w:proofErr w:type="spellStart"/>
      <w:r w:rsidRPr="00FA0E78">
        <w:rPr>
          <w:vanish/>
          <w:sz w:val="14"/>
        </w:rPr>
        <w:t>Thorbjørnsrud</w:t>
      </w:r>
      <w:proofErr w:type="spellEnd"/>
      <w:r w:rsidRPr="0027108A">
        <w:rPr>
          <w:sz w:val="14"/>
        </w:rPr>
        <w:t xml:space="preserve"> </w:t>
      </w:r>
      <w:r w:rsidRPr="00FA0E78">
        <w:rPr>
          <w:vanish/>
          <w:sz w:val="14"/>
        </w:rPr>
        <w:t>and</w:t>
      </w:r>
      <w:r w:rsidRPr="0027108A">
        <w:rPr>
          <w:sz w:val="14"/>
        </w:rPr>
        <w:t xml:space="preserve"> </w:t>
      </w:r>
      <w:proofErr w:type="spellStart"/>
      <w:r w:rsidRPr="00FA0E78">
        <w:rPr>
          <w:vanish/>
          <w:sz w:val="14"/>
        </w:rPr>
        <w:t>Figenschou</w:t>
      </w:r>
      <w:proofErr w:type="spellEnd"/>
      <w:r w:rsidRPr="00FA0E78">
        <w:rPr>
          <w:vanish/>
          <w:sz w:val="14"/>
        </w:rPr>
        <w:t> </w:t>
      </w:r>
      <w:hyperlink r:id="rId14" w:history="1">
        <w:r w:rsidRPr="00FA0E78">
          <w:rPr>
            <w:rStyle w:val="Hyperlink"/>
            <w:vanish/>
            <w:sz w:val="14"/>
          </w:rPr>
          <w:t>2020</w:t>
        </w:r>
      </w:hyperlink>
      <w:r w:rsidRPr="00FA0E78">
        <w:rPr>
          <w:vanish/>
          <w:sz w:val="14"/>
        </w:rPr>
        <w:t>),</w:t>
      </w:r>
      <w:r w:rsidRPr="0027108A">
        <w:rPr>
          <w:sz w:val="14"/>
        </w:rPr>
        <w:t xml:space="preserve"> </w:t>
      </w:r>
      <w:r w:rsidRPr="00FA0E78">
        <w:rPr>
          <w:vanish/>
          <w:sz w:val="14"/>
        </w:rPr>
        <w:t>the</w:t>
      </w:r>
      <w:r w:rsidRPr="0027108A">
        <w:rPr>
          <w:sz w:val="14"/>
        </w:rPr>
        <w:t xml:space="preserve"> </w:t>
      </w:r>
      <w:r w:rsidRPr="00FA0E78">
        <w:rPr>
          <w:vanish/>
          <w:sz w:val="14"/>
        </w:rPr>
        <w:t>users</w:t>
      </w:r>
      <w:r w:rsidRPr="0027108A">
        <w:rPr>
          <w:sz w:val="14"/>
        </w:rPr>
        <w:t xml:space="preserve"> </w:t>
      </w:r>
      <w:r w:rsidRPr="00FA0E78">
        <w:rPr>
          <w:vanish/>
          <w:sz w:val="14"/>
        </w:rPr>
        <w:t>of</w:t>
      </w:r>
      <w:r w:rsidRPr="0027108A">
        <w:rPr>
          <w:sz w:val="14"/>
        </w:rPr>
        <w:t xml:space="preserve"> </w:t>
      </w:r>
      <w:r w:rsidRPr="00FA0E78">
        <w:rPr>
          <w:vanish/>
          <w:sz w:val="14"/>
        </w:rPr>
        <w:t>alternative</w:t>
      </w:r>
      <w:r w:rsidRPr="0027108A">
        <w:rPr>
          <w:sz w:val="14"/>
        </w:rPr>
        <w:t xml:space="preserve"> </w:t>
      </w:r>
      <w:r w:rsidRPr="00FA0E78">
        <w:rPr>
          <w:vanish/>
          <w:sz w:val="14"/>
        </w:rPr>
        <w:t>news</w:t>
      </w:r>
      <w:r w:rsidRPr="0027108A">
        <w:rPr>
          <w:sz w:val="14"/>
        </w:rPr>
        <w:t xml:space="preserve"> </w:t>
      </w:r>
      <w:r w:rsidRPr="00FA0E78">
        <w:rPr>
          <w:vanish/>
          <w:sz w:val="14"/>
        </w:rPr>
        <w:t>media</w:t>
      </w:r>
      <w:r w:rsidRPr="0027108A">
        <w:rPr>
          <w:sz w:val="14"/>
        </w:rPr>
        <w:t xml:space="preserve"> </w:t>
      </w:r>
      <w:r w:rsidRPr="00FA0E78">
        <w:rPr>
          <w:vanish/>
          <w:sz w:val="14"/>
        </w:rPr>
        <w:t>have</w:t>
      </w:r>
      <w:r w:rsidRPr="0027108A">
        <w:rPr>
          <w:sz w:val="14"/>
        </w:rPr>
        <w:t xml:space="preserve"> </w:t>
      </w:r>
      <w:r w:rsidRPr="00FA0E78">
        <w:rPr>
          <w:vanish/>
          <w:sz w:val="14"/>
        </w:rPr>
        <w:t>not</w:t>
      </w:r>
      <w:r w:rsidRPr="0027108A">
        <w:rPr>
          <w:sz w:val="14"/>
        </w:rPr>
        <w:t xml:space="preserve"> </w:t>
      </w:r>
      <w:r w:rsidRPr="00FA0E78">
        <w:rPr>
          <w:vanish/>
          <w:sz w:val="14"/>
        </w:rPr>
        <w:t>received</w:t>
      </w:r>
      <w:r w:rsidRPr="0027108A">
        <w:rPr>
          <w:sz w:val="14"/>
        </w:rPr>
        <w:t xml:space="preserve"> </w:t>
      </w:r>
      <w:r w:rsidRPr="00FA0E78">
        <w:rPr>
          <w:vanish/>
          <w:sz w:val="14"/>
        </w:rPr>
        <w:t>much</w:t>
      </w:r>
      <w:r w:rsidRPr="0027108A">
        <w:rPr>
          <w:sz w:val="14"/>
        </w:rPr>
        <w:t xml:space="preserve"> </w:t>
      </w:r>
      <w:r w:rsidRPr="00FA0E78">
        <w:rPr>
          <w:vanish/>
          <w:sz w:val="14"/>
        </w:rPr>
        <w:t>attention</w:t>
      </w:r>
      <w:r w:rsidRPr="0027108A">
        <w:rPr>
          <w:sz w:val="14"/>
        </w:rPr>
        <w:t xml:space="preserve"> </w:t>
      </w:r>
      <w:r w:rsidRPr="00FA0E78">
        <w:rPr>
          <w:vanish/>
          <w:sz w:val="14"/>
        </w:rPr>
        <w:t>in</w:t>
      </w:r>
      <w:r w:rsidRPr="0027108A">
        <w:rPr>
          <w:sz w:val="14"/>
        </w:rPr>
        <w:t xml:space="preserve"> </w:t>
      </w:r>
      <w:r w:rsidRPr="00FA0E78">
        <w:rPr>
          <w:vanish/>
          <w:sz w:val="14"/>
        </w:rPr>
        <w:t>the</w:t>
      </w:r>
      <w:r w:rsidRPr="0027108A">
        <w:rPr>
          <w:sz w:val="14"/>
        </w:rPr>
        <w:t xml:space="preserve"> </w:t>
      </w:r>
      <w:r w:rsidRPr="00FA0E78">
        <w:rPr>
          <w:vanish/>
          <w:sz w:val="14"/>
        </w:rPr>
        <w:t>literature.</w:t>
      </w:r>
      <w:r w:rsidRPr="0027108A">
        <w:rPr>
          <w:sz w:val="14"/>
        </w:rPr>
        <w:t xml:space="preserve"> </w:t>
      </w:r>
      <w:r w:rsidRPr="00FA0E78">
        <w:rPr>
          <w:vanish/>
          <w:sz w:val="14"/>
        </w:rPr>
        <w:t>This</w:t>
      </w:r>
      <w:r w:rsidRPr="0027108A">
        <w:rPr>
          <w:sz w:val="14"/>
        </w:rPr>
        <w:t xml:space="preserve"> </w:t>
      </w:r>
      <w:r w:rsidRPr="00FA0E78">
        <w:rPr>
          <w:vanish/>
          <w:sz w:val="14"/>
        </w:rPr>
        <w:t>is</w:t>
      </w:r>
      <w:r w:rsidRPr="0027108A">
        <w:rPr>
          <w:sz w:val="14"/>
        </w:rPr>
        <w:t xml:space="preserve"> </w:t>
      </w:r>
      <w:r w:rsidRPr="00FA0E78">
        <w:rPr>
          <w:vanish/>
          <w:sz w:val="14"/>
        </w:rPr>
        <w:t>a</w:t>
      </w:r>
      <w:r w:rsidRPr="0027108A">
        <w:rPr>
          <w:sz w:val="14"/>
        </w:rPr>
        <w:t xml:space="preserve"> </w:t>
      </w:r>
      <w:r w:rsidRPr="00FA0E78">
        <w:rPr>
          <w:vanish/>
          <w:sz w:val="14"/>
        </w:rPr>
        <w:t>seemingly</w:t>
      </w:r>
      <w:r w:rsidRPr="0027108A">
        <w:rPr>
          <w:sz w:val="14"/>
        </w:rPr>
        <w:t xml:space="preserve"> </w:t>
      </w:r>
      <w:r w:rsidRPr="00FA0E78">
        <w:rPr>
          <w:vanish/>
          <w:sz w:val="14"/>
        </w:rPr>
        <w:t>paradox,</w:t>
      </w:r>
      <w:r w:rsidRPr="0027108A">
        <w:rPr>
          <w:sz w:val="14"/>
        </w:rPr>
        <w:t xml:space="preserve"> </w:t>
      </w:r>
      <w:r w:rsidRPr="00FA0E78">
        <w:rPr>
          <w:vanish/>
          <w:sz w:val="14"/>
        </w:rPr>
        <w:t>as</w:t>
      </w:r>
      <w:r w:rsidRPr="0027108A">
        <w:rPr>
          <w:sz w:val="14"/>
        </w:rPr>
        <w:t xml:space="preserve"> </w:t>
      </w:r>
      <w:r w:rsidRPr="00FA0E78">
        <w:rPr>
          <w:vanish/>
          <w:sz w:val="14"/>
        </w:rPr>
        <w:t>these</w:t>
      </w:r>
      <w:r w:rsidRPr="0027108A">
        <w:rPr>
          <w:sz w:val="14"/>
        </w:rPr>
        <w:t xml:space="preserve"> </w:t>
      </w:r>
      <w:r w:rsidRPr="00FA0E78">
        <w:rPr>
          <w:vanish/>
          <w:sz w:val="14"/>
        </w:rPr>
        <w:t>media</w:t>
      </w:r>
      <w:r w:rsidRPr="0027108A">
        <w:rPr>
          <w:sz w:val="14"/>
        </w:rPr>
        <w:t xml:space="preserve"> </w:t>
      </w:r>
      <w:r w:rsidRPr="00FA0E78">
        <w:rPr>
          <w:vanish/>
          <w:sz w:val="14"/>
        </w:rPr>
        <w:t>users</w:t>
      </w:r>
      <w:r w:rsidRPr="0027108A">
        <w:rPr>
          <w:sz w:val="14"/>
        </w:rPr>
        <w:t xml:space="preserve"> </w:t>
      </w:r>
      <w:r w:rsidRPr="00FA0E78">
        <w:rPr>
          <w:vanish/>
          <w:sz w:val="14"/>
        </w:rPr>
        <w:t>are</w:t>
      </w:r>
      <w:r w:rsidRPr="0027108A">
        <w:rPr>
          <w:sz w:val="14"/>
        </w:rPr>
        <w:t xml:space="preserve"> </w:t>
      </w:r>
      <w:r w:rsidRPr="00FA0E78">
        <w:rPr>
          <w:vanish/>
          <w:sz w:val="14"/>
        </w:rPr>
        <w:t>likely</w:t>
      </w:r>
      <w:r w:rsidRPr="0027108A">
        <w:rPr>
          <w:sz w:val="14"/>
        </w:rPr>
        <w:t xml:space="preserve"> </w:t>
      </w:r>
      <w:r w:rsidRPr="00FA0E78">
        <w:rPr>
          <w:vanish/>
          <w:sz w:val="14"/>
        </w:rPr>
        <w:t>to</w:t>
      </w:r>
      <w:r w:rsidRPr="0027108A">
        <w:rPr>
          <w:sz w:val="14"/>
        </w:rPr>
        <w:t xml:space="preserve"> </w:t>
      </w:r>
      <w:r w:rsidRPr="00FA0E78">
        <w:rPr>
          <w:vanish/>
          <w:sz w:val="14"/>
        </w:rPr>
        <w:t>be</w:t>
      </w:r>
      <w:r w:rsidRPr="0027108A">
        <w:rPr>
          <w:sz w:val="14"/>
        </w:rPr>
        <w:t xml:space="preserve"> </w:t>
      </w:r>
      <w:r w:rsidRPr="00FA0E78">
        <w:rPr>
          <w:vanish/>
          <w:sz w:val="14"/>
        </w:rPr>
        <w:t>some</w:t>
      </w:r>
      <w:r w:rsidRPr="0027108A">
        <w:rPr>
          <w:sz w:val="14"/>
        </w:rPr>
        <w:t xml:space="preserve"> </w:t>
      </w:r>
      <w:r w:rsidRPr="00FA0E78">
        <w:rPr>
          <w:vanish/>
          <w:sz w:val="14"/>
        </w:rPr>
        <w:t>of</w:t>
      </w:r>
      <w:r w:rsidRPr="0027108A">
        <w:rPr>
          <w:sz w:val="14"/>
        </w:rPr>
        <w:t xml:space="preserve"> </w:t>
      </w:r>
      <w:r w:rsidRPr="00FA0E78">
        <w:rPr>
          <w:vanish/>
          <w:sz w:val="14"/>
        </w:rPr>
        <w:t>the</w:t>
      </w:r>
      <w:r w:rsidRPr="0027108A">
        <w:rPr>
          <w:sz w:val="14"/>
        </w:rPr>
        <w:t xml:space="preserve"> </w:t>
      </w:r>
      <w:r w:rsidRPr="00FA0E78">
        <w:rPr>
          <w:vanish/>
          <w:sz w:val="14"/>
        </w:rPr>
        <w:t>most</w:t>
      </w:r>
      <w:r w:rsidRPr="0027108A">
        <w:rPr>
          <w:sz w:val="14"/>
        </w:rPr>
        <w:t xml:space="preserve"> </w:t>
      </w:r>
      <w:r w:rsidRPr="00FA0E78">
        <w:rPr>
          <w:vanish/>
          <w:sz w:val="14"/>
        </w:rPr>
        <w:t>active</w:t>
      </w:r>
      <w:r w:rsidRPr="0027108A">
        <w:rPr>
          <w:sz w:val="14"/>
        </w:rPr>
        <w:t xml:space="preserve"> </w:t>
      </w:r>
      <w:r w:rsidRPr="00FA0E78">
        <w:rPr>
          <w:vanish/>
          <w:sz w:val="14"/>
        </w:rPr>
        <w:t>and</w:t>
      </w:r>
      <w:r w:rsidRPr="0027108A">
        <w:rPr>
          <w:sz w:val="14"/>
        </w:rPr>
        <w:t xml:space="preserve"> </w:t>
      </w:r>
      <w:r w:rsidRPr="00FA0E78">
        <w:rPr>
          <w:vanish/>
          <w:sz w:val="14"/>
        </w:rPr>
        <w:t>engaged</w:t>
      </w:r>
      <w:r w:rsidRPr="0027108A">
        <w:rPr>
          <w:sz w:val="14"/>
        </w:rPr>
        <w:t xml:space="preserve"> </w:t>
      </w:r>
      <w:r w:rsidRPr="00FA0E78">
        <w:rPr>
          <w:vanish/>
          <w:sz w:val="14"/>
        </w:rPr>
        <w:t>audiences</w:t>
      </w:r>
      <w:r w:rsidRPr="0027108A">
        <w:rPr>
          <w:sz w:val="14"/>
        </w:rPr>
        <w:t xml:space="preserve"> </w:t>
      </w:r>
      <w:r w:rsidRPr="00FA0E78">
        <w:rPr>
          <w:vanish/>
          <w:sz w:val="14"/>
        </w:rPr>
        <w:t>(Downing 2003).</w:t>
      </w:r>
      <w:r w:rsidRPr="0027108A">
        <w:rPr>
          <w:sz w:val="14"/>
        </w:rPr>
        <w:t xml:space="preserve"> </w:t>
      </w:r>
      <w:r w:rsidRPr="00FA0E78">
        <w:rPr>
          <w:vanish/>
          <w:sz w:val="14"/>
        </w:rPr>
        <w:t>Therefore,</w:t>
      </w:r>
      <w:r w:rsidRPr="0027108A">
        <w:rPr>
          <w:sz w:val="14"/>
        </w:rPr>
        <w:t xml:space="preserve"> </w:t>
      </w:r>
      <w:r w:rsidRPr="00FA0E78">
        <w:rPr>
          <w:vanish/>
          <w:sz w:val="14"/>
        </w:rPr>
        <w:t>this</w:t>
      </w:r>
      <w:r w:rsidRPr="0027108A">
        <w:rPr>
          <w:sz w:val="14"/>
        </w:rPr>
        <w:t xml:space="preserve"> </w:t>
      </w:r>
      <w:r w:rsidRPr="00FA0E78">
        <w:rPr>
          <w:vanish/>
          <w:sz w:val="14"/>
        </w:rPr>
        <w:t>study</w:t>
      </w:r>
      <w:r w:rsidRPr="0027108A">
        <w:rPr>
          <w:sz w:val="14"/>
        </w:rPr>
        <w:t xml:space="preserve"> </w:t>
      </w:r>
      <w:r w:rsidRPr="00FA0E78">
        <w:rPr>
          <w:vanish/>
          <w:sz w:val="14"/>
        </w:rPr>
        <w:t>takes</w:t>
      </w:r>
      <w:r w:rsidRPr="0027108A">
        <w:rPr>
          <w:sz w:val="14"/>
        </w:rPr>
        <w:t xml:space="preserve"> </w:t>
      </w:r>
      <w:r w:rsidRPr="00FA0E78">
        <w:rPr>
          <w:vanish/>
          <w:sz w:val="14"/>
        </w:rPr>
        <w:t>an</w:t>
      </w:r>
      <w:r w:rsidRPr="0027108A">
        <w:rPr>
          <w:sz w:val="14"/>
        </w:rPr>
        <w:t xml:space="preserve"> </w:t>
      </w:r>
      <w:r w:rsidRPr="00FA0E78">
        <w:rPr>
          <w:vanish/>
          <w:sz w:val="14"/>
        </w:rPr>
        <w:t>audience</w:t>
      </w:r>
      <w:r w:rsidRPr="0027108A">
        <w:rPr>
          <w:sz w:val="14"/>
        </w:rPr>
        <w:t xml:space="preserve"> </w:t>
      </w:r>
      <w:r w:rsidRPr="00FA0E78">
        <w:rPr>
          <w:vanish/>
          <w:sz w:val="14"/>
        </w:rPr>
        <w:t>perspective</w:t>
      </w:r>
      <w:r w:rsidRPr="0027108A">
        <w:rPr>
          <w:sz w:val="14"/>
        </w:rPr>
        <w:t xml:space="preserve"> </w:t>
      </w:r>
      <w:r w:rsidRPr="00FA0E78">
        <w:rPr>
          <w:vanish/>
          <w:sz w:val="14"/>
        </w:rPr>
        <w:t>and</w:t>
      </w:r>
      <w:r w:rsidRPr="0027108A">
        <w:rPr>
          <w:sz w:val="14"/>
        </w:rPr>
        <w:t xml:space="preserve"> </w:t>
      </w:r>
      <w:r w:rsidRPr="00FA0E78">
        <w:rPr>
          <w:vanish/>
          <w:sz w:val="14"/>
        </w:rPr>
        <w:t>examines</w:t>
      </w:r>
      <w:r w:rsidRPr="0027108A">
        <w:rPr>
          <w:sz w:val="14"/>
        </w:rPr>
        <w:t xml:space="preserve"> </w:t>
      </w:r>
      <w:r w:rsidRPr="00FA0E78">
        <w:rPr>
          <w:vanish/>
          <w:sz w:val="14"/>
        </w:rPr>
        <w:t>orientation</w:t>
      </w:r>
      <w:r w:rsidRPr="0027108A">
        <w:rPr>
          <w:sz w:val="14"/>
        </w:rPr>
        <w:t xml:space="preserve"> </w:t>
      </w:r>
      <w:r w:rsidRPr="00FA0E78">
        <w:rPr>
          <w:vanish/>
          <w:sz w:val="14"/>
        </w:rPr>
        <w:t>towards</w:t>
      </w:r>
      <w:r w:rsidRPr="0027108A">
        <w:rPr>
          <w:sz w:val="14"/>
        </w:rPr>
        <w:t xml:space="preserve"> </w:t>
      </w:r>
      <w:r w:rsidRPr="00FA0E78">
        <w:rPr>
          <w:vanish/>
          <w:sz w:val="14"/>
        </w:rPr>
        <w:t>alternative</w:t>
      </w:r>
      <w:r w:rsidRPr="0027108A">
        <w:rPr>
          <w:sz w:val="14"/>
        </w:rPr>
        <w:t xml:space="preserve"> </w:t>
      </w:r>
      <w:r w:rsidRPr="00FA0E78">
        <w:rPr>
          <w:vanish/>
          <w:sz w:val="14"/>
        </w:rPr>
        <w:t>news</w:t>
      </w:r>
      <w:r w:rsidRPr="0027108A">
        <w:rPr>
          <w:sz w:val="14"/>
        </w:rPr>
        <w:t xml:space="preserve"> </w:t>
      </w:r>
      <w:r w:rsidRPr="00FA0E78">
        <w:rPr>
          <w:vanish/>
          <w:sz w:val="14"/>
        </w:rPr>
        <w:t>media,</w:t>
      </w:r>
      <w:r w:rsidRPr="0027108A">
        <w:rPr>
          <w:sz w:val="14"/>
        </w:rPr>
        <w:t xml:space="preserve"> </w:t>
      </w:r>
      <w:r w:rsidRPr="00FA0E78">
        <w:rPr>
          <w:vanish/>
          <w:sz w:val="14"/>
        </w:rPr>
        <w:t>paying</w:t>
      </w:r>
      <w:r w:rsidRPr="0027108A">
        <w:rPr>
          <w:sz w:val="14"/>
        </w:rPr>
        <w:t xml:space="preserve"> </w:t>
      </w:r>
      <w:r w:rsidRPr="00FA0E78">
        <w:rPr>
          <w:vanish/>
          <w:sz w:val="14"/>
        </w:rPr>
        <w:t>specific</w:t>
      </w:r>
      <w:r w:rsidRPr="0027108A">
        <w:rPr>
          <w:sz w:val="14"/>
        </w:rPr>
        <w:t xml:space="preserve"> </w:t>
      </w:r>
      <w:r w:rsidRPr="00FA0E78">
        <w:rPr>
          <w:vanish/>
          <w:sz w:val="14"/>
        </w:rPr>
        <w:t>attention</w:t>
      </w:r>
      <w:r w:rsidRPr="0027108A">
        <w:rPr>
          <w:sz w:val="14"/>
        </w:rPr>
        <w:t xml:space="preserve"> </w:t>
      </w:r>
      <w:r w:rsidRPr="00FA0E78">
        <w:rPr>
          <w:vanish/>
          <w:sz w:val="14"/>
        </w:rPr>
        <w:t>to</w:t>
      </w:r>
      <w:r w:rsidRPr="0027108A">
        <w:rPr>
          <w:sz w:val="14"/>
        </w:rPr>
        <w:t xml:space="preserve"> </w:t>
      </w:r>
      <w:r w:rsidRPr="00FA0E78">
        <w:rPr>
          <w:vanish/>
          <w:sz w:val="14"/>
        </w:rPr>
        <w:t>the</w:t>
      </w:r>
      <w:r w:rsidRPr="0027108A">
        <w:rPr>
          <w:sz w:val="14"/>
        </w:rPr>
        <w:t xml:space="preserve"> </w:t>
      </w:r>
      <w:r w:rsidRPr="00FA0E78">
        <w:rPr>
          <w:vanish/>
          <w:sz w:val="14"/>
        </w:rPr>
        <w:t>potential</w:t>
      </w:r>
      <w:r w:rsidRPr="0027108A">
        <w:rPr>
          <w:sz w:val="14"/>
        </w:rPr>
        <w:t xml:space="preserve"> </w:t>
      </w:r>
      <w:r w:rsidRPr="00FA0E78">
        <w:rPr>
          <w:vanish/>
          <w:sz w:val="14"/>
        </w:rPr>
        <w:t>reinforcing</w:t>
      </w:r>
      <w:r w:rsidRPr="0027108A">
        <w:rPr>
          <w:sz w:val="14"/>
        </w:rPr>
        <w:t xml:space="preserve"> </w:t>
      </w:r>
      <w:r w:rsidRPr="00FA0E78">
        <w:rPr>
          <w:vanish/>
          <w:sz w:val="14"/>
        </w:rPr>
        <w:t>relationship</w:t>
      </w:r>
      <w:r w:rsidRPr="0027108A">
        <w:rPr>
          <w:sz w:val="14"/>
        </w:rPr>
        <w:t xml:space="preserve"> </w:t>
      </w:r>
      <w:r w:rsidRPr="00FA0E78">
        <w:rPr>
          <w:vanish/>
          <w:sz w:val="14"/>
        </w:rPr>
        <w:t>with</w:t>
      </w:r>
      <w:r w:rsidRPr="0027108A">
        <w:rPr>
          <w:sz w:val="14"/>
        </w:rPr>
        <w:t xml:space="preserve"> </w:t>
      </w:r>
      <w:r w:rsidRPr="00FA0E78">
        <w:rPr>
          <w:vanish/>
          <w:sz w:val="14"/>
        </w:rPr>
        <w:t>distrust</w:t>
      </w:r>
      <w:r w:rsidRPr="0027108A">
        <w:rPr>
          <w:sz w:val="14"/>
        </w:rPr>
        <w:t xml:space="preserve"> </w:t>
      </w:r>
      <w:r w:rsidRPr="00FA0E78">
        <w:rPr>
          <w:vanish/>
          <w:sz w:val="14"/>
        </w:rPr>
        <w:t>in</w:t>
      </w:r>
      <w:r w:rsidRPr="0027108A">
        <w:rPr>
          <w:sz w:val="14"/>
        </w:rPr>
        <w:t xml:space="preserve"> </w:t>
      </w:r>
      <w:r w:rsidRPr="00FA0E78">
        <w:rPr>
          <w:vanish/>
          <w:sz w:val="14"/>
        </w:rPr>
        <w:t>mainstream</w:t>
      </w:r>
      <w:r w:rsidRPr="0027108A">
        <w:rPr>
          <w:sz w:val="14"/>
        </w:rPr>
        <w:t xml:space="preserve"> </w:t>
      </w:r>
      <w:r w:rsidRPr="00FA0E78">
        <w:rPr>
          <w:vanish/>
          <w:sz w:val="14"/>
        </w:rPr>
        <w:t>news</w:t>
      </w:r>
      <w:r w:rsidRPr="0027108A">
        <w:rPr>
          <w:sz w:val="14"/>
        </w:rPr>
        <w:t xml:space="preserve"> </w:t>
      </w:r>
      <w:r w:rsidRPr="00FA0E78">
        <w:rPr>
          <w:vanish/>
          <w:sz w:val="14"/>
        </w:rPr>
        <w:t>media.</w:t>
      </w:r>
      <w:r w:rsidRPr="0027108A">
        <w:rPr>
          <w:sz w:val="14"/>
        </w:rPr>
        <w:t xml:space="preserve"> </w:t>
      </w:r>
      <w:r w:rsidRPr="0027108A">
        <w:rPr>
          <w:highlight w:val="cyan"/>
          <w:u w:val="single"/>
        </w:rPr>
        <w:t>As media distrust is likely to be both a key reason for using alternative news but also a potential outcome of such consumption, we assume that the relationship indeed is reinforcing over time</w:t>
      </w:r>
      <w:r w:rsidRPr="00FA0E78">
        <w:rPr>
          <w:vanish/>
          <w:u w:val="single"/>
        </w:rPr>
        <w:t>.</w:t>
      </w:r>
      <w:r w:rsidRPr="0027108A">
        <w:rPr>
          <w:u w:val="single"/>
        </w:rPr>
        <w:t xml:space="preserve"> </w:t>
      </w:r>
      <w:r w:rsidRPr="00FA0E78">
        <w:rPr>
          <w:vanish/>
          <w:u w:val="single"/>
        </w:rPr>
        <w:t>Media</w:t>
      </w:r>
      <w:r w:rsidRPr="0027108A">
        <w:rPr>
          <w:u w:val="single"/>
        </w:rPr>
        <w:t xml:space="preserve"> </w:t>
      </w:r>
      <w:r w:rsidRPr="00FA0E78">
        <w:rPr>
          <w:vanish/>
          <w:u w:val="single"/>
        </w:rPr>
        <w:t>trust</w:t>
      </w:r>
      <w:r w:rsidRPr="0027108A">
        <w:rPr>
          <w:u w:val="single"/>
        </w:rPr>
        <w:t xml:space="preserve"> </w:t>
      </w:r>
      <w:r w:rsidRPr="00FA0E78">
        <w:rPr>
          <w:vanish/>
          <w:u w:val="single"/>
        </w:rPr>
        <w:t>has</w:t>
      </w:r>
      <w:r w:rsidRPr="0027108A">
        <w:rPr>
          <w:u w:val="single"/>
        </w:rPr>
        <w:t xml:space="preserve"> </w:t>
      </w:r>
      <w:r w:rsidRPr="00FA0E78">
        <w:rPr>
          <w:vanish/>
          <w:u w:val="single"/>
        </w:rPr>
        <w:t>recently</w:t>
      </w:r>
      <w:r w:rsidRPr="0027108A">
        <w:rPr>
          <w:u w:val="single"/>
        </w:rPr>
        <w:t xml:space="preserve"> </w:t>
      </w:r>
      <w:r w:rsidRPr="00FA0E78">
        <w:rPr>
          <w:vanish/>
          <w:u w:val="single"/>
        </w:rPr>
        <w:t>declined</w:t>
      </w:r>
      <w:r w:rsidRPr="0027108A">
        <w:rPr>
          <w:u w:val="single"/>
        </w:rPr>
        <w:t xml:space="preserve"> </w:t>
      </w:r>
      <w:r w:rsidRPr="00FA0E78">
        <w:rPr>
          <w:vanish/>
          <w:u w:val="single"/>
        </w:rPr>
        <w:t>in</w:t>
      </w:r>
      <w:r w:rsidRPr="0027108A">
        <w:rPr>
          <w:u w:val="single"/>
        </w:rPr>
        <w:t xml:space="preserve"> </w:t>
      </w:r>
      <w:r w:rsidRPr="00FA0E78">
        <w:rPr>
          <w:vanish/>
          <w:u w:val="single"/>
        </w:rPr>
        <w:t>many</w:t>
      </w:r>
      <w:r w:rsidRPr="0027108A">
        <w:rPr>
          <w:u w:val="single"/>
        </w:rPr>
        <w:t xml:space="preserve"> </w:t>
      </w:r>
      <w:r w:rsidRPr="00FA0E78">
        <w:rPr>
          <w:vanish/>
          <w:u w:val="single"/>
        </w:rPr>
        <w:t>countries</w:t>
      </w:r>
      <w:r w:rsidRPr="0027108A">
        <w:rPr>
          <w:u w:val="single"/>
        </w:rPr>
        <w:t xml:space="preserve"> </w:t>
      </w:r>
      <w:r w:rsidRPr="00FA0E78">
        <w:rPr>
          <w:vanish/>
          <w:u w:val="single"/>
        </w:rPr>
        <w:t>(</w:t>
      </w:r>
      <w:proofErr w:type="spellStart"/>
      <w:r w:rsidRPr="00FA0E78">
        <w:rPr>
          <w:vanish/>
          <w:u w:val="single"/>
        </w:rPr>
        <w:t>Hanitzsch</w:t>
      </w:r>
      <w:proofErr w:type="spellEnd"/>
      <w:r w:rsidRPr="00FA0E78">
        <w:rPr>
          <w:vanish/>
          <w:u w:val="single"/>
        </w:rPr>
        <w:t>,</w:t>
      </w:r>
      <w:r w:rsidRPr="0027108A">
        <w:rPr>
          <w:u w:val="single"/>
        </w:rPr>
        <w:t xml:space="preserve"> </w:t>
      </w:r>
      <w:r w:rsidRPr="00FA0E78">
        <w:rPr>
          <w:vanish/>
          <w:u w:val="single"/>
        </w:rPr>
        <w:t>van</w:t>
      </w:r>
      <w:r w:rsidRPr="0027108A">
        <w:rPr>
          <w:u w:val="single"/>
        </w:rPr>
        <w:t xml:space="preserve"> </w:t>
      </w:r>
      <w:r w:rsidRPr="00FA0E78">
        <w:rPr>
          <w:vanish/>
          <w:u w:val="single"/>
        </w:rPr>
        <w:t>Dalen,</w:t>
      </w:r>
      <w:r w:rsidRPr="0027108A">
        <w:rPr>
          <w:u w:val="single"/>
        </w:rPr>
        <w:t xml:space="preserve"> </w:t>
      </w:r>
      <w:r w:rsidRPr="00FA0E78">
        <w:rPr>
          <w:vanish/>
          <w:u w:val="single"/>
        </w:rPr>
        <w:t>and</w:t>
      </w:r>
      <w:r w:rsidRPr="0027108A">
        <w:rPr>
          <w:u w:val="single"/>
        </w:rPr>
        <w:t xml:space="preserve"> </w:t>
      </w:r>
      <w:proofErr w:type="spellStart"/>
      <w:r w:rsidRPr="00FA0E78">
        <w:rPr>
          <w:vanish/>
          <w:u w:val="single"/>
        </w:rPr>
        <w:t>Steindl</w:t>
      </w:r>
      <w:proofErr w:type="spellEnd"/>
      <w:r w:rsidRPr="00FA0E78">
        <w:rPr>
          <w:vanish/>
          <w:u w:val="single"/>
        </w:rPr>
        <w:t> </w:t>
      </w:r>
      <w:hyperlink r:id="rId15" w:history="1">
        <w:r w:rsidRPr="00FA0E78">
          <w:rPr>
            <w:rStyle w:val="Hyperlink"/>
            <w:vanish/>
            <w:u w:val="single"/>
          </w:rPr>
          <w:t>2018</w:t>
        </w:r>
      </w:hyperlink>
      <w:r w:rsidRPr="00FA0E78">
        <w:rPr>
          <w:vanish/>
          <w:u w:val="single"/>
        </w:rPr>
        <w:t>).</w:t>
      </w:r>
      <w:r w:rsidRPr="0027108A">
        <w:rPr>
          <w:u w:val="single"/>
        </w:rPr>
        <w:t xml:space="preserve"> </w:t>
      </w:r>
      <w:r w:rsidRPr="0027108A">
        <w:rPr>
          <w:highlight w:val="cyan"/>
          <w:u w:val="single"/>
        </w:rPr>
        <w:t>With the emergence of many new alternative news sites online, people with low trust in mainstream media have more opportunities than previously for finding information that gives a different picture of reality and fits their worldview and social identity better than the one found in mainstream media</w:t>
      </w:r>
      <w:r w:rsidRPr="00FA0E78">
        <w:rPr>
          <w:vanish/>
          <w:u w:val="single"/>
        </w:rPr>
        <w:t>.</w:t>
      </w:r>
      <w:r w:rsidRPr="0027108A">
        <w:rPr>
          <w:u w:val="single"/>
        </w:rPr>
        <w:t xml:space="preserve"> </w:t>
      </w:r>
      <w:r w:rsidRPr="00FA0E78">
        <w:rPr>
          <w:vanish/>
          <w:u w:val="single"/>
        </w:rPr>
        <w:t>In</w:t>
      </w:r>
      <w:r w:rsidRPr="0027108A">
        <w:rPr>
          <w:u w:val="single"/>
        </w:rPr>
        <w:t xml:space="preserve"> </w:t>
      </w:r>
      <w:r w:rsidRPr="00FA0E78">
        <w:rPr>
          <w:vanish/>
          <w:u w:val="single"/>
        </w:rPr>
        <w:t>addition,</w:t>
      </w:r>
      <w:r w:rsidRPr="0027108A">
        <w:rPr>
          <w:u w:val="single"/>
        </w:rPr>
        <w:t xml:space="preserve"> </w:t>
      </w:r>
      <w:r w:rsidRPr="00FA0E78">
        <w:rPr>
          <w:vanish/>
          <w:u w:val="single"/>
        </w:rPr>
        <w:t>a</w:t>
      </w:r>
      <w:r w:rsidRPr="0027108A">
        <w:rPr>
          <w:u w:val="single"/>
        </w:rPr>
        <w:t xml:space="preserve"> </w:t>
      </w:r>
      <w:r w:rsidRPr="00FA0E78">
        <w:rPr>
          <w:vanish/>
          <w:u w:val="single"/>
        </w:rPr>
        <w:t>central</w:t>
      </w:r>
      <w:r w:rsidRPr="0027108A">
        <w:rPr>
          <w:u w:val="single"/>
        </w:rPr>
        <w:t xml:space="preserve"> </w:t>
      </w:r>
      <w:r w:rsidRPr="00FA0E78">
        <w:rPr>
          <w:vanish/>
          <w:u w:val="single"/>
        </w:rPr>
        <w:t>part</w:t>
      </w:r>
      <w:r w:rsidRPr="0027108A">
        <w:rPr>
          <w:u w:val="single"/>
        </w:rPr>
        <w:t xml:space="preserve"> </w:t>
      </w:r>
      <w:r w:rsidRPr="00FA0E78">
        <w:rPr>
          <w:vanish/>
          <w:u w:val="single"/>
        </w:rPr>
        <w:t>of</w:t>
      </w:r>
      <w:r w:rsidRPr="0027108A">
        <w:rPr>
          <w:u w:val="single"/>
        </w:rPr>
        <w:t xml:space="preserve"> </w:t>
      </w:r>
      <w:r w:rsidRPr="00FA0E78">
        <w:rPr>
          <w:vanish/>
          <w:u w:val="single"/>
        </w:rPr>
        <w:t>alternative</w:t>
      </w:r>
      <w:r w:rsidRPr="0027108A">
        <w:rPr>
          <w:u w:val="single"/>
        </w:rPr>
        <w:t xml:space="preserve"> </w:t>
      </w:r>
      <w:r w:rsidRPr="00FA0E78">
        <w:rPr>
          <w:vanish/>
          <w:u w:val="single"/>
        </w:rPr>
        <w:t>news</w:t>
      </w:r>
      <w:r w:rsidRPr="0027108A">
        <w:rPr>
          <w:u w:val="single"/>
        </w:rPr>
        <w:t xml:space="preserve"> </w:t>
      </w:r>
      <w:r w:rsidRPr="00FA0E78">
        <w:rPr>
          <w:vanish/>
          <w:u w:val="single"/>
        </w:rPr>
        <w:t>media</w:t>
      </w:r>
      <w:r w:rsidRPr="0027108A">
        <w:rPr>
          <w:u w:val="single"/>
        </w:rPr>
        <w:t xml:space="preserve"> </w:t>
      </w:r>
      <w:r w:rsidRPr="00FA0E78">
        <w:rPr>
          <w:vanish/>
          <w:u w:val="single"/>
        </w:rPr>
        <w:t>is</w:t>
      </w:r>
      <w:r w:rsidRPr="0027108A">
        <w:rPr>
          <w:u w:val="single"/>
        </w:rPr>
        <w:t xml:space="preserve"> </w:t>
      </w:r>
      <w:r w:rsidRPr="00FA0E78">
        <w:rPr>
          <w:vanish/>
          <w:u w:val="single"/>
        </w:rPr>
        <w:t>their</w:t>
      </w:r>
      <w:r w:rsidRPr="0027108A">
        <w:rPr>
          <w:u w:val="single"/>
        </w:rPr>
        <w:t xml:space="preserve"> </w:t>
      </w:r>
      <w:r w:rsidRPr="00FA0E78">
        <w:rPr>
          <w:vanish/>
          <w:u w:val="single"/>
        </w:rPr>
        <w:t>criticism</w:t>
      </w:r>
      <w:r w:rsidRPr="0027108A">
        <w:rPr>
          <w:u w:val="single"/>
        </w:rPr>
        <w:t xml:space="preserve"> </w:t>
      </w:r>
      <w:r w:rsidRPr="00FA0E78">
        <w:rPr>
          <w:vanish/>
          <w:u w:val="single"/>
        </w:rPr>
        <w:t>of</w:t>
      </w:r>
      <w:r w:rsidRPr="0027108A">
        <w:rPr>
          <w:u w:val="single"/>
        </w:rPr>
        <w:t xml:space="preserve"> </w:t>
      </w:r>
      <w:r w:rsidRPr="00FA0E78">
        <w:rPr>
          <w:vanish/>
          <w:u w:val="single"/>
        </w:rPr>
        <w:t>mainstream</w:t>
      </w:r>
      <w:r w:rsidRPr="0027108A">
        <w:rPr>
          <w:u w:val="single"/>
        </w:rPr>
        <w:t xml:space="preserve"> </w:t>
      </w:r>
      <w:r w:rsidRPr="00FA0E78">
        <w:rPr>
          <w:vanish/>
          <w:u w:val="single"/>
        </w:rPr>
        <w:t>media</w:t>
      </w:r>
      <w:r w:rsidRPr="0027108A">
        <w:rPr>
          <w:u w:val="single"/>
        </w:rPr>
        <w:t xml:space="preserve"> </w:t>
      </w:r>
      <w:r w:rsidRPr="00FA0E78">
        <w:rPr>
          <w:vanish/>
          <w:u w:val="single"/>
        </w:rPr>
        <w:t>for</w:t>
      </w:r>
      <w:r w:rsidRPr="0027108A">
        <w:rPr>
          <w:u w:val="single"/>
        </w:rPr>
        <w:t xml:space="preserve"> </w:t>
      </w:r>
      <w:r w:rsidRPr="00FA0E78">
        <w:rPr>
          <w:vanish/>
          <w:u w:val="single"/>
        </w:rPr>
        <w:t>deficient</w:t>
      </w:r>
      <w:r w:rsidRPr="0027108A">
        <w:rPr>
          <w:u w:val="single"/>
        </w:rPr>
        <w:t xml:space="preserve"> </w:t>
      </w:r>
      <w:r w:rsidRPr="00FA0E78">
        <w:rPr>
          <w:vanish/>
          <w:u w:val="single"/>
        </w:rPr>
        <w:t>news</w:t>
      </w:r>
      <w:r w:rsidRPr="0027108A">
        <w:rPr>
          <w:u w:val="single"/>
        </w:rPr>
        <w:t xml:space="preserve"> </w:t>
      </w:r>
      <w:r w:rsidRPr="00FA0E78">
        <w:rPr>
          <w:vanish/>
          <w:u w:val="single"/>
        </w:rPr>
        <w:t>coverage</w:t>
      </w:r>
      <w:r w:rsidRPr="0027108A">
        <w:rPr>
          <w:u w:val="single"/>
        </w:rPr>
        <w:t xml:space="preserve"> </w:t>
      </w:r>
      <w:r w:rsidRPr="00FA0E78">
        <w:rPr>
          <w:vanish/>
          <w:u w:val="single"/>
        </w:rPr>
        <w:t>(Cushion 2021;</w:t>
      </w:r>
      <w:r w:rsidRPr="0027108A">
        <w:rPr>
          <w:u w:val="single"/>
        </w:rPr>
        <w:t xml:space="preserve"> </w:t>
      </w:r>
      <w:r w:rsidRPr="00FA0E78">
        <w:rPr>
          <w:vanish/>
          <w:u w:val="single"/>
        </w:rPr>
        <w:t>Cushion,</w:t>
      </w:r>
      <w:r w:rsidRPr="0027108A">
        <w:rPr>
          <w:u w:val="single"/>
        </w:rPr>
        <w:t xml:space="preserve"> </w:t>
      </w:r>
      <w:r w:rsidRPr="00FA0E78">
        <w:rPr>
          <w:vanish/>
          <w:u w:val="single"/>
        </w:rPr>
        <w:t>McDowell-Naylor,</w:t>
      </w:r>
      <w:r w:rsidRPr="0027108A">
        <w:rPr>
          <w:u w:val="single"/>
        </w:rPr>
        <w:t xml:space="preserve"> </w:t>
      </w:r>
      <w:r w:rsidRPr="00FA0E78">
        <w:rPr>
          <w:vanish/>
          <w:u w:val="single"/>
        </w:rPr>
        <w:t>and</w:t>
      </w:r>
      <w:r w:rsidRPr="0027108A">
        <w:rPr>
          <w:u w:val="single"/>
        </w:rPr>
        <w:t xml:space="preserve"> </w:t>
      </w:r>
      <w:r w:rsidRPr="00FA0E78">
        <w:rPr>
          <w:vanish/>
          <w:u w:val="single"/>
        </w:rPr>
        <w:t>Thomas 2021;</w:t>
      </w:r>
      <w:r w:rsidRPr="0027108A">
        <w:rPr>
          <w:u w:val="single"/>
        </w:rPr>
        <w:t xml:space="preserve"> </w:t>
      </w:r>
      <w:proofErr w:type="spellStart"/>
      <w:r w:rsidRPr="00FA0E78">
        <w:rPr>
          <w:vanish/>
          <w:u w:val="single"/>
        </w:rPr>
        <w:t>Figenschou</w:t>
      </w:r>
      <w:proofErr w:type="spellEnd"/>
      <w:r w:rsidRPr="0027108A">
        <w:rPr>
          <w:u w:val="single"/>
        </w:rPr>
        <w:t xml:space="preserve"> </w:t>
      </w:r>
      <w:r w:rsidRPr="00FA0E78">
        <w:rPr>
          <w:vanish/>
          <w:u w:val="single"/>
        </w:rPr>
        <w:t>and</w:t>
      </w:r>
      <w:r w:rsidRPr="0027108A">
        <w:rPr>
          <w:u w:val="single"/>
        </w:rPr>
        <w:t xml:space="preserve"> </w:t>
      </w:r>
      <w:proofErr w:type="spellStart"/>
      <w:r w:rsidRPr="00FA0E78">
        <w:rPr>
          <w:vanish/>
          <w:u w:val="single"/>
        </w:rPr>
        <w:t>Ihlebaek</w:t>
      </w:r>
      <w:proofErr w:type="spellEnd"/>
      <w:r w:rsidRPr="00FA0E78">
        <w:rPr>
          <w:vanish/>
          <w:u w:val="single"/>
        </w:rPr>
        <w:t> </w:t>
      </w:r>
      <w:hyperlink r:id="rId16" w:history="1">
        <w:r w:rsidRPr="00FA0E78">
          <w:rPr>
            <w:rStyle w:val="Hyperlink"/>
            <w:vanish/>
            <w:u w:val="single"/>
          </w:rPr>
          <w:t>2019</w:t>
        </w:r>
      </w:hyperlink>
      <w:r w:rsidRPr="00FA0E78">
        <w:rPr>
          <w:vanish/>
          <w:u w:val="single"/>
        </w:rPr>
        <w:t>;</w:t>
      </w:r>
      <w:r w:rsidRPr="0027108A">
        <w:rPr>
          <w:u w:val="single"/>
        </w:rPr>
        <w:t xml:space="preserve"> </w:t>
      </w:r>
      <w:r w:rsidRPr="00FA0E78">
        <w:rPr>
          <w:vanish/>
          <w:u w:val="single"/>
        </w:rPr>
        <w:t>Holt,</w:t>
      </w:r>
      <w:r w:rsidRPr="0027108A">
        <w:rPr>
          <w:u w:val="single"/>
        </w:rPr>
        <w:t xml:space="preserve"> </w:t>
      </w:r>
      <w:proofErr w:type="spellStart"/>
      <w:r w:rsidRPr="00FA0E78">
        <w:rPr>
          <w:vanish/>
          <w:u w:val="single"/>
        </w:rPr>
        <w:t>Figenschou</w:t>
      </w:r>
      <w:proofErr w:type="spellEnd"/>
      <w:r w:rsidRPr="00FA0E78">
        <w:rPr>
          <w:vanish/>
          <w:u w:val="single"/>
        </w:rPr>
        <w:t>,</w:t>
      </w:r>
      <w:r w:rsidRPr="0027108A">
        <w:rPr>
          <w:u w:val="single"/>
        </w:rPr>
        <w:t xml:space="preserve"> </w:t>
      </w:r>
      <w:r w:rsidRPr="00FA0E78">
        <w:rPr>
          <w:vanish/>
          <w:u w:val="single"/>
        </w:rPr>
        <w:t>and</w:t>
      </w:r>
      <w:r w:rsidRPr="0027108A">
        <w:rPr>
          <w:u w:val="single"/>
        </w:rPr>
        <w:t xml:space="preserve"> </w:t>
      </w:r>
      <w:proofErr w:type="spellStart"/>
      <w:r w:rsidRPr="00FA0E78">
        <w:rPr>
          <w:vanish/>
          <w:u w:val="single"/>
        </w:rPr>
        <w:t>Frischlich</w:t>
      </w:r>
      <w:proofErr w:type="spellEnd"/>
      <w:r w:rsidRPr="00FA0E78">
        <w:rPr>
          <w:vanish/>
          <w:u w:val="single"/>
        </w:rPr>
        <w:t> </w:t>
      </w:r>
      <w:hyperlink r:id="rId17" w:history="1">
        <w:r w:rsidRPr="00FA0E78">
          <w:rPr>
            <w:rStyle w:val="Hyperlink"/>
            <w:vanish/>
            <w:u w:val="single"/>
          </w:rPr>
          <w:t>2019</w:t>
        </w:r>
      </w:hyperlink>
      <w:r w:rsidRPr="00FA0E78">
        <w:rPr>
          <w:vanish/>
          <w:u w:val="single"/>
        </w:rPr>
        <w:t>;</w:t>
      </w:r>
      <w:r w:rsidRPr="0027108A">
        <w:rPr>
          <w:u w:val="single"/>
        </w:rPr>
        <w:t xml:space="preserve"> </w:t>
      </w:r>
      <w:r w:rsidRPr="00FA0E78">
        <w:rPr>
          <w:vanish/>
          <w:u w:val="single"/>
        </w:rPr>
        <w:t>Ladd </w:t>
      </w:r>
      <w:hyperlink r:id="rId18" w:history="1">
        <w:r w:rsidRPr="00FA0E78">
          <w:rPr>
            <w:rStyle w:val="Hyperlink"/>
            <w:vanish/>
            <w:u w:val="single"/>
          </w:rPr>
          <w:t>2012</w:t>
        </w:r>
      </w:hyperlink>
      <w:r w:rsidRPr="00FA0E78">
        <w:rPr>
          <w:vanish/>
          <w:u w:val="single"/>
        </w:rPr>
        <w:t>),</w:t>
      </w:r>
      <w:r w:rsidRPr="0027108A">
        <w:rPr>
          <w:u w:val="single"/>
        </w:rPr>
        <w:t xml:space="preserve"> </w:t>
      </w:r>
      <w:r w:rsidRPr="00FA0E78">
        <w:rPr>
          <w:vanish/>
          <w:u w:val="single"/>
        </w:rPr>
        <w:t>which</w:t>
      </w:r>
      <w:r w:rsidRPr="0027108A">
        <w:rPr>
          <w:u w:val="single"/>
        </w:rPr>
        <w:t xml:space="preserve"> </w:t>
      </w:r>
      <w:r w:rsidRPr="00FA0E78">
        <w:rPr>
          <w:vanish/>
          <w:u w:val="single"/>
        </w:rPr>
        <w:t>may</w:t>
      </w:r>
      <w:r w:rsidRPr="0027108A">
        <w:rPr>
          <w:u w:val="single"/>
        </w:rPr>
        <w:t xml:space="preserve"> </w:t>
      </w:r>
      <w:r w:rsidRPr="00FA0E78">
        <w:rPr>
          <w:vanish/>
          <w:u w:val="single"/>
        </w:rPr>
        <w:t>further</w:t>
      </w:r>
      <w:r w:rsidRPr="0027108A">
        <w:rPr>
          <w:u w:val="single"/>
        </w:rPr>
        <w:t xml:space="preserve"> </w:t>
      </w:r>
      <w:r w:rsidRPr="00FA0E78">
        <w:rPr>
          <w:vanish/>
          <w:u w:val="single"/>
        </w:rPr>
        <w:t>fuel</w:t>
      </w:r>
      <w:r w:rsidRPr="0027108A">
        <w:rPr>
          <w:u w:val="single"/>
        </w:rPr>
        <w:t xml:space="preserve"> </w:t>
      </w:r>
      <w:r w:rsidRPr="00FA0E78">
        <w:rPr>
          <w:vanish/>
          <w:u w:val="single"/>
        </w:rPr>
        <w:t>mistrust</w:t>
      </w:r>
      <w:r w:rsidRPr="0027108A">
        <w:rPr>
          <w:u w:val="single"/>
        </w:rPr>
        <w:t xml:space="preserve"> </w:t>
      </w:r>
      <w:r w:rsidRPr="00FA0E78">
        <w:rPr>
          <w:vanish/>
          <w:u w:val="single"/>
        </w:rPr>
        <w:t>in</w:t>
      </w:r>
      <w:r w:rsidRPr="0027108A">
        <w:rPr>
          <w:u w:val="single"/>
        </w:rPr>
        <w:t xml:space="preserve"> </w:t>
      </w:r>
      <w:r w:rsidRPr="00FA0E78">
        <w:rPr>
          <w:vanish/>
          <w:u w:val="single"/>
        </w:rPr>
        <w:t>mainstream</w:t>
      </w:r>
      <w:r w:rsidRPr="0027108A">
        <w:rPr>
          <w:u w:val="single"/>
        </w:rPr>
        <w:t xml:space="preserve"> </w:t>
      </w:r>
      <w:r w:rsidRPr="00FA0E78">
        <w:rPr>
          <w:vanish/>
          <w:u w:val="single"/>
        </w:rPr>
        <w:t>media</w:t>
      </w:r>
      <w:r w:rsidRPr="0027108A">
        <w:rPr>
          <w:u w:val="single"/>
        </w:rPr>
        <w:t xml:space="preserve"> </w:t>
      </w:r>
      <w:r w:rsidRPr="00FA0E78">
        <w:rPr>
          <w:vanish/>
          <w:u w:val="single"/>
        </w:rPr>
        <w:t>among</w:t>
      </w:r>
      <w:r w:rsidRPr="0027108A">
        <w:rPr>
          <w:u w:val="single"/>
        </w:rPr>
        <w:t xml:space="preserve"> </w:t>
      </w:r>
      <w:r w:rsidRPr="00FA0E78">
        <w:rPr>
          <w:vanish/>
          <w:u w:val="single"/>
        </w:rPr>
        <w:t>alternative</w:t>
      </w:r>
      <w:r w:rsidRPr="0027108A">
        <w:rPr>
          <w:u w:val="single"/>
        </w:rPr>
        <w:t xml:space="preserve"> </w:t>
      </w:r>
      <w:r w:rsidRPr="00FA0E78">
        <w:rPr>
          <w:vanish/>
          <w:u w:val="single"/>
        </w:rPr>
        <w:t>news</w:t>
      </w:r>
      <w:r w:rsidRPr="0027108A">
        <w:rPr>
          <w:u w:val="single"/>
        </w:rPr>
        <w:t xml:space="preserve"> </w:t>
      </w:r>
      <w:r w:rsidRPr="00FA0E78">
        <w:rPr>
          <w:vanish/>
          <w:u w:val="single"/>
        </w:rPr>
        <w:t>users.</w:t>
      </w:r>
      <w:r w:rsidRPr="0027108A">
        <w:rPr>
          <w:u w:val="single"/>
        </w:rPr>
        <w:t xml:space="preserve"> </w:t>
      </w:r>
      <w:r w:rsidRPr="00FA0E78">
        <w:rPr>
          <w:vanish/>
          <w:u w:val="single"/>
        </w:rPr>
        <w:t>Previous</w:t>
      </w:r>
      <w:r w:rsidRPr="0027108A">
        <w:rPr>
          <w:u w:val="single"/>
        </w:rPr>
        <w:t xml:space="preserve"> </w:t>
      </w:r>
      <w:r w:rsidRPr="00FA0E78">
        <w:rPr>
          <w:vanish/>
          <w:u w:val="single"/>
        </w:rPr>
        <w:t>studies</w:t>
      </w:r>
      <w:r w:rsidRPr="0027108A">
        <w:rPr>
          <w:u w:val="single"/>
        </w:rPr>
        <w:t xml:space="preserve"> </w:t>
      </w:r>
      <w:r w:rsidRPr="00FA0E78">
        <w:rPr>
          <w:vanish/>
          <w:u w:val="single"/>
        </w:rPr>
        <w:t>have</w:t>
      </w:r>
      <w:r w:rsidRPr="0027108A">
        <w:rPr>
          <w:u w:val="single"/>
        </w:rPr>
        <w:t xml:space="preserve"> </w:t>
      </w:r>
      <w:r w:rsidRPr="00FA0E78">
        <w:rPr>
          <w:vanish/>
          <w:u w:val="single"/>
        </w:rPr>
        <w:t>confirmed</w:t>
      </w:r>
      <w:r w:rsidRPr="0027108A">
        <w:rPr>
          <w:u w:val="single"/>
        </w:rPr>
        <w:t xml:space="preserve"> </w:t>
      </w:r>
      <w:r w:rsidRPr="00FA0E78">
        <w:rPr>
          <w:vanish/>
          <w:u w:val="single"/>
        </w:rPr>
        <w:t>the</w:t>
      </w:r>
      <w:r w:rsidRPr="0027108A">
        <w:rPr>
          <w:u w:val="single"/>
        </w:rPr>
        <w:t xml:space="preserve"> </w:t>
      </w:r>
      <w:r w:rsidRPr="00FA0E78">
        <w:rPr>
          <w:vanish/>
          <w:u w:val="single"/>
        </w:rPr>
        <w:t>relationship</w:t>
      </w:r>
      <w:r w:rsidRPr="0027108A">
        <w:rPr>
          <w:u w:val="single"/>
        </w:rPr>
        <w:t xml:space="preserve"> </w:t>
      </w:r>
      <w:r w:rsidRPr="00FA0E78">
        <w:rPr>
          <w:vanish/>
          <w:u w:val="single"/>
        </w:rPr>
        <w:t>between</w:t>
      </w:r>
      <w:r w:rsidRPr="0027108A">
        <w:rPr>
          <w:u w:val="single"/>
        </w:rPr>
        <w:t xml:space="preserve"> </w:t>
      </w:r>
      <w:r w:rsidRPr="00FA0E78">
        <w:rPr>
          <w:vanish/>
          <w:u w:val="single"/>
        </w:rPr>
        <w:t>distrust</w:t>
      </w:r>
      <w:r w:rsidRPr="0027108A">
        <w:rPr>
          <w:u w:val="single"/>
        </w:rPr>
        <w:t xml:space="preserve"> </w:t>
      </w:r>
      <w:r w:rsidRPr="00FA0E78">
        <w:rPr>
          <w:vanish/>
          <w:u w:val="single"/>
        </w:rPr>
        <w:t>in</w:t>
      </w:r>
      <w:r w:rsidRPr="0027108A">
        <w:rPr>
          <w:u w:val="single"/>
        </w:rPr>
        <w:t xml:space="preserve"> </w:t>
      </w:r>
      <w:r w:rsidRPr="00FA0E78">
        <w:rPr>
          <w:vanish/>
          <w:u w:val="single"/>
        </w:rPr>
        <w:t>mainstream</w:t>
      </w:r>
      <w:r w:rsidRPr="0027108A">
        <w:rPr>
          <w:u w:val="single"/>
        </w:rPr>
        <w:t xml:space="preserve"> </w:t>
      </w:r>
      <w:r w:rsidRPr="00FA0E78">
        <w:rPr>
          <w:vanish/>
          <w:u w:val="single"/>
        </w:rPr>
        <w:t>media</w:t>
      </w:r>
      <w:r w:rsidRPr="0027108A">
        <w:rPr>
          <w:u w:val="single"/>
        </w:rPr>
        <w:t xml:space="preserve"> </w:t>
      </w:r>
      <w:r w:rsidRPr="00FA0E78">
        <w:rPr>
          <w:vanish/>
          <w:u w:val="single"/>
        </w:rPr>
        <w:t>and</w:t>
      </w:r>
      <w:r w:rsidRPr="0027108A">
        <w:rPr>
          <w:u w:val="single"/>
        </w:rPr>
        <w:t xml:space="preserve"> </w:t>
      </w:r>
      <w:r w:rsidRPr="00FA0E78">
        <w:rPr>
          <w:vanish/>
          <w:u w:val="single"/>
        </w:rPr>
        <w:t>the</w:t>
      </w:r>
      <w:r w:rsidRPr="0027108A">
        <w:rPr>
          <w:u w:val="single"/>
        </w:rPr>
        <w:t xml:space="preserve"> </w:t>
      </w:r>
      <w:r w:rsidRPr="00FA0E78">
        <w:rPr>
          <w:vanish/>
          <w:u w:val="single"/>
        </w:rPr>
        <w:t>use</w:t>
      </w:r>
      <w:r w:rsidRPr="0027108A">
        <w:rPr>
          <w:u w:val="single"/>
        </w:rPr>
        <w:t xml:space="preserve"> </w:t>
      </w:r>
      <w:r w:rsidRPr="00FA0E78">
        <w:rPr>
          <w:vanish/>
          <w:u w:val="single"/>
        </w:rPr>
        <w:t>of</w:t>
      </w:r>
      <w:r w:rsidRPr="0027108A">
        <w:rPr>
          <w:u w:val="single"/>
        </w:rPr>
        <w:t xml:space="preserve"> </w:t>
      </w:r>
      <w:r w:rsidRPr="00FA0E78">
        <w:rPr>
          <w:vanish/>
          <w:u w:val="single"/>
        </w:rPr>
        <w:t>alternative</w:t>
      </w:r>
      <w:r w:rsidRPr="0027108A">
        <w:rPr>
          <w:u w:val="single"/>
        </w:rPr>
        <w:t xml:space="preserve"> </w:t>
      </w:r>
      <w:r w:rsidRPr="00FA0E78">
        <w:rPr>
          <w:vanish/>
          <w:u w:val="single"/>
        </w:rPr>
        <w:t>news</w:t>
      </w:r>
      <w:r w:rsidRPr="0027108A">
        <w:rPr>
          <w:u w:val="single"/>
        </w:rPr>
        <w:t xml:space="preserve"> </w:t>
      </w:r>
      <w:r w:rsidRPr="00FA0E78">
        <w:rPr>
          <w:vanish/>
          <w:u w:val="single"/>
        </w:rPr>
        <w:t>(Fletcher</w:t>
      </w:r>
      <w:r w:rsidRPr="0027108A">
        <w:rPr>
          <w:u w:val="single"/>
        </w:rPr>
        <w:t xml:space="preserve"> </w:t>
      </w:r>
      <w:r w:rsidRPr="00FA0E78">
        <w:rPr>
          <w:vanish/>
          <w:u w:val="single"/>
        </w:rPr>
        <w:t>and</w:t>
      </w:r>
      <w:r w:rsidRPr="0027108A">
        <w:rPr>
          <w:u w:val="single"/>
        </w:rPr>
        <w:t xml:space="preserve"> </w:t>
      </w:r>
      <w:r w:rsidRPr="00FA0E78">
        <w:rPr>
          <w:vanish/>
          <w:u w:val="single"/>
        </w:rPr>
        <w:t>Park </w:t>
      </w:r>
      <w:hyperlink r:id="rId19" w:history="1">
        <w:r w:rsidRPr="00FA0E78">
          <w:rPr>
            <w:rStyle w:val="Hyperlink"/>
            <w:vanish/>
            <w:u w:val="single"/>
          </w:rPr>
          <w:t>2017</w:t>
        </w:r>
      </w:hyperlink>
      <w:r w:rsidRPr="00FA0E78">
        <w:rPr>
          <w:vanish/>
          <w:u w:val="single"/>
        </w:rPr>
        <w:t>;</w:t>
      </w:r>
      <w:r w:rsidRPr="0027108A">
        <w:rPr>
          <w:u w:val="single"/>
        </w:rPr>
        <w:t xml:space="preserve"> </w:t>
      </w:r>
      <w:proofErr w:type="spellStart"/>
      <w:r w:rsidRPr="00FA0E78">
        <w:rPr>
          <w:vanish/>
          <w:u w:val="single"/>
        </w:rPr>
        <w:t>Tsfati</w:t>
      </w:r>
      <w:proofErr w:type="spellEnd"/>
      <w:r w:rsidRPr="00FA0E78">
        <w:rPr>
          <w:vanish/>
          <w:u w:val="single"/>
        </w:rPr>
        <w:t> </w:t>
      </w:r>
      <w:hyperlink r:id="rId20" w:history="1">
        <w:r w:rsidRPr="00FA0E78">
          <w:rPr>
            <w:rStyle w:val="Hyperlink"/>
            <w:vanish/>
            <w:u w:val="single"/>
          </w:rPr>
          <w:t>2010</w:t>
        </w:r>
      </w:hyperlink>
      <w:r w:rsidRPr="00FA0E78">
        <w:rPr>
          <w:vanish/>
          <w:u w:val="single"/>
        </w:rPr>
        <w:t>;</w:t>
      </w:r>
      <w:r w:rsidRPr="0027108A">
        <w:rPr>
          <w:u w:val="single"/>
        </w:rPr>
        <w:t xml:space="preserve"> </w:t>
      </w:r>
      <w:proofErr w:type="spellStart"/>
      <w:r w:rsidRPr="00FA0E78">
        <w:rPr>
          <w:vanish/>
          <w:u w:val="single"/>
        </w:rPr>
        <w:t>Tsfati</w:t>
      </w:r>
      <w:proofErr w:type="spellEnd"/>
      <w:r w:rsidRPr="0027108A">
        <w:rPr>
          <w:u w:val="single"/>
        </w:rPr>
        <w:t xml:space="preserve"> </w:t>
      </w:r>
      <w:r w:rsidRPr="00FA0E78">
        <w:rPr>
          <w:vanish/>
          <w:u w:val="single"/>
        </w:rPr>
        <w:t>and</w:t>
      </w:r>
      <w:r w:rsidRPr="0027108A">
        <w:rPr>
          <w:u w:val="single"/>
        </w:rPr>
        <w:t xml:space="preserve"> </w:t>
      </w:r>
      <w:r w:rsidRPr="00FA0E78">
        <w:rPr>
          <w:vanish/>
          <w:u w:val="single"/>
        </w:rPr>
        <w:t>Cappella </w:t>
      </w:r>
      <w:hyperlink r:id="rId21" w:history="1">
        <w:r w:rsidRPr="00FA0E78">
          <w:rPr>
            <w:rStyle w:val="Hyperlink"/>
            <w:vanish/>
            <w:u w:val="single"/>
          </w:rPr>
          <w:t>2003</w:t>
        </w:r>
      </w:hyperlink>
      <w:r w:rsidRPr="00FA0E78">
        <w:rPr>
          <w:vanish/>
          <w:u w:val="single"/>
        </w:rPr>
        <w:t>;</w:t>
      </w:r>
      <w:r w:rsidRPr="0027108A">
        <w:rPr>
          <w:u w:val="single"/>
        </w:rPr>
        <w:t xml:space="preserve"> </w:t>
      </w:r>
      <w:proofErr w:type="spellStart"/>
      <w:r w:rsidRPr="00FA0E78">
        <w:rPr>
          <w:vanish/>
          <w:u w:val="single"/>
        </w:rPr>
        <w:t>Tsfati</w:t>
      </w:r>
      <w:proofErr w:type="spellEnd"/>
      <w:r w:rsidRPr="0027108A">
        <w:rPr>
          <w:u w:val="single"/>
        </w:rPr>
        <w:t xml:space="preserve"> </w:t>
      </w:r>
      <w:r w:rsidRPr="00FA0E78">
        <w:rPr>
          <w:vanish/>
          <w:u w:val="single"/>
        </w:rPr>
        <w:t>and</w:t>
      </w:r>
      <w:r w:rsidRPr="0027108A">
        <w:rPr>
          <w:u w:val="single"/>
        </w:rPr>
        <w:t xml:space="preserve"> </w:t>
      </w:r>
      <w:r w:rsidRPr="00FA0E78">
        <w:rPr>
          <w:vanish/>
          <w:u w:val="single"/>
        </w:rPr>
        <w:t>Peri </w:t>
      </w:r>
      <w:hyperlink r:id="rId22" w:history="1">
        <w:r w:rsidRPr="00FA0E78">
          <w:rPr>
            <w:rStyle w:val="Hyperlink"/>
            <w:vanish/>
            <w:u w:val="single"/>
          </w:rPr>
          <w:t>2006</w:t>
        </w:r>
      </w:hyperlink>
      <w:r w:rsidRPr="00FA0E78">
        <w:rPr>
          <w:vanish/>
          <w:u w:val="single"/>
        </w:rPr>
        <w:t>).</w:t>
      </w:r>
      <w:r w:rsidRPr="0027108A">
        <w:rPr>
          <w:u w:val="single"/>
        </w:rPr>
        <w:t xml:space="preserve"> </w:t>
      </w:r>
      <w:r w:rsidRPr="00FA0E78">
        <w:rPr>
          <w:vanish/>
          <w:u w:val="single"/>
        </w:rPr>
        <w:t>These</w:t>
      </w:r>
      <w:r w:rsidRPr="0027108A">
        <w:rPr>
          <w:u w:val="single"/>
        </w:rPr>
        <w:t xml:space="preserve"> </w:t>
      </w:r>
      <w:r w:rsidRPr="00FA0E78">
        <w:rPr>
          <w:vanish/>
          <w:u w:val="single"/>
        </w:rPr>
        <w:t>studies</w:t>
      </w:r>
      <w:r w:rsidRPr="0027108A">
        <w:rPr>
          <w:u w:val="single"/>
        </w:rPr>
        <w:t xml:space="preserve"> </w:t>
      </w:r>
      <w:r w:rsidRPr="00FA0E78">
        <w:rPr>
          <w:vanish/>
          <w:u w:val="single"/>
        </w:rPr>
        <w:t>have</w:t>
      </w:r>
      <w:r w:rsidRPr="0027108A">
        <w:rPr>
          <w:u w:val="single"/>
        </w:rPr>
        <w:t xml:space="preserve"> </w:t>
      </w:r>
      <w:r w:rsidRPr="00FA0E78">
        <w:rPr>
          <w:vanish/>
          <w:u w:val="single"/>
        </w:rPr>
        <w:t>been</w:t>
      </w:r>
      <w:r w:rsidRPr="0027108A">
        <w:rPr>
          <w:u w:val="single"/>
        </w:rPr>
        <w:t xml:space="preserve"> </w:t>
      </w:r>
      <w:r w:rsidRPr="00FA0E78">
        <w:rPr>
          <w:vanish/>
          <w:u w:val="single"/>
        </w:rPr>
        <w:t>limited</w:t>
      </w:r>
      <w:r w:rsidRPr="0027108A">
        <w:rPr>
          <w:u w:val="single"/>
        </w:rPr>
        <w:t xml:space="preserve"> </w:t>
      </w:r>
      <w:r w:rsidRPr="00FA0E78">
        <w:rPr>
          <w:vanish/>
          <w:u w:val="single"/>
        </w:rPr>
        <w:t>by</w:t>
      </w:r>
      <w:r w:rsidRPr="0027108A">
        <w:rPr>
          <w:u w:val="single"/>
        </w:rPr>
        <w:t xml:space="preserve"> </w:t>
      </w:r>
      <w:r w:rsidRPr="00FA0E78">
        <w:rPr>
          <w:vanish/>
          <w:u w:val="single"/>
        </w:rPr>
        <w:t>cross-sectional</w:t>
      </w:r>
      <w:r w:rsidRPr="0027108A">
        <w:rPr>
          <w:u w:val="single"/>
        </w:rPr>
        <w:t xml:space="preserve"> </w:t>
      </w:r>
      <w:r w:rsidRPr="00FA0E78">
        <w:rPr>
          <w:vanish/>
          <w:u w:val="single"/>
        </w:rPr>
        <w:t>data,</w:t>
      </w:r>
      <w:r w:rsidRPr="0027108A">
        <w:rPr>
          <w:u w:val="single"/>
        </w:rPr>
        <w:t xml:space="preserve"> </w:t>
      </w:r>
      <w:r w:rsidRPr="00FA0E78">
        <w:rPr>
          <w:vanish/>
          <w:u w:val="single"/>
        </w:rPr>
        <w:t>however,</w:t>
      </w:r>
      <w:r w:rsidRPr="0027108A">
        <w:rPr>
          <w:u w:val="single"/>
        </w:rPr>
        <w:t xml:space="preserve"> </w:t>
      </w:r>
      <w:r w:rsidRPr="00FA0E78">
        <w:rPr>
          <w:vanish/>
          <w:u w:val="single"/>
        </w:rPr>
        <w:t>making</w:t>
      </w:r>
      <w:r w:rsidRPr="0027108A">
        <w:rPr>
          <w:u w:val="single"/>
        </w:rPr>
        <w:t xml:space="preserve"> </w:t>
      </w:r>
      <w:r w:rsidRPr="00FA0E78">
        <w:rPr>
          <w:vanish/>
          <w:u w:val="single"/>
        </w:rPr>
        <w:t>it</w:t>
      </w:r>
      <w:r w:rsidRPr="0027108A">
        <w:rPr>
          <w:u w:val="single"/>
        </w:rPr>
        <w:t xml:space="preserve"> </w:t>
      </w:r>
      <w:r w:rsidRPr="00FA0E78">
        <w:rPr>
          <w:vanish/>
          <w:u w:val="single"/>
        </w:rPr>
        <w:t>difficult</w:t>
      </w:r>
      <w:r w:rsidRPr="0027108A">
        <w:rPr>
          <w:u w:val="single"/>
        </w:rPr>
        <w:t xml:space="preserve"> </w:t>
      </w:r>
      <w:r w:rsidRPr="00FA0E78">
        <w:rPr>
          <w:vanish/>
          <w:u w:val="single"/>
        </w:rPr>
        <w:t>to</w:t>
      </w:r>
      <w:r w:rsidRPr="0027108A">
        <w:rPr>
          <w:u w:val="single"/>
        </w:rPr>
        <w:t xml:space="preserve"> </w:t>
      </w:r>
      <w:r w:rsidRPr="00FA0E78">
        <w:rPr>
          <w:vanish/>
          <w:u w:val="single"/>
        </w:rPr>
        <w:t>draw</w:t>
      </w:r>
      <w:r w:rsidRPr="0027108A">
        <w:rPr>
          <w:u w:val="single"/>
        </w:rPr>
        <w:t xml:space="preserve"> </w:t>
      </w:r>
      <w:r w:rsidRPr="00FA0E78">
        <w:rPr>
          <w:vanish/>
          <w:u w:val="single"/>
        </w:rPr>
        <w:t>firm</w:t>
      </w:r>
      <w:r w:rsidRPr="0027108A">
        <w:rPr>
          <w:u w:val="single"/>
        </w:rPr>
        <w:t xml:space="preserve"> </w:t>
      </w:r>
      <w:r w:rsidRPr="00FA0E78">
        <w:rPr>
          <w:vanish/>
          <w:u w:val="single"/>
        </w:rPr>
        <w:t>causal</w:t>
      </w:r>
      <w:r w:rsidRPr="0027108A">
        <w:rPr>
          <w:u w:val="single"/>
        </w:rPr>
        <w:t xml:space="preserve"> </w:t>
      </w:r>
      <w:r w:rsidRPr="00FA0E78">
        <w:rPr>
          <w:vanish/>
          <w:u w:val="single"/>
        </w:rPr>
        <w:t>conclusions</w:t>
      </w:r>
      <w:r w:rsidRPr="0027108A">
        <w:rPr>
          <w:u w:val="single"/>
        </w:rPr>
        <w:t xml:space="preserve"> </w:t>
      </w:r>
      <w:r w:rsidRPr="00FA0E78">
        <w:rPr>
          <w:vanish/>
          <w:u w:val="single"/>
        </w:rPr>
        <w:t>and</w:t>
      </w:r>
      <w:r w:rsidRPr="0027108A">
        <w:rPr>
          <w:u w:val="single"/>
        </w:rPr>
        <w:t xml:space="preserve"> </w:t>
      </w:r>
      <w:r w:rsidRPr="00FA0E78">
        <w:rPr>
          <w:vanish/>
          <w:u w:val="single"/>
        </w:rPr>
        <w:t>examine</w:t>
      </w:r>
      <w:r w:rsidRPr="0027108A">
        <w:rPr>
          <w:u w:val="single"/>
        </w:rPr>
        <w:t xml:space="preserve"> </w:t>
      </w:r>
      <w:r w:rsidRPr="00FA0E78">
        <w:rPr>
          <w:vanish/>
          <w:u w:val="single"/>
        </w:rPr>
        <w:t>the</w:t>
      </w:r>
      <w:r w:rsidRPr="0027108A">
        <w:rPr>
          <w:u w:val="single"/>
        </w:rPr>
        <w:t xml:space="preserve"> </w:t>
      </w:r>
      <w:r w:rsidRPr="00FA0E78">
        <w:rPr>
          <w:vanish/>
          <w:u w:val="single"/>
        </w:rPr>
        <w:t>potential</w:t>
      </w:r>
      <w:r w:rsidRPr="0027108A">
        <w:rPr>
          <w:u w:val="single"/>
        </w:rPr>
        <w:t xml:space="preserve"> </w:t>
      </w:r>
      <w:r w:rsidRPr="00FA0E78">
        <w:rPr>
          <w:vanish/>
          <w:u w:val="single"/>
        </w:rPr>
        <w:t>of</w:t>
      </w:r>
      <w:r w:rsidRPr="0027108A">
        <w:rPr>
          <w:u w:val="single"/>
        </w:rPr>
        <w:t xml:space="preserve"> </w:t>
      </w:r>
      <w:r w:rsidRPr="00FA0E78">
        <w:rPr>
          <w:vanish/>
          <w:u w:val="single"/>
        </w:rPr>
        <w:t>an</w:t>
      </w:r>
      <w:r w:rsidRPr="0027108A">
        <w:rPr>
          <w:u w:val="single"/>
        </w:rPr>
        <w:t xml:space="preserve"> </w:t>
      </w:r>
      <w:r w:rsidRPr="00FA0E78">
        <w:rPr>
          <w:vanish/>
          <w:u w:val="single"/>
        </w:rPr>
        <w:t>over-time</w:t>
      </w:r>
      <w:r w:rsidRPr="0027108A">
        <w:rPr>
          <w:u w:val="single"/>
        </w:rPr>
        <w:t xml:space="preserve"> </w:t>
      </w:r>
      <w:r w:rsidRPr="00FA0E78">
        <w:rPr>
          <w:vanish/>
          <w:u w:val="single"/>
        </w:rPr>
        <w:t>reinforcement.</w:t>
      </w:r>
      <w:r w:rsidRPr="0027108A">
        <w:rPr>
          <w:u w:val="single"/>
        </w:rPr>
        <w:t xml:space="preserve"> </w:t>
      </w:r>
      <w:r w:rsidRPr="00FA0E78">
        <w:rPr>
          <w:vanish/>
          <w:sz w:val="14"/>
        </w:rPr>
        <w:t>To</w:t>
      </w:r>
      <w:r w:rsidRPr="0027108A">
        <w:rPr>
          <w:sz w:val="14"/>
        </w:rPr>
        <w:t xml:space="preserve"> </w:t>
      </w:r>
      <w:r w:rsidRPr="00FA0E78">
        <w:rPr>
          <w:vanish/>
          <w:sz w:val="14"/>
        </w:rPr>
        <w:t>examine</w:t>
      </w:r>
      <w:r w:rsidRPr="0027108A">
        <w:rPr>
          <w:sz w:val="14"/>
        </w:rPr>
        <w:t xml:space="preserve"> </w:t>
      </w:r>
      <w:r w:rsidRPr="00FA0E78">
        <w:rPr>
          <w:vanish/>
          <w:sz w:val="14"/>
        </w:rPr>
        <w:t>the</w:t>
      </w:r>
      <w:r w:rsidRPr="0027108A">
        <w:rPr>
          <w:sz w:val="14"/>
        </w:rPr>
        <w:t xml:space="preserve"> </w:t>
      </w:r>
      <w:r w:rsidRPr="00FA0E78">
        <w:rPr>
          <w:vanish/>
          <w:sz w:val="14"/>
        </w:rPr>
        <w:t>underlying</w:t>
      </w:r>
      <w:r w:rsidRPr="0027108A">
        <w:rPr>
          <w:sz w:val="14"/>
        </w:rPr>
        <w:t xml:space="preserve"> </w:t>
      </w:r>
      <w:r w:rsidRPr="00FA0E78">
        <w:rPr>
          <w:vanish/>
          <w:sz w:val="14"/>
        </w:rPr>
        <w:t>reasons</w:t>
      </w:r>
      <w:r w:rsidRPr="0027108A">
        <w:rPr>
          <w:sz w:val="14"/>
        </w:rPr>
        <w:t xml:space="preserve"> </w:t>
      </w:r>
      <w:r w:rsidRPr="00FA0E78">
        <w:rPr>
          <w:vanish/>
          <w:sz w:val="14"/>
        </w:rPr>
        <w:t>for</w:t>
      </w:r>
      <w:r w:rsidRPr="0027108A">
        <w:rPr>
          <w:sz w:val="14"/>
        </w:rPr>
        <w:t xml:space="preserve"> </w:t>
      </w:r>
      <w:r w:rsidRPr="00FA0E78">
        <w:rPr>
          <w:vanish/>
          <w:sz w:val="14"/>
        </w:rPr>
        <w:t>alternative</w:t>
      </w:r>
      <w:r w:rsidRPr="0027108A">
        <w:rPr>
          <w:sz w:val="14"/>
        </w:rPr>
        <w:t xml:space="preserve"> </w:t>
      </w:r>
      <w:r w:rsidRPr="00FA0E78">
        <w:rPr>
          <w:vanish/>
          <w:sz w:val="14"/>
        </w:rPr>
        <w:t>news</w:t>
      </w:r>
      <w:r w:rsidRPr="0027108A">
        <w:rPr>
          <w:sz w:val="14"/>
        </w:rPr>
        <w:t xml:space="preserve"> </w:t>
      </w:r>
      <w:r w:rsidRPr="00FA0E78">
        <w:rPr>
          <w:vanish/>
          <w:sz w:val="14"/>
        </w:rPr>
        <w:t>consumption,</w:t>
      </w:r>
      <w:r w:rsidRPr="0027108A">
        <w:rPr>
          <w:sz w:val="14"/>
        </w:rPr>
        <w:t xml:space="preserve"> </w:t>
      </w:r>
      <w:r w:rsidRPr="00FA0E78">
        <w:rPr>
          <w:vanish/>
          <w:sz w:val="14"/>
        </w:rPr>
        <w:t>this</w:t>
      </w:r>
      <w:r w:rsidRPr="0027108A">
        <w:rPr>
          <w:sz w:val="14"/>
        </w:rPr>
        <w:t xml:space="preserve"> </w:t>
      </w:r>
      <w:r w:rsidRPr="00FA0E78">
        <w:rPr>
          <w:vanish/>
          <w:sz w:val="14"/>
        </w:rPr>
        <w:t>study,</w:t>
      </w:r>
      <w:r w:rsidRPr="0027108A">
        <w:rPr>
          <w:sz w:val="14"/>
        </w:rPr>
        <w:t xml:space="preserve"> </w:t>
      </w:r>
      <w:r w:rsidRPr="00FA0E78">
        <w:rPr>
          <w:vanish/>
          <w:sz w:val="14"/>
        </w:rPr>
        <w:t>therefore,</w:t>
      </w:r>
      <w:r w:rsidRPr="0027108A">
        <w:rPr>
          <w:sz w:val="14"/>
        </w:rPr>
        <w:t xml:space="preserve"> </w:t>
      </w:r>
      <w:r w:rsidRPr="00FA0E78">
        <w:rPr>
          <w:vanish/>
          <w:sz w:val="14"/>
        </w:rPr>
        <w:t>examines</w:t>
      </w:r>
      <w:r w:rsidRPr="0027108A">
        <w:rPr>
          <w:sz w:val="14"/>
        </w:rPr>
        <w:t xml:space="preserve"> </w:t>
      </w:r>
      <w:r w:rsidRPr="00FA0E78">
        <w:rPr>
          <w:vanish/>
          <w:sz w:val="14"/>
        </w:rPr>
        <w:t>the</w:t>
      </w:r>
      <w:r w:rsidRPr="0027108A">
        <w:rPr>
          <w:sz w:val="14"/>
        </w:rPr>
        <w:t xml:space="preserve"> </w:t>
      </w:r>
      <w:r w:rsidRPr="00FA0E78">
        <w:rPr>
          <w:vanish/>
          <w:sz w:val="14"/>
        </w:rPr>
        <w:t>relationship</w:t>
      </w:r>
      <w:r w:rsidRPr="0027108A">
        <w:rPr>
          <w:sz w:val="14"/>
        </w:rPr>
        <w:t xml:space="preserve"> </w:t>
      </w:r>
      <w:r w:rsidRPr="00FA0E78">
        <w:rPr>
          <w:vanish/>
          <w:sz w:val="14"/>
        </w:rPr>
        <w:t>between</w:t>
      </w:r>
      <w:r w:rsidRPr="0027108A">
        <w:rPr>
          <w:sz w:val="14"/>
        </w:rPr>
        <w:t xml:space="preserve"> </w:t>
      </w:r>
      <w:r w:rsidRPr="00FA0E78">
        <w:rPr>
          <w:vanish/>
          <w:sz w:val="14"/>
        </w:rPr>
        <w:t>people’s</w:t>
      </w:r>
      <w:r w:rsidRPr="0027108A">
        <w:rPr>
          <w:sz w:val="14"/>
        </w:rPr>
        <w:t xml:space="preserve"> </w:t>
      </w:r>
      <w:r w:rsidRPr="00FA0E78">
        <w:rPr>
          <w:vanish/>
          <w:sz w:val="14"/>
        </w:rPr>
        <w:t>orientation</w:t>
      </w:r>
      <w:r w:rsidRPr="0027108A">
        <w:rPr>
          <w:sz w:val="14"/>
        </w:rPr>
        <w:t xml:space="preserve"> </w:t>
      </w:r>
      <w:r w:rsidRPr="00FA0E78">
        <w:rPr>
          <w:vanish/>
          <w:sz w:val="14"/>
        </w:rPr>
        <w:t>towards</w:t>
      </w:r>
      <w:r w:rsidRPr="0027108A">
        <w:rPr>
          <w:sz w:val="14"/>
        </w:rPr>
        <w:t xml:space="preserve"> </w:t>
      </w:r>
      <w:r w:rsidRPr="00FA0E78">
        <w:rPr>
          <w:vanish/>
          <w:sz w:val="14"/>
        </w:rPr>
        <w:t>alternative</w:t>
      </w:r>
      <w:r w:rsidRPr="0027108A">
        <w:rPr>
          <w:sz w:val="14"/>
        </w:rPr>
        <w:t xml:space="preserve"> </w:t>
      </w:r>
      <w:r w:rsidRPr="00FA0E78">
        <w:rPr>
          <w:vanish/>
          <w:sz w:val="14"/>
        </w:rPr>
        <w:t>news</w:t>
      </w:r>
      <w:r w:rsidRPr="0027108A">
        <w:rPr>
          <w:sz w:val="14"/>
        </w:rPr>
        <w:t xml:space="preserve"> </w:t>
      </w:r>
      <w:r w:rsidRPr="00FA0E78">
        <w:rPr>
          <w:vanish/>
          <w:sz w:val="14"/>
        </w:rPr>
        <w:t>and</w:t>
      </w:r>
      <w:r w:rsidRPr="0027108A">
        <w:rPr>
          <w:sz w:val="14"/>
        </w:rPr>
        <w:t xml:space="preserve"> </w:t>
      </w:r>
      <w:r w:rsidRPr="00FA0E78">
        <w:rPr>
          <w:vanish/>
          <w:sz w:val="14"/>
        </w:rPr>
        <w:t>their</w:t>
      </w:r>
      <w:r w:rsidRPr="0027108A">
        <w:rPr>
          <w:sz w:val="14"/>
        </w:rPr>
        <w:t xml:space="preserve"> </w:t>
      </w:r>
      <w:r w:rsidRPr="00FA0E78">
        <w:rPr>
          <w:vanish/>
          <w:sz w:val="14"/>
        </w:rPr>
        <w:t>trust</w:t>
      </w:r>
      <w:r w:rsidRPr="0027108A">
        <w:rPr>
          <w:sz w:val="14"/>
        </w:rPr>
        <w:t xml:space="preserve"> </w:t>
      </w:r>
      <w:r w:rsidRPr="00FA0E78">
        <w:rPr>
          <w:vanish/>
          <w:sz w:val="14"/>
        </w:rPr>
        <w:t>in</w:t>
      </w:r>
      <w:r w:rsidRPr="0027108A">
        <w:rPr>
          <w:sz w:val="14"/>
        </w:rPr>
        <w:t xml:space="preserve"> </w:t>
      </w:r>
      <w:r w:rsidRPr="00FA0E78">
        <w:rPr>
          <w:vanish/>
          <w:sz w:val="14"/>
        </w:rPr>
        <w:t>mainstream</w:t>
      </w:r>
      <w:r w:rsidRPr="0027108A">
        <w:rPr>
          <w:sz w:val="14"/>
        </w:rPr>
        <w:t xml:space="preserve"> </w:t>
      </w:r>
      <w:r w:rsidRPr="00FA0E78">
        <w:rPr>
          <w:vanish/>
          <w:sz w:val="14"/>
        </w:rPr>
        <w:t>media over</w:t>
      </w:r>
      <w:r w:rsidRPr="0027108A">
        <w:rPr>
          <w:sz w:val="14"/>
        </w:rPr>
        <w:t xml:space="preserve"> </w:t>
      </w:r>
      <w:r w:rsidRPr="00FA0E78">
        <w:rPr>
          <w:vanish/>
          <w:sz w:val="14"/>
        </w:rPr>
        <w:t>time,</w:t>
      </w:r>
      <w:r w:rsidRPr="0027108A">
        <w:rPr>
          <w:sz w:val="14"/>
        </w:rPr>
        <w:t xml:space="preserve"> </w:t>
      </w:r>
      <w:r w:rsidRPr="00FA0E78">
        <w:rPr>
          <w:vanish/>
          <w:sz w:val="14"/>
        </w:rPr>
        <w:t>enabling</w:t>
      </w:r>
      <w:r w:rsidRPr="0027108A">
        <w:rPr>
          <w:sz w:val="14"/>
        </w:rPr>
        <w:t xml:space="preserve"> </w:t>
      </w:r>
      <w:r w:rsidRPr="00FA0E78">
        <w:rPr>
          <w:vanish/>
          <w:sz w:val="14"/>
        </w:rPr>
        <w:t>us</w:t>
      </w:r>
      <w:r w:rsidRPr="0027108A">
        <w:rPr>
          <w:sz w:val="14"/>
        </w:rPr>
        <w:t xml:space="preserve"> </w:t>
      </w:r>
      <w:r w:rsidRPr="00FA0E78">
        <w:rPr>
          <w:vanish/>
          <w:sz w:val="14"/>
        </w:rPr>
        <w:t>to</w:t>
      </w:r>
      <w:r w:rsidRPr="0027108A">
        <w:rPr>
          <w:sz w:val="14"/>
        </w:rPr>
        <w:t xml:space="preserve"> </w:t>
      </w:r>
      <w:r w:rsidRPr="00FA0E78">
        <w:rPr>
          <w:vanish/>
          <w:sz w:val="14"/>
        </w:rPr>
        <w:t>examine</w:t>
      </w:r>
      <w:r w:rsidRPr="0027108A">
        <w:rPr>
          <w:sz w:val="14"/>
        </w:rPr>
        <w:t xml:space="preserve"> </w:t>
      </w:r>
      <w:r w:rsidRPr="00FA0E78">
        <w:rPr>
          <w:vanish/>
          <w:sz w:val="14"/>
        </w:rPr>
        <w:t>their</w:t>
      </w:r>
      <w:r w:rsidRPr="0027108A">
        <w:rPr>
          <w:sz w:val="14"/>
        </w:rPr>
        <w:t xml:space="preserve"> </w:t>
      </w:r>
      <w:r w:rsidRPr="00FA0E78">
        <w:rPr>
          <w:vanish/>
          <w:sz w:val="14"/>
        </w:rPr>
        <w:t>dynamic</w:t>
      </w:r>
      <w:r w:rsidRPr="0027108A">
        <w:rPr>
          <w:sz w:val="14"/>
        </w:rPr>
        <w:t xml:space="preserve"> </w:t>
      </w:r>
      <w:r w:rsidRPr="00FA0E78">
        <w:rPr>
          <w:vanish/>
          <w:sz w:val="14"/>
        </w:rPr>
        <w:t>development</w:t>
      </w:r>
      <w:r w:rsidRPr="0027108A">
        <w:rPr>
          <w:sz w:val="14"/>
        </w:rPr>
        <w:t xml:space="preserve"> </w:t>
      </w:r>
      <w:r w:rsidRPr="00FA0E78">
        <w:rPr>
          <w:vanish/>
          <w:sz w:val="14"/>
        </w:rPr>
        <w:t>longitudinally.</w:t>
      </w:r>
      <w:r w:rsidRPr="0027108A">
        <w:rPr>
          <w:sz w:val="14"/>
        </w:rPr>
        <w:t xml:space="preserve"> </w:t>
      </w:r>
      <w:r w:rsidRPr="00FA0E78">
        <w:rPr>
          <w:vanish/>
          <w:sz w:val="14"/>
        </w:rPr>
        <w:t>In</w:t>
      </w:r>
      <w:r w:rsidRPr="0027108A">
        <w:rPr>
          <w:sz w:val="14"/>
        </w:rPr>
        <w:t xml:space="preserve"> </w:t>
      </w:r>
      <w:r w:rsidRPr="00FA0E78">
        <w:rPr>
          <w:vanish/>
          <w:sz w:val="14"/>
        </w:rPr>
        <w:t>addition,</w:t>
      </w:r>
      <w:r w:rsidRPr="0027108A">
        <w:rPr>
          <w:sz w:val="14"/>
        </w:rPr>
        <w:t xml:space="preserve"> </w:t>
      </w:r>
      <w:r w:rsidRPr="00FA0E78">
        <w:rPr>
          <w:vanish/>
          <w:sz w:val="14"/>
        </w:rPr>
        <w:t>the</w:t>
      </w:r>
      <w:r w:rsidRPr="0027108A">
        <w:rPr>
          <w:sz w:val="14"/>
        </w:rPr>
        <w:t xml:space="preserve"> </w:t>
      </w:r>
      <w:r w:rsidRPr="00FA0E78">
        <w:rPr>
          <w:vanish/>
          <w:sz w:val="14"/>
        </w:rPr>
        <w:t>study</w:t>
      </w:r>
      <w:r w:rsidRPr="0027108A">
        <w:rPr>
          <w:sz w:val="14"/>
        </w:rPr>
        <w:t xml:space="preserve"> </w:t>
      </w:r>
      <w:r w:rsidRPr="00FA0E78">
        <w:rPr>
          <w:vanish/>
          <w:sz w:val="14"/>
        </w:rPr>
        <w:t>examines</w:t>
      </w:r>
      <w:r w:rsidRPr="0027108A">
        <w:rPr>
          <w:sz w:val="14"/>
        </w:rPr>
        <w:t xml:space="preserve"> </w:t>
      </w:r>
      <w:r w:rsidRPr="00FA0E78">
        <w:rPr>
          <w:vanish/>
          <w:sz w:val="14"/>
        </w:rPr>
        <w:t>how</w:t>
      </w:r>
      <w:r w:rsidRPr="0027108A">
        <w:rPr>
          <w:sz w:val="14"/>
        </w:rPr>
        <w:t xml:space="preserve"> </w:t>
      </w:r>
      <w:r w:rsidRPr="00FA0E78">
        <w:rPr>
          <w:vanish/>
          <w:sz w:val="14"/>
        </w:rPr>
        <w:t>consumption</w:t>
      </w:r>
      <w:r w:rsidRPr="0027108A">
        <w:rPr>
          <w:sz w:val="14"/>
        </w:rPr>
        <w:t xml:space="preserve"> </w:t>
      </w:r>
      <w:r w:rsidRPr="00FA0E78">
        <w:rPr>
          <w:vanish/>
          <w:sz w:val="14"/>
        </w:rPr>
        <w:t>of</w:t>
      </w:r>
      <w:r w:rsidRPr="0027108A">
        <w:rPr>
          <w:sz w:val="14"/>
        </w:rPr>
        <w:t xml:space="preserve"> </w:t>
      </w:r>
      <w:r w:rsidRPr="00FA0E78">
        <w:rPr>
          <w:vanish/>
          <w:sz w:val="14"/>
        </w:rPr>
        <w:t>traditional</w:t>
      </w:r>
      <w:r w:rsidRPr="0027108A">
        <w:rPr>
          <w:sz w:val="14"/>
        </w:rPr>
        <w:t xml:space="preserve"> </w:t>
      </w:r>
      <w:r w:rsidRPr="00FA0E78">
        <w:rPr>
          <w:vanish/>
          <w:sz w:val="14"/>
        </w:rPr>
        <w:t>news</w:t>
      </w:r>
      <w:r w:rsidRPr="0027108A">
        <w:rPr>
          <w:sz w:val="14"/>
        </w:rPr>
        <w:t xml:space="preserve"> </w:t>
      </w:r>
      <w:r w:rsidRPr="00FA0E78">
        <w:rPr>
          <w:vanish/>
          <w:sz w:val="14"/>
        </w:rPr>
        <w:t>are</w:t>
      </w:r>
      <w:r w:rsidRPr="0027108A">
        <w:rPr>
          <w:sz w:val="14"/>
        </w:rPr>
        <w:t xml:space="preserve"> </w:t>
      </w:r>
      <w:r w:rsidRPr="00FA0E78">
        <w:rPr>
          <w:vanish/>
          <w:sz w:val="14"/>
        </w:rPr>
        <w:t>linked</w:t>
      </w:r>
      <w:r w:rsidRPr="0027108A">
        <w:rPr>
          <w:sz w:val="14"/>
        </w:rPr>
        <w:t xml:space="preserve"> </w:t>
      </w:r>
      <w:r w:rsidRPr="00FA0E78">
        <w:rPr>
          <w:vanish/>
          <w:sz w:val="14"/>
        </w:rPr>
        <w:t>to</w:t>
      </w:r>
      <w:r w:rsidRPr="0027108A">
        <w:rPr>
          <w:sz w:val="14"/>
        </w:rPr>
        <w:t xml:space="preserve"> </w:t>
      </w:r>
      <w:r w:rsidRPr="00FA0E78">
        <w:rPr>
          <w:vanish/>
          <w:sz w:val="14"/>
        </w:rPr>
        <w:t>alternative</w:t>
      </w:r>
      <w:r w:rsidRPr="0027108A">
        <w:rPr>
          <w:sz w:val="14"/>
        </w:rPr>
        <w:t xml:space="preserve"> </w:t>
      </w:r>
      <w:r w:rsidRPr="00FA0E78">
        <w:rPr>
          <w:vanish/>
          <w:sz w:val="14"/>
        </w:rPr>
        <w:t>news</w:t>
      </w:r>
      <w:r w:rsidRPr="0027108A">
        <w:rPr>
          <w:sz w:val="14"/>
        </w:rPr>
        <w:t xml:space="preserve"> </w:t>
      </w:r>
      <w:r w:rsidRPr="00FA0E78">
        <w:rPr>
          <w:vanish/>
          <w:sz w:val="14"/>
        </w:rPr>
        <w:t>orientation.</w:t>
      </w:r>
      <w:r w:rsidRPr="0027108A">
        <w:rPr>
          <w:sz w:val="14"/>
        </w:rPr>
        <w:t xml:space="preserve"> </w:t>
      </w:r>
      <w:r w:rsidRPr="00FA0E78">
        <w:rPr>
          <w:vanish/>
          <w:sz w:val="14"/>
        </w:rPr>
        <w:t>Empirically,</w:t>
      </w:r>
      <w:r w:rsidRPr="0027108A">
        <w:rPr>
          <w:sz w:val="14"/>
        </w:rPr>
        <w:t xml:space="preserve"> </w:t>
      </w:r>
      <w:r w:rsidRPr="00FA0E78">
        <w:rPr>
          <w:vanish/>
          <w:sz w:val="14"/>
        </w:rPr>
        <w:t>the</w:t>
      </w:r>
      <w:r w:rsidRPr="0027108A">
        <w:rPr>
          <w:sz w:val="14"/>
        </w:rPr>
        <w:t xml:space="preserve"> </w:t>
      </w:r>
      <w:r w:rsidRPr="00FA0E78">
        <w:rPr>
          <w:vanish/>
          <w:sz w:val="14"/>
        </w:rPr>
        <w:t>study</w:t>
      </w:r>
      <w:r w:rsidRPr="0027108A">
        <w:rPr>
          <w:sz w:val="14"/>
        </w:rPr>
        <w:t xml:space="preserve"> </w:t>
      </w:r>
      <w:r w:rsidRPr="00FA0E78">
        <w:rPr>
          <w:vanish/>
          <w:sz w:val="14"/>
        </w:rPr>
        <w:t>is</w:t>
      </w:r>
      <w:r w:rsidRPr="0027108A">
        <w:rPr>
          <w:sz w:val="14"/>
        </w:rPr>
        <w:t xml:space="preserve"> </w:t>
      </w:r>
      <w:r w:rsidRPr="00FA0E78">
        <w:rPr>
          <w:vanish/>
          <w:sz w:val="14"/>
        </w:rPr>
        <w:t>based</w:t>
      </w:r>
      <w:r w:rsidRPr="0027108A">
        <w:rPr>
          <w:sz w:val="14"/>
        </w:rPr>
        <w:t xml:space="preserve"> </w:t>
      </w:r>
      <w:r w:rsidRPr="00FA0E78">
        <w:rPr>
          <w:vanish/>
          <w:sz w:val="14"/>
        </w:rPr>
        <w:t>on</w:t>
      </w:r>
      <w:r w:rsidRPr="0027108A">
        <w:rPr>
          <w:sz w:val="14"/>
        </w:rPr>
        <w:t xml:space="preserve"> </w:t>
      </w:r>
      <w:r w:rsidRPr="00FA0E78">
        <w:rPr>
          <w:vanish/>
          <w:sz w:val="14"/>
        </w:rPr>
        <w:t>a</w:t>
      </w:r>
      <w:r w:rsidRPr="0027108A">
        <w:rPr>
          <w:sz w:val="14"/>
        </w:rPr>
        <w:t xml:space="preserve"> </w:t>
      </w:r>
      <w:r w:rsidRPr="00FA0E78">
        <w:rPr>
          <w:vanish/>
          <w:sz w:val="14"/>
        </w:rPr>
        <w:t>four-wave</w:t>
      </w:r>
      <w:r w:rsidRPr="0027108A">
        <w:rPr>
          <w:sz w:val="14"/>
        </w:rPr>
        <w:t xml:space="preserve"> </w:t>
      </w:r>
      <w:r w:rsidRPr="00FA0E78">
        <w:rPr>
          <w:vanish/>
          <w:sz w:val="14"/>
        </w:rPr>
        <w:t>panel</w:t>
      </w:r>
      <w:r w:rsidRPr="0027108A">
        <w:rPr>
          <w:sz w:val="14"/>
        </w:rPr>
        <w:t xml:space="preserve"> </w:t>
      </w:r>
      <w:r w:rsidRPr="00FA0E78">
        <w:rPr>
          <w:vanish/>
          <w:sz w:val="14"/>
        </w:rPr>
        <w:t>survey</w:t>
      </w:r>
      <w:r w:rsidRPr="0027108A">
        <w:rPr>
          <w:sz w:val="14"/>
        </w:rPr>
        <w:t xml:space="preserve"> </w:t>
      </w:r>
      <w:r w:rsidRPr="00FA0E78">
        <w:rPr>
          <w:vanish/>
          <w:sz w:val="14"/>
        </w:rPr>
        <w:t>with</w:t>
      </w:r>
      <w:r w:rsidRPr="0027108A">
        <w:rPr>
          <w:sz w:val="14"/>
        </w:rPr>
        <w:t xml:space="preserve"> </w:t>
      </w:r>
      <w:r w:rsidRPr="00FA0E78">
        <w:rPr>
          <w:vanish/>
          <w:sz w:val="14"/>
        </w:rPr>
        <w:t>a</w:t>
      </w:r>
      <w:r w:rsidRPr="0027108A">
        <w:rPr>
          <w:sz w:val="14"/>
        </w:rPr>
        <w:t xml:space="preserve"> </w:t>
      </w:r>
      <w:r w:rsidRPr="00FA0E78">
        <w:rPr>
          <w:vanish/>
          <w:sz w:val="14"/>
        </w:rPr>
        <w:t>large</w:t>
      </w:r>
      <w:r w:rsidRPr="0027108A">
        <w:rPr>
          <w:sz w:val="14"/>
        </w:rPr>
        <w:t xml:space="preserve"> </w:t>
      </w:r>
      <w:r w:rsidRPr="00FA0E78">
        <w:rPr>
          <w:vanish/>
          <w:sz w:val="14"/>
        </w:rPr>
        <w:t>sample</w:t>
      </w:r>
      <w:r w:rsidRPr="0027108A">
        <w:rPr>
          <w:sz w:val="14"/>
        </w:rPr>
        <w:t xml:space="preserve"> </w:t>
      </w:r>
      <w:r w:rsidRPr="00FA0E78">
        <w:rPr>
          <w:vanish/>
          <w:sz w:val="14"/>
        </w:rPr>
        <w:t>of</w:t>
      </w:r>
      <w:r w:rsidRPr="0027108A">
        <w:rPr>
          <w:sz w:val="14"/>
        </w:rPr>
        <w:t xml:space="preserve"> </w:t>
      </w:r>
      <w:r w:rsidRPr="00FA0E78">
        <w:rPr>
          <w:vanish/>
          <w:sz w:val="14"/>
        </w:rPr>
        <w:t>the</w:t>
      </w:r>
      <w:r w:rsidRPr="0027108A">
        <w:rPr>
          <w:sz w:val="14"/>
        </w:rPr>
        <w:t xml:space="preserve"> </w:t>
      </w:r>
      <w:r w:rsidRPr="00FA0E78">
        <w:rPr>
          <w:vanish/>
          <w:sz w:val="14"/>
        </w:rPr>
        <w:t>Swedish</w:t>
      </w:r>
      <w:r w:rsidRPr="0027108A">
        <w:rPr>
          <w:sz w:val="14"/>
        </w:rPr>
        <w:t xml:space="preserve"> </w:t>
      </w:r>
      <w:r w:rsidRPr="00FA0E78">
        <w:rPr>
          <w:vanish/>
          <w:sz w:val="14"/>
        </w:rPr>
        <w:t>population</w:t>
      </w:r>
      <w:r w:rsidRPr="0027108A">
        <w:rPr>
          <w:sz w:val="14"/>
        </w:rPr>
        <w:t xml:space="preserve"> </w:t>
      </w:r>
      <w:r w:rsidRPr="00FA0E78">
        <w:rPr>
          <w:vanish/>
          <w:sz w:val="14"/>
        </w:rPr>
        <w:t>conducted</w:t>
      </w:r>
      <w:r w:rsidRPr="0027108A">
        <w:rPr>
          <w:sz w:val="14"/>
        </w:rPr>
        <w:t xml:space="preserve"> </w:t>
      </w:r>
      <w:r w:rsidRPr="00FA0E78">
        <w:rPr>
          <w:vanish/>
          <w:sz w:val="14"/>
        </w:rPr>
        <w:t>in</w:t>
      </w:r>
      <w:r w:rsidRPr="0027108A">
        <w:rPr>
          <w:sz w:val="14"/>
        </w:rPr>
        <w:t xml:space="preserve"> </w:t>
      </w:r>
      <w:r w:rsidRPr="00FA0E78">
        <w:rPr>
          <w:vanish/>
          <w:sz w:val="14"/>
        </w:rPr>
        <w:t>2018–2020</w:t>
      </w:r>
      <w:r w:rsidRPr="0027108A">
        <w:rPr>
          <w:sz w:val="14"/>
        </w:rPr>
        <w:t xml:space="preserve"> </w:t>
      </w:r>
      <w:r w:rsidRPr="00FA0E78">
        <w:rPr>
          <w:vanish/>
          <w:sz w:val="14"/>
        </w:rPr>
        <w:t>enabling</w:t>
      </w:r>
      <w:r w:rsidRPr="0027108A">
        <w:rPr>
          <w:sz w:val="14"/>
        </w:rPr>
        <w:t xml:space="preserve"> </w:t>
      </w:r>
      <w:r w:rsidRPr="00FA0E78">
        <w:rPr>
          <w:vanish/>
          <w:sz w:val="14"/>
        </w:rPr>
        <w:t>longitudinal</w:t>
      </w:r>
      <w:r w:rsidRPr="0027108A">
        <w:rPr>
          <w:sz w:val="14"/>
        </w:rPr>
        <w:t xml:space="preserve"> </w:t>
      </w:r>
      <w:r w:rsidRPr="00FA0E78">
        <w:rPr>
          <w:vanish/>
          <w:sz w:val="14"/>
        </w:rPr>
        <w:t>analysis.</w:t>
      </w:r>
      <w:r w:rsidRPr="0027108A">
        <w:rPr>
          <w:sz w:val="14"/>
        </w:rPr>
        <w:t xml:space="preserve"> </w:t>
      </w:r>
      <w:r w:rsidRPr="00FA0E78">
        <w:rPr>
          <w:vanish/>
          <w:sz w:val="14"/>
        </w:rPr>
        <w:t>With</w:t>
      </w:r>
      <w:r w:rsidRPr="0027108A">
        <w:rPr>
          <w:sz w:val="14"/>
        </w:rPr>
        <w:t xml:space="preserve"> </w:t>
      </w:r>
      <w:r w:rsidRPr="00FA0E78">
        <w:rPr>
          <w:vanish/>
          <w:sz w:val="14"/>
        </w:rPr>
        <w:t>an</w:t>
      </w:r>
      <w:r w:rsidRPr="0027108A">
        <w:rPr>
          <w:sz w:val="14"/>
        </w:rPr>
        <w:t xml:space="preserve"> </w:t>
      </w:r>
      <w:r w:rsidRPr="00FA0E78">
        <w:rPr>
          <w:vanish/>
          <w:sz w:val="14"/>
        </w:rPr>
        <w:t>increasing</w:t>
      </w:r>
      <w:r w:rsidRPr="0027108A">
        <w:rPr>
          <w:sz w:val="14"/>
        </w:rPr>
        <w:t xml:space="preserve"> </w:t>
      </w:r>
      <w:r w:rsidRPr="00FA0E78">
        <w:rPr>
          <w:vanish/>
          <w:sz w:val="14"/>
        </w:rPr>
        <w:t>number</w:t>
      </w:r>
      <w:r w:rsidRPr="0027108A">
        <w:rPr>
          <w:sz w:val="14"/>
        </w:rPr>
        <w:t xml:space="preserve"> </w:t>
      </w:r>
      <w:r w:rsidRPr="00FA0E78">
        <w:rPr>
          <w:vanish/>
          <w:sz w:val="14"/>
        </w:rPr>
        <w:t>of</w:t>
      </w:r>
      <w:r w:rsidRPr="0027108A">
        <w:rPr>
          <w:sz w:val="14"/>
        </w:rPr>
        <w:t xml:space="preserve"> </w:t>
      </w:r>
      <w:r w:rsidRPr="00FA0E78">
        <w:rPr>
          <w:vanish/>
          <w:sz w:val="14"/>
        </w:rPr>
        <w:t>online</w:t>
      </w:r>
      <w:r w:rsidRPr="0027108A">
        <w:rPr>
          <w:sz w:val="14"/>
        </w:rPr>
        <w:t xml:space="preserve"> </w:t>
      </w:r>
      <w:r w:rsidRPr="00FA0E78">
        <w:rPr>
          <w:vanish/>
          <w:sz w:val="14"/>
        </w:rPr>
        <w:t>alternative</w:t>
      </w:r>
      <w:r w:rsidRPr="0027108A">
        <w:rPr>
          <w:sz w:val="14"/>
        </w:rPr>
        <w:t xml:space="preserve"> </w:t>
      </w:r>
      <w:r w:rsidRPr="00FA0E78">
        <w:rPr>
          <w:vanish/>
          <w:sz w:val="14"/>
        </w:rPr>
        <w:t>news</w:t>
      </w:r>
      <w:r w:rsidRPr="0027108A">
        <w:rPr>
          <w:sz w:val="14"/>
        </w:rPr>
        <w:t xml:space="preserve"> </w:t>
      </w:r>
      <w:r w:rsidRPr="00FA0E78">
        <w:rPr>
          <w:vanish/>
          <w:sz w:val="14"/>
        </w:rPr>
        <w:t>sites</w:t>
      </w:r>
      <w:r w:rsidRPr="0027108A">
        <w:rPr>
          <w:sz w:val="14"/>
        </w:rPr>
        <w:t xml:space="preserve"> </w:t>
      </w:r>
      <w:r w:rsidRPr="00FA0E78">
        <w:rPr>
          <w:vanish/>
          <w:sz w:val="14"/>
        </w:rPr>
        <w:t>and</w:t>
      </w:r>
      <w:r w:rsidRPr="0027108A">
        <w:rPr>
          <w:sz w:val="14"/>
        </w:rPr>
        <w:t xml:space="preserve"> </w:t>
      </w:r>
      <w:r w:rsidRPr="00FA0E78">
        <w:rPr>
          <w:vanish/>
          <w:sz w:val="14"/>
        </w:rPr>
        <w:t>polarizing</w:t>
      </w:r>
      <w:r w:rsidRPr="0027108A">
        <w:rPr>
          <w:sz w:val="14"/>
        </w:rPr>
        <w:t xml:space="preserve"> </w:t>
      </w:r>
      <w:r w:rsidRPr="00FA0E78">
        <w:rPr>
          <w:vanish/>
          <w:sz w:val="14"/>
        </w:rPr>
        <w:t>attitudes</w:t>
      </w:r>
      <w:r w:rsidRPr="0027108A">
        <w:rPr>
          <w:sz w:val="14"/>
        </w:rPr>
        <w:t xml:space="preserve"> </w:t>
      </w:r>
      <w:r w:rsidRPr="00FA0E78">
        <w:rPr>
          <w:vanish/>
          <w:sz w:val="14"/>
        </w:rPr>
        <w:t>on</w:t>
      </w:r>
      <w:r w:rsidRPr="0027108A">
        <w:rPr>
          <w:sz w:val="14"/>
        </w:rPr>
        <w:t xml:space="preserve"> </w:t>
      </w:r>
      <w:r w:rsidRPr="00FA0E78">
        <w:rPr>
          <w:vanish/>
          <w:sz w:val="14"/>
        </w:rPr>
        <w:t>media</w:t>
      </w:r>
      <w:r w:rsidRPr="0027108A">
        <w:rPr>
          <w:sz w:val="14"/>
        </w:rPr>
        <w:t xml:space="preserve"> </w:t>
      </w:r>
      <w:r w:rsidRPr="00FA0E78">
        <w:rPr>
          <w:vanish/>
          <w:sz w:val="14"/>
        </w:rPr>
        <w:t>trust,</w:t>
      </w:r>
      <w:r w:rsidRPr="0027108A">
        <w:rPr>
          <w:sz w:val="14"/>
        </w:rPr>
        <w:t xml:space="preserve"> </w:t>
      </w:r>
      <w:r w:rsidRPr="00FA0E78">
        <w:rPr>
          <w:vanish/>
          <w:sz w:val="14"/>
        </w:rPr>
        <w:t>Sweden</w:t>
      </w:r>
      <w:r w:rsidRPr="0027108A">
        <w:rPr>
          <w:sz w:val="14"/>
        </w:rPr>
        <w:t xml:space="preserve"> </w:t>
      </w:r>
      <w:r w:rsidRPr="00FA0E78">
        <w:rPr>
          <w:vanish/>
          <w:sz w:val="14"/>
        </w:rPr>
        <w:t>provides</w:t>
      </w:r>
      <w:r w:rsidRPr="0027108A">
        <w:rPr>
          <w:sz w:val="14"/>
        </w:rPr>
        <w:t xml:space="preserve"> </w:t>
      </w:r>
      <w:r w:rsidRPr="00FA0E78">
        <w:rPr>
          <w:vanish/>
          <w:sz w:val="14"/>
        </w:rPr>
        <w:t>a</w:t>
      </w:r>
      <w:r w:rsidRPr="0027108A">
        <w:rPr>
          <w:sz w:val="14"/>
        </w:rPr>
        <w:t xml:space="preserve"> </w:t>
      </w:r>
      <w:r w:rsidRPr="00FA0E78">
        <w:rPr>
          <w:vanish/>
          <w:sz w:val="14"/>
        </w:rPr>
        <w:t>good</w:t>
      </w:r>
      <w:r w:rsidRPr="0027108A">
        <w:rPr>
          <w:sz w:val="14"/>
        </w:rPr>
        <w:t xml:space="preserve"> </w:t>
      </w:r>
      <w:r w:rsidRPr="00FA0E78">
        <w:rPr>
          <w:vanish/>
          <w:sz w:val="14"/>
        </w:rPr>
        <w:t>case</w:t>
      </w:r>
      <w:r w:rsidRPr="0027108A">
        <w:rPr>
          <w:sz w:val="14"/>
        </w:rPr>
        <w:t xml:space="preserve"> </w:t>
      </w:r>
      <w:r w:rsidRPr="00FA0E78">
        <w:rPr>
          <w:vanish/>
          <w:sz w:val="14"/>
        </w:rPr>
        <w:t>for</w:t>
      </w:r>
      <w:r w:rsidRPr="0027108A">
        <w:rPr>
          <w:sz w:val="14"/>
        </w:rPr>
        <w:t xml:space="preserve"> </w:t>
      </w:r>
      <w:r w:rsidRPr="00FA0E78">
        <w:rPr>
          <w:vanish/>
          <w:sz w:val="14"/>
        </w:rPr>
        <w:t>testing</w:t>
      </w:r>
      <w:r w:rsidRPr="0027108A">
        <w:rPr>
          <w:sz w:val="14"/>
        </w:rPr>
        <w:t xml:space="preserve"> </w:t>
      </w:r>
      <w:r w:rsidRPr="00FA0E78">
        <w:rPr>
          <w:vanish/>
          <w:sz w:val="14"/>
        </w:rPr>
        <w:t>the</w:t>
      </w:r>
      <w:r w:rsidRPr="0027108A">
        <w:rPr>
          <w:sz w:val="14"/>
        </w:rPr>
        <w:t xml:space="preserve"> </w:t>
      </w:r>
      <w:r w:rsidRPr="00FA0E78">
        <w:rPr>
          <w:vanish/>
          <w:sz w:val="14"/>
        </w:rPr>
        <w:t>dynamics</w:t>
      </w:r>
      <w:r w:rsidRPr="0027108A">
        <w:rPr>
          <w:sz w:val="14"/>
        </w:rPr>
        <w:t xml:space="preserve"> </w:t>
      </w:r>
      <w:r w:rsidRPr="00FA0E78">
        <w:rPr>
          <w:vanish/>
          <w:sz w:val="14"/>
        </w:rPr>
        <w:t>at</w:t>
      </w:r>
      <w:r w:rsidRPr="0027108A">
        <w:rPr>
          <w:sz w:val="14"/>
        </w:rPr>
        <w:t xml:space="preserve"> </w:t>
      </w:r>
      <w:r w:rsidRPr="00FA0E78">
        <w:rPr>
          <w:vanish/>
          <w:sz w:val="14"/>
        </w:rPr>
        <w:t>stake.</w:t>
      </w:r>
      <w:r w:rsidRPr="0027108A">
        <w:rPr>
          <w:sz w:val="14"/>
        </w:rPr>
        <w:t xml:space="preserve"> </w:t>
      </w:r>
      <w:r w:rsidRPr="00FA0E78">
        <w:rPr>
          <w:vanish/>
          <w:u w:val="single"/>
        </w:rPr>
        <w:t>Over</w:t>
      </w:r>
      <w:r w:rsidRPr="0027108A">
        <w:rPr>
          <w:u w:val="single"/>
        </w:rPr>
        <w:t xml:space="preserve"> </w:t>
      </w:r>
      <w:r w:rsidRPr="00FA0E78">
        <w:rPr>
          <w:vanish/>
          <w:u w:val="single"/>
        </w:rPr>
        <w:t>the</w:t>
      </w:r>
      <w:r w:rsidRPr="0027108A">
        <w:rPr>
          <w:u w:val="single"/>
        </w:rPr>
        <w:t xml:space="preserve"> </w:t>
      </w:r>
      <w:r w:rsidRPr="00FA0E78">
        <w:rPr>
          <w:vanish/>
          <w:u w:val="single"/>
        </w:rPr>
        <w:t>past</w:t>
      </w:r>
      <w:r w:rsidRPr="0027108A">
        <w:rPr>
          <w:u w:val="single"/>
        </w:rPr>
        <w:t xml:space="preserve"> </w:t>
      </w:r>
      <w:r w:rsidRPr="00FA0E78">
        <w:rPr>
          <w:vanish/>
          <w:u w:val="single"/>
        </w:rPr>
        <w:t>decades,</w:t>
      </w:r>
      <w:r w:rsidRPr="0027108A">
        <w:rPr>
          <w:u w:val="single"/>
        </w:rPr>
        <w:t xml:space="preserve"> </w:t>
      </w:r>
      <w:r w:rsidRPr="00FA0E78">
        <w:rPr>
          <w:vanish/>
          <w:u w:val="single"/>
        </w:rPr>
        <w:t>the</w:t>
      </w:r>
      <w:r w:rsidRPr="0027108A">
        <w:rPr>
          <w:u w:val="single"/>
        </w:rPr>
        <w:t xml:space="preserve"> </w:t>
      </w:r>
      <w:r w:rsidRPr="00FA0E78">
        <w:rPr>
          <w:vanish/>
          <w:u w:val="single"/>
        </w:rPr>
        <w:t>media</w:t>
      </w:r>
      <w:r w:rsidRPr="0027108A">
        <w:rPr>
          <w:u w:val="single"/>
        </w:rPr>
        <w:t xml:space="preserve"> </w:t>
      </w:r>
      <w:r w:rsidRPr="00FA0E78">
        <w:rPr>
          <w:vanish/>
          <w:u w:val="single"/>
        </w:rPr>
        <w:t>environment</w:t>
      </w:r>
      <w:r w:rsidRPr="0027108A">
        <w:rPr>
          <w:u w:val="single"/>
        </w:rPr>
        <w:t xml:space="preserve"> </w:t>
      </w:r>
      <w:r w:rsidRPr="00FA0E78">
        <w:rPr>
          <w:vanish/>
          <w:u w:val="single"/>
        </w:rPr>
        <w:t>has</w:t>
      </w:r>
      <w:r w:rsidRPr="0027108A">
        <w:rPr>
          <w:u w:val="single"/>
        </w:rPr>
        <w:t xml:space="preserve"> </w:t>
      </w:r>
      <w:r w:rsidRPr="00FA0E78">
        <w:rPr>
          <w:vanish/>
          <w:u w:val="single"/>
        </w:rPr>
        <w:t>transformed</w:t>
      </w:r>
      <w:r w:rsidRPr="0027108A">
        <w:rPr>
          <w:u w:val="single"/>
        </w:rPr>
        <w:t xml:space="preserve"> </w:t>
      </w:r>
      <w:r w:rsidRPr="00FA0E78">
        <w:rPr>
          <w:vanish/>
          <w:u w:val="single"/>
        </w:rPr>
        <w:t>from</w:t>
      </w:r>
      <w:r w:rsidRPr="0027108A">
        <w:rPr>
          <w:u w:val="single"/>
        </w:rPr>
        <w:t xml:space="preserve"> </w:t>
      </w:r>
      <w:r w:rsidRPr="00FA0E78">
        <w:rPr>
          <w:vanish/>
          <w:u w:val="single"/>
        </w:rPr>
        <w:t>a</w:t>
      </w:r>
      <w:r w:rsidRPr="0027108A">
        <w:rPr>
          <w:u w:val="single"/>
        </w:rPr>
        <w:t xml:space="preserve"> </w:t>
      </w:r>
      <w:r w:rsidRPr="00FA0E78">
        <w:rPr>
          <w:vanish/>
          <w:u w:val="single"/>
        </w:rPr>
        <w:t>low-choice</w:t>
      </w:r>
      <w:r w:rsidRPr="0027108A">
        <w:rPr>
          <w:u w:val="single"/>
        </w:rPr>
        <w:t xml:space="preserve"> </w:t>
      </w:r>
      <w:r w:rsidRPr="00FA0E78">
        <w:rPr>
          <w:vanish/>
          <w:u w:val="single"/>
        </w:rPr>
        <w:t>to</w:t>
      </w:r>
      <w:r w:rsidRPr="0027108A">
        <w:rPr>
          <w:u w:val="single"/>
        </w:rPr>
        <w:t xml:space="preserve"> </w:t>
      </w:r>
      <w:r w:rsidRPr="00FA0E78">
        <w:rPr>
          <w:vanish/>
          <w:u w:val="single"/>
        </w:rPr>
        <w:t>a</w:t>
      </w:r>
      <w:r w:rsidRPr="0027108A">
        <w:rPr>
          <w:u w:val="single"/>
        </w:rPr>
        <w:t xml:space="preserve"> </w:t>
      </w:r>
      <w:r w:rsidRPr="00FA0E78">
        <w:rPr>
          <w:vanish/>
          <w:u w:val="single"/>
        </w:rPr>
        <w:t>high-choice</w:t>
      </w:r>
      <w:r w:rsidRPr="0027108A">
        <w:rPr>
          <w:u w:val="single"/>
        </w:rPr>
        <w:t xml:space="preserve"> </w:t>
      </w:r>
      <w:r w:rsidRPr="00FA0E78">
        <w:rPr>
          <w:vanish/>
          <w:u w:val="single"/>
        </w:rPr>
        <w:t>media</w:t>
      </w:r>
      <w:r w:rsidRPr="0027108A">
        <w:rPr>
          <w:u w:val="single"/>
        </w:rPr>
        <w:t xml:space="preserve"> </w:t>
      </w:r>
      <w:r w:rsidRPr="00FA0E78">
        <w:rPr>
          <w:vanish/>
          <w:u w:val="single"/>
        </w:rPr>
        <w:t>environment,</w:t>
      </w:r>
      <w:r w:rsidRPr="0027108A">
        <w:rPr>
          <w:u w:val="single"/>
        </w:rPr>
        <w:t xml:space="preserve"> </w:t>
      </w:r>
      <w:r w:rsidRPr="00FA0E78">
        <w:rPr>
          <w:vanish/>
          <w:u w:val="single"/>
        </w:rPr>
        <w:t>as</w:t>
      </w:r>
      <w:r w:rsidRPr="0027108A">
        <w:rPr>
          <w:u w:val="single"/>
        </w:rPr>
        <w:t xml:space="preserve"> </w:t>
      </w:r>
      <w:r w:rsidRPr="00FA0E78">
        <w:rPr>
          <w:vanish/>
          <w:u w:val="single"/>
        </w:rPr>
        <w:t>the</w:t>
      </w:r>
      <w:r w:rsidRPr="0027108A">
        <w:rPr>
          <w:u w:val="single"/>
        </w:rPr>
        <w:t xml:space="preserve"> </w:t>
      </w:r>
      <w:r w:rsidRPr="00FA0E78">
        <w:rPr>
          <w:vanish/>
          <w:u w:val="single"/>
        </w:rPr>
        <w:t>amount</w:t>
      </w:r>
      <w:r w:rsidRPr="0027108A">
        <w:rPr>
          <w:u w:val="single"/>
        </w:rPr>
        <w:t xml:space="preserve"> </w:t>
      </w:r>
      <w:r w:rsidRPr="00FA0E78">
        <w:rPr>
          <w:vanish/>
          <w:u w:val="single"/>
        </w:rPr>
        <w:t>of</w:t>
      </w:r>
      <w:r w:rsidRPr="0027108A">
        <w:rPr>
          <w:u w:val="single"/>
        </w:rPr>
        <w:t xml:space="preserve"> </w:t>
      </w:r>
      <w:r w:rsidRPr="00FA0E78">
        <w:rPr>
          <w:vanish/>
          <w:u w:val="single"/>
        </w:rPr>
        <w:t>available</w:t>
      </w:r>
      <w:r w:rsidRPr="0027108A">
        <w:rPr>
          <w:u w:val="single"/>
        </w:rPr>
        <w:t xml:space="preserve"> </w:t>
      </w:r>
      <w:r w:rsidRPr="00FA0E78">
        <w:rPr>
          <w:vanish/>
          <w:u w:val="single"/>
        </w:rPr>
        <w:t>information</w:t>
      </w:r>
      <w:r w:rsidRPr="0027108A">
        <w:rPr>
          <w:u w:val="single"/>
        </w:rPr>
        <w:t xml:space="preserve"> </w:t>
      </w:r>
      <w:r w:rsidRPr="00FA0E78">
        <w:rPr>
          <w:vanish/>
          <w:u w:val="single"/>
        </w:rPr>
        <w:t>has</w:t>
      </w:r>
      <w:r w:rsidRPr="0027108A">
        <w:rPr>
          <w:u w:val="single"/>
        </w:rPr>
        <w:t xml:space="preserve"> </w:t>
      </w:r>
      <w:r w:rsidRPr="00FA0E78">
        <w:rPr>
          <w:vanish/>
          <w:u w:val="single"/>
        </w:rPr>
        <w:t>accelerated</w:t>
      </w:r>
      <w:r w:rsidRPr="0027108A">
        <w:rPr>
          <w:u w:val="single"/>
        </w:rPr>
        <w:t xml:space="preserve"> </w:t>
      </w:r>
      <w:r w:rsidRPr="00FA0E78">
        <w:rPr>
          <w:vanish/>
          <w:u w:val="single"/>
        </w:rPr>
        <w:t>(Van</w:t>
      </w:r>
      <w:r w:rsidRPr="0027108A">
        <w:rPr>
          <w:u w:val="single"/>
        </w:rPr>
        <w:t xml:space="preserve"> </w:t>
      </w:r>
      <w:proofErr w:type="spellStart"/>
      <w:r w:rsidRPr="00FA0E78">
        <w:rPr>
          <w:vanish/>
          <w:u w:val="single"/>
        </w:rPr>
        <w:t>Aelst</w:t>
      </w:r>
      <w:proofErr w:type="spellEnd"/>
      <w:r w:rsidRPr="0027108A">
        <w:rPr>
          <w:u w:val="single"/>
        </w:rPr>
        <w:t xml:space="preserve"> </w:t>
      </w:r>
      <w:r w:rsidRPr="00FA0E78">
        <w:rPr>
          <w:vanish/>
          <w:u w:val="single"/>
        </w:rPr>
        <w:t>et</w:t>
      </w:r>
      <w:r w:rsidRPr="0027108A">
        <w:rPr>
          <w:u w:val="single"/>
        </w:rPr>
        <w:t xml:space="preserve"> </w:t>
      </w:r>
      <w:r w:rsidRPr="00FA0E78">
        <w:rPr>
          <w:vanish/>
          <w:u w:val="single"/>
        </w:rPr>
        <w:t>al. </w:t>
      </w:r>
      <w:hyperlink r:id="rId23" w:history="1">
        <w:r w:rsidRPr="00FA0E78">
          <w:rPr>
            <w:rStyle w:val="Hyperlink"/>
            <w:vanish/>
            <w:u w:val="single"/>
          </w:rPr>
          <w:t>2017</w:t>
        </w:r>
      </w:hyperlink>
      <w:r w:rsidRPr="00FA0E78">
        <w:rPr>
          <w:vanish/>
          <w:u w:val="single"/>
        </w:rPr>
        <w:t>).</w:t>
      </w:r>
      <w:r w:rsidRPr="0027108A">
        <w:rPr>
          <w:u w:val="single"/>
        </w:rPr>
        <w:t xml:space="preserve"> </w:t>
      </w:r>
      <w:r w:rsidRPr="00FA0E78">
        <w:rPr>
          <w:vanish/>
          <w:u w:val="single"/>
        </w:rPr>
        <w:t>Lately,</w:t>
      </w:r>
      <w:r w:rsidRPr="0027108A">
        <w:rPr>
          <w:u w:val="single"/>
        </w:rPr>
        <w:t xml:space="preserve"> </w:t>
      </w:r>
      <w:r w:rsidRPr="00FA0E78">
        <w:rPr>
          <w:vanish/>
          <w:u w:val="single"/>
        </w:rPr>
        <w:t>this</w:t>
      </w:r>
      <w:r w:rsidRPr="0027108A">
        <w:rPr>
          <w:u w:val="single"/>
        </w:rPr>
        <w:t xml:space="preserve"> </w:t>
      </w:r>
      <w:r w:rsidRPr="00FA0E78">
        <w:rPr>
          <w:vanish/>
          <w:u w:val="single"/>
        </w:rPr>
        <w:t>development</w:t>
      </w:r>
      <w:r w:rsidRPr="0027108A">
        <w:rPr>
          <w:u w:val="single"/>
        </w:rPr>
        <w:t xml:space="preserve"> </w:t>
      </w:r>
      <w:r w:rsidRPr="00FA0E78">
        <w:rPr>
          <w:vanish/>
          <w:u w:val="single"/>
        </w:rPr>
        <w:t>has</w:t>
      </w:r>
      <w:r w:rsidRPr="0027108A">
        <w:rPr>
          <w:u w:val="single"/>
        </w:rPr>
        <w:t xml:space="preserve"> </w:t>
      </w:r>
      <w:r w:rsidRPr="00FA0E78">
        <w:rPr>
          <w:vanish/>
          <w:u w:val="single"/>
        </w:rPr>
        <w:t>been</w:t>
      </w:r>
      <w:r w:rsidRPr="0027108A">
        <w:rPr>
          <w:u w:val="single"/>
        </w:rPr>
        <w:t xml:space="preserve"> </w:t>
      </w:r>
      <w:r w:rsidRPr="00FA0E78">
        <w:rPr>
          <w:vanish/>
          <w:u w:val="single"/>
        </w:rPr>
        <w:t>driven</w:t>
      </w:r>
      <w:r w:rsidRPr="0027108A">
        <w:rPr>
          <w:u w:val="single"/>
        </w:rPr>
        <w:t xml:space="preserve"> </w:t>
      </w:r>
      <w:proofErr w:type="gramStart"/>
      <w:r w:rsidRPr="00FA0E78">
        <w:rPr>
          <w:vanish/>
          <w:u w:val="single"/>
        </w:rPr>
        <w:t>in</w:t>
      </w:r>
      <w:r w:rsidRPr="0027108A">
        <w:rPr>
          <w:u w:val="single"/>
        </w:rPr>
        <w:t xml:space="preserve"> </w:t>
      </w:r>
      <w:r w:rsidRPr="00FA0E78">
        <w:rPr>
          <w:vanish/>
          <w:u w:val="single"/>
        </w:rPr>
        <w:t>particular</w:t>
      </w:r>
      <w:r w:rsidRPr="0027108A">
        <w:rPr>
          <w:u w:val="single"/>
        </w:rPr>
        <w:t xml:space="preserve"> </w:t>
      </w:r>
      <w:r w:rsidRPr="00FA0E78">
        <w:rPr>
          <w:vanish/>
          <w:u w:val="single"/>
        </w:rPr>
        <w:t>by</w:t>
      </w:r>
      <w:proofErr w:type="gramEnd"/>
      <w:r w:rsidRPr="0027108A">
        <w:rPr>
          <w:u w:val="single"/>
        </w:rPr>
        <w:t xml:space="preserve"> </w:t>
      </w:r>
      <w:r w:rsidRPr="00FA0E78">
        <w:rPr>
          <w:vanish/>
          <w:u w:val="single"/>
        </w:rPr>
        <w:t>digital</w:t>
      </w:r>
      <w:r w:rsidRPr="0027108A">
        <w:rPr>
          <w:u w:val="single"/>
        </w:rPr>
        <w:t xml:space="preserve"> </w:t>
      </w:r>
      <w:r w:rsidRPr="00FA0E78">
        <w:rPr>
          <w:vanish/>
          <w:u w:val="single"/>
        </w:rPr>
        <w:t>inventions</w:t>
      </w:r>
      <w:r w:rsidRPr="0027108A">
        <w:rPr>
          <w:u w:val="single"/>
        </w:rPr>
        <w:t xml:space="preserve"> </w:t>
      </w:r>
      <w:r w:rsidRPr="00FA0E78">
        <w:rPr>
          <w:vanish/>
          <w:u w:val="single"/>
        </w:rPr>
        <w:t>like</w:t>
      </w:r>
      <w:r w:rsidRPr="0027108A">
        <w:rPr>
          <w:u w:val="single"/>
        </w:rPr>
        <w:t xml:space="preserve"> </w:t>
      </w:r>
      <w:r w:rsidRPr="00FA0E78">
        <w:rPr>
          <w:vanish/>
          <w:u w:val="single"/>
        </w:rPr>
        <w:t>personal</w:t>
      </w:r>
      <w:r w:rsidRPr="0027108A">
        <w:rPr>
          <w:u w:val="single"/>
        </w:rPr>
        <w:t xml:space="preserve"> </w:t>
      </w:r>
      <w:r w:rsidRPr="00FA0E78">
        <w:rPr>
          <w:vanish/>
          <w:u w:val="single"/>
        </w:rPr>
        <w:t>computers,</w:t>
      </w:r>
      <w:r w:rsidRPr="0027108A">
        <w:rPr>
          <w:u w:val="single"/>
        </w:rPr>
        <w:t xml:space="preserve"> </w:t>
      </w:r>
      <w:r w:rsidRPr="00FA0E78">
        <w:rPr>
          <w:vanish/>
          <w:u w:val="single"/>
        </w:rPr>
        <w:t>the</w:t>
      </w:r>
      <w:r w:rsidRPr="0027108A">
        <w:rPr>
          <w:u w:val="single"/>
        </w:rPr>
        <w:t xml:space="preserve"> </w:t>
      </w:r>
      <w:r w:rsidRPr="00FA0E78">
        <w:rPr>
          <w:vanish/>
          <w:u w:val="single"/>
        </w:rPr>
        <w:t>Internet,</w:t>
      </w:r>
      <w:r w:rsidRPr="0027108A">
        <w:rPr>
          <w:u w:val="single"/>
        </w:rPr>
        <w:t xml:space="preserve"> </w:t>
      </w:r>
      <w:r w:rsidRPr="00FA0E78">
        <w:rPr>
          <w:vanish/>
          <w:u w:val="single"/>
        </w:rPr>
        <w:t>smartphones,</w:t>
      </w:r>
      <w:r w:rsidRPr="0027108A">
        <w:rPr>
          <w:u w:val="single"/>
        </w:rPr>
        <w:t xml:space="preserve"> </w:t>
      </w:r>
      <w:r w:rsidRPr="00FA0E78">
        <w:rPr>
          <w:vanish/>
          <w:u w:val="single"/>
        </w:rPr>
        <w:t>and</w:t>
      </w:r>
      <w:r w:rsidRPr="0027108A">
        <w:rPr>
          <w:u w:val="single"/>
        </w:rPr>
        <w:t xml:space="preserve"> </w:t>
      </w:r>
      <w:r w:rsidRPr="00FA0E78">
        <w:rPr>
          <w:vanish/>
          <w:u w:val="single"/>
        </w:rPr>
        <w:t>social</w:t>
      </w:r>
      <w:r w:rsidRPr="0027108A">
        <w:rPr>
          <w:u w:val="single"/>
        </w:rPr>
        <w:t xml:space="preserve"> </w:t>
      </w:r>
      <w:r w:rsidRPr="00FA0E78">
        <w:rPr>
          <w:vanish/>
          <w:u w:val="single"/>
        </w:rPr>
        <w:t>media.</w:t>
      </w:r>
      <w:r w:rsidRPr="0027108A">
        <w:rPr>
          <w:u w:val="single"/>
        </w:rPr>
        <w:t xml:space="preserve"> </w:t>
      </w:r>
      <w:r w:rsidRPr="00FA0E78">
        <w:rPr>
          <w:vanish/>
          <w:u w:val="single"/>
        </w:rPr>
        <w:t>As</w:t>
      </w:r>
      <w:r w:rsidRPr="0027108A">
        <w:rPr>
          <w:u w:val="single"/>
        </w:rPr>
        <w:t xml:space="preserve"> </w:t>
      </w:r>
      <w:r w:rsidRPr="00FA0E78">
        <w:rPr>
          <w:vanish/>
          <w:u w:val="single"/>
        </w:rPr>
        <w:t>media</w:t>
      </w:r>
      <w:r w:rsidRPr="0027108A">
        <w:rPr>
          <w:u w:val="single"/>
        </w:rPr>
        <w:t xml:space="preserve"> </w:t>
      </w:r>
      <w:r w:rsidRPr="00FA0E78">
        <w:rPr>
          <w:vanish/>
          <w:u w:val="single"/>
        </w:rPr>
        <w:t>choice</w:t>
      </w:r>
      <w:r w:rsidRPr="0027108A">
        <w:rPr>
          <w:u w:val="single"/>
        </w:rPr>
        <w:t xml:space="preserve"> </w:t>
      </w:r>
      <w:r w:rsidRPr="00FA0E78">
        <w:rPr>
          <w:vanish/>
          <w:u w:val="single"/>
        </w:rPr>
        <w:t>has</w:t>
      </w:r>
      <w:r w:rsidRPr="0027108A">
        <w:rPr>
          <w:u w:val="single"/>
        </w:rPr>
        <w:t xml:space="preserve"> </w:t>
      </w:r>
      <w:r w:rsidRPr="00FA0E78">
        <w:rPr>
          <w:vanish/>
          <w:u w:val="single"/>
        </w:rPr>
        <w:t>expanded,</w:t>
      </w:r>
      <w:r w:rsidRPr="0027108A">
        <w:rPr>
          <w:u w:val="single"/>
        </w:rPr>
        <w:t xml:space="preserve"> </w:t>
      </w:r>
      <w:r w:rsidRPr="00FA0E78">
        <w:rPr>
          <w:vanish/>
          <w:u w:val="single"/>
        </w:rPr>
        <w:t>people’s</w:t>
      </w:r>
      <w:r w:rsidRPr="0027108A">
        <w:rPr>
          <w:u w:val="single"/>
        </w:rPr>
        <w:t xml:space="preserve"> </w:t>
      </w:r>
      <w:r w:rsidRPr="00FA0E78">
        <w:rPr>
          <w:vanish/>
          <w:u w:val="single"/>
        </w:rPr>
        <w:t>preferences</w:t>
      </w:r>
      <w:r w:rsidRPr="0027108A">
        <w:rPr>
          <w:u w:val="single"/>
        </w:rPr>
        <w:t xml:space="preserve"> </w:t>
      </w:r>
      <w:r w:rsidRPr="00FA0E78">
        <w:rPr>
          <w:vanish/>
          <w:u w:val="single"/>
        </w:rPr>
        <w:t>have</w:t>
      </w:r>
      <w:r w:rsidRPr="0027108A">
        <w:rPr>
          <w:u w:val="single"/>
        </w:rPr>
        <w:t xml:space="preserve"> </w:t>
      </w:r>
      <w:r w:rsidRPr="00FA0E78">
        <w:rPr>
          <w:vanish/>
          <w:u w:val="single"/>
        </w:rPr>
        <w:t>come</w:t>
      </w:r>
      <w:r w:rsidRPr="0027108A">
        <w:rPr>
          <w:u w:val="single"/>
        </w:rPr>
        <w:t xml:space="preserve"> </w:t>
      </w:r>
      <w:r w:rsidRPr="00FA0E78">
        <w:rPr>
          <w:vanish/>
          <w:u w:val="single"/>
        </w:rPr>
        <w:t>to</w:t>
      </w:r>
      <w:r w:rsidRPr="0027108A">
        <w:rPr>
          <w:u w:val="single"/>
        </w:rPr>
        <w:t xml:space="preserve"> </w:t>
      </w:r>
      <w:r w:rsidRPr="00FA0E78">
        <w:rPr>
          <w:vanish/>
          <w:u w:val="single"/>
        </w:rPr>
        <w:t>play</w:t>
      </w:r>
      <w:r w:rsidRPr="0027108A">
        <w:rPr>
          <w:u w:val="single"/>
        </w:rPr>
        <w:t xml:space="preserve"> </w:t>
      </w:r>
      <w:r w:rsidRPr="00FA0E78">
        <w:rPr>
          <w:vanish/>
          <w:u w:val="single"/>
        </w:rPr>
        <w:t>an</w:t>
      </w:r>
      <w:r w:rsidRPr="0027108A">
        <w:rPr>
          <w:u w:val="single"/>
        </w:rPr>
        <w:t xml:space="preserve"> </w:t>
      </w:r>
      <w:r w:rsidRPr="00FA0E78">
        <w:rPr>
          <w:vanish/>
          <w:u w:val="single"/>
        </w:rPr>
        <w:t>increasingly</w:t>
      </w:r>
      <w:r w:rsidRPr="0027108A">
        <w:rPr>
          <w:u w:val="single"/>
        </w:rPr>
        <w:t xml:space="preserve"> </w:t>
      </w:r>
      <w:r w:rsidRPr="00FA0E78">
        <w:rPr>
          <w:vanish/>
          <w:u w:val="single"/>
        </w:rPr>
        <w:t>important</w:t>
      </w:r>
      <w:r w:rsidRPr="0027108A">
        <w:rPr>
          <w:u w:val="single"/>
        </w:rPr>
        <w:t xml:space="preserve"> </w:t>
      </w:r>
      <w:r w:rsidRPr="00FA0E78">
        <w:rPr>
          <w:vanish/>
          <w:u w:val="single"/>
        </w:rPr>
        <w:t>role</w:t>
      </w:r>
      <w:r w:rsidRPr="0027108A">
        <w:rPr>
          <w:u w:val="single"/>
        </w:rPr>
        <w:t xml:space="preserve"> </w:t>
      </w:r>
      <w:r w:rsidRPr="00FA0E78">
        <w:rPr>
          <w:vanish/>
          <w:u w:val="single"/>
        </w:rPr>
        <w:t>in</w:t>
      </w:r>
      <w:r w:rsidRPr="0027108A">
        <w:rPr>
          <w:u w:val="single"/>
        </w:rPr>
        <w:t xml:space="preserve"> </w:t>
      </w:r>
      <w:r w:rsidRPr="00FA0E78">
        <w:rPr>
          <w:vanish/>
          <w:u w:val="single"/>
        </w:rPr>
        <w:t>their</w:t>
      </w:r>
      <w:r w:rsidRPr="0027108A">
        <w:rPr>
          <w:u w:val="single"/>
        </w:rPr>
        <w:t xml:space="preserve"> </w:t>
      </w:r>
      <w:r w:rsidRPr="00FA0E78">
        <w:rPr>
          <w:vanish/>
          <w:u w:val="single"/>
        </w:rPr>
        <w:t>media</w:t>
      </w:r>
      <w:r w:rsidRPr="0027108A">
        <w:rPr>
          <w:u w:val="single"/>
        </w:rPr>
        <w:t xml:space="preserve"> </w:t>
      </w:r>
      <w:r w:rsidRPr="00FA0E78">
        <w:rPr>
          <w:vanish/>
          <w:u w:val="single"/>
        </w:rPr>
        <w:t>consumption</w:t>
      </w:r>
      <w:r w:rsidRPr="0027108A">
        <w:rPr>
          <w:u w:val="single"/>
        </w:rPr>
        <w:t xml:space="preserve"> </w:t>
      </w:r>
      <w:r w:rsidRPr="00FA0E78">
        <w:rPr>
          <w:vanish/>
          <w:u w:val="single"/>
        </w:rPr>
        <w:t>(Napoli </w:t>
      </w:r>
      <w:hyperlink r:id="rId24" w:history="1">
        <w:r w:rsidRPr="00FA0E78">
          <w:rPr>
            <w:rStyle w:val="Hyperlink"/>
            <w:vanish/>
            <w:u w:val="single"/>
          </w:rPr>
          <w:t>2011</w:t>
        </w:r>
      </w:hyperlink>
      <w:r w:rsidRPr="00FA0E78">
        <w:rPr>
          <w:vanish/>
          <w:u w:val="single"/>
        </w:rPr>
        <w:t>;</w:t>
      </w:r>
      <w:r w:rsidRPr="0027108A">
        <w:rPr>
          <w:u w:val="single"/>
        </w:rPr>
        <w:t xml:space="preserve"> </w:t>
      </w:r>
      <w:r w:rsidRPr="00FA0E78">
        <w:rPr>
          <w:vanish/>
          <w:u w:val="single"/>
        </w:rPr>
        <w:t>Prior </w:t>
      </w:r>
      <w:hyperlink r:id="rId25" w:history="1">
        <w:r w:rsidRPr="00FA0E78">
          <w:rPr>
            <w:rStyle w:val="Hyperlink"/>
            <w:vanish/>
            <w:u w:val="single"/>
          </w:rPr>
          <w:t>2007</w:t>
        </w:r>
      </w:hyperlink>
      <w:r w:rsidRPr="00FA0E78">
        <w:rPr>
          <w:vanish/>
          <w:u w:val="single"/>
        </w:rPr>
        <w:t>).</w:t>
      </w:r>
      <w:r w:rsidRPr="0027108A">
        <w:rPr>
          <w:u w:val="single"/>
        </w:rPr>
        <w:t xml:space="preserve"> </w:t>
      </w:r>
      <w:proofErr w:type="gramStart"/>
      <w:r w:rsidRPr="00FA0E78">
        <w:rPr>
          <w:vanish/>
          <w:u w:val="single"/>
        </w:rPr>
        <w:t>As</w:t>
      </w:r>
      <w:r w:rsidRPr="0027108A">
        <w:rPr>
          <w:u w:val="single"/>
        </w:rPr>
        <w:t xml:space="preserve"> </w:t>
      </w:r>
      <w:r w:rsidRPr="00FA0E78">
        <w:rPr>
          <w:vanish/>
          <w:u w:val="single"/>
        </w:rPr>
        <w:t>a</w:t>
      </w:r>
      <w:r w:rsidRPr="0027108A">
        <w:rPr>
          <w:u w:val="single"/>
        </w:rPr>
        <w:t xml:space="preserve"> </w:t>
      </w:r>
      <w:r w:rsidRPr="00FA0E78">
        <w:rPr>
          <w:vanish/>
          <w:u w:val="single"/>
        </w:rPr>
        <w:t>consequence</w:t>
      </w:r>
      <w:proofErr w:type="gramEnd"/>
      <w:r w:rsidRPr="00FA0E78">
        <w:rPr>
          <w:vanish/>
          <w:u w:val="single"/>
        </w:rPr>
        <w:t>,</w:t>
      </w:r>
      <w:r w:rsidRPr="0027108A">
        <w:rPr>
          <w:u w:val="single"/>
        </w:rPr>
        <w:t xml:space="preserve"> </w:t>
      </w:r>
      <w:r w:rsidRPr="0027108A">
        <w:rPr>
          <w:highlight w:val="cyan"/>
          <w:u w:val="single"/>
        </w:rPr>
        <w:t>media use has become more individualized and fragmented</w:t>
      </w:r>
      <w:r w:rsidRPr="0027108A">
        <w:rPr>
          <w:u w:val="single"/>
        </w:rPr>
        <w:t xml:space="preserve"> </w:t>
      </w:r>
      <w:r w:rsidRPr="00FA0E78">
        <w:rPr>
          <w:vanish/>
          <w:u w:val="single"/>
        </w:rPr>
        <w:t>(Van</w:t>
      </w:r>
      <w:r w:rsidRPr="0027108A">
        <w:rPr>
          <w:u w:val="single"/>
        </w:rPr>
        <w:t xml:space="preserve"> </w:t>
      </w:r>
      <w:proofErr w:type="spellStart"/>
      <w:r w:rsidRPr="00FA0E78">
        <w:rPr>
          <w:vanish/>
          <w:u w:val="single"/>
        </w:rPr>
        <w:t>Aelst</w:t>
      </w:r>
      <w:proofErr w:type="spellEnd"/>
      <w:r w:rsidRPr="0027108A">
        <w:rPr>
          <w:u w:val="single"/>
        </w:rPr>
        <w:t xml:space="preserve"> </w:t>
      </w:r>
      <w:r w:rsidRPr="00FA0E78">
        <w:rPr>
          <w:vanish/>
          <w:u w:val="single"/>
        </w:rPr>
        <w:t>et</w:t>
      </w:r>
      <w:r w:rsidRPr="0027108A">
        <w:rPr>
          <w:u w:val="single"/>
        </w:rPr>
        <w:t xml:space="preserve"> </w:t>
      </w:r>
      <w:r w:rsidRPr="00FA0E78">
        <w:rPr>
          <w:vanish/>
          <w:u w:val="single"/>
        </w:rPr>
        <w:t>al. </w:t>
      </w:r>
      <w:hyperlink r:id="rId26" w:history="1">
        <w:r w:rsidRPr="00FA0E78">
          <w:rPr>
            <w:rStyle w:val="Hyperlink"/>
            <w:vanish/>
            <w:u w:val="single"/>
          </w:rPr>
          <w:t>2017</w:t>
        </w:r>
      </w:hyperlink>
      <w:r w:rsidRPr="00FA0E78">
        <w:rPr>
          <w:vanish/>
          <w:u w:val="single"/>
        </w:rPr>
        <w:t>).</w:t>
      </w:r>
      <w:r w:rsidRPr="0027108A">
        <w:rPr>
          <w:u w:val="single"/>
        </w:rPr>
        <w:t xml:space="preserve"> </w:t>
      </w:r>
      <w:r w:rsidRPr="00FA0E78">
        <w:rPr>
          <w:vanish/>
          <w:u w:val="single"/>
        </w:rPr>
        <w:t>One</w:t>
      </w:r>
      <w:r w:rsidRPr="0027108A">
        <w:rPr>
          <w:u w:val="single"/>
        </w:rPr>
        <w:t xml:space="preserve"> </w:t>
      </w:r>
      <w:r w:rsidRPr="00FA0E78">
        <w:rPr>
          <w:vanish/>
          <w:u w:val="single"/>
        </w:rPr>
        <w:t>example</w:t>
      </w:r>
      <w:r w:rsidRPr="0027108A">
        <w:rPr>
          <w:u w:val="single"/>
        </w:rPr>
        <w:t xml:space="preserve"> </w:t>
      </w:r>
      <w:r w:rsidRPr="00FA0E78">
        <w:rPr>
          <w:vanish/>
          <w:u w:val="single"/>
        </w:rPr>
        <w:t>illustrating</w:t>
      </w:r>
      <w:r w:rsidRPr="0027108A">
        <w:rPr>
          <w:u w:val="single"/>
        </w:rPr>
        <w:t xml:space="preserve"> </w:t>
      </w:r>
      <w:r w:rsidRPr="00FA0E78">
        <w:rPr>
          <w:vanish/>
          <w:u w:val="single"/>
        </w:rPr>
        <w:t>this</w:t>
      </w:r>
      <w:r w:rsidRPr="0027108A">
        <w:rPr>
          <w:u w:val="single"/>
        </w:rPr>
        <w:t xml:space="preserve"> </w:t>
      </w:r>
      <w:r w:rsidRPr="00FA0E78">
        <w:rPr>
          <w:vanish/>
          <w:u w:val="single"/>
        </w:rPr>
        <w:t>development</w:t>
      </w:r>
      <w:r w:rsidRPr="0027108A">
        <w:rPr>
          <w:u w:val="single"/>
        </w:rPr>
        <w:t xml:space="preserve"> </w:t>
      </w:r>
      <w:r w:rsidRPr="00FA0E78">
        <w:rPr>
          <w:vanish/>
          <w:u w:val="single"/>
        </w:rPr>
        <w:t>is</w:t>
      </w:r>
      <w:r w:rsidRPr="0027108A">
        <w:rPr>
          <w:u w:val="single"/>
        </w:rPr>
        <w:t xml:space="preserve"> </w:t>
      </w:r>
      <w:r w:rsidRPr="00FA0E78">
        <w:rPr>
          <w:vanish/>
          <w:u w:val="single"/>
        </w:rPr>
        <w:t>that</w:t>
      </w:r>
      <w:r w:rsidRPr="0027108A">
        <w:rPr>
          <w:u w:val="single"/>
        </w:rPr>
        <w:t xml:space="preserve"> </w:t>
      </w:r>
      <w:r w:rsidRPr="0027108A">
        <w:rPr>
          <w:highlight w:val="cyan"/>
          <w:u w:val="single"/>
        </w:rPr>
        <w:t>people’s political interest has become an increasingly important driver for their news consumption</w:t>
      </w:r>
      <w:r w:rsidRPr="0027108A">
        <w:rPr>
          <w:sz w:val="14"/>
        </w:rPr>
        <w:t xml:space="preserve"> </w:t>
      </w:r>
      <w:r w:rsidRPr="00FA0E78">
        <w:rPr>
          <w:vanish/>
          <w:sz w:val="14"/>
        </w:rPr>
        <w:t>(</w:t>
      </w:r>
      <w:proofErr w:type="spellStart"/>
      <w:r w:rsidRPr="00FA0E78">
        <w:rPr>
          <w:vanish/>
          <w:sz w:val="14"/>
        </w:rPr>
        <w:t>Strömbäck</w:t>
      </w:r>
      <w:proofErr w:type="spellEnd"/>
      <w:r w:rsidRPr="00FA0E78">
        <w:rPr>
          <w:vanish/>
          <w:sz w:val="14"/>
        </w:rPr>
        <w:t>,</w:t>
      </w:r>
      <w:r w:rsidRPr="0027108A">
        <w:rPr>
          <w:sz w:val="14"/>
        </w:rPr>
        <w:t xml:space="preserve"> </w:t>
      </w:r>
      <w:proofErr w:type="spellStart"/>
      <w:r w:rsidRPr="00FA0E78">
        <w:rPr>
          <w:vanish/>
          <w:sz w:val="14"/>
        </w:rPr>
        <w:t>Djerf</w:t>
      </w:r>
      <w:proofErr w:type="spellEnd"/>
      <w:r w:rsidRPr="00FA0E78">
        <w:rPr>
          <w:vanish/>
          <w:sz w:val="14"/>
        </w:rPr>
        <w:t>-Pierre,</w:t>
      </w:r>
      <w:r w:rsidRPr="0027108A">
        <w:rPr>
          <w:sz w:val="14"/>
        </w:rPr>
        <w:t xml:space="preserve"> </w:t>
      </w:r>
      <w:r w:rsidRPr="00FA0E78">
        <w:rPr>
          <w:vanish/>
          <w:sz w:val="14"/>
        </w:rPr>
        <w:t>and</w:t>
      </w:r>
      <w:r w:rsidRPr="0027108A">
        <w:rPr>
          <w:sz w:val="14"/>
        </w:rPr>
        <w:t xml:space="preserve"> </w:t>
      </w:r>
      <w:r w:rsidRPr="00FA0E78">
        <w:rPr>
          <w:vanish/>
          <w:sz w:val="14"/>
        </w:rPr>
        <w:t>Shehata </w:t>
      </w:r>
      <w:hyperlink r:id="rId27" w:history="1">
        <w:r w:rsidRPr="00FA0E78">
          <w:rPr>
            <w:rStyle w:val="Hyperlink"/>
            <w:vanish/>
            <w:sz w:val="14"/>
          </w:rPr>
          <w:t>2013</w:t>
        </w:r>
      </w:hyperlink>
      <w:r w:rsidRPr="00FA0E78">
        <w:rPr>
          <w:vanish/>
          <w:sz w:val="14"/>
        </w:rPr>
        <w:t>).</w:t>
      </w:r>
      <w:r w:rsidRPr="0027108A">
        <w:rPr>
          <w:sz w:val="14"/>
        </w:rPr>
        <w:t xml:space="preserve"> </w:t>
      </w:r>
      <w:r w:rsidRPr="00FA0E78">
        <w:rPr>
          <w:vanish/>
          <w:sz w:val="14"/>
        </w:rPr>
        <w:t>While</w:t>
      </w:r>
      <w:r w:rsidRPr="0027108A">
        <w:rPr>
          <w:sz w:val="14"/>
        </w:rPr>
        <w:t xml:space="preserve"> </w:t>
      </w:r>
      <w:r w:rsidRPr="00FA0E78">
        <w:rPr>
          <w:vanish/>
          <w:sz w:val="14"/>
        </w:rPr>
        <w:t>people</w:t>
      </w:r>
      <w:r w:rsidRPr="0027108A">
        <w:rPr>
          <w:sz w:val="14"/>
        </w:rPr>
        <w:t xml:space="preserve"> </w:t>
      </w:r>
      <w:r w:rsidRPr="00FA0E78">
        <w:rPr>
          <w:vanish/>
          <w:sz w:val="14"/>
        </w:rPr>
        <w:t>with</w:t>
      </w:r>
      <w:r w:rsidRPr="0027108A">
        <w:rPr>
          <w:sz w:val="14"/>
        </w:rPr>
        <w:t xml:space="preserve"> </w:t>
      </w:r>
      <w:r w:rsidRPr="00FA0E78">
        <w:rPr>
          <w:vanish/>
          <w:sz w:val="14"/>
        </w:rPr>
        <w:t>a</w:t>
      </w:r>
      <w:r w:rsidRPr="0027108A">
        <w:rPr>
          <w:sz w:val="14"/>
        </w:rPr>
        <w:t xml:space="preserve"> </w:t>
      </w:r>
      <w:r w:rsidRPr="00FA0E78">
        <w:rPr>
          <w:vanish/>
          <w:sz w:val="14"/>
        </w:rPr>
        <w:t>high</w:t>
      </w:r>
      <w:r w:rsidRPr="0027108A">
        <w:rPr>
          <w:sz w:val="14"/>
        </w:rPr>
        <w:t xml:space="preserve"> </w:t>
      </w:r>
      <w:r w:rsidRPr="00FA0E78">
        <w:rPr>
          <w:vanish/>
          <w:sz w:val="14"/>
        </w:rPr>
        <w:t>interest</w:t>
      </w:r>
      <w:r w:rsidRPr="0027108A">
        <w:rPr>
          <w:sz w:val="14"/>
        </w:rPr>
        <w:t xml:space="preserve"> </w:t>
      </w:r>
      <w:r w:rsidRPr="00FA0E78">
        <w:rPr>
          <w:vanish/>
          <w:sz w:val="14"/>
        </w:rPr>
        <w:t>in</w:t>
      </w:r>
      <w:r w:rsidRPr="0027108A">
        <w:rPr>
          <w:sz w:val="14"/>
        </w:rPr>
        <w:t xml:space="preserve"> </w:t>
      </w:r>
      <w:r w:rsidRPr="00FA0E78">
        <w:rPr>
          <w:vanish/>
          <w:sz w:val="14"/>
        </w:rPr>
        <w:t>politics</w:t>
      </w:r>
      <w:r w:rsidRPr="0027108A">
        <w:rPr>
          <w:sz w:val="14"/>
        </w:rPr>
        <w:t xml:space="preserve"> </w:t>
      </w:r>
      <w:r w:rsidRPr="00FA0E78">
        <w:rPr>
          <w:vanish/>
          <w:sz w:val="14"/>
        </w:rPr>
        <w:t>can</w:t>
      </w:r>
      <w:r w:rsidRPr="0027108A">
        <w:rPr>
          <w:sz w:val="14"/>
        </w:rPr>
        <w:t xml:space="preserve"> </w:t>
      </w:r>
      <w:r w:rsidRPr="00FA0E78">
        <w:rPr>
          <w:vanish/>
          <w:sz w:val="14"/>
        </w:rPr>
        <w:t>seek</w:t>
      </w:r>
      <w:r w:rsidRPr="0027108A">
        <w:rPr>
          <w:sz w:val="14"/>
        </w:rPr>
        <w:t xml:space="preserve"> </w:t>
      </w:r>
      <w:r w:rsidRPr="00FA0E78">
        <w:rPr>
          <w:vanish/>
          <w:sz w:val="14"/>
        </w:rPr>
        <w:t>out</w:t>
      </w:r>
      <w:r w:rsidRPr="0027108A">
        <w:rPr>
          <w:sz w:val="14"/>
        </w:rPr>
        <w:t xml:space="preserve"> </w:t>
      </w:r>
      <w:r w:rsidRPr="00FA0E78">
        <w:rPr>
          <w:vanish/>
          <w:sz w:val="14"/>
        </w:rPr>
        <w:t>news</w:t>
      </w:r>
      <w:r w:rsidRPr="0027108A">
        <w:rPr>
          <w:sz w:val="14"/>
        </w:rPr>
        <w:t xml:space="preserve"> </w:t>
      </w:r>
      <w:r w:rsidRPr="00FA0E78">
        <w:rPr>
          <w:vanish/>
          <w:sz w:val="14"/>
        </w:rPr>
        <w:t>constantly,</w:t>
      </w:r>
      <w:r w:rsidRPr="0027108A">
        <w:rPr>
          <w:sz w:val="14"/>
        </w:rPr>
        <w:t xml:space="preserve"> </w:t>
      </w:r>
      <w:r w:rsidRPr="00FA0E78">
        <w:rPr>
          <w:vanish/>
          <w:sz w:val="14"/>
        </w:rPr>
        <w:t>people</w:t>
      </w:r>
      <w:r w:rsidRPr="0027108A">
        <w:rPr>
          <w:sz w:val="14"/>
        </w:rPr>
        <w:t xml:space="preserve"> </w:t>
      </w:r>
      <w:r w:rsidRPr="00FA0E78">
        <w:rPr>
          <w:vanish/>
          <w:sz w:val="14"/>
        </w:rPr>
        <w:t>with</w:t>
      </w:r>
      <w:r w:rsidRPr="0027108A">
        <w:rPr>
          <w:sz w:val="14"/>
        </w:rPr>
        <w:t xml:space="preserve"> </w:t>
      </w:r>
      <w:r w:rsidRPr="00FA0E78">
        <w:rPr>
          <w:vanish/>
          <w:sz w:val="14"/>
        </w:rPr>
        <w:t>a</w:t>
      </w:r>
      <w:r w:rsidRPr="0027108A">
        <w:rPr>
          <w:sz w:val="14"/>
        </w:rPr>
        <w:t xml:space="preserve"> </w:t>
      </w:r>
      <w:r w:rsidRPr="00FA0E78">
        <w:rPr>
          <w:vanish/>
          <w:sz w:val="14"/>
        </w:rPr>
        <w:t>low</w:t>
      </w:r>
      <w:r w:rsidRPr="0027108A">
        <w:rPr>
          <w:sz w:val="14"/>
        </w:rPr>
        <w:t xml:space="preserve"> </w:t>
      </w:r>
      <w:r w:rsidRPr="00FA0E78">
        <w:rPr>
          <w:vanish/>
          <w:sz w:val="14"/>
        </w:rPr>
        <w:t>interest</w:t>
      </w:r>
      <w:r w:rsidRPr="0027108A">
        <w:rPr>
          <w:sz w:val="14"/>
        </w:rPr>
        <w:t xml:space="preserve"> </w:t>
      </w:r>
      <w:r w:rsidRPr="00FA0E78">
        <w:rPr>
          <w:vanish/>
          <w:sz w:val="14"/>
        </w:rPr>
        <w:t>likewise</w:t>
      </w:r>
      <w:r w:rsidRPr="0027108A">
        <w:rPr>
          <w:sz w:val="14"/>
        </w:rPr>
        <w:t xml:space="preserve"> </w:t>
      </w:r>
      <w:r w:rsidRPr="00FA0E78">
        <w:rPr>
          <w:vanish/>
          <w:sz w:val="14"/>
        </w:rPr>
        <w:t>have</w:t>
      </w:r>
      <w:r w:rsidRPr="0027108A">
        <w:rPr>
          <w:sz w:val="14"/>
        </w:rPr>
        <w:t xml:space="preserve"> </w:t>
      </w:r>
      <w:r w:rsidRPr="00FA0E78">
        <w:rPr>
          <w:vanish/>
          <w:sz w:val="14"/>
        </w:rPr>
        <w:t>ample</w:t>
      </w:r>
      <w:r w:rsidRPr="0027108A">
        <w:rPr>
          <w:sz w:val="14"/>
        </w:rPr>
        <w:t xml:space="preserve"> </w:t>
      </w:r>
      <w:r w:rsidRPr="00FA0E78">
        <w:rPr>
          <w:vanish/>
          <w:sz w:val="14"/>
        </w:rPr>
        <w:t>opportunities</w:t>
      </w:r>
      <w:r w:rsidRPr="0027108A">
        <w:rPr>
          <w:sz w:val="14"/>
        </w:rPr>
        <w:t xml:space="preserve"> </w:t>
      </w:r>
      <w:r w:rsidRPr="00FA0E78">
        <w:rPr>
          <w:vanish/>
          <w:sz w:val="14"/>
        </w:rPr>
        <w:t>for</w:t>
      </w:r>
      <w:r w:rsidRPr="0027108A">
        <w:rPr>
          <w:sz w:val="14"/>
        </w:rPr>
        <w:t xml:space="preserve"> </w:t>
      </w:r>
      <w:r w:rsidRPr="00FA0E78">
        <w:rPr>
          <w:vanish/>
          <w:sz w:val="14"/>
        </w:rPr>
        <w:t>finding</w:t>
      </w:r>
      <w:r w:rsidRPr="0027108A">
        <w:rPr>
          <w:sz w:val="14"/>
        </w:rPr>
        <w:t xml:space="preserve"> </w:t>
      </w:r>
      <w:r w:rsidRPr="00FA0E78">
        <w:rPr>
          <w:vanish/>
          <w:sz w:val="14"/>
        </w:rPr>
        <w:t>other</w:t>
      </w:r>
      <w:r w:rsidRPr="0027108A">
        <w:rPr>
          <w:sz w:val="14"/>
        </w:rPr>
        <w:t xml:space="preserve"> </w:t>
      </w:r>
      <w:r w:rsidRPr="00FA0E78">
        <w:rPr>
          <w:vanish/>
          <w:sz w:val="14"/>
        </w:rPr>
        <w:t>content</w:t>
      </w:r>
      <w:r w:rsidRPr="0027108A">
        <w:rPr>
          <w:sz w:val="14"/>
        </w:rPr>
        <w:t xml:space="preserve"> </w:t>
      </w:r>
      <w:r w:rsidRPr="00FA0E78">
        <w:rPr>
          <w:vanish/>
          <w:sz w:val="14"/>
        </w:rPr>
        <w:t>and</w:t>
      </w:r>
      <w:r w:rsidRPr="0027108A">
        <w:rPr>
          <w:sz w:val="14"/>
        </w:rPr>
        <w:t xml:space="preserve"> </w:t>
      </w:r>
      <w:r w:rsidRPr="00FA0E78">
        <w:rPr>
          <w:vanish/>
          <w:sz w:val="14"/>
        </w:rPr>
        <w:t>avoiding</w:t>
      </w:r>
      <w:r w:rsidRPr="0027108A">
        <w:rPr>
          <w:sz w:val="14"/>
        </w:rPr>
        <w:t xml:space="preserve"> </w:t>
      </w:r>
      <w:r w:rsidRPr="00FA0E78">
        <w:rPr>
          <w:vanish/>
          <w:sz w:val="14"/>
        </w:rPr>
        <w:t>news</w:t>
      </w:r>
      <w:r w:rsidRPr="0027108A">
        <w:rPr>
          <w:sz w:val="14"/>
        </w:rPr>
        <w:t xml:space="preserve"> </w:t>
      </w:r>
      <w:r w:rsidRPr="00FA0E78">
        <w:rPr>
          <w:vanish/>
          <w:sz w:val="14"/>
        </w:rPr>
        <w:t>(</w:t>
      </w:r>
      <w:proofErr w:type="spellStart"/>
      <w:r w:rsidRPr="00FA0E78">
        <w:rPr>
          <w:vanish/>
          <w:sz w:val="14"/>
        </w:rPr>
        <w:t>Skovsgaard</w:t>
      </w:r>
      <w:proofErr w:type="spellEnd"/>
      <w:r w:rsidRPr="0027108A">
        <w:rPr>
          <w:sz w:val="14"/>
        </w:rPr>
        <w:t xml:space="preserve"> </w:t>
      </w:r>
      <w:r w:rsidRPr="00FA0E78">
        <w:rPr>
          <w:vanish/>
          <w:sz w:val="14"/>
        </w:rPr>
        <w:t>and</w:t>
      </w:r>
      <w:r w:rsidRPr="0027108A">
        <w:rPr>
          <w:sz w:val="14"/>
        </w:rPr>
        <w:t xml:space="preserve"> </w:t>
      </w:r>
      <w:r w:rsidRPr="00FA0E78">
        <w:rPr>
          <w:vanish/>
          <w:sz w:val="14"/>
        </w:rPr>
        <w:t>Andersen </w:t>
      </w:r>
      <w:hyperlink r:id="rId28" w:history="1">
        <w:r w:rsidRPr="00FA0E78">
          <w:rPr>
            <w:rStyle w:val="Hyperlink"/>
            <w:vanish/>
            <w:sz w:val="14"/>
          </w:rPr>
          <w:t>2020</w:t>
        </w:r>
      </w:hyperlink>
      <w:r w:rsidRPr="00FA0E78">
        <w:rPr>
          <w:vanish/>
          <w:sz w:val="14"/>
        </w:rPr>
        <w:t>).</w:t>
      </w:r>
      <w:r w:rsidRPr="0027108A">
        <w:rPr>
          <w:sz w:val="14"/>
        </w:rPr>
        <w:t xml:space="preserve"> </w:t>
      </w:r>
      <w:r w:rsidRPr="00FA0E78">
        <w:rPr>
          <w:vanish/>
          <w:sz w:val="14"/>
        </w:rPr>
        <w:t>For</w:t>
      </w:r>
      <w:r w:rsidRPr="0027108A">
        <w:rPr>
          <w:sz w:val="14"/>
        </w:rPr>
        <w:t xml:space="preserve"> </w:t>
      </w:r>
      <w:r w:rsidRPr="00FA0E78">
        <w:rPr>
          <w:vanish/>
          <w:sz w:val="14"/>
        </w:rPr>
        <w:t>those</w:t>
      </w:r>
      <w:r w:rsidRPr="0027108A">
        <w:rPr>
          <w:sz w:val="14"/>
        </w:rPr>
        <w:t xml:space="preserve"> </w:t>
      </w:r>
      <w:r w:rsidRPr="00FA0E78">
        <w:rPr>
          <w:vanish/>
          <w:sz w:val="14"/>
        </w:rPr>
        <w:t>still</w:t>
      </w:r>
      <w:r w:rsidRPr="0027108A">
        <w:rPr>
          <w:sz w:val="14"/>
        </w:rPr>
        <w:t xml:space="preserve"> </w:t>
      </w:r>
      <w:r w:rsidRPr="00FA0E78">
        <w:rPr>
          <w:vanish/>
          <w:sz w:val="14"/>
        </w:rPr>
        <w:t>consuming</w:t>
      </w:r>
      <w:r w:rsidRPr="0027108A">
        <w:rPr>
          <w:sz w:val="14"/>
        </w:rPr>
        <w:t xml:space="preserve"> </w:t>
      </w:r>
      <w:r w:rsidRPr="00FA0E78">
        <w:rPr>
          <w:vanish/>
          <w:sz w:val="14"/>
        </w:rPr>
        <w:t>news,</w:t>
      </w:r>
      <w:r w:rsidRPr="0027108A">
        <w:rPr>
          <w:sz w:val="14"/>
        </w:rPr>
        <w:t xml:space="preserve"> </w:t>
      </w:r>
      <w:r w:rsidRPr="00FA0E78">
        <w:rPr>
          <w:vanish/>
          <w:sz w:val="14"/>
        </w:rPr>
        <w:t>selective</w:t>
      </w:r>
      <w:r w:rsidRPr="0027108A">
        <w:rPr>
          <w:sz w:val="14"/>
        </w:rPr>
        <w:t xml:space="preserve"> </w:t>
      </w:r>
      <w:r w:rsidRPr="00FA0E78">
        <w:rPr>
          <w:vanish/>
          <w:sz w:val="14"/>
        </w:rPr>
        <w:t>exposure</w:t>
      </w:r>
      <w:r w:rsidRPr="0027108A">
        <w:rPr>
          <w:sz w:val="14"/>
        </w:rPr>
        <w:t xml:space="preserve"> </w:t>
      </w:r>
      <w:r w:rsidRPr="00FA0E78">
        <w:rPr>
          <w:vanish/>
          <w:sz w:val="14"/>
        </w:rPr>
        <w:t>to</w:t>
      </w:r>
      <w:r w:rsidRPr="0027108A">
        <w:rPr>
          <w:sz w:val="14"/>
        </w:rPr>
        <w:t xml:space="preserve"> </w:t>
      </w:r>
      <w:r w:rsidRPr="00FA0E78">
        <w:rPr>
          <w:vanish/>
          <w:sz w:val="14"/>
        </w:rPr>
        <w:t>politically</w:t>
      </w:r>
      <w:r w:rsidRPr="0027108A">
        <w:rPr>
          <w:sz w:val="14"/>
        </w:rPr>
        <w:t xml:space="preserve"> </w:t>
      </w:r>
      <w:r w:rsidRPr="00FA0E78">
        <w:rPr>
          <w:vanish/>
          <w:sz w:val="14"/>
        </w:rPr>
        <w:t>like-minded</w:t>
      </w:r>
      <w:r w:rsidRPr="0027108A">
        <w:rPr>
          <w:sz w:val="14"/>
        </w:rPr>
        <w:t xml:space="preserve"> </w:t>
      </w:r>
      <w:r w:rsidRPr="00FA0E78">
        <w:rPr>
          <w:vanish/>
          <w:sz w:val="14"/>
        </w:rPr>
        <w:t>content</w:t>
      </w:r>
      <w:r w:rsidRPr="0027108A">
        <w:rPr>
          <w:sz w:val="14"/>
        </w:rPr>
        <w:t xml:space="preserve"> </w:t>
      </w:r>
      <w:r w:rsidRPr="00FA0E78">
        <w:rPr>
          <w:vanish/>
          <w:sz w:val="14"/>
        </w:rPr>
        <w:t>has</w:t>
      </w:r>
      <w:r w:rsidRPr="0027108A">
        <w:rPr>
          <w:sz w:val="14"/>
        </w:rPr>
        <w:t xml:space="preserve"> </w:t>
      </w:r>
      <w:r w:rsidRPr="00FA0E78">
        <w:rPr>
          <w:vanish/>
          <w:sz w:val="14"/>
        </w:rPr>
        <w:t>likewise</w:t>
      </w:r>
      <w:r w:rsidRPr="0027108A">
        <w:rPr>
          <w:sz w:val="14"/>
        </w:rPr>
        <w:t xml:space="preserve"> </w:t>
      </w:r>
      <w:r w:rsidRPr="00FA0E78">
        <w:rPr>
          <w:vanish/>
          <w:sz w:val="14"/>
        </w:rPr>
        <w:t>become</w:t>
      </w:r>
      <w:r w:rsidRPr="0027108A">
        <w:rPr>
          <w:sz w:val="14"/>
        </w:rPr>
        <w:t xml:space="preserve"> </w:t>
      </w:r>
      <w:r w:rsidRPr="00FA0E78">
        <w:rPr>
          <w:vanish/>
          <w:sz w:val="14"/>
        </w:rPr>
        <w:t>easier</w:t>
      </w:r>
      <w:r w:rsidRPr="0027108A">
        <w:rPr>
          <w:sz w:val="14"/>
        </w:rPr>
        <w:t xml:space="preserve"> </w:t>
      </w:r>
      <w:r w:rsidRPr="00FA0E78">
        <w:rPr>
          <w:vanish/>
          <w:sz w:val="14"/>
        </w:rPr>
        <w:t>(Iyengar</w:t>
      </w:r>
      <w:r w:rsidRPr="0027108A">
        <w:rPr>
          <w:sz w:val="14"/>
        </w:rPr>
        <w:t xml:space="preserve"> </w:t>
      </w:r>
      <w:r w:rsidRPr="00FA0E78">
        <w:rPr>
          <w:vanish/>
          <w:sz w:val="14"/>
        </w:rPr>
        <w:t>and</w:t>
      </w:r>
      <w:r w:rsidRPr="0027108A">
        <w:rPr>
          <w:sz w:val="14"/>
        </w:rPr>
        <w:t xml:space="preserve"> </w:t>
      </w:r>
      <w:r w:rsidRPr="00FA0E78">
        <w:rPr>
          <w:vanish/>
          <w:sz w:val="14"/>
        </w:rPr>
        <w:t>Hahn </w:t>
      </w:r>
      <w:hyperlink r:id="rId29" w:history="1">
        <w:r w:rsidRPr="00FA0E78">
          <w:rPr>
            <w:rStyle w:val="Hyperlink"/>
            <w:vanish/>
            <w:sz w:val="14"/>
          </w:rPr>
          <w:t>2009</w:t>
        </w:r>
      </w:hyperlink>
      <w:r w:rsidRPr="00FA0E78">
        <w:rPr>
          <w:vanish/>
          <w:sz w:val="14"/>
        </w:rPr>
        <w:t>;</w:t>
      </w:r>
      <w:r w:rsidRPr="0027108A">
        <w:rPr>
          <w:sz w:val="14"/>
        </w:rPr>
        <w:t xml:space="preserve"> </w:t>
      </w:r>
      <w:r w:rsidRPr="00FA0E78">
        <w:rPr>
          <w:vanish/>
          <w:sz w:val="14"/>
        </w:rPr>
        <w:t>Stroud </w:t>
      </w:r>
      <w:hyperlink r:id="rId30" w:history="1">
        <w:r w:rsidRPr="00FA0E78">
          <w:rPr>
            <w:rStyle w:val="Hyperlink"/>
            <w:vanish/>
            <w:sz w:val="14"/>
          </w:rPr>
          <w:t>2008</w:t>
        </w:r>
      </w:hyperlink>
      <w:r w:rsidRPr="00FA0E78">
        <w:rPr>
          <w:vanish/>
          <w:sz w:val="14"/>
        </w:rPr>
        <w:t>).</w:t>
      </w:r>
      <w:r w:rsidRPr="0027108A">
        <w:rPr>
          <w:sz w:val="14"/>
        </w:rPr>
        <w:t xml:space="preserve"> </w:t>
      </w:r>
      <w:r w:rsidRPr="00FA0E78">
        <w:rPr>
          <w:vanish/>
          <w:sz w:val="14"/>
        </w:rPr>
        <w:t>As</w:t>
      </w:r>
      <w:r w:rsidRPr="0027108A">
        <w:rPr>
          <w:sz w:val="14"/>
        </w:rPr>
        <w:t xml:space="preserve"> </w:t>
      </w:r>
      <w:r w:rsidRPr="00FA0E78">
        <w:rPr>
          <w:vanish/>
          <w:sz w:val="14"/>
        </w:rPr>
        <w:t>part</w:t>
      </w:r>
      <w:r w:rsidRPr="0027108A">
        <w:rPr>
          <w:sz w:val="14"/>
        </w:rPr>
        <w:t xml:space="preserve"> </w:t>
      </w:r>
      <w:r w:rsidRPr="00FA0E78">
        <w:rPr>
          <w:vanish/>
          <w:sz w:val="14"/>
        </w:rPr>
        <w:t>of</w:t>
      </w:r>
      <w:r w:rsidRPr="0027108A">
        <w:rPr>
          <w:sz w:val="14"/>
        </w:rPr>
        <w:t xml:space="preserve"> </w:t>
      </w:r>
      <w:r w:rsidRPr="00FA0E78">
        <w:rPr>
          <w:vanish/>
          <w:sz w:val="14"/>
        </w:rPr>
        <w:t>this</w:t>
      </w:r>
      <w:r w:rsidRPr="0027108A">
        <w:rPr>
          <w:sz w:val="14"/>
        </w:rPr>
        <w:t xml:space="preserve"> </w:t>
      </w:r>
      <w:r w:rsidRPr="00FA0E78">
        <w:rPr>
          <w:vanish/>
          <w:sz w:val="14"/>
        </w:rPr>
        <w:t>high-choice</w:t>
      </w:r>
      <w:r w:rsidRPr="0027108A">
        <w:rPr>
          <w:sz w:val="14"/>
        </w:rPr>
        <w:t xml:space="preserve"> </w:t>
      </w:r>
      <w:r w:rsidRPr="00FA0E78">
        <w:rPr>
          <w:vanish/>
          <w:sz w:val="14"/>
        </w:rPr>
        <w:t>media</w:t>
      </w:r>
      <w:r w:rsidRPr="0027108A">
        <w:rPr>
          <w:sz w:val="14"/>
        </w:rPr>
        <w:t xml:space="preserve"> </w:t>
      </w:r>
      <w:r w:rsidRPr="00FA0E78">
        <w:rPr>
          <w:vanish/>
          <w:sz w:val="14"/>
        </w:rPr>
        <w:t>environment,</w:t>
      </w:r>
      <w:r w:rsidRPr="0027108A">
        <w:rPr>
          <w:sz w:val="14"/>
        </w:rPr>
        <w:t xml:space="preserve"> </w:t>
      </w:r>
      <w:r w:rsidRPr="00FA0E78">
        <w:rPr>
          <w:vanish/>
          <w:sz w:val="14"/>
        </w:rPr>
        <w:t>an</w:t>
      </w:r>
      <w:r w:rsidRPr="0027108A">
        <w:rPr>
          <w:sz w:val="14"/>
        </w:rPr>
        <w:t xml:space="preserve"> </w:t>
      </w:r>
      <w:r w:rsidRPr="00FA0E78">
        <w:rPr>
          <w:vanish/>
          <w:sz w:val="14"/>
        </w:rPr>
        <w:t>increasing</w:t>
      </w:r>
      <w:r w:rsidRPr="0027108A">
        <w:rPr>
          <w:sz w:val="14"/>
        </w:rPr>
        <w:t xml:space="preserve"> </w:t>
      </w:r>
      <w:r w:rsidRPr="00FA0E78">
        <w:rPr>
          <w:vanish/>
          <w:sz w:val="14"/>
        </w:rPr>
        <w:t>number</w:t>
      </w:r>
      <w:r w:rsidRPr="0027108A">
        <w:rPr>
          <w:sz w:val="14"/>
        </w:rPr>
        <w:t xml:space="preserve"> </w:t>
      </w:r>
      <w:r w:rsidRPr="00FA0E78">
        <w:rPr>
          <w:vanish/>
          <w:sz w:val="14"/>
        </w:rPr>
        <w:t>of</w:t>
      </w:r>
      <w:r w:rsidRPr="0027108A">
        <w:rPr>
          <w:sz w:val="14"/>
        </w:rPr>
        <w:t xml:space="preserve"> </w:t>
      </w:r>
      <w:r w:rsidRPr="00FA0E78">
        <w:rPr>
          <w:vanish/>
          <w:sz w:val="14"/>
        </w:rPr>
        <w:t>alternative</w:t>
      </w:r>
      <w:r w:rsidRPr="0027108A">
        <w:rPr>
          <w:sz w:val="14"/>
        </w:rPr>
        <w:t xml:space="preserve"> </w:t>
      </w:r>
      <w:r w:rsidRPr="00FA0E78">
        <w:rPr>
          <w:vanish/>
          <w:sz w:val="14"/>
        </w:rPr>
        <w:t>news</w:t>
      </w:r>
      <w:r w:rsidRPr="0027108A">
        <w:rPr>
          <w:sz w:val="14"/>
        </w:rPr>
        <w:t xml:space="preserve"> </w:t>
      </w:r>
      <w:r w:rsidRPr="00FA0E78">
        <w:rPr>
          <w:vanish/>
          <w:sz w:val="14"/>
        </w:rPr>
        <w:t>sites</w:t>
      </w:r>
      <w:r w:rsidRPr="0027108A">
        <w:rPr>
          <w:sz w:val="14"/>
        </w:rPr>
        <w:t xml:space="preserve"> </w:t>
      </w:r>
      <w:r w:rsidRPr="00FA0E78">
        <w:rPr>
          <w:vanish/>
          <w:sz w:val="14"/>
        </w:rPr>
        <w:t>have</w:t>
      </w:r>
      <w:r w:rsidRPr="0027108A">
        <w:rPr>
          <w:sz w:val="14"/>
        </w:rPr>
        <w:t xml:space="preserve"> </w:t>
      </w:r>
      <w:r w:rsidRPr="00FA0E78">
        <w:rPr>
          <w:vanish/>
          <w:sz w:val="14"/>
        </w:rPr>
        <w:t>emerged</w:t>
      </w:r>
      <w:r w:rsidRPr="0027108A">
        <w:rPr>
          <w:sz w:val="14"/>
        </w:rPr>
        <w:t xml:space="preserve"> </w:t>
      </w:r>
      <w:r w:rsidRPr="00FA0E78">
        <w:rPr>
          <w:vanish/>
          <w:sz w:val="14"/>
        </w:rPr>
        <w:t>online.</w:t>
      </w:r>
      <w:r w:rsidRPr="0027108A">
        <w:rPr>
          <w:sz w:val="14"/>
        </w:rPr>
        <w:t xml:space="preserve"> </w:t>
      </w:r>
      <w:r w:rsidRPr="0027108A">
        <w:rPr>
          <w:highlight w:val="cyan"/>
          <w:u w:val="single"/>
        </w:rPr>
        <w:t xml:space="preserve">Such alternative </w:t>
      </w:r>
      <w:r w:rsidRPr="0027108A">
        <w:rPr>
          <w:highlight w:val="cyan"/>
          <w:u w:val="single"/>
        </w:rPr>
        <w:lastRenderedPageBreak/>
        <w:t>news sites usually have strong ideological profiles, representing anti-system and anti-elite attitudes</w:t>
      </w:r>
      <w:r w:rsidRPr="0027108A">
        <w:rPr>
          <w:u w:val="single"/>
        </w:rPr>
        <w:t xml:space="preserve"> </w:t>
      </w:r>
      <w:r w:rsidRPr="00FA0E78">
        <w:rPr>
          <w:vanish/>
          <w:u w:val="single"/>
        </w:rPr>
        <w:t>(Holt </w:t>
      </w:r>
      <w:hyperlink r:id="rId31" w:history="1">
        <w:r w:rsidRPr="00FA0E78">
          <w:rPr>
            <w:rStyle w:val="Hyperlink"/>
            <w:vanish/>
            <w:u w:val="single"/>
          </w:rPr>
          <w:t>2018</w:t>
        </w:r>
      </w:hyperlink>
      <w:r w:rsidRPr="00FA0E78">
        <w:rPr>
          <w:vanish/>
          <w:u w:val="single"/>
        </w:rPr>
        <w:t>),</w:t>
      </w:r>
      <w:r w:rsidRPr="0027108A">
        <w:rPr>
          <w:u w:val="single"/>
        </w:rPr>
        <w:t xml:space="preserve"> </w:t>
      </w:r>
      <w:r w:rsidRPr="00FA0E78">
        <w:rPr>
          <w:vanish/>
          <w:u w:val="single"/>
        </w:rPr>
        <w:t>and</w:t>
      </w:r>
      <w:r w:rsidRPr="0027108A">
        <w:rPr>
          <w:u w:val="single"/>
        </w:rPr>
        <w:t xml:space="preserve"> </w:t>
      </w:r>
      <w:r w:rsidRPr="00FA0E78">
        <w:rPr>
          <w:vanish/>
          <w:u w:val="single"/>
        </w:rPr>
        <w:t>provide</w:t>
      </w:r>
      <w:r w:rsidRPr="0027108A">
        <w:rPr>
          <w:u w:val="single"/>
        </w:rPr>
        <w:t xml:space="preserve"> </w:t>
      </w:r>
      <w:r w:rsidRPr="00FA0E78">
        <w:rPr>
          <w:vanish/>
          <w:u w:val="single"/>
        </w:rPr>
        <w:t>coverage</w:t>
      </w:r>
      <w:r w:rsidRPr="0027108A">
        <w:rPr>
          <w:u w:val="single"/>
        </w:rPr>
        <w:t xml:space="preserve"> </w:t>
      </w:r>
      <w:r w:rsidRPr="00FA0E78">
        <w:rPr>
          <w:vanish/>
          <w:u w:val="single"/>
        </w:rPr>
        <w:t>that</w:t>
      </w:r>
      <w:r w:rsidRPr="0027108A">
        <w:rPr>
          <w:u w:val="single"/>
        </w:rPr>
        <w:t xml:space="preserve"> </w:t>
      </w:r>
      <w:r w:rsidRPr="00FA0E78">
        <w:rPr>
          <w:vanish/>
          <w:u w:val="single"/>
        </w:rPr>
        <w:t>stands</w:t>
      </w:r>
      <w:r w:rsidRPr="0027108A">
        <w:rPr>
          <w:u w:val="single"/>
        </w:rPr>
        <w:t xml:space="preserve"> </w:t>
      </w:r>
      <w:r w:rsidRPr="00FA0E78">
        <w:rPr>
          <w:vanish/>
          <w:u w:val="single"/>
        </w:rPr>
        <w:t>in</w:t>
      </w:r>
      <w:r w:rsidRPr="0027108A">
        <w:rPr>
          <w:u w:val="single"/>
        </w:rPr>
        <w:t xml:space="preserve"> </w:t>
      </w:r>
      <w:r w:rsidRPr="00FA0E78">
        <w:rPr>
          <w:vanish/>
          <w:u w:val="single"/>
        </w:rPr>
        <w:t>opposition</w:t>
      </w:r>
      <w:r w:rsidRPr="0027108A">
        <w:rPr>
          <w:u w:val="single"/>
        </w:rPr>
        <w:t xml:space="preserve"> </w:t>
      </w:r>
      <w:r w:rsidRPr="00FA0E78">
        <w:rPr>
          <w:vanish/>
          <w:u w:val="single"/>
        </w:rPr>
        <w:t>to</w:t>
      </w:r>
      <w:r w:rsidRPr="0027108A">
        <w:rPr>
          <w:u w:val="single"/>
        </w:rPr>
        <w:t xml:space="preserve"> </w:t>
      </w:r>
      <w:r w:rsidRPr="00FA0E78">
        <w:rPr>
          <w:vanish/>
          <w:u w:val="single"/>
        </w:rPr>
        <w:t>that</w:t>
      </w:r>
      <w:r w:rsidRPr="0027108A">
        <w:rPr>
          <w:u w:val="single"/>
        </w:rPr>
        <w:t xml:space="preserve"> </w:t>
      </w:r>
      <w:r w:rsidRPr="00FA0E78">
        <w:rPr>
          <w:vanish/>
          <w:u w:val="single"/>
        </w:rPr>
        <w:t>of</w:t>
      </w:r>
      <w:r w:rsidRPr="0027108A">
        <w:rPr>
          <w:u w:val="single"/>
        </w:rPr>
        <w:t xml:space="preserve"> </w:t>
      </w:r>
      <w:r w:rsidRPr="00FA0E78">
        <w:rPr>
          <w:vanish/>
          <w:u w:val="single"/>
        </w:rPr>
        <w:t>mainstream</w:t>
      </w:r>
      <w:r w:rsidRPr="0027108A">
        <w:rPr>
          <w:u w:val="single"/>
        </w:rPr>
        <w:t xml:space="preserve"> </w:t>
      </w:r>
      <w:r w:rsidRPr="00FA0E78">
        <w:rPr>
          <w:vanish/>
          <w:u w:val="single"/>
        </w:rPr>
        <w:t>media,</w:t>
      </w:r>
      <w:r w:rsidRPr="0027108A">
        <w:rPr>
          <w:u w:val="single"/>
        </w:rPr>
        <w:t xml:space="preserve"> </w:t>
      </w:r>
      <w:r w:rsidRPr="00FA0E78">
        <w:rPr>
          <w:vanish/>
          <w:u w:val="single"/>
        </w:rPr>
        <w:t>providing</w:t>
      </w:r>
      <w:r w:rsidRPr="0027108A">
        <w:rPr>
          <w:u w:val="single"/>
        </w:rPr>
        <w:t xml:space="preserve"> </w:t>
      </w:r>
      <w:r w:rsidRPr="00FA0E78">
        <w:rPr>
          <w:vanish/>
          <w:u w:val="single"/>
        </w:rPr>
        <w:t>a</w:t>
      </w:r>
      <w:r w:rsidRPr="0027108A">
        <w:rPr>
          <w:u w:val="single"/>
        </w:rPr>
        <w:t xml:space="preserve"> </w:t>
      </w:r>
      <w:r w:rsidRPr="00FA0E78">
        <w:rPr>
          <w:vanish/>
          <w:u w:val="single"/>
        </w:rPr>
        <w:t>platform</w:t>
      </w:r>
      <w:r w:rsidRPr="0027108A">
        <w:rPr>
          <w:u w:val="single"/>
        </w:rPr>
        <w:t xml:space="preserve"> </w:t>
      </w:r>
      <w:r w:rsidRPr="00FA0E78">
        <w:rPr>
          <w:vanish/>
          <w:u w:val="single"/>
        </w:rPr>
        <w:t>for</w:t>
      </w:r>
      <w:r w:rsidRPr="0027108A">
        <w:rPr>
          <w:u w:val="single"/>
        </w:rPr>
        <w:t xml:space="preserve"> </w:t>
      </w:r>
      <w:r w:rsidRPr="00FA0E78">
        <w:rPr>
          <w:vanish/>
          <w:u w:val="single"/>
        </w:rPr>
        <w:t>viewpoints</w:t>
      </w:r>
      <w:r w:rsidRPr="0027108A">
        <w:rPr>
          <w:u w:val="single"/>
        </w:rPr>
        <w:t xml:space="preserve"> </w:t>
      </w:r>
      <w:r w:rsidRPr="00FA0E78">
        <w:rPr>
          <w:vanish/>
          <w:u w:val="single"/>
        </w:rPr>
        <w:t>usually</w:t>
      </w:r>
      <w:r w:rsidRPr="0027108A">
        <w:rPr>
          <w:u w:val="single"/>
        </w:rPr>
        <w:t xml:space="preserve"> </w:t>
      </w:r>
      <w:r w:rsidRPr="00FA0E78">
        <w:rPr>
          <w:vanish/>
          <w:u w:val="single"/>
        </w:rPr>
        <w:t>ignored</w:t>
      </w:r>
      <w:r w:rsidRPr="0027108A">
        <w:rPr>
          <w:sz w:val="14"/>
        </w:rPr>
        <w:t xml:space="preserve"> </w:t>
      </w:r>
      <w:r w:rsidRPr="00FA0E78">
        <w:rPr>
          <w:vanish/>
          <w:sz w:val="14"/>
        </w:rPr>
        <w:t>(</w:t>
      </w:r>
      <w:proofErr w:type="spellStart"/>
      <w:r w:rsidRPr="00FA0E78">
        <w:rPr>
          <w:vanish/>
          <w:sz w:val="14"/>
        </w:rPr>
        <w:t>Atton</w:t>
      </w:r>
      <w:proofErr w:type="spellEnd"/>
      <w:r w:rsidRPr="00FA0E78">
        <w:rPr>
          <w:vanish/>
          <w:sz w:val="14"/>
        </w:rPr>
        <w:t> </w:t>
      </w:r>
      <w:hyperlink r:id="rId32" w:history="1">
        <w:r w:rsidRPr="00FA0E78">
          <w:rPr>
            <w:rStyle w:val="Hyperlink"/>
            <w:vanish/>
            <w:sz w:val="14"/>
          </w:rPr>
          <w:t>2007</w:t>
        </w:r>
      </w:hyperlink>
      <w:r w:rsidRPr="00FA0E78">
        <w:rPr>
          <w:vanish/>
          <w:sz w:val="14"/>
        </w:rPr>
        <w:t>;</w:t>
      </w:r>
      <w:r w:rsidRPr="0027108A">
        <w:rPr>
          <w:sz w:val="14"/>
        </w:rPr>
        <w:t xml:space="preserve"> </w:t>
      </w:r>
      <w:r w:rsidRPr="00FA0E78">
        <w:rPr>
          <w:vanish/>
          <w:sz w:val="14"/>
        </w:rPr>
        <w:t>Haas </w:t>
      </w:r>
      <w:hyperlink r:id="rId33" w:history="1">
        <w:r w:rsidRPr="00FA0E78">
          <w:rPr>
            <w:rStyle w:val="Hyperlink"/>
            <w:vanish/>
            <w:sz w:val="14"/>
          </w:rPr>
          <w:t>2004</w:t>
        </w:r>
      </w:hyperlink>
      <w:r w:rsidRPr="00FA0E78">
        <w:rPr>
          <w:vanish/>
          <w:sz w:val="14"/>
        </w:rPr>
        <w:t>).</w:t>
      </w:r>
      <w:r w:rsidRPr="0027108A">
        <w:rPr>
          <w:sz w:val="14"/>
        </w:rPr>
        <w:t xml:space="preserve"> </w:t>
      </w:r>
      <w:r w:rsidRPr="00FA0E78">
        <w:rPr>
          <w:vanish/>
          <w:sz w:val="14"/>
        </w:rPr>
        <w:t>Especially</w:t>
      </w:r>
      <w:r w:rsidRPr="0027108A">
        <w:rPr>
          <w:sz w:val="14"/>
        </w:rPr>
        <w:t xml:space="preserve"> </w:t>
      </w:r>
      <w:r w:rsidRPr="00FA0E78">
        <w:rPr>
          <w:vanish/>
          <w:sz w:val="14"/>
        </w:rPr>
        <w:t>right-wing</w:t>
      </w:r>
      <w:r w:rsidRPr="0027108A">
        <w:rPr>
          <w:sz w:val="14"/>
        </w:rPr>
        <w:t xml:space="preserve"> </w:t>
      </w:r>
      <w:r w:rsidRPr="00FA0E78">
        <w:rPr>
          <w:vanish/>
          <w:sz w:val="14"/>
        </w:rPr>
        <w:t>alternative</w:t>
      </w:r>
      <w:r w:rsidRPr="0027108A">
        <w:rPr>
          <w:sz w:val="14"/>
        </w:rPr>
        <w:t xml:space="preserve"> </w:t>
      </w:r>
      <w:r w:rsidRPr="00FA0E78">
        <w:rPr>
          <w:vanish/>
          <w:sz w:val="14"/>
        </w:rPr>
        <w:t>news</w:t>
      </w:r>
      <w:r w:rsidRPr="0027108A">
        <w:rPr>
          <w:sz w:val="14"/>
        </w:rPr>
        <w:t xml:space="preserve"> </w:t>
      </w:r>
      <w:r w:rsidRPr="00FA0E78">
        <w:rPr>
          <w:vanish/>
          <w:sz w:val="14"/>
        </w:rPr>
        <w:t>media</w:t>
      </w:r>
      <w:r w:rsidRPr="0027108A">
        <w:rPr>
          <w:sz w:val="14"/>
        </w:rPr>
        <w:t xml:space="preserve"> </w:t>
      </w:r>
      <w:r w:rsidRPr="00FA0E78">
        <w:rPr>
          <w:vanish/>
          <w:sz w:val="14"/>
        </w:rPr>
        <w:t>have</w:t>
      </w:r>
      <w:r w:rsidRPr="0027108A">
        <w:rPr>
          <w:sz w:val="14"/>
        </w:rPr>
        <w:t xml:space="preserve"> </w:t>
      </w:r>
      <w:r w:rsidRPr="00FA0E78">
        <w:rPr>
          <w:vanish/>
          <w:sz w:val="14"/>
        </w:rPr>
        <w:t>been</w:t>
      </w:r>
      <w:r w:rsidRPr="0027108A">
        <w:rPr>
          <w:sz w:val="14"/>
        </w:rPr>
        <w:t xml:space="preserve"> </w:t>
      </w:r>
      <w:r w:rsidRPr="00FA0E78">
        <w:rPr>
          <w:vanish/>
          <w:sz w:val="14"/>
        </w:rPr>
        <w:t>very</w:t>
      </w:r>
      <w:r w:rsidRPr="0027108A">
        <w:rPr>
          <w:sz w:val="14"/>
        </w:rPr>
        <w:t xml:space="preserve"> </w:t>
      </w:r>
      <w:r w:rsidRPr="00FA0E78">
        <w:rPr>
          <w:vanish/>
          <w:sz w:val="14"/>
        </w:rPr>
        <w:t>prominent.</w:t>
      </w:r>
      <w:r w:rsidRPr="0027108A">
        <w:rPr>
          <w:sz w:val="14"/>
        </w:rPr>
        <w:t xml:space="preserve"> </w:t>
      </w:r>
      <w:r w:rsidRPr="00FA0E78">
        <w:rPr>
          <w:vanish/>
          <w:sz w:val="14"/>
        </w:rPr>
        <w:t>Alternative</w:t>
      </w:r>
      <w:r w:rsidRPr="0027108A">
        <w:rPr>
          <w:sz w:val="14"/>
        </w:rPr>
        <w:t xml:space="preserve"> </w:t>
      </w:r>
      <w:r w:rsidRPr="00FA0E78">
        <w:rPr>
          <w:vanish/>
          <w:sz w:val="14"/>
        </w:rPr>
        <w:t>news</w:t>
      </w:r>
      <w:r w:rsidRPr="0027108A">
        <w:rPr>
          <w:sz w:val="14"/>
        </w:rPr>
        <w:t xml:space="preserve"> </w:t>
      </w:r>
      <w:r w:rsidRPr="00FA0E78">
        <w:rPr>
          <w:vanish/>
          <w:sz w:val="14"/>
        </w:rPr>
        <w:t>media</w:t>
      </w:r>
      <w:r w:rsidRPr="0027108A">
        <w:rPr>
          <w:sz w:val="14"/>
        </w:rPr>
        <w:t xml:space="preserve"> </w:t>
      </w:r>
      <w:r w:rsidRPr="00FA0E78">
        <w:rPr>
          <w:vanish/>
          <w:sz w:val="14"/>
        </w:rPr>
        <w:t>thereby</w:t>
      </w:r>
      <w:r w:rsidRPr="0027108A">
        <w:rPr>
          <w:sz w:val="14"/>
        </w:rPr>
        <w:t xml:space="preserve"> </w:t>
      </w:r>
      <w:r w:rsidRPr="00FA0E78">
        <w:rPr>
          <w:vanish/>
          <w:sz w:val="14"/>
        </w:rPr>
        <w:t>illustrate</w:t>
      </w:r>
      <w:r w:rsidRPr="0027108A">
        <w:rPr>
          <w:sz w:val="14"/>
        </w:rPr>
        <w:t xml:space="preserve"> </w:t>
      </w:r>
      <w:r w:rsidRPr="00FA0E78">
        <w:rPr>
          <w:vanish/>
          <w:sz w:val="14"/>
        </w:rPr>
        <w:t>how</w:t>
      </w:r>
      <w:r w:rsidRPr="0027108A">
        <w:rPr>
          <w:sz w:val="14"/>
        </w:rPr>
        <w:t xml:space="preserve"> </w:t>
      </w:r>
      <w:r w:rsidRPr="00FA0E78">
        <w:rPr>
          <w:vanish/>
          <w:sz w:val="14"/>
        </w:rPr>
        <w:t>the</w:t>
      </w:r>
      <w:r w:rsidRPr="0027108A">
        <w:rPr>
          <w:sz w:val="14"/>
        </w:rPr>
        <w:t xml:space="preserve"> </w:t>
      </w:r>
      <w:r w:rsidRPr="00FA0E78">
        <w:rPr>
          <w:vanish/>
          <w:sz w:val="14"/>
        </w:rPr>
        <w:t>boundaries</w:t>
      </w:r>
      <w:r w:rsidRPr="0027108A">
        <w:rPr>
          <w:sz w:val="14"/>
        </w:rPr>
        <w:t xml:space="preserve"> </w:t>
      </w:r>
      <w:r w:rsidRPr="00FA0E78">
        <w:rPr>
          <w:vanish/>
          <w:sz w:val="14"/>
        </w:rPr>
        <w:t>of</w:t>
      </w:r>
      <w:r w:rsidRPr="0027108A">
        <w:rPr>
          <w:sz w:val="14"/>
        </w:rPr>
        <w:t xml:space="preserve"> </w:t>
      </w:r>
      <w:r w:rsidRPr="00FA0E78">
        <w:rPr>
          <w:vanish/>
          <w:sz w:val="14"/>
        </w:rPr>
        <w:t>journalism</w:t>
      </w:r>
      <w:r w:rsidRPr="0027108A">
        <w:rPr>
          <w:sz w:val="14"/>
        </w:rPr>
        <w:t xml:space="preserve"> </w:t>
      </w:r>
      <w:r w:rsidRPr="00FA0E78">
        <w:rPr>
          <w:vanish/>
          <w:sz w:val="14"/>
        </w:rPr>
        <w:t>are</w:t>
      </w:r>
      <w:r w:rsidRPr="0027108A">
        <w:rPr>
          <w:sz w:val="14"/>
        </w:rPr>
        <w:t xml:space="preserve"> </w:t>
      </w:r>
      <w:r w:rsidRPr="00FA0E78">
        <w:rPr>
          <w:vanish/>
          <w:sz w:val="14"/>
        </w:rPr>
        <w:t>fading,</w:t>
      </w:r>
      <w:r w:rsidRPr="0027108A">
        <w:rPr>
          <w:sz w:val="14"/>
        </w:rPr>
        <w:t xml:space="preserve"> </w:t>
      </w:r>
      <w:r w:rsidRPr="00FA0E78">
        <w:rPr>
          <w:vanish/>
          <w:sz w:val="14"/>
        </w:rPr>
        <w:t>challenging</w:t>
      </w:r>
      <w:r w:rsidRPr="0027108A">
        <w:rPr>
          <w:sz w:val="14"/>
        </w:rPr>
        <w:t xml:space="preserve"> </w:t>
      </w:r>
      <w:r w:rsidRPr="00FA0E78">
        <w:rPr>
          <w:vanish/>
          <w:sz w:val="14"/>
        </w:rPr>
        <w:t>journalists’</w:t>
      </w:r>
      <w:r w:rsidRPr="0027108A">
        <w:rPr>
          <w:sz w:val="14"/>
        </w:rPr>
        <w:t xml:space="preserve"> </w:t>
      </w:r>
      <w:r w:rsidRPr="00FA0E78">
        <w:rPr>
          <w:vanish/>
          <w:sz w:val="14"/>
        </w:rPr>
        <w:t>monopoly</w:t>
      </w:r>
      <w:r w:rsidRPr="0027108A">
        <w:rPr>
          <w:sz w:val="14"/>
        </w:rPr>
        <w:t xml:space="preserve"> </w:t>
      </w:r>
      <w:r w:rsidRPr="00FA0E78">
        <w:rPr>
          <w:vanish/>
          <w:sz w:val="14"/>
        </w:rPr>
        <w:t>as</w:t>
      </w:r>
      <w:r w:rsidRPr="0027108A">
        <w:rPr>
          <w:sz w:val="14"/>
        </w:rPr>
        <w:t xml:space="preserve"> </w:t>
      </w:r>
      <w:r w:rsidRPr="00FA0E78">
        <w:rPr>
          <w:vanish/>
          <w:sz w:val="14"/>
        </w:rPr>
        <w:t>a</w:t>
      </w:r>
      <w:r w:rsidRPr="0027108A">
        <w:rPr>
          <w:sz w:val="14"/>
        </w:rPr>
        <w:t xml:space="preserve"> </w:t>
      </w:r>
      <w:r w:rsidRPr="00FA0E78">
        <w:rPr>
          <w:vanish/>
          <w:sz w:val="14"/>
        </w:rPr>
        <w:t>trustworthy</w:t>
      </w:r>
      <w:r w:rsidRPr="0027108A">
        <w:rPr>
          <w:sz w:val="14"/>
        </w:rPr>
        <w:t xml:space="preserve"> </w:t>
      </w:r>
      <w:r w:rsidRPr="00FA0E78">
        <w:rPr>
          <w:vanish/>
          <w:sz w:val="14"/>
        </w:rPr>
        <w:t>source</w:t>
      </w:r>
      <w:r w:rsidRPr="0027108A">
        <w:rPr>
          <w:sz w:val="14"/>
        </w:rPr>
        <w:t xml:space="preserve"> </w:t>
      </w:r>
      <w:r w:rsidRPr="00FA0E78">
        <w:rPr>
          <w:vanish/>
          <w:sz w:val="14"/>
        </w:rPr>
        <w:t>of</w:t>
      </w:r>
      <w:r w:rsidRPr="0027108A">
        <w:rPr>
          <w:sz w:val="14"/>
        </w:rPr>
        <w:t xml:space="preserve"> </w:t>
      </w:r>
      <w:r w:rsidRPr="00FA0E78">
        <w:rPr>
          <w:vanish/>
          <w:sz w:val="14"/>
        </w:rPr>
        <w:t>information</w:t>
      </w:r>
      <w:r w:rsidRPr="0027108A">
        <w:rPr>
          <w:sz w:val="14"/>
        </w:rPr>
        <w:t xml:space="preserve"> </w:t>
      </w:r>
      <w:r w:rsidRPr="00FA0E78">
        <w:rPr>
          <w:vanish/>
          <w:sz w:val="14"/>
        </w:rPr>
        <w:t>(Lewis </w:t>
      </w:r>
      <w:hyperlink r:id="rId34" w:history="1">
        <w:r w:rsidRPr="00FA0E78">
          <w:rPr>
            <w:rStyle w:val="Hyperlink"/>
            <w:vanish/>
            <w:sz w:val="14"/>
          </w:rPr>
          <w:t>2012</w:t>
        </w:r>
      </w:hyperlink>
      <w:r w:rsidRPr="00FA0E78">
        <w:rPr>
          <w:vanish/>
          <w:sz w:val="14"/>
        </w:rPr>
        <w:t>).</w:t>
      </w:r>
      <w:r w:rsidRPr="0027108A">
        <w:rPr>
          <w:sz w:val="14"/>
        </w:rPr>
        <w:t xml:space="preserve"> </w:t>
      </w:r>
      <w:r w:rsidRPr="00FA0E78">
        <w:rPr>
          <w:vanish/>
          <w:sz w:val="14"/>
        </w:rPr>
        <w:t>As</w:t>
      </w:r>
      <w:r w:rsidRPr="0027108A">
        <w:rPr>
          <w:sz w:val="14"/>
        </w:rPr>
        <w:t xml:space="preserve"> </w:t>
      </w:r>
      <w:r w:rsidRPr="00FA0E78">
        <w:rPr>
          <w:vanish/>
          <w:sz w:val="14"/>
        </w:rPr>
        <w:t>part</w:t>
      </w:r>
      <w:r w:rsidRPr="0027108A">
        <w:rPr>
          <w:sz w:val="14"/>
        </w:rPr>
        <w:t xml:space="preserve"> </w:t>
      </w:r>
      <w:r w:rsidRPr="00FA0E78">
        <w:rPr>
          <w:vanish/>
          <w:sz w:val="14"/>
        </w:rPr>
        <w:t>of</w:t>
      </w:r>
      <w:r w:rsidRPr="0027108A">
        <w:rPr>
          <w:sz w:val="14"/>
        </w:rPr>
        <w:t xml:space="preserve"> </w:t>
      </w:r>
      <w:r w:rsidRPr="00FA0E78">
        <w:rPr>
          <w:vanish/>
          <w:sz w:val="14"/>
        </w:rPr>
        <w:t>their</w:t>
      </w:r>
      <w:r w:rsidRPr="0027108A">
        <w:rPr>
          <w:sz w:val="14"/>
        </w:rPr>
        <w:t xml:space="preserve"> </w:t>
      </w:r>
      <w:r w:rsidRPr="00FA0E78">
        <w:rPr>
          <w:vanish/>
          <w:sz w:val="14"/>
        </w:rPr>
        <w:t>profile,</w:t>
      </w:r>
      <w:r w:rsidRPr="0027108A">
        <w:rPr>
          <w:sz w:val="14"/>
        </w:rPr>
        <w:t xml:space="preserve"> </w:t>
      </w:r>
      <w:r w:rsidRPr="00FA0E78">
        <w:rPr>
          <w:vanish/>
          <w:sz w:val="14"/>
        </w:rPr>
        <w:t>alternative</w:t>
      </w:r>
      <w:r w:rsidRPr="0027108A">
        <w:rPr>
          <w:sz w:val="14"/>
        </w:rPr>
        <w:t xml:space="preserve"> </w:t>
      </w:r>
      <w:r w:rsidRPr="00FA0E78">
        <w:rPr>
          <w:vanish/>
          <w:sz w:val="14"/>
        </w:rPr>
        <w:t>media</w:t>
      </w:r>
      <w:r w:rsidRPr="0027108A">
        <w:rPr>
          <w:sz w:val="14"/>
        </w:rPr>
        <w:t xml:space="preserve"> </w:t>
      </w:r>
      <w:r w:rsidRPr="00FA0E78">
        <w:rPr>
          <w:vanish/>
          <w:sz w:val="14"/>
        </w:rPr>
        <w:t>also</w:t>
      </w:r>
      <w:r w:rsidRPr="0027108A">
        <w:rPr>
          <w:sz w:val="14"/>
        </w:rPr>
        <w:t xml:space="preserve"> </w:t>
      </w:r>
      <w:r w:rsidRPr="00FA0E78">
        <w:rPr>
          <w:vanish/>
          <w:sz w:val="14"/>
        </w:rPr>
        <w:t>attack</w:t>
      </w:r>
      <w:r w:rsidRPr="0027108A">
        <w:rPr>
          <w:sz w:val="14"/>
        </w:rPr>
        <w:t xml:space="preserve"> </w:t>
      </w:r>
      <w:r w:rsidRPr="00FA0E78">
        <w:rPr>
          <w:vanish/>
          <w:sz w:val="14"/>
        </w:rPr>
        <w:t>mainstream</w:t>
      </w:r>
      <w:r w:rsidRPr="0027108A">
        <w:rPr>
          <w:sz w:val="14"/>
        </w:rPr>
        <w:t xml:space="preserve"> </w:t>
      </w:r>
      <w:r w:rsidRPr="00FA0E78">
        <w:rPr>
          <w:vanish/>
          <w:sz w:val="14"/>
        </w:rPr>
        <w:t>media</w:t>
      </w:r>
      <w:r w:rsidRPr="0027108A">
        <w:rPr>
          <w:sz w:val="14"/>
        </w:rPr>
        <w:t xml:space="preserve"> </w:t>
      </w:r>
      <w:r w:rsidRPr="00FA0E78">
        <w:rPr>
          <w:vanish/>
          <w:sz w:val="14"/>
        </w:rPr>
        <w:t>for</w:t>
      </w:r>
      <w:r w:rsidRPr="0027108A">
        <w:rPr>
          <w:sz w:val="14"/>
        </w:rPr>
        <w:t xml:space="preserve"> </w:t>
      </w:r>
      <w:r w:rsidRPr="00FA0E78">
        <w:rPr>
          <w:vanish/>
          <w:sz w:val="14"/>
        </w:rPr>
        <w:t>being</w:t>
      </w:r>
      <w:r w:rsidRPr="0027108A">
        <w:rPr>
          <w:sz w:val="14"/>
        </w:rPr>
        <w:t xml:space="preserve"> </w:t>
      </w:r>
      <w:r w:rsidRPr="00FA0E78">
        <w:rPr>
          <w:vanish/>
          <w:sz w:val="14"/>
        </w:rPr>
        <w:t>untrustworthy</w:t>
      </w:r>
      <w:r w:rsidRPr="0027108A">
        <w:rPr>
          <w:sz w:val="14"/>
        </w:rPr>
        <w:t xml:space="preserve"> </w:t>
      </w:r>
      <w:r w:rsidRPr="00FA0E78">
        <w:rPr>
          <w:vanish/>
          <w:sz w:val="14"/>
        </w:rPr>
        <w:t>(Cushion </w:t>
      </w:r>
      <w:hyperlink r:id="rId35" w:history="1">
        <w:r w:rsidRPr="00FA0E78">
          <w:rPr>
            <w:rStyle w:val="Hyperlink"/>
            <w:vanish/>
            <w:sz w:val="14"/>
          </w:rPr>
          <w:t>2021</w:t>
        </w:r>
      </w:hyperlink>
      <w:r w:rsidRPr="00FA0E78">
        <w:rPr>
          <w:vanish/>
          <w:sz w:val="14"/>
        </w:rPr>
        <w:t>;</w:t>
      </w:r>
      <w:r w:rsidRPr="0027108A">
        <w:rPr>
          <w:sz w:val="14"/>
        </w:rPr>
        <w:t xml:space="preserve"> </w:t>
      </w:r>
      <w:r w:rsidRPr="00FA0E78">
        <w:rPr>
          <w:vanish/>
          <w:sz w:val="14"/>
        </w:rPr>
        <w:t>Cushion,</w:t>
      </w:r>
      <w:r w:rsidRPr="0027108A">
        <w:rPr>
          <w:sz w:val="14"/>
        </w:rPr>
        <w:t xml:space="preserve"> </w:t>
      </w:r>
      <w:r w:rsidRPr="00FA0E78">
        <w:rPr>
          <w:vanish/>
          <w:sz w:val="14"/>
        </w:rPr>
        <w:t>McDowell-Naylor,</w:t>
      </w:r>
      <w:r w:rsidRPr="0027108A">
        <w:rPr>
          <w:sz w:val="14"/>
        </w:rPr>
        <w:t xml:space="preserve"> </w:t>
      </w:r>
      <w:r w:rsidRPr="00FA0E78">
        <w:rPr>
          <w:vanish/>
          <w:sz w:val="14"/>
        </w:rPr>
        <w:t>and</w:t>
      </w:r>
      <w:r w:rsidRPr="0027108A">
        <w:rPr>
          <w:sz w:val="14"/>
        </w:rPr>
        <w:t xml:space="preserve"> </w:t>
      </w:r>
      <w:r w:rsidRPr="00FA0E78">
        <w:rPr>
          <w:vanish/>
          <w:sz w:val="14"/>
        </w:rPr>
        <w:t>Thomas </w:t>
      </w:r>
      <w:hyperlink r:id="rId36" w:history="1">
        <w:r w:rsidRPr="00FA0E78">
          <w:rPr>
            <w:rStyle w:val="Hyperlink"/>
            <w:vanish/>
            <w:sz w:val="14"/>
          </w:rPr>
          <w:t>2021</w:t>
        </w:r>
      </w:hyperlink>
      <w:r w:rsidRPr="00FA0E78">
        <w:rPr>
          <w:vanish/>
          <w:sz w:val="14"/>
        </w:rPr>
        <w:t>;</w:t>
      </w:r>
      <w:r w:rsidRPr="0027108A">
        <w:rPr>
          <w:sz w:val="14"/>
        </w:rPr>
        <w:t xml:space="preserve"> </w:t>
      </w:r>
      <w:proofErr w:type="spellStart"/>
      <w:r w:rsidRPr="00FA0E78">
        <w:rPr>
          <w:vanish/>
          <w:sz w:val="14"/>
        </w:rPr>
        <w:t>Figenschou</w:t>
      </w:r>
      <w:proofErr w:type="spellEnd"/>
      <w:r w:rsidRPr="0027108A">
        <w:rPr>
          <w:sz w:val="14"/>
        </w:rPr>
        <w:t xml:space="preserve"> </w:t>
      </w:r>
      <w:r w:rsidRPr="00FA0E78">
        <w:rPr>
          <w:vanish/>
          <w:sz w:val="14"/>
        </w:rPr>
        <w:t>and</w:t>
      </w:r>
      <w:r w:rsidRPr="0027108A">
        <w:rPr>
          <w:sz w:val="14"/>
        </w:rPr>
        <w:t xml:space="preserve"> </w:t>
      </w:r>
      <w:proofErr w:type="spellStart"/>
      <w:r w:rsidRPr="00FA0E78">
        <w:rPr>
          <w:vanish/>
          <w:sz w:val="14"/>
        </w:rPr>
        <w:t>Ihlebaek</w:t>
      </w:r>
      <w:proofErr w:type="spellEnd"/>
      <w:r w:rsidRPr="00FA0E78">
        <w:rPr>
          <w:vanish/>
          <w:sz w:val="14"/>
        </w:rPr>
        <w:t> </w:t>
      </w:r>
      <w:hyperlink r:id="rId37" w:history="1">
        <w:r w:rsidRPr="00FA0E78">
          <w:rPr>
            <w:rStyle w:val="Hyperlink"/>
            <w:vanish/>
            <w:sz w:val="14"/>
          </w:rPr>
          <w:t>2019</w:t>
        </w:r>
      </w:hyperlink>
      <w:r w:rsidRPr="00FA0E78">
        <w:rPr>
          <w:vanish/>
          <w:sz w:val="14"/>
        </w:rPr>
        <w:t>;</w:t>
      </w:r>
      <w:r w:rsidRPr="0027108A">
        <w:rPr>
          <w:sz w:val="14"/>
        </w:rPr>
        <w:t xml:space="preserve"> </w:t>
      </w:r>
      <w:r w:rsidRPr="00FA0E78">
        <w:rPr>
          <w:vanish/>
          <w:sz w:val="14"/>
        </w:rPr>
        <w:t>Holt,</w:t>
      </w:r>
      <w:r w:rsidRPr="0027108A">
        <w:rPr>
          <w:sz w:val="14"/>
        </w:rPr>
        <w:t xml:space="preserve"> </w:t>
      </w:r>
      <w:proofErr w:type="spellStart"/>
      <w:r w:rsidRPr="00FA0E78">
        <w:rPr>
          <w:vanish/>
          <w:sz w:val="14"/>
        </w:rPr>
        <w:t>Figenschou</w:t>
      </w:r>
      <w:proofErr w:type="spellEnd"/>
      <w:r w:rsidRPr="00FA0E78">
        <w:rPr>
          <w:vanish/>
          <w:sz w:val="14"/>
        </w:rPr>
        <w:t>,</w:t>
      </w:r>
      <w:r w:rsidRPr="0027108A">
        <w:rPr>
          <w:sz w:val="14"/>
        </w:rPr>
        <w:t xml:space="preserve"> </w:t>
      </w:r>
      <w:r w:rsidRPr="00FA0E78">
        <w:rPr>
          <w:vanish/>
          <w:sz w:val="14"/>
        </w:rPr>
        <w:t>and</w:t>
      </w:r>
      <w:r w:rsidRPr="0027108A">
        <w:rPr>
          <w:sz w:val="14"/>
        </w:rPr>
        <w:t xml:space="preserve"> </w:t>
      </w:r>
      <w:proofErr w:type="spellStart"/>
      <w:r w:rsidRPr="00FA0E78">
        <w:rPr>
          <w:vanish/>
          <w:sz w:val="14"/>
        </w:rPr>
        <w:t>Frischlich</w:t>
      </w:r>
      <w:proofErr w:type="spellEnd"/>
      <w:r w:rsidRPr="00FA0E78">
        <w:rPr>
          <w:vanish/>
          <w:sz w:val="14"/>
        </w:rPr>
        <w:t> </w:t>
      </w:r>
      <w:hyperlink r:id="rId38" w:history="1">
        <w:r w:rsidRPr="00FA0E78">
          <w:rPr>
            <w:rStyle w:val="Hyperlink"/>
            <w:vanish/>
            <w:sz w:val="14"/>
          </w:rPr>
          <w:t>2019</w:t>
        </w:r>
      </w:hyperlink>
      <w:r w:rsidRPr="00FA0E78">
        <w:rPr>
          <w:vanish/>
          <w:sz w:val="14"/>
        </w:rPr>
        <w:t>;</w:t>
      </w:r>
      <w:r w:rsidRPr="0027108A">
        <w:rPr>
          <w:sz w:val="14"/>
        </w:rPr>
        <w:t xml:space="preserve"> </w:t>
      </w:r>
      <w:r w:rsidRPr="00FA0E78">
        <w:rPr>
          <w:vanish/>
          <w:sz w:val="14"/>
        </w:rPr>
        <w:t>Ladd </w:t>
      </w:r>
      <w:hyperlink r:id="rId39" w:history="1">
        <w:r w:rsidRPr="00FA0E78">
          <w:rPr>
            <w:rStyle w:val="Hyperlink"/>
            <w:vanish/>
            <w:sz w:val="14"/>
          </w:rPr>
          <w:t>2012</w:t>
        </w:r>
      </w:hyperlink>
      <w:r w:rsidRPr="00FA0E78">
        <w:rPr>
          <w:vanish/>
          <w:sz w:val="14"/>
        </w:rPr>
        <w:t>),</w:t>
      </w:r>
      <w:r w:rsidRPr="0027108A">
        <w:rPr>
          <w:sz w:val="14"/>
        </w:rPr>
        <w:t xml:space="preserve"> </w:t>
      </w:r>
      <w:r w:rsidRPr="00FA0E78">
        <w:rPr>
          <w:vanish/>
          <w:sz w:val="14"/>
        </w:rPr>
        <w:t>criticizing</w:t>
      </w:r>
      <w:r w:rsidRPr="0027108A">
        <w:rPr>
          <w:sz w:val="14"/>
        </w:rPr>
        <w:t xml:space="preserve"> </w:t>
      </w:r>
      <w:r w:rsidRPr="00FA0E78">
        <w:rPr>
          <w:vanish/>
          <w:sz w:val="14"/>
        </w:rPr>
        <w:t>them</w:t>
      </w:r>
      <w:r w:rsidRPr="0027108A">
        <w:rPr>
          <w:sz w:val="14"/>
        </w:rPr>
        <w:t xml:space="preserve"> </w:t>
      </w:r>
      <w:r w:rsidRPr="00FA0E78">
        <w:rPr>
          <w:vanish/>
          <w:sz w:val="14"/>
        </w:rPr>
        <w:t>for</w:t>
      </w:r>
      <w:r w:rsidRPr="0027108A">
        <w:rPr>
          <w:sz w:val="14"/>
        </w:rPr>
        <w:t xml:space="preserve"> </w:t>
      </w:r>
      <w:r w:rsidRPr="00FA0E78">
        <w:rPr>
          <w:vanish/>
          <w:sz w:val="14"/>
        </w:rPr>
        <w:t>being</w:t>
      </w:r>
      <w:r w:rsidRPr="0027108A">
        <w:rPr>
          <w:sz w:val="14"/>
        </w:rPr>
        <w:t xml:space="preserve"> </w:t>
      </w:r>
      <w:r w:rsidRPr="00FA0E78">
        <w:rPr>
          <w:vanish/>
          <w:sz w:val="14"/>
        </w:rPr>
        <w:t>biased,</w:t>
      </w:r>
      <w:r w:rsidRPr="0027108A">
        <w:rPr>
          <w:sz w:val="14"/>
        </w:rPr>
        <w:t xml:space="preserve"> </w:t>
      </w:r>
      <w:r w:rsidRPr="00FA0E78">
        <w:rPr>
          <w:vanish/>
          <w:sz w:val="14"/>
        </w:rPr>
        <w:t>being</w:t>
      </w:r>
      <w:r w:rsidRPr="0027108A">
        <w:rPr>
          <w:sz w:val="14"/>
        </w:rPr>
        <w:t xml:space="preserve"> </w:t>
      </w:r>
      <w:r w:rsidRPr="00FA0E78">
        <w:rPr>
          <w:vanish/>
          <w:sz w:val="14"/>
        </w:rPr>
        <w:t>distanced</w:t>
      </w:r>
      <w:r w:rsidRPr="0027108A">
        <w:rPr>
          <w:sz w:val="14"/>
        </w:rPr>
        <w:t xml:space="preserve"> </w:t>
      </w:r>
      <w:r w:rsidRPr="00FA0E78">
        <w:rPr>
          <w:vanish/>
          <w:sz w:val="14"/>
        </w:rPr>
        <w:t>from</w:t>
      </w:r>
      <w:r w:rsidRPr="0027108A">
        <w:rPr>
          <w:sz w:val="14"/>
        </w:rPr>
        <w:t xml:space="preserve"> </w:t>
      </w:r>
      <w:r w:rsidRPr="00FA0E78">
        <w:rPr>
          <w:vanish/>
          <w:sz w:val="14"/>
        </w:rPr>
        <w:t>the</w:t>
      </w:r>
      <w:r w:rsidRPr="0027108A">
        <w:rPr>
          <w:sz w:val="14"/>
        </w:rPr>
        <w:t xml:space="preserve"> </w:t>
      </w:r>
      <w:r w:rsidRPr="00FA0E78">
        <w:rPr>
          <w:vanish/>
          <w:sz w:val="14"/>
        </w:rPr>
        <w:t>people,</w:t>
      </w:r>
      <w:r w:rsidRPr="0027108A">
        <w:rPr>
          <w:sz w:val="14"/>
        </w:rPr>
        <w:t xml:space="preserve"> </w:t>
      </w:r>
      <w:r w:rsidRPr="00FA0E78">
        <w:rPr>
          <w:vanish/>
          <w:sz w:val="14"/>
        </w:rPr>
        <w:t>excluding</w:t>
      </w:r>
      <w:r w:rsidRPr="0027108A">
        <w:rPr>
          <w:sz w:val="14"/>
        </w:rPr>
        <w:t xml:space="preserve"> </w:t>
      </w:r>
      <w:r w:rsidRPr="00FA0E78">
        <w:rPr>
          <w:vanish/>
          <w:sz w:val="14"/>
        </w:rPr>
        <w:t>important</w:t>
      </w:r>
      <w:r w:rsidRPr="0027108A">
        <w:rPr>
          <w:sz w:val="14"/>
        </w:rPr>
        <w:t xml:space="preserve"> </w:t>
      </w:r>
      <w:r w:rsidRPr="00FA0E78">
        <w:rPr>
          <w:vanish/>
          <w:sz w:val="14"/>
        </w:rPr>
        <w:t>voices,</w:t>
      </w:r>
      <w:r w:rsidRPr="0027108A">
        <w:rPr>
          <w:sz w:val="14"/>
        </w:rPr>
        <w:t xml:space="preserve"> </w:t>
      </w:r>
      <w:r w:rsidRPr="00FA0E78">
        <w:rPr>
          <w:vanish/>
          <w:sz w:val="14"/>
        </w:rPr>
        <w:t>and</w:t>
      </w:r>
      <w:r w:rsidRPr="0027108A">
        <w:rPr>
          <w:sz w:val="14"/>
        </w:rPr>
        <w:t xml:space="preserve"> </w:t>
      </w:r>
      <w:r w:rsidRPr="00FA0E78">
        <w:rPr>
          <w:vanish/>
          <w:sz w:val="14"/>
        </w:rPr>
        <w:t>instead</w:t>
      </w:r>
      <w:r w:rsidRPr="0027108A">
        <w:rPr>
          <w:sz w:val="14"/>
        </w:rPr>
        <w:t xml:space="preserve"> </w:t>
      </w:r>
      <w:r w:rsidRPr="00FA0E78">
        <w:rPr>
          <w:vanish/>
          <w:sz w:val="14"/>
        </w:rPr>
        <w:t>acting</w:t>
      </w:r>
      <w:r w:rsidRPr="0027108A">
        <w:rPr>
          <w:sz w:val="14"/>
        </w:rPr>
        <w:t xml:space="preserve"> </w:t>
      </w:r>
      <w:r w:rsidRPr="00FA0E78">
        <w:rPr>
          <w:vanish/>
          <w:sz w:val="14"/>
        </w:rPr>
        <w:t>as</w:t>
      </w:r>
      <w:r w:rsidRPr="0027108A">
        <w:rPr>
          <w:sz w:val="14"/>
        </w:rPr>
        <w:t xml:space="preserve"> </w:t>
      </w:r>
      <w:r w:rsidRPr="00FA0E78">
        <w:rPr>
          <w:vanish/>
          <w:sz w:val="14"/>
        </w:rPr>
        <w:t>an</w:t>
      </w:r>
      <w:r w:rsidRPr="0027108A">
        <w:rPr>
          <w:sz w:val="14"/>
        </w:rPr>
        <w:t xml:space="preserve"> </w:t>
      </w:r>
      <w:r w:rsidRPr="00FA0E78">
        <w:rPr>
          <w:vanish/>
          <w:sz w:val="14"/>
        </w:rPr>
        <w:t>uncritical</w:t>
      </w:r>
      <w:r w:rsidRPr="0027108A">
        <w:rPr>
          <w:sz w:val="14"/>
        </w:rPr>
        <w:t xml:space="preserve"> </w:t>
      </w:r>
      <w:r w:rsidRPr="00FA0E78">
        <w:rPr>
          <w:vanish/>
          <w:sz w:val="14"/>
        </w:rPr>
        <w:t>platform</w:t>
      </w:r>
      <w:r w:rsidRPr="0027108A">
        <w:rPr>
          <w:sz w:val="14"/>
        </w:rPr>
        <w:t xml:space="preserve"> </w:t>
      </w:r>
      <w:r w:rsidRPr="00FA0E78">
        <w:rPr>
          <w:vanish/>
          <w:sz w:val="14"/>
        </w:rPr>
        <w:t>for</w:t>
      </w:r>
      <w:r w:rsidRPr="0027108A">
        <w:rPr>
          <w:sz w:val="14"/>
        </w:rPr>
        <w:t xml:space="preserve"> </w:t>
      </w:r>
      <w:r w:rsidRPr="00FA0E78">
        <w:rPr>
          <w:vanish/>
          <w:sz w:val="14"/>
        </w:rPr>
        <w:t>those</w:t>
      </w:r>
      <w:r w:rsidRPr="0027108A">
        <w:rPr>
          <w:sz w:val="14"/>
        </w:rPr>
        <w:t xml:space="preserve"> </w:t>
      </w:r>
      <w:r w:rsidRPr="00FA0E78">
        <w:rPr>
          <w:vanish/>
          <w:sz w:val="14"/>
        </w:rPr>
        <w:t>in</w:t>
      </w:r>
      <w:r w:rsidRPr="0027108A">
        <w:rPr>
          <w:sz w:val="14"/>
        </w:rPr>
        <w:t xml:space="preserve"> </w:t>
      </w:r>
      <w:r w:rsidRPr="00FA0E78">
        <w:rPr>
          <w:vanish/>
          <w:sz w:val="14"/>
        </w:rPr>
        <w:t>power</w:t>
      </w:r>
      <w:r w:rsidRPr="0027108A">
        <w:rPr>
          <w:sz w:val="14"/>
        </w:rPr>
        <w:t xml:space="preserve"> </w:t>
      </w:r>
      <w:r w:rsidRPr="00FA0E78">
        <w:rPr>
          <w:vanish/>
          <w:sz w:val="14"/>
        </w:rPr>
        <w:t>(</w:t>
      </w:r>
      <w:proofErr w:type="spellStart"/>
      <w:r w:rsidRPr="00FA0E78">
        <w:rPr>
          <w:vanish/>
          <w:sz w:val="14"/>
        </w:rPr>
        <w:t>Figenschou</w:t>
      </w:r>
      <w:proofErr w:type="spellEnd"/>
      <w:r w:rsidRPr="0027108A">
        <w:rPr>
          <w:sz w:val="14"/>
        </w:rPr>
        <w:t xml:space="preserve"> </w:t>
      </w:r>
      <w:r w:rsidRPr="00FA0E78">
        <w:rPr>
          <w:vanish/>
          <w:sz w:val="14"/>
        </w:rPr>
        <w:t>and</w:t>
      </w:r>
      <w:r w:rsidRPr="0027108A">
        <w:rPr>
          <w:sz w:val="14"/>
        </w:rPr>
        <w:t xml:space="preserve"> </w:t>
      </w:r>
      <w:proofErr w:type="spellStart"/>
      <w:r w:rsidRPr="00FA0E78">
        <w:rPr>
          <w:vanish/>
          <w:sz w:val="14"/>
        </w:rPr>
        <w:t>Ihlebaek</w:t>
      </w:r>
      <w:proofErr w:type="spellEnd"/>
      <w:r w:rsidRPr="00FA0E78">
        <w:rPr>
          <w:vanish/>
          <w:sz w:val="14"/>
        </w:rPr>
        <w:t> </w:t>
      </w:r>
      <w:hyperlink r:id="rId40" w:history="1">
        <w:r w:rsidRPr="00FA0E78">
          <w:rPr>
            <w:rStyle w:val="Hyperlink"/>
            <w:vanish/>
            <w:sz w:val="14"/>
          </w:rPr>
          <w:t>2019</w:t>
        </w:r>
      </w:hyperlink>
      <w:r w:rsidRPr="00FA0E78">
        <w:rPr>
          <w:vanish/>
          <w:sz w:val="14"/>
        </w:rPr>
        <w:t>).</w:t>
      </w:r>
      <w:r w:rsidRPr="0027108A">
        <w:rPr>
          <w:sz w:val="14"/>
        </w:rPr>
        <w:t xml:space="preserve"> </w:t>
      </w:r>
      <w:r w:rsidRPr="0027108A">
        <w:rPr>
          <w:highlight w:val="cyan"/>
          <w:u w:val="single"/>
        </w:rPr>
        <w:t>From a historical perspective, alternative news media have been closely linked to social movements.</w:t>
      </w:r>
      <w:r w:rsidRPr="0027108A">
        <w:rPr>
          <w:u w:val="single"/>
        </w:rPr>
        <w:t xml:space="preserve"> </w:t>
      </w:r>
      <w:r w:rsidRPr="00FA0E78">
        <w:rPr>
          <w:vanish/>
          <w:u w:val="single"/>
        </w:rPr>
        <w:t>Thus,</w:t>
      </w:r>
      <w:r w:rsidRPr="0027108A">
        <w:rPr>
          <w:u w:val="single"/>
        </w:rPr>
        <w:t xml:space="preserve"> </w:t>
      </w:r>
      <w:r w:rsidRPr="00FA0E78">
        <w:rPr>
          <w:vanish/>
          <w:u w:val="single"/>
        </w:rPr>
        <w:t>alternative</w:t>
      </w:r>
      <w:r w:rsidRPr="0027108A">
        <w:rPr>
          <w:u w:val="single"/>
        </w:rPr>
        <w:t xml:space="preserve"> </w:t>
      </w:r>
      <w:r w:rsidRPr="00FA0E78">
        <w:rPr>
          <w:vanish/>
          <w:u w:val="single"/>
        </w:rPr>
        <w:t>news</w:t>
      </w:r>
      <w:r w:rsidRPr="0027108A">
        <w:rPr>
          <w:u w:val="single"/>
        </w:rPr>
        <w:t xml:space="preserve"> </w:t>
      </w:r>
      <w:r w:rsidRPr="00FA0E78">
        <w:rPr>
          <w:vanish/>
          <w:u w:val="single"/>
        </w:rPr>
        <w:t>media</w:t>
      </w:r>
      <w:r w:rsidRPr="0027108A">
        <w:rPr>
          <w:u w:val="single"/>
        </w:rPr>
        <w:t xml:space="preserve"> </w:t>
      </w:r>
      <w:r w:rsidRPr="00FA0E78">
        <w:rPr>
          <w:vanish/>
          <w:u w:val="single"/>
        </w:rPr>
        <w:t>often</w:t>
      </w:r>
      <w:r w:rsidRPr="0027108A">
        <w:rPr>
          <w:u w:val="single"/>
        </w:rPr>
        <w:t xml:space="preserve"> </w:t>
      </w:r>
      <w:r w:rsidRPr="00FA0E78">
        <w:rPr>
          <w:vanish/>
          <w:u w:val="single"/>
        </w:rPr>
        <w:t>thrive</w:t>
      </w:r>
      <w:r w:rsidRPr="0027108A">
        <w:rPr>
          <w:u w:val="single"/>
        </w:rPr>
        <w:t xml:space="preserve"> </w:t>
      </w:r>
      <w:r w:rsidRPr="00FA0E78">
        <w:rPr>
          <w:vanish/>
          <w:u w:val="single"/>
        </w:rPr>
        <w:t>well</w:t>
      </w:r>
      <w:r w:rsidRPr="0027108A">
        <w:rPr>
          <w:u w:val="single"/>
        </w:rPr>
        <w:t xml:space="preserve"> </w:t>
      </w:r>
      <w:r w:rsidRPr="00FA0E78">
        <w:rPr>
          <w:vanish/>
          <w:u w:val="single"/>
        </w:rPr>
        <w:t>in</w:t>
      </w:r>
      <w:r w:rsidRPr="0027108A">
        <w:rPr>
          <w:u w:val="single"/>
        </w:rPr>
        <w:t xml:space="preserve"> </w:t>
      </w:r>
      <w:r w:rsidRPr="00FA0E78">
        <w:rPr>
          <w:vanish/>
          <w:u w:val="single"/>
        </w:rPr>
        <w:t>times</w:t>
      </w:r>
      <w:r w:rsidRPr="0027108A">
        <w:rPr>
          <w:u w:val="single"/>
        </w:rPr>
        <w:t xml:space="preserve"> </w:t>
      </w:r>
      <w:r w:rsidRPr="00FA0E78">
        <w:rPr>
          <w:vanish/>
          <w:u w:val="single"/>
        </w:rPr>
        <w:t>of</w:t>
      </w:r>
      <w:r w:rsidRPr="0027108A">
        <w:rPr>
          <w:u w:val="single"/>
        </w:rPr>
        <w:t xml:space="preserve"> </w:t>
      </w:r>
      <w:r w:rsidRPr="00FA0E78">
        <w:rPr>
          <w:vanish/>
          <w:u w:val="single"/>
        </w:rPr>
        <w:t>social</w:t>
      </w:r>
      <w:r w:rsidRPr="0027108A">
        <w:rPr>
          <w:u w:val="single"/>
        </w:rPr>
        <w:t xml:space="preserve"> </w:t>
      </w:r>
      <w:r w:rsidRPr="00FA0E78">
        <w:rPr>
          <w:vanish/>
          <w:u w:val="single"/>
        </w:rPr>
        <w:t>and</w:t>
      </w:r>
      <w:r w:rsidRPr="0027108A">
        <w:rPr>
          <w:u w:val="single"/>
        </w:rPr>
        <w:t xml:space="preserve"> </w:t>
      </w:r>
      <w:r w:rsidRPr="00FA0E78">
        <w:rPr>
          <w:vanish/>
          <w:u w:val="single"/>
        </w:rPr>
        <w:t>political</w:t>
      </w:r>
      <w:r w:rsidRPr="0027108A">
        <w:rPr>
          <w:u w:val="single"/>
        </w:rPr>
        <w:t xml:space="preserve"> </w:t>
      </w:r>
      <w:r w:rsidRPr="00FA0E78">
        <w:rPr>
          <w:vanish/>
          <w:u w:val="single"/>
        </w:rPr>
        <w:t>turmoil</w:t>
      </w:r>
      <w:r w:rsidRPr="0027108A">
        <w:rPr>
          <w:u w:val="single"/>
        </w:rPr>
        <w:t xml:space="preserve"> </w:t>
      </w:r>
      <w:r w:rsidRPr="00FA0E78">
        <w:rPr>
          <w:vanish/>
          <w:u w:val="single"/>
        </w:rPr>
        <w:t>(Downing </w:t>
      </w:r>
      <w:hyperlink r:id="rId41" w:history="1">
        <w:r w:rsidRPr="00FA0E78">
          <w:rPr>
            <w:rStyle w:val="Hyperlink"/>
            <w:vanish/>
            <w:u w:val="single"/>
          </w:rPr>
          <w:t>2001</w:t>
        </w:r>
      </w:hyperlink>
      <w:r w:rsidRPr="00FA0E78">
        <w:rPr>
          <w:vanish/>
          <w:u w:val="single"/>
        </w:rPr>
        <w:t>).</w:t>
      </w:r>
      <w:r w:rsidRPr="0027108A">
        <w:rPr>
          <w:sz w:val="14"/>
        </w:rPr>
        <w:t xml:space="preserve"> </w:t>
      </w:r>
      <w:r w:rsidRPr="00FA0E78">
        <w:rPr>
          <w:vanish/>
          <w:sz w:val="14"/>
        </w:rPr>
        <w:t>Alternative</w:t>
      </w:r>
      <w:r w:rsidRPr="0027108A">
        <w:rPr>
          <w:sz w:val="14"/>
        </w:rPr>
        <w:t xml:space="preserve"> </w:t>
      </w:r>
      <w:r w:rsidRPr="00FA0E78">
        <w:rPr>
          <w:vanish/>
          <w:sz w:val="14"/>
        </w:rPr>
        <w:t>media</w:t>
      </w:r>
      <w:r w:rsidRPr="0027108A">
        <w:rPr>
          <w:sz w:val="14"/>
        </w:rPr>
        <w:t xml:space="preserve"> </w:t>
      </w:r>
      <w:r w:rsidRPr="00FA0E78">
        <w:rPr>
          <w:vanish/>
          <w:sz w:val="14"/>
        </w:rPr>
        <w:t>can</w:t>
      </w:r>
      <w:r w:rsidRPr="0027108A">
        <w:rPr>
          <w:sz w:val="14"/>
        </w:rPr>
        <w:t xml:space="preserve"> </w:t>
      </w:r>
      <w:r w:rsidRPr="00FA0E78">
        <w:rPr>
          <w:vanish/>
          <w:sz w:val="14"/>
        </w:rPr>
        <w:t>therefore,</w:t>
      </w:r>
      <w:r w:rsidRPr="0027108A">
        <w:rPr>
          <w:sz w:val="14"/>
        </w:rPr>
        <w:t xml:space="preserve"> </w:t>
      </w:r>
      <w:r w:rsidRPr="00FA0E78">
        <w:rPr>
          <w:vanish/>
          <w:sz w:val="14"/>
        </w:rPr>
        <w:t>in</w:t>
      </w:r>
      <w:r w:rsidRPr="0027108A">
        <w:rPr>
          <w:sz w:val="14"/>
        </w:rPr>
        <w:t xml:space="preserve"> </w:t>
      </w:r>
      <w:r w:rsidRPr="00FA0E78">
        <w:rPr>
          <w:vanish/>
          <w:sz w:val="14"/>
        </w:rPr>
        <w:t>a</w:t>
      </w:r>
      <w:r w:rsidRPr="0027108A">
        <w:rPr>
          <w:sz w:val="14"/>
        </w:rPr>
        <w:t xml:space="preserve"> </w:t>
      </w:r>
      <w:r w:rsidRPr="00FA0E78">
        <w:rPr>
          <w:vanish/>
          <w:sz w:val="14"/>
        </w:rPr>
        <w:t>broad</w:t>
      </w:r>
      <w:r w:rsidRPr="0027108A">
        <w:rPr>
          <w:sz w:val="14"/>
        </w:rPr>
        <w:t xml:space="preserve"> </w:t>
      </w:r>
      <w:r w:rsidRPr="00FA0E78">
        <w:rPr>
          <w:vanish/>
          <w:sz w:val="14"/>
        </w:rPr>
        <w:t>sense,</w:t>
      </w:r>
      <w:r w:rsidRPr="0027108A">
        <w:rPr>
          <w:sz w:val="14"/>
        </w:rPr>
        <w:t xml:space="preserve"> </w:t>
      </w:r>
      <w:r w:rsidRPr="00FA0E78">
        <w:rPr>
          <w:vanish/>
          <w:sz w:val="14"/>
        </w:rPr>
        <w:t>be</w:t>
      </w:r>
      <w:r w:rsidRPr="0027108A">
        <w:rPr>
          <w:sz w:val="14"/>
        </w:rPr>
        <w:t xml:space="preserve"> </w:t>
      </w:r>
      <w:r w:rsidRPr="00FA0E78">
        <w:rPr>
          <w:vanish/>
          <w:sz w:val="14"/>
        </w:rPr>
        <w:t>defined</w:t>
      </w:r>
      <w:r w:rsidRPr="0027108A">
        <w:rPr>
          <w:sz w:val="14"/>
        </w:rPr>
        <w:t xml:space="preserve"> </w:t>
      </w:r>
      <w:r w:rsidRPr="00FA0E78">
        <w:rPr>
          <w:vanish/>
          <w:sz w:val="14"/>
        </w:rPr>
        <w:t>as</w:t>
      </w:r>
      <w:r w:rsidRPr="0027108A">
        <w:rPr>
          <w:sz w:val="14"/>
        </w:rPr>
        <w:t xml:space="preserve"> </w:t>
      </w:r>
      <w:r w:rsidRPr="00FA0E78">
        <w:rPr>
          <w:vanish/>
          <w:sz w:val="14"/>
        </w:rPr>
        <w:t>“media</w:t>
      </w:r>
      <w:r w:rsidRPr="0027108A">
        <w:rPr>
          <w:sz w:val="14"/>
        </w:rPr>
        <w:t xml:space="preserve"> </w:t>
      </w:r>
      <w:r w:rsidRPr="00FA0E78">
        <w:rPr>
          <w:vanish/>
          <w:sz w:val="14"/>
        </w:rPr>
        <w:t>devoted</w:t>
      </w:r>
      <w:r w:rsidRPr="0027108A">
        <w:rPr>
          <w:sz w:val="14"/>
        </w:rPr>
        <w:t xml:space="preserve"> </w:t>
      </w:r>
      <w:r w:rsidRPr="00FA0E78">
        <w:rPr>
          <w:vanish/>
          <w:sz w:val="14"/>
        </w:rPr>
        <w:t>to</w:t>
      </w:r>
      <w:r w:rsidRPr="0027108A">
        <w:rPr>
          <w:sz w:val="14"/>
        </w:rPr>
        <w:t xml:space="preserve"> </w:t>
      </w:r>
      <w:r w:rsidRPr="00FA0E78">
        <w:rPr>
          <w:vanish/>
          <w:sz w:val="14"/>
        </w:rPr>
        <w:t>providing</w:t>
      </w:r>
      <w:r w:rsidRPr="0027108A">
        <w:rPr>
          <w:sz w:val="14"/>
        </w:rPr>
        <w:t xml:space="preserve"> </w:t>
      </w:r>
      <w:r w:rsidRPr="00FA0E78">
        <w:rPr>
          <w:vanish/>
          <w:sz w:val="14"/>
        </w:rPr>
        <w:t>representations</w:t>
      </w:r>
      <w:r w:rsidRPr="0027108A">
        <w:rPr>
          <w:sz w:val="14"/>
        </w:rPr>
        <w:t xml:space="preserve"> </w:t>
      </w:r>
      <w:r w:rsidRPr="00FA0E78">
        <w:rPr>
          <w:vanish/>
          <w:sz w:val="14"/>
        </w:rPr>
        <w:t>of</w:t>
      </w:r>
      <w:r w:rsidRPr="0027108A">
        <w:rPr>
          <w:sz w:val="14"/>
        </w:rPr>
        <w:t xml:space="preserve"> </w:t>
      </w:r>
      <w:r w:rsidRPr="00FA0E78">
        <w:rPr>
          <w:vanish/>
          <w:sz w:val="14"/>
        </w:rPr>
        <w:t>issues</w:t>
      </w:r>
      <w:r w:rsidRPr="0027108A">
        <w:rPr>
          <w:sz w:val="14"/>
        </w:rPr>
        <w:t xml:space="preserve"> </w:t>
      </w:r>
      <w:r w:rsidRPr="00FA0E78">
        <w:rPr>
          <w:vanish/>
          <w:sz w:val="14"/>
        </w:rPr>
        <w:t>and</w:t>
      </w:r>
      <w:r w:rsidRPr="0027108A">
        <w:rPr>
          <w:sz w:val="14"/>
        </w:rPr>
        <w:t xml:space="preserve"> </w:t>
      </w:r>
      <w:r w:rsidRPr="00FA0E78">
        <w:rPr>
          <w:vanish/>
          <w:sz w:val="14"/>
        </w:rPr>
        <w:t>events</w:t>
      </w:r>
      <w:r w:rsidRPr="0027108A">
        <w:rPr>
          <w:sz w:val="14"/>
        </w:rPr>
        <w:t xml:space="preserve"> </w:t>
      </w:r>
      <w:r w:rsidRPr="00FA0E78">
        <w:rPr>
          <w:vanish/>
          <w:sz w:val="14"/>
        </w:rPr>
        <w:t>which</w:t>
      </w:r>
      <w:r w:rsidRPr="0027108A">
        <w:rPr>
          <w:sz w:val="14"/>
        </w:rPr>
        <w:t xml:space="preserve"> </w:t>
      </w:r>
      <w:r w:rsidRPr="00FA0E78">
        <w:rPr>
          <w:vanish/>
          <w:sz w:val="14"/>
        </w:rPr>
        <w:t>oppose</w:t>
      </w:r>
      <w:r w:rsidRPr="0027108A">
        <w:rPr>
          <w:sz w:val="14"/>
        </w:rPr>
        <w:t xml:space="preserve"> </w:t>
      </w:r>
      <w:r w:rsidRPr="00FA0E78">
        <w:rPr>
          <w:vanish/>
          <w:sz w:val="14"/>
        </w:rPr>
        <w:t>those</w:t>
      </w:r>
      <w:r w:rsidRPr="0027108A">
        <w:rPr>
          <w:sz w:val="14"/>
        </w:rPr>
        <w:t xml:space="preserve"> </w:t>
      </w:r>
      <w:r w:rsidRPr="00FA0E78">
        <w:rPr>
          <w:vanish/>
          <w:sz w:val="14"/>
        </w:rPr>
        <w:t>offered</w:t>
      </w:r>
      <w:r w:rsidRPr="0027108A">
        <w:rPr>
          <w:sz w:val="14"/>
        </w:rPr>
        <w:t xml:space="preserve"> </w:t>
      </w:r>
      <w:r w:rsidRPr="00FA0E78">
        <w:rPr>
          <w:vanish/>
          <w:sz w:val="14"/>
        </w:rPr>
        <w:t>in</w:t>
      </w:r>
      <w:r w:rsidRPr="0027108A">
        <w:rPr>
          <w:sz w:val="14"/>
        </w:rPr>
        <w:t xml:space="preserve"> </w:t>
      </w:r>
      <w:r w:rsidRPr="00FA0E78">
        <w:rPr>
          <w:vanish/>
          <w:sz w:val="14"/>
        </w:rPr>
        <w:t>mainstream</w:t>
      </w:r>
      <w:r w:rsidRPr="0027108A">
        <w:rPr>
          <w:sz w:val="14"/>
        </w:rPr>
        <w:t xml:space="preserve"> </w:t>
      </w:r>
      <w:r w:rsidRPr="00FA0E78">
        <w:rPr>
          <w:vanish/>
          <w:sz w:val="14"/>
        </w:rPr>
        <w:t>media</w:t>
      </w:r>
      <w:r w:rsidRPr="0027108A">
        <w:rPr>
          <w:sz w:val="14"/>
        </w:rPr>
        <w:t xml:space="preserve"> </w:t>
      </w:r>
      <w:r w:rsidRPr="00FA0E78">
        <w:rPr>
          <w:vanish/>
          <w:sz w:val="14"/>
        </w:rPr>
        <w:t>and</w:t>
      </w:r>
      <w:r w:rsidRPr="0027108A">
        <w:rPr>
          <w:sz w:val="14"/>
        </w:rPr>
        <w:t xml:space="preserve"> </w:t>
      </w:r>
      <w:r w:rsidRPr="00FA0E78">
        <w:rPr>
          <w:vanish/>
          <w:sz w:val="14"/>
        </w:rPr>
        <w:t>to</w:t>
      </w:r>
      <w:r w:rsidRPr="0027108A">
        <w:rPr>
          <w:sz w:val="14"/>
        </w:rPr>
        <w:t xml:space="preserve"> </w:t>
      </w:r>
      <w:r w:rsidRPr="00FA0E78">
        <w:rPr>
          <w:vanish/>
          <w:sz w:val="14"/>
        </w:rPr>
        <w:t>advocate</w:t>
      </w:r>
      <w:r w:rsidRPr="0027108A">
        <w:rPr>
          <w:sz w:val="14"/>
        </w:rPr>
        <w:t xml:space="preserve"> </w:t>
      </w:r>
      <w:r w:rsidRPr="00FA0E78">
        <w:rPr>
          <w:vanish/>
          <w:sz w:val="14"/>
        </w:rPr>
        <w:t>social</w:t>
      </w:r>
      <w:r w:rsidRPr="0027108A">
        <w:rPr>
          <w:sz w:val="14"/>
        </w:rPr>
        <w:t xml:space="preserve"> </w:t>
      </w:r>
      <w:r w:rsidRPr="00FA0E78">
        <w:rPr>
          <w:vanish/>
          <w:sz w:val="14"/>
        </w:rPr>
        <w:t>and</w:t>
      </w:r>
      <w:r w:rsidRPr="0027108A">
        <w:rPr>
          <w:sz w:val="14"/>
        </w:rPr>
        <w:t xml:space="preserve"> </w:t>
      </w:r>
      <w:r w:rsidRPr="00FA0E78">
        <w:rPr>
          <w:vanish/>
          <w:sz w:val="14"/>
        </w:rPr>
        <w:t>political</w:t>
      </w:r>
      <w:r w:rsidRPr="0027108A">
        <w:rPr>
          <w:sz w:val="14"/>
        </w:rPr>
        <w:t xml:space="preserve"> </w:t>
      </w:r>
      <w:r w:rsidRPr="00FA0E78">
        <w:rPr>
          <w:vanish/>
          <w:sz w:val="14"/>
        </w:rPr>
        <w:t>reform”</w:t>
      </w:r>
      <w:r w:rsidRPr="0027108A">
        <w:rPr>
          <w:sz w:val="14"/>
        </w:rPr>
        <w:t xml:space="preserve"> </w:t>
      </w:r>
      <w:r w:rsidRPr="00FA0E78">
        <w:rPr>
          <w:vanish/>
          <w:sz w:val="14"/>
        </w:rPr>
        <w:t>(Haas </w:t>
      </w:r>
      <w:hyperlink r:id="rId42" w:history="1">
        <w:r w:rsidRPr="00FA0E78">
          <w:rPr>
            <w:rStyle w:val="Hyperlink"/>
            <w:vanish/>
            <w:sz w:val="14"/>
          </w:rPr>
          <w:t>2004</w:t>
        </w:r>
      </w:hyperlink>
      <w:r w:rsidRPr="00FA0E78">
        <w:rPr>
          <w:vanish/>
          <w:sz w:val="14"/>
        </w:rPr>
        <w:t>,</w:t>
      </w:r>
      <w:r w:rsidRPr="0027108A">
        <w:rPr>
          <w:sz w:val="14"/>
        </w:rPr>
        <w:t xml:space="preserve"> </w:t>
      </w:r>
      <w:r w:rsidRPr="00FA0E78">
        <w:rPr>
          <w:vanish/>
          <w:sz w:val="14"/>
        </w:rPr>
        <w:t>115).</w:t>
      </w:r>
      <w:r w:rsidRPr="0027108A">
        <w:rPr>
          <w:sz w:val="14"/>
        </w:rPr>
        <w:t xml:space="preserve"> </w:t>
      </w:r>
      <w:r w:rsidRPr="00FA0E78">
        <w:rPr>
          <w:vanish/>
          <w:u w:val="single"/>
        </w:rPr>
        <w:t>As</w:t>
      </w:r>
      <w:r w:rsidRPr="0027108A">
        <w:rPr>
          <w:u w:val="single"/>
        </w:rPr>
        <w:t xml:space="preserve"> </w:t>
      </w:r>
      <w:r w:rsidRPr="00FA0E78">
        <w:rPr>
          <w:vanish/>
          <w:u w:val="single"/>
        </w:rPr>
        <w:t>such,</w:t>
      </w:r>
      <w:r w:rsidRPr="0027108A">
        <w:rPr>
          <w:u w:val="single"/>
        </w:rPr>
        <w:t xml:space="preserve"> </w:t>
      </w:r>
      <w:r w:rsidRPr="00FA0E78">
        <w:rPr>
          <w:vanish/>
          <w:u w:val="single"/>
        </w:rPr>
        <w:t>alternative</w:t>
      </w:r>
      <w:r w:rsidRPr="0027108A">
        <w:rPr>
          <w:u w:val="single"/>
        </w:rPr>
        <w:t xml:space="preserve"> </w:t>
      </w:r>
      <w:r w:rsidRPr="00FA0E78">
        <w:rPr>
          <w:vanish/>
          <w:u w:val="single"/>
        </w:rPr>
        <w:t>news</w:t>
      </w:r>
      <w:r w:rsidRPr="0027108A">
        <w:rPr>
          <w:u w:val="single"/>
        </w:rPr>
        <w:t xml:space="preserve"> </w:t>
      </w:r>
      <w:r w:rsidRPr="00FA0E78">
        <w:rPr>
          <w:vanish/>
          <w:u w:val="single"/>
        </w:rPr>
        <w:t>media</w:t>
      </w:r>
      <w:r w:rsidRPr="0027108A">
        <w:rPr>
          <w:u w:val="single"/>
        </w:rPr>
        <w:t xml:space="preserve"> </w:t>
      </w:r>
      <w:r w:rsidRPr="00FA0E78">
        <w:rPr>
          <w:vanish/>
          <w:u w:val="single"/>
        </w:rPr>
        <w:t>is</w:t>
      </w:r>
      <w:r w:rsidRPr="0027108A">
        <w:rPr>
          <w:u w:val="single"/>
        </w:rPr>
        <w:t xml:space="preserve"> </w:t>
      </w:r>
      <w:r w:rsidRPr="00FA0E78">
        <w:rPr>
          <w:vanish/>
          <w:u w:val="single"/>
        </w:rPr>
        <w:t>nothing</w:t>
      </w:r>
      <w:r w:rsidRPr="0027108A">
        <w:rPr>
          <w:u w:val="single"/>
        </w:rPr>
        <w:t xml:space="preserve"> </w:t>
      </w:r>
      <w:r w:rsidRPr="00FA0E78">
        <w:rPr>
          <w:vanish/>
          <w:u w:val="single"/>
        </w:rPr>
        <w:t>new,</w:t>
      </w:r>
      <w:r w:rsidRPr="0027108A">
        <w:rPr>
          <w:u w:val="single"/>
        </w:rPr>
        <w:t xml:space="preserve"> </w:t>
      </w:r>
      <w:r w:rsidRPr="00FA0E78">
        <w:rPr>
          <w:vanish/>
          <w:u w:val="single"/>
        </w:rPr>
        <w:t>and</w:t>
      </w:r>
      <w:r w:rsidRPr="0027108A">
        <w:rPr>
          <w:u w:val="single"/>
        </w:rPr>
        <w:t xml:space="preserve"> </w:t>
      </w:r>
      <w:r w:rsidRPr="00FA0E78">
        <w:rPr>
          <w:vanish/>
          <w:u w:val="single"/>
        </w:rPr>
        <w:t>they</w:t>
      </w:r>
      <w:r w:rsidRPr="0027108A">
        <w:rPr>
          <w:u w:val="single"/>
        </w:rPr>
        <w:t xml:space="preserve"> </w:t>
      </w:r>
      <w:r w:rsidRPr="00FA0E78">
        <w:rPr>
          <w:vanish/>
          <w:u w:val="single"/>
        </w:rPr>
        <w:t>have</w:t>
      </w:r>
      <w:r w:rsidRPr="0027108A">
        <w:rPr>
          <w:u w:val="single"/>
        </w:rPr>
        <w:t xml:space="preserve"> </w:t>
      </w:r>
      <w:r w:rsidRPr="00FA0E78">
        <w:rPr>
          <w:vanish/>
          <w:u w:val="single"/>
        </w:rPr>
        <w:t>existed</w:t>
      </w:r>
      <w:r w:rsidRPr="0027108A">
        <w:rPr>
          <w:u w:val="single"/>
        </w:rPr>
        <w:t xml:space="preserve"> </w:t>
      </w:r>
      <w:r w:rsidRPr="00FA0E78">
        <w:rPr>
          <w:vanish/>
          <w:u w:val="single"/>
        </w:rPr>
        <w:t>for</w:t>
      </w:r>
      <w:r w:rsidRPr="0027108A">
        <w:rPr>
          <w:u w:val="single"/>
        </w:rPr>
        <w:t xml:space="preserve"> </w:t>
      </w:r>
      <w:r w:rsidRPr="00FA0E78">
        <w:rPr>
          <w:vanish/>
          <w:u w:val="single"/>
        </w:rPr>
        <w:t>a</w:t>
      </w:r>
      <w:r w:rsidRPr="0027108A">
        <w:rPr>
          <w:u w:val="single"/>
        </w:rPr>
        <w:t xml:space="preserve"> </w:t>
      </w:r>
      <w:r w:rsidRPr="00FA0E78">
        <w:rPr>
          <w:vanish/>
          <w:u w:val="single"/>
        </w:rPr>
        <w:t>long</w:t>
      </w:r>
      <w:r w:rsidRPr="0027108A">
        <w:rPr>
          <w:u w:val="single"/>
        </w:rPr>
        <w:t xml:space="preserve"> </w:t>
      </w:r>
      <w:r w:rsidRPr="00FA0E78">
        <w:rPr>
          <w:vanish/>
          <w:u w:val="single"/>
        </w:rPr>
        <w:t>time</w:t>
      </w:r>
      <w:r w:rsidRPr="0027108A">
        <w:rPr>
          <w:u w:val="single"/>
        </w:rPr>
        <w:t xml:space="preserve"> </w:t>
      </w:r>
      <w:r w:rsidRPr="00FA0E78">
        <w:rPr>
          <w:vanish/>
          <w:u w:val="single"/>
        </w:rPr>
        <w:t>(Downing </w:t>
      </w:r>
      <w:hyperlink r:id="rId43" w:history="1">
        <w:r w:rsidRPr="00FA0E78">
          <w:rPr>
            <w:rStyle w:val="Hyperlink"/>
            <w:vanish/>
            <w:u w:val="single"/>
          </w:rPr>
          <w:t>2001</w:t>
        </w:r>
      </w:hyperlink>
      <w:r w:rsidRPr="0027108A">
        <w:rPr>
          <w:highlight w:val="cyan"/>
          <w:u w:val="single"/>
        </w:rPr>
        <w:t>). But with the technological developments described above they have expanded in numbers, as it has become easier for producers to establish and run alternative news media, also for non-journalists, and easier for the audience to access them.</w:t>
      </w:r>
      <w:r w:rsidRPr="0027108A">
        <w:rPr>
          <w:u w:val="single"/>
        </w:rPr>
        <w:t xml:space="preserve"> </w:t>
      </w:r>
      <w:r w:rsidRPr="00FA0E78">
        <w:rPr>
          <w:vanish/>
          <w:u w:val="single"/>
        </w:rPr>
        <w:t>This</w:t>
      </w:r>
      <w:r w:rsidRPr="0027108A">
        <w:rPr>
          <w:u w:val="single"/>
        </w:rPr>
        <w:t xml:space="preserve"> </w:t>
      </w:r>
      <w:r w:rsidRPr="00FA0E78">
        <w:rPr>
          <w:vanish/>
          <w:u w:val="single"/>
        </w:rPr>
        <w:t>development</w:t>
      </w:r>
      <w:r w:rsidRPr="0027108A">
        <w:rPr>
          <w:u w:val="single"/>
        </w:rPr>
        <w:t xml:space="preserve"> </w:t>
      </w:r>
      <w:r w:rsidRPr="00FA0E78">
        <w:rPr>
          <w:vanish/>
          <w:u w:val="single"/>
        </w:rPr>
        <w:t>is</w:t>
      </w:r>
      <w:r w:rsidRPr="0027108A">
        <w:rPr>
          <w:u w:val="single"/>
        </w:rPr>
        <w:t xml:space="preserve"> </w:t>
      </w:r>
      <w:r w:rsidRPr="00FA0E78">
        <w:rPr>
          <w:vanish/>
          <w:u w:val="single"/>
        </w:rPr>
        <w:t>further</w:t>
      </w:r>
      <w:r w:rsidRPr="0027108A">
        <w:rPr>
          <w:u w:val="single"/>
        </w:rPr>
        <w:t xml:space="preserve"> </w:t>
      </w:r>
      <w:r w:rsidRPr="00FA0E78">
        <w:rPr>
          <w:vanish/>
          <w:u w:val="single"/>
        </w:rPr>
        <w:t>supported</w:t>
      </w:r>
      <w:r w:rsidRPr="0027108A">
        <w:rPr>
          <w:u w:val="single"/>
        </w:rPr>
        <w:t xml:space="preserve"> </w:t>
      </w:r>
      <w:r w:rsidRPr="00FA0E78">
        <w:rPr>
          <w:vanish/>
          <w:u w:val="single"/>
        </w:rPr>
        <w:t>by</w:t>
      </w:r>
      <w:r w:rsidRPr="0027108A">
        <w:rPr>
          <w:u w:val="single"/>
        </w:rPr>
        <w:t xml:space="preserve"> </w:t>
      </w:r>
      <w:r w:rsidRPr="00FA0E78">
        <w:rPr>
          <w:vanish/>
          <w:u w:val="single"/>
        </w:rPr>
        <w:t>social</w:t>
      </w:r>
      <w:r w:rsidRPr="0027108A">
        <w:rPr>
          <w:u w:val="single"/>
        </w:rPr>
        <w:t xml:space="preserve"> </w:t>
      </w:r>
      <w:r w:rsidRPr="00FA0E78">
        <w:rPr>
          <w:vanish/>
          <w:u w:val="single"/>
        </w:rPr>
        <w:t>media,</w:t>
      </w:r>
      <w:r w:rsidRPr="0027108A">
        <w:rPr>
          <w:u w:val="single"/>
        </w:rPr>
        <w:t xml:space="preserve"> </w:t>
      </w:r>
      <w:r w:rsidRPr="00FA0E78">
        <w:rPr>
          <w:vanish/>
          <w:u w:val="single"/>
        </w:rPr>
        <w:t>where</w:t>
      </w:r>
      <w:r w:rsidRPr="0027108A">
        <w:rPr>
          <w:u w:val="single"/>
        </w:rPr>
        <w:t xml:space="preserve"> </w:t>
      </w:r>
      <w:r w:rsidRPr="00FA0E78">
        <w:rPr>
          <w:vanish/>
          <w:u w:val="single"/>
        </w:rPr>
        <w:t>alternative</w:t>
      </w:r>
      <w:r w:rsidRPr="0027108A">
        <w:rPr>
          <w:u w:val="single"/>
        </w:rPr>
        <w:t xml:space="preserve"> </w:t>
      </w:r>
      <w:r w:rsidRPr="00FA0E78">
        <w:rPr>
          <w:vanish/>
          <w:u w:val="single"/>
        </w:rPr>
        <w:t>news</w:t>
      </w:r>
      <w:r w:rsidRPr="0027108A">
        <w:rPr>
          <w:u w:val="single"/>
        </w:rPr>
        <w:t xml:space="preserve"> </w:t>
      </w:r>
      <w:r w:rsidRPr="00FA0E78">
        <w:rPr>
          <w:vanish/>
          <w:u w:val="single"/>
        </w:rPr>
        <w:t>media</w:t>
      </w:r>
      <w:r w:rsidRPr="0027108A">
        <w:rPr>
          <w:u w:val="single"/>
        </w:rPr>
        <w:t xml:space="preserve"> </w:t>
      </w:r>
      <w:r w:rsidRPr="00FA0E78">
        <w:rPr>
          <w:vanish/>
          <w:u w:val="single"/>
        </w:rPr>
        <w:t>can</w:t>
      </w:r>
      <w:r w:rsidRPr="0027108A">
        <w:rPr>
          <w:u w:val="single"/>
        </w:rPr>
        <w:t xml:space="preserve"> </w:t>
      </w:r>
      <w:r w:rsidRPr="00FA0E78">
        <w:rPr>
          <w:vanish/>
          <w:u w:val="single"/>
        </w:rPr>
        <w:t>easily</w:t>
      </w:r>
      <w:r w:rsidRPr="0027108A">
        <w:rPr>
          <w:u w:val="single"/>
        </w:rPr>
        <w:t xml:space="preserve"> </w:t>
      </w:r>
      <w:r w:rsidRPr="00FA0E78">
        <w:rPr>
          <w:vanish/>
          <w:u w:val="single"/>
        </w:rPr>
        <w:t>distribute</w:t>
      </w:r>
      <w:r w:rsidRPr="0027108A">
        <w:rPr>
          <w:u w:val="single"/>
        </w:rPr>
        <w:t xml:space="preserve"> </w:t>
      </w:r>
      <w:r w:rsidRPr="00FA0E78">
        <w:rPr>
          <w:vanish/>
          <w:u w:val="single"/>
        </w:rPr>
        <w:t>their</w:t>
      </w:r>
      <w:r w:rsidRPr="0027108A">
        <w:rPr>
          <w:u w:val="single"/>
        </w:rPr>
        <w:t xml:space="preserve"> </w:t>
      </w:r>
      <w:r w:rsidRPr="00FA0E78">
        <w:rPr>
          <w:vanish/>
          <w:u w:val="single"/>
        </w:rPr>
        <w:t>content</w:t>
      </w:r>
      <w:r w:rsidRPr="00FA0E78">
        <w:rPr>
          <w:vanish/>
          <w:sz w:val="14"/>
        </w:rPr>
        <w:t>.</w:t>
      </w:r>
      <w:r w:rsidRPr="0027108A">
        <w:rPr>
          <w:sz w:val="14"/>
        </w:rPr>
        <w:t xml:space="preserve"> </w:t>
      </w:r>
      <w:r w:rsidRPr="00FA0E78">
        <w:rPr>
          <w:vanish/>
          <w:sz w:val="14"/>
        </w:rPr>
        <w:t>Previous</w:t>
      </w:r>
      <w:r w:rsidRPr="0027108A">
        <w:rPr>
          <w:sz w:val="14"/>
        </w:rPr>
        <w:t xml:space="preserve"> </w:t>
      </w:r>
      <w:r w:rsidRPr="00FA0E78">
        <w:rPr>
          <w:vanish/>
          <w:sz w:val="14"/>
        </w:rPr>
        <w:t>studies</w:t>
      </w:r>
      <w:r w:rsidRPr="0027108A">
        <w:rPr>
          <w:sz w:val="14"/>
        </w:rPr>
        <w:t xml:space="preserve"> </w:t>
      </w:r>
      <w:r w:rsidRPr="00FA0E78">
        <w:rPr>
          <w:vanish/>
          <w:sz w:val="14"/>
        </w:rPr>
        <w:t>have</w:t>
      </w:r>
      <w:r w:rsidRPr="0027108A">
        <w:rPr>
          <w:sz w:val="14"/>
        </w:rPr>
        <w:t xml:space="preserve"> </w:t>
      </w:r>
      <w:r w:rsidRPr="00FA0E78">
        <w:rPr>
          <w:vanish/>
          <w:sz w:val="14"/>
        </w:rPr>
        <w:t>also</w:t>
      </w:r>
      <w:r w:rsidRPr="0027108A">
        <w:rPr>
          <w:sz w:val="14"/>
        </w:rPr>
        <w:t xml:space="preserve"> </w:t>
      </w:r>
      <w:r w:rsidRPr="00FA0E78">
        <w:rPr>
          <w:vanish/>
          <w:sz w:val="14"/>
        </w:rPr>
        <w:t>highlighted</w:t>
      </w:r>
      <w:r w:rsidRPr="0027108A">
        <w:rPr>
          <w:sz w:val="14"/>
        </w:rPr>
        <w:t xml:space="preserve"> </w:t>
      </w:r>
      <w:r w:rsidRPr="00FA0E78">
        <w:rPr>
          <w:vanish/>
          <w:sz w:val="14"/>
        </w:rPr>
        <w:t>that</w:t>
      </w:r>
      <w:r w:rsidRPr="0027108A">
        <w:rPr>
          <w:sz w:val="14"/>
        </w:rPr>
        <w:t xml:space="preserve"> </w:t>
      </w:r>
      <w:r w:rsidRPr="00FA0E78">
        <w:rPr>
          <w:vanish/>
          <w:sz w:val="14"/>
        </w:rPr>
        <w:t>alternative</w:t>
      </w:r>
      <w:r w:rsidRPr="0027108A">
        <w:rPr>
          <w:sz w:val="14"/>
        </w:rPr>
        <w:t xml:space="preserve"> </w:t>
      </w:r>
      <w:r w:rsidRPr="00FA0E78">
        <w:rPr>
          <w:vanish/>
          <w:sz w:val="14"/>
        </w:rPr>
        <w:t>news</w:t>
      </w:r>
      <w:r w:rsidRPr="0027108A">
        <w:rPr>
          <w:sz w:val="14"/>
        </w:rPr>
        <w:t xml:space="preserve"> </w:t>
      </w:r>
      <w:r w:rsidRPr="00FA0E78">
        <w:rPr>
          <w:vanish/>
          <w:sz w:val="14"/>
        </w:rPr>
        <w:t>media</w:t>
      </w:r>
      <w:r w:rsidRPr="0027108A">
        <w:rPr>
          <w:sz w:val="14"/>
        </w:rPr>
        <w:t xml:space="preserve"> </w:t>
      </w:r>
      <w:r w:rsidRPr="00FA0E78">
        <w:rPr>
          <w:vanish/>
          <w:sz w:val="14"/>
        </w:rPr>
        <w:t>take</w:t>
      </w:r>
      <w:r w:rsidRPr="0027108A">
        <w:rPr>
          <w:sz w:val="14"/>
        </w:rPr>
        <w:t xml:space="preserve"> </w:t>
      </w:r>
      <w:r w:rsidRPr="00FA0E78">
        <w:rPr>
          <w:vanish/>
          <w:sz w:val="14"/>
        </w:rPr>
        <w:t>up</w:t>
      </w:r>
      <w:r w:rsidRPr="0027108A">
        <w:rPr>
          <w:sz w:val="14"/>
        </w:rPr>
        <w:t xml:space="preserve"> </w:t>
      </w:r>
      <w:r w:rsidRPr="00FA0E78">
        <w:rPr>
          <w:vanish/>
          <w:sz w:val="14"/>
        </w:rPr>
        <w:t>a</w:t>
      </w:r>
      <w:r w:rsidRPr="0027108A">
        <w:rPr>
          <w:sz w:val="14"/>
        </w:rPr>
        <w:t xml:space="preserve"> </w:t>
      </w:r>
      <w:r w:rsidRPr="00FA0E78">
        <w:rPr>
          <w:vanish/>
          <w:sz w:val="14"/>
        </w:rPr>
        <w:t>large</w:t>
      </w:r>
      <w:r w:rsidRPr="0027108A">
        <w:rPr>
          <w:sz w:val="14"/>
        </w:rPr>
        <w:t xml:space="preserve"> </w:t>
      </w:r>
      <w:r w:rsidRPr="00FA0E78">
        <w:rPr>
          <w:vanish/>
          <w:sz w:val="14"/>
        </w:rPr>
        <w:t>proportion</w:t>
      </w:r>
      <w:r w:rsidRPr="0027108A">
        <w:rPr>
          <w:sz w:val="14"/>
        </w:rPr>
        <w:t xml:space="preserve"> </w:t>
      </w:r>
      <w:r w:rsidRPr="00FA0E78">
        <w:rPr>
          <w:vanish/>
          <w:sz w:val="14"/>
        </w:rPr>
        <w:t>of</w:t>
      </w:r>
      <w:r w:rsidRPr="0027108A">
        <w:rPr>
          <w:sz w:val="14"/>
        </w:rPr>
        <w:t xml:space="preserve"> </w:t>
      </w:r>
      <w:r w:rsidRPr="00FA0E78">
        <w:rPr>
          <w:vanish/>
          <w:sz w:val="14"/>
        </w:rPr>
        <w:t>shared</w:t>
      </w:r>
      <w:r w:rsidRPr="0027108A">
        <w:rPr>
          <w:sz w:val="14"/>
        </w:rPr>
        <w:t xml:space="preserve"> </w:t>
      </w:r>
      <w:r w:rsidRPr="00FA0E78">
        <w:rPr>
          <w:vanish/>
          <w:sz w:val="14"/>
        </w:rPr>
        <w:t>news</w:t>
      </w:r>
      <w:r w:rsidRPr="0027108A">
        <w:rPr>
          <w:sz w:val="14"/>
        </w:rPr>
        <w:t xml:space="preserve"> </w:t>
      </w:r>
      <w:r w:rsidRPr="00FA0E78">
        <w:rPr>
          <w:vanish/>
          <w:sz w:val="14"/>
        </w:rPr>
        <w:t>on</w:t>
      </w:r>
      <w:r w:rsidRPr="0027108A">
        <w:rPr>
          <w:sz w:val="14"/>
        </w:rPr>
        <w:t xml:space="preserve"> </w:t>
      </w:r>
      <w:r w:rsidRPr="00FA0E78">
        <w:rPr>
          <w:vanish/>
          <w:sz w:val="14"/>
        </w:rPr>
        <w:t>social</w:t>
      </w:r>
      <w:r w:rsidRPr="0027108A">
        <w:rPr>
          <w:sz w:val="14"/>
        </w:rPr>
        <w:t xml:space="preserve"> </w:t>
      </w:r>
      <w:r w:rsidRPr="00FA0E78">
        <w:rPr>
          <w:vanish/>
          <w:sz w:val="14"/>
        </w:rPr>
        <w:t>media</w:t>
      </w:r>
      <w:r w:rsidRPr="0027108A">
        <w:rPr>
          <w:sz w:val="14"/>
        </w:rPr>
        <w:t xml:space="preserve"> </w:t>
      </w:r>
      <w:r w:rsidRPr="00FA0E78">
        <w:rPr>
          <w:vanish/>
          <w:sz w:val="14"/>
        </w:rPr>
        <w:t>(Sandberg</w:t>
      </w:r>
      <w:r w:rsidRPr="0027108A">
        <w:rPr>
          <w:sz w:val="14"/>
        </w:rPr>
        <w:t xml:space="preserve"> </w:t>
      </w:r>
      <w:r w:rsidRPr="00FA0E78">
        <w:rPr>
          <w:vanish/>
          <w:sz w:val="14"/>
        </w:rPr>
        <w:t>and</w:t>
      </w:r>
      <w:r w:rsidRPr="0027108A">
        <w:rPr>
          <w:sz w:val="14"/>
        </w:rPr>
        <w:t xml:space="preserve"> </w:t>
      </w:r>
      <w:proofErr w:type="spellStart"/>
      <w:r w:rsidRPr="00FA0E78">
        <w:rPr>
          <w:vanish/>
          <w:sz w:val="14"/>
        </w:rPr>
        <w:t>Ihlebaek</w:t>
      </w:r>
      <w:proofErr w:type="spellEnd"/>
      <w:r w:rsidRPr="00FA0E78">
        <w:rPr>
          <w:vanish/>
          <w:sz w:val="14"/>
        </w:rPr>
        <w:t> </w:t>
      </w:r>
      <w:hyperlink r:id="rId44" w:history="1">
        <w:r w:rsidRPr="00FA0E78">
          <w:rPr>
            <w:rStyle w:val="Hyperlink"/>
            <w:vanish/>
            <w:sz w:val="14"/>
          </w:rPr>
          <w:t>2019</w:t>
        </w:r>
      </w:hyperlink>
      <w:r w:rsidRPr="00FA0E78">
        <w:rPr>
          <w:vanish/>
          <w:sz w:val="14"/>
        </w:rPr>
        <w:t>;</w:t>
      </w:r>
      <w:r w:rsidRPr="0027108A">
        <w:rPr>
          <w:sz w:val="14"/>
        </w:rPr>
        <w:t xml:space="preserve"> </w:t>
      </w:r>
      <w:proofErr w:type="spellStart"/>
      <w:r w:rsidRPr="00FA0E78">
        <w:rPr>
          <w:vanish/>
          <w:sz w:val="14"/>
        </w:rPr>
        <w:t>Thorbjørnsrud</w:t>
      </w:r>
      <w:proofErr w:type="spellEnd"/>
      <w:r w:rsidRPr="0027108A">
        <w:rPr>
          <w:sz w:val="14"/>
        </w:rPr>
        <w:t xml:space="preserve"> </w:t>
      </w:r>
      <w:r w:rsidRPr="00FA0E78">
        <w:rPr>
          <w:vanish/>
          <w:sz w:val="14"/>
        </w:rPr>
        <w:t>and</w:t>
      </w:r>
      <w:r w:rsidRPr="0027108A">
        <w:rPr>
          <w:sz w:val="14"/>
        </w:rPr>
        <w:t xml:space="preserve"> </w:t>
      </w:r>
      <w:proofErr w:type="spellStart"/>
      <w:r w:rsidRPr="00FA0E78">
        <w:rPr>
          <w:vanish/>
          <w:sz w:val="14"/>
        </w:rPr>
        <w:t>Figenschou</w:t>
      </w:r>
      <w:proofErr w:type="spellEnd"/>
      <w:r w:rsidRPr="00FA0E78">
        <w:rPr>
          <w:vanish/>
          <w:sz w:val="14"/>
        </w:rPr>
        <w:t> </w:t>
      </w:r>
      <w:hyperlink r:id="rId45" w:history="1">
        <w:r w:rsidRPr="00FA0E78">
          <w:rPr>
            <w:rStyle w:val="Hyperlink"/>
            <w:vanish/>
            <w:sz w:val="14"/>
          </w:rPr>
          <w:t>2020</w:t>
        </w:r>
      </w:hyperlink>
      <w:r w:rsidRPr="00FA0E78">
        <w:rPr>
          <w:vanish/>
          <w:sz w:val="14"/>
        </w:rPr>
        <w:t>).</w:t>
      </w:r>
      <w:r w:rsidRPr="0027108A">
        <w:rPr>
          <w:sz w:val="14"/>
        </w:rPr>
        <w:t xml:space="preserve"> </w:t>
      </w:r>
      <w:r w:rsidRPr="00FA0E78">
        <w:rPr>
          <w:vanish/>
          <w:sz w:val="14"/>
        </w:rPr>
        <w:t>With</w:t>
      </w:r>
      <w:r w:rsidRPr="0027108A">
        <w:rPr>
          <w:sz w:val="14"/>
        </w:rPr>
        <w:t xml:space="preserve"> </w:t>
      </w:r>
      <w:r w:rsidRPr="00FA0E78">
        <w:rPr>
          <w:vanish/>
          <w:sz w:val="14"/>
        </w:rPr>
        <w:t>algorithms</w:t>
      </w:r>
      <w:r w:rsidRPr="0027108A">
        <w:rPr>
          <w:sz w:val="14"/>
        </w:rPr>
        <w:t xml:space="preserve"> </w:t>
      </w:r>
      <w:r w:rsidRPr="00FA0E78">
        <w:rPr>
          <w:vanish/>
          <w:sz w:val="14"/>
        </w:rPr>
        <w:t>catering</w:t>
      </w:r>
      <w:r w:rsidRPr="0027108A">
        <w:rPr>
          <w:sz w:val="14"/>
        </w:rPr>
        <w:t xml:space="preserve"> </w:t>
      </w:r>
      <w:r w:rsidRPr="00FA0E78">
        <w:rPr>
          <w:vanish/>
          <w:sz w:val="14"/>
        </w:rPr>
        <w:t>for</w:t>
      </w:r>
      <w:r w:rsidRPr="0027108A">
        <w:rPr>
          <w:sz w:val="14"/>
        </w:rPr>
        <w:t xml:space="preserve"> </w:t>
      </w:r>
      <w:r w:rsidRPr="00FA0E78">
        <w:rPr>
          <w:vanish/>
          <w:sz w:val="14"/>
        </w:rPr>
        <w:t>people’s</w:t>
      </w:r>
      <w:r w:rsidRPr="0027108A">
        <w:rPr>
          <w:sz w:val="14"/>
        </w:rPr>
        <w:t xml:space="preserve"> </w:t>
      </w:r>
      <w:r w:rsidRPr="00FA0E78">
        <w:rPr>
          <w:vanish/>
          <w:sz w:val="14"/>
        </w:rPr>
        <w:t>preferences</w:t>
      </w:r>
      <w:r w:rsidRPr="0027108A">
        <w:rPr>
          <w:sz w:val="14"/>
        </w:rPr>
        <w:t xml:space="preserve"> </w:t>
      </w:r>
      <w:r w:rsidRPr="00FA0E78">
        <w:rPr>
          <w:vanish/>
          <w:sz w:val="14"/>
        </w:rPr>
        <w:t>(Thorson</w:t>
      </w:r>
      <w:r w:rsidRPr="0027108A">
        <w:rPr>
          <w:sz w:val="14"/>
        </w:rPr>
        <w:t xml:space="preserve"> </w:t>
      </w:r>
      <w:r w:rsidRPr="00FA0E78">
        <w:rPr>
          <w:vanish/>
          <w:sz w:val="14"/>
        </w:rPr>
        <w:t>et</w:t>
      </w:r>
      <w:r w:rsidRPr="0027108A">
        <w:rPr>
          <w:sz w:val="14"/>
        </w:rPr>
        <w:t xml:space="preserve"> </w:t>
      </w:r>
      <w:r w:rsidRPr="00FA0E78">
        <w:rPr>
          <w:vanish/>
          <w:sz w:val="14"/>
        </w:rPr>
        <w:t>al. </w:t>
      </w:r>
      <w:hyperlink r:id="rId46" w:history="1">
        <w:r w:rsidRPr="00FA0E78">
          <w:rPr>
            <w:rStyle w:val="Hyperlink"/>
            <w:vanish/>
            <w:sz w:val="14"/>
          </w:rPr>
          <w:t>2021</w:t>
        </w:r>
      </w:hyperlink>
      <w:r w:rsidRPr="00FA0E78">
        <w:rPr>
          <w:vanish/>
          <w:sz w:val="14"/>
        </w:rPr>
        <w:t>),</w:t>
      </w:r>
      <w:r w:rsidRPr="0027108A">
        <w:rPr>
          <w:sz w:val="14"/>
        </w:rPr>
        <w:t xml:space="preserve"> </w:t>
      </w:r>
      <w:r w:rsidRPr="00FA0E78">
        <w:rPr>
          <w:vanish/>
          <w:sz w:val="14"/>
        </w:rPr>
        <w:t>social</w:t>
      </w:r>
      <w:r w:rsidRPr="0027108A">
        <w:rPr>
          <w:sz w:val="14"/>
        </w:rPr>
        <w:t xml:space="preserve"> </w:t>
      </w:r>
      <w:r w:rsidRPr="00FA0E78">
        <w:rPr>
          <w:vanish/>
          <w:sz w:val="14"/>
        </w:rPr>
        <w:t>media</w:t>
      </w:r>
      <w:r w:rsidRPr="0027108A">
        <w:rPr>
          <w:sz w:val="14"/>
        </w:rPr>
        <w:t xml:space="preserve"> </w:t>
      </w:r>
      <w:r w:rsidRPr="00FA0E78">
        <w:rPr>
          <w:vanish/>
          <w:sz w:val="14"/>
        </w:rPr>
        <w:t>platforms</w:t>
      </w:r>
      <w:r w:rsidRPr="0027108A">
        <w:rPr>
          <w:sz w:val="14"/>
        </w:rPr>
        <w:t xml:space="preserve"> </w:t>
      </w:r>
      <w:r w:rsidRPr="00FA0E78">
        <w:rPr>
          <w:vanish/>
          <w:sz w:val="14"/>
        </w:rPr>
        <w:t>further</w:t>
      </w:r>
      <w:r w:rsidRPr="0027108A">
        <w:rPr>
          <w:sz w:val="14"/>
        </w:rPr>
        <w:t xml:space="preserve"> </w:t>
      </w:r>
      <w:r w:rsidRPr="00FA0E78">
        <w:rPr>
          <w:vanish/>
          <w:sz w:val="14"/>
        </w:rPr>
        <w:t>stress</w:t>
      </w:r>
      <w:r w:rsidRPr="0027108A">
        <w:rPr>
          <w:sz w:val="14"/>
        </w:rPr>
        <w:t xml:space="preserve"> </w:t>
      </w:r>
      <w:r w:rsidRPr="00FA0E78">
        <w:rPr>
          <w:vanish/>
          <w:sz w:val="14"/>
        </w:rPr>
        <w:t>the</w:t>
      </w:r>
      <w:r w:rsidRPr="0027108A">
        <w:rPr>
          <w:sz w:val="14"/>
        </w:rPr>
        <w:t xml:space="preserve"> </w:t>
      </w:r>
      <w:r w:rsidRPr="00FA0E78">
        <w:rPr>
          <w:vanish/>
          <w:sz w:val="14"/>
        </w:rPr>
        <w:t>importance</w:t>
      </w:r>
      <w:r w:rsidRPr="0027108A">
        <w:rPr>
          <w:sz w:val="14"/>
        </w:rPr>
        <w:t xml:space="preserve"> </w:t>
      </w:r>
      <w:r w:rsidRPr="00FA0E78">
        <w:rPr>
          <w:vanish/>
          <w:sz w:val="14"/>
        </w:rPr>
        <w:t>of</w:t>
      </w:r>
      <w:r w:rsidRPr="0027108A">
        <w:rPr>
          <w:sz w:val="14"/>
        </w:rPr>
        <w:t xml:space="preserve"> </w:t>
      </w:r>
      <w:r w:rsidRPr="00FA0E78">
        <w:rPr>
          <w:vanish/>
          <w:sz w:val="14"/>
        </w:rPr>
        <w:t>understanding</w:t>
      </w:r>
      <w:r w:rsidRPr="0027108A">
        <w:rPr>
          <w:sz w:val="14"/>
        </w:rPr>
        <w:t xml:space="preserve"> </w:t>
      </w:r>
      <w:r w:rsidRPr="00FA0E78">
        <w:rPr>
          <w:vanish/>
          <w:sz w:val="14"/>
        </w:rPr>
        <w:t>the</w:t>
      </w:r>
      <w:r w:rsidRPr="0027108A">
        <w:rPr>
          <w:sz w:val="14"/>
        </w:rPr>
        <w:t xml:space="preserve"> </w:t>
      </w:r>
      <w:r w:rsidRPr="00FA0E78">
        <w:rPr>
          <w:vanish/>
          <w:sz w:val="14"/>
        </w:rPr>
        <w:t>underlying</w:t>
      </w:r>
      <w:r w:rsidRPr="0027108A">
        <w:rPr>
          <w:sz w:val="14"/>
        </w:rPr>
        <w:t xml:space="preserve"> </w:t>
      </w:r>
      <w:r w:rsidRPr="00FA0E78">
        <w:rPr>
          <w:vanish/>
          <w:sz w:val="14"/>
        </w:rPr>
        <w:t>drivers</w:t>
      </w:r>
      <w:r w:rsidRPr="0027108A">
        <w:rPr>
          <w:sz w:val="14"/>
        </w:rPr>
        <w:t xml:space="preserve"> </w:t>
      </w:r>
      <w:r w:rsidRPr="00FA0E78">
        <w:rPr>
          <w:vanish/>
          <w:sz w:val="14"/>
        </w:rPr>
        <w:t>of</w:t>
      </w:r>
      <w:r w:rsidRPr="0027108A">
        <w:rPr>
          <w:sz w:val="14"/>
        </w:rPr>
        <w:t xml:space="preserve"> </w:t>
      </w:r>
      <w:r w:rsidRPr="00FA0E78">
        <w:rPr>
          <w:vanish/>
          <w:sz w:val="14"/>
        </w:rPr>
        <w:t>people’s</w:t>
      </w:r>
      <w:r w:rsidRPr="0027108A">
        <w:rPr>
          <w:sz w:val="14"/>
        </w:rPr>
        <w:t xml:space="preserve"> </w:t>
      </w:r>
      <w:r w:rsidRPr="00FA0E78">
        <w:rPr>
          <w:vanish/>
          <w:sz w:val="14"/>
        </w:rPr>
        <w:t>alternative</w:t>
      </w:r>
      <w:r w:rsidRPr="0027108A">
        <w:rPr>
          <w:sz w:val="14"/>
        </w:rPr>
        <w:t xml:space="preserve"> </w:t>
      </w:r>
      <w:r w:rsidRPr="00FA0E78">
        <w:rPr>
          <w:vanish/>
          <w:sz w:val="14"/>
        </w:rPr>
        <w:t>news</w:t>
      </w:r>
      <w:r w:rsidRPr="0027108A">
        <w:rPr>
          <w:sz w:val="14"/>
        </w:rPr>
        <w:t xml:space="preserve"> </w:t>
      </w:r>
      <w:r w:rsidRPr="00FA0E78">
        <w:rPr>
          <w:vanish/>
          <w:sz w:val="14"/>
        </w:rPr>
        <w:t>consumption.</w:t>
      </w:r>
    </w:p>
    <w:p w14:paraId="294AB357" w14:textId="77777777" w:rsidR="00103F51" w:rsidRPr="0027108A" w:rsidRDefault="00103F51" w:rsidP="00103F51">
      <w:pPr>
        <w:pStyle w:val="Heading4"/>
        <w:rPr>
          <w:rFonts w:eastAsia="Times New Roman"/>
        </w:rPr>
      </w:pPr>
      <w:r w:rsidRPr="0027108A">
        <w:rPr>
          <w:rFonts w:eastAsia="Times New Roman"/>
        </w:rPr>
        <w:t>Alternative news replicates and disseminates misinformation</w:t>
      </w:r>
    </w:p>
    <w:p w14:paraId="31CEC8E1" w14:textId="77777777" w:rsidR="00103F51" w:rsidRPr="0027108A" w:rsidRDefault="00103F51" w:rsidP="00103F51">
      <w:pPr>
        <w:rPr>
          <w:rStyle w:val="Style13ptBold"/>
          <w:highlight w:val="cyan"/>
        </w:rPr>
      </w:pPr>
      <w:r w:rsidRPr="0027108A">
        <w:rPr>
          <w:rStyle w:val="Style13ptBold"/>
        </w:rPr>
        <w:t xml:space="preserve">Michael </w:t>
      </w:r>
      <w:proofErr w:type="spellStart"/>
      <w:r w:rsidRPr="0027108A">
        <w:rPr>
          <w:rStyle w:val="Style13ptBold"/>
          <w:highlight w:val="cyan"/>
        </w:rPr>
        <w:t>Hameleers</w:t>
      </w:r>
      <w:proofErr w:type="spellEnd"/>
      <w:r w:rsidRPr="0027108A">
        <w:rPr>
          <w:rStyle w:val="Style13ptBold"/>
        </w:rPr>
        <w:t xml:space="preserve">, Anna </w:t>
      </w:r>
      <w:r w:rsidRPr="0027108A">
        <w:rPr>
          <w:rStyle w:val="Style13ptBold"/>
          <w:highlight w:val="cyan"/>
        </w:rPr>
        <w:t>Brosius</w:t>
      </w:r>
      <w:r w:rsidRPr="0027108A">
        <w:rPr>
          <w:rStyle w:val="Style13ptBold"/>
        </w:rPr>
        <w:t xml:space="preserve">, Claes H De </w:t>
      </w:r>
      <w:proofErr w:type="spellStart"/>
      <w:r w:rsidRPr="0027108A">
        <w:rPr>
          <w:rStyle w:val="Style13ptBold"/>
        </w:rPr>
        <w:t>Vreeseuniversity</w:t>
      </w:r>
      <w:proofErr w:type="spellEnd"/>
      <w:r w:rsidRPr="0027108A">
        <w:rPr>
          <w:rStyle w:val="Style13ptBold"/>
        </w:rPr>
        <w:t xml:space="preserve"> </w:t>
      </w:r>
      <w:proofErr w:type="gramStart"/>
      <w:r w:rsidRPr="0027108A">
        <w:rPr>
          <w:rStyle w:val="Style13ptBold"/>
        </w:rPr>
        <w:t>Of</w:t>
      </w:r>
      <w:proofErr w:type="gramEnd"/>
      <w:r w:rsidRPr="0027108A">
        <w:rPr>
          <w:rStyle w:val="Style13ptBold"/>
        </w:rPr>
        <w:t xml:space="preserve"> Amsterdam, Amsterdam, The </w:t>
      </w:r>
      <w:proofErr w:type="spellStart"/>
      <w:r w:rsidRPr="0027108A">
        <w:rPr>
          <w:rStyle w:val="Style13ptBold"/>
        </w:rPr>
        <w:t>Netherlandscorresponding</w:t>
      </w:r>
      <w:proofErr w:type="spellEnd"/>
      <w:r w:rsidRPr="0027108A">
        <w:rPr>
          <w:rStyle w:val="Style13ptBold"/>
        </w:rPr>
        <w:t xml:space="preserve"> Author, 2-11-20</w:t>
      </w:r>
      <w:r w:rsidRPr="0027108A">
        <w:rPr>
          <w:rStyle w:val="Style13ptBold"/>
          <w:highlight w:val="cyan"/>
        </w:rPr>
        <w:t>22</w:t>
      </w:r>
      <w:r w:rsidRPr="0027108A">
        <w:rPr>
          <w:rStyle w:val="Style13ptBold"/>
        </w:rPr>
        <w:t>, "Whom to trust? Media exposure patterns of citizens with perceptions of misinformation and disinformation related to the news media," SAGE Journals, https://journals.sagepub.com/doi/full/10.1177/02673231211072667</w:t>
      </w:r>
    </w:p>
    <w:p w14:paraId="64FD2306" w14:textId="77777777" w:rsidR="00103F51" w:rsidRPr="0027108A" w:rsidRDefault="00103F51" w:rsidP="00103F51">
      <w:pPr>
        <w:rPr>
          <w:u w:val="single"/>
        </w:rPr>
      </w:pPr>
      <w:r w:rsidRPr="0027108A">
        <w:rPr>
          <w:highlight w:val="cyan"/>
          <w:u w:val="single"/>
        </w:rPr>
        <w:t>When citizens distrust the mainstream media, they have a tendency to withdraw from it and turn towards alternative sources</w:t>
      </w:r>
      <w:r w:rsidRPr="0027108A">
        <w:rPr>
          <w:u w:val="single"/>
        </w:rPr>
        <w:t xml:space="preserve"> </w:t>
      </w:r>
      <w:r w:rsidRPr="00FA0E78">
        <w:rPr>
          <w:vanish/>
          <w:u w:val="single"/>
        </w:rPr>
        <w:t>(e.g.</w:t>
      </w:r>
      <w:r w:rsidRPr="0027108A">
        <w:rPr>
          <w:u w:val="single"/>
        </w:rPr>
        <w:t xml:space="preserve"> </w:t>
      </w:r>
      <w:r w:rsidRPr="00FA0E78">
        <w:rPr>
          <w:vanish/>
          <w:u w:val="single"/>
        </w:rPr>
        <w:t>Müller</w:t>
      </w:r>
      <w:r w:rsidRPr="0027108A">
        <w:rPr>
          <w:u w:val="single"/>
        </w:rPr>
        <w:t xml:space="preserve"> </w:t>
      </w:r>
      <w:r w:rsidRPr="00FA0E78">
        <w:rPr>
          <w:vanish/>
          <w:u w:val="single"/>
        </w:rPr>
        <w:t>and</w:t>
      </w:r>
      <w:r w:rsidRPr="0027108A">
        <w:rPr>
          <w:u w:val="single"/>
        </w:rPr>
        <w:t xml:space="preserve"> </w:t>
      </w:r>
      <w:r w:rsidRPr="00FA0E78">
        <w:rPr>
          <w:vanish/>
          <w:u w:val="single"/>
        </w:rPr>
        <w:t>Schulz,</w:t>
      </w:r>
      <w:r w:rsidRPr="0027108A">
        <w:rPr>
          <w:u w:val="single"/>
        </w:rPr>
        <w:t xml:space="preserve"> </w:t>
      </w:r>
      <w:r w:rsidRPr="00FA0E78">
        <w:rPr>
          <w:vanish/>
          <w:u w:val="single"/>
        </w:rPr>
        <w:t>2021; </w:t>
      </w:r>
      <w:proofErr w:type="spellStart"/>
      <w:r w:rsidRPr="0027108A">
        <w:fldChar w:fldCharType="begin"/>
      </w:r>
      <w:r w:rsidRPr="0027108A">
        <w:instrText xml:space="preserve"> HYPERLINK "https://journals.sagepub.com/doi/full/10.1177/02673231211072667" </w:instrText>
      </w:r>
      <w:r w:rsidRPr="0027108A">
        <w:fldChar w:fldCharType="separate"/>
      </w:r>
      <w:r w:rsidRPr="00FA0E78">
        <w:rPr>
          <w:rStyle w:val="Hyperlink"/>
          <w:vanish/>
          <w:u w:val="single"/>
        </w:rPr>
        <w:t>Tsfati</w:t>
      </w:r>
      <w:proofErr w:type="spellEnd"/>
      <w:r w:rsidRPr="0027108A">
        <w:rPr>
          <w:rStyle w:val="Hyperlink"/>
          <w:u w:val="single"/>
        </w:rPr>
        <w:t xml:space="preserve"> </w:t>
      </w:r>
      <w:r w:rsidRPr="00FA0E78">
        <w:rPr>
          <w:rStyle w:val="Hyperlink"/>
          <w:vanish/>
          <w:u w:val="single"/>
        </w:rPr>
        <w:t>and</w:t>
      </w:r>
      <w:r w:rsidRPr="0027108A">
        <w:rPr>
          <w:rStyle w:val="Hyperlink"/>
          <w:u w:val="single"/>
        </w:rPr>
        <w:t xml:space="preserve"> </w:t>
      </w:r>
      <w:r w:rsidRPr="00FA0E78">
        <w:rPr>
          <w:rStyle w:val="Hyperlink"/>
          <w:vanish/>
          <w:u w:val="single"/>
        </w:rPr>
        <w:t>Cappella,</w:t>
      </w:r>
      <w:r w:rsidRPr="0027108A">
        <w:rPr>
          <w:rStyle w:val="Hyperlink"/>
          <w:u w:val="single"/>
        </w:rPr>
        <w:t xml:space="preserve"> </w:t>
      </w:r>
      <w:r w:rsidRPr="00FA0E78">
        <w:rPr>
          <w:rStyle w:val="Hyperlink"/>
          <w:vanish/>
          <w:u w:val="single"/>
        </w:rPr>
        <w:t>2003</w:t>
      </w:r>
      <w:r w:rsidRPr="0027108A">
        <w:rPr>
          <w:rStyle w:val="Hyperlink"/>
          <w:u w:val="single"/>
        </w:rPr>
        <w:fldChar w:fldCharType="end"/>
      </w:r>
      <w:r w:rsidRPr="00FA0E78">
        <w:rPr>
          <w:vanish/>
          <w:u w:val="single"/>
        </w:rPr>
        <w:t>).</w:t>
      </w:r>
      <w:r w:rsidRPr="0027108A">
        <w:rPr>
          <w:u w:val="single"/>
        </w:rPr>
        <w:t xml:space="preserve"> </w:t>
      </w:r>
      <w:r w:rsidRPr="00FA0E78">
        <w:rPr>
          <w:vanish/>
          <w:u w:val="single"/>
        </w:rPr>
        <w:t>One</w:t>
      </w:r>
      <w:r w:rsidRPr="0027108A">
        <w:rPr>
          <w:u w:val="single"/>
        </w:rPr>
        <w:t xml:space="preserve"> </w:t>
      </w:r>
      <w:r w:rsidRPr="00FA0E78">
        <w:rPr>
          <w:vanish/>
          <w:u w:val="single"/>
        </w:rPr>
        <w:t>reason</w:t>
      </w:r>
      <w:r w:rsidRPr="0027108A">
        <w:rPr>
          <w:u w:val="single"/>
        </w:rPr>
        <w:t xml:space="preserve"> </w:t>
      </w:r>
      <w:r w:rsidRPr="00FA0E78">
        <w:rPr>
          <w:vanish/>
          <w:u w:val="single"/>
        </w:rPr>
        <w:t>to</w:t>
      </w:r>
      <w:r w:rsidRPr="0027108A">
        <w:rPr>
          <w:u w:val="single"/>
        </w:rPr>
        <w:t xml:space="preserve"> </w:t>
      </w:r>
      <w:r w:rsidRPr="00FA0E78">
        <w:rPr>
          <w:vanish/>
          <w:u w:val="single"/>
        </w:rPr>
        <w:t>distrust</w:t>
      </w:r>
      <w:r w:rsidRPr="0027108A">
        <w:rPr>
          <w:u w:val="single"/>
        </w:rPr>
        <w:t xml:space="preserve"> </w:t>
      </w:r>
      <w:r w:rsidRPr="00FA0E78">
        <w:rPr>
          <w:vanish/>
          <w:u w:val="single"/>
        </w:rPr>
        <w:t>the</w:t>
      </w:r>
      <w:r w:rsidRPr="0027108A">
        <w:rPr>
          <w:u w:val="single"/>
        </w:rPr>
        <w:t xml:space="preserve"> </w:t>
      </w:r>
      <w:r w:rsidRPr="00FA0E78">
        <w:rPr>
          <w:vanish/>
          <w:u w:val="single"/>
        </w:rPr>
        <w:t>news</w:t>
      </w:r>
      <w:r w:rsidRPr="0027108A">
        <w:rPr>
          <w:u w:val="single"/>
        </w:rPr>
        <w:t xml:space="preserve"> </w:t>
      </w:r>
      <w:r w:rsidRPr="00FA0E78">
        <w:rPr>
          <w:vanish/>
          <w:u w:val="single"/>
        </w:rPr>
        <w:t>media,</w:t>
      </w:r>
      <w:r w:rsidRPr="0027108A">
        <w:rPr>
          <w:u w:val="single"/>
        </w:rPr>
        <w:t xml:space="preserve"> </w:t>
      </w:r>
      <w:r w:rsidRPr="00FA0E78">
        <w:rPr>
          <w:vanish/>
          <w:u w:val="single"/>
        </w:rPr>
        <w:t>and</w:t>
      </w:r>
      <w:r w:rsidRPr="0027108A">
        <w:rPr>
          <w:u w:val="single"/>
        </w:rPr>
        <w:t xml:space="preserve"> </w:t>
      </w:r>
      <w:r w:rsidRPr="00FA0E78">
        <w:rPr>
          <w:vanish/>
          <w:u w:val="single"/>
        </w:rPr>
        <w:t>to</w:t>
      </w:r>
      <w:r w:rsidRPr="0027108A">
        <w:rPr>
          <w:u w:val="single"/>
        </w:rPr>
        <w:t xml:space="preserve"> </w:t>
      </w:r>
      <w:r w:rsidRPr="00FA0E78">
        <w:rPr>
          <w:vanish/>
          <w:u w:val="single"/>
        </w:rPr>
        <w:t>increasingly</w:t>
      </w:r>
      <w:r w:rsidRPr="0027108A">
        <w:rPr>
          <w:u w:val="single"/>
        </w:rPr>
        <w:t xml:space="preserve"> </w:t>
      </w:r>
      <w:r w:rsidRPr="00FA0E78">
        <w:rPr>
          <w:vanish/>
          <w:u w:val="single"/>
        </w:rPr>
        <w:t>use</w:t>
      </w:r>
      <w:r w:rsidRPr="0027108A">
        <w:rPr>
          <w:u w:val="single"/>
        </w:rPr>
        <w:t xml:space="preserve"> </w:t>
      </w:r>
      <w:r w:rsidRPr="00FA0E78">
        <w:rPr>
          <w:vanish/>
          <w:u w:val="single"/>
        </w:rPr>
        <w:t>alternative</w:t>
      </w:r>
      <w:r w:rsidRPr="0027108A">
        <w:rPr>
          <w:u w:val="single"/>
        </w:rPr>
        <w:t xml:space="preserve"> </w:t>
      </w:r>
      <w:r w:rsidRPr="00FA0E78">
        <w:rPr>
          <w:vanish/>
          <w:u w:val="single"/>
        </w:rPr>
        <w:t>outlets,</w:t>
      </w:r>
      <w:r w:rsidRPr="0027108A">
        <w:rPr>
          <w:u w:val="single"/>
        </w:rPr>
        <w:t xml:space="preserve"> </w:t>
      </w:r>
      <w:r w:rsidRPr="00FA0E78">
        <w:rPr>
          <w:vanish/>
          <w:u w:val="single"/>
        </w:rPr>
        <w:t>could</w:t>
      </w:r>
      <w:r w:rsidRPr="0027108A">
        <w:rPr>
          <w:u w:val="single"/>
        </w:rPr>
        <w:t xml:space="preserve"> </w:t>
      </w:r>
      <w:r w:rsidRPr="00FA0E78">
        <w:rPr>
          <w:vanish/>
          <w:u w:val="single"/>
        </w:rPr>
        <w:t>be</w:t>
      </w:r>
      <w:r w:rsidRPr="0027108A">
        <w:rPr>
          <w:u w:val="single"/>
        </w:rPr>
        <w:t xml:space="preserve"> </w:t>
      </w:r>
      <w:r w:rsidRPr="00FA0E78">
        <w:rPr>
          <w:vanish/>
          <w:u w:val="single"/>
        </w:rPr>
        <w:t>an</w:t>
      </w:r>
      <w:r w:rsidRPr="0027108A">
        <w:rPr>
          <w:u w:val="single"/>
        </w:rPr>
        <w:t xml:space="preserve"> </w:t>
      </w:r>
      <w:r w:rsidRPr="00FA0E78">
        <w:rPr>
          <w:vanish/>
          <w:u w:val="single"/>
        </w:rPr>
        <w:t>impression</w:t>
      </w:r>
      <w:r w:rsidRPr="0027108A">
        <w:rPr>
          <w:u w:val="single"/>
        </w:rPr>
        <w:t xml:space="preserve"> </w:t>
      </w:r>
      <w:r w:rsidRPr="00FA0E78">
        <w:rPr>
          <w:vanish/>
          <w:u w:val="single"/>
        </w:rPr>
        <w:t>that</w:t>
      </w:r>
      <w:r w:rsidRPr="0027108A">
        <w:rPr>
          <w:u w:val="single"/>
        </w:rPr>
        <w:t xml:space="preserve"> </w:t>
      </w:r>
      <w:r w:rsidRPr="00FA0E78">
        <w:rPr>
          <w:vanish/>
          <w:u w:val="single"/>
        </w:rPr>
        <w:t>the</w:t>
      </w:r>
      <w:r w:rsidRPr="0027108A">
        <w:rPr>
          <w:u w:val="single"/>
        </w:rPr>
        <w:t xml:space="preserve"> </w:t>
      </w:r>
      <w:r w:rsidRPr="00FA0E78">
        <w:rPr>
          <w:vanish/>
          <w:u w:val="single"/>
        </w:rPr>
        <w:t>information</w:t>
      </w:r>
      <w:r w:rsidRPr="0027108A">
        <w:rPr>
          <w:u w:val="single"/>
        </w:rPr>
        <w:t xml:space="preserve"> </w:t>
      </w:r>
      <w:r w:rsidRPr="00FA0E78">
        <w:rPr>
          <w:vanish/>
          <w:u w:val="single"/>
        </w:rPr>
        <w:t>reported</w:t>
      </w:r>
      <w:r w:rsidRPr="0027108A">
        <w:rPr>
          <w:u w:val="single"/>
        </w:rPr>
        <w:t xml:space="preserve"> </w:t>
      </w:r>
      <w:r w:rsidRPr="00FA0E78">
        <w:rPr>
          <w:vanish/>
          <w:u w:val="single"/>
        </w:rPr>
        <w:t>in</w:t>
      </w:r>
      <w:r w:rsidRPr="0027108A">
        <w:rPr>
          <w:u w:val="single"/>
        </w:rPr>
        <w:t xml:space="preserve"> </w:t>
      </w:r>
      <w:r w:rsidRPr="00FA0E78">
        <w:rPr>
          <w:vanish/>
          <w:u w:val="single"/>
        </w:rPr>
        <w:t>the</w:t>
      </w:r>
      <w:r w:rsidRPr="0027108A">
        <w:rPr>
          <w:u w:val="single"/>
        </w:rPr>
        <w:t xml:space="preserve"> </w:t>
      </w:r>
      <w:r w:rsidRPr="00FA0E78">
        <w:rPr>
          <w:vanish/>
          <w:u w:val="single"/>
        </w:rPr>
        <w:t>mainstream</w:t>
      </w:r>
      <w:r w:rsidRPr="0027108A">
        <w:rPr>
          <w:u w:val="single"/>
        </w:rPr>
        <w:t xml:space="preserve"> </w:t>
      </w:r>
      <w:r w:rsidRPr="00FA0E78">
        <w:rPr>
          <w:vanish/>
          <w:u w:val="single"/>
        </w:rPr>
        <w:t>media</w:t>
      </w:r>
      <w:r w:rsidRPr="0027108A">
        <w:rPr>
          <w:u w:val="single"/>
        </w:rPr>
        <w:t xml:space="preserve"> </w:t>
      </w:r>
      <w:r w:rsidRPr="00FA0E78">
        <w:rPr>
          <w:vanish/>
          <w:u w:val="single"/>
        </w:rPr>
        <w:t>is</w:t>
      </w:r>
      <w:r w:rsidRPr="0027108A">
        <w:rPr>
          <w:u w:val="single"/>
        </w:rPr>
        <w:t xml:space="preserve"> </w:t>
      </w:r>
      <w:r w:rsidRPr="00FA0E78">
        <w:rPr>
          <w:vanish/>
          <w:u w:val="single"/>
        </w:rPr>
        <w:t>false</w:t>
      </w:r>
      <w:r w:rsidRPr="0027108A">
        <w:rPr>
          <w:u w:val="single"/>
        </w:rPr>
        <w:t xml:space="preserve"> </w:t>
      </w:r>
      <w:r w:rsidRPr="00FA0E78">
        <w:rPr>
          <w:vanish/>
          <w:u w:val="single"/>
        </w:rPr>
        <w:t>or</w:t>
      </w:r>
      <w:r w:rsidRPr="0027108A">
        <w:rPr>
          <w:u w:val="single"/>
        </w:rPr>
        <w:t xml:space="preserve"> </w:t>
      </w:r>
      <w:r w:rsidRPr="00FA0E78">
        <w:rPr>
          <w:vanish/>
          <w:u w:val="single"/>
        </w:rPr>
        <w:t>even</w:t>
      </w:r>
      <w:r w:rsidRPr="0027108A">
        <w:rPr>
          <w:u w:val="single"/>
        </w:rPr>
        <w:t xml:space="preserve"> </w:t>
      </w:r>
      <w:r w:rsidRPr="00FA0E78">
        <w:rPr>
          <w:vanish/>
          <w:u w:val="single"/>
        </w:rPr>
        <w:t>intentionally</w:t>
      </w:r>
      <w:r w:rsidRPr="0027108A">
        <w:rPr>
          <w:u w:val="single"/>
        </w:rPr>
        <w:t xml:space="preserve"> </w:t>
      </w:r>
      <w:r w:rsidRPr="00FA0E78">
        <w:rPr>
          <w:vanish/>
          <w:u w:val="single"/>
        </w:rPr>
        <w:t>misleading.</w:t>
      </w:r>
      <w:r w:rsidRPr="0027108A">
        <w:rPr>
          <w:sz w:val="14"/>
        </w:rPr>
        <w:t xml:space="preserve"> </w:t>
      </w:r>
      <w:r w:rsidRPr="00FA0E78">
        <w:rPr>
          <w:vanish/>
          <w:sz w:val="14"/>
        </w:rPr>
        <w:t>However,</w:t>
      </w:r>
      <w:r w:rsidRPr="0027108A">
        <w:rPr>
          <w:sz w:val="14"/>
        </w:rPr>
        <w:t xml:space="preserve"> </w:t>
      </w:r>
      <w:r w:rsidRPr="00FA0E78">
        <w:rPr>
          <w:vanish/>
          <w:sz w:val="14"/>
        </w:rPr>
        <w:t>not</w:t>
      </w:r>
      <w:r w:rsidRPr="0027108A">
        <w:rPr>
          <w:sz w:val="14"/>
        </w:rPr>
        <w:t xml:space="preserve"> </w:t>
      </w:r>
      <w:r w:rsidRPr="00FA0E78">
        <w:rPr>
          <w:vanish/>
          <w:sz w:val="14"/>
        </w:rPr>
        <w:t>all</w:t>
      </w:r>
      <w:r w:rsidRPr="0027108A">
        <w:rPr>
          <w:sz w:val="14"/>
        </w:rPr>
        <w:t xml:space="preserve"> </w:t>
      </w:r>
      <w:r w:rsidRPr="00FA0E78">
        <w:rPr>
          <w:vanish/>
          <w:sz w:val="14"/>
        </w:rPr>
        <w:t>false</w:t>
      </w:r>
      <w:r w:rsidRPr="0027108A">
        <w:rPr>
          <w:sz w:val="14"/>
        </w:rPr>
        <w:t xml:space="preserve"> </w:t>
      </w:r>
      <w:r w:rsidRPr="00FA0E78">
        <w:rPr>
          <w:vanish/>
          <w:sz w:val="14"/>
        </w:rPr>
        <w:t>information</w:t>
      </w:r>
      <w:r w:rsidRPr="0027108A">
        <w:rPr>
          <w:sz w:val="14"/>
        </w:rPr>
        <w:t xml:space="preserve"> </w:t>
      </w:r>
      <w:r w:rsidRPr="00FA0E78">
        <w:rPr>
          <w:vanish/>
          <w:sz w:val="14"/>
        </w:rPr>
        <w:t>is</w:t>
      </w:r>
      <w:r w:rsidRPr="0027108A">
        <w:rPr>
          <w:sz w:val="14"/>
        </w:rPr>
        <w:t xml:space="preserve"> </w:t>
      </w:r>
      <w:r w:rsidRPr="00FA0E78">
        <w:rPr>
          <w:vanish/>
          <w:sz w:val="14"/>
        </w:rPr>
        <w:t>the</w:t>
      </w:r>
      <w:r w:rsidRPr="0027108A">
        <w:rPr>
          <w:sz w:val="14"/>
        </w:rPr>
        <w:t xml:space="preserve"> </w:t>
      </w:r>
      <w:r w:rsidRPr="00FA0E78">
        <w:rPr>
          <w:vanish/>
          <w:sz w:val="14"/>
        </w:rPr>
        <w:t>same;</w:t>
      </w:r>
      <w:r w:rsidRPr="0027108A">
        <w:rPr>
          <w:sz w:val="14"/>
        </w:rPr>
        <w:t xml:space="preserve"> </w:t>
      </w:r>
      <w:r w:rsidRPr="00FA0E78">
        <w:rPr>
          <w:vanish/>
          <w:sz w:val="14"/>
        </w:rPr>
        <w:t>extant</w:t>
      </w:r>
      <w:r w:rsidRPr="0027108A">
        <w:rPr>
          <w:sz w:val="14"/>
        </w:rPr>
        <w:t xml:space="preserve"> </w:t>
      </w:r>
      <w:r w:rsidRPr="00FA0E78">
        <w:rPr>
          <w:vanish/>
          <w:sz w:val="14"/>
        </w:rPr>
        <w:t>literature</w:t>
      </w:r>
      <w:r w:rsidRPr="0027108A">
        <w:rPr>
          <w:sz w:val="14"/>
        </w:rPr>
        <w:t xml:space="preserve"> </w:t>
      </w:r>
      <w:r w:rsidRPr="00FA0E78">
        <w:rPr>
          <w:vanish/>
          <w:sz w:val="14"/>
        </w:rPr>
        <w:t>distinguishes</w:t>
      </w:r>
      <w:r w:rsidRPr="0027108A">
        <w:rPr>
          <w:sz w:val="14"/>
        </w:rPr>
        <w:t xml:space="preserve"> </w:t>
      </w:r>
      <w:r w:rsidRPr="00FA0E78">
        <w:rPr>
          <w:vanish/>
          <w:sz w:val="14"/>
        </w:rPr>
        <w:t>between</w:t>
      </w:r>
      <w:r w:rsidRPr="0027108A">
        <w:rPr>
          <w:sz w:val="14"/>
        </w:rPr>
        <w:t xml:space="preserve"> </w:t>
      </w:r>
      <w:r w:rsidRPr="00FA0E78">
        <w:rPr>
          <w:vanish/>
          <w:sz w:val="14"/>
        </w:rPr>
        <w:t>inadvertent</w:t>
      </w:r>
      <w:r w:rsidRPr="0027108A">
        <w:rPr>
          <w:sz w:val="14"/>
        </w:rPr>
        <w:t xml:space="preserve"> </w:t>
      </w:r>
      <w:r w:rsidRPr="00FA0E78">
        <w:rPr>
          <w:vanish/>
          <w:sz w:val="14"/>
        </w:rPr>
        <w:t>misinformation</w:t>
      </w:r>
      <w:r w:rsidRPr="0027108A">
        <w:rPr>
          <w:sz w:val="14"/>
        </w:rPr>
        <w:t xml:space="preserve"> </w:t>
      </w:r>
      <w:r w:rsidRPr="00FA0E78">
        <w:rPr>
          <w:vanish/>
          <w:sz w:val="14"/>
        </w:rPr>
        <w:t>and</w:t>
      </w:r>
      <w:r w:rsidRPr="0027108A">
        <w:rPr>
          <w:sz w:val="14"/>
        </w:rPr>
        <w:t xml:space="preserve"> </w:t>
      </w:r>
      <w:r w:rsidRPr="00FA0E78">
        <w:rPr>
          <w:vanish/>
          <w:sz w:val="14"/>
        </w:rPr>
        <w:t>deliberate</w:t>
      </w:r>
      <w:r w:rsidRPr="0027108A">
        <w:rPr>
          <w:sz w:val="14"/>
        </w:rPr>
        <w:t xml:space="preserve"> </w:t>
      </w:r>
      <w:r w:rsidRPr="00FA0E78">
        <w:rPr>
          <w:vanish/>
          <w:sz w:val="14"/>
        </w:rPr>
        <w:t>disinformation</w:t>
      </w:r>
      <w:r w:rsidRPr="0027108A">
        <w:rPr>
          <w:sz w:val="14"/>
        </w:rPr>
        <w:t xml:space="preserve"> </w:t>
      </w:r>
      <w:r w:rsidRPr="00FA0E78">
        <w:rPr>
          <w:vanish/>
          <w:sz w:val="14"/>
        </w:rPr>
        <w:t>(</w:t>
      </w:r>
      <w:hyperlink r:id="rId47" w:history="1">
        <w:r w:rsidRPr="00FA0E78">
          <w:rPr>
            <w:rStyle w:val="Hyperlink"/>
            <w:vanish/>
            <w:sz w:val="14"/>
          </w:rPr>
          <w:t>Jack,</w:t>
        </w:r>
        <w:r w:rsidRPr="0027108A">
          <w:rPr>
            <w:rStyle w:val="Hyperlink"/>
            <w:sz w:val="14"/>
          </w:rPr>
          <w:t xml:space="preserve"> </w:t>
        </w:r>
        <w:r w:rsidRPr="00FA0E78">
          <w:rPr>
            <w:rStyle w:val="Hyperlink"/>
            <w:vanish/>
            <w:sz w:val="14"/>
          </w:rPr>
          <w:t>2017</w:t>
        </w:r>
      </w:hyperlink>
      <w:r w:rsidRPr="00FA0E78">
        <w:rPr>
          <w:vanish/>
          <w:sz w:val="14"/>
        </w:rPr>
        <w:t>; </w:t>
      </w:r>
      <w:proofErr w:type="spellStart"/>
      <w:r w:rsidRPr="0027108A">
        <w:fldChar w:fldCharType="begin"/>
      </w:r>
      <w:r w:rsidRPr="0027108A">
        <w:rPr>
          <w:sz w:val="14"/>
        </w:rPr>
        <w:instrText xml:space="preserve"> HYPERLINK "https://journals.sagepub.com/doi/full/10.1177/02673231211072667" </w:instrText>
      </w:r>
      <w:r w:rsidRPr="0027108A">
        <w:fldChar w:fldCharType="separate"/>
      </w:r>
      <w:r w:rsidRPr="00FA0E78">
        <w:rPr>
          <w:rStyle w:val="Hyperlink"/>
          <w:vanish/>
          <w:sz w:val="14"/>
        </w:rPr>
        <w:t>Karlova</w:t>
      </w:r>
      <w:proofErr w:type="spellEnd"/>
      <w:r w:rsidRPr="0027108A">
        <w:rPr>
          <w:rStyle w:val="Hyperlink"/>
          <w:sz w:val="14"/>
        </w:rPr>
        <w:t xml:space="preserve"> </w:t>
      </w:r>
      <w:r w:rsidRPr="00FA0E78">
        <w:rPr>
          <w:rStyle w:val="Hyperlink"/>
          <w:vanish/>
          <w:sz w:val="14"/>
        </w:rPr>
        <w:t>and</w:t>
      </w:r>
      <w:r w:rsidRPr="0027108A">
        <w:rPr>
          <w:rStyle w:val="Hyperlink"/>
          <w:sz w:val="14"/>
        </w:rPr>
        <w:t xml:space="preserve"> </w:t>
      </w:r>
      <w:r w:rsidRPr="00FA0E78">
        <w:rPr>
          <w:rStyle w:val="Hyperlink"/>
          <w:vanish/>
          <w:sz w:val="14"/>
        </w:rPr>
        <w:t>Fisher,</w:t>
      </w:r>
      <w:r w:rsidRPr="0027108A">
        <w:rPr>
          <w:rStyle w:val="Hyperlink"/>
          <w:sz w:val="14"/>
        </w:rPr>
        <w:t xml:space="preserve"> </w:t>
      </w:r>
      <w:r w:rsidRPr="00FA0E78">
        <w:rPr>
          <w:rStyle w:val="Hyperlink"/>
          <w:vanish/>
          <w:sz w:val="14"/>
        </w:rPr>
        <w:t>2013</w:t>
      </w:r>
      <w:r w:rsidRPr="0027108A">
        <w:rPr>
          <w:rStyle w:val="Hyperlink"/>
          <w:sz w:val="14"/>
        </w:rPr>
        <w:fldChar w:fldCharType="end"/>
      </w:r>
      <w:r w:rsidRPr="00FA0E78">
        <w:rPr>
          <w:vanish/>
          <w:sz w:val="14"/>
        </w:rPr>
        <w:t>; </w:t>
      </w:r>
      <w:hyperlink r:id="rId48" w:history="1">
        <w:r w:rsidRPr="00FA0E78">
          <w:rPr>
            <w:rStyle w:val="Hyperlink"/>
            <w:vanish/>
            <w:sz w:val="14"/>
          </w:rPr>
          <w:t>Wardle,</w:t>
        </w:r>
        <w:r w:rsidRPr="0027108A">
          <w:rPr>
            <w:rStyle w:val="Hyperlink"/>
            <w:sz w:val="14"/>
          </w:rPr>
          <w:t xml:space="preserve"> </w:t>
        </w:r>
        <w:r w:rsidRPr="00FA0E78">
          <w:rPr>
            <w:rStyle w:val="Hyperlink"/>
            <w:vanish/>
            <w:sz w:val="14"/>
          </w:rPr>
          <w:t>2017</w:t>
        </w:r>
      </w:hyperlink>
      <w:r w:rsidRPr="00FA0E78">
        <w:rPr>
          <w:vanish/>
          <w:sz w:val="14"/>
        </w:rPr>
        <w:t>).</w:t>
      </w:r>
      <w:r w:rsidRPr="0027108A">
        <w:rPr>
          <w:sz w:val="14"/>
        </w:rPr>
        <w:t xml:space="preserve"> </w:t>
      </w:r>
      <w:r w:rsidRPr="00FA0E78">
        <w:rPr>
          <w:vanish/>
          <w:sz w:val="14"/>
        </w:rPr>
        <w:t>This</w:t>
      </w:r>
      <w:r w:rsidRPr="0027108A">
        <w:rPr>
          <w:sz w:val="14"/>
        </w:rPr>
        <w:t xml:space="preserve"> </w:t>
      </w:r>
      <w:r w:rsidRPr="00FA0E78">
        <w:rPr>
          <w:vanish/>
          <w:sz w:val="14"/>
        </w:rPr>
        <w:t>is</w:t>
      </w:r>
      <w:r w:rsidRPr="0027108A">
        <w:rPr>
          <w:sz w:val="14"/>
        </w:rPr>
        <w:t xml:space="preserve"> </w:t>
      </w:r>
      <w:r w:rsidRPr="00FA0E78">
        <w:rPr>
          <w:vanish/>
          <w:sz w:val="14"/>
        </w:rPr>
        <w:t>not</w:t>
      </w:r>
      <w:r w:rsidRPr="0027108A">
        <w:rPr>
          <w:sz w:val="14"/>
        </w:rPr>
        <w:t xml:space="preserve"> </w:t>
      </w:r>
      <w:r w:rsidRPr="00FA0E78">
        <w:rPr>
          <w:vanish/>
          <w:sz w:val="14"/>
        </w:rPr>
        <w:t>purely</w:t>
      </w:r>
      <w:r w:rsidRPr="0027108A">
        <w:rPr>
          <w:sz w:val="14"/>
        </w:rPr>
        <w:t xml:space="preserve"> </w:t>
      </w:r>
      <w:r w:rsidRPr="00FA0E78">
        <w:rPr>
          <w:vanish/>
          <w:sz w:val="14"/>
        </w:rPr>
        <w:t>a</w:t>
      </w:r>
      <w:r w:rsidRPr="0027108A">
        <w:rPr>
          <w:sz w:val="14"/>
        </w:rPr>
        <w:t xml:space="preserve"> </w:t>
      </w:r>
      <w:r w:rsidRPr="00FA0E78">
        <w:rPr>
          <w:vanish/>
          <w:sz w:val="14"/>
        </w:rPr>
        <w:t>scholarly</w:t>
      </w:r>
      <w:r w:rsidRPr="0027108A">
        <w:rPr>
          <w:sz w:val="14"/>
        </w:rPr>
        <w:t xml:space="preserve"> </w:t>
      </w:r>
      <w:r w:rsidRPr="00FA0E78">
        <w:rPr>
          <w:vanish/>
          <w:sz w:val="14"/>
        </w:rPr>
        <w:t>distinction;</w:t>
      </w:r>
      <w:r w:rsidRPr="0027108A">
        <w:rPr>
          <w:sz w:val="14"/>
        </w:rPr>
        <w:t xml:space="preserve"> </w:t>
      </w:r>
      <w:r w:rsidRPr="00FA0E78">
        <w:rPr>
          <w:vanish/>
          <w:sz w:val="14"/>
        </w:rPr>
        <w:t>citizens</w:t>
      </w:r>
      <w:r w:rsidRPr="0027108A">
        <w:rPr>
          <w:sz w:val="14"/>
        </w:rPr>
        <w:t xml:space="preserve"> </w:t>
      </w:r>
      <w:r w:rsidRPr="00FA0E78">
        <w:rPr>
          <w:vanish/>
          <w:sz w:val="14"/>
        </w:rPr>
        <w:t>may</w:t>
      </w:r>
      <w:r w:rsidRPr="0027108A">
        <w:rPr>
          <w:sz w:val="14"/>
        </w:rPr>
        <w:t xml:space="preserve"> </w:t>
      </w:r>
      <w:r w:rsidRPr="00FA0E78">
        <w:rPr>
          <w:vanish/>
          <w:sz w:val="14"/>
        </w:rPr>
        <w:t>also,</w:t>
      </w:r>
      <w:r w:rsidRPr="0027108A">
        <w:rPr>
          <w:sz w:val="14"/>
        </w:rPr>
        <w:t xml:space="preserve"> </w:t>
      </w:r>
      <w:r w:rsidRPr="00FA0E78">
        <w:rPr>
          <w:vanish/>
          <w:sz w:val="14"/>
        </w:rPr>
        <w:t>to</w:t>
      </w:r>
      <w:r w:rsidRPr="0027108A">
        <w:rPr>
          <w:sz w:val="14"/>
        </w:rPr>
        <w:t xml:space="preserve"> </w:t>
      </w:r>
      <w:r w:rsidRPr="00FA0E78">
        <w:rPr>
          <w:vanish/>
          <w:sz w:val="14"/>
        </w:rPr>
        <w:t>an</w:t>
      </w:r>
      <w:r w:rsidRPr="0027108A">
        <w:rPr>
          <w:sz w:val="14"/>
        </w:rPr>
        <w:t xml:space="preserve"> </w:t>
      </w:r>
      <w:r w:rsidRPr="00FA0E78">
        <w:rPr>
          <w:vanish/>
          <w:sz w:val="14"/>
        </w:rPr>
        <w:t>extent,</w:t>
      </w:r>
      <w:r w:rsidRPr="0027108A">
        <w:rPr>
          <w:sz w:val="14"/>
        </w:rPr>
        <w:t xml:space="preserve"> </w:t>
      </w:r>
      <w:r w:rsidRPr="00FA0E78">
        <w:rPr>
          <w:vanish/>
          <w:sz w:val="14"/>
        </w:rPr>
        <w:t>distinguish</w:t>
      </w:r>
      <w:r w:rsidRPr="0027108A">
        <w:rPr>
          <w:sz w:val="14"/>
        </w:rPr>
        <w:t xml:space="preserve"> </w:t>
      </w:r>
      <w:r w:rsidRPr="00FA0E78">
        <w:rPr>
          <w:vanish/>
          <w:sz w:val="14"/>
        </w:rPr>
        <w:t>between</w:t>
      </w:r>
      <w:r w:rsidRPr="0027108A">
        <w:rPr>
          <w:sz w:val="14"/>
        </w:rPr>
        <w:t xml:space="preserve"> </w:t>
      </w:r>
      <w:r w:rsidRPr="00FA0E78">
        <w:rPr>
          <w:vanish/>
          <w:sz w:val="14"/>
        </w:rPr>
        <w:t>the</w:t>
      </w:r>
      <w:r w:rsidRPr="0027108A">
        <w:rPr>
          <w:sz w:val="14"/>
        </w:rPr>
        <w:t xml:space="preserve"> </w:t>
      </w:r>
      <w:r w:rsidRPr="00FA0E78">
        <w:rPr>
          <w:vanish/>
          <w:sz w:val="14"/>
        </w:rPr>
        <w:t>two</w:t>
      </w:r>
      <w:r w:rsidRPr="0027108A">
        <w:rPr>
          <w:sz w:val="14"/>
        </w:rPr>
        <w:t xml:space="preserve"> </w:t>
      </w:r>
      <w:r w:rsidRPr="00FA0E78">
        <w:rPr>
          <w:vanish/>
          <w:sz w:val="14"/>
        </w:rPr>
        <w:t>(</w:t>
      </w:r>
      <w:proofErr w:type="spellStart"/>
      <w:r w:rsidRPr="00FA0E78">
        <w:rPr>
          <w:vanish/>
          <w:sz w:val="14"/>
        </w:rPr>
        <w:t>Hameleers</w:t>
      </w:r>
      <w:proofErr w:type="spellEnd"/>
      <w:r w:rsidRPr="0027108A">
        <w:rPr>
          <w:sz w:val="14"/>
        </w:rPr>
        <w:t xml:space="preserve"> </w:t>
      </w:r>
      <w:r w:rsidRPr="00FA0E78">
        <w:rPr>
          <w:vanish/>
          <w:sz w:val="14"/>
        </w:rPr>
        <w:t>et</w:t>
      </w:r>
      <w:r w:rsidRPr="0027108A">
        <w:rPr>
          <w:sz w:val="14"/>
        </w:rPr>
        <w:t xml:space="preserve"> </w:t>
      </w:r>
      <w:r w:rsidRPr="00FA0E78">
        <w:rPr>
          <w:vanish/>
          <w:sz w:val="14"/>
        </w:rPr>
        <w:t>al., </w:t>
      </w:r>
      <w:hyperlink r:id="rId49" w:history="1">
        <w:r w:rsidRPr="00FA0E78">
          <w:rPr>
            <w:rStyle w:val="Hyperlink"/>
            <w:vanish/>
            <w:sz w:val="14"/>
          </w:rPr>
          <w:t>2021</w:t>
        </w:r>
      </w:hyperlink>
      <w:r w:rsidRPr="00FA0E78">
        <w:rPr>
          <w:vanish/>
          <w:sz w:val="14"/>
        </w:rPr>
        <w:t>).</w:t>
      </w:r>
      <w:r w:rsidRPr="0027108A">
        <w:rPr>
          <w:sz w:val="14"/>
        </w:rPr>
        <w:t xml:space="preserve"> </w:t>
      </w:r>
      <w:r w:rsidRPr="0027108A">
        <w:rPr>
          <w:highlight w:val="cyan"/>
          <w:u w:val="single"/>
        </w:rPr>
        <w:t>The present study focuses on how perceptions of misinformation and disinformation applied to general news media coverage relate to media trust as well as the use of mainstream and alternative news sources</w:t>
      </w:r>
      <w:r w:rsidRPr="00FA0E78">
        <w:rPr>
          <w:vanish/>
          <w:u w:val="single"/>
        </w:rPr>
        <w:t>,</w:t>
      </w:r>
      <w:r w:rsidRPr="0027108A">
        <w:rPr>
          <w:u w:val="single"/>
        </w:rPr>
        <w:t xml:space="preserve"> </w:t>
      </w:r>
      <w:r w:rsidRPr="00FA0E78">
        <w:rPr>
          <w:vanish/>
          <w:u w:val="single"/>
        </w:rPr>
        <w:t>which</w:t>
      </w:r>
      <w:r w:rsidRPr="0027108A">
        <w:rPr>
          <w:u w:val="single"/>
        </w:rPr>
        <w:t xml:space="preserve"> </w:t>
      </w:r>
      <w:r w:rsidRPr="00FA0E78">
        <w:rPr>
          <w:vanish/>
          <w:u w:val="single"/>
        </w:rPr>
        <w:t>we</w:t>
      </w:r>
      <w:r w:rsidRPr="0027108A">
        <w:rPr>
          <w:u w:val="single"/>
        </w:rPr>
        <w:t xml:space="preserve"> </w:t>
      </w:r>
      <w:r w:rsidRPr="00FA0E78">
        <w:rPr>
          <w:vanish/>
          <w:u w:val="single"/>
        </w:rPr>
        <w:t>consider</w:t>
      </w:r>
      <w:r w:rsidRPr="0027108A">
        <w:rPr>
          <w:u w:val="single"/>
        </w:rPr>
        <w:t xml:space="preserve"> </w:t>
      </w:r>
      <w:r w:rsidRPr="00FA0E78">
        <w:rPr>
          <w:vanish/>
          <w:u w:val="single"/>
        </w:rPr>
        <w:t>as</w:t>
      </w:r>
      <w:r w:rsidRPr="0027108A">
        <w:rPr>
          <w:u w:val="single"/>
        </w:rPr>
        <w:t xml:space="preserve"> </w:t>
      </w:r>
      <w:r w:rsidRPr="00FA0E78">
        <w:rPr>
          <w:vanish/>
          <w:u w:val="single"/>
        </w:rPr>
        <w:t>a</w:t>
      </w:r>
      <w:r w:rsidRPr="0027108A">
        <w:rPr>
          <w:u w:val="single"/>
        </w:rPr>
        <w:t xml:space="preserve"> </w:t>
      </w:r>
      <w:r w:rsidRPr="00FA0E78">
        <w:rPr>
          <w:vanish/>
          <w:u w:val="single"/>
        </w:rPr>
        <w:t>broad</w:t>
      </w:r>
      <w:r w:rsidRPr="0027108A">
        <w:rPr>
          <w:u w:val="single"/>
        </w:rPr>
        <w:t xml:space="preserve"> </w:t>
      </w:r>
      <w:r w:rsidRPr="00FA0E78">
        <w:rPr>
          <w:vanish/>
          <w:u w:val="single"/>
        </w:rPr>
        <w:t>category</w:t>
      </w:r>
      <w:r w:rsidRPr="0027108A">
        <w:rPr>
          <w:u w:val="single"/>
        </w:rPr>
        <w:t xml:space="preserve"> </w:t>
      </w:r>
      <w:r w:rsidRPr="00FA0E78">
        <w:rPr>
          <w:vanish/>
          <w:u w:val="single"/>
        </w:rPr>
        <w:t>of</w:t>
      </w:r>
      <w:r w:rsidRPr="0027108A">
        <w:rPr>
          <w:u w:val="single"/>
        </w:rPr>
        <w:t xml:space="preserve"> </w:t>
      </w:r>
      <w:r w:rsidRPr="00FA0E78">
        <w:rPr>
          <w:vanish/>
          <w:u w:val="single"/>
        </w:rPr>
        <w:t>online</w:t>
      </w:r>
      <w:r w:rsidRPr="0027108A">
        <w:rPr>
          <w:u w:val="single"/>
        </w:rPr>
        <w:t xml:space="preserve"> </w:t>
      </w:r>
      <w:r w:rsidRPr="00FA0E78">
        <w:rPr>
          <w:vanish/>
          <w:u w:val="single"/>
        </w:rPr>
        <w:t>non-journalistic</w:t>
      </w:r>
      <w:r w:rsidRPr="0027108A">
        <w:rPr>
          <w:u w:val="single"/>
        </w:rPr>
        <w:t xml:space="preserve"> </w:t>
      </w:r>
      <w:r w:rsidRPr="00FA0E78">
        <w:rPr>
          <w:vanish/>
          <w:u w:val="single"/>
        </w:rPr>
        <w:t>news</w:t>
      </w:r>
      <w:r w:rsidRPr="0027108A">
        <w:rPr>
          <w:u w:val="single"/>
        </w:rPr>
        <w:t xml:space="preserve"> </w:t>
      </w:r>
      <w:r w:rsidRPr="00FA0E78">
        <w:rPr>
          <w:vanish/>
          <w:u w:val="single"/>
        </w:rPr>
        <w:t>coverage,</w:t>
      </w:r>
      <w:r w:rsidRPr="0027108A">
        <w:rPr>
          <w:u w:val="single"/>
        </w:rPr>
        <w:t xml:space="preserve"> </w:t>
      </w:r>
      <w:r w:rsidRPr="00FA0E78">
        <w:rPr>
          <w:vanish/>
          <w:u w:val="single"/>
        </w:rPr>
        <w:t>such</w:t>
      </w:r>
      <w:r w:rsidRPr="0027108A">
        <w:rPr>
          <w:u w:val="single"/>
        </w:rPr>
        <w:t xml:space="preserve"> </w:t>
      </w:r>
      <w:r w:rsidRPr="00FA0E78">
        <w:rPr>
          <w:vanish/>
          <w:u w:val="single"/>
        </w:rPr>
        <w:t>as</w:t>
      </w:r>
      <w:r w:rsidRPr="0027108A">
        <w:rPr>
          <w:u w:val="single"/>
        </w:rPr>
        <w:t xml:space="preserve"> </w:t>
      </w:r>
      <w:r w:rsidRPr="00FA0E78">
        <w:rPr>
          <w:vanish/>
          <w:u w:val="single"/>
        </w:rPr>
        <w:t>Tweets,</w:t>
      </w:r>
      <w:r w:rsidRPr="0027108A">
        <w:rPr>
          <w:u w:val="single"/>
        </w:rPr>
        <w:t xml:space="preserve"> </w:t>
      </w:r>
      <w:r w:rsidRPr="00FA0E78">
        <w:rPr>
          <w:vanish/>
          <w:u w:val="single"/>
        </w:rPr>
        <w:t>blogs,</w:t>
      </w:r>
      <w:r w:rsidRPr="0027108A">
        <w:rPr>
          <w:u w:val="single"/>
        </w:rPr>
        <w:t xml:space="preserve"> </w:t>
      </w:r>
      <w:r w:rsidRPr="00FA0E78">
        <w:rPr>
          <w:vanish/>
          <w:u w:val="single"/>
        </w:rPr>
        <w:t>or</w:t>
      </w:r>
      <w:r w:rsidRPr="0027108A">
        <w:rPr>
          <w:u w:val="single"/>
        </w:rPr>
        <w:t xml:space="preserve"> </w:t>
      </w:r>
      <w:r w:rsidRPr="00FA0E78">
        <w:rPr>
          <w:vanish/>
          <w:u w:val="single"/>
        </w:rPr>
        <w:t>alternative</w:t>
      </w:r>
      <w:r w:rsidRPr="0027108A">
        <w:rPr>
          <w:u w:val="single"/>
        </w:rPr>
        <w:t xml:space="preserve"> </w:t>
      </w:r>
      <w:r w:rsidRPr="00FA0E78">
        <w:rPr>
          <w:vanish/>
          <w:u w:val="single"/>
        </w:rPr>
        <w:t>online</w:t>
      </w:r>
      <w:r w:rsidRPr="0027108A">
        <w:rPr>
          <w:u w:val="single"/>
        </w:rPr>
        <w:t xml:space="preserve"> </w:t>
      </w:r>
      <w:r w:rsidRPr="00FA0E78">
        <w:rPr>
          <w:vanish/>
          <w:u w:val="single"/>
        </w:rPr>
        <w:t>news</w:t>
      </w:r>
      <w:r w:rsidRPr="0027108A">
        <w:rPr>
          <w:u w:val="single"/>
        </w:rPr>
        <w:t xml:space="preserve"> </w:t>
      </w:r>
      <w:r w:rsidRPr="00FA0E78">
        <w:rPr>
          <w:vanish/>
          <w:u w:val="single"/>
        </w:rPr>
        <w:t>sources</w:t>
      </w:r>
      <w:r w:rsidRPr="0027108A">
        <w:rPr>
          <w:u w:val="single"/>
        </w:rPr>
        <w:t xml:space="preserve"> </w:t>
      </w:r>
      <w:r w:rsidRPr="00FA0E78">
        <w:rPr>
          <w:vanish/>
          <w:u w:val="single"/>
        </w:rPr>
        <w:t>reflecting</w:t>
      </w:r>
      <w:r w:rsidRPr="0027108A">
        <w:rPr>
          <w:u w:val="single"/>
        </w:rPr>
        <w:t xml:space="preserve"> </w:t>
      </w:r>
      <w:r w:rsidRPr="00FA0E78">
        <w:rPr>
          <w:vanish/>
          <w:u w:val="single"/>
        </w:rPr>
        <w:t>(hyper)</w:t>
      </w:r>
      <w:r w:rsidRPr="0027108A">
        <w:rPr>
          <w:u w:val="single"/>
        </w:rPr>
        <w:t xml:space="preserve"> </w:t>
      </w:r>
      <w:r w:rsidRPr="00FA0E78">
        <w:rPr>
          <w:vanish/>
          <w:u w:val="single"/>
        </w:rPr>
        <w:t>partisan</w:t>
      </w:r>
      <w:r w:rsidRPr="0027108A">
        <w:rPr>
          <w:u w:val="single"/>
        </w:rPr>
        <w:t xml:space="preserve"> </w:t>
      </w:r>
      <w:r w:rsidRPr="00FA0E78">
        <w:rPr>
          <w:vanish/>
          <w:u w:val="single"/>
        </w:rPr>
        <w:t>views.</w:t>
      </w:r>
      <w:r w:rsidRPr="0027108A">
        <w:rPr>
          <w:u w:val="single"/>
        </w:rPr>
        <w:t xml:space="preserve"> </w:t>
      </w:r>
      <w:r w:rsidRPr="00FA0E78">
        <w:rPr>
          <w:vanish/>
          <w:u w:val="single"/>
        </w:rPr>
        <w:t>The</w:t>
      </w:r>
      <w:r w:rsidRPr="0027108A">
        <w:rPr>
          <w:u w:val="single"/>
        </w:rPr>
        <w:t xml:space="preserve"> </w:t>
      </w:r>
      <w:r w:rsidRPr="00FA0E78">
        <w:rPr>
          <w:vanish/>
          <w:u w:val="single"/>
        </w:rPr>
        <w:t>key</w:t>
      </w:r>
      <w:r w:rsidRPr="0027108A">
        <w:rPr>
          <w:u w:val="single"/>
        </w:rPr>
        <w:t xml:space="preserve"> </w:t>
      </w:r>
      <w:r w:rsidRPr="00FA0E78">
        <w:rPr>
          <w:vanish/>
          <w:u w:val="single"/>
        </w:rPr>
        <w:t>aim</w:t>
      </w:r>
      <w:r w:rsidRPr="0027108A">
        <w:rPr>
          <w:u w:val="single"/>
        </w:rPr>
        <w:t xml:space="preserve"> </w:t>
      </w:r>
      <w:r w:rsidRPr="00FA0E78">
        <w:rPr>
          <w:vanish/>
          <w:u w:val="single"/>
        </w:rPr>
        <w:t>is</w:t>
      </w:r>
      <w:r w:rsidRPr="0027108A">
        <w:rPr>
          <w:u w:val="single"/>
        </w:rPr>
        <w:t xml:space="preserve"> </w:t>
      </w:r>
      <w:r w:rsidRPr="00FA0E78">
        <w:rPr>
          <w:vanish/>
          <w:u w:val="single"/>
        </w:rPr>
        <w:t>to</w:t>
      </w:r>
      <w:r w:rsidRPr="0027108A">
        <w:rPr>
          <w:u w:val="single"/>
        </w:rPr>
        <w:t xml:space="preserve"> </w:t>
      </w:r>
      <w:r w:rsidRPr="00FA0E78">
        <w:rPr>
          <w:vanish/>
          <w:u w:val="single"/>
        </w:rPr>
        <w:t>comprehensively</w:t>
      </w:r>
      <w:r w:rsidRPr="0027108A">
        <w:rPr>
          <w:u w:val="single"/>
        </w:rPr>
        <w:t xml:space="preserve"> </w:t>
      </w:r>
      <w:r w:rsidRPr="00FA0E78">
        <w:rPr>
          <w:vanish/>
          <w:u w:val="single"/>
        </w:rPr>
        <w:t>map</w:t>
      </w:r>
      <w:r w:rsidRPr="0027108A">
        <w:rPr>
          <w:u w:val="single"/>
        </w:rPr>
        <w:t xml:space="preserve"> </w:t>
      </w:r>
      <w:r w:rsidRPr="00FA0E78">
        <w:rPr>
          <w:vanish/>
          <w:u w:val="single"/>
        </w:rPr>
        <w:t>the</w:t>
      </w:r>
      <w:r w:rsidRPr="0027108A">
        <w:rPr>
          <w:u w:val="single"/>
        </w:rPr>
        <w:t xml:space="preserve"> </w:t>
      </w:r>
      <w:r w:rsidRPr="00FA0E78">
        <w:rPr>
          <w:vanish/>
          <w:u w:val="single"/>
        </w:rPr>
        <w:t>news</w:t>
      </w:r>
      <w:r w:rsidRPr="0027108A">
        <w:rPr>
          <w:u w:val="single"/>
        </w:rPr>
        <w:t xml:space="preserve"> </w:t>
      </w:r>
      <w:r w:rsidRPr="00FA0E78">
        <w:rPr>
          <w:vanish/>
          <w:u w:val="single"/>
        </w:rPr>
        <w:t>diets</w:t>
      </w:r>
      <w:r w:rsidRPr="0027108A">
        <w:rPr>
          <w:u w:val="single"/>
        </w:rPr>
        <w:t xml:space="preserve"> </w:t>
      </w:r>
      <w:r w:rsidRPr="00FA0E78">
        <w:rPr>
          <w:vanish/>
          <w:u w:val="single"/>
        </w:rPr>
        <w:t>of</w:t>
      </w:r>
      <w:r w:rsidRPr="0027108A">
        <w:rPr>
          <w:u w:val="single"/>
        </w:rPr>
        <w:t xml:space="preserve"> </w:t>
      </w:r>
      <w:r w:rsidRPr="00FA0E78">
        <w:rPr>
          <w:vanish/>
          <w:u w:val="single"/>
        </w:rPr>
        <w:t>people</w:t>
      </w:r>
      <w:r w:rsidRPr="0027108A">
        <w:rPr>
          <w:u w:val="single"/>
        </w:rPr>
        <w:t xml:space="preserve"> </w:t>
      </w:r>
      <w:r w:rsidRPr="00FA0E78">
        <w:rPr>
          <w:vanish/>
          <w:u w:val="single"/>
        </w:rPr>
        <w:t>who</w:t>
      </w:r>
      <w:r w:rsidRPr="0027108A">
        <w:rPr>
          <w:u w:val="single"/>
        </w:rPr>
        <w:t xml:space="preserve"> </w:t>
      </w:r>
      <w:r w:rsidRPr="00FA0E78">
        <w:rPr>
          <w:vanish/>
          <w:u w:val="single"/>
        </w:rPr>
        <w:t>are</w:t>
      </w:r>
      <w:r w:rsidRPr="0027108A">
        <w:rPr>
          <w:u w:val="single"/>
        </w:rPr>
        <w:t xml:space="preserve"> </w:t>
      </w:r>
      <w:r w:rsidRPr="00FA0E78">
        <w:rPr>
          <w:vanish/>
          <w:u w:val="single"/>
        </w:rPr>
        <w:t>concerned</w:t>
      </w:r>
      <w:r w:rsidRPr="0027108A">
        <w:rPr>
          <w:u w:val="single"/>
        </w:rPr>
        <w:t xml:space="preserve"> </w:t>
      </w:r>
      <w:r w:rsidRPr="00FA0E78">
        <w:rPr>
          <w:vanish/>
          <w:u w:val="single"/>
        </w:rPr>
        <w:t>about</w:t>
      </w:r>
      <w:r w:rsidRPr="0027108A">
        <w:rPr>
          <w:u w:val="single"/>
        </w:rPr>
        <w:t xml:space="preserve"> </w:t>
      </w:r>
      <w:r w:rsidRPr="00FA0E78">
        <w:rPr>
          <w:vanish/>
          <w:u w:val="single"/>
        </w:rPr>
        <w:t>misinformation</w:t>
      </w:r>
      <w:r w:rsidRPr="0027108A">
        <w:rPr>
          <w:u w:val="single"/>
        </w:rPr>
        <w:t xml:space="preserve"> </w:t>
      </w:r>
      <w:r w:rsidRPr="00FA0E78">
        <w:rPr>
          <w:vanish/>
          <w:u w:val="single"/>
        </w:rPr>
        <w:t>and</w:t>
      </w:r>
      <w:r w:rsidRPr="0027108A">
        <w:rPr>
          <w:u w:val="single"/>
        </w:rPr>
        <w:t xml:space="preserve"> </w:t>
      </w:r>
      <w:r w:rsidRPr="00FA0E78">
        <w:rPr>
          <w:vanish/>
          <w:u w:val="single"/>
        </w:rPr>
        <w:t>disinformation</w:t>
      </w:r>
      <w:r w:rsidRPr="0027108A">
        <w:rPr>
          <w:u w:val="single"/>
        </w:rPr>
        <w:t xml:space="preserve"> </w:t>
      </w:r>
      <w:r w:rsidRPr="00FA0E78">
        <w:rPr>
          <w:vanish/>
          <w:u w:val="single"/>
        </w:rPr>
        <w:t>in</w:t>
      </w:r>
      <w:r w:rsidRPr="0027108A">
        <w:rPr>
          <w:u w:val="single"/>
        </w:rPr>
        <w:t xml:space="preserve"> </w:t>
      </w:r>
      <w:r w:rsidRPr="00FA0E78">
        <w:rPr>
          <w:vanish/>
          <w:u w:val="single"/>
        </w:rPr>
        <w:t>the</w:t>
      </w:r>
      <w:r w:rsidRPr="0027108A">
        <w:rPr>
          <w:u w:val="single"/>
        </w:rPr>
        <w:t xml:space="preserve"> </w:t>
      </w:r>
      <w:r w:rsidRPr="00FA0E78">
        <w:rPr>
          <w:vanish/>
          <w:u w:val="single"/>
        </w:rPr>
        <w:t>news</w:t>
      </w:r>
      <w:r w:rsidRPr="0027108A">
        <w:rPr>
          <w:u w:val="single"/>
        </w:rPr>
        <w:t xml:space="preserve"> </w:t>
      </w:r>
      <w:r w:rsidRPr="00FA0E78">
        <w:rPr>
          <w:vanish/>
          <w:u w:val="single"/>
        </w:rPr>
        <w:t>media</w:t>
      </w:r>
      <w:r w:rsidRPr="0027108A">
        <w:rPr>
          <w:highlight w:val="cyan"/>
          <w:u w:val="single"/>
        </w:rPr>
        <w:t>. In tandem with populist discourse, traditional news media are increasingly scapegoated for misleading the people</w:t>
      </w:r>
      <w:r w:rsidRPr="0027108A">
        <w:rPr>
          <w:sz w:val="14"/>
        </w:rPr>
        <w:t xml:space="preserve"> </w:t>
      </w:r>
      <w:r w:rsidRPr="00FA0E78">
        <w:rPr>
          <w:vanish/>
          <w:u w:val="single"/>
        </w:rPr>
        <w:t>–</w:t>
      </w:r>
      <w:r w:rsidRPr="0027108A">
        <w:rPr>
          <w:u w:val="single"/>
        </w:rPr>
        <w:t xml:space="preserve"> </w:t>
      </w:r>
      <w:r w:rsidRPr="00FA0E78">
        <w:rPr>
          <w:vanish/>
          <w:u w:val="single"/>
        </w:rPr>
        <w:t>which</w:t>
      </w:r>
      <w:r w:rsidRPr="0027108A">
        <w:rPr>
          <w:u w:val="single"/>
        </w:rPr>
        <w:t xml:space="preserve"> </w:t>
      </w:r>
      <w:r w:rsidRPr="00FA0E78">
        <w:rPr>
          <w:vanish/>
          <w:u w:val="single"/>
        </w:rPr>
        <w:t>is</w:t>
      </w:r>
      <w:r w:rsidRPr="0027108A">
        <w:rPr>
          <w:u w:val="single"/>
        </w:rPr>
        <w:t xml:space="preserve"> </w:t>
      </w:r>
      <w:r w:rsidRPr="00FA0E78">
        <w:rPr>
          <w:vanish/>
          <w:u w:val="single"/>
        </w:rPr>
        <w:t>exemplified</w:t>
      </w:r>
      <w:r w:rsidRPr="0027108A">
        <w:rPr>
          <w:u w:val="single"/>
        </w:rPr>
        <w:t xml:space="preserve"> </w:t>
      </w:r>
      <w:r w:rsidRPr="00FA0E78">
        <w:rPr>
          <w:vanish/>
          <w:u w:val="single"/>
        </w:rPr>
        <w:t>by</w:t>
      </w:r>
      <w:r w:rsidRPr="0027108A">
        <w:rPr>
          <w:u w:val="single"/>
        </w:rPr>
        <w:t xml:space="preserve"> </w:t>
      </w:r>
      <w:r w:rsidRPr="00FA0E78">
        <w:rPr>
          <w:vanish/>
          <w:u w:val="single"/>
        </w:rPr>
        <w:t>the</w:t>
      </w:r>
      <w:r w:rsidRPr="0027108A">
        <w:rPr>
          <w:u w:val="single"/>
        </w:rPr>
        <w:t xml:space="preserve"> </w:t>
      </w:r>
      <w:r w:rsidRPr="00FA0E78">
        <w:rPr>
          <w:vanish/>
          <w:u w:val="single"/>
        </w:rPr>
        <w:t>salience</w:t>
      </w:r>
      <w:r w:rsidRPr="0027108A">
        <w:rPr>
          <w:u w:val="single"/>
        </w:rPr>
        <w:t xml:space="preserve"> </w:t>
      </w:r>
      <w:r w:rsidRPr="00FA0E78">
        <w:rPr>
          <w:vanish/>
          <w:u w:val="single"/>
        </w:rPr>
        <w:t>of</w:t>
      </w:r>
      <w:r w:rsidRPr="0027108A">
        <w:rPr>
          <w:u w:val="single"/>
        </w:rPr>
        <w:t xml:space="preserve"> </w:t>
      </w:r>
      <w:r w:rsidRPr="00FA0E78">
        <w:rPr>
          <w:vanish/>
          <w:u w:val="single"/>
        </w:rPr>
        <w:t>the</w:t>
      </w:r>
      <w:r w:rsidRPr="0027108A">
        <w:rPr>
          <w:u w:val="single"/>
        </w:rPr>
        <w:t xml:space="preserve"> </w:t>
      </w:r>
      <w:r w:rsidRPr="00FA0E78">
        <w:rPr>
          <w:vanish/>
          <w:u w:val="single"/>
        </w:rPr>
        <w:t>‘Fake</w:t>
      </w:r>
      <w:r w:rsidRPr="0027108A">
        <w:rPr>
          <w:u w:val="single"/>
        </w:rPr>
        <w:t xml:space="preserve"> </w:t>
      </w:r>
      <w:r w:rsidRPr="00FA0E78">
        <w:rPr>
          <w:vanish/>
          <w:u w:val="single"/>
        </w:rPr>
        <w:t>News’</w:t>
      </w:r>
      <w:r w:rsidRPr="0027108A">
        <w:rPr>
          <w:u w:val="single"/>
        </w:rPr>
        <w:t xml:space="preserve"> </w:t>
      </w:r>
      <w:r w:rsidRPr="00FA0E78">
        <w:rPr>
          <w:vanish/>
          <w:u w:val="single"/>
        </w:rPr>
        <w:t>label</w:t>
      </w:r>
      <w:r w:rsidRPr="0027108A">
        <w:rPr>
          <w:u w:val="single"/>
        </w:rPr>
        <w:t xml:space="preserve"> </w:t>
      </w:r>
      <w:r w:rsidRPr="00FA0E78">
        <w:rPr>
          <w:vanish/>
          <w:u w:val="single"/>
        </w:rPr>
        <w:t>used</w:t>
      </w:r>
      <w:r w:rsidRPr="0027108A">
        <w:rPr>
          <w:u w:val="single"/>
        </w:rPr>
        <w:t xml:space="preserve"> </w:t>
      </w:r>
      <w:r w:rsidRPr="00FA0E78">
        <w:rPr>
          <w:vanish/>
          <w:u w:val="single"/>
        </w:rPr>
        <w:t>to</w:t>
      </w:r>
      <w:r w:rsidRPr="0027108A">
        <w:rPr>
          <w:u w:val="single"/>
        </w:rPr>
        <w:t xml:space="preserve"> </w:t>
      </w:r>
      <w:r w:rsidRPr="00FA0E78">
        <w:rPr>
          <w:vanish/>
          <w:u w:val="single"/>
        </w:rPr>
        <w:t>delegitimize</w:t>
      </w:r>
      <w:r w:rsidRPr="0027108A">
        <w:rPr>
          <w:u w:val="single"/>
        </w:rPr>
        <w:t xml:space="preserve"> </w:t>
      </w:r>
      <w:r w:rsidRPr="00FA0E78">
        <w:rPr>
          <w:vanish/>
          <w:u w:val="single"/>
        </w:rPr>
        <w:t>traditional</w:t>
      </w:r>
      <w:r w:rsidRPr="0027108A">
        <w:rPr>
          <w:u w:val="single"/>
        </w:rPr>
        <w:t xml:space="preserve"> </w:t>
      </w:r>
      <w:r w:rsidRPr="00FA0E78">
        <w:rPr>
          <w:vanish/>
          <w:u w:val="single"/>
        </w:rPr>
        <w:t>news</w:t>
      </w:r>
      <w:r w:rsidRPr="0027108A">
        <w:rPr>
          <w:u w:val="single"/>
        </w:rPr>
        <w:t xml:space="preserve"> </w:t>
      </w:r>
      <w:r w:rsidRPr="00FA0E78">
        <w:rPr>
          <w:vanish/>
          <w:u w:val="single"/>
        </w:rPr>
        <w:t>media</w:t>
      </w:r>
      <w:r w:rsidRPr="0027108A">
        <w:rPr>
          <w:u w:val="single"/>
        </w:rPr>
        <w:t xml:space="preserve"> </w:t>
      </w:r>
      <w:r w:rsidRPr="00FA0E78">
        <w:rPr>
          <w:vanish/>
          <w:u w:val="single"/>
        </w:rPr>
        <w:t>(</w:t>
      </w:r>
      <w:proofErr w:type="spellStart"/>
      <w:r w:rsidRPr="0027108A">
        <w:fldChar w:fldCharType="begin"/>
      </w:r>
      <w:r w:rsidRPr="0027108A">
        <w:instrText xml:space="preserve"> HYPERLINK "https://journals.sagepub.com/doi/full/10.1177/02673231211072667" </w:instrText>
      </w:r>
      <w:r w:rsidRPr="0027108A">
        <w:fldChar w:fldCharType="separate"/>
      </w:r>
      <w:r w:rsidRPr="00FA0E78">
        <w:rPr>
          <w:rStyle w:val="Hyperlink"/>
          <w:vanish/>
          <w:u w:val="single"/>
        </w:rPr>
        <w:t>Egelhofer</w:t>
      </w:r>
      <w:proofErr w:type="spellEnd"/>
      <w:r w:rsidRPr="0027108A">
        <w:rPr>
          <w:rStyle w:val="Hyperlink"/>
          <w:u w:val="single"/>
        </w:rPr>
        <w:t xml:space="preserve"> </w:t>
      </w:r>
      <w:r w:rsidRPr="00FA0E78">
        <w:rPr>
          <w:rStyle w:val="Hyperlink"/>
          <w:vanish/>
          <w:u w:val="single"/>
        </w:rPr>
        <w:t>and</w:t>
      </w:r>
      <w:r w:rsidRPr="0027108A">
        <w:rPr>
          <w:rStyle w:val="Hyperlink"/>
          <w:u w:val="single"/>
        </w:rPr>
        <w:t xml:space="preserve"> </w:t>
      </w:r>
      <w:proofErr w:type="spellStart"/>
      <w:r w:rsidRPr="00FA0E78">
        <w:rPr>
          <w:rStyle w:val="Hyperlink"/>
          <w:vanish/>
          <w:u w:val="single"/>
        </w:rPr>
        <w:t>Lecheler</w:t>
      </w:r>
      <w:proofErr w:type="spellEnd"/>
      <w:r w:rsidRPr="00FA0E78">
        <w:rPr>
          <w:rStyle w:val="Hyperlink"/>
          <w:vanish/>
          <w:u w:val="single"/>
        </w:rPr>
        <w:t>,</w:t>
      </w:r>
      <w:r w:rsidRPr="0027108A">
        <w:rPr>
          <w:rStyle w:val="Hyperlink"/>
          <w:u w:val="single"/>
        </w:rPr>
        <w:t xml:space="preserve"> </w:t>
      </w:r>
      <w:r w:rsidRPr="00FA0E78">
        <w:rPr>
          <w:rStyle w:val="Hyperlink"/>
          <w:vanish/>
          <w:u w:val="single"/>
        </w:rPr>
        <w:t>2019</w:t>
      </w:r>
      <w:r w:rsidRPr="0027108A">
        <w:rPr>
          <w:rStyle w:val="Hyperlink"/>
          <w:u w:val="single"/>
        </w:rPr>
        <w:fldChar w:fldCharType="end"/>
      </w:r>
      <w:r w:rsidRPr="00FA0E78">
        <w:rPr>
          <w:vanish/>
          <w:u w:val="single"/>
        </w:rPr>
        <w:t>).</w:t>
      </w:r>
      <w:r w:rsidRPr="0027108A">
        <w:rPr>
          <w:u w:val="single"/>
        </w:rPr>
        <w:t xml:space="preserve"> </w:t>
      </w:r>
      <w:r w:rsidRPr="00FA0E78">
        <w:rPr>
          <w:vanish/>
          <w:u w:val="single"/>
        </w:rPr>
        <w:t>Citizens</w:t>
      </w:r>
      <w:r w:rsidRPr="0027108A">
        <w:rPr>
          <w:u w:val="single"/>
        </w:rPr>
        <w:t xml:space="preserve"> </w:t>
      </w:r>
      <w:r w:rsidRPr="00FA0E78">
        <w:rPr>
          <w:vanish/>
          <w:u w:val="single"/>
        </w:rPr>
        <w:t>might</w:t>
      </w:r>
      <w:r w:rsidRPr="0027108A">
        <w:rPr>
          <w:u w:val="single"/>
        </w:rPr>
        <w:t xml:space="preserve"> </w:t>
      </w:r>
      <w:r w:rsidRPr="00FA0E78">
        <w:rPr>
          <w:vanish/>
          <w:u w:val="single"/>
        </w:rPr>
        <w:t>respond</w:t>
      </w:r>
      <w:r w:rsidRPr="0027108A">
        <w:rPr>
          <w:u w:val="single"/>
        </w:rPr>
        <w:t xml:space="preserve"> </w:t>
      </w:r>
      <w:r w:rsidRPr="00FA0E78">
        <w:rPr>
          <w:vanish/>
          <w:u w:val="single"/>
        </w:rPr>
        <w:t>to</w:t>
      </w:r>
      <w:r w:rsidRPr="0027108A">
        <w:rPr>
          <w:u w:val="single"/>
        </w:rPr>
        <w:t xml:space="preserve"> </w:t>
      </w:r>
      <w:r w:rsidRPr="00FA0E78">
        <w:rPr>
          <w:vanish/>
          <w:u w:val="single"/>
        </w:rPr>
        <w:t>this</w:t>
      </w:r>
      <w:r w:rsidRPr="0027108A">
        <w:rPr>
          <w:u w:val="single"/>
        </w:rPr>
        <w:t xml:space="preserve"> </w:t>
      </w:r>
      <w:r w:rsidRPr="00FA0E78">
        <w:rPr>
          <w:vanish/>
          <w:u w:val="single"/>
        </w:rPr>
        <w:t>by</w:t>
      </w:r>
      <w:r w:rsidRPr="0027108A">
        <w:rPr>
          <w:u w:val="single"/>
        </w:rPr>
        <w:t xml:space="preserve"> </w:t>
      </w:r>
      <w:r w:rsidRPr="00FA0E78">
        <w:rPr>
          <w:vanish/>
          <w:u w:val="single"/>
        </w:rPr>
        <w:t>seeking</w:t>
      </w:r>
      <w:r w:rsidRPr="0027108A">
        <w:rPr>
          <w:u w:val="single"/>
        </w:rPr>
        <w:t xml:space="preserve"> </w:t>
      </w:r>
      <w:r w:rsidRPr="00FA0E78">
        <w:rPr>
          <w:vanish/>
          <w:u w:val="single"/>
        </w:rPr>
        <w:t>out</w:t>
      </w:r>
      <w:r w:rsidRPr="0027108A">
        <w:rPr>
          <w:u w:val="single"/>
        </w:rPr>
        <w:t xml:space="preserve"> </w:t>
      </w:r>
      <w:r w:rsidRPr="00FA0E78">
        <w:rPr>
          <w:vanish/>
          <w:u w:val="single"/>
        </w:rPr>
        <w:t>information</w:t>
      </w:r>
      <w:r w:rsidRPr="0027108A">
        <w:rPr>
          <w:u w:val="single"/>
        </w:rPr>
        <w:t xml:space="preserve"> </w:t>
      </w:r>
      <w:r w:rsidRPr="00FA0E78">
        <w:rPr>
          <w:vanish/>
          <w:u w:val="single"/>
        </w:rPr>
        <w:t>from</w:t>
      </w:r>
      <w:r w:rsidRPr="0027108A">
        <w:rPr>
          <w:u w:val="single"/>
        </w:rPr>
        <w:t xml:space="preserve"> </w:t>
      </w:r>
      <w:r w:rsidRPr="00FA0E78">
        <w:rPr>
          <w:vanish/>
          <w:u w:val="single"/>
        </w:rPr>
        <w:t>other</w:t>
      </w:r>
      <w:r w:rsidRPr="0027108A">
        <w:rPr>
          <w:u w:val="single"/>
        </w:rPr>
        <w:t xml:space="preserve"> </w:t>
      </w:r>
      <w:r w:rsidRPr="00FA0E78">
        <w:rPr>
          <w:vanish/>
          <w:u w:val="single"/>
        </w:rPr>
        <w:t>platforms,</w:t>
      </w:r>
      <w:r w:rsidRPr="0027108A">
        <w:rPr>
          <w:u w:val="single"/>
        </w:rPr>
        <w:t xml:space="preserve"> </w:t>
      </w:r>
      <w:r w:rsidRPr="00FA0E78">
        <w:rPr>
          <w:vanish/>
          <w:u w:val="single"/>
        </w:rPr>
        <w:t>specifically</w:t>
      </w:r>
      <w:r w:rsidRPr="0027108A">
        <w:rPr>
          <w:u w:val="single"/>
        </w:rPr>
        <w:t xml:space="preserve"> </w:t>
      </w:r>
      <w:r w:rsidRPr="00FA0E78">
        <w:rPr>
          <w:vanish/>
          <w:u w:val="single"/>
        </w:rPr>
        <w:t>more</w:t>
      </w:r>
      <w:r w:rsidRPr="0027108A">
        <w:rPr>
          <w:u w:val="single"/>
        </w:rPr>
        <w:t xml:space="preserve"> </w:t>
      </w:r>
      <w:r w:rsidRPr="00FA0E78">
        <w:rPr>
          <w:vanish/>
          <w:u w:val="single"/>
        </w:rPr>
        <w:t>alternative</w:t>
      </w:r>
      <w:r w:rsidRPr="0027108A">
        <w:rPr>
          <w:u w:val="single"/>
        </w:rPr>
        <w:t xml:space="preserve"> </w:t>
      </w:r>
      <w:r w:rsidRPr="00FA0E78">
        <w:rPr>
          <w:vanish/>
          <w:u w:val="single"/>
        </w:rPr>
        <w:t>news</w:t>
      </w:r>
      <w:r w:rsidRPr="0027108A">
        <w:rPr>
          <w:u w:val="single"/>
        </w:rPr>
        <w:t xml:space="preserve"> </w:t>
      </w:r>
      <w:r w:rsidRPr="00FA0E78">
        <w:rPr>
          <w:vanish/>
          <w:u w:val="single"/>
        </w:rPr>
        <w:t>sources</w:t>
      </w:r>
      <w:r w:rsidRPr="0027108A">
        <w:rPr>
          <w:u w:val="single"/>
        </w:rPr>
        <w:t xml:space="preserve"> </w:t>
      </w:r>
      <w:r w:rsidRPr="00FA0E78">
        <w:rPr>
          <w:vanish/>
          <w:u w:val="single"/>
        </w:rPr>
        <w:t>online</w:t>
      </w:r>
      <w:r w:rsidRPr="0027108A">
        <w:rPr>
          <w:u w:val="single"/>
        </w:rPr>
        <w:t xml:space="preserve"> </w:t>
      </w:r>
      <w:r w:rsidRPr="00FA0E78">
        <w:rPr>
          <w:vanish/>
          <w:u w:val="single"/>
        </w:rPr>
        <w:t>(Müller</w:t>
      </w:r>
      <w:r w:rsidRPr="0027108A">
        <w:rPr>
          <w:u w:val="single"/>
        </w:rPr>
        <w:t xml:space="preserve"> </w:t>
      </w:r>
      <w:r w:rsidRPr="00FA0E78">
        <w:rPr>
          <w:vanish/>
          <w:u w:val="single"/>
        </w:rPr>
        <w:t>and</w:t>
      </w:r>
      <w:r w:rsidRPr="0027108A">
        <w:rPr>
          <w:u w:val="single"/>
        </w:rPr>
        <w:t xml:space="preserve"> </w:t>
      </w:r>
      <w:r w:rsidRPr="00FA0E78">
        <w:rPr>
          <w:vanish/>
          <w:u w:val="single"/>
        </w:rPr>
        <w:t>Schulz,</w:t>
      </w:r>
      <w:r w:rsidRPr="0027108A">
        <w:rPr>
          <w:u w:val="single"/>
        </w:rPr>
        <w:t xml:space="preserve"> </w:t>
      </w:r>
      <w:r w:rsidRPr="00FA0E78">
        <w:rPr>
          <w:vanish/>
          <w:u w:val="single"/>
        </w:rPr>
        <w:t>2021</w:t>
      </w:r>
      <w:r w:rsidRPr="0027108A">
        <w:rPr>
          <w:highlight w:val="cyan"/>
          <w:u w:val="single"/>
        </w:rPr>
        <w:t>). At the same time,</w:t>
      </w:r>
      <w:r w:rsidRPr="0027108A">
        <w:rPr>
          <w:u w:val="single"/>
        </w:rPr>
        <w:t xml:space="preserve"> </w:t>
      </w:r>
      <w:r w:rsidRPr="0027108A">
        <w:rPr>
          <w:highlight w:val="cyan"/>
          <w:u w:val="single"/>
        </w:rPr>
        <w:t>this online news environment is also argued to be particularly conducive to the spread of misinformation and disinformation</w:t>
      </w:r>
      <w:r w:rsidRPr="0027108A">
        <w:rPr>
          <w:u w:val="single"/>
        </w:rPr>
        <w:t xml:space="preserve"> </w:t>
      </w:r>
      <w:r w:rsidRPr="00FA0E78">
        <w:rPr>
          <w:vanish/>
          <w:u w:val="single"/>
        </w:rPr>
        <w:t>(</w:t>
      </w:r>
      <w:hyperlink r:id="rId50" w:history="1">
        <w:r w:rsidRPr="00FA0E78">
          <w:rPr>
            <w:rStyle w:val="Hyperlink"/>
            <w:vanish/>
            <w:u w:val="single"/>
          </w:rPr>
          <w:t>Bennett</w:t>
        </w:r>
        <w:r w:rsidRPr="0027108A">
          <w:rPr>
            <w:rStyle w:val="Hyperlink"/>
            <w:u w:val="single"/>
          </w:rPr>
          <w:t xml:space="preserve"> </w:t>
        </w:r>
        <w:r w:rsidRPr="00FA0E78">
          <w:rPr>
            <w:rStyle w:val="Hyperlink"/>
            <w:vanish/>
            <w:u w:val="single"/>
          </w:rPr>
          <w:t>and</w:t>
        </w:r>
        <w:r w:rsidRPr="0027108A">
          <w:rPr>
            <w:rStyle w:val="Hyperlink"/>
            <w:u w:val="single"/>
          </w:rPr>
          <w:t xml:space="preserve"> </w:t>
        </w:r>
        <w:r w:rsidRPr="00FA0E78">
          <w:rPr>
            <w:rStyle w:val="Hyperlink"/>
            <w:vanish/>
            <w:u w:val="single"/>
          </w:rPr>
          <w:t>Livingston,</w:t>
        </w:r>
        <w:r w:rsidRPr="0027108A">
          <w:rPr>
            <w:rStyle w:val="Hyperlink"/>
            <w:u w:val="single"/>
          </w:rPr>
          <w:t xml:space="preserve"> </w:t>
        </w:r>
        <w:r w:rsidRPr="00FA0E78">
          <w:rPr>
            <w:rStyle w:val="Hyperlink"/>
            <w:vanish/>
            <w:u w:val="single"/>
          </w:rPr>
          <w:t>2018</w:t>
        </w:r>
      </w:hyperlink>
      <w:r w:rsidRPr="00FA0E78">
        <w:rPr>
          <w:vanish/>
          <w:u w:val="single"/>
        </w:rPr>
        <w:t>; </w:t>
      </w:r>
      <w:proofErr w:type="spellStart"/>
      <w:r w:rsidRPr="0027108A">
        <w:fldChar w:fldCharType="begin"/>
      </w:r>
      <w:r w:rsidRPr="0027108A">
        <w:instrText xml:space="preserve"> HYPERLINK "https://journals.sagepub.com/doi/full/10.1177/02673231211072667" </w:instrText>
      </w:r>
      <w:r w:rsidRPr="0027108A">
        <w:fldChar w:fldCharType="separate"/>
      </w:r>
      <w:r w:rsidRPr="00FA0E78">
        <w:rPr>
          <w:rStyle w:val="Hyperlink"/>
          <w:vanish/>
          <w:u w:val="single"/>
        </w:rPr>
        <w:t>Tambuscio</w:t>
      </w:r>
      <w:proofErr w:type="spellEnd"/>
      <w:r w:rsidRPr="0027108A">
        <w:rPr>
          <w:rStyle w:val="Hyperlink"/>
          <w:u w:val="single"/>
        </w:rPr>
        <w:t xml:space="preserve"> </w:t>
      </w:r>
      <w:r w:rsidRPr="00FA0E78">
        <w:rPr>
          <w:rStyle w:val="Hyperlink"/>
          <w:vanish/>
          <w:u w:val="single"/>
        </w:rPr>
        <w:t>et</w:t>
      </w:r>
      <w:r w:rsidRPr="0027108A">
        <w:rPr>
          <w:rStyle w:val="Hyperlink"/>
          <w:u w:val="single"/>
        </w:rPr>
        <w:t xml:space="preserve"> </w:t>
      </w:r>
      <w:r w:rsidRPr="00FA0E78">
        <w:rPr>
          <w:rStyle w:val="Hyperlink"/>
          <w:vanish/>
          <w:u w:val="single"/>
        </w:rPr>
        <w:t>al.,</w:t>
      </w:r>
      <w:r w:rsidRPr="0027108A">
        <w:rPr>
          <w:rStyle w:val="Hyperlink"/>
          <w:u w:val="single"/>
        </w:rPr>
        <w:t xml:space="preserve"> </w:t>
      </w:r>
      <w:r w:rsidRPr="00FA0E78">
        <w:rPr>
          <w:rStyle w:val="Hyperlink"/>
          <w:vanish/>
          <w:u w:val="single"/>
        </w:rPr>
        <w:t>2015</w:t>
      </w:r>
      <w:r w:rsidRPr="0027108A">
        <w:rPr>
          <w:rStyle w:val="Hyperlink"/>
          <w:u w:val="single"/>
        </w:rPr>
        <w:fldChar w:fldCharType="end"/>
      </w:r>
      <w:r w:rsidRPr="00FA0E78">
        <w:rPr>
          <w:vanish/>
          <w:u w:val="single"/>
        </w:rPr>
        <w:t>; </w:t>
      </w:r>
      <w:hyperlink r:id="rId51" w:history="1">
        <w:r w:rsidRPr="00FA0E78">
          <w:rPr>
            <w:rStyle w:val="Hyperlink"/>
            <w:vanish/>
            <w:u w:val="single"/>
          </w:rPr>
          <w:t>Van</w:t>
        </w:r>
        <w:r w:rsidRPr="0027108A">
          <w:rPr>
            <w:rStyle w:val="Hyperlink"/>
            <w:u w:val="single"/>
          </w:rPr>
          <w:t xml:space="preserve"> </w:t>
        </w:r>
        <w:proofErr w:type="spellStart"/>
        <w:r w:rsidRPr="00FA0E78">
          <w:rPr>
            <w:rStyle w:val="Hyperlink"/>
            <w:vanish/>
            <w:u w:val="single"/>
          </w:rPr>
          <w:t>Aelst</w:t>
        </w:r>
        <w:proofErr w:type="spellEnd"/>
        <w:r w:rsidRPr="0027108A">
          <w:rPr>
            <w:rStyle w:val="Hyperlink"/>
            <w:u w:val="single"/>
          </w:rPr>
          <w:t xml:space="preserve"> </w:t>
        </w:r>
        <w:r w:rsidRPr="00FA0E78">
          <w:rPr>
            <w:rStyle w:val="Hyperlink"/>
            <w:vanish/>
            <w:u w:val="single"/>
          </w:rPr>
          <w:t>et</w:t>
        </w:r>
        <w:r w:rsidRPr="0027108A">
          <w:rPr>
            <w:rStyle w:val="Hyperlink"/>
            <w:u w:val="single"/>
          </w:rPr>
          <w:t xml:space="preserve"> </w:t>
        </w:r>
        <w:r w:rsidRPr="00FA0E78">
          <w:rPr>
            <w:rStyle w:val="Hyperlink"/>
            <w:vanish/>
            <w:u w:val="single"/>
          </w:rPr>
          <w:t>al.,</w:t>
        </w:r>
        <w:r w:rsidRPr="0027108A">
          <w:rPr>
            <w:rStyle w:val="Hyperlink"/>
            <w:u w:val="single"/>
          </w:rPr>
          <w:t xml:space="preserve"> </w:t>
        </w:r>
        <w:r w:rsidRPr="00FA0E78">
          <w:rPr>
            <w:rStyle w:val="Hyperlink"/>
            <w:vanish/>
            <w:u w:val="single"/>
          </w:rPr>
          <w:t>2017</w:t>
        </w:r>
      </w:hyperlink>
      <w:r w:rsidRPr="00FA0E78">
        <w:rPr>
          <w:vanish/>
          <w:u w:val="single"/>
        </w:rPr>
        <w:t>).</w:t>
      </w:r>
      <w:r w:rsidRPr="0027108A">
        <w:rPr>
          <w:u w:val="single"/>
        </w:rPr>
        <w:t xml:space="preserve"> </w:t>
      </w:r>
      <w:r w:rsidRPr="00FA0E78">
        <w:rPr>
          <w:vanish/>
          <w:u w:val="single"/>
        </w:rPr>
        <w:t>Thus,</w:t>
      </w:r>
      <w:r w:rsidRPr="0027108A">
        <w:rPr>
          <w:u w:val="single"/>
        </w:rPr>
        <w:t xml:space="preserve"> </w:t>
      </w:r>
      <w:r w:rsidRPr="0027108A">
        <w:rPr>
          <w:highlight w:val="cyan"/>
          <w:u w:val="single"/>
        </w:rPr>
        <w:t>susceptibility to misinformation and disinformation and perceptions of communicative untruthfulness may be reinforced in a spiral of distrust: The more citizens perceive the (mainstream) media as dishonest and inaccurate, the more likely they are to select media content from sources that adhere less to the standards of verified, objective journalism</w:t>
      </w:r>
      <w:r w:rsidRPr="0027108A">
        <w:rPr>
          <w:u w:val="single"/>
        </w:rPr>
        <w:t xml:space="preserve"> </w:t>
      </w:r>
      <w:r w:rsidRPr="00FA0E78">
        <w:rPr>
          <w:vanish/>
          <w:u w:val="single"/>
        </w:rPr>
        <w:t>(</w:t>
      </w:r>
      <w:proofErr w:type="gramStart"/>
      <w:r w:rsidRPr="00FA0E78">
        <w:rPr>
          <w:vanish/>
          <w:u w:val="single"/>
        </w:rPr>
        <w:t>i.e.</w:t>
      </w:r>
      <w:proofErr w:type="gramEnd"/>
      <w:r w:rsidRPr="0027108A">
        <w:rPr>
          <w:u w:val="single"/>
        </w:rPr>
        <w:t xml:space="preserve"> </w:t>
      </w:r>
      <w:r w:rsidRPr="00FA0E78">
        <w:rPr>
          <w:vanish/>
          <w:u w:val="single"/>
        </w:rPr>
        <w:t>news</w:t>
      </w:r>
      <w:r w:rsidRPr="0027108A">
        <w:rPr>
          <w:u w:val="single"/>
        </w:rPr>
        <w:t xml:space="preserve"> </w:t>
      </w:r>
      <w:r w:rsidRPr="00FA0E78">
        <w:rPr>
          <w:vanish/>
          <w:u w:val="single"/>
        </w:rPr>
        <w:t>shared</w:t>
      </w:r>
      <w:r w:rsidRPr="0027108A">
        <w:rPr>
          <w:u w:val="single"/>
        </w:rPr>
        <w:t xml:space="preserve"> </w:t>
      </w:r>
      <w:r w:rsidRPr="00FA0E78">
        <w:rPr>
          <w:vanish/>
          <w:u w:val="single"/>
        </w:rPr>
        <w:t>on</w:t>
      </w:r>
      <w:r w:rsidRPr="0027108A">
        <w:rPr>
          <w:u w:val="single"/>
        </w:rPr>
        <w:t xml:space="preserve"> </w:t>
      </w:r>
      <w:r w:rsidRPr="00FA0E78">
        <w:rPr>
          <w:vanish/>
          <w:u w:val="single"/>
        </w:rPr>
        <w:t>social</w:t>
      </w:r>
      <w:r w:rsidRPr="0027108A">
        <w:rPr>
          <w:u w:val="single"/>
        </w:rPr>
        <w:t xml:space="preserve"> </w:t>
      </w:r>
      <w:r w:rsidRPr="00FA0E78">
        <w:rPr>
          <w:vanish/>
          <w:u w:val="single"/>
        </w:rPr>
        <w:t>media),</w:t>
      </w:r>
      <w:r w:rsidRPr="0027108A">
        <w:rPr>
          <w:u w:val="single"/>
        </w:rPr>
        <w:t xml:space="preserve"> </w:t>
      </w:r>
      <w:r w:rsidRPr="0027108A">
        <w:rPr>
          <w:highlight w:val="cyan"/>
          <w:u w:val="single"/>
        </w:rPr>
        <w:t>which could in turn intensify perceptions of misinformation and disinformation</w:t>
      </w:r>
      <w:r w:rsidRPr="00FA0E78">
        <w:rPr>
          <w:vanish/>
          <w:u w:val="single"/>
        </w:rPr>
        <w:t>.</w:t>
      </w:r>
      <w:r w:rsidRPr="0027108A">
        <w:rPr>
          <w:u w:val="single"/>
        </w:rPr>
        <w:t xml:space="preserve"> </w:t>
      </w:r>
      <w:r w:rsidRPr="00FA0E78">
        <w:rPr>
          <w:vanish/>
          <w:u w:val="single"/>
        </w:rPr>
        <w:t>In</w:t>
      </w:r>
      <w:r w:rsidRPr="0027108A">
        <w:rPr>
          <w:u w:val="single"/>
        </w:rPr>
        <w:t xml:space="preserve"> </w:t>
      </w:r>
      <w:r w:rsidRPr="00FA0E78">
        <w:rPr>
          <w:vanish/>
          <w:u w:val="single"/>
        </w:rPr>
        <w:t>addition</w:t>
      </w:r>
      <w:r w:rsidRPr="0027108A">
        <w:rPr>
          <w:u w:val="single"/>
        </w:rPr>
        <w:t xml:space="preserve"> </w:t>
      </w:r>
      <w:r w:rsidRPr="00FA0E78">
        <w:rPr>
          <w:vanish/>
          <w:u w:val="single"/>
        </w:rPr>
        <w:t>to</w:t>
      </w:r>
      <w:r w:rsidRPr="0027108A">
        <w:rPr>
          <w:u w:val="single"/>
        </w:rPr>
        <w:t xml:space="preserve"> </w:t>
      </w:r>
      <w:r w:rsidRPr="00FA0E78">
        <w:rPr>
          <w:vanish/>
          <w:u w:val="single"/>
        </w:rPr>
        <w:t>that</w:t>
      </w:r>
      <w:r w:rsidRPr="0027108A">
        <w:rPr>
          <w:highlight w:val="cyan"/>
          <w:u w:val="single"/>
        </w:rPr>
        <w:t>, </w:t>
      </w:r>
      <w:hyperlink r:id="rId52" w:history="1">
        <w:r w:rsidRPr="0027108A">
          <w:rPr>
            <w:rStyle w:val="Hyperlink"/>
            <w:highlight w:val="cyan"/>
            <w:u w:val="single"/>
          </w:rPr>
          <w:t xml:space="preserve">Zimmermann and Kohring </w:t>
        </w:r>
        <w:r w:rsidRPr="00FA0E78">
          <w:rPr>
            <w:rStyle w:val="Hyperlink"/>
            <w:vanish/>
            <w:u w:val="single"/>
          </w:rPr>
          <w:t>(2020)</w:t>
        </w:r>
      </w:hyperlink>
      <w:r w:rsidRPr="00FA0E78">
        <w:rPr>
          <w:vanish/>
          <w:u w:val="single"/>
        </w:rPr>
        <w:t> </w:t>
      </w:r>
      <w:r w:rsidRPr="0027108A">
        <w:rPr>
          <w:highlight w:val="cyan"/>
          <w:u w:val="single"/>
        </w:rPr>
        <w:t>show that those who trust the media less are also more likely to believe online disinformation</w:t>
      </w:r>
      <w:r w:rsidRPr="00FA0E78">
        <w:rPr>
          <w:vanish/>
          <w:u w:val="single"/>
        </w:rPr>
        <w:t>.</w:t>
      </w:r>
      <w:r w:rsidRPr="0027108A">
        <w:rPr>
          <w:u w:val="single"/>
        </w:rPr>
        <w:t xml:space="preserve"> </w:t>
      </w:r>
      <w:r w:rsidRPr="00FA0E78">
        <w:rPr>
          <w:vanish/>
          <w:u w:val="single"/>
        </w:rPr>
        <w:t>Other</w:t>
      </w:r>
      <w:r w:rsidRPr="0027108A">
        <w:rPr>
          <w:u w:val="single"/>
        </w:rPr>
        <w:t xml:space="preserve"> </w:t>
      </w:r>
      <w:r w:rsidRPr="0027108A">
        <w:rPr>
          <w:highlight w:val="cyan"/>
          <w:u w:val="single"/>
        </w:rPr>
        <w:t>research has indicated that citizens in countries with low levels of polarization, populist communication, and high levels of media trust are most resilient to false information</w:t>
      </w:r>
      <w:r w:rsidRPr="0027108A">
        <w:rPr>
          <w:u w:val="single"/>
        </w:rPr>
        <w:t xml:space="preserve"> </w:t>
      </w:r>
      <w:r w:rsidRPr="00FA0E78">
        <w:rPr>
          <w:vanish/>
          <w:u w:val="single"/>
        </w:rPr>
        <w:t>(</w:t>
      </w:r>
      <w:proofErr w:type="spellStart"/>
      <w:r w:rsidRPr="0027108A">
        <w:fldChar w:fldCharType="begin"/>
      </w:r>
      <w:r w:rsidRPr="0027108A">
        <w:instrText xml:space="preserve"> HYPERLINK "https://journals.sagepub.com/doi/full/10.1177/02673231211072667" </w:instrText>
      </w:r>
      <w:r w:rsidRPr="0027108A">
        <w:fldChar w:fldCharType="separate"/>
      </w:r>
      <w:r w:rsidRPr="00FA0E78">
        <w:rPr>
          <w:rStyle w:val="Hyperlink"/>
          <w:vanish/>
          <w:u w:val="single"/>
        </w:rPr>
        <w:t>Humprecht</w:t>
      </w:r>
      <w:proofErr w:type="spellEnd"/>
      <w:r w:rsidRPr="0027108A">
        <w:rPr>
          <w:rStyle w:val="Hyperlink"/>
          <w:u w:val="single"/>
        </w:rPr>
        <w:t xml:space="preserve"> </w:t>
      </w:r>
      <w:r w:rsidRPr="00FA0E78">
        <w:rPr>
          <w:rStyle w:val="Hyperlink"/>
          <w:vanish/>
          <w:u w:val="single"/>
        </w:rPr>
        <w:t>et</w:t>
      </w:r>
      <w:r w:rsidRPr="0027108A">
        <w:rPr>
          <w:rStyle w:val="Hyperlink"/>
          <w:u w:val="single"/>
        </w:rPr>
        <w:t xml:space="preserve"> </w:t>
      </w:r>
      <w:r w:rsidRPr="00FA0E78">
        <w:rPr>
          <w:rStyle w:val="Hyperlink"/>
          <w:vanish/>
          <w:u w:val="single"/>
        </w:rPr>
        <w:t>al.,</w:t>
      </w:r>
      <w:r w:rsidRPr="0027108A">
        <w:rPr>
          <w:rStyle w:val="Hyperlink"/>
          <w:u w:val="single"/>
        </w:rPr>
        <w:t xml:space="preserve"> </w:t>
      </w:r>
      <w:r w:rsidRPr="00FA0E78">
        <w:rPr>
          <w:rStyle w:val="Hyperlink"/>
          <w:vanish/>
          <w:u w:val="single"/>
        </w:rPr>
        <w:t>2020</w:t>
      </w:r>
      <w:r w:rsidRPr="0027108A">
        <w:rPr>
          <w:rStyle w:val="Hyperlink"/>
          <w:u w:val="single"/>
        </w:rPr>
        <w:fldChar w:fldCharType="end"/>
      </w:r>
      <w:r w:rsidRPr="00FA0E78">
        <w:rPr>
          <w:vanish/>
          <w:u w:val="single"/>
        </w:rPr>
        <w:t>).</w:t>
      </w:r>
      <w:r w:rsidRPr="0027108A">
        <w:rPr>
          <w:u w:val="single"/>
        </w:rPr>
        <w:t xml:space="preserve"> </w:t>
      </w:r>
      <w:r w:rsidRPr="0027108A">
        <w:rPr>
          <w:highlight w:val="cyan"/>
          <w:u w:val="single"/>
        </w:rPr>
        <w:t>Trust may thus be a crucial factor related to people's susceptibility to disinformed worldviews.</w:t>
      </w:r>
    </w:p>
    <w:p w14:paraId="5E357B5D" w14:textId="77777777" w:rsidR="00103F51" w:rsidRPr="0027108A" w:rsidRDefault="00103F51" w:rsidP="00103F51">
      <w:pPr>
        <w:pStyle w:val="Heading4"/>
      </w:pPr>
      <w:r w:rsidRPr="0027108A">
        <w:t>Misinformation is an existential impact</w:t>
      </w:r>
    </w:p>
    <w:p w14:paraId="44CA84FD" w14:textId="77777777" w:rsidR="00103F51" w:rsidRPr="0027108A" w:rsidRDefault="00103F51" w:rsidP="00103F51">
      <w:r w:rsidRPr="0027108A">
        <w:rPr>
          <w:rStyle w:val="Strong"/>
          <w:rFonts w:ascii="Segoe UI" w:hAnsi="Segoe UI" w:cs="Segoe UI"/>
          <w:color w:val="000000"/>
          <w:highlight w:val="cyan"/>
          <w:shd w:val="clear" w:color="auto" w:fill="FFFFFF"/>
        </w:rPr>
        <w:t>Lin, 19</w:t>
      </w:r>
      <w:r w:rsidRPr="00FA0E78">
        <w:rPr>
          <w:rFonts w:ascii="Segoe UI" w:hAnsi="Segoe UI" w:cs="Segoe UI"/>
          <w:vanish/>
          <w:color w:val="000000"/>
          <w:shd w:val="clear" w:color="auto" w:fill="FFFFFF"/>
        </w:rPr>
        <w:t>—senior</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research</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scholar</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for</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cyber</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policy</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and</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security</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at</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the</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Center</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for</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International</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Security</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and</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Cooperation</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and</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Hank</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J.</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Holland</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Fellow</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in</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Cyber</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Policy</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and</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Security</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at</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the</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Hoover</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Institution,</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both</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at</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Stanford</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University</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(Herbert,</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“The</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existential</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threat</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from</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cyber-enabled</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information</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warfare,”</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Bulletin</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of</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the</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Atomic</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Scientists,</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75:4,</w:t>
      </w:r>
      <w:r w:rsidRPr="0027108A">
        <w:rPr>
          <w:rFonts w:ascii="Segoe UI" w:hAnsi="Segoe UI" w:cs="Segoe UI"/>
          <w:color w:val="000000"/>
          <w:shd w:val="clear" w:color="auto" w:fill="FFFFFF"/>
        </w:rPr>
        <w:t xml:space="preserve"> </w:t>
      </w:r>
      <w:r w:rsidRPr="00FA0E78">
        <w:rPr>
          <w:rFonts w:ascii="Segoe UI" w:hAnsi="Segoe UI" w:cs="Segoe UI"/>
          <w:vanish/>
          <w:color w:val="000000"/>
          <w:shd w:val="clear" w:color="auto" w:fill="FFFFFF"/>
        </w:rPr>
        <w:t>187-196,</w:t>
      </w:r>
      <w:r w:rsidRPr="0027108A">
        <w:rPr>
          <w:rFonts w:ascii="Segoe UI" w:hAnsi="Segoe UI" w:cs="Segoe UI"/>
          <w:color w:val="000000"/>
          <w:shd w:val="clear" w:color="auto" w:fill="FFFFFF"/>
        </w:rPr>
        <w:t xml:space="preserve"> </w:t>
      </w:r>
      <w:proofErr w:type="spellStart"/>
      <w:r w:rsidRPr="00FA0E78">
        <w:rPr>
          <w:rFonts w:ascii="Segoe UI" w:hAnsi="Segoe UI" w:cs="Segoe UI"/>
          <w:vanish/>
          <w:color w:val="000000"/>
          <w:shd w:val="clear" w:color="auto" w:fill="FFFFFF"/>
        </w:rPr>
        <w:t>dml</w:t>
      </w:r>
      <w:proofErr w:type="spellEnd"/>
      <w:r w:rsidRPr="00FA0E78">
        <w:rPr>
          <w:rFonts w:ascii="Segoe UI" w:hAnsi="Segoe UI" w:cs="Segoe UI"/>
          <w:vanish/>
          <w:color w:val="000000"/>
          <w:shd w:val="clear" w:color="auto" w:fill="FFFFFF"/>
        </w:rPr>
        <w:t>)</w:t>
      </w:r>
      <w:r w:rsidRPr="0027108A">
        <w:rPr>
          <w:rFonts w:ascii="Segoe UI" w:hAnsi="Segoe UI" w:cs="Segoe UI"/>
          <w:color w:val="000000"/>
          <w:shd w:val="clear" w:color="auto" w:fill="FFFFFF"/>
        </w:rPr>
        <w:t xml:space="preserve"> </w:t>
      </w:r>
    </w:p>
    <w:p w14:paraId="285CAE76" w14:textId="77777777" w:rsidR="00103F51" w:rsidRPr="0027108A" w:rsidRDefault="00103F51" w:rsidP="00103F51">
      <w:pPr>
        <w:pStyle w:val="NormalWeb"/>
        <w:spacing w:before="360" w:beforeAutospacing="0" w:after="360" w:afterAutospacing="0" w:line="276" w:lineRule="auto"/>
        <w:rPr>
          <w:rFonts w:ascii="Georgia" w:hAnsi="Georgia"/>
          <w:color w:val="000000"/>
          <w:sz w:val="27"/>
          <w:szCs w:val="27"/>
          <w:u w:val="single"/>
        </w:rPr>
      </w:pPr>
      <w:r w:rsidRPr="0027108A">
        <w:rPr>
          <w:highlight w:val="cyan"/>
          <w:u w:val="single"/>
        </w:rPr>
        <w:t xml:space="preserve">Corruption of the information ecosystem is not just a multiplier of two long-acknowledged existential threats to the future of humanity </w:t>
      </w:r>
      <w:r w:rsidRPr="00FA0E78">
        <w:rPr>
          <w:vanish/>
          <w:u w:val="single"/>
        </w:rPr>
        <w:t>–</w:t>
      </w:r>
      <w:r w:rsidRPr="00065E4D">
        <w:rPr>
          <w:u w:val="single"/>
        </w:rPr>
        <w:t xml:space="preserve"> </w:t>
      </w:r>
      <w:r w:rsidRPr="00FA0E78">
        <w:rPr>
          <w:vanish/>
          <w:u w:val="single"/>
        </w:rPr>
        <w:t>climate</w:t>
      </w:r>
      <w:r w:rsidRPr="00065E4D">
        <w:rPr>
          <w:u w:val="single"/>
        </w:rPr>
        <w:t xml:space="preserve"> </w:t>
      </w:r>
      <w:r w:rsidRPr="00FA0E78">
        <w:rPr>
          <w:vanish/>
          <w:u w:val="single"/>
        </w:rPr>
        <w:t>change</w:t>
      </w:r>
      <w:r w:rsidRPr="00065E4D">
        <w:rPr>
          <w:u w:val="single"/>
        </w:rPr>
        <w:t xml:space="preserve"> </w:t>
      </w:r>
      <w:r w:rsidRPr="00FA0E78">
        <w:rPr>
          <w:vanish/>
          <w:u w:val="single"/>
        </w:rPr>
        <w:t>and</w:t>
      </w:r>
      <w:r w:rsidRPr="00065E4D">
        <w:rPr>
          <w:u w:val="single"/>
        </w:rPr>
        <w:t xml:space="preserve"> </w:t>
      </w:r>
      <w:r w:rsidRPr="00FA0E78">
        <w:rPr>
          <w:vanish/>
          <w:u w:val="single"/>
        </w:rPr>
        <w:t>nuclear</w:t>
      </w:r>
      <w:r w:rsidRPr="00065E4D">
        <w:rPr>
          <w:u w:val="single"/>
        </w:rPr>
        <w:t xml:space="preserve"> </w:t>
      </w:r>
      <w:r w:rsidRPr="00FA0E78">
        <w:rPr>
          <w:vanish/>
          <w:u w:val="single"/>
        </w:rPr>
        <w:t>weapons.</w:t>
      </w:r>
      <w:r w:rsidRPr="00065E4D">
        <w:rPr>
          <w:u w:val="single"/>
        </w:rPr>
        <w:t xml:space="preserve"> </w:t>
      </w:r>
      <w:proofErr w:type="spellStart"/>
      <w:r w:rsidRPr="00FA0E78">
        <w:rPr>
          <w:vanish/>
          <w:u w:val="single"/>
        </w:rPr>
        <w:t>Cyberenabled</w:t>
      </w:r>
      <w:proofErr w:type="spellEnd"/>
      <w:r w:rsidRPr="0027108A">
        <w:rPr>
          <w:u w:val="single"/>
        </w:rPr>
        <w:t xml:space="preserve"> </w:t>
      </w:r>
      <w:r w:rsidRPr="0027108A">
        <w:rPr>
          <w:highlight w:val="cyan"/>
          <w:u w:val="single"/>
        </w:rPr>
        <w:t xml:space="preserve">information warfare has also become an existential </w:t>
      </w:r>
      <w:proofErr w:type="gramStart"/>
      <w:r w:rsidRPr="0027108A">
        <w:rPr>
          <w:highlight w:val="cyan"/>
          <w:u w:val="single"/>
        </w:rPr>
        <w:t>threat in its own right, its</w:t>
      </w:r>
      <w:proofErr w:type="gramEnd"/>
      <w:r w:rsidRPr="0027108A">
        <w:rPr>
          <w:highlight w:val="cyan"/>
          <w:u w:val="single"/>
        </w:rPr>
        <w:t xml:space="preserve"> increased use posing the possibility of a global information dystopia, in which the pillars of modern democratic self-government – logic, truth, and reality – are shattered</w:t>
      </w:r>
      <w:r w:rsidRPr="00FA0E78">
        <w:rPr>
          <w:vanish/>
          <w:u w:val="single"/>
        </w:rPr>
        <w:t>,</w:t>
      </w:r>
      <w:r w:rsidRPr="0027108A">
        <w:rPr>
          <w:u w:val="single"/>
        </w:rPr>
        <w:t xml:space="preserve"> </w:t>
      </w:r>
      <w:r w:rsidRPr="00FA0E78">
        <w:rPr>
          <w:vanish/>
          <w:u w:val="single"/>
        </w:rPr>
        <w:t>and</w:t>
      </w:r>
      <w:r w:rsidRPr="0027108A">
        <w:rPr>
          <w:u w:val="single"/>
        </w:rPr>
        <w:t xml:space="preserve"> </w:t>
      </w:r>
      <w:r w:rsidRPr="00FA0E78">
        <w:rPr>
          <w:vanish/>
          <w:u w:val="single"/>
        </w:rPr>
        <w:t>anti-Enlightenment</w:t>
      </w:r>
      <w:r w:rsidRPr="0027108A">
        <w:rPr>
          <w:u w:val="single"/>
        </w:rPr>
        <w:t xml:space="preserve"> </w:t>
      </w:r>
      <w:r w:rsidRPr="00FA0E78">
        <w:rPr>
          <w:vanish/>
          <w:u w:val="single"/>
        </w:rPr>
        <w:t>values</w:t>
      </w:r>
      <w:r w:rsidRPr="0027108A">
        <w:rPr>
          <w:u w:val="single"/>
        </w:rPr>
        <w:t xml:space="preserve"> </w:t>
      </w:r>
      <w:r w:rsidRPr="00FA0E78">
        <w:rPr>
          <w:vanish/>
          <w:u w:val="single"/>
        </w:rPr>
        <w:t>undermine</w:t>
      </w:r>
      <w:r w:rsidRPr="0027108A">
        <w:rPr>
          <w:u w:val="single"/>
        </w:rPr>
        <w:t xml:space="preserve"> </w:t>
      </w:r>
      <w:r w:rsidRPr="00FA0E78">
        <w:rPr>
          <w:vanish/>
          <w:u w:val="single"/>
        </w:rPr>
        <w:t>civilization</w:t>
      </w:r>
      <w:r w:rsidRPr="0027108A">
        <w:rPr>
          <w:u w:val="single"/>
        </w:rPr>
        <w:t xml:space="preserve"> </w:t>
      </w:r>
      <w:r w:rsidRPr="00FA0E78">
        <w:rPr>
          <w:vanish/>
          <w:u w:val="single"/>
        </w:rPr>
        <w:t>as</w:t>
      </w:r>
      <w:r w:rsidRPr="0027108A">
        <w:rPr>
          <w:u w:val="single"/>
        </w:rPr>
        <w:t xml:space="preserve"> </w:t>
      </w:r>
      <w:r w:rsidRPr="00FA0E78">
        <w:rPr>
          <w:vanish/>
          <w:u w:val="single"/>
        </w:rPr>
        <w:t>we</w:t>
      </w:r>
      <w:r w:rsidRPr="0027108A">
        <w:rPr>
          <w:u w:val="single"/>
        </w:rPr>
        <w:t xml:space="preserve"> </w:t>
      </w:r>
      <w:r w:rsidRPr="00FA0E78">
        <w:rPr>
          <w:vanish/>
          <w:u w:val="single"/>
        </w:rPr>
        <w:t>know</w:t>
      </w:r>
      <w:r w:rsidRPr="0027108A">
        <w:rPr>
          <w:u w:val="single"/>
        </w:rPr>
        <w:t xml:space="preserve"> </w:t>
      </w:r>
      <w:r w:rsidRPr="00FA0E78">
        <w:rPr>
          <w:vanish/>
          <w:u w:val="single"/>
        </w:rPr>
        <w:t>it</w:t>
      </w:r>
      <w:r w:rsidRPr="0027108A">
        <w:rPr>
          <w:u w:val="single"/>
        </w:rPr>
        <w:t xml:space="preserve"> </w:t>
      </w:r>
      <w:r w:rsidRPr="00FA0E78">
        <w:rPr>
          <w:vanish/>
          <w:u w:val="single"/>
        </w:rPr>
        <w:t>around</w:t>
      </w:r>
      <w:r w:rsidRPr="0027108A">
        <w:rPr>
          <w:u w:val="single"/>
        </w:rPr>
        <w:t xml:space="preserve"> </w:t>
      </w:r>
      <w:r w:rsidRPr="00FA0E78">
        <w:rPr>
          <w:vanish/>
          <w:u w:val="single"/>
        </w:rPr>
        <w:t>the</w:t>
      </w:r>
      <w:r w:rsidRPr="0027108A">
        <w:rPr>
          <w:u w:val="single"/>
        </w:rPr>
        <w:t xml:space="preserve"> </w:t>
      </w:r>
      <w:r w:rsidRPr="00FA0E78">
        <w:rPr>
          <w:vanish/>
          <w:u w:val="single"/>
        </w:rPr>
        <w:t>world.</w:t>
      </w:r>
      <w:r w:rsidRPr="0027108A">
        <w:rPr>
          <w:u w:val="single"/>
        </w:rPr>
        <w:t xml:space="preserve"> </w:t>
      </w:r>
      <w:r w:rsidRPr="0027108A">
        <w:rPr>
          <w:highlight w:val="cyan"/>
          <w:u w:val="single"/>
        </w:rPr>
        <w:t xml:space="preserve">The misuse of social media in the information ecosystem </w:t>
      </w:r>
      <w:r w:rsidRPr="00FA0E78">
        <w:rPr>
          <w:vanish/>
          <w:u w:val="single"/>
        </w:rPr>
        <w:t>has</w:t>
      </w:r>
      <w:r w:rsidRPr="0027108A">
        <w:rPr>
          <w:u w:val="single"/>
        </w:rPr>
        <w:t xml:space="preserve"> </w:t>
      </w:r>
      <w:r w:rsidRPr="00FA0E78">
        <w:rPr>
          <w:vanish/>
          <w:u w:val="single"/>
        </w:rPr>
        <w:t>also</w:t>
      </w:r>
      <w:r w:rsidRPr="0027108A">
        <w:rPr>
          <w:u w:val="single"/>
        </w:rPr>
        <w:t xml:space="preserve"> </w:t>
      </w:r>
      <w:r w:rsidRPr="0027108A">
        <w:rPr>
          <w:highlight w:val="cyan"/>
          <w:u w:val="single"/>
        </w:rPr>
        <w:t xml:space="preserve">made rational responses to the threat of climate change more difficult </w:t>
      </w:r>
      <w:r w:rsidRPr="00FA0E78">
        <w:rPr>
          <w:vanish/>
          <w:u w:val="single"/>
        </w:rPr>
        <w:t>for</w:t>
      </w:r>
      <w:r w:rsidRPr="0027108A">
        <w:rPr>
          <w:u w:val="single"/>
        </w:rPr>
        <w:t xml:space="preserve"> </w:t>
      </w:r>
      <w:r w:rsidRPr="00FA0E78">
        <w:rPr>
          <w:vanish/>
          <w:u w:val="single"/>
        </w:rPr>
        <w:t>national</w:t>
      </w:r>
      <w:r w:rsidRPr="0027108A">
        <w:rPr>
          <w:u w:val="single"/>
        </w:rPr>
        <w:t xml:space="preserve"> </w:t>
      </w:r>
      <w:r w:rsidRPr="00FA0E78">
        <w:rPr>
          <w:vanish/>
          <w:u w:val="single"/>
        </w:rPr>
        <w:t>governments</w:t>
      </w:r>
      <w:r w:rsidRPr="0027108A">
        <w:rPr>
          <w:u w:val="single"/>
        </w:rPr>
        <w:t xml:space="preserve"> </w:t>
      </w:r>
      <w:r w:rsidRPr="00FA0E78">
        <w:rPr>
          <w:vanish/>
          <w:u w:val="single"/>
        </w:rPr>
        <w:t>to</w:t>
      </w:r>
      <w:r w:rsidRPr="0027108A">
        <w:rPr>
          <w:u w:val="single"/>
        </w:rPr>
        <w:t xml:space="preserve"> </w:t>
      </w:r>
      <w:r w:rsidRPr="00FA0E78">
        <w:rPr>
          <w:vanish/>
          <w:u w:val="single"/>
        </w:rPr>
        <w:t>reach</w:t>
      </w:r>
      <w:r w:rsidRPr="0027108A">
        <w:rPr>
          <w:highlight w:val="cyan"/>
          <w:u w:val="single"/>
        </w:rPr>
        <w:t xml:space="preserve">, as companies and groups with financial and ideological interest </w:t>
      </w:r>
      <w:r w:rsidRPr="00FA0E78">
        <w:rPr>
          <w:vanish/>
          <w:u w:val="single"/>
        </w:rPr>
        <w:t>in</w:t>
      </w:r>
      <w:r w:rsidRPr="0027108A">
        <w:rPr>
          <w:u w:val="single"/>
        </w:rPr>
        <w:t xml:space="preserve"> </w:t>
      </w:r>
      <w:r w:rsidRPr="00FA0E78">
        <w:rPr>
          <w:vanish/>
          <w:u w:val="single"/>
        </w:rPr>
        <w:t>creating</w:t>
      </w:r>
      <w:r w:rsidRPr="0027108A">
        <w:rPr>
          <w:u w:val="single"/>
        </w:rPr>
        <w:t xml:space="preserve"> </w:t>
      </w:r>
      <w:r w:rsidRPr="00FA0E78">
        <w:rPr>
          <w:vanish/>
          <w:u w:val="single"/>
        </w:rPr>
        <w:t>the</w:t>
      </w:r>
      <w:r w:rsidRPr="0027108A">
        <w:rPr>
          <w:u w:val="single"/>
        </w:rPr>
        <w:t xml:space="preserve"> </w:t>
      </w:r>
      <w:r w:rsidRPr="00FA0E78">
        <w:rPr>
          <w:vanish/>
          <w:u w:val="single"/>
        </w:rPr>
        <w:t>appearance</w:t>
      </w:r>
      <w:r w:rsidRPr="0027108A">
        <w:rPr>
          <w:u w:val="single"/>
        </w:rPr>
        <w:t xml:space="preserve"> </w:t>
      </w:r>
      <w:r w:rsidRPr="00FA0E78">
        <w:rPr>
          <w:vanish/>
          <w:u w:val="single"/>
        </w:rPr>
        <w:t>of</w:t>
      </w:r>
      <w:r w:rsidRPr="0027108A">
        <w:rPr>
          <w:u w:val="single"/>
        </w:rPr>
        <w:t xml:space="preserve"> </w:t>
      </w:r>
      <w:r w:rsidRPr="00FA0E78">
        <w:rPr>
          <w:vanish/>
          <w:u w:val="single"/>
        </w:rPr>
        <w:t>doubt</w:t>
      </w:r>
      <w:r w:rsidRPr="0027108A">
        <w:rPr>
          <w:u w:val="single"/>
        </w:rPr>
        <w:t xml:space="preserve"> </w:t>
      </w:r>
      <w:r w:rsidRPr="0027108A">
        <w:rPr>
          <w:highlight w:val="cyan"/>
          <w:u w:val="single"/>
        </w:rPr>
        <w:t xml:space="preserve">sow misinformation about consensus scientific view. </w:t>
      </w:r>
      <w:r w:rsidRPr="00FA0E78">
        <w:rPr>
          <w:vanish/>
          <w:u w:val="single"/>
        </w:rPr>
        <w:t>That</w:t>
      </w:r>
      <w:r w:rsidRPr="00065E4D">
        <w:rPr>
          <w:u w:val="single"/>
        </w:rPr>
        <w:t xml:space="preserve"> </w:t>
      </w:r>
      <w:r w:rsidRPr="00FA0E78">
        <w:rPr>
          <w:vanish/>
          <w:u w:val="single"/>
        </w:rPr>
        <w:t>is,</w:t>
      </w:r>
      <w:r w:rsidRPr="0027108A">
        <w:rPr>
          <w:highlight w:val="cyan"/>
          <w:u w:val="single"/>
        </w:rPr>
        <w:t xml:space="preserve"> cyber-enabled information warfare is a threat multiplier in the climate change arena, just as it is in the nuclear policy area.</w:t>
      </w:r>
      <w:r w:rsidRPr="0027108A">
        <w:rPr>
          <w:sz w:val="16"/>
        </w:rPr>
        <w:t xml:space="preserve"> </w:t>
      </w:r>
      <w:r w:rsidRPr="00FA0E78">
        <w:rPr>
          <w:vanish/>
          <w:sz w:val="16"/>
        </w:rPr>
        <w:t>Founded</w:t>
      </w:r>
      <w:r w:rsidRPr="0027108A">
        <w:rPr>
          <w:sz w:val="16"/>
        </w:rPr>
        <w:t xml:space="preserve"> </w:t>
      </w:r>
      <w:r w:rsidRPr="00FA0E78">
        <w:rPr>
          <w:vanish/>
          <w:sz w:val="16"/>
        </w:rPr>
        <w:t>in</w:t>
      </w:r>
      <w:r w:rsidRPr="0027108A">
        <w:rPr>
          <w:sz w:val="16"/>
        </w:rPr>
        <w:t xml:space="preserve"> </w:t>
      </w:r>
      <w:r w:rsidRPr="00FA0E78">
        <w:rPr>
          <w:vanish/>
          <w:sz w:val="16"/>
        </w:rPr>
        <w:t>1945,</w:t>
      </w:r>
      <w:r w:rsidRPr="0027108A">
        <w:rPr>
          <w:sz w:val="16"/>
        </w:rPr>
        <w:t xml:space="preserve"> </w:t>
      </w:r>
      <w:r w:rsidRPr="00FA0E78">
        <w:rPr>
          <w:vanish/>
          <w:sz w:val="16"/>
        </w:rPr>
        <w:t>the</w:t>
      </w:r>
      <w:r w:rsidRPr="0027108A">
        <w:rPr>
          <w:sz w:val="16"/>
        </w:rPr>
        <w:t xml:space="preserve"> </w:t>
      </w:r>
      <w:r w:rsidRPr="00FA0E78">
        <w:rPr>
          <w:vanish/>
          <w:sz w:val="16"/>
        </w:rPr>
        <w:t>Bulletin</w:t>
      </w:r>
      <w:r w:rsidRPr="0027108A">
        <w:rPr>
          <w:sz w:val="16"/>
        </w:rPr>
        <w:t xml:space="preserve"> </w:t>
      </w:r>
      <w:r w:rsidRPr="00FA0E78">
        <w:rPr>
          <w:vanish/>
          <w:sz w:val="16"/>
        </w:rPr>
        <w:t>first</w:t>
      </w:r>
      <w:r w:rsidRPr="0027108A">
        <w:rPr>
          <w:sz w:val="16"/>
        </w:rPr>
        <w:t xml:space="preserve"> </w:t>
      </w:r>
      <w:r w:rsidRPr="00FA0E78">
        <w:rPr>
          <w:vanish/>
          <w:sz w:val="16"/>
        </w:rPr>
        <w:t>focused</w:t>
      </w:r>
      <w:r w:rsidRPr="0027108A">
        <w:rPr>
          <w:sz w:val="16"/>
        </w:rPr>
        <w:t xml:space="preserve"> </w:t>
      </w:r>
      <w:r w:rsidRPr="00FA0E78">
        <w:rPr>
          <w:vanish/>
          <w:sz w:val="16"/>
        </w:rPr>
        <w:t>on</w:t>
      </w:r>
      <w:r w:rsidRPr="0027108A">
        <w:rPr>
          <w:sz w:val="16"/>
        </w:rPr>
        <w:t xml:space="preserve"> </w:t>
      </w:r>
      <w:r w:rsidRPr="00FA0E78">
        <w:rPr>
          <w:vanish/>
          <w:sz w:val="16"/>
        </w:rPr>
        <w:t>the</w:t>
      </w:r>
      <w:r w:rsidRPr="0027108A">
        <w:rPr>
          <w:sz w:val="16"/>
        </w:rPr>
        <w:t xml:space="preserve"> </w:t>
      </w:r>
      <w:r w:rsidRPr="00FA0E78">
        <w:rPr>
          <w:vanish/>
          <w:sz w:val="16"/>
        </w:rPr>
        <w:t>existential</w:t>
      </w:r>
      <w:r w:rsidRPr="0027108A">
        <w:rPr>
          <w:sz w:val="16"/>
        </w:rPr>
        <w:t xml:space="preserve"> </w:t>
      </w:r>
      <w:r w:rsidRPr="00FA0E78">
        <w:rPr>
          <w:vanish/>
          <w:sz w:val="16"/>
        </w:rPr>
        <w:t>threat</w:t>
      </w:r>
      <w:r w:rsidRPr="0027108A">
        <w:rPr>
          <w:sz w:val="16"/>
        </w:rPr>
        <w:t xml:space="preserve"> </w:t>
      </w:r>
      <w:r w:rsidRPr="00FA0E78">
        <w:rPr>
          <w:vanish/>
          <w:sz w:val="16"/>
        </w:rPr>
        <w:t>from</w:t>
      </w:r>
      <w:r w:rsidRPr="0027108A">
        <w:rPr>
          <w:sz w:val="16"/>
        </w:rPr>
        <w:t xml:space="preserve"> </w:t>
      </w:r>
      <w:r w:rsidRPr="00FA0E78">
        <w:rPr>
          <w:vanish/>
          <w:sz w:val="16"/>
        </w:rPr>
        <w:t>nuclear</w:t>
      </w:r>
      <w:r w:rsidRPr="0027108A">
        <w:rPr>
          <w:sz w:val="16"/>
        </w:rPr>
        <w:t xml:space="preserve"> </w:t>
      </w:r>
      <w:r w:rsidRPr="00FA0E78">
        <w:rPr>
          <w:vanish/>
          <w:sz w:val="16"/>
        </w:rPr>
        <w:t>war.</w:t>
      </w:r>
      <w:r w:rsidRPr="0027108A">
        <w:rPr>
          <w:sz w:val="16"/>
        </w:rPr>
        <w:t xml:space="preserve"> </w:t>
      </w:r>
      <w:r w:rsidRPr="00FA0E78">
        <w:rPr>
          <w:vanish/>
          <w:sz w:val="16"/>
        </w:rPr>
        <w:t>The</w:t>
      </w:r>
      <w:r w:rsidRPr="0027108A">
        <w:rPr>
          <w:sz w:val="16"/>
        </w:rPr>
        <w:t xml:space="preserve"> </w:t>
      </w:r>
      <w:r w:rsidRPr="00FA0E78">
        <w:rPr>
          <w:vanish/>
          <w:sz w:val="16"/>
        </w:rPr>
        <w:t>atomic</w:t>
      </w:r>
      <w:r w:rsidRPr="0027108A">
        <w:rPr>
          <w:sz w:val="16"/>
        </w:rPr>
        <w:t xml:space="preserve"> </w:t>
      </w:r>
      <w:r w:rsidRPr="00FA0E78">
        <w:rPr>
          <w:vanish/>
          <w:sz w:val="16"/>
        </w:rPr>
        <w:t>scientists</w:t>
      </w:r>
      <w:r w:rsidRPr="0027108A">
        <w:rPr>
          <w:sz w:val="16"/>
        </w:rPr>
        <w:t xml:space="preserve"> </w:t>
      </w:r>
      <w:r w:rsidRPr="00FA0E78">
        <w:rPr>
          <w:vanish/>
          <w:sz w:val="16"/>
        </w:rPr>
        <w:t>of</w:t>
      </w:r>
      <w:r w:rsidRPr="0027108A">
        <w:rPr>
          <w:sz w:val="16"/>
        </w:rPr>
        <w:t xml:space="preserve"> </w:t>
      </w:r>
      <w:r w:rsidRPr="00FA0E78">
        <w:rPr>
          <w:vanish/>
          <w:sz w:val="16"/>
        </w:rPr>
        <w:t>the</w:t>
      </w:r>
      <w:r w:rsidRPr="0027108A">
        <w:rPr>
          <w:sz w:val="16"/>
        </w:rPr>
        <w:t xml:space="preserve"> </w:t>
      </w:r>
      <w:r w:rsidRPr="00FA0E78">
        <w:rPr>
          <w:vanish/>
          <w:sz w:val="16"/>
        </w:rPr>
        <w:t>Manhattan</w:t>
      </w:r>
      <w:r w:rsidRPr="0027108A">
        <w:rPr>
          <w:sz w:val="16"/>
        </w:rPr>
        <w:t xml:space="preserve"> </w:t>
      </w:r>
      <w:r w:rsidRPr="00FA0E78">
        <w:rPr>
          <w:vanish/>
          <w:sz w:val="16"/>
        </w:rPr>
        <w:t>Project</w:t>
      </w:r>
      <w:r w:rsidRPr="0027108A">
        <w:rPr>
          <w:sz w:val="16"/>
        </w:rPr>
        <w:t xml:space="preserve"> </w:t>
      </w:r>
      <w:r w:rsidRPr="00FA0E78">
        <w:rPr>
          <w:vanish/>
          <w:sz w:val="16"/>
        </w:rPr>
        <w:t>did</w:t>
      </w:r>
      <w:r w:rsidRPr="0027108A">
        <w:rPr>
          <w:sz w:val="16"/>
        </w:rPr>
        <w:t xml:space="preserve"> </w:t>
      </w:r>
      <w:r w:rsidRPr="00FA0E78">
        <w:rPr>
          <w:vanish/>
          <w:sz w:val="16"/>
        </w:rPr>
        <w:t>not</w:t>
      </w:r>
      <w:r w:rsidRPr="0027108A">
        <w:rPr>
          <w:sz w:val="16"/>
        </w:rPr>
        <w:t xml:space="preserve"> </w:t>
      </w:r>
      <w:r w:rsidRPr="00FA0E78">
        <w:rPr>
          <w:vanish/>
          <w:sz w:val="16"/>
        </w:rPr>
        <w:t>believe</w:t>
      </w:r>
      <w:r w:rsidRPr="0027108A">
        <w:rPr>
          <w:sz w:val="16"/>
        </w:rPr>
        <w:t xml:space="preserve"> </w:t>
      </w:r>
      <w:r w:rsidRPr="00FA0E78">
        <w:rPr>
          <w:vanish/>
          <w:sz w:val="16"/>
        </w:rPr>
        <w:t>that</w:t>
      </w:r>
      <w:r w:rsidRPr="0027108A">
        <w:rPr>
          <w:sz w:val="16"/>
        </w:rPr>
        <w:t xml:space="preserve"> </w:t>
      </w:r>
      <w:r w:rsidRPr="00FA0E78">
        <w:rPr>
          <w:vanish/>
          <w:sz w:val="16"/>
        </w:rPr>
        <w:t>the</w:t>
      </w:r>
      <w:r w:rsidRPr="0027108A">
        <w:rPr>
          <w:sz w:val="16"/>
        </w:rPr>
        <w:t xml:space="preserve"> </w:t>
      </w:r>
      <w:r w:rsidRPr="00FA0E78">
        <w:rPr>
          <w:vanish/>
          <w:sz w:val="16"/>
        </w:rPr>
        <w:t>miniature</w:t>
      </w:r>
      <w:r w:rsidRPr="0027108A">
        <w:rPr>
          <w:sz w:val="16"/>
        </w:rPr>
        <w:t xml:space="preserve"> </w:t>
      </w:r>
      <w:r w:rsidRPr="00FA0E78">
        <w:rPr>
          <w:vanish/>
          <w:sz w:val="16"/>
        </w:rPr>
        <w:t>suns</w:t>
      </w:r>
      <w:r w:rsidRPr="0027108A">
        <w:rPr>
          <w:sz w:val="16"/>
        </w:rPr>
        <w:t xml:space="preserve"> </w:t>
      </w:r>
      <w:r w:rsidRPr="00FA0E78">
        <w:rPr>
          <w:vanish/>
          <w:sz w:val="16"/>
        </w:rPr>
        <w:t>let</w:t>
      </w:r>
      <w:r w:rsidRPr="0027108A">
        <w:rPr>
          <w:sz w:val="16"/>
        </w:rPr>
        <w:t xml:space="preserve"> </w:t>
      </w:r>
      <w:r w:rsidRPr="00FA0E78">
        <w:rPr>
          <w:vanish/>
          <w:sz w:val="16"/>
        </w:rPr>
        <w:t>loose</w:t>
      </w:r>
      <w:r w:rsidRPr="0027108A">
        <w:rPr>
          <w:sz w:val="16"/>
        </w:rPr>
        <w:t xml:space="preserve"> </w:t>
      </w:r>
      <w:r w:rsidRPr="00FA0E78">
        <w:rPr>
          <w:vanish/>
          <w:sz w:val="16"/>
        </w:rPr>
        <w:t>on</w:t>
      </w:r>
      <w:r w:rsidRPr="0027108A">
        <w:rPr>
          <w:sz w:val="16"/>
        </w:rPr>
        <w:t xml:space="preserve"> </w:t>
      </w:r>
      <w:r w:rsidRPr="00FA0E78">
        <w:rPr>
          <w:vanish/>
          <w:sz w:val="16"/>
        </w:rPr>
        <w:t>Hiroshima</w:t>
      </w:r>
      <w:r w:rsidRPr="0027108A">
        <w:rPr>
          <w:sz w:val="16"/>
        </w:rPr>
        <w:t xml:space="preserve"> </w:t>
      </w:r>
      <w:r w:rsidRPr="00FA0E78">
        <w:rPr>
          <w:vanish/>
          <w:sz w:val="16"/>
        </w:rPr>
        <w:t>and</w:t>
      </w:r>
      <w:r w:rsidRPr="0027108A">
        <w:rPr>
          <w:sz w:val="16"/>
        </w:rPr>
        <w:t xml:space="preserve"> </w:t>
      </w:r>
      <w:r w:rsidRPr="00FA0E78">
        <w:rPr>
          <w:vanish/>
          <w:sz w:val="16"/>
        </w:rPr>
        <w:t>Nagasaki</w:t>
      </w:r>
      <w:r w:rsidRPr="0027108A">
        <w:rPr>
          <w:sz w:val="16"/>
        </w:rPr>
        <w:t xml:space="preserve"> </w:t>
      </w:r>
      <w:r w:rsidRPr="00FA0E78">
        <w:rPr>
          <w:vanish/>
          <w:sz w:val="16"/>
        </w:rPr>
        <w:t>in</w:t>
      </w:r>
      <w:r w:rsidRPr="0027108A">
        <w:rPr>
          <w:sz w:val="16"/>
        </w:rPr>
        <w:t xml:space="preserve"> </w:t>
      </w:r>
      <w:r w:rsidRPr="00FA0E78">
        <w:rPr>
          <w:vanish/>
          <w:sz w:val="16"/>
        </w:rPr>
        <w:t>themselves</w:t>
      </w:r>
      <w:r w:rsidRPr="0027108A">
        <w:rPr>
          <w:sz w:val="16"/>
        </w:rPr>
        <w:t xml:space="preserve"> </w:t>
      </w:r>
      <w:r w:rsidRPr="00FA0E78">
        <w:rPr>
          <w:vanish/>
          <w:sz w:val="16"/>
        </w:rPr>
        <w:t>posed</w:t>
      </w:r>
      <w:r w:rsidRPr="0027108A">
        <w:rPr>
          <w:sz w:val="16"/>
        </w:rPr>
        <w:t xml:space="preserve"> </w:t>
      </w:r>
      <w:r w:rsidRPr="00FA0E78">
        <w:rPr>
          <w:vanish/>
          <w:sz w:val="16"/>
        </w:rPr>
        <w:t>an</w:t>
      </w:r>
      <w:r w:rsidRPr="0027108A">
        <w:rPr>
          <w:sz w:val="16"/>
        </w:rPr>
        <w:t xml:space="preserve"> </w:t>
      </w:r>
      <w:r w:rsidRPr="00FA0E78">
        <w:rPr>
          <w:vanish/>
          <w:sz w:val="16"/>
        </w:rPr>
        <w:t>existential</w:t>
      </w:r>
      <w:r w:rsidRPr="0027108A">
        <w:rPr>
          <w:sz w:val="16"/>
        </w:rPr>
        <w:t xml:space="preserve"> </w:t>
      </w:r>
      <w:r w:rsidRPr="00FA0E78">
        <w:rPr>
          <w:vanish/>
          <w:sz w:val="16"/>
        </w:rPr>
        <w:t>threat</w:t>
      </w:r>
      <w:r w:rsidRPr="0027108A">
        <w:rPr>
          <w:sz w:val="16"/>
        </w:rPr>
        <w:t xml:space="preserve"> </w:t>
      </w:r>
      <w:r w:rsidRPr="00FA0E78">
        <w:rPr>
          <w:vanish/>
          <w:sz w:val="16"/>
        </w:rPr>
        <w:t>to</w:t>
      </w:r>
      <w:r w:rsidRPr="0027108A">
        <w:rPr>
          <w:sz w:val="16"/>
        </w:rPr>
        <w:t xml:space="preserve"> </w:t>
      </w:r>
      <w:r w:rsidRPr="00FA0E78">
        <w:rPr>
          <w:vanish/>
          <w:sz w:val="16"/>
        </w:rPr>
        <w:t>human</w:t>
      </w:r>
      <w:r w:rsidRPr="0027108A">
        <w:rPr>
          <w:sz w:val="16"/>
        </w:rPr>
        <w:t xml:space="preserve"> </w:t>
      </w:r>
      <w:r w:rsidRPr="00FA0E78">
        <w:rPr>
          <w:vanish/>
          <w:sz w:val="16"/>
        </w:rPr>
        <w:t>existence.</w:t>
      </w:r>
      <w:r w:rsidRPr="0027108A">
        <w:rPr>
          <w:sz w:val="16"/>
        </w:rPr>
        <w:t xml:space="preserve"> </w:t>
      </w:r>
      <w:r w:rsidRPr="00FA0E78">
        <w:rPr>
          <w:vanish/>
          <w:sz w:val="16"/>
        </w:rPr>
        <w:t>(In</w:t>
      </w:r>
      <w:r w:rsidRPr="0027108A">
        <w:rPr>
          <w:sz w:val="16"/>
        </w:rPr>
        <w:t xml:space="preserve"> </w:t>
      </w:r>
      <w:r w:rsidRPr="00FA0E78">
        <w:rPr>
          <w:vanish/>
          <w:sz w:val="16"/>
        </w:rPr>
        <w:t>the</w:t>
      </w:r>
      <w:r w:rsidRPr="0027108A">
        <w:rPr>
          <w:sz w:val="16"/>
        </w:rPr>
        <w:t xml:space="preserve"> </w:t>
      </w:r>
      <w:r w:rsidRPr="00FA0E78">
        <w:rPr>
          <w:vanish/>
          <w:sz w:val="16"/>
        </w:rPr>
        <w:t>project’s</w:t>
      </w:r>
      <w:r w:rsidRPr="0027108A">
        <w:rPr>
          <w:sz w:val="16"/>
        </w:rPr>
        <w:t xml:space="preserve"> </w:t>
      </w:r>
      <w:r w:rsidRPr="00FA0E78">
        <w:rPr>
          <w:vanish/>
          <w:sz w:val="16"/>
        </w:rPr>
        <w:t>early</w:t>
      </w:r>
      <w:r w:rsidRPr="0027108A">
        <w:rPr>
          <w:sz w:val="16"/>
        </w:rPr>
        <w:t xml:space="preserve"> </w:t>
      </w:r>
      <w:r w:rsidRPr="00FA0E78">
        <w:rPr>
          <w:vanish/>
          <w:sz w:val="16"/>
        </w:rPr>
        <w:t>days,</w:t>
      </w:r>
      <w:r w:rsidRPr="0027108A">
        <w:rPr>
          <w:sz w:val="16"/>
        </w:rPr>
        <w:t xml:space="preserve"> </w:t>
      </w:r>
      <w:r w:rsidRPr="00FA0E78">
        <w:rPr>
          <w:vanish/>
          <w:sz w:val="16"/>
        </w:rPr>
        <w:t>some</w:t>
      </w:r>
      <w:r w:rsidRPr="0027108A">
        <w:rPr>
          <w:sz w:val="16"/>
        </w:rPr>
        <w:t xml:space="preserve"> </w:t>
      </w:r>
      <w:r w:rsidRPr="00FA0E78">
        <w:rPr>
          <w:vanish/>
          <w:sz w:val="16"/>
        </w:rPr>
        <w:t>of</w:t>
      </w:r>
      <w:r w:rsidRPr="0027108A">
        <w:rPr>
          <w:sz w:val="16"/>
        </w:rPr>
        <w:t xml:space="preserve"> </w:t>
      </w:r>
      <w:r w:rsidRPr="00FA0E78">
        <w:rPr>
          <w:vanish/>
          <w:sz w:val="16"/>
        </w:rPr>
        <w:t>its</w:t>
      </w:r>
      <w:r w:rsidRPr="0027108A">
        <w:rPr>
          <w:sz w:val="16"/>
        </w:rPr>
        <w:t xml:space="preserve"> </w:t>
      </w:r>
      <w:r w:rsidRPr="00FA0E78">
        <w:rPr>
          <w:vanish/>
          <w:sz w:val="16"/>
        </w:rPr>
        <w:t>physicists</w:t>
      </w:r>
      <w:r w:rsidRPr="0027108A">
        <w:rPr>
          <w:sz w:val="16"/>
        </w:rPr>
        <w:t xml:space="preserve"> </w:t>
      </w:r>
      <w:r w:rsidRPr="00FA0E78">
        <w:rPr>
          <w:vanish/>
          <w:sz w:val="16"/>
        </w:rPr>
        <w:t>raised</w:t>
      </w:r>
      <w:r w:rsidRPr="0027108A">
        <w:rPr>
          <w:sz w:val="16"/>
        </w:rPr>
        <w:t xml:space="preserve"> </w:t>
      </w:r>
      <w:r w:rsidRPr="00FA0E78">
        <w:rPr>
          <w:vanish/>
          <w:sz w:val="16"/>
        </w:rPr>
        <w:t>the</w:t>
      </w:r>
      <w:r w:rsidRPr="0027108A">
        <w:rPr>
          <w:sz w:val="16"/>
        </w:rPr>
        <w:t xml:space="preserve"> </w:t>
      </w:r>
      <w:r w:rsidRPr="00FA0E78">
        <w:rPr>
          <w:vanish/>
          <w:sz w:val="16"/>
        </w:rPr>
        <w:t>possibility</w:t>
      </w:r>
      <w:r w:rsidRPr="0027108A">
        <w:rPr>
          <w:sz w:val="16"/>
        </w:rPr>
        <w:t xml:space="preserve"> </w:t>
      </w:r>
      <w:r w:rsidRPr="00FA0E78">
        <w:rPr>
          <w:vanish/>
          <w:sz w:val="16"/>
        </w:rPr>
        <w:t>that</w:t>
      </w:r>
      <w:r w:rsidRPr="0027108A">
        <w:rPr>
          <w:sz w:val="16"/>
        </w:rPr>
        <w:t xml:space="preserve"> </w:t>
      </w:r>
      <w:r w:rsidRPr="00FA0E78">
        <w:rPr>
          <w:vanish/>
          <w:sz w:val="16"/>
        </w:rPr>
        <w:t>the</w:t>
      </w:r>
      <w:r w:rsidRPr="0027108A">
        <w:rPr>
          <w:sz w:val="16"/>
        </w:rPr>
        <w:t xml:space="preserve"> </w:t>
      </w:r>
      <w:r w:rsidRPr="00FA0E78">
        <w:rPr>
          <w:vanish/>
          <w:sz w:val="16"/>
        </w:rPr>
        <w:t>detonation</w:t>
      </w:r>
      <w:r w:rsidRPr="0027108A">
        <w:rPr>
          <w:sz w:val="16"/>
        </w:rPr>
        <w:t xml:space="preserve"> </w:t>
      </w:r>
      <w:r w:rsidRPr="00FA0E78">
        <w:rPr>
          <w:vanish/>
          <w:sz w:val="16"/>
        </w:rPr>
        <w:t>of</w:t>
      </w:r>
      <w:r w:rsidRPr="0027108A">
        <w:rPr>
          <w:sz w:val="16"/>
        </w:rPr>
        <w:t xml:space="preserve"> </w:t>
      </w:r>
      <w:r w:rsidRPr="00FA0E78">
        <w:rPr>
          <w:vanish/>
          <w:sz w:val="16"/>
        </w:rPr>
        <w:t>an</w:t>
      </w:r>
      <w:r w:rsidRPr="0027108A">
        <w:rPr>
          <w:sz w:val="16"/>
        </w:rPr>
        <w:t xml:space="preserve"> </w:t>
      </w:r>
      <w:r w:rsidRPr="00FA0E78">
        <w:rPr>
          <w:vanish/>
          <w:sz w:val="16"/>
        </w:rPr>
        <w:t>atomic</w:t>
      </w:r>
      <w:r w:rsidRPr="0027108A">
        <w:rPr>
          <w:sz w:val="16"/>
        </w:rPr>
        <w:t xml:space="preserve"> </w:t>
      </w:r>
      <w:r w:rsidRPr="00FA0E78">
        <w:rPr>
          <w:vanish/>
          <w:sz w:val="16"/>
        </w:rPr>
        <w:t>bomb</w:t>
      </w:r>
      <w:r w:rsidRPr="0027108A">
        <w:rPr>
          <w:sz w:val="16"/>
        </w:rPr>
        <w:t xml:space="preserve"> </w:t>
      </w:r>
      <w:r w:rsidRPr="00FA0E78">
        <w:rPr>
          <w:vanish/>
          <w:sz w:val="16"/>
        </w:rPr>
        <w:t>might</w:t>
      </w:r>
      <w:r w:rsidRPr="0027108A">
        <w:rPr>
          <w:sz w:val="16"/>
        </w:rPr>
        <w:t xml:space="preserve"> </w:t>
      </w:r>
      <w:r w:rsidRPr="00FA0E78">
        <w:rPr>
          <w:vanish/>
          <w:sz w:val="16"/>
        </w:rPr>
        <w:t>indeed</w:t>
      </w:r>
      <w:r w:rsidRPr="0027108A">
        <w:rPr>
          <w:sz w:val="16"/>
        </w:rPr>
        <w:t xml:space="preserve"> </w:t>
      </w:r>
      <w:r w:rsidRPr="00FA0E78">
        <w:rPr>
          <w:vanish/>
          <w:sz w:val="16"/>
        </w:rPr>
        <w:t>incinerate</w:t>
      </w:r>
      <w:r w:rsidRPr="0027108A">
        <w:rPr>
          <w:sz w:val="16"/>
        </w:rPr>
        <w:t xml:space="preserve"> </w:t>
      </w:r>
      <w:r w:rsidRPr="00FA0E78">
        <w:rPr>
          <w:vanish/>
          <w:sz w:val="16"/>
        </w:rPr>
        <w:t>the</w:t>
      </w:r>
      <w:r w:rsidRPr="0027108A">
        <w:rPr>
          <w:sz w:val="16"/>
        </w:rPr>
        <w:t xml:space="preserve"> </w:t>
      </w:r>
      <w:r w:rsidRPr="00FA0E78">
        <w:rPr>
          <w:vanish/>
          <w:sz w:val="16"/>
        </w:rPr>
        <w:t>earth’s</w:t>
      </w:r>
      <w:r w:rsidRPr="0027108A">
        <w:rPr>
          <w:sz w:val="16"/>
        </w:rPr>
        <w:t xml:space="preserve"> </w:t>
      </w:r>
      <w:r w:rsidRPr="00FA0E78">
        <w:rPr>
          <w:vanish/>
          <w:sz w:val="16"/>
        </w:rPr>
        <w:t>atmosphere.</w:t>
      </w:r>
      <w:r w:rsidRPr="0027108A">
        <w:rPr>
          <w:sz w:val="16"/>
        </w:rPr>
        <w:t xml:space="preserve"> </w:t>
      </w:r>
      <w:r w:rsidRPr="00FA0E78">
        <w:rPr>
          <w:vanish/>
          <w:sz w:val="16"/>
        </w:rPr>
        <w:t>This</w:t>
      </w:r>
      <w:r w:rsidRPr="0027108A">
        <w:rPr>
          <w:sz w:val="16"/>
        </w:rPr>
        <w:t xml:space="preserve"> </w:t>
      </w:r>
      <w:r w:rsidRPr="00FA0E78">
        <w:rPr>
          <w:vanish/>
          <w:sz w:val="16"/>
        </w:rPr>
        <w:t>concern</w:t>
      </w:r>
      <w:r w:rsidRPr="0027108A">
        <w:rPr>
          <w:sz w:val="16"/>
        </w:rPr>
        <w:t xml:space="preserve"> </w:t>
      </w:r>
      <w:r w:rsidRPr="00FA0E78">
        <w:rPr>
          <w:vanish/>
          <w:sz w:val="16"/>
        </w:rPr>
        <w:t>was</w:t>
      </w:r>
      <w:r w:rsidRPr="0027108A">
        <w:rPr>
          <w:sz w:val="16"/>
        </w:rPr>
        <w:t xml:space="preserve"> </w:t>
      </w:r>
      <w:r w:rsidRPr="00FA0E78">
        <w:rPr>
          <w:vanish/>
          <w:sz w:val="16"/>
        </w:rPr>
        <w:t>taken</w:t>
      </w:r>
      <w:r w:rsidRPr="0027108A">
        <w:rPr>
          <w:sz w:val="16"/>
        </w:rPr>
        <w:t xml:space="preserve"> </w:t>
      </w:r>
      <w:r w:rsidRPr="00FA0E78">
        <w:rPr>
          <w:vanish/>
          <w:sz w:val="16"/>
        </w:rPr>
        <w:t>seriously</w:t>
      </w:r>
      <w:r w:rsidRPr="0027108A">
        <w:rPr>
          <w:sz w:val="16"/>
        </w:rPr>
        <w:t xml:space="preserve"> </w:t>
      </w:r>
      <w:r w:rsidRPr="00FA0E78">
        <w:rPr>
          <w:vanish/>
          <w:sz w:val="16"/>
        </w:rPr>
        <w:t>only</w:t>
      </w:r>
      <w:r w:rsidRPr="0027108A">
        <w:rPr>
          <w:sz w:val="16"/>
        </w:rPr>
        <w:t xml:space="preserve"> </w:t>
      </w:r>
      <w:r w:rsidRPr="00FA0E78">
        <w:rPr>
          <w:vanish/>
          <w:sz w:val="16"/>
        </w:rPr>
        <w:t>in</w:t>
      </w:r>
      <w:r w:rsidRPr="0027108A">
        <w:rPr>
          <w:sz w:val="16"/>
        </w:rPr>
        <w:t xml:space="preserve"> </w:t>
      </w:r>
      <w:r w:rsidRPr="00FA0E78">
        <w:rPr>
          <w:vanish/>
          <w:sz w:val="16"/>
        </w:rPr>
        <w:t>the</w:t>
      </w:r>
      <w:r w:rsidRPr="0027108A">
        <w:rPr>
          <w:sz w:val="16"/>
        </w:rPr>
        <w:t xml:space="preserve"> </w:t>
      </w:r>
      <w:r w:rsidRPr="00FA0E78">
        <w:rPr>
          <w:vanish/>
          <w:sz w:val="16"/>
        </w:rPr>
        <w:t>sense</w:t>
      </w:r>
      <w:r w:rsidRPr="0027108A">
        <w:rPr>
          <w:sz w:val="16"/>
        </w:rPr>
        <w:t xml:space="preserve"> </w:t>
      </w:r>
      <w:r w:rsidRPr="00FA0E78">
        <w:rPr>
          <w:vanish/>
          <w:sz w:val="16"/>
        </w:rPr>
        <w:t>that</w:t>
      </w:r>
      <w:r w:rsidRPr="0027108A">
        <w:rPr>
          <w:sz w:val="16"/>
        </w:rPr>
        <w:t xml:space="preserve"> </w:t>
      </w:r>
      <w:r w:rsidRPr="00FA0E78">
        <w:rPr>
          <w:vanish/>
          <w:sz w:val="16"/>
        </w:rPr>
        <w:t>they</w:t>
      </w:r>
      <w:r w:rsidRPr="0027108A">
        <w:rPr>
          <w:sz w:val="16"/>
        </w:rPr>
        <w:t xml:space="preserve"> </w:t>
      </w:r>
      <w:r w:rsidRPr="00FA0E78">
        <w:rPr>
          <w:vanish/>
          <w:sz w:val="16"/>
        </w:rPr>
        <w:t>performed</w:t>
      </w:r>
      <w:r w:rsidRPr="0027108A">
        <w:rPr>
          <w:sz w:val="16"/>
        </w:rPr>
        <w:t xml:space="preserve"> </w:t>
      </w:r>
      <w:r w:rsidRPr="00FA0E78">
        <w:rPr>
          <w:vanish/>
          <w:sz w:val="16"/>
        </w:rPr>
        <w:t>a</w:t>
      </w:r>
      <w:r w:rsidRPr="0027108A">
        <w:rPr>
          <w:sz w:val="16"/>
        </w:rPr>
        <w:t xml:space="preserve"> </w:t>
      </w:r>
      <w:r w:rsidRPr="00FA0E78">
        <w:rPr>
          <w:vanish/>
          <w:sz w:val="16"/>
        </w:rPr>
        <w:t>variety</w:t>
      </w:r>
      <w:r w:rsidRPr="0027108A">
        <w:rPr>
          <w:sz w:val="16"/>
        </w:rPr>
        <w:t xml:space="preserve"> </w:t>
      </w:r>
      <w:r w:rsidRPr="00FA0E78">
        <w:rPr>
          <w:vanish/>
          <w:sz w:val="16"/>
        </w:rPr>
        <w:t>of</w:t>
      </w:r>
      <w:r w:rsidRPr="0027108A">
        <w:rPr>
          <w:sz w:val="16"/>
        </w:rPr>
        <w:t xml:space="preserve"> </w:t>
      </w:r>
      <w:r w:rsidRPr="00FA0E78">
        <w:rPr>
          <w:vanish/>
          <w:sz w:val="16"/>
        </w:rPr>
        <w:t>calculations</w:t>
      </w:r>
      <w:r w:rsidRPr="0027108A">
        <w:rPr>
          <w:sz w:val="16"/>
        </w:rPr>
        <w:t xml:space="preserve"> </w:t>
      </w:r>
      <w:r w:rsidRPr="00FA0E78">
        <w:rPr>
          <w:vanish/>
          <w:sz w:val="16"/>
        </w:rPr>
        <w:t>that</w:t>
      </w:r>
      <w:r w:rsidRPr="0027108A">
        <w:rPr>
          <w:sz w:val="16"/>
        </w:rPr>
        <w:t xml:space="preserve"> </w:t>
      </w:r>
      <w:r w:rsidRPr="00FA0E78">
        <w:rPr>
          <w:vanish/>
          <w:sz w:val="16"/>
        </w:rPr>
        <w:t>indicated</w:t>
      </w:r>
      <w:r w:rsidRPr="0027108A">
        <w:rPr>
          <w:sz w:val="16"/>
        </w:rPr>
        <w:t xml:space="preserve"> </w:t>
      </w:r>
      <w:r w:rsidRPr="00FA0E78">
        <w:rPr>
          <w:vanish/>
          <w:sz w:val="16"/>
        </w:rPr>
        <w:t>such</w:t>
      </w:r>
      <w:r w:rsidRPr="0027108A">
        <w:rPr>
          <w:sz w:val="16"/>
        </w:rPr>
        <w:t xml:space="preserve"> </w:t>
      </w:r>
      <w:r w:rsidRPr="00FA0E78">
        <w:rPr>
          <w:vanish/>
          <w:sz w:val="16"/>
        </w:rPr>
        <w:t>an</w:t>
      </w:r>
      <w:r w:rsidRPr="0027108A">
        <w:rPr>
          <w:sz w:val="16"/>
        </w:rPr>
        <w:t xml:space="preserve"> </w:t>
      </w:r>
      <w:r w:rsidRPr="00FA0E78">
        <w:rPr>
          <w:vanish/>
          <w:sz w:val="16"/>
        </w:rPr>
        <w:t>outcome</w:t>
      </w:r>
      <w:r w:rsidRPr="0027108A">
        <w:rPr>
          <w:sz w:val="16"/>
        </w:rPr>
        <w:t xml:space="preserve"> </w:t>
      </w:r>
      <w:r w:rsidRPr="00FA0E78">
        <w:rPr>
          <w:vanish/>
          <w:sz w:val="16"/>
        </w:rPr>
        <w:t>was</w:t>
      </w:r>
      <w:r w:rsidRPr="0027108A">
        <w:rPr>
          <w:sz w:val="16"/>
        </w:rPr>
        <w:t xml:space="preserve"> </w:t>
      </w:r>
      <w:r w:rsidRPr="00FA0E78">
        <w:rPr>
          <w:vanish/>
          <w:sz w:val="16"/>
        </w:rPr>
        <w:t>impossible</w:t>
      </w:r>
      <w:r w:rsidRPr="0027108A">
        <w:rPr>
          <w:sz w:val="16"/>
        </w:rPr>
        <w:t xml:space="preserve"> </w:t>
      </w:r>
      <w:r w:rsidRPr="00FA0E78">
        <w:rPr>
          <w:vanish/>
          <w:sz w:val="16"/>
        </w:rPr>
        <w:t>for</w:t>
      </w:r>
      <w:r w:rsidRPr="0027108A">
        <w:rPr>
          <w:sz w:val="16"/>
        </w:rPr>
        <w:t xml:space="preserve"> </w:t>
      </w:r>
      <w:r w:rsidRPr="00FA0E78">
        <w:rPr>
          <w:vanish/>
          <w:sz w:val="16"/>
        </w:rPr>
        <w:t>all</w:t>
      </w:r>
      <w:r w:rsidRPr="0027108A">
        <w:rPr>
          <w:sz w:val="16"/>
        </w:rPr>
        <w:t xml:space="preserve"> </w:t>
      </w:r>
      <w:r w:rsidRPr="00FA0E78">
        <w:rPr>
          <w:vanish/>
          <w:sz w:val="16"/>
        </w:rPr>
        <w:t>practical</w:t>
      </w:r>
      <w:r w:rsidRPr="0027108A">
        <w:rPr>
          <w:sz w:val="16"/>
        </w:rPr>
        <w:t xml:space="preserve"> </w:t>
      </w:r>
      <w:r w:rsidRPr="00FA0E78">
        <w:rPr>
          <w:vanish/>
          <w:sz w:val="16"/>
        </w:rPr>
        <w:t>purposes.</w:t>
      </w:r>
      <w:r w:rsidRPr="0027108A">
        <w:rPr>
          <w:sz w:val="16"/>
        </w:rPr>
        <w:t xml:space="preserve"> </w:t>
      </w:r>
      <w:r w:rsidRPr="00FA0E78">
        <w:rPr>
          <w:vanish/>
          <w:sz w:val="16"/>
        </w:rPr>
        <w:t>See</w:t>
      </w:r>
      <w:r w:rsidRPr="0027108A">
        <w:rPr>
          <w:sz w:val="16"/>
        </w:rPr>
        <w:t xml:space="preserve"> </w:t>
      </w:r>
      <w:r w:rsidRPr="00FA0E78">
        <w:rPr>
          <w:vanish/>
          <w:sz w:val="16"/>
        </w:rPr>
        <w:t>Horgan</w:t>
      </w:r>
      <w:r w:rsidRPr="0027108A">
        <w:rPr>
          <w:sz w:val="16"/>
        </w:rPr>
        <w:t xml:space="preserve"> </w:t>
      </w:r>
      <w:r w:rsidRPr="00FA0E78">
        <w:rPr>
          <w:vanish/>
          <w:sz w:val="16"/>
        </w:rPr>
        <w:t>2015</w:t>
      </w:r>
      <w:r w:rsidRPr="0027108A">
        <w:rPr>
          <w:sz w:val="16"/>
        </w:rPr>
        <w:t xml:space="preserve"> </w:t>
      </w:r>
      <w:r w:rsidRPr="00FA0E78">
        <w:rPr>
          <w:vanish/>
          <w:sz w:val="16"/>
        </w:rPr>
        <w:t>for</w:t>
      </w:r>
      <w:r w:rsidRPr="0027108A">
        <w:rPr>
          <w:sz w:val="16"/>
        </w:rPr>
        <w:t xml:space="preserve"> </w:t>
      </w:r>
      <w:r w:rsidRPr="00FA0E78">
        <w:rPr>
          <w:vanish/>
          <w:sz w:val="16"/>
        </w:rPr>
        <w:t>an</w:t>
      </w:r>
      <w:r w:rsidRPr="0027108A">
        <w:rPr>
          <w:sz w:val="16"/>
        </w:rPr>
        <w:t xml:space="preserve"> </w:t>
      </w:r>
      <w:r w:rsidRPr="00FA0E78">
        <w:rPr>
          <w:vanish/>
          <w:sz w:val="16"/>
        </w:rPr>
        <w:t>authoritative</w:t>
      </w:r>
      <w:r w:rsidRPr="0027108A">
        <w:rPr>
          <w:sz w:val="16"/>
        </w:rPr>
        <w:t xml:space="preserve"> </w:t>
      </w:r>
      <w:r w:rsidRPr="00FA0E78">
        <w:rPr>
          <w:vanish/>
          <w:sz w:val="16"/>
        </w:rPr>
        <w:t>account</w:t>
      </w:r>
      <w:r w:rsidRPr="0027108A">
        <w:rPr>
          <w:sz w:val="16"/>
        </w:rPr>
        <w:t xml:space="preserve"> </w:t>
      </w:r>
      <w:r w:rsidRPr="00FA0E78">
        <w:rPr>
          <w:vanish/>
          <w:sz w:val="16"/>
        </w:rPr>
        <w:t>in</w:t>
      </w:r>
      <w:r w:rsidRPr="0027108A">
        <w:rPr>
          <w:sz w:val="16"/>
        </w:rPr>
        <w:t xml:space="preserve"> </w:t>
      </w:r>
      <w:r w:rsidRPr="00FA0E78">
        <w:rPr>
          <w:vanish/>
          <w:sz w:val="16"/>
        </w:rPr>
        <w:t>an</w:t>
      </w:r>
      <w:r w:rsidRPr="0027108A">
        <w:rPr>
          <w:sz w:val="16"/>
        </w:rPr>
        <w:t xml:space="preserve"> </w:t>
      </w:r>
      <w:r w:rsidRPr="00FA0E78">
        <w:rPr>
          <w:vanish/>
          <w:sz w:val="16"/>
        </w:rPr>
        <w:t>interview</w:t>
      </w:r>
      <w:r w:rsidRPr="0027108A">
        <w:rPr>
          <w:sz w:val="16"/>
        </w:rPr>
        <w:t xml:space="preserve"> </w:t>
      </w:r>
      <w:r w:rsidRPr="00FA0E78">
        <w:rPr>
          <w:vanish/>
          <w:sz w:val="16"/>
        </w:rPr>
        <w:t>with</w:t>
      </w:r>
      <w:r w:rsidRPr="0027108A">
        <w:rPr>
          <w:sz w:val="16"/>
        </w:rPr>
        <w:t xml:space="preserve"> </w:t>
      </w:r>
      <w:r w:rsidRPr="00FA0E78">
        <w:rPr>
          <w:vanish/>
          <w:sz w:val="16"/>
        </w:rPr>
        <w:t>Hans</w:t>
      </w:r>
      <w:r w:rsidRPr="0027108A">
        <w:rPr>
          <w:sz w:val="16"/>
        </w:rPr>
        <w:t xml:space="preserve"> </w:t>
      </w:r>
      <w:r w:rsidRPr="00FA0E78">
        <w:rPr>
          <w:vanish/>
          <w:sz w:val="16"/>
        </w:rPr>
        <w:t>Bethe.)</w:t>
      </w:r>
      <w:r w:rsidRPr="0027108A">
        <w:rPr>
          <w:sz w:val="16"/>
        </w:rPr>
        <w:t xml:space="preserve"> </w:t>
      </w:r>
      <w:r w:rsidRPr="00FA0E78">
        <w:rPr>
          <w:vanish/>
          <w:sz w:val="16"/>
        </w:rPr>
        <w:t>However,</w:t>
      </w:r>
      <w:r w:rsidRPr="0027108A">
        <w:rPr>
          <w:sz w:val="16"/>
        </w:rPr>
        <w:t xml:space="preserve"> </w:t>
      </w:r>
      <w:r w:rsidRPr="00FA0E78">
        <w:rPr>
          <w:vanish/>
          <w:sz w:val="16"/>
        </w:rPr>
        <w:t>most</w:t>
      </w:r>
      <w:r w:rsidRPr="0027108A">
        <w:rPr>
          <w:sz w:val="16"/>
        </w:rPr>
        <w:t xml:space="preserve"> </w:t>
      </w:r>
      <w:r w:rsidRPr="00FA0E78">
        <w:rPr>
          <w:vanish/>
          <w:sz w:val="16"/>
        </w:rPr>
        <w:t>of</w:t>
      </w:r>
      <w:r w:rsidRPr="0027108A">
        <w:rPr>
          <w:sz w:val="16"/>
        </w:rPr>
        <w:t xml:space="preserve"> </w:t>
      </w:r>
      <w:r w:rsidRPr="00FA0E78">
        <w:rPr>
          <w:vanish/>
          <w:sz w:val="16"/>
        </w:rPr>
        <w:t>the</w:t>
      </w:r>
      <w:r w:rsidRPr="0027108A">
        <w:rPr>
          <w:sz w:val="16"/>
        </w:rPr>
        <w:t xml:space="preserve"> </w:t>
      </w:r>
      <w:r w:rsidRPr="00FA0E78">
        <w:rPr>
          <w:vanish/>
          <w:sz w:val="16"/>
        </w:rPr>
        <w:t>Manhattan</w:t>
      </w:r>
      <w:r w:rsidRPr="0027108A">
        <w:rPr>
          <w:sz w:val="16"/>
        </w:rPr>
        <w:t xml:space="preserve"> </w:t>
      </w:r>
      <w:r w:rsidRPr="00FA0E78">
        <w:rPr>
          <w:vanish/>
          <w:sz w:val="16"/>
        </w:rPr>
        <w:t>Project’s</w:t>
      </w:r>
      <w:r w:rsidRPr="0027108A">
        <w:rPr>
          <w:sz w:val="16"/>
        </w:rPr>
        <w:t xml:space="preserve"> </w:t>
      </w:r>
      <w:r w:rsidRPr="00FA0E78">
        <w:rPr>
          <w:vanish/>
          <w:sz w:val="16"/>
        </w:rPr>
        <w:t>scientists</w:t>
      </w:r>
      <w:r w:rsidRPr="0027108A">
        <w:rPr>
          <w:sz w:val="16"/>
        </w:rPr>
        <w:t xml:space="preserve"> </w:t>
      </w:r>
      <w:r w:rsidRPr="00FA0E78">
        <w:rPr>
          <w:vanish/>
          <w:sz w:val="16"/>
        </w:rPr>
        <w:t>recognized</w:t>
      </w:r>
      <w:r w:rsidRPr="0027108A">
        <w:rPr>
          <w:sz w:val="16"/>
        </w:rPr>
        <w:t xml:space="preserve"> </w:t>
      </w:r>
      <w:r w:rsidRPr="00FA0E78">
        <w:rPr>
          <w:vanish/>
          <w:sz w:val="16"/>
        </w:rPr>
        <w:t>that</w:t>
      </w:r>
      <w:r w:rsidRPr="0027108A">
        <w:rPr>
          <w:sz w:val="16"/>
        </w:rPr>
        <w:t xml:space="preserve"> </w:t>
      </w:r>
      <w:r w:rsidRPr="00FA0E78">
        <w:rPr>
          <w:vanish/>
          <w:sz w:val="16"/>
        </w:rPr>
        <w:t>atomic</w:t>
      </w:r>
      <w:r w:rsidRPr="0027108A">
        <w:rPr>
          <w:sz w:val="16"/>
        </w:rPr>
        <w:t xml:space="preserve"> </w:t>
      </w:r>
      <w:r w:rsidRPr="00FA0E78">
        <w:rPr>
          <w:vanish/>
          <w:sz w:val="16"/>
        </w:rPr>
        <w:t>bombings</w:t>
      </w:r>
      <w:r w:rsidRPr="0027108A">
        <w:rPr>
          <w:sz w:val="16"/>
        </w:rPr>
        <w:t xml:space="preserve"> </w:t>
      </w:r>
      <w:r w:rsidRPr="00FA0E78">
        <w:rPr>
          <w:vanish/>
          <w:sz w:val="16"/>
        </w:rPr>
        <w:t>of</w:t>
      </w:r>
      <w:r w:rsidRPr="0027108A">
        <w:rPr>
          <w:sz w:val="16"/>
        </w:rPr>
        <w:t xml:space="preserve"> </w:t>
      </w:r>
      <w:r w:rsidRPr="00FA0E78">
        <w:rPr>
          <w:vanish/>
          <w:sz w:val="16"/>
        </w:rPr>
        <w:t>Hiroshima</w:t>
      </w:r>
      <w:r w:rsidRPr="0027108A">
        <w:rPr>
          <w:sz w:val="16"/>
        </w:rPr>
        <w:t xml:space="preserve"> </w:t>
      </w:r>
      <w:r w:rsidRPr="00FA0E78">
        <w:rPr>
          <w:vanish/>
          <w:sz w:val="16"/>
        </w:rPr>
        <w:t>and</w:t>
      </w:r>
      <w:r w:rsidRPr="0027108A">
        <w:rPr>
          <w:sz w:val="16"/>
        </w:rPr>
        <w:t xml:space="preserve"> </w:t>
      </w:r>
      <w:r w:rsidRPr="00FA0E78">
        <w:rPr>
          <w:vanish/>
          <w:sz w:val="16"/>
        </w:rPr>
        <w:t>Nagasaki</w:t>
      </w:r>
      <w:r w:rsidRPr="0027108A">
        <w:rPr>
          <w:sz w:val="16"/>
        </w:rPr>
        <w:t xml:space="preserve"> </w:t>
      </w:r>
      <w:r w:rsidRPr="00FA0E78">
        <w:rPr>
          <w:vanish/>
          <w:sz w:val="16"/>
        </w:rPr>
        <w:t>were</w:t>
      </w:r>
      <w:r w:rsidRPr="0027108A">
        <w:rPr>
          <w:sz w:val="16"/>
        </w:rPr>
        <w:t xml:space="preserve"> </w:t>
      </w:r>
      <w:r w:rsidRPr="00FA0E78">
        <w:rPr>
          <w:vanish/>
          <w:sz w:val="16"/>
        </w:rPr>
        <w:t>omens</w:t>
      </w:r>
      <w:r w:rsidRPr="0027108A">
        <w:rPr>
          <w:sz w:val="16"/>
        </w:rPr>
        <w:t xml:space="preserve"> </w:t>
      </w:r>
      <w:r w:rsidRPr="00FA0E78">
        <w:rPr>
          <w:vanish/>
          <w:sz w:val="16"/>
        </w:rPr>
        <w:t>of</w:t>
      </w:r>
      <w:r w:rsidRPr="0027108A">
        <w:rPr>
          <w:sz w:val="16"/>
        </w:rPr>
        <w:t xml:space="preserve"> </w:t>
      </w:r>
      <w:r w:rsidRPr="00FA0E78">
        <w:rPr>
          <w:vanish/>
          <w:sz w:val="16"/>
        </w:rPr>
        <w:t>a</w:t>
      </w:r>
      <w:r w:rsidRPr="0027108A">
        <w:rPr>
          <w:sz w:val="16"/>
        </w:rPr>
        <w:t xml:space="preserve"> </w:t>
      </w:r>
      <w:r w:rsidRPr="00FA0E78">
        <w:rPr>
          <w:vanish/>
          <w:sz w:val="16"/>
        </w:rPr>
        <w:t>future</w:t>
      </w:r>
      <w:r w:rsidRPr="0027108A">
        <w:rPr>
          <w:sz w:val="16"/>
        </w:rPr>
        <w:t xml:space="preserve"> </w:t>
      </w:r>
      <w:r w:rsidRPr="00FA0E78">
        <w:rPr>
          <w:vanish/>
          <w:sz w:val="16"/>
        </w:rPr>
        <w:t>in</w:t>
      </w:r>
      <w:r w:rsidRPr="0027108A">
        <w:rPr>
          <w:sz w:val="16"/>
        </w:rPr>
        <w:t xml:space="preserve"> </w:t>
      </w:r>
      <w:r w:rsidRPr="00FA0E78">
        <w:rPr>
          <w:vanish/>
          <w:sz w:val="16"/>
        </w:rPr>
        <w:t>which</w:t>
      </w:r>
      <w:r w:rsidRPr="0027108A">
        <w:rPr>
          <w:sz w:val="16"/>
        </w:rPr>
        <w:t xml:space="preserve"> </w:t>
      </w:r>
      <w:r w:rsidRPr="00FA0E78">
        <w:rPr>
          <w:vanish/>
          <w:sz w:val="16"/>
        </w:rPr>
        <w:t>nuclear</w:t>
      </w:r>
      <w:r w:rsidRPr="0027108A">
        <w:rPr>
          <w:sz w:val="16"/>
        </w:rPr>
        <w:t xml:space="preserve"> </w:t>
      </w:r>
      <w:r w:rsidRPr="00FA0E78">
        <w:rPr>
          <w:vanish/>
          <w:sz w:val="16"/>
        </w:rPr>
        <w:t>weapons,</w:t>
      </w:r>
      <w:r w:rsidRPr="0027108A">
        <w:rPr>
          <w:sz w:val="16"/>
        </w:rPr>
        <w:t xml:space="preserve"> </w:t>
      </w:r>
      <w:r w:rsidRPr="00FA0E78">
        <w:rPr>
          <w:vanish/>
          <w:sz w:val="16"/>
        </w:rPr>
        <w:t>used</w:t>
      </w:r>
      <w:r w:rsidRPr="0027108A">
        <w:rPr>
          <w:sz w:val="16"/>
        </w:rPr>
        <w:t xml:space="preserve"> </w:t>
      </w:r>
      <w:r w:rsidRPr="00FA0E78">
        <w:rPr>
          <w:vanish/>
          <w:sz w:val="16"/>
        </w:rPr>
        <w:t>on</w:t>
      </w:r>
      <w:r w:rsidRPr="0027108A">
        <w:rPr>
          <w:sz w:val="16"/>
        </w:rPr>
        <w:t xml:space="preserve"> </w:t>
      </w:r>
      <w:r w:rsidRPr="00FA0E78">
        <w:rPr>
          <w:vanish/>
          <w:sz w:val="16"/>
        </w:rPr>
        <w:t>a</w:t>
      </w:r>
      <w:r w:rsidRPr="0027108A">
        <w:rPr>
          <w:sz w:val="16"/>
        </w:rPr>
        <w:t xml:space="preserve"> </w:t>
      </w:r>
      <w:r w:rsidRPr="00FA0E78">
        <w:rPr>
          <w:vanish/>
          <w:sz w:val="16"/>
        </w:rPr>
        <w:t>large</w:t>
      </w:r>
      <w:r w:rsidRPr="0027108A">
        <w:rPr>
          <w:sz w:val="16"/>
        </w:rPr>
        <w:t xml:space="preserve"> </w:t>
      </w:r>
      <w:r w:rsidRPr="00FA0E78">
        <w:rPr>
          <w:vanish/>
          <w:sz w:val="16"/>
        </w:rPr>
        <w:t>scale,</w:t>
      </w:r>
      <w:r w:rsidRPr="0027108A">
        <w:rPr>
          <w:sz w:val="16"/>
        </w:rPr>
        <w:t xml:space="preserve"> </w:t>
      </w:r>
      <w:r w:rsidRPr="00FA0E78">
        <w:rPr>
          <w:vanish/>
          <w:sz w:val="16"/>
        </w:rPr>
        <w:t>could</w:t>
      </w:r>
      <w:r w:rsidRPr="0027108A">
        <w:rPr>
          <w:sz w:val="16"/>
        </w:rPr>
        <w:t xml:space="preserve"> </w:t>
      </w:r>
      <w:r w:rsidRPr="00FA0E78">
        <w:rPr>
          <w:vanish/>
          <w:sz w:val="16"/>
        </w:rPr>
        <w:t>indeed</w:t>
      </w:r>
      <w:r w:rsidRPr="0027108A">
        <w:rPr>
          <w:sz w:val="16"/>
        </w:rPr>
        <w:t xml:space="preserve"> </w:t>
      </w:r>
      <w:r w:rsidRPr="00FA0E78">
        <w:rPr>
          <w:vanish/>
          <w:sz w:val="16"/>
        </w:rPr>
        <w:t>threaten</w:t>
      </w:r>
      <w:r w:rsidRPr="0027108A">
        <w:rPr>
          <w:sz w:val="16"/>
        </w:rPr>
        <w:t xml:space="preserve"> </w:t>
      </w:r>
      <w:r w:rsidRPr="00FA0E78">
        <w:rPr>
          <w:vanish/>
          <w:sz w:val="16"/>
        </w:rPr>
        <w:t>human</w:t>
      </w:r>
      <w:r w:rsidRPr="0027108A">
        <w:rPr>
          <w:sz w:val="16"/>
        </w:rPr>
        <w:t xml:space="preserve"> </w:t>
      </w:r>
      <w:r w:rsidRPr="00FA0E78">
        <w:rPr>
          <w:vanish/>
          <w:sz w:val="16"/>
        </w:rPr>
        <w:t>existence,</w:t>
      </w:r>
      <w:r w:rsidRPr="0027108A">
        <w:rPr>
          <w:sz w:val="16"/>
        </w:rPr>
        <w:t xml:space="preserve"> </w:t>
      </w:r>
      <w:r w:rsidRPr="00FA0E78">
        <w:rPr>
          <w:vanish/>
          <w:sz w:val="16"/>
        </w:rPr>
        <w:t>and</w:t>
      </w:r>
      <w:r w:rsidRPr="0027108A">
        <w:rPr>
          <w:sz w:val="16"/>
        </w:rPr>
        <w:t xml:space="preserve"> </w:t>
      </w:r>
      <w:r w:rsidRPr="00FA0E78">
        <w:rPr>
          <w:vanish/>
          <w:sz w:val="16"/>
        </w:rPr>
        <w:t>even</w:t>
      </w:r>
      <w:r w:rsidRPr="0027108A">
        <w:rPr>
          <w:sz w:val="16"/>
        </w:rPr>
        <w:t xml:space="preserve"> </w:t>
      </w:r>
      <w:r w:rsidRPr="00FA0E78">
        <w:rPr>
          <w:vanish/>
          <w:sz w:val="16"/>
        </w:rPr>
        <w:t>used</w:t>
      </w:r>
      <w:r w:rsidRPr="0027108A">
        <w:rPr>
          <w:sz w:val="16"/>
        </w:rPr>
        <w:t xml:space="preserve"> </w:t>
      </w:r>
      <w:r w:rsidRPr="00FA0E78">
        <w:rPr>
          <w:vanish/>
          <w:sz w:val="16"/>
        </w:rPr>
        <w:t>on</w:t>
      </w:r>
      <w:r w:rsidRPr="0027108A">
        <w:rPr>
          <w:sz w:val="16"/>
        </w:rPr>
        <w:t xml:space="preserve"> </w:t>
      </w:r>
      <w:r w:rsidRPr="00FA0E78">
        <w:rPr>
          <w:vanish/>
          <w:sz w:val="16"/>
        </w:rPr>
        <w:t>a</w:t>
      </w:r>
      <w:r w:rsidRPr="0027108A">
        <w:rPr>
          <w:sz w:val="16"/>
        </w:rPr>
        <w:t xml:space="preserve"> </w:t>
      </w:r>
      <w:r w:rsidRPr="00FA0E78">
        <w:rPr>
          <w:vanish/>
          <w:sz w:val="16"/>
        </w:rPr>
        <w:t>smaller</w:t>
      </w:r>
      <w:r w:rsidRPr="0027108A">
        <w:rPr>
          <w:sz w:val="16"/>
        </w:rPr>
        <w:t xml:space="preserve"> </w:t>
      </w:r>
      <w:r w:rsidRPr="00FA0E78">
        <w:rPr>
          <w:vanish/>
          <w:sz w:val="16"/>
        </w:rPr>
        <w:t>scale</w:t>
      </w:r>
      <w:r w:rsidRPr="0027108A">
        <w:rPr>
          <w:sz w:val="16"/>
        </w:rPr>
        <w:t xml:space="preserve"> </w:t>
      </w:r>
      <w:r w:rsidRPr="00FA0E78">
        <w:rPr>
          <w:vanish/>
          <w:sz w:val="16"/>
        </w:rPr>
        <w:t>could</w:t>
      </w:r>
      <w:r w:rsidRPr="0027108A">
        <w:rPr>
          <w:sz w:val="16"/>
        </w:rPr>
        <w:t xml:space="preserve"> </w:t>
      </w:r>
      <w:r w:rsidRPr="00FA0E78">
        <w:rPr>
          <w:vanish/>
          <w:sz w:val="16"/>
        </w:rPr>
        <w:t>threaten</w:t>
      </w:r>
      <w:r w:rsidRPr="0027108A">
        <w:rPr>
          <w:sz w:val="16"/>
        </w:rPr>
        <w:t xml:space="preserve"> </w:t>
      </w:r>
      <w:r w:rsidRPr="00FA0E78">
        <w:rPr>
          <w:vanish/>
          <w:sz w:val="16"/>
        </w:rPr>
        <w:t>modern</w:t>
      </w:r>
      <w:r w:rsidRPr="0027108A">
        <w:rPr>
          <w:sz w:val="16"/>
        </w:rPr>
        <w:t xml:space="preserve"> </w:t>
      </w:r>
      <w:r w:rsidRPr="00FA0E78">
        <w:rPr>
          <w:vanish/>
          <w:sz w:val="16"/>
        </w:rPr>
        <w:t>human</w:t>
      </w:r>
      <w:r w:rsidRPr="0027108A">
        <w:rPr>
          <w:sz w:val="16"/>
        </w:rPr>
        <w:t xml:space="preserve"> </w:t>
      </w:r>
      <w:r w:rsidRPr="00FA0E78">
        <w:rPr>
          <w:vanish/>
          <w:sz w:val="16"/>
        </w:rPr>
        <w:t>civilization.</w:t>
      </w:r>
      <w:r w:rsidRPr="0027108A">
        <w:rPr>
          <w:sz w:val="16"/>
        </w:rPr>
        <w:t xml:space="preserve"> </w:t>
      </w:r>
      <w:r w:rsidRPr="00FA0E78">
        <w:rPr>
          <w:vanish/>
          <w:sz w:val="16"/>
        </w:rPr>
        <w:t>After</w:t>
      </w:r>
      <w:r w:rsidRPr="0027108A">
        <w:rPr>
          <w:sz w:val="16"/>
        </w:rPr>
        <w:t xml:space="preserve"> </w:t>
      </w:r>
      <w:r w:rsidRPr="00FA0E78">
        <w:rPr>
          <w:vanish/>
          <w:sz w:val="16"/>
        </w:rPr>
        <w:t>sporadically</w:t>
      </w:r>
      <w:r w:rsidRPr="0027108A">
        <w:rPr>
          <w:sz w:val="16"/>
        </w:rPr>
        <w:t xml:space="preserve"> </w:t>
      </w:r>
      <w:r w:rsidRPr="00FA0E78">
        <w:rPr>
          <w:vanish/>
          <w:sz w:val="16"/>
        </w:rPr>
        <w:t>reporting</w:t>
      </w:r>
      <w:r w:rsidRPr="0027108A">
        <w:rPr>
          <w:sz w:val="16"/>
        </w:rPr>
        <w:t xml:space="preserve"> </w:t>
      </w:r>
      <w:r w:rsidRPr="00FA0E78">
        <w:rPr>
          <w:vanish/>
          <w:sz w:val="16"/>
        </w:rPr>
        <w:t>on</w:t>
      </w:r>
      <w:r w:rsidRPr="0027108A">
        <w:rPr>
          <w:sz w:val="16"/>
        </w:rPr>
        <w:t xml:space="preserve"> </w:t>
      </w:r>
      <w:r w:rsidRPr="00FA0E78">
        <w:rPr>
          <w:vanish/>
          <w:sz w:val="16"/>
        </w:rPr>
        <w:t>climate</w:t>
      </w:r>
      <w:r w:rsidRPr="0027108A">
        <w:rPr>
          <w:sz w:val="16"/>
        </w:rPr>
        <w:t xml:space="preserve"> </w:t>
      </w:r>
      <w:r w:rsidRPr="00FA0E78">
        <w:rPr>
          <w:vanish/>
          <w:sz w:val="16"/>
        </w:rPr>
        <w:t>change</w:t>
      </w:r>
      <w:r w:rsidRPr="0027108A">
        <w:rPr>
          <w:sz w:val="16"/>
        </w:rPr>
        <w:t xml:space="preserve"> </w:t>
      </w:r>
      <w:r w:rsidRPr="00FA0E78">
        <w:rPr>
          <w:vanish/>
          <w:sz w:val="16"/>
        </w:rPr>
        <w:t>for</w:t>
      </w:r>
      <w:r w:rsidRPr="0027108A">
        <w:rPr>
          <w:sz w:val="16"/>
        </w:rPr>
        <w:t xml:space="preserve"> </w:t>
      </w:r>
      <w:r w:rsidRPr="00FA0E78">
        <w:rPr>
          <w:vanish/>
          <w:sz w:val="16"/>
        </w:rPr>
        <w:t>decades,</w:t>
      </w:r>
      <w:r w:rsidRPr="0027108A">
        <w:rPr>
          <w:sz w:val="16"/>
        </w:rPr>
        <w:t xml:space="preserve"> </w:t>
      </w:r>
      <w:r w:rsidRPr="00FA0E78">
        <w:rPr>
          <w:vanish/>
          <w:sz w:val="16"/>
        </w:rPr>
        <w:t>in</w:t>
      </w:r>
      <w:r w:rsidRPr="0027108A">
        <w:rPr>
          <w:sz w:val="16"/>
        </w:rPr>
        <w:t xml:space="preserve"> </w:t>
      </w:r>
      <w:r w:rsidRPr="00FA0E78">
        <w:rPr>
          <w:vanish/>
          <w:sz w:val="16"/>
        </w:rPr>
        <w:t>2007</w:t>
      </w:r>
      <w:r w:rsidRPr="0027108A">
        <w:rPr>
          <w:sz w:val="16"/>
        </w:rPr>
        <w:t xml:space="preserve"> </w:t>
      </w:r>
      <w:r w:rsidRPr="00FA0E78">
        <w:rPr>
          <w:vanish/>
          <w:sz w:val="16"/>
        </w:rPr>
        <w:t>the</w:t>
      </w:r>
      <w:r w:rsidRPr="0027108A">
        <w:rPr>
          <w:sz w:val="16"/>
        </w:rPr>
        <w:t xml:space="preserve"> </w:t>
      </w:r>
      <w:r w:rsidRPr="00FA0E78">
        <w:rPr>
          <w:vanish/>
          <w:sz w:val="16"/>
        </w:rPr>
        <w:t>Bulletin</w:t>
      </w:r>
      <w:r w:rsidRPr="0027108A">
        <w:rPr>
          <w:sz w:val="16"/>
        </w:rPr>
        <w:t xml:space="preserve"> </w:t>
      </w:r>
      <w:r w:rsidRPr="00FA0E78">
        <w:rPr>
          <w:vanish/>
          <w:sz w:val="16"/>
        </w:rPr>
        <w:t>formally</w:t>
      </w:r>
      <w:r w:rsidRPr="0027108A">
        <w:rPr>
          <w:sz w:val="16"/>
        </w:rPr>
        <w:t xml:space="preserve"> </w:t>
      </w:r>
      <w:r w:rsidRPr="00FA0E78">
        <w:rPr>
          <w:vanish/>
          <w:sz w:val="16"/>
        </w:rPr>
        <w:t>expanded</w:t>
      </w:r>
      <w:r w:rsidRPr="0027108A">
        <w:rPr>
          <w:sz w:val="16"/>
        </w:rPr>
        <w:t xml:space="preserve"> </w:t>
      </w:r>
      <w:r w:rsidRPr="00FA0E78">
        <w:rPr>
          <w:vanish/>
          <w:sz w:val="16"/>
        </w:rPr>
        <w:t>its</w:t>
      </w:r>
      <w:r w:rsidRPr="0027108A">
        <w:rPr>
          <w:sz w:val="16"/>
        </w:rPr>
        <w:t xml:space="preserve"> </w:t>
      </w:r>
      <w:r w:rsidRPr="00FA0E78">
        <w:rPr>
          <w:vanish/>
          <w:sz w:val="16"/>
        </w:rPr>
        <w:t>concept</w:t>
      </w:r>
      <w:r w:rsidRPr="0027108A">
        <w:rPr>
          <w:sz w:val="16"/>
        </w:rPr>
        <w:t xml:space="preserve"> </w:t>
      </w:r>
      <w:r w:rsidRPr="00FA0E78">
        <w:rPr>
          <w:vanish/>
          <w:sz w:val="16"/>
        </w:rPr>
        <w:t>of</w:t>
      </w:r>
      <w:r w:rsidRPr="0027108A">
        <w:rPr>
          <w:sz w:val="16"/>
        </w:rPr>
        <w:t xml:space="preserve"> </w:t>
      </w:r>
      <w:r w:rsidRPr="00FA0E78">
        <w:rPr>
          <w:vanish/>
          <w:sz w:val="16"/>
        </w:rPr>
        <w:t>existential</w:t>
      </w:r>
      <w:r w:rsidRPr="0027108A">
        <w:rPr>
          <w:sz w:val="16"/>
        </w:rPr>
        <w:t xml:space="preserve"> </w:t>
      </w:r>
      <w:r w:rsidRPr="00FA0E78">
        <w:rPr>
          <w:vanish/>
          <w:sz w:val="16"/>
        </w:rPr>
        <w:t>threat</w:t>
      </w:r>
      <w:r w:rsidRPr="0027108A">
        <w:rPr>
          <w:sz w:val="16"/>
        </w:rPr>
        <w:t xml:space="preserve"> </w:t>
      </w:r>
      <w:r w:rsidRPr="00FA0E78">
        <w:rPr>
          <w:vanish/>
          <w:sz w:val="16"/>
        </w:rPr>
        <w:t>to</w:t>
      </w:r>
      <w:r w:rsidRPr="0027108A">
        <w:rPr>
          <w:sz w:val="16"/>
        </w:rPr>
        <w:t xml:space="preserve"> </w:t>
      </w:r>
      <w:r w:rsidRPr="00FA0E78">
        <w:rPr>
          <w:vanish/>
          <w:sz w:val="16"/>
        </w:rPr>
        <w:t>include</w:t>
      </w:r>
      <w:r w:rsidRPr="0027108A">
        <w:rPr>
          <w:sz w:val="16"/>
        </w:rPr>
        <w:t xml:space="preserve"> </w:t>
      </w:r>
      <w:r w:rsidRPr="00FA0E78">
        <w:rPr>
          <w:vanish/>
          <w:sz w:val="16"/>
        </w:rPr>
        <w:t>climate</w:t>
      </w:r>
      <w:r w:rsidRPr="0027108A">
        <w:rPr>
          <w:sz w:val="16"/>
        </w:rPr>
        <w:t xml:space="preserve"> </w:t>
      </w:r>
      <w:r w:rsidRPr="00FA0E78">
        <w:rPr>
          <w:vanish/>
          <w:sz w:val="16"/>
        </w:rPr>
        <w:t>change</w:t>
      </w:r>
      <w:r w:rsidRPr="0027108A">
        <w:rPr>
          <w:sz w:val="16"/>
        </w:rPr>
        <w:t xml:space="preserve"> </w:t>
      </w:r>
      <w:r w:rsidRPr="00FA0E78">
        <w:rPr>
          <w:vanish/>
          <w:sz w:val="16"/>
        </w:rPr>
        <w:t>and</w:t>
      </w:r>
      <w:r w:rsidRPr="0027108A">
        <w:rPr>
          <w:sz w:val="16"/>
        </w:rPr>
        <w:t xml:space="preserve"> </w:t>
      </w:r>
      <w:r w:rsidRPr="00FA0E78">
        <w:rPr>
          <w:vanish/>
          <w:sz w:val="16"/>
        </w:rPr>
        <w:t>nuclear</w:t>
      </w:r>
      <w:r w:rsidRPr="0027108A">
        <w:rPr>
          <w:sz w:val="16"/>
        </w:rPr>
        <w:t xml:space="preserve"> </w:t>
      </w:r>
      <w:r w:rsidRPr="00FA0E78">
        <w:rPr>
          <w:vanish/>
          <w:sz w:val="16"/>
        </w:rPr>
        <w:t>war.</w:t>
      </w:r>
      <w:r w:rsidRPr="0027108A">
        <w:rPr>
          <w:sz w:val="16"/>
        </w:rPr>
        <w:t xml:space="preserve"> </w:t>
      </w:r>
      <w:r w:rsidRPr="00FA0E78">
        <w:rPr>
          <w:vanish/>
          <w:sz w:val="16"/>
        </w:rPr>
        <w:t>(Ironically,</w:t>
      </w:r>
      <w:r w:rsidRPr="0027108A">
        <w:rPr>
          <w:sz w:val="16"/>
        </w:rPr>
        <w:t xml:space="preserve"> </w:t>
      </w:r>
      <w:r w:rsidRPr="00FA0E78">
        <w:rPr>
          <w:vanish/>
          <w:sz w:val="16"/>
        </w:rPr>
        <w:t>the</w:t>
      </w:r>
      <w:r w:rsidRPr="0027108A">
        <w:rPr>
          <w:sz w:val="16"/>
        </w:rPr>
        <w:t xml:space="preserve"> </w:t>
      </w:r>
      <w:r w:rsidRPr="00FA0E78">
        <w:rPr>
          <w:vanish/>
          <w:sz w:val="16"/>
        </w:rPr>
        <w:t>possibility</w:t>
      </w:r>
      <w:r w:rsidRPr="0027108A">
        <w:rPr>
          <w:sz w:val="16"/>
        </w:rPr>
        <w:t xml:space="preserve"> </w:t>
      </w:r>
      <w:r w:rsidRPr="00FA0E78">
        <w:rPr>
          <w:vanish/>
          <w:sz w:val="16"/>
        </w:rPr>
        <w:t>of</w:t>
      </w:r>
      <w:r w:rsidRPr="0027108A">
        <w:rPr>
          <w:sz w:val="16"/>
        </w:rPr>
        <w:t xml:space="preserve"> </w:t>
      </w:r>
      <w:r w:rsidRPr="00FA0E78">
        <w:rPr>
          <w:vanish/>
          <w:sz w:val="16"/>
        </w:rPr>
        <w:t>significant</w:t>
      </w:r>
      <w:r w:rsidRPr="0027108A">
        <w:rPr>
          <w:sz w:val="16"/>
        </w:rPr>
        <w:t xml:space="preserve"> </w:t>
      </w:r>
      <w:r w:rsidRPr="00FA0E78">
        <w:rPr>
          <w:vanish/>
          <w:sz w:val="16"/>
        </w:rPr>
        <w:t>global</w:t>
      </w:r>
      <w:r w:rsidRPr="0027108A">
        <w:rPr>
          <w:sz w:val="16"/>
        </w:rPr>
        <w:t xml:space="preserve"> </w:t>
      </w:r>
      <w:r w:rsidRPr="00FA0E78">
        <w:rPr>
          <w:vanish/>
          <w:sz w:val="16"/>
        </w:rPr>
        <w:t>cooling</w:t>
      </w:r>
      <w:r w:rsidRPr="0027108A">
        <w:rPr>
          <w:sz w:val="16"/>
        </w:rPr>
        <w:t xml:space="preserve"> </w:t>
      </w:r>
      <w:r w:rsidRPr="00FA0E78">
        <w:rPr>
          <w:vanish/>
          <w:sz w:val="16"/>
        </w:rPr>
        <w:t>as</w:t>
      </w:r>
      <w:r w:rsidRPr="0027108A">
        <w:rPr>
          <w:sz w:val="16"/>
        </w:rPr>
        <w:t xml:space="preserve"> </w:t>
      </w:r>
      <w:r w:rsidRPr="00FA0E78">
        <w:rPr>
          <w:vanish/>
          <w:sz w:val="16"/>
        </w:rPr>
        <w:t>the</w:t>
      </w:r>
      <w:r w:rsidRPr="0027108A">
        <w:rPr>
          <w:sz w:val="16"/>
        </w:rPr>
        <w:t xml:space="preserve"> </w:t>
      </w:r>
      <w:r w:rsidRPr="00FA0E78">
        <w:rPr>
          <w:vanish/>
          <w:sz w:val="16"/>
        </w:rPr>
        <w:t>result</w:t>
      </w:r>
      <w:r w:rsidRPr="0027108A">
        <w:rPr>
          <w:sz w:val="16"/>
        </w:rPr>
        <w:t xml:space="preserve"> </w:t>
      </w:r>
      <w:r w:rsidRPr="00FA0E78">
        <w:rPr>
          <w:vanish/>
          <w:sz w:val="16"/>
        </w:rPr>
        <w:t>of</w:t>
      </w:r>
      <w:r w:rsidRPr="0027108A">
        <w:rPr>
          <w:sz w:val="16"/>
        </w:rPr>
        <w:t xml:space="preserve"> </w:t>
      </w:r>
      <w:r w:rsidRPr="00FA0E78">
        <w:rPr>
          <w:vanish/>
          <w:sz w:val="16"/>
        </w:rPr>
        <w:t>nuclear</w:t>
      </w:r>
      <w:r w:rsidRPr="0027108A">
        <w:rPr>
          <w:sz w:val="16"/>
        </w:rPr>
        <w:t xml:space="preserve"> </w:t>
      </w:r>
      <w:r w:rsidRPr="00FA0E78">
        <w:rPr>
          <w:vanish/>
          <w:sz w:val="16"/>
        </w:rPr>
        <w:t>war</w:t>
      </w:r>
      <w:r w:rsidRPr="0027108A">
        <w:rPr>
          <w:sz w:val="16"/>
        </w:rPr>
        <w:t xml:space="preserve"> </w:t>
      </w:r>
      <w:r w:rsidRPr="00FA0E78">
        <w:rPr>
          <w:vanish/>
          <w:sz w:val="16"/>
        </w:rPr>
        <w:t>was</w:t>
      </w:r>
      <w:r w:rsidRPr="0027108A">
        <w:rPr>
          <w:sz w:val="16"/>
        </w:rPr>
        <w:t xml:space="preserve"> </w:t>
      </w:r>
      <w:r w:rsidRPr="00FA0E78">
        <w:rPr>
          <w:vanish/>
          <w:sz w:val="16"/>
        </w:rPr>
        <w:t>first</w:t>
      </w:r>
      <w:r w:rsidRPr="0027108A">
        <w:rPr>
          <w:sz w:val="16"/>
        </w:rPr>
        <w:t xml:space="preserve"> </w:t>
      </w:r>
      <w:r w:rsidRPr="00FA0E78">
        <w:rPr>
          <w:vanish/>
          <w:sz w:val="16"/>
        </w:rPr>
        <w:t>raised</w:t>
      </w:r>
      <w:r w:rsidRPr="0027108A">
        <w:rPr>
          <w:sz w:val="16"/>
        </w:rPr>
        <w:t xml:space="preserve"> </w:t>
      </w:r>
      <w:r w:rsidRPr="00FA0E78">
        <w:rPr>
          <w:vanish/>
          <w:sz w:val="16"/>
        </w:rPr>
        <w:t>in</w:t>
      </w:r>
      <w:r w:rsidRPr="0027108A">
        <w:rPr>
          <w:sz w:val="16"/>
        </w:rPr>
        <w:t xml:space="preserve"> </w:t>
      </w:r>
      <w:r w:rsidRPr="00FA0E78">
        <w:rPr>
          <w:vanish/>
          <w:sz w:val="16"/>
        </w:rPr>
        <w:t>the</w:t>
      </w:r>
      <w:r w:rsidRPr="0027108A">
        <w:rPr>
          <w:sz w:val="16"/>
        </w:rPr>
        <w:t xml:space="preserve"> </w:t>
      </w:r>
      <w:r w:rsidRPr="00FA0E78">
        <w:rPr>
          <w:vanish/>
          <w:sz w:val="16"/>
        </w:rPr>
        <w:t>scientific</w:t>
      </w:r>
      <w:r w:rsidRPr="0027108A">
        <w:rPr>
          <w:sz w:val="16"/>
        </w:rPr>
        <w:t xml:space="preserve"> </w:t>
      </w:r>
      <w:r w:rsidRPr="00FA0E78">
        <w:rPr>
          <w:vanish/>
          <w:sz w:val="16"/>
        </w:rPr>
        <w:t>literature</w:t>
      </w:r>
      <w:r w:rsidRPr="0027108A">
        <w:rPr>
          <w:sz w:val="16"/>
        </w:rPr>
        <w:t xml:space="preserve"> </w:t>
      </w:r>
      <w:r w:rsidRPr="00FA0E78">
        <w:rPr>
          <w:vanish/>
          <w:sz w:val="16"/>
        </w:rPr>
        <w:t>in</w:t>
      </w:r>
      <w:r w:rsidRPr="0027108A">
        <w:rPr>
          <w:sz w:val="16"/>
        </w:rPr>
        <w:t xml:space="preserve"> </w:t>
      </w:r>
      <w:r w:rsidRPr="00FA0E78">
        <w:rPr>
          <w:vanish/>
          <w:sz w:val="16"/>
        </w:rPr>
        <w:t>the</w:t>
      </w:r>
      <w:r w:rsidRPr="0027108A">
        <w:rPr>
          <w:sz w:val="16"/>
        </w:rPr>
        <w:t xml:space="preserve"> </w:t>
      </w:r>
      <w:r w:rsidRPr="00FA0E78">
        <w:rPr>
          <w:vanish/>
          <w:sz w:val="16"/>
        </w:rPr>
        <w:t>early</w:t>
      </w:r>
      <w:r w:rsidRPr="0027108A">
        <w:rPr>
          <w:sz w:val="16"/>
        </w:rPr>
        <w:t xml:space="preserve"> </w:t>
      </w:r>
      <w:r w:rsidRPr="00FA0E78">
        <w:rPr>
          <w:vanish/>
          <w:sz w:val="16"/>
        </w:rPr>
        <w:t>1980’s.</w:t>
      </w:r>
      <w:r w:rsidRPr="0027108A">
        <w:rPr>
          <w:sz w:val="16"/>
        </w:rPr>
        <w:t xml:space="preserve"> </w:t>
      </w:r>
      <w:r w:rsidRPr="00FA0E78">
        <w:rPr>
          <w:vanish/>
          <w:sz w:val="16"/>
        </w:rPr>
        <w:t>See,</w:t>
      </w:r>
      <w:r w:rsidRPr="0027108A">
        <w:rPr>
          <w:sz w:val="16"/>
        </w:rPr>
        <w:t xml:space="preserve"> </w:t>
      </w:r>
      <w:r w:rsidRPr="00FA0E78">
        <w:rPr>
          <w:vanish/>
          <w:sz w:val="16"/>
        </w:rPr>
        <w:t>for</w:t>
      </w:r>
      <w:r w:rsidRPr="0027108A">
        <w:rPr>
          <w:sz w:val="16"/>
        </w:rPr>
        <w:t xml:space="preserve"> </w:t>
      </w:r>
      <w:r w:rsidRPr="00FA0E78">
        <w:rPr>
          <w:vanish/>
          <w:sz w:val="16"/>
        </w:rPr>
        <w:t>example,</w:t>
      </w:r>
      <w:r w:rsidRPr="0027108A">
        <w:rPr>
          <w:sz w:val="16"/>
        </w:rPr>
        <w:t xml:space="preserve"> </w:t>
      </w:r>
      <w:r w:rsidRPr="00FA0E78">
        <w:rPr>
          <w:vanish/>
          <w:sz w:val="16"/>
        </w:rPr>
        <w:t>NRC</w:t>
      </w:r>
      <w:r w:rsidRPr="0027108A">
        <w:rPr>
          <w:sz w:val="16"/>
        </w:rPr>
        <w:t xml:space="preserve"> </w:t>
      </w:r>
      <w:r w:rsidRPr="00FA0E78">
        <w:rPr>
          <w:vanish/>
          <w:sz w:val="16"/>
        </w:rPr>
        <w:t>(1985))</w:t>
      </w:r>
      <w:r w:rsidRPr="0027108A">
        <w:rPr>
          <w:sz w:val="16"/>
        </w:rPr>
        <w:t xml:space="preserve"> </w:t>
      </w:r>
      <w:r w:rsidRPr="0027108A">
        <w:rPr>
          <w:highlight w:val="cyan"/>
          <w:u w:val="single"/>
        </w:rPr>
        <w:t xml:space="preserve">Where large-scale nuclear war threatens to snuff out hundreds of millions of lives in a matter of </w:t>
      </w:r>
      <w:r w:rsidRPr="0027108A">
        <w:rPr>
          <w:highlight w:val="cyan"/>
          <w:u w:val="single"/>
        </w:rPr>
        <w:lastRenderedPageBreak/>
        <w:t xml:space="preserve">hours, climate change threatens to alter the planetary ecosystem. </w:t>
      </w:r>
      <w:r w:rsidRPr="00FA0E78">
        <w:rPr>
          <w:vanish/>
          <w:u w:val="single"/>
        </w:rPr>
        <w:t>Here</w:t>
      </w:r>
      <w:r w:rsidRPr="00065E4D">
        <w:rPr>
          <w:u w:val="single"/>
        </w:rPr>
        <w:t xml:space="preserve"> </w:t>
      </w:r>
      <w:r w:rsidRPr="00FA0E78">
        <w:rPr>
          <w:vanish/>
          <w:u w:val="single"/>
        </w:rPr>
        <w:t>the</w:t>
      </w:r>
      <w:r w:rsidRPr="00065E4D">
        <w:rPr>
          <w:u w:val="single"/>
        </w:rPr>
        <w:t xml:space="preserve"> </w:t>
      </w:r>
      <w:r w:rsidRPr="00FA0E78">
        <w:rPr>
          <w:vanish/>
          <w:u w:val="single"/>
        </w:rPr>
        <w:t>effects</w:t>
      </w:r>
      <w:r w:rsidRPr="00065E4D">
        <w:rPr>
          <w:u w:val="single"/>
        </w:rPr>
        <w:t xml:space="preserve"> </w:t>
      </w:r>
      <w:r w:rsidRPr="00FA0E78">
        <w:rPr>
          <w:vanish/>
          <w:u w:val="single"/>
        </w:rPr>
        <w:t>are</w:t>
      </w:r>
      <w:r w:rsidRPr="00065E4D">
        <w:rPr>
          <w:u w:val="single"/>
        </w:rPr>
        <w:t xml:space="preserve"> </w:t>
      </w:r>
      <w:r w:rsidRPr="00FA0E78">
        <w:rPr>
          <w:vanish/>
          <w:u w:val="single"/>
        </w:rPr>
        <w:t>more</w:t>
      </w:r>
      <w:r w:rsidRPr="00065E4D">
        <w:rPr>
          <w:u w:val="single"/>
        </w:rPr>
        <w:t xml:space="preserve"> </w:t>
      </w:r>
      <w:r w:rsidRPr="00FA0E78">
        <w:rPr>
          <w:vanish/>
          <w:u w:val="single"/>
        </w:rPr>
        <w:t>subtle</w:t>
      </w:r>
      <w:r w:rsidRPr="00065E4D">
        <w:rPr>
          <w:u w:val="single"/>
        </w:rPr>
        <w:t xml:space="preserve"> </w:t>
      </w:r>
      <w:r w:rsidRPr="00FA0E78">
        <w:rPr>
          <w:vanish/>
          <w:u w:val="single"/>
        </w:rPr>
        <w:t>and</w:t>
      </w:r>
      <w:r w:rsidRPr="00065E4D">
        <w:rPr>
          <w:u w:val="single"/>
        </w:rPr>
        <w:t xml:space="preserve"> </w:t>
      </w:r>
      <w:r w:rsidRPr="00FA0E78">
        <w:rPr>
          <w:vanish/>
          <w:u w:val="single"/>
        </w:rPr>
        <w:t>less</w:t>
      </w:r>
      <w:r w:rsidRPr="00065E4D">
        <w:rPr>
          <w:u w:val="single"/>
        </w:rPr>
        <w:t xml:space="preserve"> </w:t>
      </w:r>
      <w:r w:rsidRPr="00FA0E78">
        <w:rPr>
          <w:vanish/>
          <w:u w:val="single"/>
        </w:rPr>
        <w:t>easily</w:t>
      </w:r>
      <w:r w:rsidRPr="00065E4D">
        <w:rPr>
          <w:u w:val="single"/>
        </w:rPr>
        <w:t xml:space="preserve"> </w:t>
      </w:r>
      <w:r w:rsidRPr="00FA0E78">
        <w:rPr>
          <w:vanish/>
          <w:u w:val="single"/>
        </w:rPr>
        <w:t>noticed</w:t>
      </w:r>
      <w:r w:rsidRPr="00065E4D">
        <w:rPr>
          <w:u w:val="single"/>
        </w:rPr>
        <w:t xml:space="preserve"> </w:t>
      </w:r>
      <w:r w:rsidRPr="00FA0E78">
        <w:rPr>
          <w:vanish/>
          <w:u w:val="single"/>
        </w:rPr>
        <w:t>because</w:t>
      </w:r>
      <w:r w:rsidRPr="00065E4D">
        <w:rPr>
          <w:u w:val="single"/>
        </w:rPr>
        <w:t xml:space="preserve"> </w:t>
      </w:r>
      <w:r w:rsidRPr="00FA0E78">
        <w:rPr>
          <w:vanish/>
          <w:u w:val="single"/>
        </w:rPr>
        <w:t>they</w:t>
      </w:r>
      <w:r w:rsidRPr="00065E4D">
        <w:rPr>
          <w:u w:val="single"/>
        </w:rPr>
        <w:t xml:space="preserve"> </w:t>
      </w:r>
      <w:r w:rsidRPr="00FA0E78">
        <w:rPr>
          <w:vanish/>
          <w:u w:val="single"/>
        </w:rPr>
        <w:t>are</w:t>
      </w:r>
      <w:r w:rsidRPr="00065E4D">
        <w:rPr>
          <w:u w:val="single"/>
        </w:rPr>
        <w:t xml:space="preserve"> </w:t>
      </w:r>
      <w:r w:rsidRPr="00FA0E78">
        <w:rPr>
          <w:vanish/>
          <w:u w:val="single"/>
        </w:rPr>
        <w:t>cumulative</w:t>
      </w:r>
      <w:r w:rsidRPr="00065E4D">
        <w:rPr>
          <w:u w:val="single"/>
        </w:rPr>
        <w:t xml:space="preserve"> </w:t>
      </w:r>
      <w:r w:rsidRPr="00FA0E78">
        <w:rPr>
          <w:vanish/>
          <w:u w:val="single"/>
        </w:rPr>
        <w:t>over</w:t>
      </w:r>
      <w:r w:rsidRPr="00065E4D">
        <w:rPr>
          <w:u w:val="single"/>
        </w:rPr>
        <w:t xml:space="preserve"> </w:t>
      </w:r>
      <w:r w:rsidRPr="00FA0E78">
        <w:rPr>
          <w:vanish/>
          <w:u w:val="single"/>
        </w:rPr>
        <w:t>decades.</w:t>
      </w:r>
      <w:r w:rsidRPr="0027108A">
        <w:rPr>
          <w:sz w:val="16"/>
        </w:rPr>
        <w:t xml:space="preserve"> </w:t>
      </w:r>
      <w:r w:rsidRPr="00FA0E78">
        <w:rPr>
          <w:vanish/>
          <w:sz w:val="16"/>
        </w:rPr>
        <w:t>There</w:t>
      </w:r>
      <w:r w:rsidRPr="0027108A">
        <w:rPr>
          <w:sz w:val="16"/>
        </w:rPr>
        <w:t xml:space="preserve"> </w:t>
      </w:r>
      <w:r w:rsidRPr="00FA0E78">
        <w:rPr>
          <w:vanish/>
          <w:sz w:val="16"/>
        </w:rPr>
        <w:t>is</w:t>
      </w:r>
      <w:r w:rsidRPr="0027108A">
        <w:rPr>
          <w:sz w:val="16"/>
        </w:rPr>
        <w:t xml:space="preserve"> </w:t>
      </w:r>
      <w:r w:rsidRPr="00FA0E78">
        <w:rPr>
          <w:vanish/>
          <w:sz w:val="16"/>
        </w:rPr>
        <w:t>no</w:t>
      </w:r>
      <w:r w:rsidRPr="0027108A">
        <w:rPr>
          <w:sz w:val="16"/>
        </w:rPr>
        <w:t xml:space="preserve"> </w:t>
      </w:r>
      <w:r w:rsidRPr="00FA0E78">
        <w:rPr>
          <w:vanish/>
          <w:sz w:val="16"/>
        </w:rPr>
        <w:t>single</w:t>
      </w:r>
      <w:r w:rsidRPr="0027108A">
        <w:rPr>
          <w:sz w:val="16"/>
        </w:rPr>
        <w:t xml:space="preserve"> </w:t>
      </w:r>
      <w:r w:rsidRPr="00FA0E78">
        <w:rPr>
          <w:vanish/>
          <w:sz w:val="16"/>
        </w:rPr>
        <w:t>cataclysmic</w:t>
      </w:r>
      <w:r w:rsidRPr="0027108A">
        <w:rPr>
          <w:sz w:val="16"/>
        </w:rPr>
        <w:t xml:space="preserve"> </w:t>
      </w:r>
      <w:r w:rsidRPr="00FA0E78">
        <w:rPr>
          <w:vanish/>
          <w:sz w:val="16"/>
        </w:rPr>
        <w:t>event</w:t>
      </w:r>
      <w:r w:rsidRPr="0027108A">
        <w:rPr>
          <w:sz w:val="16"/>
        </w:rPr>
        <w:t xml:space="preserve"> </w:t>
      </w:r>
      <w:r w:rsidRPr="00FA0E78">
        <w:rPr>
          <w:vanish/>
          <w:sz w:val="16"/>
        </w:rPr>
        <w:t>in</w:t>
      </w:r>
      <w:r w:rsidRPr="0027108A">
        <w:rPr>
          <w:sz w:val="16"/>
        </w:rPr>
        <w:t xml:space="preserve"> </w:t>
      </w:r>
      <w:r w:rsidRPr="00FA0E78">
        <w:rPr>
          <w:vanish/>
          <w:sz w:val="16"/>
        </w:rPr>
        <w:t>the</w:t>
      </w:r>
      <w:r w:rsidRPr="0027108A">
        <w:rPr>
          <w:sz w:val="16"/>
        </w:rPr>
        <w:t xml:space="preserve"> </w:t>
      </w:r>
      <w:r w:rsidRPr="00FA0E78">
        <w:rPr>
          <w:vanish/>
          <w:sz w:val="16"/>
        </w:rPr>
        <w:t>offing,</w:t>
      </w:r>
      <w:r w:rsidRPr="0027108A">
        <w:rPr>
          <w:sz w:val="16"/>
        </w:rPr>
        <w:t xml:space="preserve"> </w:t>
      </w:r>
      <w:r w:rsidRPr="00FA0E78">
        <w:rPr>
          <w:vanish/>
          <w:sz w:val="16"/>
        </w:rPr>
        <w:t>and</w:t>
      </w:r>
      <w:r w:rsidRPr="0027108A">
        <w:rPr>
          <w:sz w:val="16"/>
        </w:rPr>
        <w:t xml:space="preserve"> </w:t>
      </w:r>
      <w:r w:rsidRPr="00FA0E78">
        <w:rPr>
          <w:vanish/>
          <w:sz w:val="16"/>
        </w:rPr>
        <w:t>yet</w:t>
      </w:r>
      <w:r w:rsidRPr="0027108A">
        <w:rPr>
          <w:sz w:val="16"/>
        </w:rPr>
        <w:t xml:space="preserve"> </w:t>
      </w:r>
      <w:r w:rsidRPr="00FA0E78">
        <w:rPr>
          <w:vanish/>
          <w:sz w:val="16"/>
        </w:rPr>
        <w:t>myriad</w:t>
      </w:r>
      <w:r w:rsidRPr="0027108A">
        <w:rPr>
          <w:sz w:val="16"/>
        </w:rPr>
        <w:t xml:space="preserve"> </w:t>
      </w:r>
      <w:r w:rsidRPr="00FA0E78">
        <w:rPr>
          <w:vanish/>
          <w:sz w:val="16"/>
        </w:rPr>
        <w:t>smaller</w:t>
      </w:r>
      <w:r w:rsidRPr="0027108A">
        <w:rPr>
          <w:sz w:val="16"/>
        </w:rPr>
        <w:t xml:space="preserve"> </w:t>
      </w:r>
      <w:r w:rsidRPr="00FA0E78">
        <w:rPr>
          <w:vanish/>
          <w:sz w:val="16"/>
        </w:rPr>
        <w:t>regional</w:t>
      </w:r>
      <w:r w:rsidRPr="0027108A">
        <w:rPr>
          <w:sz w:val="16"/>
        </w:rPr>
        <w:t xml:space="preserve"> </w:t>
      </w:r>
      <w:r w:rsidRPr="00FA0E78">
        <w:rPr>
          <w:vanish/>
          <w:sz w:val="16"/>
        </w:rPr>
        <w:t>disasters</w:t>
      </w:r>
      <w:r w:rsidRPr="0027108A">
        <w:rPr>
          <w:sz w:val="16"/>
        </w:rPr>
        <w:t xml:space="preserve"> </w:t>
      </w:r>
      <w:r w:rsidRPr="00FA0E78">
        <w:rPr>
          <w:vanish/>
          <w:sz w:val="16"/>
        </w:rPr>
        <w:t>will</w:t>
      </w:r>
      <w:r w:rsidRPr="0027108A">
        <w:rPr>
          <w:sz w:val="16"/>
        </w:rPr>
        <w:t xml:space="preserve"> </w:t>
      </w:r>
      <w:r w:rsidRPr="00FA0E78">
        <w:rPr>
          <w:vanish/>
          <w:sz w:val="16"/>
        </w:rPr>
        <w:t>result</w:t>
      </w:r>
      <w:r w:rsidRPr="0027108A">
        <w:rPr>
          <w:sz w:val="16"/>
        </w:rPr>
        <w:t xml:space="preserve"> </w:t>
      </w:r>
      <w:r w:rsidRPr="00FA0E78">
        <w:rPr>
          <w:vanish/>
          <w:sz w:val="16"/>
        </w:rPr>
        <w:t>in</w:t>
      </w:r>
      <w:r w:rsidRPr="0027108A">
        <w:rPr>
          <w:sz w:val="16"/>
        </w:rPr>
        <w:t xml:space="preserve"> </w:t>
      </w:r>
      <w:r w:rsidRPr="00FA0E78">
        <w:rPr>
          <w:vanish/>
          <w:sz w:val="16"/>
        </w:rPr>
        <w:t>more</w:t>
      </w:r>
      <w:r w:rsidRPr="0027108A">
        <w:rPr>
          <w:sz w:val="16"/>
        </w:rPr>
        <w:t xml:space="preserve"> </w:t>
      </w:r>
      <w:r w:rsidRPr="00FA0E78">
        <w:rPr>
          <w:vanish/>
          <w:sz w:val="16"/>
        </w:rPr>
        <w:t>intense</w:t>
      </w:r>
      <w:r w:rsidRPr="0027108A">
        <w:rPr>
          <w:sz w:val="16"/>
        </w:rPr>
        <w:t xml:space="preserve"> </w:t>
      </w:r>
      <w:r w:rsidRPr="00FA0E78">
        <w:rPr>
          <w:vanish/>
          <w:sz w:val="16"/>
        </w:rPr>
        <w:t>and</w:t>
      </w:r>
      <w:r w:rsidRPr="0027108A">
        <w:rPr>
          <w:sz w:val="16"/>
        </w:rPr>
        <w:t xml:space="preserve"> </w:t>
      </w:r>
      <w:r w:rsidRPr="00FA0E78">
        <w:rPr>
          <w:vanish/>
          <w:sz w:val="16"/>
        </w:rPr>
        <w:t>more</w:t>
      </w:r>
      <w:r w:rsidRPr="0027108A">
        <w:rPr>
          <w:sz w:val="16"/>
        </w:rPr>
        <w:t xml:space="preserve"> </w:t>
      </w:r>
      <w:r w:rsidRPr="00FA0E78">
        <w:rPr>
          <w:vanish/>
          <w:sz w:val="16"/>
        </w:rPr>
        <w:t>frequent</w:t>
      </w:r>
      <w:r w:rsidRPr="0027108A">
        <w:rPr>
          <w:sz w:val="16"/>
        </w:rPr>
        <w:t xml:space="preserve"> </w:t>
      </w:r>
      <w:r w:rsidRPr="00FA0E78">
        <w:rPr>
          <w:vanish/>
          <w:sz w:val="16"/>
        </w:rPr>
        <w:t>forest</w:t>
      </w:r>
      <w:r w:rsidRPr="0027108A">
        <w:rPr>
          <w:sz w:val="16"/>
        </w:rPr>
        <w:t xml:space="preserve"> </w:t>
      </w:r>
      <w:r w:rsidRPr="00FA0E78">
        <w:rPr>
          <w:vanish/>
          <w:sz w:val="16"/>
        </w:rPr>
        <w:t>fires,</w:t>
      </w:r>
      <w:r w:rsidRPr="0027108A">
        <w:rPr>
          <w:sz w:val="16"/>
        </w:rPr>
        <w:t xml:space="preserve"> </w:t>
      </w:r>
      <w:r w:rsidRPr="00FA0E78">
        <w:rPr>
          <w:vanish/>
          <w:sz w:val="16"/>
        </w:rPr>
        <w:t>heat</w:t>
      </w:r>
      <w:r w:rsidRPr="0027108A">
        <w:rPr>
          <w:sz w:val="16"/>
        </w:rPr>
        <w:t xml:space="preserve"> </w:t>
      </w:r>
      <w:r w:rsidRPr="00FA0E78">
        <w:rPr>
          <w:vanish/>
          <w:sz w:val="16"/>
        </w:rPr>
        <w:t>waves,</w:t>
      </w:r>
      <w:r w:rsidRPr="0027108A">
        <w:rPr>
          <w:sz w:val="16"/>
        </w:rPr>
        <w:t xml:space="preserve"> </w:t>
      </w:r>
      <w:r w:rsidRPr="00FA0E78">
        <w:rPr>
          <w:vanish/>
          <w:sz w:val="16"/>
        </w:rPr>
        <w:t>and</w:t>
      </w:r>
      <w:r w:rsidRPr="0027108A">
        <w:rPr>
          <w:sz w:val="16"/>
        </w:rPr>
        <w:t xml:space="preserve"> </w:t>
      </w:r>
      <w:r w:rsidRPr="00FA0E78">
        <w:rPr>
          <w:vanish/>
          <w:sz w:val="16"/>
        </w:rPr>
        <w:t>storms;</w:t>
      </w:r>
      <w:r w:rsidRPr="0027108A">
        <w:rPr>
          <w:sz w:val="16"/>
        </w:rPr>
        <w:t xml:space="preserve"> </w:t>
      </w:r>
      <w:r w:rsidRPr="00FA0E78">
        <w:rPr>
          <w:vanish/>
          <w:sz w:val="16"/>
        </w:rPr>
        <w:t>vastly</w:t>
      </w:r>
      <w:r w:rsidRPr="0027108A">
        <w:rPr>
          <w:sz w:val="16"/>
        </w:rPr>
        <w:t xml:space="preserve"> </w:t>
      </w:r>
      <w:r w:rsidRPr="00FA0E78">
        <w:rPr>
          <w:vanish/>
          <w:sz w:val="16"/>
        </w:rPr>
        <w:t>increased</w:t>
      </w:r>
      <w:r w:rsidRPr="0027108A">
        <w:rPr>
          <w:sz w:val="16"/>
        </w:rPr>
        <w:t xml:space="preserve"> </w:t>
      </w:r>
      <w:r w:rsidRPr="00FA0E78">
        <w:rPr>
          <w:vanish/>
          <w:sz w:val="16"/>
        </w:rPr>
        <w:t>coastal</w:t>
      </w:r>
      <w:r w:rsidRPr="0027108A">
        <w:rPr>
          <w:sz w:val="16"/>
        </w:rPr>
        <w:t xml:space="preserve"> </w:t>
      </w:r>
      <w:r w:rsidRPr="00FA0E78">
        <w:rPr>
          <w:vanish/>
          <w:sz w:val="16"/>
        </w:rPr>
        <w:t>flooding</w:t>
      </w:r>
      <w:r w:rsidRPr="0027108A">
        <w:rPr>
          <w:sz w:val="16"/>
        </w:rPr>
        <w:t xml:space="preserve"> </w:t>
      </w:r>
      <w:r w:rsidRPr="00FA0E78">
        <w:rPr>
          <w:vanish/>
          <w:sz w:val="16"/>
        </w:rPr>
        <w:t>and</w:t>
      </w:r>
      <w:r w:rsidRPr="0027108A">
        <w:rPr>
          <w:sz w:val="16"/>
        </w:rPr>
        <w:t xml:space="preserve"> </w:t>
      </w:r>
      <w:r w:rsidRPr="00FA0E78">
        <w:rPr>
          <w:vanish/>
          <w:sz w:val="16"/>
        </w:rPr>
        <w:t>rising</w:t>
      </w:r>
      <w:r w:rsidRPr="0027108A">
        <w:rPr>
          <w:sz w:val="16"/>
        </w:rPr>
        <w:t xml:space="preserve"> </w:t>
      </w:r>
      <w:r w:rsidRPr="00FA0E78">
        <w:rPr>
          <w:vanish/>
          <w:sz w:val="16"/>
        </w:rPr>
        <w:t>sea</w:t>
      </w:r>
      <w:r w:rsidRPr="0027108A">
        <w:rPr>
          <w:sz w:val="16"/>
        </w:rPr>
        <w:t xml:space="preserve"> </w:t>
      </w:r>
      <w:r w:rsidRPr="00FA0E78">
        <w:rPr>
          <w:vanish/>
          <w:sz w:val="16"/>
        </w:rPr>
        <w:t>levels;</w:t>
      </w:r>
      <w:r w:rsidRPr="0027108A">
        <w:rPr>
          <w:sz w:val="16"/>
        </w:rPr>
        <w:t xml:space="preserve"> </w:t>
      </w:r>
      <w:r w:rsidRPr="00FA0E78">
        <w:rPr>
          <w:vanish/>
          <w:sz w:val="16"/>
        </w:rPr>
        <w:t>loss</w:t>
      </w:r>
      <w:r w:rsidRPr="0027108A">
        <w:rPr>
          <w:sz w:val="16"/>
        </w:rPr>
        <w:t xml:space="preserve"> </w:t>
      </w:r>
      <w:r w:rsidRPr="00FA0E78">
        <w:rPr>
          <w:vanish/>
          <w:sz w:val="16"/>
        </w:rPr>
        <w:t>of</w:t>
      </w:r>
      <w:r w:rsidRPr="0027108A">
        <w:rPr>
          <w:sz w:val="16"/>
        </w:rPr>
        <w:t xml:space="preserve"> </w:t>
      </w:r>
      <w:r w:rsidRPr="00FA0E78">
        <w:rPr>
          <w:vanish/>
          <w:sz w:val="16"/>
        </w:rPr>
        <w:t>arable</w:t>
      </w:r>
      <w:r w:rsidRPr="0027108A">
        <w:rPr>
          <w:sz w:val="16"/>
        </w:rPr>
        <w:t xml:space="preserve"> </w:t>
      </w:r>
      <w:r w:rsidRPr="00FA0E78">
        <w:rPr>
          <w:vanish/>
          <w:sz w:val="16"/>
        </w:rPr>
        <w:t>land;</w:t>
      </w:r>
      <w:r w:rsidRPr="0027108A">
        <w:rPr>
          <w:sz w:val="16"/>
        </w:rPr>
        <w:t xml:space="preserve"> </w:t>
      </w:r>
      <w:r w:rsidRPr="00FA0E78">
        <w:rPr>
          <w:vanish/>
          <w:sz w:val="16"/>
        </w:rPr>
        <w:t>severe</w:t>
      </w:r>
      <w:r w:rsidRPr="0027108A">
        <w:rPr>
          <w:sz w:val="16"/>
        </w:rPr>
        <w:t xml:space="preserve"> </w:t>
      </w:r>
      <w:r w:rsidRPr="00FA0E78">
        <w:rPr>
          <w:vanish/>
          <w:sz w:val="16"/>
        </w:rPr>
        <w:t>shortages</w:t>
      </w:r>
      <w:r w:rsidRPr="0027108A">
        <w:rPr>
          <w:sz w:val="16"/>
        </w:rPr>
        <w:t xml:space="preserve"> </w:t>
      </w:r>
      <w:r w:rsidRPr="00FA0E78">
        <w:rPr>
          <w:vanish/>
          <w:sz w:val="16"/>
        </w:rPr>
        <w:t>of</w:t>
      </w:r>
      <w:r w:rsidRPr="0027108A">
        <w:rPr>
          <w:sz w:val="16"/>
        </w:rPr>
        <w:t xml:space="preserve"> </w:t>
      </w:r>
      <w:r w:rsidRPr="00FA0E78">
        <w:rPr>
          <w:vanish/>
          <w:sz w:val="16"/>
        </w:rPr>
        <w:t>food</w:t>
      </w:r>
      <w:r w:rsidRPr="0027108A">
        <w:rPr>
          <w:sz w:val="16"/>
        </w:rPr>
        <w:t xml:space="preserve"> </w:t>
      </w:r>
      <w:r w:rsidRPr="00FA0E78">
        <w:rPr>
          <w:vanish/>
          <w:sz w:val="16"/>
        </w:rPr>
        <w:t>and</w:t>
      </w:r>
      <w:r w:rsidRPr="0027108A">
        <w:rPr>
          <w:sz w:val="16"/>
        </w:rPr>
        <w:t xml:space="preserve"> </w:t>
      </w:r>
      <w:r w:rsidRPr="00FA0E78">
        <w:rPr>
          <w:vanish/>
          <w:sz w:val="16"/>
        </w:rPr>
        <w:t>water;</w:t>
      </w:r>
      <w:r w:rsidRPr="0027108A">
        <w:rPr>
          <w:sz w:val="16"/>
        </w:rPr>
        <w:t xml:space="preserve"> </w:t>
      </w:r>
      <w:r w:rsidRPr="00FA0E78">
        <w:rPr>
          <w:vanish/>
          <w:sz w:val="16"/>
        </w:rPr>
        <w:t>and</w:t>
      </w:r>
      <w:r w:rsidRPr="0027108A">
        <w:rPr>
          <w:sz w:val="16"/>
        </w:rPr>
        <w:t xml:space="preserve"> </w:t>
      </w:r>
      <w:r w:rsidRPr="00FA0E78">
        <w:rPr>
          <w:vanish/>
          <w:sz w:val="16"/>
        </w:rPr>
        <w:t>mass</w:t>
      </w:r>
      <w:r w:rsidRPr="0027108A">
        <w:rPr>
          <w:sz w:val="16"/>
        </w:rPr>
        <w:t xml:space="preserve"> </w:t>
      </w:r>
      <w:r w:rsidRPr="00FA0E78">
        <w:rPr>
          <w:vanish/>
          <w:sz w:val="16"/>
        </w:rPr>
        <w:t>migrations</w:t>
      </w:r>
      <w:r w:rsidRPr="0027108A">
        <w:rPr>
          <w:sz w:val="16"/>
        </w:rPr>
        <w:t xml:space="preserve"> </w:t>
      </w:r>
      <w:r w:rsidRPr="00FA0E78">
        <w:rPr>
          <w:vanish/>
          <w:sz w:val="16"/>
        </w:rPr>
        <w:t>and</w:t>
      </w:r>
      <w:r w:rsidRPr="0027108A">
        <w:rPr>
          <w:sz w:val="16"/>
        </w:rPr>
        <w:t xml:space="preserve"> </w:t>
      </w:r>
      <w:r w:rsidRPr="00FA0E78">
        <w:rPr>
          <w:vanish/>
          <w:sz w:val="16"/>
        </w:rPr>
        <w:t>relocations.</w:t>
      </w:r>
      <w:r w:rsidRPr="0027108A">
        <w:rPr>
          <w:sz w:val="16"/>
        </w:rPr>
        <w:t xml:space="preserve"> </w:t>
      </w:r>
      <w:r w:rsidRPr="00FA0E78">
        <w:rPr>
          <w:vanish/>
          <w:sz w:val="16"/>
        </w:rPr>
        <w:t>Nuclear</w:t>
      </w:r>
      <w:r w:rsidRPr="0027108A">
        <w:rPr>
          <w:sz w:val="16"/>
        </w:rPr>
        <w:t xml:space="preserve"> </w:t>
      </w:r>
      <w:r w:rsidRPr="00FA0E78">
        <w:rPr>
          <w:vanish/>
          <w:sz w:val="16"/>
        </w:rPr>
        <w:t>war</w:t>
      </w:r>
      <w:r w:rsidRPr="0027108A">
        <w:rPr>
          <w:sz w:val="16"/>
        </w:rPr>
        <w:t xml:space="preserve"> </w:t>
      </w:r>
      <w:r w:rsidRPr="00FA0E78">
        <w:rPr>
          <w:vanish/>
          <w:sz w:val="16"/>
        </w:rPr>
        <w:t>and</w:t>
      </w:r>
      <w:r w:rsidRPr="0027108A">
        <w:rPr>
          <w:sz w:val="16"/>
        </w:rPr>
        <w:t xml:space="preserve"> </w:t>
      </w:r>
      <w:r w:rsidRPr="00FA0E78">
        <w:rPr>
          <w:vanish/>
          <w:sz w:val="16"/>
        </w:rPr>
        <w:t>climate</w:t>
      </w:r>
      <w:r w:rsidRPr="0027108A">
        <w:rPr>
          <w:sz w:val="16"/>
        </w:rPr>
        <w:t xml:space="preserve"> </w:t>
      </w:r>
      <w:r w:rsidRPr="00FA0E78">
        <w:rPr>
          <w:vanish/>
          <w:sz w:val="16"/>
        </w:rPr>
        <w:t>change</w:t>
      </w:r>
      <w:r w:rsidRPr="0027108A">
        <w:rPr>
          <w:sz w:val="16"/>
        </w:rPr>
        <w:t xml:space="preserve"> </w:t>
      </w:r>
      <w:r w:rsidRPr="00FA0E78">
        <w:rPr>
          <w:vanish/>
          <w:sz w:val="16"/>
        </w:rPr>
        <w:t>threaten</w:t>
      </w:r>
      <w:r w:rsidRPr="0027108A">
        <w:rPr>
          <w:sz w:val="16"/>
        </w:rPr>
        <w:t xml:space="preserve"> </w:t>
      </w:r>
      <w:r w:rsidRPr="00FA0E78">
        <w:rPr>
          <w:vanish/>
          <w:sz w:val="16"/>
        </w:rPr>
        <w:t>the</w:t>
      </w:r>
      <w:r w:rsidRPr="0027108A">
        <w:rPr>
          <w:sz w:val="16"/>
        </w:rPr>
        <w:t xml:space="preserve"> </w:t>
      </w:r>
      <w:r w:rsidRPr="00FA0E78">
        <w:rPr>
          <w:vanish/>
          <w:sz w:val="16"/>
        </w:rPr>
        <w:t>physical</w:t>
      </w:r>
      <w:r w:rsidRPr="0027108A">
        <w:rPr>
          <w:sz w:val="16"/>
        </w:rPr>
        <w:t xml:space="preserve"> </w:t>
      </w:r>
      <w:r w:rsidRPr="00FA0E78">
        <w:rPr>
          <w:vanish/>
          <w:sz w:val="16"/>
        </w:rPr>
        <w:t>infrastructure</w:t>
      </w:r>
      <w:r w:rsidRPr="0027108A">
        <w:rPr>
          <w:sz w:val="16"/>
        </w:rPr>
        <w:t xml:space="preserve"> </w:t>
      </w:r>
      <w:r w:rsidRPr="00FA0E78">
        <w:rPr>
          <w:vanish/>
          <w:sz w:val="16"/>
        </w:rPr>
        <w:t>of</w:t>
      </w:r>
      <w:r w:rsidRPr="0027108A">
        <w:rPr>
          <w:sz w:val="16"/>
        </w:rPr>
        <w:t xml:space="preserve"> </w:t>
      </w:r>
      <w:r w:rsidRPr="00FA0E78">
        <w:rPr>
          <w:vanish/>
          <w:sz w:val="16"/>
        </w:rPr>
        <w:t>human</w:t>
      </w:r>
      <w:r w:rsidRPr="0027108A">
        <w:rPr>
          <w:sz w:val="16"/>
        </w:rPr>
        <w:t xml:space="preserve"> </w:t>
      </w:r>
      <w:r w:rsidRPr="00FA0E78">
        <w:rPr>
          <w:vanish/>
          <w:sz w:val="16"/>
        </w:rPr>
        <w:t>civilization</w:t>
      </w:r>
      <w:r w:rsidRPr="0027108A">
        <w:rPr>
          <w:sz w:val="16"/>
        </w:rPr>
        <w:t xml:space="preserve"> </w:t>
      </w:r>
      <w:r w:rsidRPr="00FA0E78">
        <w:rPr>
          <w:vanish/>
          <w:sz w:val="16"/>
        </w:rPr>
        <w:t>as</w:t>
      </w:r>
      <w:r w:rsidRPr="0027108A">
        <w:rPr>
          <w:sz w:val="16"/>
        </w:rPr>
        <w:t xml:space="preserve"> </w:t>
      </w:r>
      <w:r w:rsidRPr="00FA0E78">
        <w:rPr>
          <w:vanish/>
          <w:sz w:val="16"/>
        </w:rPr>
        <w:t>well</w:t>
      </w:r>
      <w:r w:rsidRPr="0027108A">
        <w:rPr>
          <w:sz w:val="16"/>
        </w:rPr>
        <w:t xml:space="preserve"> </w:t>
      </w:r>
      <w:r w:rsidRPr="00FA0E78">
        <w:rPr>
          <w:vanish/>
          <w:sz w:val="16"/>
        </w:rPr>
        <w:t>as</w:t>
      </w:r>
      <w:r w:rsidRPr="0027108A">
        <w:rPr>
          <w:sz w:val="16"/>
        </w:rPr>
        <w:t xml:space="preserve"> </w:t>
      </w:r>
      <w:r w:rsidRPr="00FA0E78">
        <w:rPr>
          <w:vanish/>
          <w:sz w:val="16"/>
        </w:rPr>
        <w:t>the</w:t>
      </w:r>
      <w:r w:rsidRPr="0027108A">
        <w:rPr>
          <w:sz w:val="16"/>
        </w:rPr>
        <w:t xml:space="preserve"> </w:t>
      </w:r>
      <w:r w:rsidRPr="00FA0E78">
        <w:rPr>
          <w:vanish/>
          <w:sz w:val="16"/>
        </w:rPr>
        <w:t>underlying</w:t>
      </w:r>
      <w:r w:rsidRPr="0027108A">
        <w:rPr>
          <w:sz w:val="16"/>
        </w:rPr>
        <w:t xml:space="preserve"> </w:t>
      </w:r>
      <w:r w:rsidRPr="00FA0E78">
        <w:rPr>
          <w:vanish/>
          <w:sz w:val="16"/>
        </w:rPr>
        <w:t>geochemical</w:t>
      </w:r>
      <w:r w:rsidRPr="0027108A">
        <w:rPr>
          <w:sz w:val="16"/>
        </w:rPr>
        <w:t xml:space="preserve"> </w:t>
      </w:r>
      <w:r w:rsidRPr="00FA0E78">
        <w:rPr>
          <w:vanish/>
          <w:sz w:val="16"/>
        </w:rPr>
        <w:t>processes</w:t>
      </w:r>
      <w:r w:rsidRPr="0027108A">
        <w:rPr>
          <w:sz w:val="16"/>
        </w:rPr>
        <w:t xml:space="preserve"> </w:t>
      </w:r>
      <w:r w:rsidRPr="00FA0E78">
        <w:rPr>
          <w:vanish/>
          <w:sz w:val="16"/>
        </w:rPr>
        <w:t>and</w:t>
      </w:r>
      <w:r w:rsidRPr="0027108A">
        <w:rPr>
          <w:sz w:val="16"/>
        </w:rPr>
        <w:t xml:space="preserve"> </w:t>
      </w:r>
      <w:r w:rsidRPr="00FA0E78">
        <w:rPr>
          <w:vanish/>
          <w:sz w:val="16"/>
        </w:rPr>
        <w:t>the</w:t>
      </w:r>
      <w:r w:rsidRPr="0027108A">
        <w:rPr>
          <w:sz w:val="16"/>
        </w:rPr>
        <w:t xml:space="preserve"> </w:t>
      </w:r>
      <w:r w:rsidRPr="00FA0E78">
        <w:rPr>
          <w:vanish/>
          <w:sz w:val="16"/>
        </w:rPr>
        <w:t>ecology</w:t>
      </w:r>
      <w:r w:rsidRPr="0027108A">
        <w:rPr>
          <w:sz w:val="16"/>
        </w:rPr>
        <w:t xml:space="preserve"> </w:t>
      </w:r>
      <w:r w:rsidRPr="00FA0E78">
        <w:rPr>
          <w:vanish/>
          <w:sz w:val="16"/>
        </w:rPr>
        <w:t>of</w:t>
      </w:r>
      <w:r w:rsidRPr="0027108A">
        <w:rPr>
          <w:sz w:val="16"/>
        </w:rPr>
        <w:t xml:space="preserve"> </w:t>
      </w:r>
      <w:r w:rsidRPr="00FA0E78">
        <w:rPr>
          <w:vanish/>
          <w:sz w:val="16"/>
        </w:rPr>
        <w:t>the</w:t>
      </w:r>
      <w:r w:rsidRPr="0027108A">
        <w:rPr>
          <w:sz w:val="16"/>
        </w:rPr>
        <w:t xml:space="preserve"> </w:t>
      </w:r>
      <w:r w:rsidRPr="00FA0E78">
        <w:rPr>
          <w:vanish/>
          <w:sz w:val="16"/>
        </w:rPr>
        <w:t>planet.</w:t>
      </w:r>
      <w:r w:rsidRPr="0027108A">
        <w:rPr>
          <w:sz w:val="16"/>
        </w:rPr>
        <w:t xml:space="preserve"> </w:t>
      </w:r>
      <w:r w:rsidRPr="00FA0E78">
        <w:rPr>
          <w:vanish/>
          <w:sz w:val="16"/>
        </w:rPr>
        <w:t>Because</w:t>
      </w:r>
      <w:r w:rsidRPr="0027108A">
        <w:rPr>
          <w:sz w:val="16"/>
        </w:rPr>
        <w:t xml:space="preserve"> </w:t>
      </w:r>
      <w:r w:rsidRPr="00FA0E78">
        <w:rPr>
          <w:vanish/>
          <w:sz w:val="16"/>
        </w:rPr>
        <w:t>most</w:t>
      </w:r>
      <w:r w:rsidRPr="0027108A">
        <w:rPr>
          <w:sz w:val="16"/>
        </w:rPr>
        <w:t xml:space="preserve"> </w:t>
      </w:r>
      <w:r w:rsidRPr="00FA0E78">
        <w:rPr>
          <w:vanish/>
          <w:sz w:val="16"/>
        </w:rPr>
        <w:t>people</w:t>
      </w:r>
      <w:r w:rsidRPr="0027108A">
        <w:rPr>
          <w:sz w:val="16"/>
        </w:rPr>
        <w:t xml:space="preserve"> </w:t>
      </w:r>
      <w:r w:rsidRPr="00FA0E78">
        <w:rPr>
          <w:vanish/>
          <w:sz w:val="16"/>
        </w:rPr>
        <w:t>depend</w:t>
      </w:r>
      <w:r w:rsidRPr="0027108A">
        <w:rPr>
          <w:sz w:val="16"/>
        </w:rPr>
        <w:t xml:space="preserve"> </w:t>
      </w:r>
      <w:r w:rsidRPr="00FA0E78">
        <w:rPr>
          <w:vanish/>
          <w:sz w:val="16"/>
        </w:rPr>
        <w:t>on</w:t>
      </w:r>
      <w:r w:rsidRPr="0027108A">
        <w:rPr>
          <w:sz w:val="16"/>
        </w:rPr>
        <w:t xml:space="preserve"> </w:t>
      </w:r>
      <w:r w:rsidRPr="00FA0E78">
        <w:rPr>
          <w:vanish/>
          <w:sz w:val="16"/>
        </w:rPr>
        <w:t>both</w:t>
      </w:r>
      <w:r w:rsidRPr="0027108A">
        <w:rPr>
          <w:sz w:val="16"/>
        </w:rPr>
        <w:t xml:space="preserve"> </w:t>
      </w:r>
      <w:r w:rsidRPr="00FA0E78">
        <w:rPr>
          <w:vanish/>
          <w:sz w:val="16"/>
        </w:rPr>
        <w:t>physical</w:t>
      </w:r>
      <w:r w:rsidRPr="0027108A">
        <w:rPr>
          <w:sz w:val="16"/>
        </w:rPr>
        <w:t xml:space="preserve"> </w:t>
      </w:r>
      <w:r w:rsidRPr="00FA0E78">
        <w:rPr>
          <w:vanish/>
          <w:sz w:val="16"/>
        </w:rPr>
        <w:t>infrastructure</w:t>
      </w:r>
      <w:r w:rsidRPr="0027108A">
        <w:rPr>
          <w:sz w:val="16"/>
        </w:rPr>
        <w:t xml:space="preserve"> </w:t>
      </w:r>
      <w:r w:rsidRPr="00FA0E78">
        <w:rPr>
          <w:vanish/>
          <w:sz w:val="16"/>
        </w:rPr>
        <w:t>and</w:t>
      </w:r>
      <w:r w:rsidRPr="0027108A">
        <w:rPr>
          <w:sz w:val="16"/>
        </w:rPr>
        <w:t xml:space="preserve"> </w:t>
      </w:r>
      <w:r w:rsidRPr="00FA0E78">
        <w:rPr>
          <w:vanish/>
          <w:sz w:val="16"/>
        </w:rPr>
        <w:t>our</w:t>
      </w:r>
      <w:r w:rsidRPr="0027108A">
        <w:rPr>
          <w:sz w:val="16"/>
        </w:rPr>
        <w:t xml:space="preserve"> </w:t>
      </w:r>
      <w:r w:rsidRPr="00FA0E78">
        <w:rPr>
          <w:vanish/>
          <w:sz w:val="16"/>
        </w:rPr>
        <w:t>global</w:t>
      </w:r>
      <w:r w:rsidRPr="0027108A">
        <w:rPr>
          <w:sz w:val="16"/>
        </w:rPr>
        <w:t xml:space="preserve"> </w:t>
      </w:r>
      <w:r w:rsidRPr="00FA0E78">
        <w:rPr>
          <w:vanish/>
          <w:sz w:val="16"/>
        </w:rPr>
        <w:t>ecology</w:t>
      </w:r>
      <w:r w:rsidRPr="0027108A">
        <w:rPr>
          <w:sz w:val="16"/>
        </w:rPr>
        <w:t xml:space="preserve"> </w:t>
      </w:r>
      <w:r w:rsidRPr="00FA0E78">
        <w:rPr>
          <w:vanish/>
          <w:sz w:val="16"/>
        </w:rPr>
        <w:t>for</w:t>
      </w:r>
      <w:r w:rsidRPr="0027108A">
        <w:rPr>
          <w:sz w:val="16"/>
        </w:rPr>
        <w:t xml:space="preserve"> </w:t>
      </w:r>
      <w:r w:rsidRPr="00FA0E78">
        <w:rPr>
          <w:vanish/>
          <w:sz w:val="16"/>
        </w:rPr>
        <w:t>food,</w:t>
      </w:r>
      <w:r w:rsidRPr="0027108A">
        <w:rPr>
          <w:sz w:val="16"/>
        </w:rPr>
        <w:t xml:space="preserve"> </w:t>
      </w:r>
      <w:r w:rsidRPr="00FA0E78">
        <w:rPr>
          <w:vanish/>
          <w:sz w:val="16"/>
        </w:rPr>
        <w:t>energy,</w:t>
      </w:r>
      <w:r w:rsidRPr="0027108A">
        <w:rPr>
          <w:sz w:val="16"/>
        </w:rPr>
        <w:t xml:space="preserve"> </w:t>
      </w:r>
      <w:r w:rsidRPr="00FA0E78">
        <w:rPr>
          <w:vanish/>
          <w:sz w:val="16"/>
        </w:rPr>
        <w:t>and</w:t>
      </w:r>
      <w:r w:rsidRPr="0027108A">
        <w:rPr>
          <w:sz w:val="16"/>
        </w:rPr>
        <w:t xml:space="preserve"> </w:t>
      </w:r>
      <w:r w:rsidRPr="00FA0E78">
        <w:rPr>
          <w:vanish/>
          <w:sz w:val="16"/>
        </w:rPr>
        <w:t>other</w:t>
      </w:r>
      <w:r w:rsidRPr="0027108A">
        <w:rPr>
          <w:sz w:val="16"/>
        </w:rPr>
        <w:t xml:space="preserve"> </w:t>
      </w:r>
      <w:r w:rsidRPr="00FA0E78">
        <w:rPr>
          <w:vanish/>
          <w:sz w:val="16"/>
        </w:rPr>
        <w:t>necessities</w:t>
      </w:r>
      <w:r w:rsidRPr="0027108A">
        <w:rPr>
          <w:sz w:val="16"/>
        </w:rPr>
        <w:t xml:space="preserve"> </w:t>
      </w:r>
      <w:r w:rsidRPr="00FA0E78">
        <w:rPr>
          <w:vanish/>
          <w:sz w:val="16"/>
        </w:rPr>
        <w:t>of</w:t>
      </w:r>
      <w:r w:rsidRPr="0027108A">
        <w:rPr>
          <w:sz w:val="16"/>
        </w:rPr>
        <w:t xml:space="preserve"> </w:t>
      </w:r>
      <w:r w:rsidRPr="00FA0E78">
        <w:rPr>
          <w:vanish/>
          <w:sz w:val="16"/>
        </w:rPr>
        <w:t>existence,</w:t>
      </w:r>
      <w:r w:rsidRPr="0027108A">
        <w:rPr>
          <w:sz w:val="16"/>
        </w:rPr>
        <w:t xml:space="preserve"> </w:t>
      </w:r>
      <w:r w:rsidRPr="00FA0E78">
        <w:rPr>
          <w:vanish/>
          <w:sz w:val="16"/>
        </w:rPr>
        <w:t>nuclear</w:t>
      </w:r>
      <w:r w:rsidRPr="0027108A">
        <w:rPr>
          <w:sz w:val="16"/>
        </w:rPr>
        <w:t xml:space="preserve"> </w:t>
      </w:r>
      <w:r w:rsidRPr="00FA0E78">
        <w:rPr>
          <w:vanish/>
          <w:sz w:val="16"/>
        </w:rPr>
        <w:t>war</w:t>
      </w:r>
      <w:r w:rsidRPr="0027108A">
        <w:rPr>
          <w:sz w:val="16"/>
        </w:rPr>
        <w:t xml:space="preserve"> </w:t>
      </w:r>
      <w:r w:rsidRPr="00FA0E78">
        <w:rPr>
          <w:vanish/>
          <w:sz w:val="16"/>
        </w:rPr>
        <w:t>and</w:t>
      </w:r>
      <w:r w:rsidRPr="0027108A">
        <w:rPr>
          <w:sz w:val="16"/>
        </w:rPr>
        <w:t xml:space="preserve"> </w:t>
      </w:r>
      <w:r w:rsidRPr="00FA0E78">
        <w:rPr>
          <w:vanish/>
          <w:sz w:val="16"/>
        </w:rPr>
        <w:t>climate</w:t>
      </w:r>
      <w:r w:rsidRPr="0027108A">
        <w:rPr>
          <w:sz w:val="16"/>
        </w:rPr>
        <w:t xml:space="preserve"> </w:t>
      </w:r>
      <w:r w:rsidRPr="00FA0E78">
        <w:rPr>
          <w:vanish/>
          <w:sz w:val="16"/>
        </w:rPr>
        <w:t>change</w:t>
      </w:r>
      <w:r w:rsidRPr="0027108A">
        <w:rPr>
          <w:sz w:val="16"/>
        </w:rPr>
        <w:t xml:space="preserve"> </w:t>
      </w:r>
      <w:r w:rsidRPr="00FA0E78">
        <w:rPr>
          <w:vanish/>
          <w:sz w:val="16"/>
        </w:rPr>
        <w:t>put</w:t>
      </w:r>
      <w:r w:rsidRPr="0027108A">
        <w:rPr>
          <w:sz w:val="16"/>
        </w:rPr>
        <w:t xml:space="preserve"> </w:t>
      </w:r>
      <w:r w:rsidRPr="00FA0E78">
        <w:rPr>
          <w:vanish/>
          <w:sz w:val="16"/>
        </w:rPr>
        <w:t>the</w:t>
      </w:r>
      <w:r w:rsidRPr="0027108A">
        <w:rPr>
          <w:sz w:val="16"/>
        </w:rPr>
        <w:t xml:space="preserve"> </w:t>
      </w:r>
      <w:r w:rsidRPr="00FA0E78">
        <w:rPr>
          <w:vanish/>
          <w:sz w:val="16"/>
        </w:rPr>
        <w:t>lives</w:t>
      </w:r>
      <w:r w:rsidRPr="0027108A">
        <w:rPr>
          <w:sz w:val="16"/>
        </w:rPr>
        <w:t xml:space="preserve"> </w:t>
      </w:r>
      <w:r w:rsidRPr="00FA0E78">
        <w:rPr>
          <w:vanish/>
          <w:sz w:val="16"/>
        </w:rPr>
        <w:t>of</w:t>
      </w:r>
      <w:r w:rsidRPr="0027108A">
        <w:rPr>
          <w:sz w:val="16"/>
        </w:rPr>
        <w:t xml:space="preserve"> </w:t>
      </w:r>
      <w:r w:rsidRPr="00FA0E78">
        <w:rPr>
          <w:vanish/>
          <w:sz w:val="16"/>
        </w:rPr>
        <w:t>the</w:t>
      </w:r>
      <w:r w:rsidRPr="0027108A">
        <w:rPr>
          <w:sz w:val="16"/>
        </w:rPr>
        <w:t xml:space="preserve"> </w:t>
      </w:r>
      <w:r w:rsidRPr="00FA0E78">
        <w:rPr>
          <w:vanish/>
          <w:sz w:val="16"/>
        </w:rPr>
        <w:t>great</w:t>
      </w:r>
      <w:r w:rsidRPr="0027108A">
        <w:rPr>
          <w:sz w:val="16"/>
        </w:rPr>
        <w:t xml:space="preserve"> </w:t>
      </w:r>
      <w:r w:rsidRPr="00FA0E78">
        <w:rPr>
          <w:vanish/>
          <w:sz w:val="16"/>
        </w:rPr>
        <w:t>mass</w:t>
      </w:r>
      <w:r w:rsidRPr="0027108A">
        <w:rPr>
          <w:sz w:val="16"/>
        </w:rPr>
        <w:t xml:space="preserve"> </w:t>
      </w:r>
      <w:r w:rsidRPr="00FA0E78">
        <w:rPr>
          <w:vanish/>
          <w:sz w:val="16"/>
        </w:rPr>
        <w:t>of</w:t>
      </w:r>
      <w:r w:rsidRPr="0027108A">
        <w:rPr>
          <w:sz w:val="16"/>
        </w:rPr>
        <w:t xml:space="preserve"> </w:t>
      </w:r>
      <w:r w:rsidRPr="00FA0E78">
        <w:rPr>
          <w:vanish/>
          <w:sz w:val="16"/>
        </w:rPr>
        <w:t>humanity</w:t>
      </w:r>
      <w:r w:rsidRPr="0027108A">
        <w:rPr>
          <w:sz w:val="16"/>
        </w:rPr>
        <w:t xml:space="preserve"> </w:t>
      </w:r>
      <w:r w:rsidRPr="00FA0E78">
        <w:rPr>
          <w:vanish/>
          <w:sz w:val="16"/>
        </w:rPr>
        <w:t>at</w:t>
      </w:r>
      <w:r w:rsidRPr="0027108A">
        <w:rPr>
          <w:sz w:val="16"/>
        </w:rPr>
        <w:t xml:space="preserve"> </w:t>
      </w:r>
      <w:r w:rsidRPr="00FA0E78">
        <w:rPr>
          <w:vanish/>
          <w:sz w:val="16"/>
        </w:rPr>
        <w:t>risk.</w:t>
      </w:r>
      <w:r w:rsidRPr="0027108A">
        <w:rPr>
          <w:sz w:val="16"/>
        </w:rPr>
        <w:t xml:space="preserve"> </w:t>
      </w:r>
      <w:r w:rsidRPr="00FA0E78">
        <w:rPr>
          <w:vanish/>
          <w:sz w:val="16"/>
        </w:rPr>
        <w:t>Because</w:t>
      </w:r>
      <w:r w:rsidRPr="0027108A">
        <w:rPr>
          <w:sz w:val="16"/>
        </w:rPr>
        <w:t xml:space="preserve"> </w:t>
      </w:r>
      <w:r w:rsidRPr="00FA0E78">
        <w:rPr>
          <w:vanish/>
          <w:sz w:val="16"/>
        </w:rPr>
        <w:t>nuclear</w:t>
      </w:r>
      <w:r w:rsidRPr="0027108A">
        <w:rPr>
          <w:sz w:val="16"/>
        </w:rPr>
        <w:t xml:space="preserve"> </w:t>
      </w:r>
      <w:r w:rsidRPr="00FA0E78">
        <w:rPr>
          <w:vanish/>
          <w:sz w:val="16"/>
        </w:rPr>
        <w:t>war</w:t>
      </w:r>
      <w:r w:rsidRPr="0027108A">
        <w:rPr>
          <w:sz w:val="16"/>
        </w:rPr>
        <w:t xml:space="preserve"> </w:t>
      </w:r>
      <w:r w:rsidRPr="00FA0E78">
        <w:rPr>
          <w:vanish/>
          <w:sz w:val="16"/>
        </w:rPr>
        <w:t>and</w:t>
      </w:r>
      <w:r w:rsidRPr="0027108A">
        <w:rPr>
          <w:sz w:val="16"/>
        </w:rPr>
        <w:t xml:space="preserve"> </w:t>
      </w:r>
      <w:r w:rsidRPr="00FA0E78">
        <w:rPr>
          <w:vanish/>
          <w:sz w:val="16"/>
        </w:rPr>
        <w:t>climate</w:t>
      </w:r>
      <w:r w:rsidRPr="0027108A">
        <w:rPr>
          <w:sz w:val="16"/>
        </w:rPr>
        <w:t xml:space="preserve"> </w:t>
      </w:r>
      <w:r w:rsidRPr="00FA0E78">
        <w:rPr>
          <w:vanish/>
          <w:sz w:val="16"/>
        </w:rPr>
        <w:t>change</w:t>
      </w:r>
      <w:r w:rsidRPr="0027108A">
        <w:rPr>
          <w:sz w:val="16"/>
        </w:rPr>
        <w:t xml:space="preserve"> </w:t>
      </w:r>
      <w:r w:rsidRPr="00FA0E78">
        <w:rPr>
          <w:vanish/>
          <w:sz w:val="16"/>
        </w:rPr>
        <w:t>threaten</w:t>
      </w:r>
      <w:r w:rsidRPr="0027108A">
        <w:rPr>
          <w:sz w:val="16"/>
        </w:rPr>
        <w:t xml:space="preserve"> </w:t>
      </w:r>
      <w:r w:rsidRPr="00FA0E78">
        <w:rPr>
          <w:vanish/>
          <w:sz w:val="16"/>
        </w:rPr>
        <w:t>massive</w:t>
      </w:r>
      <w:r w:rsidRPr="0027108A">
        <w:rPr>
          <w:sz w:val="16"/>
        </w:rPr>
        <w:t xml:space="preserve"> </w:t>
      </w:r>
      <w:r w:rsidRPr="00FA0E78">
        <w:rPr>
          <w:vanish/>
          <w:sz w:val="16"/>
        </w:rPr>
        <w:t>changes</w:t>
      </w:r>
      <w:r w:rsidRPr="0027108A">
        <w:rPr>
          <w:sz w:val="16"/>
        </w:rPr>
        <w:t xml:space="preserve"> </w:t>
      </w:r>
      <w:r w:rsidRPr="00FA0E78">
        <w:rPr>
          <w:vanish/>
          <w:sz w:val="16"/>
        </w:rPr>
        <w:t>in</w:t>
      </w:r>
      <w:r w:rsidRPr="0027108A">
        <w:rPr>
          <w:sz w:val="16"/>
        </w:rPr>
        <w:t xml:space="preserve"> </w:t>
      </w:r>
      <w:r w:rsidRPr="00FA0E78">
        <w:rPr>
          <w:vanish/>
          <w:sz w:val="16"/>
        </w:rPr>
        <w:t>cultural</w:t>
      </w:r>
      <w:r w:rsidRPr="0027108A">
        <w:rPr>
          <w:sz w:val="16"/>
        </w:rPr>
        <w:t xml:space="preserve"> </w:t>
      </w:r>
      <w:r w:rsidRPr="00FA0E78">
        <w:rPr>
          <w:vanish/>
          <w:sz w:val="16"/>
        </w:rPr>
        <w:t>identity</w:t>
      </w:r>
      <w:r w:rsidRPr="0027108A">
        <w:rPr>
          <w:sz w:val="16"/>
        </w:rPr>
        <w:t xml:space="preserve"> </w:t>
      </w:r>
      <w:r w:rsidRPr="00FA0E78">
        <w:rPr>
          <w:vanish/>
          <w:sz w:val="16"/>
        </w:rPr>
        <w:t>and</w:t>
      </w:r>
      <w:r w:rsidRPr="0027108A">
        <w:rPr>
          <w:sz w:val="16"/>
        </w:rPr>
        <w:t xml:space="preserve"> </w:t>
      </w:r>
      <w:r w:rsidRPr="00FA0E78">
        <w:rPr>
          <w:vanish/>
          <w:sz w:val="16"/>
        </w:rPr>
        <w:t>the</w:t>
      </w:r>
      <w:r w:rsidRPr="0027108A">
        <w:rPr>
          <w:sz w:val="16"/>
        </w:rPr>
        <w:t xml:space="preserve"> </w:t>
      </w:r>
      <w:r w:rsidRPr="00FA0E78">
        <w:rPr>
          <w:vanish/>
          <w:sz w:val="16"/>
        </w:rPr>
        <w:t>loss</w:t>
      </w:r>
      <w:r w:rsidRPr="0027108A">
        <w:rPr>
          <w:sz w:val="16"/>
        </w:rPr>
        <w:t xml:space="preserve"> </w:t>
      </w:r>
      <w:r w:rsidRPr="00FA0E78">
        <w:rPr>
          <w:vanish/>
          <w:sz w:val="16"/>
        </w:rPr>
        <w:t>of</w:t>
      </w:r>
      <w:r w:rsidRPr="0027108A">
        <w:rPr>
          <w:sz w:val="16"/>
        </w:rPr>
        <w:t xml:space="preserve"> </w:t>
      </w:r>
      <w:r w:rsidRPr="00FA0E78">
        <w:rPr>
          <w:vanish/>
          <w:sz w:val="16"/>
        </w:rPr>
        <w:t>historical</w:t>
      </w:r>
      <w:r w:rsidRPr="0027108A">
        <w:rPr>
          <w:sz w:val="16"/>
        </w:rPr>
        <w:t xml:space="preserve"> </w:t>
      </w:r>
      <w:r w:rsidRPr="00FA0E78">
        <w:rPr>
          <w:vanish/>
          <w:sz w:val="16"/>
        </w:rPr>
        <w:t>resources,</w:t>
      </w:r>
      <w:r w:rsidRPr="0027108A">
        <w:rPr>
          <w:sz w:val="16"/>
        </w:rPr>
        <w:t xml:space="preserve"> </w:t>
      </w:r>
      <w:r w:rsidRPr="00FA0E78">
        <w:rPr>
          <w:vanish/>
          <w:sz w:val="16"/>
        </w:rPr>
        <w:t>our</w:t>
      </w:r>
      <w:r w:rsidRPr="0027108A">
        <w:rPr>
          <w:sz w:val="16"/>
        </w:rPr>
        <w:t xml:space="preserve"> </w:t>
      </w:r>
      <w:r w:rsidRPr="00FA0E78">
        <w:rPr>
          <w:vanish/>
          <w:sz w:val="16"/>
        </w:rPr>
        <w:t>civilization</w:t>
      </w:r>
      <w:r w:rsidRPr="0027108A">
        <w:rPr>
          <w:sz w:val="16"/>
        </w:rPr>
        <w:t xml:space="preserve"> </w:t>
      </w:r>
      <w:r w:rsidRPr="00FA0E78">
        <w:rPr>
          <w:vanish/>
          <w:sz w:val="16"/>
        </w:rPr>
        <w:t>and</w:t>
      </w:r>
      <w:r w:rsidRPr="0027108A">
        <w:rPr>
          <w:sz w:val="16"/>
        </w:rPr>
        <w:t xml:space="preserve"> </w:t>
      </w:r>
      <w:r w:rsidRPr="00FA0E78">
        <w:rPr>
          <w:vanish/>
          <w:sz w:val="16"/>
        </w:rPr>
        <w:t>our</w:t>
      </w:r>
      <w:r w:rsidRPr="0027108A">
        <w:rPr>
          <w:sz w:val="16"/>
        </w:rPr>
        <w:t xml:space="preserve"> </w:t>
      </w:r>
      <w:r w:rsidRPr="00FA0E78">
        <w:rPr>
          <w:vanish/>
          <w:sz w:val="16"/>
        </w:rPr>
        <w:t>legacy</w:t>
      </w:r>
      <w:r w:rsidRPr="0027108A">
        <w:rPr>
          <w:sz w:val="16"/>
        </w:rPr>
        <w:t xml:space="preserve"> </w:t>
      </w:r>
      <w:r w:rsidRPr="00FA0E78">
        <w:rPr>
          <w:vanish/>
          <w:sz w:val="16"/>
        </w:rPr>
        <w:t>are</w:t>
      </w:r>
      <w:r w:rsidRPr="0027108A">
        <w:rPr>
          <w:sz w:val="16"/>
        </w:rPr>
        <w:t xml:space="preserve"> </w:t>
      </w:r>
      <w:r w:rsidRPr="00FA0E78">
        <w:rPr>
          <w:vanish/>
          <w:sz w:val="16"/>
        </w:rPr>
        <w:t>at</w:t>
      </w:r>
      <w:r w:rsidRPr="0027108A">
        <w:rPr>
          <w:sz w:val="16"/>
        </w:rPr>
        <w:t xml:space="preserve"> </w:t>
      </w:r>
      <w:r w:rsidRPr="00FA0E78">
        <w:rPr>
          <w:vanish/>
          <w:sz w:val="16"/>
        </w:rPr>
        <w:t>stake,</w:t>
      </w:r>
      <w:r w:rsidRPr="0027108A">
        <w:rPr>
          <w:sz w:val="16"/>
        </w:rPr>
        <w:t xml:space="preserve"> </w:t>
      </w:r>
      <w:r w:rsidRPr="00FA0E78">
        <w:rPr>
          <w:vanish/>
          <w:sz w:val="16"/>
        </w:rPr>
        <w:t>too.</w:t>
      </w:r>
      <w:r w:rsidRPr="0027108A">
        <w:rPr>
          <w:sz w:val="16"/>
        </w:rPr>
        <w:t xml:space="preserve"> </w:t>
      </w:r>
      <w:r w:rsidRPr="00FA0E78">
        <w:rPr>
          <w:vanish/>
          <w:sz w:val="16"/>
        </w:rPr>
        <w:t>In</w:t>
      </w:r>
      <w:r w:rsidRPr="0027108A">
        <w:rPr>
          <w:sz w:val="16"/>
        </w:rPr>
        <w:t xml:space="preserve"> </w:t>
      </w:r>
      <w:r w:rsidRPr="00FA0E78">
        <w:rPr>
          <w:vanish/>
          <w:sz w:val="16"/>
        </w:rPr>
        <w:t>those</w:t>
      </w:r>
      <w:r w:rsidRPr="0027108A">
        <w:rPr>
          <w:sz w:val="16"/>
        </w:rPr>
        <w:t xml:space="preserve"> </w:t>
      </w:r>
      <w:r w:rsidRPr="00FA0E78">
        <w:rPr>
          <w:vanish/>
          <w:sz w:val="16"/>
        </w:rPr>
        <w:t>ways,</w:t>
      </w:r>
      <w:r w:rsidRPr="0027108A">
        <w:rPr>
          <w:sz w:val="16"/>
        </w:rPr>
        <w:t xml:space="preserve"> </w:t>
      </w:r>
      <w:r w:rsidRPr="00FA0E78">
        <w:rPr>
          <w:vanish/>
          <w:sz w:val="16"/>
        </w:rPr>
        <w:t>both</w:t>
      </w:r>
      <w:r w:rsidRPr="0027108A">
        <w:rPr>
          <w:sz w:val="16"/>
        </w:rPr>
        <w:t xml:space="preserve"> </w:t>
      </w:r>
      <w:r w:rsidRPr="00FA0E78">
        <w:rPr>
          <w:vanish/>
          <w:sz w:val="16"/>
        </w:rPr>
        <w:t>nuclear</w:t>
      </w:r>
      <w:r w:rsidRPr="0027108A">
        <w:rPr>
          <w:sz w:val="16"/>
        </w:rPr>
        <w:t xml:space="preserve"> </w:t>
      </w:r>
      <w:r w:rsidRPr="00FA0E78">
        <w:rPr>
          <w:vanish/>
          <w:sz w:val="16"/>
        </w:rPr>
        <w:t>war</w:t>
      </w:r>
      <w:r w:rsidRPr="0027108A">
        <w:rPr>
          <w:sz w:val="16"/>
        </w:rPr>
        <w:t xml:space="preserve"> </w:t>
      </w:r>
      <w:r w:rsidRPr="00FA0E78">
        <w:rPr>
          <w:vanish/>
          <w:sz w:val="16"/>
        </w:rPr>
        <w:t>and</w:t>
      </w:r>
      <w:r w:rsidRPr="0027108A">
        <w:rPr>
          <w:sz w:val="16"/>
        </w:rPr>
        <w:t xml:space="preserve"> </w:t>
      </w:r>
      <w:r w:rsidRPr="00FA0E78">
        <w:rPr>
          <w:vanish/>
          <w:sz w:val="16"/>
        </w:rPr>
        <w:t>climate</w:t>
      </w:r>
      <w:r w:rsidRPr="0027108A">
        <w:rPr>
          <w:sz w:val="16"/>
        </w:rPr>
        <w:t xml:space="preserve"> </w:t>
      </w:r>
      <w:r w:rsidRPr="00FA0E78">
        <w:rPr>
          <w:vanish/>
          <w:sz w:val="16"/>
        </w:rPr>
        <w:t>change</w:t>
      </w:r>
      <w:r w:rsidRPr="0027108A">
        <w:rPr>
          <w:sz w:val="16"/>
        </w:rPr>
        <w:t xml:space="preserve"> </w:t>
      </w:r>
      <w:r w:rsidRPr="00FA0E78">
        <w:rPr>
          <w:vanish/>
          <w:sz w:val="16"/>
        </w:rPr>
        <w:t>pose</w:t>
      </w:r>
      <w:r w:rsidRPr="0027108A">
        <w:rPr>
          <w:sz w:val="16"/>
        </w:rPr>
        <w:t xml:space="preserve"> </w:t>
      </w:r>
      <w:r w:rsidRPr="00FA0E78">
        <w:rPr>
          <w:vanish/>
          <w:sz w:val="16"/>
        </w:rPr>
        <w:t>existential</w:t>
      </w:r>
      <w:r w:rsidRPr="0027108A">
        <w:rPr>
          <w:sz w:val="16"/>
        </w:rPr>
        <w:t xml:space="preserve"> </w:t>
      </w:r>
      <w:r w:rsidRPr="00FA0E78">
        <w:rPr>
          <w:vanish/>
          <w:sz w:val="16"/>
        </w:rPr>
        <w:t>threats</w:t>
      </w:r>
      <w:r w:rsidRPr="0027108A">
        <w:rPr>
          <w:sz w:val="16"/>
        </w:rPr>
        <w:t xml:space="preserve"> </w:t>
      </w:r>
      <w:r w:rsidRPr="00FA0E78">
        <w:rPr>
          <w:vanish/>
          <w:sz w:val="16"/>
        </w:rPr>
        <w:t>to</w:t>
      </w:r>
      <w:r w:rsidRPr="0027108A">
        <w:rPr>
          <w:sz w:val="16"/>
        </w:rPr>
        <w:t xml:space="preserve"> </w:t>
      </w:r>
      <w:r w:rsidRPr="00FA0E78">
        <w:rPr>
          <w:vanish/>
          <w:sz w:val="16"/>
        </w:rPr>
        <w:t>humanity.</w:t>
      </w:r>
      <w:r w:rsidRPr="0027108A">
        <w:rPr>
          <w:sz w:val="16"/>
        </w:rPr>
        <w:t xml:space="preserve"> </w:t>
      </w:r>
      <w:r w:rsidRPr="0027108A">
        <w:rPr>
          <w:highlight w:val="cyan"/>
          <w:u w:val="single"/>
        </w:rPr>
        <w:t>But these are not the only such threats to civilization as we know it. The infrastructure for human civilization is undeniably tangible</w:t>
      </w:r>
      <w:r w:rsidRPr="0027108A">
        <w:rPr>
          <w:u w:val="single"/>
        </w:rPr>
        <w:t xml:space="preserve"> </w:t>
      </w:r>
      <w:r w:rsidRPr="00FA0E78">
        <w:rPr>
          <w:vanish/>
          <w:u w:val="single"/>
        </w:rPr>
        <w:t>(that</w:t>
      </w:r>
      <w:r w:rsidRPr="0027108A">
        <w:rPr>
          <w:u w:val="single"/>
        </w:rPr>
        <w:t xml:space="preserve"> </w:t>
      </w:r>
      <w:r w:rsidRPr="00FA0E78">
        <w:rPr>
          <w:vanish/>
          <w:u w:val="single"/>
        </w:rPr>
        <w:t>is,</w:t>
      </w:r>
      <w:r w:rsidRPr="0027108A">
        <w:rPr>
          <w:u w:val="single"/>
        </w:rPr>
        <w:t xml:space="preserve"> </w:t>
      </w:r>
      <w:r w:rsidRPr="00FA0E78">
        <w:rPr>
          <w:vanish/>
          <w:u w:val="single"/>
        </w:rPr>
        <w:t>physical,</w:t>
      </w:r>
      <w:r w:rsidRPr="0027108A">
        <w:rPr>
          <w:u w:val="single"/>
        </w:rPr>
        <w:t xml:space="preserve"> </w:t>
      </w:r>
      <w:r w:rsidRPr="00FA0E78">
        <w:rPr>
          <w:vanish/>
          <w:u w:val="single"/>
        </w:rPr>
        <w:t>chemical,</w:t>
      </w:r>
      <w:r w:rsidRPr="0027108A">
        <w:rPr>
          <w:u w:val="single"/>
        </w:rPr>
        <w:t xml:space="preserve"> </w:t>
      </w:r>
      <w:r w:rsidRPr="00FA0E78">
        <w:rPr>
          <w:vanish/>
          <w:u w:val="single"/>
        </w:rPr>
        <w:t>and</w:t>
      </w:r>
      <w:r w:rsidRPr="0027108A">
        <w:rPr>
          <w:u w:val="single"/>
        </w:rPr>
        <w:t xml:space="preserve"> </w:t>
      </w:r>
      <w:r w:rsidRPr="00FA0E78">
        <w:rPr>
          <w:vanish/>
          <w:u w:val="single"/>
        </w:rPr>
        <w:t>biological),</w:t>
      </w:r>
      <w:r w:rsidRPr="0027108A">
        <w:rPr>
          <w:u w:val="single"/>
        </w:rPr>
        <w:t xml:space="preserve"> </w:t>
      </w:r>
      <w:r w:rsidRPr="00FA0E78">
        <w:rPr>
          <w:vanish/>
          <w:u w:val="single"/>
        </w:rPr>
        <w:t>but</w:t>
      </w:r>
      <w:r w:rsidRPr="0027108A">
        <w:rPr>
          <w:u w:val="single"/>
        </w:rPr>
        <w:t xml:space="preserve"> </w:t>
      </w:r>
      <w:r w:rsidRPr="00FA0E78">
        <w:rPr>
          <w:vanish/>
          <w:u w:val="single"/>
        </w:rPr>
        <w:t>it</w:t>
      </w:r>
      <w:r w:rsidRPr="0027108A">
        <w:rPr>
          <w:u w:val="single"/>
        </w:rPr>
        <w:t xml:space="preserve"> </w:t>
      </w:r>
      <w:r w:rsidRPr="00FA0E78">
        <w:rPr>
          <w:vanish/>
          <w:u w:val="single"/>
        </w:rPr>
        <w:t>is</w:t>
      </w:r>
      <w:r w:rsidRPr="0027108A">
        <w:rPr>
          <w:u w:val="single"/>
        </w:rPr>
        <w:t xml:space="preserve"> </w:t>
      </w:r>
      <w:r w:rsidRPr="00FA0E78">
        <w:rPr>
          <w:vanish/>
          <w:u w:val="single"/>
        </w:rPr>
        <w:t>increasingly</w:t>
      </w:r>
      <w:r w:rsidRPr="0027108A">
        <w:rPr>
          <w:u w:val="single"/>
        </w:rPr>
        <w:t xml:space="preserve"> </w:t>
      </w:r>
      <w:r w:rsidRPr="00FA0E78">
        <w:rPr>
          <w:vanish/>
          <w:u w:val="single"/>
        </w:rPr>
        <w:t>virtual</w:t>
      </w:r>
      <w:r w:rsidRPr="0027108A">
        <w:rPr>
          <w:u w:val="single"/>
        </w:rPr>
        <w:t xml:space="preserve"> </w:t>
      </w:r>
      <w:r w:rsidRPr="00FA0E78">
        <w:rPr>
          <w:vanish/>
          <w:u w:val="single"/>
        </w:rPr>
        <w:t>as</w:t>
      </w:r>
      <w:r w:rsidRPr="0027108A">
        <w:rPr>
          <w:u w:val="single"/>
        </w:rPr>
        <w:t xml:space="preserve"> </w:t>
      </w:r>
      <w:r w:rsidRPr="00FA0E78">
        <w:rPr>
          <w:vanish/>
          <w:u w:val="single"/>
        </w:rPr>
        <w:t>well,</w:t>
      </w:r>
      <w:r w:rsidRPr="0027108A">
        <w:rPr>
          <w:u w:val="single"/>
        </w:rPr>
        <w:t xml:space="preserve"> </w:t>
      </w:r>
      <w:r w:rsidRPr="00FA0E78">
        <w:rPr>
          <w:vanish/>
          <w:u w:val="single"/>
        </w:rPr>
        <w:t>and</w:t>
      </w:r>
      <w:r w:rsidRPr="0027108A">
        <w:rPr>
          <w:u w:val="single"/>
        </w:rPr>
        <w:t xml:space="preserve"> </w:t>
      </w:r>
      <w:r w:rsidRPr="00FA0E78">
        <w:rPr>
          <w:vanish/>
          <w:u w:val="single"/>
        </w:rPr>
        <w:t>the</w:t>
      </w:r>
      <w:r w:rsidRPr="0027108A">
        <w:rPr>
          <w:u w:val="single"/>
        </w:rPr>
        <w:t xml:space="preserve"> </w:t>
      </w:r>
      <w:r w:rsidRPr="00FA0E78">
        <w:rPr>
          <w:vanish/>
          <w:u w:val="single"/>
        </w:rPr>
        <w:t>virtual</w:t>
      </w:r>
      <w:r w:rsidRPr="0027108A">
        <w:rPr>
          <w:u w:val="single"/>
        </w:rPr>
        <w:t xml:space="preserve"> </w:t>
      </w:r>
      <w:r w:rsidRPr="00FA0E78">
        <w:rPr>
          <w:vanish/>
          <w:u w:val="single"/>
        </w:rPr>
        <w:t>aspects</w:t>
      </w:r>
      <w:r w:rsidRPr="0027108A">
        <w:rPr>
          <w:u w:val="single"/>
        </w:rPr>
        <w:t xml:space="preserve"> </w:t>
      </w:r>
      <w:r w:rsidRPr="00FA0E78">
        <w:rPr>
          <w:vanish/>
          <w:u w:val="single"/>
        </w:rPr>
        <w:t>of</w:t>
      </w:r>
      <w:r w:rsidRPr="0027108A">
        <w:rPr>
          <w:u w:val="single"/>
        </w:rPr>
        <w:t xml:space="preserve"> </w:t>
      </w:r>
      <w:r w:rsidRPr="00FA0E78">
        <w:rPr>
          <w:vanish/>
          <w:u w:val="single"/>
        </w:rPr>
        <w:t>that</w:t>
      </w:r>
      <w:r w:rsidRPr="0027108A">
        <w:rPr>
          <w:u w:val="single"/>
        </w:rPr>
        <w:t xml:space="preserve"> </w:t>
      </w:r>
      <w:r w:rsidRPr="00FA0E78">
        <w:rPr>
          <w:vanish/>
          <w:u w:val="single"/>
        </w:rPr>
        <w:t>infrastructure</w:t>
      </w:r>
      <w:r w:rsidRPr="0027108A">
        <w:rPr>
          <w:u w:val="single"/>
        </w:rPr>
        <w:t xml:space="preserve"> </w:t>
      </w:r>
      <w:r w:rsidRPr="00FA0E78">
        <w:rPr>
          <w:vanish/>
          <w:u w:val="single"/>
        </w:rPr>
        <w:t>–</w:t>
      </w:r>
      <w:r w:rsidRPr="0027108A">
        <w:rPr>
          <w:u w:val="single"/>
        </w:rPr>
        <w:t xml:space="preserve"> </w:t>
      </w:r>
      <w:r w:rsidRPr="00FA0E78">
        <w:rPr>
          <w:vanish/>
          <w:u w:val="single"/>
        </w:rPr>
        <w:t>the</w:t>
      </w:r>
      <w:r w:rsidRPr="0027108A">
        <w:rPr>
          <w:u w:val="single"/>
        </w:rPr>
        <w:t xml:space="preserve"> </w:t>
      </w:r>
      <w:r w:rsidRPr="00FA0E78">
        <w:rPr>
          <w:vanish/>
          <w:u w:val="single"/>
        </w:rPr>
        <w:t>information</w:t>
      </w:r>
      <w:r w:rsidRPr="0027108A">
        <w:rPr>
          <w:u w:val="single"/>
        </w:rPr>
        <w:t xml:space="preserve"> </w:t>
      </w:r>
      <w:r w:rsidRPr="00FA0E78">
        <w:rPr>
          <w:vanish/>
          <w:u w:val="single"/>
        </w:rPr>
        <w:t>ecosystem</w:t>
      </w:r>
      <w:r w:rsidRPr="0027108A">
        <w:rPr>
          <w:u w:val="single"/>
        </w:rPr>
        <w:t xml:space="preserve"> </w:t>
      </w:r>
      <w:r w:rsidRPr="00FA0E78">
        <w:rPr>
          <w:vanish/>
          <w:u w:val="single"/>
        </w:rPr>
        <w:t>(or,</w:t>
      </w:r>
      <w:r w:rsidRPr="0027108A">
        <w:rPr>
          <w:u w:val="single"/>
        </w:rPr>
        <w:t xml:space="preserve"> </w:t>
      </w:r>
      <w:r w:rsidRPr="00FA0E78">
        <w:rPr>
          <w:vanish/>
          <w:u w:val="single"/>
        </w:rPr>
        <w:t>equivalently,</w:t>
      </w:r>
      <w:r w:rsidRPr="0027108A">
        <w:rPr>
          <w:u w:val="single"/>
        </w:rPr>
        <w:t xml:space="preserve"> </w:t>
      </w:r>
      <w:r w:rsidRPr="00FA0E78">
        <w:rPr>
          <w:vanish/>
          <w:u w:val="single"/>
        </w:rPr>
        <w:t>environment)</w:t>
      </w:r>
      <w:r w:rsidRPr="0027108A">
        <w:rPr>
          <w:u w:val="single"/>
        </w:rPr>
        <w:t xml:space="preserve"> </w:t>
      </w:r>
      <w:r w:rsidRPr="00FA0E78">
        <w:rPr>
          <w:vanish/>
          <w:u w:val="single"/>
        </w:rPr>
        <w:t>–</w:t>
      </w:r>
      <w:r w:rsidRPr="0027108A">
        <w:rPr>
          <w:u w:val="single"/>
        </w:rPr>
        <w:t xml:space="preserve"> </w:t>
      </w:r>
      <w:r w:rsidRPr="00FA0E78">
        <w:rPr>
          <w:vanish/>
          <w:u w:val="single"/>
        </w:rPr>
        <w:t>in</w:t>
      </w:r>
      <w:r w:rsidRPr="0027108A">
        <w:rPr>
          <w:u w:val="single"/>
        </w:rPr>
        <w:t xml:space="preserve"> </w:t>
      </w:r>
      <w:r w:rsidRPr="00FA0E78">
        <w:rPr>
          <w:vanish/>
          <w:u w:val="single"/>
        </w:rPr>
        <w:t>many</w:t>
      </w:r>
      <w:r w:rsidRPr="0027108A">
        <w:rPr>
          <w:u w:val="single"/>
        </w:rPr>
        <w:t xml:space="preserve"> </w:t>
      </w:r>
      <w:r w:rsidRPr="00FA0E78">
        <w:rPr>
          <w:vanish/>
          <w:u w:val="single"/>
        </w:rPr>
        <w:t>ways</w:t>
      </w:r>
      <w:r w:rsidRPr="0027108A">
        <w:rPr>
          <w:u w:val="single"/>
        </w:rPr>
        <w:t xml:space="preserve"> </w:t>
      </w:r>
      <w:r w:rsidRPr="00FA0E78">
        <w:rPr>
          <w:vanish/>
          <w:u w:val="single"/>
        </w:rPr>
        <w:t>has</w:t>
      </w:r>
      <w:r w:rsidRPr="0027108A">
        <w:rPr>
          <w:u w:val="single"/>
        </w:rPr>
        <w:t xml:space="preserve"> </w:t>
      </w:r>
      <w:r w:rsidRPr="00FA0E78">
        <w:rPr>
          <w:vanish/>
          <w:u w:val="single"/>
        </w:rPr>
        <w:t>become</w:t>
      </w:r>
      <w:r w:rsidRPr="0027108A">
        <w:rPr>
          <w:u w:val="single"/>
        </w:rPr>
        <w:t xml:space="preserve"> </w:t>
      </w:r>
      <w:r w:rsidRPr="00FA0E78">
        <w:rPr>
          <w:vanish/>
          <w:u w:val="single"/>
        </w:rPr>
        <w:t>central</w:t>
      </w:r>
      <w:r w:rsidRPr="0027108A">
        <w:rPr>
          <w:u w:val="single"/>
        </w:rPr>
        <w:t xml:space="preserve"> </w:t>
      </w:r>
      <w:r w:rsidRPr="00FA0E78">
        <w:rPr>
          <w:vanish/>
          <w:u w:val="single"/>
        </w:rPr>
        <w:t>and</w:t>
      </w:r>
      <w:r w:rsidRPr="0027108A">
        <w:rPr>
          <w:u w:val="single"/>
        </w:rPr>
        <w:t xml:space="preserve"> </w:t>
      </w:r>
      <w:r w:rsidRPr="00FA0E78">
        <w:rPr>
          <w:vanish/>
          <w:u w:val="single"/>
        </w:rPr>
        <w:t>often</w:t>
      </w:r>
      <w:r w:rsidRPr="0027108A">
        <w:rPr>
          <w:u w:val="single"/>
        </w:rPr>
        <w:t xml:space="preserve"> </w:t>
      </w:r>
      <w:r w:rsidRPr="00FA0E78">
        <w:rPr>
          <w:vanish/>
          <w:u w:val="single"/>
        </w:rPr>
        <w:t>critical</w:t>
      </w:r>
      <w:r w:rsidRPr="0027108A">
        <w:rPr>
          <w:u w:val="single"/>
        </w:rPr>
        <w:t xml:space="preserve"> </w:t>
      </w:r>
      <w:r w:rsidRPr="00FA0E78">
        <w:rPr>
          <w:vanish/>
          <w:u w:val="single"/>
        </w:rPr>
        <w:t>to</w:t>
      </w:r>
      <w:r w:rsidRPr="0027108A">
        <w:rPr>
          <w:u w:val="single"/>
        </w:rPr>
        <w:t xml:space="preserve"> </w:t>
      </w:r>
      <w:r w:rsidRPr="00FA0E78">
        <w:rPr>
          <w:vanish/>
          <w:u w:val="single"/>
        </w:rPr>
        <w:t>the</w:t>
      </w:r>
      <w:r w:rsidRPr="0027108A">
        <w:rPr>
          <w:u w:val="single"/>
        </w:rPr>
        <w:t xml:space="preserve"> </w:t>
      </w:r>
      <w:r w:rsidRPr="00FA0E78">
        <w:rPr>
          <w:vanish/>
          <w:u w:val="single"/>
        </w:rPr>
        <w:t>way</w:t>
      </w:r>
      <w:r w:rsidRPr="0027108A">
        <w:rPr>
          <w:u w:val="single"/>
        </w:rPr>
        <w:t xml:space="preserve"> </w:t>
      </w:r>
      <w:r w:rsidRPr="00FA0E78">
        <w:rPr>
          <w:vanish/>
          <w:u w:val="single"/>
        </w:rPr>
        <w:t>people</w:t>
      </w:r>
      <w:r w:rsidRPr="0027108A">
        <w:rPr>
          <w:u w:val="single"/>
        </w:rPr>
        <w:t xml:space="preserve"> </w:t>
      </w:r>
      <w:r w:rsidRPr="00FA0E78">
        <w:rPr>
          <w:vanish/>
          <w:u w:val="single"/>
        </w:rPr>
        <w:t>now</w:t>
      </w:r>
      <w:r w:rsidRPr="0027108A">
        <w:rPr>
          <w:u w:val="single"/>
        </w:rPr>
        <w:t xml:space="preserve"> </w:t>
      </w:r>
      <w:r w:rsidRPr="00FA0E78">
        <w:rPr>
          <w:vanish/>
          <w:u w:val="single"/>
        </w:rPr>
        <w:t>live</w:t>
      </w:r>
      <w:r w:rsidRPr="0027108A">
        <w:rPr>
          <w:u w:val="single"/>
        </w:rPr>
        <w:t xml:space="preserve"> </w:t>
      </w:r>
      <w:r w:rsidRPr="00FA0E78">
        <w:rPr>
          <w:vanish/>
          <w:u w:val="single"/>
        </w:rPr>
        <w:t>all</w:t>
      </w:r>
      <w:r w:rsidRPr="0027108A">
        <w:rPr>
          <w:u w:val="single"/>
        </w:rPr>
        <w:t xml:space="preserve"> </w:t>
      </w:r>
      <w:r w:rsidRPr="00FA0E78">
        <w:rPr>
          <w:vanish/>
          <w:u w:val="single"/>
        </w:rPr>
        <w:t>over</w:t>
      </w:r>
      <w:r w:rsidRPr="0027108A">
        <w:rPr>
          <w:u w:val="single"/>
        </w:rPr>
        <w:t xml:space="preserve"> </w:t>
      </w:r>
      <w:r w:rsidRPr="00FA0E78">
        <w:rPr>
          <w:vanish/>
          <w:u w:val="single"/>
        </w:rPr>
        <w:t>the</w:t>
      </w:r>
      <w:r w:rsidRPr="0027108A">
        <w:rPr>
          <w:u w:val="single"/>
        </w:rPr>
        <w:t xml:space="preserve"> </w:t>
      </w:r>
      <w:r w:rsidRPr="00FA0E78">
        <w:rPr>
          <w:vanish/>
          <w:u w:val="single"/>
        </w:rPr>
        <w:t>world.</w:t>
      </w:r>
      <w:r w:rsidRPr="0027108A">
        <w:rPr>
          <w:u w:val="single"/>
        </w:rPr>
        <w:t xml:space="preserve"> </w:t>
      </w:r>
      <w:r w:rsidRPr="00FA0E78">
        <w:rPr>
          <w:vanish/>
          <w:u w:val="single"/>
        </w:rPr>
        <w:t>As</w:t>
      </w:r>
      <w:r w:rsidRPr="0027108A">
        <w:rPr>
          <w:u w:val="single"/>
        </w:rPr>
        <w:t xml:space="preserve"> </w:t>
      </w:r>
      <w:proofErr w:type="spellStart"/>
      <w:r w:rsidRPr="00FA0E78">
        <w:rPr>
          <w:vanish/>
          <w:u w:val="single"/>
        </w:rPr>
        <w:t>Balkin</w:t>
      </w:r>
      <w:proofErr w:type="spellEnd"/>
      <w:r w:rsidRPr="0027108A">
        <w:rPr>
          <w:u w:val="single"/>
        </w:rPr>
        <w:t xml:space="preserve"> </w:t>
      </w:r>
      <w:r w:rsidRPr="00FA0E78">
        <w:rPr>
          <w:vanish/>
          <w:u w:val="single"/>
        </w:rPr>
        <w:t>(2012)</w:t>
      </w:r>
      <w:r w:rsidRPr="0027108A">
        <w:rPr>
          <w:u w:val="single"/>
        </w:rPr>
        <w:t xml:space="preserve"> </w:t>
      </w:r>
      <w:r w:rsidRPr="00FA0E78">
        <w:rPr>
          <w:vanish/>
          <w:u w:val="single"/>
        </w:rPr>
        <w:t>describes,</w:t>
      </w:r>
      <w:r w:rsidRPr="0027108A">
        <w:rPr>
          <w:u w:val="single"/>
        </w:rPr>
        <w:t xml:space="preserve"> </w:t>
      </w:r>
      <w:r w:rsidRPr="00FA0E78">
        <w:rPr>
          <w:vanish/>
          <w:u w:val="single"/>
        </w:rPr>
        <w:t>“it</w:t>
      </w:r>
      <w:r w:rsidRPr="0027108A">
        <w:rPr>
          <w:u w:val="single"/>
        </w:rPr>
        <w:t xml:space="preserve"> </w:t>
      </w:r>
      <w:r w:rsidRPr="00FA0E78">
        <w:rPr>
          <w:vanish/>
          <w:u w:val="single"/>
        </w:rPr>
        <w:t>is</w:t>
      </w:r>
      <w:r w:rsidRPr="0027108A">
        <w:rPr>
          <w:u w:val="single"/>
        </w:rPr>
        <w:t xml:space="preserve"> </w:t>
      </w:r>
      <w:r w:rsidRPr="00FA0E78">
        <w:rPr>
          <w:vanish/>
          <w:u w:val="single"/>
        </w:rPr>
        <w:t>not</w:t>
      </w:r>
      <w:r w:rsidRPr="0027108A">
        <w:rPr>
          <w:u w:val="single"/>
        </w:rPr>
        <w:t xml:space="preserve"> </w:t>
      </w:r>
      <w:r w:rsidRPr="00FA0E78">
        <w:rPr>
          <w:vanish/>
          <w:u w:val="single"/>
        </w:rPr>
        <w:t>an</w:t>
      </w:r>
      <w:r w:rsidRPr="0027108A">
        <w:rPr>
          <w:u w:val="single"/>
        </w:rPr>
        <w:t xml:space="preserve"> </w:t>
      </w:r>
      <w:r w:rsidRPr="00FA0E78">
        <w:rPr>
          <w:vanish/>
          <w:u w:val="single"/>
        </w:rPr>
        <w:t>exaggeration</w:t>
      </w:r>
      <w:r w:rsidRPr="0027108A">
        <w:rPr>
          <w:u w:val="single"/>
        </w:rPr>
        <w:t xml:space="preserve"> </w:t>
      </w:r>
      <w:r w:rsidRPr="00FA0E78">
        <w:rPr>
          <w:vanish/>
          <w:u w:val="single"/>
        </w:rPr>
        <w:t>to</w:t>
      </w:r>
      <w:r w:rsidRPr="0027108A">
        <w:rPr>
          <w:u w:val="single"/>
        </w:rPr>
        <w:t xml:space="preserve"> </w:t>
      </w:r>
      <w:r w:rsidRPr="00FA0E78">
        <w:rPr>
          <w:vanish/>
          <w:u w:val="single"/>
        </w:rPr>
        <w:t>say</w:t>
      </w:r>
      <w:r w:rsidRPr="0027108A">
        <w:rPr>
          <w:u w:val="single"/>
        </w:rPr>
        <w:t xml:space="preserve"> </w:t>
      </w:r>
      <w:r w:rsidRPr="00FA0E78">
        <w:rPr>
          <w:vanish/>
          <w:u w:val="single"/>
        </w:rPr>
        <w:t>that</w:t>
      </w:r>
      <w:r w:rsidRPr="0027108A">
        <w:rPr>
          <w:u w:val="single"/>
        </w:rPr>
        <w:t xml:space="preserve"> </w:t>
      </w:r>
      <w:r w:rsidRPr="00FA0E78">
        <w:rPr>
          <w:vanish/>
          <w:u w:val="single"/>
        </w:rPr>
        <w:t>modern</w:t>
      </w:r>
      <w:r w:rsidRPr="0027108A">
        <w:rPr>
          <w:u w:val="single"/>
        </w:rPr>
        <w:t xml:space="preserve"> </w:t>
      </w:r>
      <w:r w:rsidRPr="00FA0E78">
        <w:rPr>
          <w:vanish/>
          <w:u w:val="single"/>
        </w:rPr>
        <w:t>states</w:t>
      </w:r>
      <w:r w:rsidRPr="0027108A">
        <w:rPr>
          <w:u w:val="single"/>
        </w:rPr>
        <w:t xml:space="preserve"> </w:t>
      </w:r>
      <w:r w:rsidRPr="00FA0E78">
        <w:rPr>
          <w:vanish/>
          <w:u w:val="single"/>
        </w:rPr>
        <w:t>are</w:t>
      </w:r>
      <w:r w:rsidRPr="0027108A">
        <w:rPr>
          <w:u w:val="single"/>
        </w:rPr>
        <w:t xml:space="preserve"> </w:t>
      </w:r>
      <w:r w:rsidRPr="00FA0E78">
        <w:rPr>
          <w:vanish/>
          <w:u w:val="single"/>
        </w:rPr>
        <w:t>informational</w:t>
      </w:r>
      <w:r w:rsidRPr="0027108A">
        <w:rPr>
          <w:u w:val="single"/>
        </w:rPr>
        <w:t xml:space="preserve"> </w:t>
      </w:r>
      <w:r w:rsidRPr="00FA0E78">
        <w:rPr>
          <w:vanish/>
          <w:u w:val="single"/>
        </w:rPr>
        <w:t>states:</w:t>
      </w:r>
      <w:r w:rsidRPr="0027108A">
        <w:rPr>
          <w:u w:val="single"/>
        </w:rPr>
        <w:t xml:space="preserve"> </w:t>
      </w:r>
      <w:r w:rsidRPr="00FA0E78">
        <w:rPr>
          <w:vanish/>
          <w:u w:val="single"/>
        </w:rPr>
        <w:t>states</w:t>
      </w:r>
      <w:r w:rsidRPr="0027108A">
        <w:rPr>
          <w:u w:val="single"/>
        </w:rPr>
        <w:t xml:space="preserve"> </w:t>
      </w:r>
      <w:r w:rsidRPr="00FA0E78">
        <w:rPr>
          <w:vanish/>
          <w:u w:val="single"/>
        </w:rPr>
        <w:t>that</w:t>
      </w:r>
      <w:r w:rsidRPr="0027108A">
        <w:rPr>
          <w:u w:val="single"/>
        </w:rPr>
        <w:t xml:space="preserve"> </w:t>
      </w:r>
      <w:r w:rsidRPr="00FA0E78">
        <w:rPr>
          <w:vanish/>
          <w:u w:val="single"/>
        </w:rPr>
        <w:t>recognize</w:t>
      </w:r>
      <w:r w:rsidRPr="0027108A">
        <w:rPr>
          <w:u w:val="single"/>
        </w:rPr>
        <w:t xml:space="preserve"> </w:t>
      </w:r>
      <w:r w:rsidRPr="00FA0E78">
        <w:rPr>
          <w:vanish/>
          <w:u w:val="single"/>
        </w:rPr>
        <w:t>and</w:t>
      </w:r>
      <w:r w:rsidRPr="0027108A">
        <w:rPr>
          <w:u w:val="single"/>
        </w:rPr>
        <w:t xml:space="preserve"> </w:t>
      </w:r>
      <w:r w:rsidRPr="00FA0E78">
        <w:rPr>
          <w:vanish/>
          <w:u w:val="single"/>
        </w:rPr>
        <w:t>solve</w:t>
      </w:r>
      <w:r w:rsidRPr="0027108A">
        <w:rPr>
          <w:u w:val="single"/>
        </w:rPr>
        <w:t xml:space="preserve"> </w:t>
      </w:r>
      <w:r w:rsidRPr="00FA0E78">
        <w:rPr>
          <w:vanish/>
          <w:u w:val="single"/>
        </w:rPr>
        <w:t>problems</w:t>
      </w:r>
      <w:r w:rsidRPr="0027108A">
        <w:rPr>
          <w:u w:val="single"/>
        </w:rPr>
        <w:t xml:space="preserve"> </w:t>
      </w:r>
      <w:r w:rsidRPr="00FA0E78">
        <w:rPr>
          <w:vanish/>
          <w:u w:val="single"/>
        </w:rPr>
        <w:t>of</w:t>
      </w:r>
      <w:r w:rsidRPr="0027108A">
        <w:rPr>
          <w:u w:val="single"/>
        </w:rPr>
        <w:t xml:space="preserve"> </w:t>
      </w:r>
      <w:r w:rsidRPr="00FA0E78">
        <w:rPr>
          <w:vanish/>
          <w:u w:val="single"/>
        </w:rPr>
        <w:t>governance</w:t>
      </w:r>
      <w:r w:rsidRPr="0027108A">
        <w:rPr>
          <w:u w:val="single"/>
        </w:rPr>
        <w:t xml:space="preserve"> </w:t>
      </w:r>
      <w:r w:rsidRPr="00FA0E78">
        <w:rPr>
          <w:vanish/>
          <w:u w:val="single"/>
        </w:rPr>
        <w:t>by</w:t>
      </w:r>
      <w:r w:rsidRPr="0027108A">
        <w:rPr>
          <w:u w:val="single"/>
        </w:rPr>
        <w:t xml:space="preserve"> </w:t>
      </w:r>
      <w:r w:rsidRPr="00FA0E78">
        <w:rPr>
          <w:vanish/>
          <w:u w:val="single"/>
        </w:rPr>
        <w:t>collecting,</w:t>
      </w:r>
      <w:r w:rsidRPr="0027108A">
        <w:rPr>
          <w:u w:val="single"/>
        </w:rPr>
        <w:t xml:space="preserve"> </w:t>
      </w:r>
      <w:r w:rsidRPr="00FA0E78">
        <w:rPr>
          <w:vanish/>
          <w:u w:val="single"/>
        </w:rPr>
        <w:t>analyzing,</w:t>
      </w:r>
      <w:r w:rsidRPr="0027108A">
        <w:rPr>
          <w:u w:val="single"/>
        </w:rPr>
        <w:t xml:space="preserve"> </w:t>
      </w:r>
      <w:r w:rsidRPr="00FA0E78">
        <w:rPr>
          <w:vanish/>
          <w:u w:val="single"/>
        </w:rPr>
        <w:t>and</w:t>
      </w:r>
      <w:r w:rsidRPr="0027108A">
        <w:rPr>
          <w:u w:val="single"/>
        </w:rPr>
        <w:t xml:space="preserve"> </w:t>
      </w:r>
      <w:r w:rsidRPr="00FA0E78">
        <w:rPr>
          <w:vanish/>
          <w:u w:val="single"/>
        </w:rPr>
        <w:t>distributing</w:t>
      </w:r>
      <w:r w:rsidRPr="0027108A">
        <w:rPr>
          <w:u w:val="single"/>
        </w:rPr>
        <w:t xml:space="preserve"> </w:t>
      </w:r>
      <w:r w:rsidRPr="00FA0E78">
        <w:rPr>
          <w:vanish/>
          <w:u w:val="single"/>
        </w:rPr>
        <w:t>information.”</w:t>
      </w:r>
      <w:r w:rsidRPr="0027108A">
        <w:rPr>
          <w:u w:val="single"/>
        </w:rPr>
        <w:t xml:space="preserve"> </w:t>
      </w:r>
      <w:r w:rsidRPr="00FA0E78">
        <w:rPr>
          <w:vanish/>
          <w:u w:val="single"/>
        </w:rPr>
        <w:t>Consider</w:t>
      </w:r>
      <w:r w:rsidRPr="0027108A">
        <w:rPr>
          <w:u w:val="single"/>
        </w:rPr>
        <w:t xml:space="preserve"> </w:t>
      </w:r>
      <w:r w:rsidRPr="00FA0E78">
        <w:rPr>
          <w:vanish/>
          <w:u w:val="single"/>
        </w:rPr>
        <w:t>that</w:t>
      </w:r>
      <w:r w:rsidRPr="0027108A">
        <w:rPr>
          <w:u w:val="single"/>
        </w:rPr>
        <w:t xml:space="preserve"> </w:t>
      </w:r>
      <w:r w:rsidRPr="00FA0E78">
        <w:rPr>
          <w:vanish/>
          <w:u w:val="single"/>
        </w:rPr>
        <w:t>nations</w:t>
      </w:r>
      <w:r w:rsidRPr="0027108A">
        <w:rPr>
          <w:u w:val="single"/>
        </w:rPr>
        <w:t xml:space="preserve"> </w:t>
      </w:r>
      <w:r w:rsidRPr="00FA0E78">
        <w:rPr>
          <w:vanish/>
          <w:u w:val="single"/>
        </w:rPr>
        <w:t>require</w:t>
      </w:r>
      <w:r w:rsidRPr="0027108A">
        <w:rPr>
          <w:u w:val="single"/>
        </w:rPr>
        <w:t xml:space="preserve"> </w:t>
      </w:r>
      <w:r w:rsidRPr="00FA0E78">
        <w:rPr>
          <w:vanish/>
          <w:u w:val="single"/>
        </w:rPr>
        <w:t>good</w:t>
      </w:r>
      <w:r w:rsidRPr="0027108A">
        <w:rPr>
          <w:u w:val="single"/>
        </w:rPr>
        <w:t xml:space="preserve"> </w:t>
      </w:r>
      <w:r w:rsidRPr="00FA0E78">
        <w:rPr>
          <w:vanish/>
          <w:u w:val="single"/>
        </w:rPr>
        <w:t>information</w:t>
      </w:r>
      <w:r w:rsidRPr="0027108A">
        <w:rPr>
          <w:u w:val="single"/>
        </w:rPr>
        <w:t xml:space="preserve"> </w:t>
      </w:r>
      <w:r w:rsidRPr="00FA0E78">
        <w:rPr>
          <w:vanish/>
          <w:u w:val="single"/>
        </w:rPr>
        <w:t>to</w:t>
      </w:r>
      <w:r w:rsidRPr="0027108A">
        <w:rPr>
          <w:u w:val="single"/>
        </w:rPr>
        <w:t xml:space="preserve"> </w:t>
      </w:r>
      <w:r w:rsidRPr="00FA0E78">
        <w:rPr>
          <w:vanish/>
          <w:u w:val="single"/>
        </w:rPr>
        <w:t>allocate</w:t>
      </w:r>
      <w:r w:rsidRPr="0027108A">
        <w:rPr>
          <w:u w:val="single"/>
        </w:rPr>
        <w:t xml:space="preserve"> </w:t>
      </w:r>
      <w:r w:rsidRPr="00FA0E78">
        <w:rPr>
          <w:vanish/>
          <w:u w:val="single"/>
        </w:rPr>
        <w:t>benefits</w:t>
      </w:r>
      <w:r w:rsidRPr="0027108A">
        <w:rPr>
          <w:u w:val="single"/>
        </w:rPr>
        <w:t xml:space="preserve"> </w:t>
      </w:r>
      <w:r w:rsidRPr="00FA0E78">
        <w:rPr>
          <w:vanish/>
          <w:u w:val="single"/>
        </w:rPr>
        <w:t>and</w:t>
      </w:r>
      <w:r w:rsidRPr="0027108A">
        <w:rPr>
          <w:u w:val="single"/>
        </w:rPr>
        <w:t xml:space="preserve"> </w:t>
      </w:r>
      <w:r w:rsidRPr="00FA0E78">
        <w:rPr>
          <w:vanish/>
          <w:u w:val="single"/>
        </w:rPr>
        <w:t>social</w:t>
      </w:r>
      <w:r w:rsidRPr="0027108A">
        <w:rPr>
          <w:u w:val="single"/>
        </w:rPr>
        <w:t xml:space="preserve"> </w:t>
      </w:r>
      <w:r w:rsidRPr="00FA0E78">
        <w:rPr>
          <w:vanish/>
          <w:u w:val="single"/>
        </w:rPr>
        <w:t>services</w:t>
      </w:r>
      <w:r w:rsidRPr="0027108A">
        <w:rPr>
          <w:u w:val="single"/>
        </w:rPr>
        <w:t xml:space="preserve"> </w:t>
      </w:r>
      <w:r w:rsidRPr="00FA0E78">
        <w:rPr>
          <w:vanish/>
          <w:u w:val="single"/>
        </w:rPr>
        <w:t>to</w:t>
      </w:r>
      <w:r w:rsidRPr="0027108A">
        <w:rPr>
          <w:u w:val="single"/>
        </w:rPr>
        <w:t xml:space="preserve"> </w:t>
      </w:r>
      <w:r w:rsidRPr="00FA0E78">
        <w:rPr>
          <w:vanish/>
          <w:u w:val="single"/>
        </w:rPr>
        <w:t>the</w:t>
      </w:r>
      <w:r w:rsidRPr="0027108A">
        <w:rPr>
          <w:u w:val="single"/>
        </w:rPr>
        <w:t xml:space="preserve"> </w:t>
      </w:r>
      <w:r w:rsidRPr="00FA0E78">
        <w:rPr>
          <w:vanish/>
          <w:u w:val="single"/>
        </w:rPr>
        <w:t>populace;</w:t>
      </w:r>
      <w:r w:rsidRPr="0027108A">
        <w:rPr>
          <w:u w:val="single"/>
        </w:rPr>
        <w:t xml:space="preserve"> </w:t>
      </w:r>
      <w:r w:rsidRPr="00FA0E78">
        <w:rPr>
          <w:vanish/>
          <w:u w:val="single"/>
        </w:rPr>
        <w:t>to</w:t>
      </w:r>
      <w:r w:rsidRPr="0027108A">
        <w:rPr>
          <w:u w:val="single"/>
        </w:rPr>
        <w:t xml:space="preserve"> </w:t>
      </w:r>
      <w:r w:rsidRPr="00FA0E78">
        <w:rPr>
          <w:vanish/>
          <w:u w:val="single"/>
        </w:rPr>
        <w:t>administer</w:t>
      </w:r>
      <w:r w:rsidRPr="0027108A">
        <w:rPr>
          <w:u w:val="single"/>
        </w:rPr>
        <w:t xml:space="preserve"> </w:t>
      </w:r>
      <w:r w:rsidRPr="00FA0E78">
        <w:rPr>
          <w:vanish/>
          <w:u w:val="single"/>
        </w:rPr>
        <w:t>mechanisms</w:t>
      </w:r>
      <w:r w:rsidRPr="0027108A">
        <w:rPr>
          <w:u w:val="single"/>
        </w:rPr>
        <w:t xml:space="preserve"> </w:t>
      </w:r>
      <w:r w:rsidRPr="00FA0E78">
        <w:rPr>
          <w:vanish/>
          <w:u w:val="single"/>
        </w:rPr>
        <w:t>for</w:t>
      </w:r>
      <w:r w:rsidRPr="0027108A">
        <w:rPr>
          <w:u w:val="single"/>
        </w:rPr>
        <w:t xml:space="preserve"> </w:t>
      </w:r>
      <w:r w:rsidRPr="00FA0E78">
        <w:rPr>
          <w:vanish/>
          <w:u w:val="single"/>
        </w:rPr>
        <w:t>public</w:t>
      </w:r>
      <w:r w:rsidRPr="0027108A">
        <w:rPr>
          <w:u w:val="single"/>
        </w:rPr>
        <w:t xml:space="preserve"> </w:t>
      </w:r>
      <w:r w:rsidRPr="00FA0E78">
        <w:rPr>
          <w:vanish/>
          <w:u w:val="single"/>
        </w:rPr>
        <w:t>safety</w:t>
      </w:r>
      <w:r w:rsidRPr="0027108A">
        <w:rPr>
          <w:u w:val="single"/>
        </w:rPr>
        <w:t xml:space="preserve"> </w:t>
      </w:r>
      <w:r w:rsidRPr="00FA0E78">
        <w:rPr>
          <w:vanish/>
          <w:u w:val="single"/>
        </w:rPr>
        <w:t>(</w:t>
      </w:r>
      <w:proofErr w:type="gramStart"/>
      <w:r w:rsidRPr="00FA0E78">
        <w:rPr>
          <w:vanish/>
          <w:u w:val="single"/>
        </w:rPr>
        <w:t>e.g.</w:t>
      </w:r>
      <w:proofErr w:type="gramEnd"/>
      <w:r w:rsidRPr="0027108A">
        <w:rPr>
          <w:u w:val="single"/>
        </w:rPr>
        <w:t xml:space="preserve"> </w:t>
      </w:r>
      <w:r w:rsidRPr="00FA0E78">
        <w:rPr>
          <w:vanish/>
          <w:u w:val="single"/>
        </w:rPr>
        <w:t>law</w:t>
      </w:r>
      <w:r w:rsidRPr="0027108A">
        <w:rPr>
          <w:u w:val="single"/>
        </w:rPr>
        <w:t xml:space="preserve"> </w:t>
      </w:r>
      <w:r w:rsidRPr="00FA0E78">
        <w:rPr>
          <w:vanish/>
          <w:u w:val="single"/>
        </w:rPr>
        <w:t>enforcement,</w:t>
      </w:r>
      <w:r w:rsidRPr="0027108A">
        <w:rPr>
          <w:u w:val="single"/>
        </w:rPr>
        <w:t xml:space="preserve"> </w:t>
      </w:r>
      <w:r w:rsidRPr="00FA0E78">
        <w:rPr>
          <w:vanish/>
          <w:u w:val="single"/>
        </w:rPr>
        <w:t>court</w:t>
      </w:r>
      <w:r w:rsidRPr="0027108A">
        <w:rPr>
          <w:u w:val="single"/>
        </w:rPr>
        <w:t xml:space="preserve"> </w:t>
      </w:r>
      <w:r w:rsidRPr="00FA0E78">
        <w:rPr>
          <w:vanish/>
          <w:u w:val="single"/>
        </w:rPr>
        <w:t>systems,</w:t>
      </w:r>
      <w:r w:rsidRPr="0027108A">
        <w:rPr>
          <w:u w:val="single"/>
        </w:rPr>
        <w:t xml:space="preserve"> </w:t>
      </w:r>
      <w:r w:rsidRPr="00FA0E78">
        <w:rPr>
          <w:vanish/>
          <w:u w:val="single"/>
        </w:rPr>
        <w:t>fire-fighting);</w:t>
      </w:r>
      <w:r w:rsidRPr="0027108A">
        <w:rPr>
          <w:u w:val="single"/>
        </w:rPr>
        <w:t xml:space="preserve"> </w:t>
      </w:r>
      <w:r w:rsidRPr="00FA0E78">
        <w:rPr>
          <w:vanish/>
          <w:u w:val="single"/>
        </w:rPr>
        <w:t>to</w:t>
      </w:r>
      <w:r w:rsidRPr="0027108A">
        <w:rPr>
          <w:u w:val="single"/>
        </w:rPr>
        <w:t xml:space="preserve"> </w:t>
      </w:r>
      <w:r w:rsidRPr="00FA0E78">
        <w:rPr>
          <w:vanish/>
          <w:u w:val="single"/>
        </w:rPr>
        <w:t>provide</w:t>
      </w:r>
      <w:r w:rsidRPr="0027108A">
        <w:rPr>
          <w:u w:val="single"/>
        </w:rPr>
        <w:t xml:space="preserve"> </w:t>
      </w:r>
      <w:r w:rsidRPr="00FA0E78">
        <w:rPr>
          <w:vanish/>
          <w:u w:val="single"/>
        </w:rPr>
        <w:t>for</w:t>
      </w:r>
      <w:r w:rsidRPr="0027108A">
        <w:rPr>
          <w:u w:val="single"/>
        </w:rPr>
        <w:t xml:space="preserve"> </w:t>
      </w:r>
      <w:r w:rsidRPr="00FA0E78">
        <w:rPr>
          <w:vanish/>
          <w:u w:val="single"/>
        </w:rPr>
        <w:t>national</w:t>
      </w:r>
      <w:r w:rsidRPr="0027108A">
        <w:rPr>
          <w:u w:val="single"/>
        </w:rPr>
        <w:t xml:space="preserve"> </w:t>
      </w:r>
      <w:r w:rsidRPr="00FA0E78">
        <w:rPr>
          <w:vanish/>
          <w:u w:val="single"/>
        </w:rPr>
        <w:t>security;</w:t>
      </w:r>
      <w:r w:rsidRPr="0027108A">
        <w:rPr>
          <w:u w:val="single"/>
        </w:rPr>
        <w:t xml:space="preserve"> </w:t>
      </w:r>
      <w:r w:rsidRPr="00FA0E78">
        <w:rPr>
          <w:vanish/>
          <w:u w:val="single"/>
        </w:rPr>
        <w:t>to</w:t>
      </w:r>
      <w:r w:rsidRPr="0027108A">
        <w:rPr>
          <w:u w:val="single"/>
        </w:rPr>
        <w:t xml:space="preserve"> </w:t>
      </w:r>
      <w:r w:rsidRPr="00FA0E78">
        <w:rPr>
          <w:vanish/>
          <w:u w:val="single"/>
        </w:rPr>
        <w:t>gather</w:t>
      </w:r>
      <w:r w:rsidRPr="0027108A">
        <w:rPr>
          <w:u w:val="single"/>
        </w:rPr>
        <w:t xml:space="preserve"> </w:t>
      </w:r>
      <w:r w:rsidRPr="00FA0E78">
        <w:rPr>
          <w:vanish/>
          <w:u w:val="single"/>
        </w:rPr>
        <w:t>revenue</w:t>
      </w:r>
      <w:r w:rsidRPr="0027108A">
        <w:rPr>
          <w:u w:val="single"/>
        </w:rPr>
        <w:t xml:space="preserve"> </w:t>
      </w:r>
      <w:r w:rsidRPr="00FA0E78">
        <w:rPr>
          <w:vanish/>
          <w:u w:val="single"/>
        </w:rPr>
        <w:t>to</w:t>
      </w:r>
      <w:r w:rsidRPr="0027108A">
        <w:rPr>
          <w:u w:val="single"/>
        </w:rPr>
        <w:t xml:space="preserve"> </w:t>
      </w:r>
      <w:r w:rsidRPr="00FA0E78">
        <w:rPr>
          <w:vanish/>
          <w:u w:val="single"/>
        </w:rPr>
        <w:t>support</w:t>
      </w:r>
      <w:r w:rsidRPr="0027108A">
        <w:rPr>
          <w:u w:val="single"/>
        </w:rPr>
        <w:t xml:space="preserve"> </w:t>
      </w:r>
      <w:r w:rsidRPr="00FA0E78">
        <w:rPr>
          <w:vanish/>
          <w:u w:val="single"/>
        </w:rPr>
        <w:t>national</w:t>
      </w:r>
      <w:r w:rsidRPr="0027108A">
        <w:rPr>
          <w:u w:val="single"/>
        </w:rPr>
        <w:t xml:space="preserve"> </w:t>
      </w:r>
      <w:r w:rsidRPr="00FA0E78">
        <w:rPr>
          <w:vanish/>
          <w:u w:val="single"/>
        </w:rPr>
        <w:t>expenditures;</w:t>
      </w:r>
      <w:r w:rsidRPr="0027108A">
        <w:rPr>
          <w:u w:val="single"/>
        </w:rPr>
        <w:t xml:space="preserve"> </w:t>
      </w:r>
      <w:r w:rsidRPr="00FA0E78">
        <w:rPr>
          <w:vanish/>
          <w:u w:val="single"/>
        </w:rPr>
        <w:t>and</w:t>
      </w:r>
      <w:r w:rsidRPr="0027108A">
        <w:rPr>
          <w:u w:val="single"/>
        </w:rPr>
        <w:t xml:space="preserve"> </w:t>
      </w:r>
      <w:r w:rsidRPr="00FA0E78">
        <w:rPr>
          <w:vanish/>
          <w:u w:val="single"/>
        </w:rPr>
        <w:t>to</w:t>
      </w:r>
      <w:r w:rsidRPr="0027108A">
        <w:rPr>
          <w:u w:val="single"/>
        </w:rPr>
        <w:t xml:space="preserve"> </w:t>
      </w:r>
      <w:r w:rsidRPr="00FA0E78">
        <w:rPr>
          <w:vanish/>
          <w:u w:val="single"/>
        </w:rPr>
        <w:t>engage</w:t>
      </w:r>
      <w:r w:rsidRPr="0027108A">
        <w:rPr>
          <w:u w:val="single"/>
        </w:rPr>
        <w:t xml:space="preserve"> </w:t>
      </w:r>
      <w:r w:rsidRPr="00FA0E78">
        <w:rPr>
          <w:vanish/>
          <w:u w:val="single"/>
        </w:rPr>
        <w:t>with</w:t>
      </w:r>
      <w:r w:rsidRPr="0027108A">
        <w:rPr>
          <w:u w:val="single"/>
        </w:rPr>
        <w:t xml:space="preserve"> </w:t>
      </w:r>
      <w:r w:rsidRPr="00FA0E78">
        <w:rPr>
          <w:vanish/>
          <w:u w:val="single"/>
        </w:rPr>
        <w:t>other</w:t>
      </w:r>
      <w:r w:rsidRPr="0027108A">
        <w:rPr>
          <w:u w:val="single"/>
        </w:rPr>
        <w:t xml:space="preserve"> </w:t>
      </w:r>
      <w:r w:rsidRPr="00FA0E78">
        <w:rPr>
          <w:vanish/>
          <w:u w:val="single"/>
        </w:rPr>
        <w:t>nations</w:t>
      </w:r>
      <w:r w:rsidRPr="0027108A">
        <w:rPr>
          <w:u w:val="single"/>
        </w:rPr>
        <w:t xml:space="preserve"> </w:t>
      </w:r>
      <w:r w:rsidRPr="00FA0E78">
        <w:rPr>
          <w:vanish/>
          <w:u w:val="single"/>
        </w:rPr>
        <w:t>in</w:t>
      </w:r>
      <w:r w:rsidRPr="0027108A">
        <w:rPr>
          <w:u w:val="single"/>
        </w:rPr>
        <w:t xml:space="preserve"> </w:t>
      </w:r>
      <w:r w:rsidRPr="00FA0E78">
        <w:rPr>
          <w:vanish/>
          <w:u w:val="single"/>
        </w:rPr>
        <w:t>ways</w:t>
      </w:r>
      <w:r w:rsidRPr="0027108A">
        <w:rPr>
          <w:u w:val="single"/>
        </w:rPr>
        <w:t xml:space="preserve"> </w:t>
      </w:r>
      <w:r w:rsidRPr="00FA0E78">
        <w:rPr>
          <w:vanish/>
          <w:u w:val="single"/>
        </w:rPr>
        <w:t>that</w:t>
      </w:r>
      <w:r w:rsidRPr="0027108A">
        <w:rPr>
          <w:u w:val="single"/>
        </w:rPr>
        <w:t xml:space="preserve"> </w:t>
      </w:r>
      <w:r w:rsidRPr="00FA0E78">
        <w:rPr>
          <w:vanish/>
          <w:u w:val="single"/>
        </w:rPr>
        <w:t>support</w:t>
      </w:r>
      <w:r w:rsidRPr="0027108A">
        <w:rPr>
          <w:u w:val="single"/>
        </w:rPr>
        <w:t xml:space="preserve"> </w:t>
      </w:r>
      <w:r w:rsidRPr="00FA0E78">
        <w:rPr>
          <w:vanish/>
          <w:u w:val="single"/>
        </w:rPr>
        <w:t>national</w:t>
      </w:r>
      <w:r w:rsidRPr="0027108A">
        <w:rPr>
          <w:u w:val="single"/>
        </w:rPr>
        <w:t xml:space="preserve"> </w:t>
      </w:r>
      <w:r w:rsidRPr="00FA0E78">
        <w:rPr>
          <w:vanish/>
          <w:u w:val="single"/>
        </w:rPr>
        <w:t>interests.</w:t>
      </w:r>
      <w:r w:rsidRPr="0027108A">
        <w:rPr>
          <w:u w:val="single"/>
        </w:rPr>
        <w:t xml:space="preserve"> </w:t>
      </w:r>
      <w:r w:rsidRPr="00FA0E78">
        <w:rPr>
          <w:vanish/>
          <w:u w:val="single"/>
        </w:rPr>
        <w:t>3</w:t>
      </w:r>
      <w:r w:rsidRPr="0027108A">
        <w:rPr>
          <w:u w:val="single"/>
        </w:rPr>
        <w:t xml:space="preserve"> </w:t>
      </w:r>
      <w:r w:rsidRPr="0027108A">
        <w:rPr>
          <w:highlight w:val="cyan"/>
          <w:u w:val="single"/>
        </w:rPr>
        <w:t>Cyber-enabled information warfare is distinct from cyber warfare; the former targets human minds, whereas the latter targets computer and communications systems</w:t>
      </w:r>
      <w:r w:rsidRPr="0027108A">
        <w:rPr>
          <w:u w:val="single"/>
        </w:rPr>
        <w:t xml:space="preserve"> </w:t>
      </w:r>
      <w:r w:rsidRPr="00FA0E78">
        <w:rPr>
          <w:vanish/>
          <w:u w:val="single"/>
        </w:rPr>
        <w:t>188</w:t>
      </w:r>
      <w:r w:rsidRPr="0027108A">
        <w:rPr>
          <w:u w:val="single"/>
        </w:rPr>
        <w:t xml:space="preserve"> </w:t>
      </w:r>
      <w:r w:rsidRPr="00FA0E78">
        <w:rPr>
          <w:vanish/>
          <w:u w:val="single"/>
        </w:rPr>
        <w:t>H.</w:t>
      </w:r>
      <w:r w:rsidRPr="0027108A">
        <w:rPr>
          <w:u w:val="single"/>
        </w:rPr>
        <w:t xml:space="preserve"> </w:t>
      </w:r>
      <w:proofErr w:type="gramStart"/>
      <w:r w:rsidRPr="00FA0E78">
        <w:rPr>
          <w:vanish/>
          <w:u w:val="single"/>
        </w:rPr>
        <w:t>LIN</w:t>
      </w:r>
      <w:r w:rsidRPr="0027108A">
        <w:rPr>
          <w:u w:val="single"/>
        </w:rPr>
        <w:t xml:space="preserve"> </w:t>
      </w:r>
      <w:r w:rsidRPr="00FA0E78">
        <w:rPr>
          <w:vanish/>
          <w:u w:val="single"/>
        </w:rPr>
        <w:t>.</w:t>
      </w:r>
      <w:proofErr w:type="gramEnd"/>
      <w:r w:rsidRPr="0027108A">
        <w:rPr>
          <w:u w:val="single"/>
        </w:rPr>
        <w:t xml:space="preserve"> </w:t>
      </w:r>
      <w:r w:rsidRPr="00FA0E78">
        <w:rPr>
          <w:vanish/>
          <w:u w:val="single"/>
        </w:rPr>
        <w:t>Businesses</w:t>
      </w:r>
      <w:r w:rsidRPr="0027108A">
        <w:rPr>
          <w:u w:val="single"/>
        </w:rPr>
        <w:t xml:space="preserve"> </w:t>
      </w:r>
      <w:r w:rsidRPr="00FA0E78">
        <w:rPr>
          <w:vanish/>
          <w:u w:val="single"/>
        </w:rPr>
        <w:t>and</w:t>
      </w:r>
      <w:r w:rsidRPr="0027108A">
        <w:rPr>
          <w:u w:val="single"/>
        </w:rPr>
        <w:t xml:space="preserve"> </w:t>
      </w:r>
      <w:r w:rsidRPr="00FA0E78">
        <w:rPr>
          <w:vanish/>
          <w:u w:val="single"/>
        </w:rPr>
        <w:t>nonprofit</w:t>
      </w:r>
      <w:r w:rsidRPr="0027108A">
        <w:rPr>
          <w:u w:val="single"/>
        </w:rPr>
        <w:t xml:space="preserve"> </w:t>
      </w:r>
      <w:r w:rsidRPr="00FA0E78">
        <w:rPr>
          <w:vanish/>
          <w:u w:val="single"/>
        </w:rPr>
        <w:t>entities</w:t>
      </w:r>
      <w:r w:rsidRPr="0027108A">
        <w:rPr>
          <w:u w:val="single"/>
        </w:rPr>
        <w:t xml:space="preserve"> </w:t>
      </w:r>
      <w:r w:rsidRPr="00FA0E78">
        <w:rPr>
          <w:vanish/>
          <w:u w:val="single"/>
        </w:rPr>
        <w:t>in</w:t>
      </w:r>
      <w:r w:rsidRPr="0027108A">
        <w:rPr>
          <w:u w:val="single"/>
        </w:rPr>
        <w:t xml:space="preserve"> </w:t>
      </w:r>
      <w:r w:rsidRPr="00FA0E78">
        <w:rPr>
          <w:vanish/>
          <w:u w:val="single"/>
        </w:rPr>
        <w:t>turn</w:t>
      </w:r>
      <w:r w:rsidRPr="0027108A">
        <w:rPr>
          <w:u w:val="single"/>
        </w:rPr>
        <w:t xml:space="preserve"> </w:t>
      </w:r>
      <w:r w:rsidRPr="00FA0E78">
        <w:rPr>
          <w:vanish/>
          <w:u w:val="single"/>
        </w:rPr>
        <w:t>are</w:t>
      </w:r>
      <w:r w:rsidRPr="0027108A">
        <w:rPr>
          <w:u w:val="single"/>
        </w:rPr>
        <w:t xml:space="preserve"> </w:t>
      </w:r>
      <w:r w:rsidRPr="00FA0E78">
        <w:rPr>
          <w:vanish/>
          <w:u w:val="single"/>
        </w:rPr>
        <w:t>also</w:t>
      </w:r>
      <w:r w:rsidRPr="0027108A">
        <w:rPr>
          <w:u w:val="single"/>
        </w:rPr>
        <w:t xml:space="preserve"> </w:t>
      </w:r>
      <w:r w:rsidRPr="00FA0E78">
        <w:rPr>
          <w:vanish/>
          <w:u w:val="single"/>
        </w:rPr>
        <w:t>highly</w:t>
      </w:r>
      <w:r w:rsidRPr="0027108A">
        <w:rPr>
          <w:u w:val="single"/>
        </w:rPr>
        <w:t xml:space="preserve"> </w:t>
      </w:r>
      <w:r w:rsidRPr="00FA0E78">
        <w:rPr>
          <w:vanish/>
          <w:u w:val="single"/>
        </w:rPr>
        <w:t>dependent</w:t>
      </w:r>
      <w:r w:rsidRPr="0027108A">
        <w:rPr>
          <w:u w:val="single"/>
        </w:rPr>
        <w:t xml:space="preserve"> </w:t>
      </w:r>
      <w:r w:rsidRPr="00FA0E78">
        <w:rPr>
          <w:vanish/>
          <w:u w:val="single"/>
        </w:rPr>
        <w:t>on</w:t>
      </w:r>
      <w:r w:rsidRPr="0027108A">
        <w:rPr>
          <w:u w:val="single"/>
        </w:rPr>
        <w:t xml:space="preserve"> </w:t>
      </w:r>
      <w:r w:rsidRPr="00FA0E78">
        <w:rPr>
          <w:vanish/>
          <w:u w:val="single"/>
        </w:rPr>
        <w:t>information.</w:t>
      </w:r>
      <w:r w:rsidRPr="0027108A">
        <w:rPr>
          <w:u w:val="single"/>
        </w:rPr>
        <w:t xml:space="preserve"> </w:t>
      </w:r>
      <w:r w:rsidRPr="00FA0E78">
        <w:rPr>
          <w:vanish/>
          <w:u w:val="single"/>
        </w:rPr>
        <w:t>They</w:t>
      </w:r>
      <w:r w:rsidRPr="0027108A">
        <w:rPr>
          <w:u w:val="single"/>
        </w:rPr>
        <w:t xml:space="preserve"> </w:t>
      </w:r>
      <w:r w:rsidRPr="00FA0E78">
        <w:rPr>
          <w:vanish/>
          <w:u w:val="single"/>
        </w:rPr>
        <w:t>use</w:t>
      </w:r>
      <w:r w:rsidRPr="0027108A">
        <w:rPr>
          <w:u w:val="single"/>
        </w:rPr>
        <w:t xml:space="preserve"> </w:t>
      </w:r>
      <w:r w:rsidRPr="00FA0E78">
        <w:rPr>
          <w:vanish/>
          <w:u w:val="single"/>
        </w:rPr>
        <w:t>it</w:t>
      </w:r>
      <w:r w:rsidRPr="0027108A">
        <w:rPr>
          <w:u w:val="single"/>
        </w:rPr>
        <w:t xml:space="preserve"> </w:t>
      </w:r>
      <w:r w:rsidRPr="00FA0E78">
        <w:rPr>
          <w:vanish/>
          <w:u w:val="single"/>
        </w:rPr>
        <w:t>to</w:t>
      </w:r>
      <w:r w:rsidRPr="0027108A">
        <w:rPr>
          <w:u w:val="single"/>
        </w:rPr>
        <w:t xml:space="preserve"> </w:t>
      </w:r>
      <w:r w:rsidRPr="00FA0E78">
        <w:rPr>
          <w:vanish/>
          <w:u w:val="single"/>
        </w:rPr>
        <w:t>develop</w:t>
      </w:r>
      <w:r w:rsidRPr="0027108A">
        <w:rPr>
          <w:u w:val="single"/>
        </w:rPr>
        <w:t xml:space="preserve"> </w:t>
      </w:r>
      <w:r w:rsidRPr="00FA0E78">
        <w:rPr>
          <w:vanish/>
          <w:u w:val="single"/>
        </w:rPr>
        <w:t>products</w:t>
      </w:r>
      <w:r w:rsidRPr="0027108A">
        <w:rPr>
          <w:u w:val="single"/>
        </w:rPr>
        <w:t xml:space="preserve"> </w:t>
      </w:r>
      <w:r w:rsidRPr="00FA0E78">
        <w:rPr>
          <w:vanish/>
          <w:u w:val="single"/>
        </w:rPr>
        <w:t>and</w:t>
      </w:r>
      <w:r w:rsidRPr="0027108A">
        <w:rPr>
          <w:u w:val="single"/>
        </w:rPr>
        <w:t xml:space="preserve"> </w:t>
      </w:r>
      <w:r w:rsidRPr="00FA0E78">
        <w:rPr>
          <w:vanish/>
          <w:u w:val="single"/>
        </w:rPr>
        <w:t>services</w:t>
      </w:r>
      <w:r w:rsidRPr="0027108A">
        <w:rPr>
          <w:u w:val="single"/>
        </w:rPr>
        <w:t xml:space="preserve"> </w:t>
      </w:r>
      <w:r w:rsidRPr="00FA0E78">
        <w:rPr>
          <w:vanish/>
          <w:u w:val="single"/>
        </w:rPr>
        <w:t>for</w:t>
      </w:r>
      <w:r w:rsidRPr="0027108A">
        <w:rPr>
          <w:u w:val="single"/>
        </w:rPr>
        <w:t xml:space="preserve"> </w:t>
      </w:r>
      <w:r w:rsidRPr="00FA0E78">
        <w:rPr>
          <w:vanish/>
          <w:u w:val="single"/>
        </w:rPr>
        <w:t>customers</w:t>
      </w:r>
      <w:r w:rsidRPr="0027108A">
        <w:rPr>
          <w:u w:val="single"/>
        </w:rPr>
        <w:t xml:space="preserve"> </w:t>
      </w:r>
      <w:r w:rsidRPr="00FA0E78">
        <w:rPr>
          <w:vanish/>
          <w:u w:val="single"/>
        </w:rPr>
        <w:t>and</w:t>
      </w:r>
      <w:r w:rsidRPr="0027108A">
        <w:rPr>
          <w:u w:val="single"/>
        </w:rPr>
        <w:t xml:space="preserve"> </w:t>
      </w:r>
      <w:r w:rsidRPr="00FA0E78">
        <w:rPr>
          <w:vanish/>
          <w:u w:val="single"/>
        </w:rPr>
        <w:t>clients;</w:t>
      </w:r>
      <w:r w:rsidRPr="0027108A">
        <w:rPr>
          <w:u w:val="single"/>
        </w:rPr>
        <w:t xml:space="preserve"> </w:t>
      </w:r>
      <w:r w:rsidRPr="00FA0E78">
        <w:rPr>
          <w:vanish/>
          <w:u w:val="single"/>
        </w:rPr>
        <w:t>to</w:t>
      </w:r>
      <w:r w:rsidRPr="0027108A">
        <w:rPr>
          <w:u w:val="single"/>
        </w:rPr>
        <w:t xml:space="preserve"> </w:t>
      </w:r>
      <w:r w:rsidRPr="00FA0E78">
        <w:rPr>
          <w:vanish/>
          <w:u w:val="single"/>
        </w:rPr>
        <w:t>understand</w:t>
      </w:r>
      <w:r w:rsidRPr="0027108A">
        <w:rPr>
          <w:u w:val="single"/>
        </w:rPr>
        <w:t xml:space="preserve"> </w:t>
      </w:r>
      <w:r w:rsidRPr="00FA0E78">
        <w:rPr>
          <w:vanish/>
          <w:u w:val="single"/>
        </w:rPr>
        <w:t>markets</w:t>
      </w:r>
      <w:r w:rsidRPr="0027108A">
        <w:rPr>
          <w:u w:val="single"/>
        </w:rPr>
        <w:t xml:space="preserve"> </w:t>
      </w:r>
      <w:r w:rsidRPr="00FA0E78">
        <w:rPr>
          <w:vanish/>
          <w:u w:val="single"/>
        </w:rPr>
        <w:t>and</w:t>
      </w:r>
      <w:r w:rsidRPr="0027108A">
        <w:rPr>
          <w:u w:val="single"/>
        </w:rPr>
        <w:t xml:space="preserve"> </w:t>
      </w:r>
      <w:r w:rsidRPr="00FA0E78">
        <w:rPr>
          <w:vanish/>
          <w:u w:val="single"/>
        </w:rPr>
        <w:t>audiences</w:t>
      </w:r>
      <w:r w:rsidRPr="0027108A">
        <w:rPr>
          <w:u w:val="single"/>
        </w:rPr>
        <w:t xml:space="preserve"> </w:t>
      </w:r>
      <w:r w:rsidRPr="00FA0E78">
        <w:rPr>
          <w:vanish/>
          <w:u w:val="single"/>
        </w:rPr>
        <w:t>for</w:t>
      </w:r>
      <w:r w:rsidRPr="0027108A">
        <w:rPr>
          <w:u w:val="single"/>
        </w:rPr>
        <w:t xml:space="preserve"> </w:t>
      </w:r>
      <w:r w:rsidRPr="00FA0E78">
        <w:rPr>
          <w:vanish/>
          <w:u w:val="single"/>
        </w:rPr>
        <w:t>their</w:t>
      </w:r>
      <w:r w:rsidRPr="0027108A">
        <w:rPr>
          <w:u w:val="single"/>
        </w:rPr>
        <w:t xml:space="preserve"> </w:t>
      </w:r>
      <w:r w:rsidRPr="00FA0E78">
        <w:rPr>
          <w:vanish/>
          <w:u w:val="single"/>
        </w:rPr>
        <w:t>products</w:t>
      </w:r>
      <w:r w:rsidRPr="0027108A">
        <w:rPr>
          <w:u w:val="single"/>
        </w:rPr>
        <w:t xml:space="preserve"> </w:t>
      </w:r>
      <w:r w:rsidRPr="00FA0E78">
        <w:rPr>
          <w:vanish/>
          <w:u w:val="single"/>
        </w:rPr>
        <w:t>and</w:t>
      </w:r>
      <w:r w:rsidRPr="0027108A">
        <w:rPr>
          <w:u w:val="single"/>
        </w:rPr>
        <w:t xml:space="preserve"> </w:t>
      </w:r>
      <w:r w:rsidRPr="00FA0E78">
        <w:rPr>
          <w:vanish/>
          <w:u w:val="single"/>
        </w:rPr>
        <w:t>services;</w:t>
      </w:r>
      <w:r w:rsidRPr="0027108A">
        <w:rPr>
          <w:u w:val="single"/>
        </w:rPr>
        <w:t xml:space="preserve"> </w:t>
      </w:r>
      <w:r w:rsidRPr="00FA0E78">
        <w:rPr>
          <w:vanish/>
          <w:u w:val="single"/>
        </w:rPr>
        <w:t>to</w:t>
      </w:r>
      <w:r w:rsidRPr="0027108A">
        <w:rPr>
          <w:u w:val="single"/>
        </w:rPr>
        <w:t xml:space="preserve"> </w:t>
      </w:r>
      <w:r w:rsidRPr="00FA0E78">
        <w:rPr>
          <w:vanish/>
          <w:u w:val="single"/>
        </w:rPr>
        <w:t>inform</w:t>
      </w:r>
      <w:r w:rsidRPr="0027108A">
        <w:rPr>
          <w:u w:val="single"/>
        </w:rPr>
        <w:t xml:space="preserve"> </w:t>
      </w:r>
      <w:r w:rsidRPr="00FA0E78">
        <w:rPr>
          <w:vanish/>
          <w:u w:val="single"/>
        </w:rPr>
        <w:t>customers</w:t>
      </w:r>
      <w:r w:rsidRPr="0027108A">
        <w:rPr>
          <w:u w:val="single"/>
        </w:rPr>
        <w:t xml:space="preserve"> </w:t>
      </w:r>
      <w:r w:rsidRPr="00FA0E78">
        <w:rPr>
          <w:vanish/>
          <w:u w:val="single"/>
        </w:rPr>
        <w:t>and</w:t>
      </w:r>
      <w:r w:rsidRPr="0027108A">
        <w:rPr>
          <w:u w:val="single"/>
        </w:rPr>
        <w:t xml:space="preserve"> </w:t>
      </w:r>
      <w:r w:rsidRPr="00FA0E78">
        <w:rPr>
          <w:vanish/>
          <w:u w:val="single"/>
        </w:rPr>
        <w:t>clients</w:t>
      </w:r>
      <w:r w:rsidRPr="0027108A">
        <w:rPr>
          <w:u w:val="single"/>
        </w:rPr>
        <w:t xml:space="preserve"> </w:t>
      </w:r>
      <w:r w:rsidRPr="00FA0E78">
        <w:rPr>
          <w:vanish/>
          <w:u w:val="single"/>
        </w:rPr>
        <w:t>about</w:t>
      </w:r>
      <w:r w:rsidRPr="0027108A">
        <w:rPr>
          <w:u w:val="single"/>
        </w:rPr>
        <w:t xml:space="preserve"> </w:t>
      </w:r>
      <w:r w:rsidRPr="00FA0E78">
        <w:rPr>
          <w:vanish/>
          <w:u w:val="single"/>
        </w:rPr>
        <w:t>their</w:t>
      </w:r>
      <w:r w:rsidRPr="0027108A">
        <w:rPr>
          <w:u w:val="single"/>
        </w:rPr>
        <w:t xml:space="preserve"> </w:t>
      </w:r>
      <w:r w:rsidRPr="00FA0E78">
        <w:rPr>
          <w:vanish/>
          <w:u w:val="single"/>
        </w:rPr>
        <w:t>products</w:t>
      </w:r>
      <w:r w:rsidRPr="0027108A">
        <w:rPr>
          <w:u w:val="single"/>
        </w:rPr>
        <w:t xml:space="preserve"> </w:t>
      </w:r>
      <w:r w:rsidRPr="00FA0E78">
        <w:rPr>
          <w:vanish/>
          <w:u w:val="single"/>
        </w:rPr>
        <w:t>and</w:t>
      </w:r>
      <w:r w:rsidRPr="0027108A">
        <w:rPr>
          <w:u w:val="single"/>
        </w:rPr>
        <w:t xml:space="preserve"> </w:t>
      </w:r>
      <w:r w:rsidRPr="00FA0E78">
        <w:rPr>
          <w:vanish/>
          <w:u w:val="single"/>
        </w:rPr>
        <w:t>services;</w:t>
      </w:r>
      <w:r w:rsidRPr="0027108A">
        <w:rPr>
          <w:u w:val="single"/>
        </w:rPr>
        <w:t xml:space="preserve"> </w:t>
      </w:r>
      <w:r w:rsidRPr="00FA0E78">
        <w:rPr>
          <w:vanish/>
          <w:u w:val="single"/>
        </w:rPr>
        <w:t>to</w:t>
      </w:r>
      <w:r w:rsidRPr="0027108A">
        <w:rPr>
          <w:u w:val="single"/>
        </w:rPr>
        <w:t xml:space="preserve"> </w:t>
      </w:r>
      <w:r w:rsidRPr="00FA0E78">
        <w:rPr>
          <w:vanish/>
          <w:u w:val="single"/>
        </w:rPr>
        <w:t>comply</w:t>
      </w:r>
      <w:r w:rsidRPr="0027108A">
        <w:rPr>
          <w:u w:val="single"/>
        </w:rPr>
        <w:t xml:space="preserve"> </w:t>
      </w:r>
      <w:r w:rsidRPr="00FA0E78">
        <w:rPr>
          <w:vanish/>
          <w:u w:val="single"/>
        </w:rPr>
        <w:t>with</w:t>
      </w:r>
      <w:r w:rsidRPr="0027108A">
        <w:rPr>
          <w:u w:val="single"/>
        </w:rPr>
        <w:t xml:space="preserve"> </w:t>
      </w:r>
      <w:r w:rsidRPr="00FA0E78">
        <w:rPr>
          <w:vanish/>
          <w:u w:val="single"/>
        </w:rPr>
        <w:t>laws</w:t>
      </w:r>
      <w:r w:rsidRPr="0027108A">
        <w:rPr>
          <w:u w:val="single"/>
        </w:rPr>
        <w:t xml:space="preserve"> </w:t>
      </w:r>
      <w:r w:rsidRPr="00FA0E78">
        <w:rPr>
          <w:vanish/>
          <w:u w:val="single"/>
        </w:rPr>
        <w:t>and</w:t>
      </w:r>
      <w:r w:rsidRPr="0027108A">
        <w:rPr>
          <w:u w:val="single"/>
        </w:rPr>
        <w:t xml:space="preserve"> </w:t>
      </w:r>
      <w:r w:rsidRPr="00FA0E78">
        <w:rPr>
          <w:vanish/>
          <w:u w:val="single"/>
        </w:rPr>
        <w:t>regulations</w:t>
      </w:r>
      <w:r w:rsidRPr="0027108A">
        <w:rPr>
          <w:u w:val="single"/>
        </w:rPr>
        <w:t xml:space="preserve"> </w:t>
      </w:r>
      <w:r w:rsidRPr="00FA0E78">
        <w:rPr>
          <w:vanish/>
          <w:u w:val="single"/>
        </w:rPr>
        <w:t>applicable</w:t>
      </w:r>
      <w:r w:rsidRPr="0027108A">
        <w:rPr>
          <w:u w:val="single"/>
        </w:rPr>
        <w:t xml:space="preserve"> </w:t>
      </w:r>
      <w:r w:rsidRPr="00FA0E78">
        <w:rPr>
          <w:vanish/>
          <w:u w:val="single"/>
        </w:rPr>
        <w:t>to</w:t>
      </w:r>
      <w:r w:rsidRPr="0027108A">
        <w:rPr>
          <w:u w:val="single"/>
        </w:rPr>
        <w:t xml:space="preserve"> </w:t>
      </w:r>
      <w:r w:rsidRPr="00FA0E78">
        <w:rPr>
          <w:vanish/>
          <w:u w:val="single"/>
        </w:rPr>
        <w:t>their</w:t>
      </w:r>
      <w:r w:rsidRPr="0027108A">
        <w:rPr>
          <w:u w:val="single"/>
        </w:rPr>
        <w:t xml:space="preserve"> </w:t>
      </w:r>
      <w:r w:rsidRPr="00FA0E78">
        <w:rPr>
          <w:vanish/>
          <w:u w:val="single"/>
        </w:rPr>
        <w:t>products</w:t>
      </w:r>
      <w:r w:rsidRPr="0027108A">
        <w:rPr>
          <w:u w:val="single"/>
        </w:rPr>
        <w:t xml:space="preserve"> </w:t>
      </w:r>
      <w:r w:rsidRPr="00FA0E78">
        <w:rPr>
          <w:vanish/>
          <w:u w:val="single"/>
        </w:rPr>
        <w:t>and</w:t>
      </w:r>
      <w:r w:rsidRPr="0027108A">
        <w:rPr>
          <w:u w:val="single"/>
        </w:rPr>
        <w:t xml:space="preserve"> </w:t>
      </w:r>
      <w:r w:rsidRPr="00FA0E78">
        <w:rPr>
          <w:vanish/>
          <w:u w:val="single"/>
        </w:rPr>
        <w:t>services;</w:t>
      </w:r>
      <w:r w:rsidRPr="0027108A">
        <w:rPr>
          <w:u w:val="single"/>
        </w:rPr>
        <w:t xml:space="preserve"> </w:t>
      </w:r>
      <w:r w:rsidRPr="00FA0E78">
        <w:rPr>
          <w:vanish/>
          <w:u w:val="single"/>
        </w:rPr>
        <w:t>and</w:t>
      </w:r>
      <w:r w:rsidRPr="0027108A">
        <w:rPr>
          <w:u w:val="single"/>
        </w:rPr>
        <w:t xml:space="preserve"> </w:t>
      </w:r>
      <w:r w:rsidRPr="00FA0E78">
        <w:rPr>
          <w:vanish/>
          <w:u w:val="single"/>
        </w:rPr>
        <w:t>to</w:t>
      </w:r>
      <w:r w:rsidRPr="0027108A">
        <w:rPr>
          <w:u w:val="single"/>
        </w:rPr>
        <w:t xml:space="preserve"> </w:t>
      </w:r>
      <w:r w:rsidRPr="00FA0E78">
        <w:rPr>
          <w:vanish/>
          <w:u w:val="single"/>
        </w:rPr>
        <w:t>maintain</w:t>
      </w:r>
      <w:r w:rsidRPr="0027108A">
        <w:rPr>
          <w:u w:val="single"/>
        </w:rPr>
        <w:t xml:space="preserve"> </w:t>
      </w:r>
      <w:r w:rsidRPr="00FA0E78">
        <w:rPr>
          <w:vanish/>
          <w:u w:val="single"/>
        </w:rPr>
        <w:t>their</w:t>
      </w:r>
      <w:r w:rsidRPr="0027108A">
        <w:rPr>
          <w:u w:val="single"/>
        </w:rPr>
        <w:t xml:space="preserve"> </w:t>
      </w:r>
      <w:r w:rsidRPr="00FA0E78">
        <w:rPr>
          <w:vanish/>
          <w:u w:val="single"/>
        </w:rPr>
        <w:t>accounting</w:t>
      </w:r>
      <w:r w:rsidRPr="0027108A">
        <w:rPr>
          <w:u w:val="single"/>
        </w:rPr>
        <w:t xml:space="preserve"> </w:t>
      </w:r>
      <w:r w:rsidRPr="00FA0E78">
        <w:rPr>
          <w:vanish/>
          <w:u w:val="single"/>
        </w:rPr>
        <w:t>and</w:t>
      </w:r>
      <w:r w:rsidRPr="0027108A">
        <w:rPr>
          <w:u w:val="single"/>
        </w:rPr>
        <w:t xml:space="preserve"> </w:t>
      </w:r>
      <w:r w:rsidRPr="00FA0E78">
        <w:rPr>
          <w:vanish/>
          <w:u w:val="single"/>
        </w:rPr>
        <w:t>finances.</w:t>
      </w:r>
      <w:r w:rsidRPr="0027108A">
        <w:rPr>
          <w:u w:val="single"/>
        </w:rPr>
        <w:t xml:space="preserve"> </w:t>
      </w:r>
      <w:r w:rsidRPr="00FA0E78">
        <w:rPr>
          <w:vanish/>
          <w:u w:val="single"/>
        </w:rPr>
        <w:t>Construction</w:t>
      </w:r>
      <w:r w:rsidRPr="0027108A">
        <w:rPr>
          <w:u w:val="single"/>
        </w:rPr>
        <w:t xml:space="preserve"> </w:t>
      </w:r>
      <w:r w:rsidRPr="00FA0E78">
        <w:rPr>
          <w:vanish/>
          <w:u w:val="single"/>
        </w:rPr>
        <w:t>and</w:t>
      </w:r>
      <w:r w:rsidRPr="0027108A">
        <w:rPr>
          <w:u w:val="single"/>
        </w:rPr>
        <w:t xml:space="preserve"> </w:t>
      </w:r>
      <w:r w:rsidRPr="00FA0E78">
        <w:rPr>
          <w:vanish/>
          <w:u w:val="single"/>
        </w:rPr>
        <w:t>manufacturing</w:t>
      </w:r>
      <w:r w:rsidRPr="0027108A">
        <w:rPr>
          <w:u w:val="single"/>
        </w:rPr>
        <w:t xml:space="preserve"> </w:t>
      </w:r>
      <w:r w:rsidRPr="00FA0E78">
        <w:rPr>
          <w:vanish/>
          <w:u w:val="single"/>
        </w:rPr>
        <w:t>projects</w:t>
      </w:r>
      <w:r w:rsidRPr="0027108A">
        <w:rPr>
          <w:u w:val="single"/>
        </w:rPr>
        <w:t xml:space="preserve"> </w:t>
      </w:r>
      <w:r w:rsidRPr="00FA0E78">
        <w:rPr>
          <w:vanish/>
          <w:u w:val="single"/>
        </w:rPr>
        <w:t>entail</w:t>
      </w:r>
      <w:r w:rsidRPr="0027108A">
        <w:rPr>
          <w:u w:val="single"/>
        </w:rPr>
        <w:t xml:space="preserve"> </w:t>
      </w:r>
      <w:r w:rsidRPr="00FA0E78">
        <w:rPr>
          <w:vanish/>
          <w:u w:val="single"/>
        </w:rPr>
        <w:t>the</w:t>
      </w:r>
      <w:r w:rsidRPr="0027108A">
        <w:rPr>
          <w:u w:val="single"/>
        </w:rPr>
        <w:t xml:space="preserve"> </w:t>
      </w:r>
      <w:r w:rsidRPr="00FA0E78">
        <w:rPr>
          <w:vanish/>
          <w:u w:val="single"/>
        </w:rPr>
        <w:t>coordination</w:t>
      </w:r>
      <w:r w:rsidRPr="0027108A">
        <w:rPr>
          <w:u w:val="single"/>
        </w:rPr>
        <w:t xml:space="preserve"> </w:t>
      </w:r>
      <w:r w:rsidRPr="00FA0E78">
        <w:rPr>
          <w:vanish/>
          <w:u w:val="single"/>
        </w:rPr>
        <w:t>of</w:t>
      </w:r>
      <w:r w:rsidRPr="0027108A">
        <w:rPr>
          <w:u w:val="single"/>
        </w:rPr>
        <w:t xml:space="preserve"> </w:t>
      </w:r>
      <w:r w:rsidRPr="00FA0E78">
        <w:rPr>
          <w:vanish/>
          <w:u w:val="single"/>
        </w:rPr>
        <w:t>dozens,</w:t>
      </w:r>
      <w:r w:rsidRPr="0027108A">
        <w:rPr>
          <w:u w:val="single"/>
        </w:rPr>
        <w:t xml:space="preserve"> </w:t>
      </w:r>
      <w:r w:rsidRPr="00FA0E78">
        <w:rPr>
          <w:vanish/>
          <w:u w:val="single"/>
        </w:rPr>
        <w:t>hundreds,</w:t>
      </w:r>
      <w:r w:rsidRPr="0027108A">
        <w:rPr>
          <w:u w:val="single"/>
        </w:rPr>
        <w:t xml:space="preserve"> </w:t>
      </w:r>
      <w:r w:rsidRPr="00FA0E78">
        <w:rPr>
          <w:vanish/>
          <w:u w:val="single"/>
        </w:rPr>
        <w:t>or</w:t>
      </w:r>
      <w:r w:rsidRPr="0027108A">
        <w:rPr>
          <w:u w:val="single"/>
        </w:rPr>
        <w:t xml:space="preserve"> </w:t>
      </w:r>
      <w:r w:rsidRPr="00FA0E78">
        <w:rPr>
          <w:vanish/>
          <w:u w:val="single"/>
        </w:rPr>
        <w:t>thousands</w:t>
      </w:r>
      <w:r w:rsidRPr="0027108A">
        <w:rPr>
          <w:u w:val="single"/>
        </w:rPr>
        <w:t xml:space="preserve"> </w:t>
      </w:r>
      <w:r w:rsidRPr="00FA0E78">
        <w:rPr>
          <w:vanish/>
          <w:u w:val="single"/>
        </w:rPr>
        <w:t>of</w:t>
      </w:r>
      <w:r w:rsidRPr="0027108A">
        <w:rPr>
          <w:u w:val="single"/>
        </w:rPr>
        <w:t xml:space="preserve"> </w:t>
      </w:r>
      <w:r w:rsidRPr="00FA0E78">
        <w:rPr>
          <w:vanish/>
          <w:u w:val="single"/>
        </w:rPr>
        <w:t>parties</w:t>
      </w:r>
      <w:r w:rsidRPr="0027108A">
        <w:rPr>
          <w:u w:val="single"/>
        </w:rPr>
        <w:t xml:space="preserve"> </w:t>
      </w:r>
      <w:r w:rsidRPr="00FA0E78">
        <w:rPr>
          <w:vanish/>
          <w:u w:val="single"/>
        </w:rPr>
        <w:t>–</w:t>
      </w:r>
      <w:r w:rsidRPr="0027108A">
        <w:rPr>
          <w:u w:val="single"/>
        </w:rPr>
        <w:t xml:space="preserve"> </w:t>
      </w:r>
      <w:r w:rsidRPr="00FA0E78">
        <w:rPr>
          <w:vanish/>
          <w:u w:val="single"/>
        </w:rPr>
        <w:t>all</w:t>
      </w:r>
      <w:r w:rsidRPr="0027108A">
        <w:rPr>
          <w:u w:val="single"/>
        </w:rPr>
        <w:t xml:space="preserve"> </w:t>
      </w:r>
      <w:r w:rsidRPr="00FA0E78">
        <w:rPr>
          <w:vanish/>
          <w:u w:val="single"/>
        </w:rPr>
        <w:t>of</w:t>
      </w:r>
      <w:r w:rsidRPr="0027108A">
        <w:rPr>
          <w:u w:val="single"/>
        </w:rPr>
        <w:t xml:space="preserve"> </w:t>
      </w:r>
      <w:r w:rsidRPr="00FA0E78">
        <w:rPr>
          <w:vanish/>
          <w:u w:val="single"/>
        </w:rPr>
        <w:t>whom</w:t>
      </w:r>
      <w:r w:rsidRPr="0027108A">
        <w:rPr>
          <w:u w:val="single"/>
        </w:rPr>
        <w:t xml:space="preserve"> </w:t>
      </w:r>
      <w:r w:rsidRPr="00FA0E78">
        <w:rPr>
          <w:vanish/>
          <w:u w:val="single"/>
        </w:rPr>
        <w:t>must</w:t>
      </w:r>
      <w:r w:rsidRPr="0027108A">
        <w:rPr>
          <w:u w:val="single"/>
        </w:rPr>
        <w:t xml:space="preserve"> </w:t>
      </w:r>
      <w:r w:rsidRPr="00FA0E78">
        <w:rPr>
          <w:vanish/>
          <w:u w:val="single"/>
        </w:rPr>
        <w:t>have</w:t>
      </w:r>
      <w:r w:rsidRPr="0027108A">
        <w:rPr>
          <w:u w:val="single"/>
        </w:rPr>
        <w:t xml:space="preserve"> </w:t>
      </w:r>
      <w:r w:rsidRPr="00FA0E78">
        <w:rPr>
          <w:vanish/>
          <w:u w:val="single"/>
        </w:rPr>
        <w:t>a</w:t>
      </w:r>
      <w:r w:rsidRPr="0027108A">
        <w:rPr>
          <w:u w:val="single"/>
        </w:rPr>
        <w:t xml:space="preserve"> </w:t>
      </w:r>
      <w:r w:rsidRPr="00FA0E78">
        <w:rPr>
          <w:vanish/>
          <w:u w:val="single"/>
        </w:rPr>
        <w:t>justifiable</w:t>
      </w:r>
      <w:r w:rsidRPr="0027108A">
        <w:rPr>
          <w:u w:val="single"/>
        </w:rPr>
        <w:t xml:space="preserve"> </w:t>
      </w:r>
      <w:r w:rsidRPr="00FA0E78">
        <w:rPr>
          <w:vanish/>
          <w:u w:val="single"/>
        </w:rPr>
        <w:t>confidence</w:t>
      </w:r>
      <w:r w:rsidRPr="0027108A">
        <w:rPr>
          <w:u w:val="single"/>
        </w:rPr>
        <w:t xml:space="preserve"> </w:t>
      </w:r>
      <w:r w:rsidRPr="00FA0E78">
        <w:rPr>
          <w:vanish/>
          <w:u w:val="single"/>
        </w:rPr>
        <w:t>in</w:t>
      </w:r>
      <w:r w:rsidRPr="0027108A">
        <w:rPr>
          <w:u w:val="single"/>
        </w:rPr>
        <w:t xml:space="preserve"> </w:t>
      </w:r>
      <w:r w:rsidRPr="00FA0E78">
        <w:rPr>
          <w:vanish/>
          <w:u w:val="single"/>
        </w:rPr>
        <w:t>the</w:t>
      </w:r>
      <w:r w:rsidRPr="0027108A">
        <w:rPr>
          <w:u w:val="single"/>
        </w:rPr>
        <w:t xml:space="preserve"> </w:t>
      </w:r>
      <w:r w:rsidRPr="00FA0E78">
        <w:rPr>
          <w:vanish/>
          <w:u w:val="single"/>
        </w:rPr>
        <w:t>information</w:t>
      </w:r>
      <w:r w:rsidRPr="0027108A">
        <w:rPr>
          <w:u w:val="single"/>
        </w:rPr>
        <w:t xml:space="preserve"> </w:t>
      </w:r>
      <w:r w:rsidRPr="00FA0E78">
        <w:rPr>
          <w:vanish/>
          <w:u w:val="single"/>
        </w:rPr>
        <w:t>they</w:t>
      </w:r>
      <w:r w:rsidRPr="0027108A">
        <w:rPr>
          <w:u w:val="single"/>
        </w:rPr>
        <w:t xml:space="preserve"> </w:t>
      </w:r>
      <w:r w:rsidRPr="00FA0E78">
        <w:rPr>
          <w:vanish/>
          <w:u w:val="single"/>
        </w:rPr>
        <w:t>are</w:t>
      </w:r>
      <w:r w:rsidRPr="0027108A">
        <w:rPr>
          <w:u w:val="single"/>
        </w:rPr>
        <w:t xml:space="preserve"> </w:t>
      </w:r>
      <w:r w:rsidRPr="00FA0E78">
        <w:rPr>
          <w:vanish/>
          <w:u w:val="single"/>
        </w:rPr>
        <w:t>sharing</w:t>
      </w:r>
      <w:r w:rsidRPr="0027108A">
        <w:rPr>
          <w:u w:val="single"/>
        </w:rPr>
        <w:t xml:space="preserve"> </w:t>
      </w:r>
      <w:r w:rsidRPr="00FA0E78">
        <w:rPr>
          <w:vanish/>
          <w:u w:val="single"/>
        </w:rPr>
        <w:t>and</w:t>
      </w:r>
      <w:r w:rsidRPr="0027108A">
        <w:rPr>
          <w:u w:val="single"/>
        </w:rPr>
        <w:t xml:space="preserve"> </w:t>
      </w:r>
      <w:r w:rsidRPr="00FA0E78">
        <w:rPr>
          <w:vanish/>
          <w:u w:val="single"/>
        </w:rPr>
        <w:t>relying</w:t>
      </w:r>
      <w:r w:rsidRPr="0027108A">
        <w:rPr>
          <w:u w:val="single"/>
        </w:rPr>
        <w:t xml:space="preserve"> </w:t>
      </w:r>
      <w:r w:rsidRPr="00FA0E78">
        <w:rPr>
          <w:vanish/>
          <w:u w:val="single"/>
        </w:rPr>
        <w:t>upon.</w:t>
      </w:r>
      <w:r w:rsidRPr="0027108A">
        <w:rPr>
          <w:u w:val="single"/>
        </w:rPr>
        <w:t xml:space="preserve"> </w:t>
      </w:r>
      <w:r w:rsidRPr="00FA0E78">
        <w:rPr>
          <w:vanish/>
          <w:u w:val="single"/>
        </w:rPr>
        <w:t>Contextualized,</w:t>
      </w:r>
      <w:r w:rsidRPr="0027108A">
        <w:rPr>
          <w:u w:val="single"/>
        </w:rPr>
        <w:t xml:space="preserve"> </w:t>
      </w:r>
      <w:r w:rsidRPr="00FA0E78">
        <w:rPr>
          <w:vanish/>
          <w:u w:val="single"/>
        </w:rPr>
        <w:t>reliable,</w:t>
      </w:r>
      <w:r w:rsidRPr="0027108A">
        <w:rPr>
          <w:u w:val="single"/>
        </w:rPr>
        <w:t xml:space="preserve"> </w:t>
      </w:r>
      <w:r w:rsidRPr="00FA0E78">
        <w:rPr>
          <w:vanish/>
          <w:u w:val="single"/>
        </w:rPr>
        <w:t>trustworthy</w:t>
      </w:r>
      <w:r w:rsidRPr="0027108A">
        <w:rPr>
          <w:u w:val="single"/>
        </w:rPr>
        <w:t xml:space="preserve"> </w:t>
      </w:r>
      <w:r w:rsidRPr="00FA0E78">
        <w:rPr>
          <w:vanish/>
          <w:u w:val="single"/>
        </w:rPr>
        <w:t>information</w:t>
      </w:r>
      <w:r w:rsidRPr="0027108A">
        <w:rPr>
          <w:u w:val="single"/>
        </w:rPr>
        <w:t xml:space="preserve"> </w:t>
      </w:r>
      <w:r w:rsidRPr="00FA0E78">
        <w:rPr>
          <w:vanish/>
          <w:u w:val="single"/>
        </w:rPr>
        <w:t>is</w:t>
      </w:r>
      <w:r w:rsidRPr="0027108A">
        <w:rPr>
          <w:u w:val="single"/>
        </w:rPr>
        <w:t xml:space="preserve"> </w:t>
      </w:r>
      <w:r w:rsidRPr="00FA0E78">
        <w:rPr>
          <w:vanish/>
          <w:u w:val="single"/>
        </w:rPr>
        <w:t>as</w:t>
      </w:r>
      <w:r w:rsidRPr="0027108A">
        <w:rPr>
          <w:u w:val="single"/>
        </w:rPr>
        <w:t xml:space="preserve"> </w:t>
      </w:r>
      <w:r w:rsidRPr="00FA0E78">
        <w:rPr>
          <w:vanish/>
          <w:u w:val="single"/>
        </w:rPr>
        <w:t>important</w:t>
      </w:r>
      <w:r w:rsidRPr="0027108A">
        <w:rPr>
          <w:u w:val="single"/>
        </w:rPr>
        <w:t xml:space="preserve"> </w:t>
      </w:r>
      <w:r w:rsidRPr="00FA0E78">
        <w:rPr>
          <w:vanish/>
          <w:u w:val="single"/>
        </w:rPr>
        <w:t>to</w:t>
      </w:r>
      <w:r w:rsidRPr="0027108A">
        <w:rPr>
          <w:u w:val="single"/>
        </w:rPr>
        <w:t xml:space="preserve"> </w:t>
      </w:r>
      <w:r w:rsidRPr="00FA0E78">
        <w:rPr>
          <w:vanish/>
          <w:u w:val="single"/>
        </w:rPr>
        <w:t>the</w:t>
      </w:r>
      <w:r w:rsidRPr="0027108A">
        <w:rPr>
          <w:u w:val="single"/>
        </w:rPr>
        <w:t xml:space="preserve"> </w:t>
      </w:r>
      <w:r w:rsidRPr="00FA0E78">
        <w:rPr>
          <w:vanish/>
          <w:u w:val="single"/>
        </w:rPr>
        <w:t>thinking</w:t>
      </w:r>
      <w:r w:rsidRPr="0027108A">
        <w:rPr>
          <w:u w:val="single"/>
        </w:rPr>
        <w:t xml:space="preserve"> </w:t>
      </w:r>
      <w:r w:rsidRPr="00FA0E78">
        <w:rPr>
          <w:vanish/>
          <w:u w:val="single"/>
        </w:rPr>
        <w:t>of</w:t>
      </w:r>
      <w:r w:rsidRPr="0027108A">
        <w:rPr>
          <w:u w:val="single"/>
        </w:rPr>
        <w:t xml:space="preserve"> </w:t>
      </w:r>
      <w:r w:rsidRPr="00FA0E78">
        <w:rPr>
          <w:vanish/>
          <w:u w:val="single"/>
        </w:rPr>
        <w:t>human</w:t>
      </w:r>
      <w:r w:rsidRPr="0027108A">
        <w:rPr>
          <w:u w:val="single"/>
        </w:rPr>
        <w:t xml:space="preserve"> </w:t>
      </w:r>
      <w:r w:rsidRPr="00FA0E78">
        <w:rPr>
          <w:vanish/>
          <w:u w:val="single"/>
        </w:rPr>
        <w:t>beings</w:t>
      </w:r>
      <w:r w:rsidRPr="0027108A">
        <w:rPr>
          <w:u w:val="single"/>
        </w:rPr>
        <w:t xml:space="preserve"> </w:t>
      </w:r>
      <w:r w:rsidRPr="00FA0E78">
        <w:rPr>
          <w:vanish/>
          <w:u w:val="single"/>
        </w:rPr>
        <w:t>as</w:t>
      </w:r>
      <w:r w:rsidRPr="0027108A">
        <w:rPr>
          <w:u w:val="single"/>
        </w:rPr>
        <w:t xml:space="preserve"> </w:t>
      </w:r>
      <w:r w:rsidRPr="00FA0E78">
        <w:rPr>
          <w:vanish/>
          <w:u w:val="single"/>
        </w:rPr>
        <w:t>clean</w:t>
      </w:r>
      <w:r w:rsidRPr="0027108A">
        <w:rPr>
          <w:u w:val="single"/>
        </w:rPr>
        <w:t xml:space="preserve"> </w:t>
      </w:r>
      <w:r w:rsidRPr="00FA0E78">
        <w:rPr>
          <w:vanish/>
          <w:u w:val="single"/>
        </w:rPr>
        <w:t>air</w:t>
      </w:r>
      <w:r w:rsidRPr="0027108A">
        <w:rPr>
          <w:u w:val="single"/>
        </w:rPr>
        <w:t xml:space="preserve"> </w:t>
      </w:r>
      <w:r w:rsidRPr="00FA0E78">
        <w:rPr>
          <w:vanish/>
          <w:u w:val="single"/>
        </w:rPr>
        <w:t>is</w:t>
      </w:r>
      <w:r w:rsidRPr="0027108A">
        <w:rPr>
          <w:u w:val="single"/>
        </w:rPr>
        <w:t xml:space="preserve"> </w:t>
      </w:r>
      <w:r w:rsidRPr="00FA0E78">
        <w:rPr>
          <w:vanish/>
          <w:u w:val="single"/>
        </w:rPr>
        <w:t>to</w:t>
      </w:r>
      <w:r w:rsidRPr="0027108A">
        <w:rPr>
          <w:u w:val="single"/>
        </w:rPr>
        <w:t xml:space="preserve"> </w:t>
      </w:r>
      <w:r w:rsidRPr="00FA0E78">
        <w:rPr>
          <w:vanish/>
          <w:u w:val="single"/>
        </w:rPr>
        <w:t>human</w:t>
      </w:r>
      <w:r w:rsidRPr="0027108A">
        <w:rPr>
          <w:u w:val="single"/>
        </w:rPr>
        <w:t xml:space="preserve"> </w:t>
      </w:r>
      <w:r w:rsidRPr="00FA0E78">
        <w:rPr>
          <w:vanish/>
          <w:u w:val="single"/>
        </w:rPr>
        <w:t>breathing.</w:t>
      </w:r>
      <w:r w:rsidRPr="0027108A">
        <w:rPr>
          <w:u w:val="single"/>
        </w:rPr>
        <w:t xml:space="preserve"> </w:t>
      </w:r>
      <w:r w:rsidRPr="0027108A">
        <w:rPr>
          <w:highlight w:val="cyan"/>
          <w:u w:val="single"/>
        </w:rPr>
        <w:t xml:space="preserve">Human beings depend on good information for making informed decisions about political candidates standing in elections; to know as consumers which specific products and services will best serve their needs; </w:t>
      </w:r>
      <w:r w:rsidRPr="00FA0E78">
        <w:rPr>
          <w:vanish/>
          <w:u w:val="single"/>
        </w:rPr>
        <w:t>for</w:t>
      </w:r>
      <w:r w:rsidRPr="00065E4D">
        <w:rPr>
          <w:u w:val="single"/>
        </w:rPr>
        <w:t xml:space="preserve"> </w:t>
      </w:r>
      <w:r w:rsidRPr="00FA0E78">
        <w:rPr>
          <w:vanish/>
          <w:u w:val="single"/>
        </w:rPr>
        <w:t>managing</w:t>
      </w:r>
      <w:r w:rsidRPr="00065E4D">
        <w:rPr>
          <w:u w:val="single"/>
        </w:rPr>
        <w:t xml:space="preserve"> </w:t>
      </w:r>
      <w:r w:rsidRPr="00FA0E78">
        <w:rPr>
          <w:vanish/>
          <w:u w:val="single"/>
        </w:rPr>
        <w:t>their</w:t>
      </w:r>
      <w:r w:rsidRPr="00065E4D">
        <w:rPr>
          <w:u w:val="single"/>
        </w:rPr>
        <w:t xml:space="preserve"> </w:t>
      </w:r>
      <w:r w:rsidRPr="00FA0E78">
        <w:rPr>
          <w:vanish/>
          <w:u w:val="single"/>
        </w:rPr>
        <w:t>finances;</w:t>
      </w:r>
      <w:r w:rsidRPr="00065E4D">
        <w:rPr>
          <w:u w:val="single"/>
        </w:rPr>
        <w:t xml:space="preserve"> </w:t>
      </w:r>
      <w:r w:rsidRPr="00FA0E78">
        <w:rPr>
          <w:vanish/>
          <w:u w:val="single"/>
        </w:rPr>
        <w:t>in</w:t>
      </w:r>
      <w:r w:rsidRPr="00065E4D">
        <w:rPr>
          <w:u w:val="single"/>
        </w:rPr>
        <w:t xml:space="preserve"> </w:t>
      </w:r>
      <w:r w:rsidRPr="00FA0E78">
        <w:rPr>
          <w:vanish/>
          <w:u w:val="single"/>
        </w:rPr>
        <w:t>making</w:t>
      </w:r>
      <w:r w:rsidRPr="00065E4D">
        <w:rPr>
          <w:u w:val="single"/>
        </w:rPr>
        <w:t xml:space="preserve"> </w:t>
      </w:r>
      <w:r w:rsidRPr="00FA0E78">
        <w:rPr>
          <w:vanish/>
          <w:u w:val="single"/>
        </w:rPr>
        <w:t>health-related</w:t>
      </w:r>
      <w:r w:rsidRPr="00065E4D">
        <w:rPr>
          <w:u w:val="single"/>
        </w:rPr>
        <w:t xml:space="preserve"> </w:t>
      </w:r>
      <w:r w:rsidRPr="00FA0E78">
        <w:rPr>
          <w:vanish/>
          <w:u w:val="single"/>
        </w:rPr>
        <w:t>decisions</w:t>
      </w:r>
      <w:r w:rsidRPr="00065E4D">
        <w:rPr>
          <w:u w:val="single"/>
        </w:rPr>
        <w:t xml:space="preserve"> </w:t>
      </w:r>
      <w:r w:rsidRPr="00FA0E78">
        <w:rPr>
          <w:vanish/>
          <w:u w:val="single"/>
        </w:rPr>
        <w:t>about</w:t>
      </w:r>
      <w:r w:rsidRPr="00065E4D">
        <w:rPr>
          <w:u w:val="single"/>
        </w:rPr>
        <w:t xml:space="preserve"> </w:t>
      </w:r>
      <w:r w:rsidRPr="00FA0E78">
        <w:rPr>
          <w:vanish/>
          <w:u w:val="single"/>
        </w:rPr>
        <w:t>themselves</w:t>
      </w:r>
      <w:r w:rsidRPr="00065E4D">
        <w:rPr>
          <w:u w:val="single"/>
        </w:rPr>
        <w:t xml:space="preserve"> </w:t>
      </w:r>
      <w:r w:rsidRPr="00FA0E78">
        <w:rPr>
          <w:vanish/>
          <w:u w:val="single"/>
        </w:rPr>
        <w:t>and</w:t>
      </w:r>
      <w:r w:rsidRPr="00065E4D">
        <w:rPr>
          <w:u w:val="single"/>
        </w:rPr>
        <w:t xml:space="preserve"> </w:t>
      </w:r>
      <w:r w:rsidRPr="00FA0E78">
        <w:rPr>
          <w:vanish/>
          <w:u w:val="single"/>
        </w:rPr>
        <w:t>their</w:t>
      </w:r>
      <w:r w:rsidRPr="00065E4D">
        <w:rPr>
          <w:u w:val="single"/>
        </w:rPr>
        <w:t xml:space="preserve"> </w:t>
      </w:r>
      <w:r w:rsidRPr="00FA0E78">
        <w:rPr>
          <w:vanish/>
          <w:u w:val="single"/>
        </w:rPr>
        <w:t>loved</w:t>
      </w:r>
      <w:r w:rsidRPr="00065E4D">
        <w:rPr>
          <w:u w:val="single"/>
        </w:rPr>
        <w:t xml:space="preserve"> </w:t>
      </w:r>
      <w:r w:rsidRPr="00FA0E78">
        <w:rPr>
          <w:vanish/>
          <w:u w:val="single"/>
        </w:rPr>
        <w:t>ones;</w:t>
      </w:r>
      <w:r w:rsidRPr="00065E4D">
        <w:rPr>
          <w:u w:val="single"/>
        </w:rPr>
        <w:t xml:space="preserve"> </w:t>
      </w:r>
      <w:r w:rsidRPr="00FA0E78">
        <w:rPr>
          <w:vanish/>
          <w:u w:val="single"/>
        </w:rPr>
        <w:t>in</w:t>
      </w:r>
      <w:r w:rsidRPr="00065E4D">
        <w:rPr>
          <w:u w:val="single"/>
        </w:rPr>
        <w:t xml:space="preserve"> </w:t>
      </w:r>
      <w:r w:rsidRPr="00FA0E78">
        <w:rPr>
          <w:vanish/>
          <w:u w:val="single"/>
        </w:rPr>
        <w:t>learning</w:t>
      </w:r>
      <w:r w:rsidRPr="00065E4D">
        <w:rPr>
          <w:u w:val="single"/>
        </w:rPr>
        <w:t xml:space="preserve"> </w:t>
      </w:r>
      <w:r w:rsidRPr="00FA0E78">
        <w:rPr>
          <w:vanish/>
          <w:u w:val="single"/>
        </w:rPr>
        <w:t>to</w:t>
      </w:r>
      <w:r w:rsidRPr="00065E4D">
        <w:rPr>
          <w:u w:val="single"/>
        </w:rPr>
        <w:t xml:space="preserve"> </w:t>
      </w:r>
      <w:r w:rsidRPr="00FA0E78">
        <w:rPr>
          <w:vanish/>
          <w:u w:val="single"/>
        </w:rPr>
        <w:t>perform</w:t>
      </w:r>
      <w:r w:rsidRPr="00065E4D">
        <w:rPr>
          <w:u w:val="single"/>
        </w:rPr>
        <w:t xml:space="preserve"> </w:t>
      </w:r>
      <w:r w:rsidRPr="00FA0E78">
        <w:rPr>
          <w:vanish/>
          <w:u w:val="single"/>
        </w:rPr>
        <w:t>their</w:t>
      </w:r>
      <w:r w:rsidRPr="00065E4D">
        <w:rPr>
          <w:u w:val="single"/>
        </w:rPr>
        <w:t xml:space="preserve"> </w:t>
      </w:r>
      <w:r w:rsidRPr="00FA0E78">
        <w:rPr>
          <w:vanish/>
          <w:u w:val="single"/>
        </w:rPr>
        <w:t>jobs</w:t>
      </w:r>
      <w:r w:rsidRPr="00065E4D">
        <w:rPr>
          <w:u w:val="single"/>
        </w:rPr>
        <w:t xml:space="preserve"> </w:t>
      </w:r>
      <w:r w:rsidRPr="00FA0E78">
        <w:rPr>
          <w:vanish/>
          <w:u w:val="single"/>
        </w:rPr>
        <w:t>more</w:t>
      </w:r>
      <w:r w:rsidRPr="00065E4D">
        <w:rPr>
          <w:u w:val="single"/>
        </w:rPr>
        <w:t xml:space="preserve"> </w:t>
      </w:r>
      <w:r w:rsidRPr="00FA0E78">
        <w:rPr>
          <w:vanish/>
          <w:u w:val="single"/>
        </w:rPr>
        <w:t>effectively</w:t>
      </w:r>
      <w:r w:rsidRPr="00065E4D">
        <w:rPr>
          <w:u w:val="single"/>
        </w:rPr>
        <w:t xml:space="preserve"> </w:t>
      </w:r>
      <w:r w:rsidRPr="00FA0E78">
        <w:rPr>
          <w:vanish/>
          <w:u w:val="single"/>
        </w:rPr>
        <w:t>or</w:t>
      </w:r>
      <w:r w:rsidRPr="00065E4D">
        <w:rPr>
          <w:u w:val="single"/>
        </w:rPr>
        <w:t xml:space="preserve"> </w:t>
      </w:r>
      <w:r w:rsidRPr="00FA0E78">
        <w:rPr>
          <w:vanish/>
          <w:u w:val="single"/>
        </w:rPr>
        <w:t>efficiently;</w:t>
      </w:r>
      <w:r w:rsidRPr="00065E4D">
        <w:rPr>
          <w:u w:val="single"/>
        </w:rPr>
        <w:t xml:space="preserve"> </w:t>
      </w:r>
      <w:r w:rsidRPr="00FA0E78">
        <w:rPr>
          <w:vanish/>
          <w:u w:val="single"/>
        </w:rPr>
        <w:t>and</w:t>
      </w:r>
      <w:r w:rsidRPr="00065E4D">
        <w:rPr>
          <w:u w:val="single"/>
        </w:rPr>
        <w:t xml:space="preserve"> </w:t>
      </w:r>
      <w:r w:rsidRPr="00FA0E78">
        <w:rPr>
          <w:vanish/>
          <w:u w:val="single"/>
        </w:rPr>
        <w:t>in</w:t>
      </w:r>
      <w:r w:rsidRPr="00065E4D">
        <w:rPr>
          <w:u w:val="single"/>
        </w:rPr>
        <w:t xml:space="preserve"> </w:t>
      </w:r>
      <w:r w:rsidRPr="00FA0E78">
        <w:rPr>
          <w:vanish/>
          <w:u w:val="single"/>
        </w:rPr>
        <w:t>truly</w:t>
      </w:r>
      <w:r w:rsidRPr="00065E4D">
        <w:rPr>
          <w:u w:val="single"/>
        </w:rPr>
        <w:t xml:space="preserve"> </w:t>
      </w:r>
      <w:r w:rsidRPr="00FA0E78">
        <w:rPr>
          <w:vanish/>
          <w:u w:val="single"/>
        </w:rPr>
        <w:t>countless</w:t>
      </w:r>
      <w:r w:rsidRPr="00065E4D">
        <w:rPr>
          <w:u w:val="single"/>
        </w:rPr>
        <w:t xml:space="preserve"> </w:t>
      </w:r>
      <w:r w:rsidRPr="00FA0E78">
        <w:rPr>
          <w:vanish/>
          <w:u w:val="single"/>
        </w:rPr>
        <w:t>other</w:t>
      </w:r>
      <w:r w:rsidRPr="00065E4D">
        <w:rPr>
          <w:u w:val="single"/>
        </w:rPr>
        <w:t xml:space="preserve"> </w:t>
      </w:r>
      <w:r w:rsidRPr="00FA0E78">
        <w:rPr>
          <w:vanish/>
          <w:u w:val="single"/>
        </w:rPr>
        <w:t>ways.</w:t>
      </w:r>
      <w:r w:rsidRPr="00065E4D">
        <w:rPr>
          <w:u w:val="single"/>
        </w:rPr>
        <w:t xml:space="preserve"> </w:t>
      </w:r>
      <w:r w:rsidRPr="00FA0E78">
        <w:rPr>
          <w:vanish/>
          <w:u w:val="single"/>
        </w:rPr>
        <w:t>Nations</w:t>
      </w:r>
      <w:r w:rsidRPr="00065E4D">
        <w:rPr>
          <w:u w:val="single"/>
        </w:rPr>
        <w:t xml:space="preserve"> </w:t>
      </w:r>
      <w:r w:rsidRPr="00FA0E78">
        <w:rPr>
          <w:vanish/>
          <w:u w:val="single"/>
        </w:rPr>
        <w:t>also</w:t>
      </w:r>
      <w:r w:rsidRPr="00065E4D">
        <w:rPr>
          <w:u w:val="single"/>
        </w:rPr>
        <w:t xml:space="preserve"> </w:t>
      </w:r>
      <w:r w:rsidRPr="00FA0E78">
        <w:rPr>
          <w:vanish/>
          <w:u w:val="single"/>
        </w:rPr>
        <w:t>engage</w:t>
      </w:r>
      <w:r w:rsidRPr="00065E4D">
        <w:rPr>
          <w:u w:val="single"/>
        </w:rPr>
        <w:t xml:space="preserve"> </w:t>
      </w:r>
      <w:r w:rsidRPr="00FA0E78">
        <w:rPr>
          <w:vanish/>
          <w:u w:val="single"/>
        </w:rPr>
        <w:t>extensively</w:t>
      </w:r>
      <w:r w:rsidRPr="00065E4D">
        <w:rPr>
          <w:u w:val="single"/>
        </w:rPr>
        <w:t xml:space="preserve"> </w:t>
      </w:r>
      <w:r w:rsidRPr="00FA0E78">
        <w:rPr>
          <w:vanish/>
          <w:u w:val="single"/>
        </w:rPr>
        <w:t>in</w:t>
      </w:r>
      <w:r w:rsidRPr="00065E4D">
        <w:rPr>
          <w:u w:val="single"/>
        </w:rPr>
        <w:t xml:space="preserve"> </w:t>
      </w:r>
      <w:r w:rsidRPr="00FA0E78">
        <w:rPr>
          <w:vanish/>
          <w:u w:val="single"/>
        </w:rPr>
        <w:t>information</w:t>
      </w:r>
      <w:r w:rsidRPr="00065E4D">
        <w:rPr>
          <w:u w:val="single"/>
        </w:rPr>
        <w:t xml:space="preserve"> </w:t>
      </w:r>
      <w:r w:rsidRPr="00FA0E78">
        <w:rPr>
          <w:vanish/>
          <w:u w:val="single"/>
        </w:rPr>
        <w:t>production.</w:t>
      </w:r>
      <w:r w:rsidRPr="0027108A">
        <w:rPr>
          <w:u w:val="single"/>
        </w:rPr>
        <w:t xml:space="preserve"> </w:t>
      </w:r>
      <w:r w:rsidRPr="00FA0E78">
        <w:rPr>
          <w:vanish/>
          <w:u w:val="single"/>
        </w:rPr>
        <w:t>They</w:t>
      </w:r>
      <w:r w:rsidRPr="0027108A">
        <w:rPr>
          <w:u w:val="single"/>
        </w:rPr>
        <w:t xml:space="preserve"> </w:t>
      </w:r>
      <w:r w:rsidRPr="00FA0E78">
        <w:rPr>
          <w:vanish/>
          <w:u w:val="single"/>
        </w:rPr>
        <w:t>provide</w:t>
      </w:r>
      <w:r w:rsidRPr="0027108A">
        <w:rPr>
          <w:u w:val="single"/>
        </w:rPr>
        <w:t xml:space="preserve"> </w:t>
      </w:r>
      <w:r w:rsidRPr="00FA0E78">
        <w:rPr>
          <w:vanish/>
          <w:u w:val="single"/>
        </w:rPr>
        <w:t>education</w:t>
      </w:r>
      <w:r w:rsidRPr="0027108A">
        <w:rPr>
          <w:u w:val="single"/>
        </w:rPr>
        <w:t xml:space="preserve"> </w:t>
      </w:r>
      <w:r w:rsidRPr="00FA0E78">
        <w:rPr>
          <w:vanish/>
          <w:u w:val="single"/>
        </w:rPr>
        <w:t>for</w:t>
      </w:r>
      <w:r w:rsidRPr="0027108A">
        <w:rPr>
          <w:u w:val="single"/>
        </w:rPr>
        <w:t xml:space="preserve"> </w:t>
      </w:r>
      <w:r w:rsidRPr="00FA0E78">
        <w:rPr>
          <w:vanish/>
          <w:u w:val="single"/>
        </w:rPr>
        <w:t>young</w:t>
      </w:r>
      <w:r w:rsidRPr="0027108A">
        <w:rPr>
          <w:u w:val="single"/>
        </w:rPr>
        <w:t xml:space="preserve"> </w:t>
      </w:r>
      <w:r w:rsidRPr="00FA0E78">
        <w:rPr>
          <w:vanish/>
          <w:u w:val="single"/>
        </w:rPr>
        <w:t>people;</w:t>
      </w:r>
      <w:r w:rsidRPr="0027108A">
        <w:rPr>
          <w:u w:val="single"/>
        </w:rPr>
        <w:t xml:space="preserve"> </w:t>
      </w:r>
      <w:r w:rsidRPr="00FA0E78">
        <w:rPr>
          <w:vanish/>
          <w:u w:val="single"/>
        </w:rPr>
        <w:t>support</w:t>
      </w:r>
      <w:r w:rsidRPr="0027108A">
        <w:rPr>
          <w:u w:val="single"/>
        </w:rPr>
        <w:t xml:space="preserve"> </w:t>
      </w:r>
      <w:r w:rsidRPr="00FA0E78">
        <w:rPr>
          <w:vanish/>
          <w:u w:val="single"/>
        </w:rPr>
        <w:t>scientific</w:t>
      </w:r>
      <w:r w:rsidRPr="0027108A">
        <w:rPr>
          <w:u w:val="single"/>
        </w:rPr>
        <w:t xml:space="preserve"> </w:t>
      </w:r>
      <w:r w:rsidRPr="00FA0E78">
        <w:rPr>
          <w:vanish/>
          <w:u w:val="single"/>
        </w:rPr>
        <w:t>research</w:t>
      </w:r>
      <w:r w:rsidRPr="0027108A">
        <w:rPr>
          <w:u w:val="single"/>
        </w:rPr>
        <w:t xml:space="preserve"> </w:t>
      </w:r>
      <w:r w:rsidRPr="00FA0E78">
        <w:rPr>
          <w:vanish/>
          <w:u w:val="single"/>
        </w:rPr>
        <w:t>that</w:t>
      </w:r>
      <w:r w:rsidRPr="0027108A">
        <w:rPr>
          <w:u w:val="single"/>
        </w:rPr>
        <w:t xml:space="preserve"> </w:t>
      </w:r>
      <w:r w:rsidRPr="00FA0E78">
        <w:rPr>
          <w:vanish/>
          <w:u w:val="single"/>
        </w:rPr>
        <w:t>undergirds</w:t>
      </w:r>
      <w:r w:rsidRPr="0027108A">
        <w:rPr>
          <w:u w:val="single"/>
        </w:rPr>
        <w:t xml:space="preserve"> </w:t>
      </w:r>
      <w:r w:rsidRPr="00FA0E78">
        <w:rPr>
          <w:vanish/>
          <w:u w:val="single"/>
        </w:rPr>
        <w:t>economic</w:t>
      </w:r>
      <w:r w:rsidRPr="0027108A">
        <w:rPr>
          <w:u w:val="single"/>
        </w:rPr>
        <w:t xml:space="preserve"> </w:t>
      </w:r>
      <w:r w:rsidRPr="00FA0E78">
        <w:rPr>
          <w:vanish/>
          <w:u w:val="single"/>
        </w:rPr>
        <w:t>growth</w:t>
      </w:r>
      <w:r w:rsidRPr="0027108A">
        <w:rPr>
          <w:u w:val="single"/>
        </w:rPr>
        <w:t xml:space="preserve"> </w:t>
      </w:r>
      <w:r w:rsidRPr="00FA0E78">
        <w:rPr>
          <w:vanish/>
          <w:u w:val="single"/>
        </w:rPr>
        <w:t>and</w:t>
      </w:r>
      <w:r w:rsidRPr="0027108A">
        <w:rPr>
          <w:u w:val="single"/>
        </w:rPr>
        <w:t xml:space="preserve"> </w:t>
      </w:r>
      <w:r w:rsidRPr="00FA0E78">
        <w:rPr>
          <w:vanish/>
          <w:u w:val="single"/>
        </w:rPr>
        <w:t>prosperity;</w:t>
      </w:r>
      <w:r w:rsidRPr="0027108A">
        <w:rPr>
          <w:u w:val="single"/>
        </w:rPr>
        <w:t xml:space="preserve"> </w:t>
      </w:r>
      <w:r w:rsidRPr="00FA0E78">
        <w:rPr>
          <w:vanish/>
          <w:u w:val="single"/>
        </w:rPr>
        <w:t>and</w:t>
      </w:r>
      <w:r w:rsidRPr="0027108A">
        <w:rPr>
          <w:u w:val="single"/>
        </w:rPr>
        <w:t xml:space="preserve"> </w:t>
      </w:r>
      <w:r w:rsidRPr="00FA0E78">
        <w:rPr>
          <w:vanish/>
          <w:u w:val="single"/>
        </w:rPr>
        <w:t>collect,</w:t>
      </w:r>
      <w:r w:rsidRPr="0027108A">
        <w:rPr>
          <w:u w:val="single"/>
        </w:rPr>
        <w:t xml:space="preserve"> </w:t>
      </w:r>
      <w:r w:rsidRPr="00FA0E78">
        <w:rPr>
          <w:vanish/>
          <w:u w:val="single"/>
        </w:rPr>
        <w:t>curate,</w:t>
      </w:r>
      <w:r w:rsidRPr="0027108A">
        <w:rPr>
          <w:u w:val="single"/>
        </w:rPr>
        <w:t xml:space="preserve"> </w:t>
      </w:r>
      <w:r w:rsidRPr="00FA0E78">
        <w:rPr>
          <w:vanish/>
          <w:u w:val="single"/>
        </w:rPr>
        <w:t>and</w:t>
      </w:r>
      <w:r w:rsidRPr="0027108A">
        <w:rPr>
          <w:u w:val="single"/>
        </w:rPr>
        <w:t xml:space="preserve"> </w:t>
      </w:r>
      <w:r w:rsidRPr="00FA0E78">
        <w:rPr>
          <w:vanish/>
          <w:u w:val="single"/>
        </w:rPr>
        <w:t>disseminate</w:t>
      </w:r>
      <w:r w:rsidRPr="0027108A">
        <w:rPr>
          <w:u w:val="single"/>
        </w:rPr>
        <w:t xml:space="preserve"> </w:t>
      </w:r>
      <w:r w:rsidRPr="00FA0E78">
        <w:rPr>
          <w:vanish/>
          <w:u w:val="single"/>
        </w:rPr>
        <w:t>largescale</w:t>
      </w:r>
      <w:r w:rsidRPr="0027108A">
        <w:rPr>
          <w:u w:val="single"/>
        </w:rPr>
        <w:t xml:space="preserve"> </w:t>
      </w:r>
      <w:r w:rsidRPr="00FA0E78">
        <w:rPr>
          <w:vanish/>
          <w:u w:val="single"/>
        </w:rPr>
        <w:t>statistical</w:t>
      </w:r>
      <w:r w:rsidRPr="0027108A">
        <w:rPr>
          <w:u w:val="single"/>
        </w:rPr>
        <w:t xml:space="preserve"> </w:t>
      </w:r>
      <w:r w:rsidRPr="00FA0E78">
        <w:rPr>
          <w:vanish/>
          <w:u w:val="single"/>
        </w:rPr>
        <w:t>data</w:t>
      </w:r>
      <w:r w:rsidRPr="0027108A">
        <w:rPr>
          <w:u w:val="single"/>
        </w:rPr>
        <w:t xml:space="preserve"> </w:t>
      </w:r>
      <w:r w:rsidRPr="00FA0E78">
        <w:rPr>
          <w:vanish/>
          <w:u w:val="single"/>
        </w:rPr>
        <w:t>that</w:t>
      </w:r>
      <w:r w:rsidRPr="0027108A">
        <w:rPr>
          <w:u w:val="single"/>
        </w:rPr>
        <w:t xml:space="preserve"> </w:t>
      </w:r>
      <w:r w:rsidRPr="00FA0E78">
        <w:rPr>
          <w:vanish/>
          <w:u w:val="single"/>
        </w:rPr>
        <w:t>influence</w:t>
      </w:r>
      <w:r w:rsidRPr="0027108A">
        <w:rPr>
          <w:u w:val="single"/>
        </w:rPr>
        <w:t xml:space="preserve"> </w:t>
      </w:r>
      <w:r w:rsidRPr="00FA0E78">
        <w:rPr>
          <w:vanish/>
          <w:u w:val="single"/>
        </w:rPr>
        <w:t>decisions</w:t>
      </w:r>
      <w:r w:rsidRPr="0027108A">
        <w:rPr>
          <w:u w:val="single"/>
        </w:rPr>
        <w:t xml:space="preserve"> </w:t>
      </w:r>
      <w:r w:rsidRPr="00FA0E78">
        <w:rPr>
          <w:vanish/>
          <w:u w:val="single"/>
        </w:rPr>
        <w:t>at</w:t>
      </w:r>
      <w:r w:rsidRPr="0027108A">
        <w:rPr>
          <w:u w:val="single"/>
        </w:rPr>
        <w:t xml:space="preserve"> </w:t>
      </w:r>
      <w:r w:rsidRPr="00FA0E78">
        <w:rPr>
          <w:vanish/>
          <w:u w:val="single"/>
        </w:rPr>
        <w:t>every</w:t>
      </w:r>
      <w:r w:rsidRPr="0027108A">
        <w:rPr>
          <w:u w:val="single"/>
        </w:rPr>
        <w:t xml:space="preserve"> </w:t>
      </w:r>
      <w:r w:rsidRPr="00FA0E78">
        <w:rPr>
          <w:vanish/>
          <w:u w:val="single"/>
        </w:rPr>
        <w:t>level</w:t>
      </w:r>
      <w:r w:rsidRPr="0027108A">
        <w:rPr>
          <w:u w:val="single"/>
        </w:rPr>
        <w:t xml:space="preserve"> </w:t>
      </w:r>
      <w:r w:rsidRPr="00FA0E78">
        <w:rPr>
          <w:vanish/>
          <w:u w:val="single"/>
        </w:rPr>
        <w:t>of</w:t>
      </w:r>
      <w:r w:rsidRPr="0027108A">
        <w:rPr>
          <w:u w:val="single"/>
        </w:rPr>
        <w:t xml:space="preserve"> </w:t>
      </w:r>
      <w:r w:rsidRPr="00FA0E78">
        <w:rPr>
          <w:vanish/>
          <w:u w:val="single"/>
        </w:rPr>
        <w:t>society.</w:t>
      </w:r>
      <w:r w:rsidRPr="0027108A">
        <w:rPr>
          <w:u w:val="single"/>
        </w:rPr>
        <w:t xml:space="preserve"> </w:t>
      </w:r>
      <w:r w:rsidRPr="00FA0E78">
        <w:rPr>
          <w:vanish/>
          <w:u w:val="single"/>
        </w:rPr>
        <w:t>Imagine</w:t>
      </w:r>
      <w:r w:rsidRPr="0027108A">
        <w:rPr>
          <w:u w:val="single"/>
        </w:rPr>
        <w:t xml:space="preserve"> </w:t>
      </w:r>
      <w:r w:rsidRPr="00FA0E78">
        <w:rPr>
          <w:vanish/>
          <w:u w:val="single"/>
        </w:rPr>
        <w:t>what</w:t>
      </w:r>
      <w:r w:rsidRPr="0027108A">
        <w:rPr>
          <w:u w:val="single"/>
        </w:rPr>
        <w:t xml:space="preserve"> </w:t>
      </w:r>
      <w:r w:rsidRPr="00FA0E78">
        <w:rPr>
          <w:vanish/>
          <w:u w:val="single"/>
        </w:rPr>
        <w:t>life</w:t>
      </w:r>
      <w:r w:rsidRPr="0027108A">
        <w:rPr>
          <w:u w:val="single"/>
        </w:rPr>
        <w:t xml:space="preserve"> </w:t>
      </w:r>
      <w:r w:rsidRPr="00FA0E78">
        <w:rPr>
          <w:vanish/>
          <w:u w:val="single"/>
        </w:rPr>
        <w:t>would</w:t>
      </w:r>
      <w:r w:rsidRPr="0027108A">
        <w:rPr>
          <w:u w:val="single"/>
        </w:rPr>
        <w:t xml:space="preserve"> </w:t>
      </w:r>
      <w:r w:rsidRPr="00FA0E78">
        <w:rPr>
          <w:vanish/>
          <w:u w:val="single"/>
        </w:rPr>
        <w:t>be</w:t>
      </w:r>
      <w:r w:rsidRPr="0027108A">
        <w:rPr>
          <w:u w:val="single"/>
        </w:rPr>
        <w:t xml:space="preserve"> </w:t>
      </w:r>
      <w:r w:rsidRPr="00FA0E78">
        <w:rPr>
          <w:vanish/>
          <w:u w:val="single"/>
        </w:rPr>
        <w:t>like</w:t>
      </w:r>
      <w:r w:rsidRPr="0027108A">
        <w:rPr>
          <w:u w:val="single"/>
        </w:rPr>
        <w:t xml:space="preserve"> </w:t>
      </w:r>
      <w:r w:rsidRPr="00FA0E78">
        <w:rPr>
          <w:vanish/>
          <w:u w:val="single"/>
        </w:rPr>
        <w:t>if</w:t>
      </w:r>
      <w:r w:rsidRPr="0027108A">
        <w:rPr>
          <w:u w:val="single"/>
        </w:rPr>
        <w:t xml:space="preserve"> </w:t>
      </w:r>
      <w:r w:rsidRPr="00FA0E78">
        <w:rPr>
          <w:vanish/>
          <w:u w:val="single"/>
        </w:rPr>
        <w:t>citizens</w:t>
      </w:r>
      <w:r w:rsidRPr="0027108A">
        <w:rPr>
          <w:u w:val="single"/>
        </w:rPr>
        <w:t xml:space="preserve"> </w:t>
      </w:r>
      <w:r w:rsidRPr="00FA0E78">
        <w:rPr>
          <w:vanish/>
          <w:u w:val="single"/>
        </w:rPr>
        <w:t>could</w:t>
      </w:r>
      <w:r w:rsidRPr="0027108A">
        <w:rPr>
          <w:u w:val="single"/>
        </w:rPr>
        <w:t xml:space="preserve"> </w:t>
      </w:r>
      <w:r w:rsidRPr="00FA0E78">
        <w:rPr>
          <w:vanish/>
          <w:u w:val="single"/>
        </w:rPr>
        <w:t>not</w:t>
      </w:r>
      <w:r w:rsidRPr="0027108A">
        <w:rPr>
          <w:u w:val="single"/>
        </w:rPr>
        <w:t xml:space="preserve"> </w:t>
      </w:r>
      <w:r w:rsidRPr="00FA0E78">
        <w:rPr>
          <w:vanish/>
          <w:u w:val="single"/>
        </w:rPr>
        <w:t>count</w:t>
      </w:r>
      <w:r w:rsidRPr="0027108A">
        <w:rPr>
          <w:u w:val="single"/>
        </w:rPr>
        <w:t xml:space="preserve"> </w:t>
      </w:r>
      <w:r w:rsidRPr="00FA0E78">
        <w:rPr>
          <w:vanish/>
          <w:u w:val="single"/>
        </w:rPr>
        <w:t>on</w:t>
      </w:r>
      <w:r w:rsidRPr="0027108A">
        <w:rPr>
          <w:u w:val="single"/>
        </w:rPr>
        <w:t xml:space="preserve"> </w:t>
      </w:r>
      <w:r w:rsidRPr="00FA0E78">
        <w:rPr>
          <w:vanish/>
          <w:u w:val="single"/>
        </w:rPr>
        <w:t>the</w:t>
      </w:r>
      <w:r w:rsidRPr="0027108A">
        <w:rPr>
          <w:u w:val="single"/>
        </w:rPr>
        <w:t xml:space="preserve"> </w:t>
      </w:r>
      <w:r w:rsidRPr="00FA0E78">
        <w:rPr>
          <w:vanish/>
          <w:u w:val="single"/>
        </w:rPr>
        <w:t>validity</w:t>
      </w:r>
      <w:r w:rsidRPr="0027108A">
        <w:rPr>
          <w:u w:val="single"/>
        </w:rPr>
        <w:t xml:space="preserve"> </w:t>
      </w:r>
      <w:r w:rsidRPr="00FA0E78">
        <w:rPr>
          <w:vanish/>
          <w:u w:val="single"/>
        </w:rPr>
        <w:t>and</w:t>
      </w:r>
      <w:r w:rsidRPr="0027108A">
        <w:rPr>
          <w:u w:val="single"/>
        </w:rPr>
        <w:t xml:space="preserve"> </w:t>
      </w:r>
      <w:r w:rsidRPr="00FA0E78">
        <w:rPr>
          <w:vanish/>
          <w:u w:val="single"/>
        </w:rPr>
        <w:t>trustworthiness</w:t>
      </w:r>
      <w:r w:rsidRPr="0027108A">
        <w:rPr>
          <w:u w:val="single"/>
        </w:rPr>
        <w:t xml:space="preserve"> </w:t>
      </w:r>
      <w:r w:rsidRPr="00FA0E78">
        <w:rPr>
          <w:vanish/>
          <w:u w:val="single"/>
        </w:rPr>
        <w:t>of</w:t>
      </w:r>
      <w:r w:rsidRPr="0027108A">
        <w:rPr>
          <w:u w:val="single"/>
        </w:rPr>
        <w:t xml:space="preserve"> </w:t>
      </w:r>
      <w:r w:rsidRPr="00FA0E78">
        <w:rPr>
          <w:vanish/>
          <w:u w:val="single"/>
        </w:rPr>
        <w:t>the</w:t>
      </w:r>
      <w:r w:rsidRPr="0027108A">
        <w:rPr>
          <w:u w:val="single"/>
        </w:rPr>
        <w:t xml:space="preserve"> </w:t>
      </w:r>
      <w:r w:rsidRPr="00FA0E78">
        <w:rPr>
          <w:vanish/>
          <w:u w:val="single"/>
        </w:rPr>
        <w:t>information</w:t>
      </w:r>
      <w:r w:rsidRPr="0027108A">
        <w:rPr>
          <w:u w:val="single"/>
        </w:rPr>
        <w:t xml:space="preserve"> </w:t>
      </w:r>
      <w:r w:rsidRPr="00FA0E78">
        <w:rPr>
          <w:vanish/>
          <w:u w:val="single"/>
        </w:rPr>
        <w:t>underlying</w:t>
      </w:r>
      <w:r w:rsidRPr="0027108A">
        <w:rPr>
          <w:u w:val="single"/>
        </w:rPr>
        <w:t xml:space="preserve"> </w:t>
      </w:r>
      <w:r w:rsidRPr="00FA0E78">
        <w:rPr>
          <w:vanish/>
          <w:u w:val="single"/>
        </w:rPr>
        <w:t>any</w:t>
      </w:r>
      <w:r w:rsidRPr="0027108A">
        <w:rPr>
          <w:u w:val="single"/>
        </w:rPr>
        <w:t xml:space="preserve"> </w:t>
      </w:r>
      <w:r w:rsidRPr="00FA0E78">
        <w:rPr>
          <w:vanish/>
          <w:u w:val="single"/>
        </w:rPr>
        <w:t>of</w:t>
      </w:r>
      <w:r w:rsidRPr="0027108A">
        <w:rPr>
          <w:u w:val="single"/>
        </w:rPr>
        <w:t xml:space="preserve"> </w:t>
      </w:r>
      <w:r w:rsidRPr="00FA0E78">
        <w:rPr>
          <w:vanish/>
          <w:u w:val="single"/>
        </w:rPr>
        <w:t>these</w:t>
      </w:r>
      <w:r w:rsidRPr="0027108A">
        <w:rPr>
          <w:u w:val="single"/>
        </w:rPr>
        <w:t xml:space="preserve"> </w:t>
      </w:r>
      <w:r w:rsidRPr="00FA0E78">
        <w:rPr>
          <w:vanish/>
          <w:u w:val="single"/>
        </w:rPr>
        <w:t>activities.</w:t>
      </w:r>
      <w:r w:rsidRPr="0027108A">
        <w:rPr>
          <w:u w:val="single"/>
        </w:rPr>
        <w:t xml:space="preserve"> </w:t>
      </w:r>
      <w:r w:rsidRPr="00FA0E78">
        <w:rPr>
          <w:vanish/>
          <w:u w:val="single"/>
        </w:rPr>
        <w:t>In</w:t>
      </w:r>
      <w:r w:rsidRPr="0027108A">
        <w:rPr>
          <w:u w:val="single"/>
        </w:rPr>
        <w:t xml:space="preserve"> </w:t>
      </w:r>
      <w:r w:rsidRPr="00FA0E78">
        <w:rPr>
          <w:vanish/>
          <w:u w:val="single"/>
        </w:rPr>
        <w:t>some</w:t>
      </w:r>
      <w:r w:rsidRPr="0027108A">
        <w:rPr>
          <w:u w:val="single"/>
        </w:rPr>
        <w:t xml:space="preserve"> </w:t>
      </w:r>
      <w:r w:rsidRPr="00FA0E78">
        <w:rPr>
          <w:vanish/>
          <w:u w:val="single"/>
        </w:rPr>
        <w:t>cases,</w:t>
      </w:r>
      <w:r w:rsidRPr="0027108A">
        <w:rPr>
          <w:u w:val="single"/>
        </w:rPr>
        <w:t xml:space="preserve"> </w:t>
      </w:r>
      <w:r w:rsidRPr="00FA0E78">
        <w:rPr>
          <w:vanish/>
          <w:u w:val="single"/>
        </w:rPr>
        <w:t>the</w:t>
      </w:r>
      <w:r w:rsidRPr="0027108A">
        <w:rPr>
          <w:u w:val="single"/>
        </w:rPr>
        <w:t xml:space="preserve"> </w:t>
      </w:r>
      <w:r w:rsidRPr="00FA0E78">
        <w:rPr>
          <w:vanish/>
          <w:u w:val="single"/>
        </w:rPr>
        <w:t>result</w:t>
      </w:r>
      <w:r w:rsidRPr="0027108A">
        <w:rPr>
          <w:u w:val="single"/>
        </w:rPr>
        <w:t xml:space="preserve"> </w:t>
      </w:r>
      <w:r w:rsidRPr="00FA0E78">
        <w:rPr>
          <w:vanish/>
          <w:u w:val="single"/>
        </w:rPr>
        <w:t>would</w:t>
      </w:r>
      <w:r w:rsidRPr="0027108A">
        <w:rPr>
          <w:u w:val="single"/>
        </w:rPr>
        <w:t xml:space="preserve"> </w:t>
      </w:r>
      <w:r w:rsidRPr="00FA0E78">
        <w:rPr>
          <w:vanish/>
          <w:u w:val="single"/>
        </w:rPr>
        <w:t>be</w:t>
      </w:r>
      <w:r w:rsidRPr="0027108A">
        <w:rPr>
          <w:u w:val="single"/>
        </w:rPr>
        <w:t xml:space="preserve"> </w:t>
      </w:r>
      <w:r w:rsidRPr="00FA0E78">
        <w:rPr>
          <w:vanish/>
          <w:u w:val="single"/>
        </w:rPr>
        <w:t>no</w:t>
      </w:r>
      <w:r w:rsidRPr="0027108A">
        <w:rPr>
          <w:u w:val="single"/>
        </w:rPr>
        <w:t xml:space="preserve"> </w:t>
      </w:r>
      <w:r w:rsidRPr="00FA0E78">
        <w:rPr>
          <w:vanish/>
          <w:u w:val="single"/>
        </w:rPr>
        <w:t>more</w:t>
      </w:r>
      <w:r w:rsidRPr="0027108A">
        <w:rPr>
          <w:u w:val="single"/>
        </w:rPr>
        <w:t xml:space="preserve"> </w:t>
      </w:r>
      <w:r w:rsidRPr="00FA0E78">
        <w:rPr>
          <w:vanish/>
          <w:u w:val="single"/>
        </w:rPr>
        <w:t>than</w:t>
      </w:r>
      <w:r w:rsidRPr="0027108A">
        <w:rPr>
          <w:u w:val="single"/>
        </w:rPr>
        <w:t xml:space="preserve"> </w:t>
      </w:r>
      <w:r w:rsidRPr="00FA0E78">
        <w:rPr>
          <w:vanish/>
          <w:u w:val="single"/>
        </w:rPr>
        <w:t>minor</w:t>
      </w:r>
      <w:r w:rsidRPr="0027108A">
        <w:rPr>
          <w:u w:val="single"/>
        </w:rPr>
        <w:t xml:space="preserve"> </w:t>
      </w:r>
      <w:r w:rsidRPr="00FA0E78">
        <w:rPr>
          <w:vanish/>
          <w:u w:val="single"/>
        </w:rPr>
        <w:t>annoyance.</w:t>
      </w:r>
      <w:r w:rsidRPr="0027108A">
        <w:rPr>
          <w:u w:val="single"/>
        </w:rPr>
        <w:t xml:space="preserve"> </w:t>
      </w:r>
      <w:r w:rsidRPr="00FA0E78">
        <w:rPr>
          <w:vanish/>
          <w:u w:val="single"/>
        </w:rPr>
        <w:t>In</w:t>
      </w:r>
      <w:r w:rsidRPr="0027108A">
        <w:rPr>
          <w:u w:val="single"/>
        </w:rPr>
        <w:t xml:space="preserve"> </w:t>
      </w:r>
      <w:r w:rsidRPr="00FA0E78">
        <w:rPr>
          <w:vanish/>
          <w:u w:val="single"/>
        </w:rPr>
        <w:t>others,</w:t>
      </w:r>
      <w:r w:rsidRPr="0027108A">
        <w:rPr>
          <w:u w:val="single"/>
        </w:rPr>
        <w:t xml:space="preserve"> </w:t>
      </w:r>
      <w:r w:rsidRPr="00FA0E78">
        <w:rPr>
          <w:vanish/>
          <w:u w:val="single"/>
        </w:rPr>
        <w:t>however,</w:t>
      </w:r>
      <w:r w:rsidRPr="0027108A">
        <w:rPr>
          <w:u w:val="single"/>
        </w:rPr>
        <w:t xml:space="preserve"> </w:t>
      </w:r>
      <w:r w:rsidRPr="0027108A">
        <w:rPr>
          <w:highlight w:val="cyan"/>
          <w:u w:val="single"/>
        </w:rPr>
        <w:t>the result could be life-threatening.</w:t>
      </w:r>
      <w:r w:rsidRPr="0027108A">
        <w:rPr>
          <w:u w:val="single"/>
        </w:rPr>
        <w:t xml:space="preserve"> </w:t>
      </w:r>
      <w:r w:rsidRPr="0027108A">
        <w:rPr>
          <w:highlight w:val="cyan"/>
          <w:u w:val="single"/>
        </w:rPr>
        <w:t>Nations could be crippled, as they could and likely would make bad or at least sub-optimal decisions about war and peace, the economy, law enforcement, housing, food production, energy, and the many other important matters for which governments have some responsibility</w:t>
      </w:r>
    </w:p>
    <w:p w14:paraId="069DA276" w14:textId="77777777" w:rsidR="00103F51" w:rsidRDefault="00103F51" w:rsidP="00103F51">
      <w:pPr>
        <w:pStyle w:val="Heading4"/>
      </w:pPr>
      <w:proofErr w:type="gramStart"/>
      <w:r>
        <w:t>Thus</w:t>
      </w:r>
      <w:proofErr w:type="gramEnd"/>
      <w:r>
        <w:t xml:space="preserve"> the plan: Journalists ought to prioritize objectivity over advocacy by doing the following:</w:t>
      </w:r>
    </w:p>
    <w:p w14:paraId="686E482E" w14:textId="77777777" w:rsidR="00103F51" w:rsidRPr="007C178D" w:rsidRDefault="00103F51" w:rsidP="00103F51">
      <w:pPr>
        <w:rPr>
          <w:highlight w:val="cyan"/>
        </w:rPr>
      </w:pPr>
      <w:r w:rsidRPr="007C178D">
        <w:rPr>
          <w:highlight w:val="cyan"/>
        </w:rPr>
        <w:t>1.Never adding anything which isn’t relevant or true</w:t>
      </w:r>
    </w:p>
    <w:p w14:paraId="69D3F934" w14:textId="77777777" w:rsidR="00103F51" w:rsidRPr="007C178D" w:rsidRDefault="00103F51" w:rsidP="00103F51">
      <w:pPr>
        <w:rPr>
          <w:highlight w:val="cyan"/>
        </w:rPr>
      </w:pPr>
      <w:r w:rsidRPr="007C178D">
        <w:rPr>
          <w:highlight w:val="cyan"/>
        </w:rPr>
        <w:t xml:space="preserve">2.Never deceiving the audience. </w:t>
      </w:r>
    </w:p>
    <w:p w14:paraId="040C40B2" w14:textId="77777777" w:rsidR="00103F51" w:rsidRPr="007C178D" w:rsidRDefault="00103F51" w:rsidP="00103F51">
      <w:pPr>
        <w:rPr>
          <w:highlight w:val="cyan"/>
        </w:rPr>
      </w:pPr>
      <w:r w:rsidRPr="007C178D">
        <w:rPr>
          <w:highlight w:val="cyan"/>
        </w:rPr>
        <w:t xml:space="preserve">3.Being transparent about their methods and motives. </w:t>
      </w:r>
    </w:p>
    <w:p w14:paraId="651AA95B" w14:textId="77777777" w:rsidR="00103F51" w:rsidRPr="00521223" w:rsidRDefault="00103F51" w:rsidP="00103F51">
      <w:r w:rsidRPr="007C178D">
        <w:rPr>
          <w:highlight w:val="cyan"/>
        </w:rPr>
        <w:t>4.Relying on their own original reporting.</w:t>
      </w:r>
      <w:r w:rsidRPr="00FA0E78">
        <w:rPr>
          <w:vanish/>
        </w:rPr>
        <w:t> </w:t>
      </w:r>
    </w:p>
    <w:p w14:paraId="4ADFE6D8" w14:textId="77777777" w:rsidR="00103F51" w:rsidRPr="0027108A" w:rsidRDefault="00103F51" w:rsidP="00103F51">
      <w:pPr>
        <w:pStyle w:val="Heading4"/>
      </w:pPr>
      <w:r w:rsidRPr="0027108A">
        <w:t>Definitionally objective news rejects fake news</w:t>
      </w:r>
    </w:p>
    <w:p w14:paraId="0AA7BDB2" w14:textId="77777777" w:rsidR="00103F51" w:rsidRPr="0027108A" w:rsidRDefault="00103F51" w:rsidP="00103F51">
      <w:r w:rsidRPr="008C3289">
        <w:rPr>
          <w:rStyle w:val="Style13ptBold"/>
          <w:highlight w:val="cyan"/>
        </w:rPr>
        <w:t>Kovach and Rosenstiel 01</w:t>
      </w:r>
      <w:r w:rsidRPr="0027108A">
        <w:t> (Bill Kovach and Tom Rosenstiel., Bill Kovach, a 1989 Nieman Fellow, was curator of the Nieman Foundation from 1989 to 2000. He is the co-author of “The Elements of Journalism.”, Tom Rosenstiel is executive director of the American Press Institute and co-author of “The Elements of Journalism.”, 6-15-2001, accessed on 2-19-2022, Nieman Reports, "The Essence of Journalism Is a Discipline of Verification | Nieman Reports", https://niemanreports.org/articles/the-essence-of-journalism-is-a-discipline-of-verification/)</w:t>
      </w:r>
    </w:p>
    <w:p w14:paraId="6025053E" w14:textId="77777777" w:rsidR="00103F51" w:rsidRPr="0027108A" w:rsidRDefault="00103F51" w:rsidP="00103F51">
      <w:pPr>
        <w:pStyle w:val="NormalWeb"/>
        <w:shd w:val="clear" w:color="auto" w:fill="FFFFFF"/>
        <w:spacing w:before="0" w:beforeAutospacing="0"/>
        <w:rPr>
          <w:rFonts w:ascii="Segoe UI" w:hAnsi="Segoe UI" w:cs="Segoe UI"/>
          <w:color w:val="000000"/>
          <w:sz w:val="14"/>
        </w:rPr>
      </w:pPr>
      <w:r w:rsidRPr="00FA0E78">
        <w:rPr>
          <w:rFonts w:ascii="Segoe UI" w:hAnsi="Segoe UI" w:cs="Segoe UI"/>
          <w:vanish/>
          <w:color w:val="000000"/>
          <w:sz w:val="14"/>
        </w:rPr>
        <w:t>“In</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end,</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discipline</w:t>
      </w:r>
      <w:r w:rsidRPr="0027108A">
        <w:rPr>
          <w:rFonts w:ascii="Segoe UI" w:hAnsi="Segoe UI" w:cs="Segoe UI"/>
          <w:color w:val="000000"/>
          <w:sz w:val="14"/>
        </w:rPr>
        <w:t xml:space="preserve"> </w:t>
      </w:r>
      <w:r w:rsidRPr="00FA0E78">
        <w:rPr>
          <w:rFonts w:ascii="Segoe UI" w:hAnsi="Segoe UI" w:cs="Segoe UI"/>
          <w:vanish/>
          <w:color w:val="000000"/>
          <w:sz w:val="14"/>
        </w:rPr>
        <w:t>of</w:t>
      </w:r>
      <w:r w:rsidRPr="0027108A">
        <w:rPr>
          <w:rFonts w:ascii="Segoe UI" w:hAnsi="Segoe UI" w:cs="Segoe UI"/>
          <w:color w:val="000000"/>
          <w:sz w:val="14"/>
        </w:rPr>
        <w:t xml:space="preserve"> </w:t>
      </w:r>
      <w:r w:rsidRPr="00FA0E78">
        <w:rPr>
          <w:rFonts w:ascii="Segoe UI" w:hAnsi="Segoe UI" w:cs="Segoe UI"/>
          <w:vanish/>
          <w:color w:val="000000"/>
          <w:sz w:val="14"/>
        </w:rPr>
        <w:t>verification</w:t>
      </w:r>
      <w:r w:rsidRPr="0027108A">
        <w:rPr>
          <w:rFonts w:ascii="Segoe UI" w:hAnsi="Segoe UI" w:cs="Segoe UI"/>
          <w:color w:val="000000"/>
          <w:sz w:val="14"/>
        </w:rPr>
        <w:t xml:space="preserve"> </w:t>
      </w:r>
      <w:r w:rsidRPr="00FA0E78">
        <w:rPr>
          <w:rFonts w:ascii="Segoe UI" w:hAnsi="Segoe UI" w:cs="Segoe UI"/>
          <w:vanish/>
          <w:color w:val="000000"/>
          <w:sz w:val="14"/>
        </w:rPr>
        <w:t>is</w:t>
      </w:r>
      <w:r w:rsidRPr="0027108A">
        <w:rPr>
          <w:rFonts w:ascii="Segoe UI" w:hAnsi="Segoe UI" w:cs="Segoe UI"/>
          <w:color w:val="000000"/>
          <w:sz w:val="14"/>
        </w:rPr>
        <w:t xml:space="preserve"> </w:t>
      </w:r>
      <w:r w:rsidRPr="00FA0E78">
        <w:rPr>
          <w:rFonts w:ascii="Segoe UI" w:hAnsi="Segoe UI" w:cs="Segoe UI"/>
          <w:vanish/>
          <w:color w:val="000000"/>
          <w:sz w:val="14"/>
        </w:rPr>
        <w:t>what</w:t>
      </w:r>
      <w:r w:rsidRPr="0027108A">
        <w:rPr>
          <w:rFonts w:ascii="Segoe UI" w:hAnsi="Segoe UI" w:cs="Segoe UI"/>
          <w:color w:val="000000"/>
          <w:sz w:val="14"/>
        </w:rPr>
        <w:t xml:space="preserve"> </w:t>
      </w:r>
      <w:r w:rsidRPr="00FA0E78">
        <w:rPr>
          <w:rFonts w:ascii="Segoe UI" w:hAnsi="Segoe UI" w:cs="Segoe UI"/>
          <w:vanish/>
          <w:color w:val="000000"/>
          <w:sz w:val="14"/>
        </w:rPr>
        <w:t>separates</w:t>
      </w:r>
      <w:r w:rsidRPr="0027108A">
        <w:rPr>
          <w:rFonts w:ascii="Segoe UI" w:hAnsi="Segoe UI" w:cs="Segoe UI"/>
          <w:color w:val="000000"/>
          <w:sz w:val="14"/>
        </w:rPr>
        <w:t xml:space="preserve"> </w:t>
      </w:r>
      <w:r w:rsidRPr="00FA0E78">
        <w:rPr>
          <w:rFonts w:ascii="Segoe UI" w:hAnsi="Segoe UI" w:cs="Segoe UI"/>
          <w:vanish/>
          <w:color w:val="000000"/>
          <w:sz w:val="14"/>
        </w:rPr>
        <w:t>journalism</w:t>
      </w:r>
      <w:r w:rsidRPr="0027108A">
        <w:rPr>
          <w:rFonts w:ascii="Segoe UI" w:hAnsi="Segoe UI" w:cs="Segoe UI"/>
          <w:color w:val="000000"/>
          <w:sz w:val="14"/>
        </w:rPr>
        <w:t xml:space="preserve"> </w:t>
      </w:r>
      <w:r w:rsidRPr="00FA0E78">
        <w:rPr>
          <w:rFonts w:ascii="Segoe UI" w:hAnsi="Segoe UI" w:cs="Segoe UI"/>
          <w:vanish/>
          <w:color w:val="000000"/>
          <w:sz w:val="14"/>
        </w:rPr>
        <w:t>from</w:t>
      </w:r>
      <w:r w:rsidRPr="0027108A">
        <w:rPr>
          <w:rFonts w:ascii="Segoe UI" w:hAnsi="Segoe UI" w:cs="Segoe UI"/>
          <w:color w:val="000000"/>
          <w:sz w:val="14"/>
        </w:rPr>
        <w:t xml:space="preserve"> </w:t>
      </w:r>
      <w:r w:rsidRPr="00FA0E78">
        <w:rPr>
          <w:rFonts w:ascii="Segoe UI" w:hAnsi="Segoe UI" w:cs="Segoe UI"/>
          <w:vanish/>
          <w:color w:val="000000"/>
          <w:sz w:val="14"/>
        </w:rPr>
        <w:t>entertainment,</w:t>
      </w:r>
      <w:r w:rsidRPr="0027108A">
        <w:rPr>
          <w:rFonts w:ascii="Segoe UI" w:hAnsi="Segoe UI" w:cs="Segoe UI"/>
          <w:color w:val="000000"/>
          <w:sz w:val="14"/>
        </w:rPr>
        <w:t xml:space="preserve"> </w:t>
      </w:r>
      <w:r w:rsidRPr="00FA0E78">
        <w:rPr>
          <w:rFonts w:ascii="Segoe UI" w:hAnsi="Segoe UI" w:cs="Segoe UI"/>
          <w:vanish/>
          <w:color w:val="000000"/>
          <w:sz w:val="14"/>
        </w:rPr>
        <w:t>propaganda,</w:t>
      </w:r>
      <w:r w:rsidRPr="0027108A">
        <w:rPr>
          <w:rFonts w:ascii="Segoe UI" w:hAnsi="Segoe UI" w:cs="Segoe UI"/>
          <w:color w:val="000000"/>
          <w:sz w:val="14"/>
        </w:rPr>
        <w:t xml:space="preserve"> </w:t>
      </w:r>
      <w:r w:rsidRPr="00FA0E78">
        <w:rPr>
          <w:rFonts w:ascii="Segoe UI" w:hAnsi="Segoe UI" w:cs="Segoe UI"/>
          <w:vanish/>
          <w:color w:val="000000"/>
          <w:sz w:val="14"/>
        </w:rPr>
        <w:t>fiction,</w:t>
      </w:r>
      <w:r w:rsidRPr="0027108A">
        <w:rPr>
          <w:rFonts w:ascii="Segoe UI" w:hAnsi="Segoe UI" w:cs="Segoe UI"/>
          <w:color w:val="000000"/>
          <w:sz w:val="14"/>
        </w:rPr>
        <w:t xml:space="preserve"> </w:t>
      </w:r>
      <w:r w:rsidRPr="00FA0E78">
        <w:rPr>
          <w:rFonts w:ascii="Segoe UI" w:hAnsi="Segoe UI" w:cs="Segoe UI"/>
          <w:vanish/>
          <w:color w:val="000000"/>
          <w:sz w:val="14"/>
        </w:rPr>
        <w:t>or</w:t>
      </w:r>
      <w:r w:rsidRPr="0027108A">
        <w:rPr>
          <w:rFonts w:ascii="Segoe UI" w:hAnsi="Segoe UI" w:cs="Segoe UI"/>
          <w:color w:val="000000"/>
          <w:sz w:val="14"/>
        </w:rPr>
        <w:t xml:space="preserve"> </w:t>
      </w:r>
      <w:r w:rsidRPr="00FA0E78">
        <w:rPr>
          <w:rFonts w:ascii="Segoe UI" w:hAnsi="Segoe UI" w:cs="Segoe UI"/>
          <w:vanish/>
          <w:color w:val="000000"/>
          <w:sz w:val="14"/>
        </w:rPr>
        <w:t>art….</w:t>
      </w:r>
      <w:r w:rsidRPr="0027108A">
        <w:rPr>
          <w:rFonts w:ascii="Segoe UI" w:hAnsi="Segoe UI" w:cs="Segoe UI"/>
          <w:color w:val="000000"/>
          <w:sz w:val="14"/>
        </w:rPr>
        <w:t xml:space="preserve"> </w:t>
      </w:r>
      <w:r w:rsidRPr="00FA0E78">
        <w:rPr>
          <w:rFonts w:ascii="Segoe UI" w:hAnsi="Segoe UI" w:cs="Segoe UI"/>
          <w:vanish/>
          <w:color w:val="000000"/>
          <w:sz w:val="14"/>
        </w:rPr>
        <w:t>Journalism</w:t>
      </w:r>
      <w:r w:rsidRPr="0027108A">
        <w:rPr>
          <w:rFonts w:ascii="Segoe UI" w:hAnsi="Segoe UI" w:cs="Segoe UI"/>
          <w:color w:val="000000"/>
          <w:sz w:val="14"/>
        </w:rPr>
        <w:t xml:space="preserve"> </w:t>
      </w:r>
      <w:r w:rsidRPr="00FA0E78">
        <w:rPr>
          <w:rFonts w:ascii="Segoe UI" w:hAnsi="Segoe UI" w:cs="Segoe UI"/>
          <w:vanish/>
          <w:color w:val="000000"/>
          <w:sz w:val="14"/>
        </w:rPr>
        <w:t>alone</w:t>
      </w:r>
      <w:r w:rsidRPr="0027108A">
        <w:rPr>
          <w:rFonts w:ascii="Segoe UI" w:hAnsi="Segoe UI" w:cs="Segoe UI"/>
          <w:color w:val="000000"/>
          <w:sz w:val="14"/>
        </w:rPr>
        <w:t xml:space="preserve"> </w:t>
      </w:r>
      <w:r w:rsidRPr="00FA0E78">
        <w:rPr>
          <w:rFonts w:ascii="Segoe UI" w:hAnsi="Segoe UI" w:cs="Segoe UI"/>
          <w:vanish/>
          <w:color w:val="000000"/>
          <w:sz w:val="14"/>
        </w:rPr>
        <w:t>is</w:t>
      </w:r>
      <w:r w:rsidRPr="0027108A">
        <w:rPr>
          <w:rFonts w:ascii="Segoe UI" w:hAnsi="Segoe UI" w:cs="Segoe UI"/>
          <w:color w:val="000000"/>
          <w:sz w:val="14"/>
        </w:rPr>
        <w:t xml:space="preserve"> </w:t>
      </w:r>
      <w:r w:rsidRPr="00FA0E78">
        <w:rPr>
          <w:rFonts w:ascii="Segoe UI" w:hAnsi="Segoe UI" w:cs="Segoe UI"/>
          <w:vanish/>
          <w:color w:val="000000"/>
          <w:sz w:val="14"/>
        </w:rPr>
        <w:t>focused</w:t>
      </w:r>
      <w:r w:rsidRPr="0027108A">
        <w:rPr>
          <w:rFonts w:ascii="Segoe UI" w:hAnsi="Segoe UI" w:cs="Segoe UI"/>
          <w:color w:val="000000"/>
          <w:sz w:val="14"/>
        </w:rPr>
        <w:t xml:space="preserve"> </w:t>
      </w:r>
      <w:r w:rsidRPr="00FA0E78">
        <w:rPr>
          <w:rFonts w:ascii="Segoe UI" w:hAnsi="Segoe UI" w:cs="Segoe UI"/>
          <w:vanish/>
          <w:color w:val="000000"/>
          <w:sz w:val="14"/>
        </w:rPr>
        <w:t>first</w:t>
      </w:r>
      <w:r w:rsidRPr="0027108A">
        <w:rPr>
          <w:rFonts w:ascii="Segoe UI" w:hAnsi="Segoe UI" w:cs="Segoe UI"/>
          <w:color w:val="000000"/>
          <w:sz w:val="14"/>
        </w:rPr>
        <w:t xml:space="preserve"> </w:t>
      </w:r>
      <w:r w:rsidRPr="00FA0E78">
        <w:rPr>
          <w:rFonts w:ascii="Segoe UI" w:hAnsi="Segoe UI" w:cs="Segoe UI"/>
          <w:vanish/>
          <w:color w:val="000000"/>
          <w:sz w:val="14"/>
        </w:rPr>
        <w:t>on</w:t>
      </w:r>
      <w:r w:rsidRPr="0027108A">
        <w:rPr>
          <w:rFonts w:ascii="Segoe UI" w:hAnsi="Segoe UI" w:cs="Segoe UI"/>
          <w:color w:val="000000"/>
          <w:sz w:val="14"/>
        </w:rPr>
        <w:t xml:space="preserve"> </w:t>
      </w:r>
      <w:r w:rsidRPr="00FA0E78">
        <w:rPr>
          <w:rFonts w:ascii="Segoe UI" w:hAnsi="Segoe UI" w:cs="Segoe UI"/>
          <w:vanish/>
          <w:color w:val="000000"/>
          <w:sz w:val="14"/>
        </w:rPr>
        <w:t>getting</w:t>
      </w:r>
      <w:r w:rsidRPr="0027108A">
        <w:rPr>
          <w:rFonts w:ascii="Segoe UI" w:hAnsi="Segoe UI" w:cs="Segoe UI"/>
          <w:color w:val="000000"/>
          <w:sz w:val="14"/>
        </w:rPr>
        <w:t xml:space="preserve"> </w:t>
      </w:r>
      <w:r w:rsidRPr="00FA0E78">
        <w:rPr>
          <w:rFonts w:ascii="Segoe UI" w:hAnsi="Segoe UI" w:cs="Segoe UI"/>
          <w:vanish/>
          <w:color w:val="000000"/>
          <w:sz w:val="14"/>
        </w:rPr>
        <w:t>what</w:t>
      </w:r>
      <w:r w:rsidRPr="0027108A">
        <w:rPr>
          <w:rFonts w:ascii="Segoe UI" w:hAnsi="Segoe UI" w:cs="Segoe UI"/>
          <w:color w:val="000000"/>
          <w:sz w:val="14"/>
        </w:rPr>
        <w:t xml:space="preserve"> </w:t>
      </w:r>
      <w:r w:rsidRPr="00FA0E78">
        <w:rPr>
          <w:rFonts w:ascii="Segoe UI" w:hAnsi="Segoe UI" w:cs="Segoe UI"/>
          <w:vanish/>
          <w:color w:val="000000"/>
          <w:sz w:val="14"/>
        </w:rPr>
        <w:t>happened</w:t>
      </w:r>
      <w:r w:rsidRPr="0027108A">
        <w:rPr>
          <w:rFonts w:ascii="Segoe UI" w:hAnsi="Segoe UI" w:cs="Segoe UI"/>
          <w:color w:val="000000"/>
          <w:sz w:val="14"/>
        </w:rPr>
        <w:t xml:space="preserve"> </w:t>
      </w:r>
      <w:r w:rsidRPr="00FA0E78">
        <w:rPr>
          <w:rFonts w:ascii="Segoe UI" w:hAnsi="Segoe UI" w:cs="Segoe UI"/>
          <w:vanish/>
          <w:color w:val="000000"/>
          <w:sz w:val="14"/>
        </w:rPr>
        <w:t>down</w:t>
      </w:r>
      <w:r w:rsidRPr="0027108A">
        <w:rPr>
          <w:rFonts w:ascii="Segoe UI" w:hAnsi="Segoe UI" w:cs="Segoe UI"/>
          <w:color w:val="000000"/>
          <w:sz w:val="14"/>
        </w:rPr>
        <w:t xml:space="preserve"> </w:t>
      </w:r>
      <w:r w:rsidRPr="00FA0E78">
        <w:rPr>
          <w:rFonts w:ascii="Segoe UI" w:hAnsi="Segoe UI" w:cs="Segoe UI"/>
          <w:vanish/>
          <w:color w:val="000000"/>
          <w:sz w:val="14"/>
        </w:rPr>
        <w:t>right…. </w:t>
      </w:r>
      <w:r w:rsidRPr="00FA0E78">
        <w:rPr>
          <w:rStyle w:val="Emphasis"/>
          <w:rFonts w:ascii="Segoe UI" w:hAnsi="Segoe UI" w:cs="Segoe UI"/>
          <w:vanish/>
          <w:color w:val="000000"/>
        </w:rPr>
        <w:t>Perhaps</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because</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the</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discipline</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of</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verification</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is</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so</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personal</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and</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so</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haphazardly</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communicated,</w:t>
      </w:r>
      <w:r w:rsidRPr="0027108A">
        <w:rPr>
          <w:rStyle w:val="Emphasis"/>
          <w:rFonts w:ascii="Segoe UI" w:hAnsi="Segoe UI" w:cs="Segoe UI"/>
          <w:color w:val="000000"/>
        </w:rPr>
        <w:t xml:space="preserve"> </w:t>
      </w:r>
      <w:r w:rsidRPr="0027108A">
        <w:rPr>
          <w:rStyle w:val="Emphasis"/>
          <w:rFonts w:ascii="Segoe UI" w:hAnsi="Segoe UI" w:cs="Segoe UI"/>
          <w:color w:val="000000"/>
          <w:highlight w:val="cyan"/>
        </w:rPr>
        <w:t>it is</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also</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part</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of</w:t>
      </w:r>
      <w:r w:rsidRPr="0027108A">
        <w:rPr>
          <w:rStyle w:val="Emphasis"/>
          <w:rFonts w:ascii="Segoe UI" w:hAnsi="Segoe UI" w:cs="Segoe UI"/>
          <w:color w:val="000000"/>
        </w:rPr>
        <w:t xml:space="preserve"> </w:t>
      </w:r>
      <w:r w:rsidRPr="0027108A">
        <w:rPr>
          <w:rStyle w:val="Emphasis"/>
          <w:rFonts w:ascii="Segoe UI" w:hAnsi="Segoe UI" w:cs="Segoe UI"/>
          <w:color w:val="000000"/>
          <w:highlight w:val="cyan"/>
        </w:rPr>
        <w:t>one of the great confusions of journalism— the concept of objectivity.</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The</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original</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meaning</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of</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this</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idea</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is</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now</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thoroughly</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misunderstood,</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and</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by</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and</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large</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lost.</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When</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the</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concept</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originally</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evolved,</w:t>
      </w:r>
      <w:r w:rsidRPr="0027108A">
        <w:rPr>
          <w:rStyle w:val="Emphasis"/>
          <w:rFonts w:ascii="Segoe UI" w:hAnsi="Segoe UI" w:cs="Segoe UI"/>
          <w:color w:val="000000"/>
        </w:rPr>
        <w:t xml:space="preserve"> </w:t>
      </w:r>
      <w:r w:rsidRPr="0027108A">
        <w:rPr>
          <w:rStyle w:val="Emphasis"/>
          <w:rFonts w:ascii="Segoe UI" w:hAnsi="Segoe UI" w:cs="Segoe UI"/>
          <w:color w:val="000000"/>
          <w:highlight w:val="cyan"/>
        </w:rPr>
        <w:t>it was not meant to imply that journalists were free of bias</w:t>
      </w:r>
      <w:r w:rsidRPr="00FA0E78">
        <w:rPr>
          <w:rStyle w:val="Emphasis"/>
          <w:rFonts w:ascii="Segoe UI" w:hAnsi="Segoe UI" w:cs="Segoe UI"/>
          <w:vanish/>
          <w:color w:val="000000"/>
        </w:rPr>
        <w:t>.</w:t>
      </w:r>
      <w:r w:rsidRPr="00FA0E78">
        <w:rPr>
          <w:rFonts w:ascii="Segoe UI" w:hAnsi="Segoe UI" w:cs="Segoe UI"/>
          <w:vanish/>
          <w:color w:val="000000"/>
          <w:sz w:val="14"/>
        </w:rPr>
        <w:t> Quite</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contrary…. </w:t>
      </w:r>
      <w:r w:rsidRPr="0027108A">
        <w:rPr>
          <w:rStyle w:val="Emphasis"/>
          <w:rFonts w:ascii="Segoe UI" w:hAnsi="Segoe UI" w:cs="Segoe UI"/>
          <w:color w:val="000000"/>
          <w:highlight w:val="cyan"/>
        </w:rPr>
        <w:t xml:space="preserve">Objectivity called for journalists to develop a consistent method of testing information—a transparent approach to evidence—precisely so that </w:t>
      </w:r>
      <w:r w:rsidRPr="00FA0E78">
        <w:rPr>
          <w:rStyle w:val="Emphasis"/>
          <w:rFonts w:ascii="Segoe UI" w:hAnsi="Segoe UI" w:cs="Segoe UI"/>
          <w:vanish/>
          <w:color w:val="000000"/>
        </w:rPr>
        <w:t>personal</w:t>
      </w:r>
      <w:r w:rsidRPr="008C3289">
        <w:rPr>
          <w:rStyle w:val="Emphasis"/>
          <w:rFonts w:ascii="Segoe UI" w:hAnsi="Segoe UI" w:cs="Segoe UI"/>
          <w:color w:val="000000"/>
        </w:rPr>
        <w:t xml:space="preserve"> </w:t>
      </w:r>
      <w:r w:rsidRPr="00FA0E78">
        <w:rPr>
          <w:rStyle w:val="Emphasis"/>
          <w:rFonts w:ascii="Segoe UI" w:hAnsi="Segoe UI" w:cs="Segoe UI"/>
          <w:vanish/>
          <w:color w:val="000000"/>
        </w:rPr>
        <w:t>and</w:t>
      </w:r>
      <w:r w:rsidRPr="008C3289">
        <w:rPr>
          <w:rStyle w:val="Emphasis"/>
          <w:rFonts w:ascii="Segoe UI" w:hAnsi="Segoe UI" w:cs="Segoe UI"/>
          <w:color w:val="000000"/>
        </w:rPr>
        <w:t xml:space="preserve"> </w:t>
      </w:r>
      <w:r w:rsidRPr="00FA0E78">
        <w:rPr>
          <w:rStyle w:val="Emphasis"/>
          <w:rFonts w:ascii="Segoe UI" w:hAnsi="Segoe UI" w:cs="Segoe UI"/>
          <w:vanish/>
          <w:color w:val="000000"/>
        </w:rPr>
        <w:t>cultural</w:t>
      </w:r>
      <w:r w:rsidRPr="008C3289">
        <w:rPr>
          <w:rStyle w:val="Emphasis"/>
          <w:rFonts w:ascii="Segoe UI" w:hAnsi="Segoe UI" w:cs="Segoe UI"/>
          <w:color w:val="000000"/>
        </w:rPr>
        <w:t xml:space="preserve"> </w:t>
      </w:r>
      <w:r w:rsidRPr="0027108A">
        <w:rPr>
          <w:rStyle w:val="Emphasis"/>
          <w:rFonts w:ascii="Segoe UI" w:hAnsi="Segoe UI" w:cs="Segoe UI"/>
          <w:color w:val="000000"/>
          <w:highlight w:val="cyan"/>
        </w:rPr>
        <w:t xml:space="preserve">biases would not undermine </w:t>
      </w:r>
      <w:r w:rsidRPr="00FA0E78">
        <w:rPr>
          <w:rStyle w:val="Emphasis"/>
          <w:rFonts w:ascii="Segoe UI" w:hAnsi="Segoe UI" w:cs="Segoe UI"/>
          <w:vanish/>
          <w:color w:val="000000"/>
        </w:rPr>
        <w:t>the</w:t>
      </w:r>
      <w:r w:rsidRPr="008C3289">
        <w:rPr>
          <w:rStyle w:val="Emphasis"/>
          <w:rFonts w:ascii="Segoe UI" w:hAnsi="Segoe UI" w:cs="Segoe UI"/>
          <w:color w:val="000000"/>
        </w:rPr>
        <w:t xml:space="preserve"> </w:t>
      </w:r>
      <w:r w:rsidRPr="0027108A">
        <w:rPr>
          <w:rStyle w:val="Emphasis"/>
          <w:rFonts w:ascii="Segoe UI" w:hAnsi="Segoe UI" w:cs="Segoe UI"/>
          <w:color w:val="000000"/>
          <w:highlight w:val="cyan"/>
        </w:rPr>
        <w:t xml:space="preserve">accuracy </w:t>
      </w:r>
      <w:r w:rsidRPr="00FA0E78">
        <w:rPr>
          <w:rStyle w:val="Emphasis"/>
          <w:rFonts w:ascii="Segoe UI" w:hAnsi="Segoe UI" w:cs="Segoe UI"/>
          <w:vanish/>
          <w:color w:val="000000"/>
        </w:rPr>
        <w:t>of</w:t>
      </w:r>
      <w:r w:rsidRPr="008C3289">
        <w:rPr>
          <w:rStyle w:val="Emphasis"/>
          <w:rFonts w:ascii="Segoe UI" w:hAnsi="Segoe UI" w:cs="Segoe UI"/>
          <w:color w:val="000000"/>
        </w:rPr>
        <w:t xml:space="preserve"> </w:t>
      </w:r>
      <w:r w:rsidRPr="00FA0E78">
        <w:rPr>
          <w:rStyle w:val="Emphasis"/>
          <w:rFonts w:ascii="Segoe UI" w:hAnsi="Segoe UI" w:cs="Segoe UI"/>
          <w:vanish/>
          <w:color w:val="000000"/>
        </w:rPr>
        <w:t>their</w:t>
      </w:r>
      <w:r w:rsidRPr="008C3289">
        <w:rPr>
          <w:rStyle w:val="Emphasis"/>
          <w:rFonts w:ascii="Segoe UI" w:hAnsi="Segoe UI" w:cs="Segoe UI"/>
          <w:color w:val="000000"/>
        </w:rPr>
        <w:t xml:space="preserve"> </w:t>
      </w:r>
      <w:r w:rsidRPr="00FA0E78">
        <w:rPr>
          <w:rStyle w:val="Emphasis"/>
          <w:rFonts w:ascii="Segoe UI" w:hAnsi="Segoe UI" w:cs="Segoe UI"/>
          <w:vanish/>
          <w:color w:val="000000"/>
        </w:rPr>
        <w:t>work</w:t>
      </w:r>
      <w:r w:rsidRPr="00FA0E78">
        <w:rPr>
          <w:rFonts w:ascii="Segoe UI" w:hAnsi="Segoe UI" w:cs="Segoe UI"/>
          <w:vanish/>
          <w:color w:val="000000"/>
          <w:sz w:val="14"/>
        </w:rPr>
        <w:t>….</w:t>
      </w:r>
      <w:r w:rsidRPr="0027108A">
        <w:rPr>
          <w:rFonts w:ascii="Segoe UI" w:hAnsi="Segoe UI" w:cs="Segoe UI"/>
          <w:color w:val="000000"/>
          <w:sz w:val="14"/>
        </w:rPr>
        <w:t xml:space="preserve"> </w:t>
      </w:r>
      <w:r w:rsidRPr="00FA0E78">
        <w:rPr>
          <w:rFonts w:ascii="Segoe UI" w:hAnsi="Segoe UI" w:cs="Segoe UI"/>
          <w:vanish/>
          <w:color w:val="000000"/>
          <w:sz w:val="14"/>
        </w:rPr>
        <w:t>In</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original</w:t>
      </w:r>
      <w:r w:rsidRPr="0027108A">
        <w:rPr>
          <w:rFonts w:ascii="Segoe UI" w:hAnsi="Segoe UI" w:cs="Segoe UI"/>
          <w:color w:val="000000"/>
          <w:sz w:val="14"/>
        </w:rPr>
        <w:t xml:space="preserve"> </w:t>
      </w:r>
      <w:r w:rsidRPr="00FA0E78">
        <w:rPr>
          <w:rFonts w:ascii="Segoe UI" w:hAnsi="Segoe UI" w:cs="Segoe UI"/>
          <w:vanish/>
          <w:color w:val="000000"/>
          <w:sz w:val="14"/>
        </w:rPr>
        <w:t>concept,</w:t>
      </w:r>
      <w:r w:rsidRPr="0027108A">
        <w:rPr>
          <w:rFonts w:ascii="Segoe UI" w:hAnsi="Segoe UI" w:cs="Segoe UI"/>
          <w:color w:val="000000"/>
          <w:sz w:val="14"/>
        </w:rPr>
        <w:t xml:space="preserve"> </w:t>
      </w:r>
      <w:r w:rsidRPr="00FA0E78">
        <w:rPr>
          <w:rFonts w:ascii="Segoe UI" w:hAnsi="Segoe UI" w:cs="Segoe UI"/>
          <w:vanish/>
          <w:color w:val="000000"/>
          <w:sz w:val="14"/>
        </w:rPr>
        <w:t>in</w:t>
      </w:r>
      <w:r w:rsidRPr="0027108A">
        <w:rPr>
          <w:rFonts w:ascii="Segoe UI" w:hAnsi="Segoe UI" w:cs="Segoe UI"/>
          <w:color w:val="000000"/>
          <w:sz w:val="14"/>
        </w:rPr>
        <w:t xml:space="preserve"> </w:t>
      </w:r>
      <w:r w:rsidRPr="00FA0E78">
        <w:rPr>
          <w:rFonts w:ascii="Segoe UI" w:hAnsi="Segoe UI" w:cs="Segoe UI"/>
          <w:vanish/>
          <w:color w:val="000000"/>
          <w:sz w:val="14"/>
        </w:rPr>
        <w:t>other</w:t>
      </w:r>
      <w:r w:rsidRPr="0027108A">
        <w:rPr>
          <w:rFonts w:ascii="Segoe UI" w:hAnsi="Segoe UI" w:cs="Segoe UI"/>
          <w:color w:val="000000"/>
          <w:sz w:val="14"/>
        </w:rPr>
        <w:t xml:space="preserve"> </w:t>
      </w:r>
      <w:r w:rsidRPr="00FA0E78">
        <w:rPr>
          <w:rFonts w:ascii="Segoe UI" w:hAnsi="Segoe UI" w:cs="Segoe UI"/>
          <w:vanish/>
          <w:color w:val="000000"/>
          <w:sz w:val="14"/>
        </w:rPr>
        <w:t>words,</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method</w:t>
      </w:r>
      <w:r w:rsidRPr="0027108A">
        <w:rPr>
          <w:rFonts w:ascii="Segoe UI" w:hAnsi="Segoe UI" w:cs="Segoe UI"/>
          <w:color w:val="000000"/>
          <w:sz w:val="14"/>
        </w:rPr>
        <w:t xml:space="preserve"> </w:t>
      </w:r>
      <w:r w:rsidRPr="00FA0E78">
        <w:rPr>
          <w:rFonts w:ascii="Segoe UI" w:hAnsi="Segoe UI" w:cs="Segoe UI"/>
          <w:vanish/>
          <w:color w:val="000000"/>
          <w:sz w:val="14"/>
        </w:rPr>
        <w:t>is</w:t>
      </w:r>
      <w:r w:rsidRPr="0027108A">
        <w:rPr>
          <w:rFonts w:ascii="Segoe UI" w:hAnsi="Segoe UI" w:cs="Segoe UI"/>
          <w:color w:val="000000"/>
          <w:sz w:val="14"/>
        </w:rPr>
        <w:t xml:space="preserve"> </w:t>
      </w:r>
      <w:r w:rsidRPr="00FA0E78">
        <w:rPr>
          <w:rFonts w:ascii="Segoe UI" w:hAnsi="Segoe UI" w:cs="Segoe UI"/>
          <w:vanish/>
          <w:color w:val="000000"/>
          <w:sz w:val="14"/>
        </w:rPr>
        <w:t>objective,</w:t>
      </w:r>
      <w:r w:rsidRPr="0027108A">
        <w:rPr>
          <w:rFonts w:ascii="Segoe UI" w:hAnsi="Segoe UI" w:cs="Segoe UI"/>
          <w:color w:val="000000"/>
          <w:sz w:val="14"/>
        </w:rPr>
        <w:t xml:space="preserve"> </w:t>
      </w:r>
      <w:r w:rsidRPr="00FA0E78">
        <w:rPr>
          <w:rFonts w:ascii="Segoe UI" w:hAnsi="Segoe UI" w:cs="Segoe UI"/>
          <w:vanish/>
          <w:color w:val="000000"/>
          <w:sz w:val="14"/>
        </w:rPr>
        <w:t>not</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journalist.</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key</w:t>
      </w:r>
      <w:r w:rsidRPr="0027108A">
        <w:rPr>
          <w:rFonts w:ascii="Segoe UI" w:hAnsi="Segoe UI" w:cs="Segoe UI"/>
          <w:color w:val="000000"/>
          <w:sz w:val="14"/>
        </w:rPr>
        <w:t xml:space="preserve"> </w:t>
      </w:r>
      <w:r w:rsidRPr="00FA0E78">
        <w:rPr>
          <w:rFonts w:ascii="Segoe UI" w:hAnsi="Segoe UI" w:cs="Segoe UI"/>
          <w:vanish/>
          <w:color w:val="000000"/>
          <w:sz w:val="14"/>
        </w:rPr>
        <w:t>was</w:t>
      </w:r>
      <w:r w:rsidRPr="0027108A">
        <w:rPr>
          <w:rFonts w:ascii="Segoe UI" w:hAnsi="Segoe UI" w:cs="Segoe UI"/>
          <w:color w:val="000000"/>
          <w:sz w:val="14"/>
        </w:rPr>
        <w:t xml:space="preserve"> </w:t>
      </w:r>
      <w:r w:rsidRPr="00FA0E78">
        <w:rPr>
          <w:rFonts w:ascii="Segoe UI" w:hAnsi="Segoe UI" w:cs="Segoe UI"/>
          <w:vanish/>
          <w:color w:val="000000"/>
          <w:sz w:val="14"/>
        </w:rPr>
        <w:t>in</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discipline</w:t>
      </w:r>
      <w:r w:rsidRPr="0027108A">
        <w:rPr>
          <w:rFonts w:ascii="Segoe UI" w:hAnsi="Segoe UI" w:cs="Segoe UI"/>
          <w:color w:val="000000"/>
          <w:sz w:val="14"/>
        </w:rPr>
        <w:t xml:space="preserve"> </w:t>
      </w:r>
      <w:r w:rsidRPr="00FA0E78">
        <w:rPr>
          <w:rFonts w:ascii="Segoe UI" w:hAnsi="Segoe UI" w:cs="Segoe UI"/>
          <w:vanish/>
          <w:color w:val="000000"/>
          <w:sz w:val="14"/>
        </w:rPr>
        <w:t>of</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craft,</w:t>
      </w:r>
      <w:r w:rsidRPr="0027108A">
        <w:rPr>
          <w:rFonts w:ascii="Segoe UI" w:hAnsi="Segoe UI" w:cs="Segoe UI"/>
          <w:color w:val="000000"/>
          <w:sz w:val="14"/>
        </w:rPr>
        <w:t xml:space="preserve"> </w:t>
      </w:r>
      <w:r w:rsidRPr="00FA0E78">
        <w:rPr>
          <w:rFonts w:ascii="Segoe UI" w:hAnsi="Segoe UI" w:cs="Segoe UI"/>
          <w:vanish/>
          <w:color w:val="000000"/>
          <w:sz w:val="14"/>
        </w:rPr>
        <w:t>not</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aim.</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point</w:t>
      </w:r>
      <w:r w:rsidRPr="0027108A">
        <w:rPr>
          <w:rFonts w:ascii="Segoe UI" w:hAnsi="Segoe UI" w:cs="Segoe UI"/>
          <w:color w:val="000000"/>
          <w:sz w:val="14"/>
        </w:rPr>
        <w:t xml:space="preserve"> </w:t>
      </w:r>
      <w:r w:rsidRPr="00FA0E78">
        <w:rPr>
          <w:rFonts w:ascii="Segoe UI" w:hAnsi="Segoe UI" w:cs="Segoe UI"/>
          <w:vanish/>
          <w:color w:val="000000"/>
          <w:sz w:val="14"/>
        </w:rPr>
        <w:t>has</w:t>
      </w:r>
      <w:r w:rsidRPr="0027108A">
        <w:rPr>
          <w:rFonts w:ascii="Segoe UI" w:hAnsi="Segoe UI" w:cs="Segoe UI"/>
          <w:color w:val="000000"/>
          <w:sz w:val="14"/>
        </w:rPr>
        <w:t xml:space="preserve"> </w:t>
      </w:r>
      <w:r w:rsidRPr="00FA0E78">
        <w:rPr>
          <w:rFonts w:ascii="Segoe UI" w:hAnsi="Segoe UI" w:cs="Segoe UI"/>
          <w:vanish/>
          <w:color w:val="000000"/>
          <w:sz w:val="14"/>
        </w:rPr>
        <w:t>some</w:t>
      </w:r>
      <w:r w:rsidRPr="0027108A">
        <w:rPr>
          <w:rFonts w:ascii="Segoe UI" w:hAnsi="Segoe UI" w:cs="Segoe UI"/>
          <w:color w:val="000000"/>
          <w:sz w:val="14"/>
        </w:rPr>
        <w:t xml:space="preserve"> </w:t>
      </w:r>
      <w:r w:rsidRPr="00FA0E78">
        <w:rPr>
          <w:rFonts w:ascii="Segoe UI" w:hAnsi="Segoe UI" w:cs="Segoe UI"/>
          <w:vanish/>
          <w:color w:val="000000"/>
          <w:sz w:val="14"/>
        </w:rPr>
        <w:t>important</w:t>
      </w:r>
      <w:r w:rsidRPr="0027108A">
        <w:rPr>
          <w:rFonts w:ascii="Segoe UI" w:hAnsi="Segoe UI" w:cs="Segoe UI"/>
          <w:color w:val="000000"/>
          <w:sz w:val="14"/>
        </w:rPr>
        <w:t xml:space="preserve"> </w:t>
      </w:r>
      <w:r w:rsidRPr="00FA0E78">
        <w:rPr>
          <w:rFonts w:ascii="Segoe UI" w:hAnsi="Segoe UI" w:cs="Segoe UI"/>
          <w:vanish/>
          <w:color w:val="000000"/>
          <w:sz w:val="14"/>
        </w:rPr>
        <w:t>implications</w:t>
      </w:r>
      <w:r w:rsidRPr="00FA0E78">
        <w:rPr>
          <w:rStyle w:val="Emphasis"/>
          <w:rFonts w:ascii="Segoe UI" w:hAnsi="Segoe UI" w:cs="Segoe UI"/>
          <w:vanish/>
          <w:color w:val="000000"/>
        </w:rPr>
        <w:t>.</w:t>
      </w:r>
      <w:r w:rsidRPr="0027108A">
        <w:rPr>
          <w:rStyle w:val="Emphasis"/>
          <w:rFonts w:ascii="Segoe UI" w:hAnsi="Segoe UI" w:cs="Segoe UI"/>
          <w:color w:val="000000"/>
        </w:rPr>
        <w:t xml:space="preserve"> </w:t>
      </w:r>
      <w:r w:rsidRPr="00FA0E78">
        <w:rPr>
          <w:rStyle w:val="Emphasis"/>
          <w:rFonts w:ascii="Segoe UI" w:hAnsi="Segoe UI" w:cs="Segoe UI"/>
          <w:vanish/>
          <w:color w:val="000000"/>
        </w:rPr>
        <w:t>One</w:t>
      </w:r>
      <w:r w:rsidRPr="008C3289">
        <w:rPr>
          <w:rStyle w:val="Emphasis"/>
          <w:rFonts w:ascii="Segoe UI" w:hAnsi="Segoe UI" w:cs="Segoe UI"/>
          <w:color w:val="000000"/>
        </w:rPr>
        <w:t xml:space="preserve"> </w:t>
      </w:r>
      <w:r w:rsidRPr="00FA0E78">
        <w:rPr>
          <w:rStyle w:val="Emphasis"/>
          <w:rFonts w:ascii="Segoe UI" w:hAnsi="Segoe UI" w:cs="Segoe UI"/>
          <w:vanish/>
          <w:color w:val="000000"/>
        </w:rPr>
        <w:t>is</w:t>
      </w:r>
      <w:r w:rsidRPr="008C3289">
        <w:rPr>
          <w:rStyle w:val="Emphasis"/>
          <w:rFonts w:ascii="Segoe UI" w:hAnsi="Segoe UI" w:cs="Segoe UI"/>
          <w:color w:val="000000"/>
        </w:rPr>
        <w:t xml:space="preserve"> </w:t>
      </w:r>
      <w:r w:rsidRPr="00FA0E78">
        <w:rPr>
          <w:rStyle w:val="Emphasis"/>
          <w:rFonts w:ascii="Segoe UI" w:hAnsi="Segoe UI" w:cs="Segoe UI"/>
          <w:vanish/>
          <w:color w:val="000000"/>
        </w:rPr>
        <w:t>that</w:t>
      </w:r>
      <w:r w:rsidRPr="008C3289">
        <w:rPr>
          <w:rStyle w:val="Emphasis"/>
          <w:rFonts w:ascii="Segoe UI" w:hAnsi="Segoe UI" w:cs="Segoe UI"/>
          <w:color w:val="000000"/>
        </w:rPr>
        <w:t xml:space="preserve"> </w:t>
      </w:r>
      <w:r w:rsidRPr="0027108A">
        <w:rPr>
          <w:rStyle w:val="Emphasis"/>
          <w:rFonts w:ascii="Segoe UI" w:hAnsi="Segoe UI" w:cs="Segoe UI"/>
          <w:color w:val="000000"/>
          <w:highlight w:val="cyan"/>
        </w:rPr>
        <w:t>the impartial voice employed by many news organizations, that familiar, supposedly neutral style of newswriting, is not a fundamental principle of journalism.</w:t>
      </w:r>
      <w:r w:rsidRPr="00FA0E78">
        <w:rPr>
          <w:rFonts w:ascii="Segoe UI" w:hAnsi="Segoe UI" w:cs="Segoe UI"/>
          <w:vanish/>
          <w:color w:val="000000"/>
          <w:sz w:val="14"/>
        </w:rPr>
        <w:t> Rather,</w:t>
      </w:r>
      <w:r w:rsidRPr="0027108A">
        <w:rPr>
          <w:rFonts w:ascii="Segoe UI" w:hAnsi="Segoe UI" w:cs="Segoe UI"/>
          <w:color w:val="000000"/>
          <w:sz w:val="14"/>
        </w:rPr>
        <w:t xml:space="preserve"> </w:t>
      </w:r>
      <w:r w:rsidRPr="00FA0E78">
        <w:rPr>
          <w:rFonts w:ascii="Segoe UI" w:hAnsi="Segoe UI" w:cs="Segoe UI"/>
          <w:vanish/>
          <w:color w:val="000000"/>
          <w:sz w:val="14"/>
        </w:rPr>
        <w:t>it</w:t>
      </w:r>
      <w:r w:rsidRPr="0027108A">
        <w:rPr>
          <w:rFonts w:ascii="Segoe UI" w:hAnsi="Segoe UI" w:cs="Segoe UI"/>
          <w:color w:val="000000"/>
          <w:sz w:val="14"/>
        </w:rPr>
        <w:t xml:space="preserve"> </w:t>
      </w:r>
      <w:r w:rsidRPr="00FA0E78">
        <w:rPr>
          <w:rFonts w:ascii="Segoe UI" w:hAnsi="Segoe UI" w:cs="Segoe UI"/>
          <w:vanish/>
          <w:color w:val="000000"/>
          <w:sz w:val="14"/>
        </w:rPr>
        <w:t>is</w:t>
      </w:r>
      <w:r w:rsidRPr="0027108A">
        <w:rPr>
          <w:rFonts w:ascii="Segoe UI" w:hAnsi="Segoe UI" w:cs="Segoe UI"/>
          <w:color w:val="000000"/>
          <w:sz w:val="14"/>
        </w:rPr>
        <w:t xml:space="preserve"> </w:t>
      </w:r>
      <w:r w:rsidRPr="00FA0E78">
        <w:rPr>
          <w:rFonts w:ascii="Segoe UI" w:hAnsi="Segoe UI" w:cs="Segoe UI"/>
          <w:vanish/>
          <w:color w:val="000000"/>
          <w:sz w:val="14"/>
        </w:rPr>
        <w:t>an</w:t>
      </w:r>
      <w:r w:rsidRPr="0027108A">
        <w:rPr>
          <w:rFonts w:ascii="Segoe UI" w:hAnsi="Segoe UI" w:cs="Segoe UI"/>
          <w:color w:val="000000"/>
          <w:sz w:val="14"/>
        </w:rPr>
        <w:t xml:space="preserve"> </w:t>
      </w:r>
      <w:proofErr w:type="gramStart"/>
      <w:r w:rsidRPr="00FA0E78">
        <w:rPr>
          <w:rFonts w:ascii="Segoe UI" w:hAnsi="Segoe UI" w:cs="Segoe UI"/>
          <w:vanish/>
          <w:color w:val="000000"/>
          <w:sz w:val="14"/>
        </w:rPr>
        <w:t>often</w:t>
      </w:r>
      <w:r w:rsidRPr="0027108A">
        <w:rPr>
          <w:rFonts w:ascii="Segoe UI" w:hAnsi="Segoe UI" w:cs="Segoe UI"/>
          <w:color w:val="000000"/>
          <w:sz w:val="14"/>
        </w:rPr>
        <w:t xml:space="preserve"> </w:t>
      </w:r>
      <w:r w:rsidRPr="00FA0E78">
        <w:rPr>
          <w:rFonts w:ascii="Segoe UI" w:hAnsi="Segoe UI" w:cs="Segoe UI"/>
          <w:vanish/>
          <w:color w:val="000000"/>
          <w:sz w:val="14"/>
        </w:rPr>
        <w:t>helpful</w:t>
      </w:r>
      <w:proofErr w:type="gramEnd"/>
      <w:r w:rsidRPr="0027108A">
        <w:rPr>
          <w:rFonts w:ascii="Segoe UI" w:hAnsi="Segoe UI" w:cs="Segoe UI"/>
          <w:color w:val="000000"/>
          <w:sz w:val="14"/>
        </w:rPr>
        <w:t xml:space="preserve"> </w:t>
      </w:r>
      <w:r w:rsidRPr="00FA0E78">
        <w:rPr>
          <w:rFonts w:ascii="Segoe UI" w:hAnsi="Segoe UI" w:cs="Segoe UI"/>
          <w:vanish/>
          <w:color w:val="000000"/>
          <w:sz w:val="14"/>
        </w:rPr>
        <w:t>device</w:t>
      </w:r>
      <w:r w:rsidRPr="0027108A">
        <w:rPr>
          <w:rFonts w:ascii="Segoe UI" w:hAnsi="Segoe UI" w:cs="Segoe UI"/>
          <w:color w:val="000000"/>
          <w:sz w:val="14"/>
        </w:rPr>
        <w:t xml:space="preserve"> </w:t>
      </w:r>
      <w:r w:rsidRPr="00FA0E78">
        <w:rPr>
          <w:rFonts w:ascii="Segoe UI" w:hAnsi="Segoe UI" w:cs="Segoe UI"/>
          <w:vanish/>
          <w:color w:val="000000"/>
          <w:sz w:val="14"/>
        </w:rPr>
        <w:t>news</w:t>
      </w:r>
      <w:r w:rsidRPr="0027108A">
        <w:rPr>
          <w:rFonts w:ascii="Segoe UI" w:hAnsi="Segoe UI" w:cs="Segoe UI"/>
          <w:color w:val="000000"/>
          <w:sz w:val="14"/>
        </w:rPr>
        <w:t xml:space="preserve"> </w:t>
      </w:r>
      <w:r w:rsidRPr="00FA0E78">
        <w:rPr>
          <w:rFonts w:ascii="Segoe UI" w:hAnsi="Segoe UI" w:cs="Segoe UI"/>
          <w:vanish/>
          <w:color w:val="000000"/>
          <w:sz w:val="14"/>
        </w:rPr>
        <w:t>organizations</w:t>
      </w:r>
      <w:r w:rsidRPr="0027108A">
        <w:rPr>
          <w:rFonts w:ascii="Segoe UI" w:hAnsi="Segoe UI" w:cs="Segoe UI"/>
          <w:color w:val="000000"/>
          <w:sz w:val="14"/>
        </w:rPr>
        <w:t xml:space="preserve"> </w:t>
      </w:r>
      <w:r w:rsidRPr="00FA0E78">
        <w:rPr>
          <w:rFonts w:ascii="Segoe UI" w:hAnsi="Segoe UI" w:cs="Segoe UI"/>
          <w:vanish/>
          <w:color w:val="000000"/>
          <w:sz w:val="14"/>
        </w:rPr>
        <w:t>use</w:t>
      </w:r>
      <w:r w:rsidRPr="0027108A">
        <w:rPr>
          <w:rFonts w:ascii="Segoe UI" w:hAnsi="Segoe UI" w:cs="Segoe UI"/>
          <w:color w:val="000000"/>
          <w:sz w:val="14"/>
        </w:rPr>
        <w:t xml:space="preserve"> </w:t>
      </w:r>
      <w:r w:rsidRPr="00FA0E78">
        <w:rPr>
          <w:rFonts w:ascii="Segoe UI" w:hAnsi="Segoe UI" w:cs="Segoe UI"/>
          <w:vanish/>
          <w:color w:val="000000"/>
          <w:sz w:val="14"/>
        </w:rPr>
        <w:t>to</w:t>
      </w:r>
      <w:r w:rsidRPr="0027108A">
        <w:rPr>
          <w:rFonts w:ascii="Segoe UI" w:hAnsi="Segoe UI" w:cs="Segoe UI"/>
          <w:color w:val="000000"/>
          <w:sz w:val="14"/>
        </w:rPr>
        <w:t xml:space="preserve"> </w:t>
      </w:r>
      <w:r w:rsidRPr="00FA0E78">
        <w:rPr>
          <w:rFonts w:ascii="Segoe UI" w:hAnsi="Segoe UI" w:cs="Segoe UI"/>
          <w:vanish/>
          <w:color w:val="000000"/>
          <w:sz w:val="14"/>
        </w:rPr>
        <w:t>highlight</w:t>
      </w:r>
      <w:r w:rsidRPr="0027108A">
        <w:rPr>
          <w:rFonts w:ascii="Segoe UI" w:hAnsi="Segoe UI" w:cs="Segoe UI"/>
          <w:color w:val="000000"/>
          <w:sz w:val="14"/>
        </w:rPr>
        <w:t xml:space="preserve"> </w:t>
      </w:r>
      <w:r w:rsidRPr="00FA0E78">
        <w:rPr>
          <w:rFonts w:ascii="Segoe UI" w:hAnsi="Segoe UI" w:cs="Segoe UI"/>
          <w:vanish/>
          <w:color w:val="000000"/>
          <w:sz w:val="14"/>
        </w:rPr>
        <w:t>that</w:t>
      </w:r>
      <w:r w:rsidRPr="0027108A">
        <w:rPr>
          <w:rFonts w:ascii="Segoe UI" w:hAnsi="Segoe UI" w:cs="Segoe UI"/>
          <w:color w:val="000000"/>
          <w:sz w:val="14"/>
        </w:rPr>
        <w:t xml:space="preserve"> </w:t>
      </w:r>
      <w:r w:rsidRPr="00FA0E78">
        <w:rPr>
          <w:rFonts w:ascii="Segoe UI" w:hAnsi="Segoe UI" w:cs="Segoe UI"/>
          <w:vanish/>
          <w:color w:val="000000"/>
          <w:sz w:val="14"/>
        </w:rPr>
        <w:t>they</w:t>
      </w:r>
      <w:r w:rsidRPr="0027108A">
        <w:rPr>
          <w:rFonts w:ascii="Segoe UI" w:hAnsi="Segoe UI" w:cs="Segoe UI"/>
          <w:color w:val="000000"/>
          <w:sz w:val="14"/>
        </w:rPr>
        <w:t xml:space="preserve"> </w:t>
      </w:r>
      <w:r w:rsidRPr="00FA0E78">
        <w:rPr>
          <w:rFonts w:ascii="Segoe UI" w:hAnsi="Segoe UI" w:cs="Segoe UI"/>
          <w:vanish/>
          <w:color w:val="000000"/>
          <w:sz w:val="14"/>
        </w:rPr>
        <w:t>are</w:t>
      </w:r>
      <w:r w:rsidRPr="0027108A">
        <w:rPr>
          <w:rFonts w:ascii="Segoe UI" w:hAnsi="Segoe UI" w:cs="Segoe UI"/>
          <w:color w:val="000000"/>
          <w:sz w:val="14"/>
        </w:rPr>
        <w:t xml:space="preserve"> </w:t>
      </w:r>
      <w:r w:rsidRPr="00FA0E78">
        <w:rPr>
          <w:rFonts w:ascii="Segoe UI" w:hAnsi="Segoe UI" w:cs="Segoe UI"/>
          <w:vanish/>
          <w:color w:val="000000"/>
          <w:sz w:val="14"/>
        </w:rPr>
        <w:t>trying</w:t>
      </w:r>
      <w:r w:rsidRPr="0027108A">
        <w:rPr>
          <w:rFonts w:ascii="Segoe UI" w:hAnsi="Segoe UI" w:cs="Segoe UI"/>
          <w:color w:val="000000"/>
          <w:sz w:val="14"/>
        </w:rPr>
        <w:t xml:space="preserve"> </w:t>
      </w:r>
      <w:r w:rsidRPr="00FA0E78">
        <w:rPr>
          <w:rFonts w:ascii="Segoe UI" w:hAnsi="Segoe UI" w:cs="Segoe UI"/>
          <w:vanish/>
          <w:color w:val="000000"/>
          <w:sz w:val="14"/>
        </w:rPr>
        <w:t>to</w:t>
      </w:r>
      <w:r w:rsidRPr="0027108A">
        <w:rPr>
          <w:rFonts w:ascii="Segoe UI" w:hAnsi="Segoe UI" w:cs="Segoe UI"/>
          <w:color w:val="000000"/>
          <w:sz w:val="14"/>
        </w:rPr>
        <w:t xml:space="preserve"> </w:t>
      </w:r>
      <w:r w:rsidRPr="00FA0E78">
        <w:rPr>
          <w:rFonts w:ascii="Segoe UI" w:hAnsi="Segoe UI" w:cs="Segoe UI"/>
          <w:vanish/>
          <w:color w:val="000000"/>
          <w:sz w:val="14"/>
        </w:rPr>
        <w:t>produce</w:t>
      </w:r>
      <w:r w:rsidRPr="0027108A">
        <w:rPr>
          <w:rFonts w:ascii="Segoe UI" w:hAnsi="Segoe UI" w:cs="Segoe UI"/>
          <w:color w:val="000000"/>
          <w:sz w:val="14"/>
        </w:rPr>
        <w:t xml:space="preserve"> </w:t>
      </w:r>
      <w:r w:rsidRPr="00FA0E78">
        <w:rPr>
          <w:rFonts w:ascii="Segoe UI" w:hAnsi="Segoe UI" w:cs="Segoe UI"/>
          <w:vanish/>
          <w:color w:val="000000"/>
          <w:sz w:val="14"/>
        </w:rPr>
        <w:t>something</w:t>
      </w:r>
      <w:r w:rsidRPr="0027108A">
        <w:rPr>
          <w:rFonts w:ascii="Segoe UI" w:hAnsi="Segoe UI" w:cs="Segoe UI"/>
          <w:color w:val="000000"/>
          <w:sz w:val="14"/>
        </w:rPr>
        <w:t xml:space="preserve"> </w:t>
      </w:r>
      <w:r w:rsidRPr="00FA0E78">
        <w:rPr>
          <w:rFonts w:ascii="Segoe UI" w:hAnsi="Segoe UI" w:cs="Segoe UI"/>
          <w:vanish/>
          <w:color w:val="000000"/>
          <w:sz w:val="14"/>
        </w:rPr>
        <w:t>obtained</w:t>
      </w:r>
      <w:r w:rsidRPr="0027108A">
        <w:rPr>
          <w:rFonts w:ascii="Segoe UI" w:hAnsi="Segoe UI" w:cs="Segoe UI"/>
          <w:color w:val="000000"/>
          <w:sz w:val="14"/>
        </w:rPr>
        <w:t xml:space="preserve"> </w:t>
      </w:r>
      <w:r w:rsidRPr="00FA0E78">
        <w:rPr>
          <w:rFonts w:ascii="Segoe UI" w:hAnsi="Segoe UI" w:cs="Segoe UI"/>
          <w:vanish/>
          <w:color w:val="000000"/>
          <w:sz w:val="14"/>
        </w:rPr>
        <w:t>by</w:t>
      </w:r>
      <w:r w:rsidRPr="0027108A">
        <w:rPr>
          <w:rFonts w:ascii="Segoe UI" w:hAnsi="Segoe UI" w:cs="Segoe UI"/>
          <w:color w:val="000000"/>
          <w:sz w:val="14"/>
        </w:rPr>
        <w:t xml:space="preserve"> </w:t>
      </w:r>
      <w:r w:rsidRPr="00FA0E78">
        <w:rPr>
          <w:rFonts w:ascii="Segoe UI" w:hAnsi="Segoe UI" w:cs="Segoe UI"/>
          <w:vanish/>
          <w:color w:val="000000"/>
          <w:sz w:val="14"/>
        </w:rPr>
        <w:t>objective</w:t>
      </w:r>
      <w:r w:rsidRPr="0027108A">
        <w:rPr>
          <w:rFonts w:ascii="Segoe UI" w:hAnsi="Segoe UI" w:cs="Segoe UI"/>
          <w:color w:val="000000"/>
          <w:sz w:val="14"/>
        </w:rPr>
        <w:t xml:space="preserve"> </w:t>
      </w:r>
      <w:r w:rsidRPr="00FA0E78">
        <w:rPr>
          <w:rFonts w:ascii="Segoe UI" w:hAnsi="Segoe UI" w:cs="Segoe UI"/>
          <w:vanish/>
          <w:color w:val="000000"/>
          <w:sz w:val="14"/>
        </w:rPr>
        <w:t>methods. </w:t>
      </w:r>
      <w:r w:rsidRPr="00FA0E78">
        <w:rPr>
          <w:rStyle w:val="Emphasis"/>
          <w:rFonts w:ascii="Segoe UI" w:hAnsi="Segoe UI" w:cs="Segoe UI"/>
          <w:vanish/>
          <w:color w:val="000000"/>
        </w:rPr>
        <w:t>The</w:t>
      </w:r>
      <w:r w:rsidRPr="008C3289">
        <w:rPr>
          <w:rStyle w:val="Emphasis"/>
          <w:rFonts w:ascii="Segoe UI" w:hAnsi="Segoe UI" w:cs="Segoe UI"/>
          <w:color w:val="000000"/>
        </w:rPr>
        <w:t xml:space="preserve"> </w:t>
      </w:r>
      <w:r w:rsidRPr="00FA0E78">
        <w:rPr>
          <w:rStyle w:val="Emphasis"/>
          <w:rFonts w:ascii="Segoe UI" w:hAnsi="Segoe UI" w:cs="Segoe UI"/>
          <w:vanish/>
          <w:color w:val="000000"/>
        </w:rPr>
        <w:t>second</w:t>
      </w:r>
      <w:r w:rsidRPr="008C3289">
        <w:rPr>
          <w:rStyle w:val="Emphasis"/>
          <w:rFonts w:ascii="Segoe UI" w:hAnsi="Segoe UI" w:cs="Segoe UI"/>
          <w:color w:val="000000"/>
        </w:rPr>
        <w:t xml:space="preserve"> </w:t>
      </w:r>
      <w:r w:rsidRPr="00FA0E78">
        <w:rPr>
          <w:rStyle w:val="Emphasis"/>
          <w:rFonts w:ascii="Segoe UI" w:hAnsi="Segoe UI" w:cs="Segoe UI"/>
          <w:vanish/>
          <w:color w:val="000000"/>
        </w:rPr>
        <w:t>implication</w:t>
      </w:r>
      <w:r w:rsidRPr="008C3289">
        <w:rPr>
          <w:rStyle w:val="Emphasis"/>
          <w:rFonts w:ascii="Segoe UI" w:hAnsi="Segoe UI" w:cs="Segoe UI"/>
          <w:color w:val="000000"/>
        </w:rPr>
        <w:t xml:space="preserve"> </w:t>
      </w:r>
      <w:r w:rsidRPr="00FA0E78">
        <w:rPr>
          <w:rStyle w:val="Emphasis"/>
          <w:rFonts w:ascii="Segoe UI" w:hAnsi="Segoe UI" w:cs="Segoe UI"/>
          <w:vanish/>
          <w:color w:val="000000"/>
        </w:rPr>
        <w:t>is</w:t>
      </w:r>
      <w:r w:rsidRPr="008C3289">
        <w:rPr>
          <w:rStyle w:val="Emphasis"/>
          <w:rFonts w:ascii="Segoe UI" w:hAnsi="Segoe UI" w:cs="Segoe UI"/>
          <w:color w:val="000000"/>
        </w:rPr>
        <w:t xml:space="preserve"> </w:t>
      </w:r>
      <w:r w:rsidRPr="00FA0E78">
        <w:rPr>
          <w:rStyle w:val="Emphasis"/>
          <w:rFonts w:ascii="Segoe UI" w:hAnsi="Segoe UI" w:cs="Segoe UI"/>
          <w:vanish/>
          <w:color w:val="000000"/>
        </w:rPr>
        <w:t>that</w:t>
      </w:r>
      <w:r w:rsidRPr="008C3289">
        <w:rPr>
          <w:rStyle w:val="Emphasis"/>
          <w:rFonts w:ascii="Segoe UI" w:hAnsi="Segoe UI" w:cs="Segoe UI"/>
          <w:color w:val="000000"/>
        </w:rPr>
        <w:t xml:space="preserve"> </w:t>
      </w:r>
      <w:r w:rsidRPr="0027108A">
        <w:rPr>
          <w:rStyle w:val="Emphasis"/>
          <w:rFonts w:ascii="Segoe UI" w:hAnsi="Segoe UI" w:cs="Segoe UI"/>
          <w:color w:val="000000"/>
          <w:highlight w:val="cyan"/>
        </w:rPr>
        <w:t>this neutral voice, without a discipline of verification, creates a veneer covering something hollow. Journalists who select sources to express what is really their own point of view, and then use the neutral voice to make it seem objective, are engaged in a form of deception. This damages the credibility of the whole profession by making it seem unprincipled, dishonest, and biased.</w:t>
      </w:r>
      <w:r w:rsidRPr="00FA0E78">
        <w:rPr>
          <w:rFonts w:ascii="Segoe UI" w:hAnsi="Segoe UI" w:cs="Segoe UI"/>
          <w:vanish/>
          <w:color w:val="000000"/>
          <w:sz w:val="14"/>
        </w:rPr>
        <w:t> This</w:t>
      </w:r>
      <w:r w:rsidRPr="0027108A">
        <w:rPr>
          <w:rFonts w:ascii="Segoe UI" w:hAnsi="Segoe UI" w:cs="Segoe UI"/>
          <w:color w:val="000000"/>
          <w:sz w:val="14"/>
        </w:rPr>
        <w:t xml:space="preserve"> </w:t>
      </w:r>
      <w:r w:rsidRPr="00FA0E78">
        <w:rPr>
          <w:rFonts w:ascii="Segoe UI" w:hAnsi="Segoe UI" w:cs="Segoe UI"/>
          <w:vanish/>
          <w:color w:val="000000"/>
          <w:sz w:val="14"/>
        </w:rPr>
        <w:t>is</w:t>
      </w:r>
      <w:r w:rsidRPr="0027108A">
        <w:rPr>
          <w:rFonts w:ascii="Segoe UI" w:hAnsi="Segoe UI" w:cs="Segoe UI"/>
          <w:color w:val="000000"/>
          <w:sz w:val="14"/>
        </w:rPr>
        <w:t xml:space="preserve"> </w:t>
      </w:r>
      <w:r w:rsidRPr="00FA0E78">
        <w:rPr>
          <w:rFonts w:ascii="Segoe UI" w:hAnsi="Segoe UI" w:cs="Segoe UI"/>
          <w:vanish/>
          <w:color w:val="000000"/>
          <w:sz w:val="14"/>
        </w:rPr>
        <w:t>an</w:t>
      </w:r>
      <w:r w:rsidRPr="0027108A">
        <w:rPr>
          <w:rFonts w:ascii="Segoe UI" w:hAnsi="Segoe UI" w:cs="Segoe UI"/>
          <w:color w:val="000000"/>
          <w:sz w:val="14"/>
        </w:rPr>
        <w:t xml:space="preserve"> </w:t>
      </w:r>
      <w:r w:rsidRPr="00FA0E78">
        <w:rPr>
          <w:rFonts w:ascii="Segoe UI" w:hAnsi="Segoe UI" w:cs="Segoe UI"/>
          <w:vanish/>
          <w:color w:val="000000"/>
          <w:sz w:val="14"/>
        </w:rPr>
        <w:t>important</w:t>
      </w:r>
      <w:r w:rsidRPr="0027108A">
        <w:rPr>
          <w:rFonts w:ascii="Segoe UI" w:hAnsi="Segoe UI" w:cs="Segoe UI"/>
          <w:color w:val="000000"/>
          <w:sz w:val="14"/>
        </w:rPr>
        <w:t xml:space="preserve"> </w:t>
      </w:r>
      <w:r w:rsidRPr="00FA0E78">
        <w:rPr>
          <w:rFonts w:ascii="Segoe UI" w:hAnsi="Segoe UI" w:cs="Segoe UI"/>
          <w:vanish/>
          <w:color w:val="000000"/>
          <w:sz w:val="14"/>
        </w:rPr>
        <w:t>caution</w:t>
      </w:r>
      <w:r w:rsidRPr="0027108A">
        <w:rPr>
          <w:rFonts w:ascii="Segoe UI" w:hAnsi="Segoe UI" w:cs="Segoe UI"/>
          <w:color w:val="000000"/>
          <w:sz w:val="14"/>
        </w:rPr>
        <w:t xml:space="preserve"> </w:t>
      </w:r>
      <w:r w:rsidRPr="00FA0E78">
        <w:rPr>
          <w:rFonts w:ascii="Segoe UI" w:hAnsi="Segoe UI" w:cs="Segoe UI"/>
          <w:vanish/>
          <w:color w:val="000000"/>
          <w:sz w:val="14"/>
        </w:rPr>
        <w:t>in</w:t>
      </w:r>
      <w:r w:rsidRPr="0027108A">
        <w:rPr>
          <w:rFonts w:ascii="Segoe UI" w:hAnsi="Segoe UI" w:cs="Segoe UI"/>
          <w:color w:val="000000"/>
          <w:sz w:val="14"/>
        </w:rPr>
        <w:t xml:space="preserve"> </w:t>
      </w:r>
      <w:r w:rsidRPr="00FA0E78">
        <w:rPr>
          <w:rFonts w:ascii="Segoe UI" w:hAnsi="Segoe UI" w:cs="Segoe UI"/>
          <w:vanish/>
          <w:color w:val="000000"/>
          <w:sz w:val="14"/>
        </w:rPr>
        <w:t>an</w:t>
      </w:r>
      <w:r w:rsidRPr="0027108A">
        <w:rPr>
          <w:rFonts w:ascii="Segoe UI" w:hAnsi="Segoe UI" w:cs="Segoe UI"/>
          <w:color w:val="000000"/>
          <w:sz w:val="14"/>
        </w:rPr>
        <w:t xml:space="preserve"> </w:t>
      </w:r>
      <w:r w:rsidRPr="00FA0E78">
        <w:rPr>
          <w:rFonts w:ascii="Segoe UI" w:hAnsi="Segoe UI" w:cs="Segoe UI"/>
          <w:vanish/>
          <w:color w:val="000000"/>
          <w:sz w:val="14"/>
        </w:rPr>
        <w:t>age</w:t>
      </w:r>
      <w:r w:rsidRPr="0027108A">
        <w:rPr>
          <w:rFonts w:ascii="Segoe UI" w:hAnsi="Segoe UI" w:cs="Segoe UI"/>
          <w:color w:val="000000"/>
          <w:sz w:val="14"/>
        </w:rPr>
        <w:t xml:space="preserve"> </w:t>
      </w:r>
      <w:r w:rsidRPr="00FA0E78">
        <w:rPr>
          <w:rFonts w:ascii="Segoe UI" w:hAnsi="Segoe UI" w:cs="Segoe UI"/>
          <w:vanish/>
          <w:color w:val="000000"/>
          <w:sz w:val="14"/>
        </w:rPr>
        <w:t>when</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standards</w:t>
      </w:r>
      <w:r w:rsidRPr="0027108A">
        <w:rPr>
          <w:rFonts w:ascii="Segoe UI" w:hAnsi="Segoe UI" w:cs="Segoe UI"/>
          <w:color w:val="000000"/>
          <w:sz w:val="14"/>
        </w:rPr>
        <w:t xml:space="preserve"> </w:t>
      </w:r>
      <w:r w:rsidRPr="00FA0E78">
        <w:rPr>
          <w:rFonts w:ascii="Segoe UI" w:hAnsi="Segoe UI" w:cs="Segoe UI"/>
          <w:vanish/>
          <w:color w:val="000000"/>
          <w:sz w:val="14"/>
        </w:rPr>
        <w:t>of</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press</w:t>
      </w:r>
      <w:r w:rsidRPr="0027108A">
        <w:rPr>
          <w:rFonts w:ascii="Segoe UI" w:hAnsi="Segoe UI" w:cs="Segoe UI"/>
          <w:color w:val="000000"/>
          <w:sz w:val="14"/>
        </w:rPr>
        <w:t xml:space="preserve"> </w:t>
      </w:r>
      <w:r w:rsidRPr="00FA0E78">
        <w:rPr>
          <w:rFonts w:ascii="Segoe UI" w:hAnsi="Segoe UI" w:cs="Segoe UI"/>
          <w:vanish/>
          <w:color w:val="000000"/>
          <w:sz w:val="14"/>
        </w:rPr>
        <w:t>are</w:t>
      </w:r>
      <w:r w:rsidRPr="0027108A">
        <w:rPr>
          <w:rFonts w:ascii="Segoe UI" w:hAnsi="Segoe UI" w:cs="Segoe UI"/>
          <w:color w:val="000000"/>
          <w:sz w:val="14"/>
        </w:rPr>
        <w:t xml:space="preserve"> </w:t>
      </w:r>
      <w:r w:rsidRPr="00FA0E78">
        <w:rPr>
          <w:rFonts w:ascii="Segoe UI" w:hAnsi="Segoe UI" w:cs="Segoe UI"/>
          <w:vanish/>
          <w:color w:val="000000"/>
          <w:sz w:val="14"/>
        </w:rPr>
        <w:t>so</w:t>
      </w:r>
      <w:r w:rsidRPr="0027108A">
        <w:rPr>
          <w:rFonts w:ascii="Segoe UI" w:hAnsi="Segoe UI" w:cs="Segoe UI"/>
          <w:color w:val="000000"/>
          <w:sz w:val="14"/>
        </w:rPr>
        <w:t xml:space="preserve"> </w:t>
      </w:r>
      <w:r w:rsidRPr="00FA0E78">
        <w:rPr>
          <w:rFonts w:ascii="Segoe UI" w:hAnsi="Segoe UI" w:cs="Segoe UI"/>
          <w:vanish/>
          <w:color w:val="000000"/>
          <w:sz w:val="14"/>
        </w:rPr>
        <w:t>in</w:t>
      </w:r>
      <w:r w:rsidRPr="0027108A">
        <w:rPr>
          <w:rFonts w:ascii="Segoe UI" w:hAnsi="Segoe UI" w:cs="Segoe UI"/>
          <w:color w:val="000000"/>
          <w:sz w:val="14"/>
        </w:rPr>
        <w:t xml:space="preserve"> </w:t>
      </w:r>
      <w:r w:rsidRPr="00FA0E78">
        <w:rPr>
          <w:rFonts w:ascii="Segoe UI" w:hAnsi="Segoe UI" w:cs="Segoe UI"/>
          <w:vanish/>
          <w:color w:val="000000"/>
          <w:sz w:val="14"/>
        </w:rPr>
        <w:t>doubt….</w:t>
      </w:r>
      <w:r w:rsidRPr="0027108A">
        <w:rPr>
          <w:rFonts w:ascii="Segoe UI" w:hAnsi="Segoe UI" w:cs="Segoe UI"/>
          <w:color w:val="000000"/>
          <w:sz w:val="14"/>
        </w:rPr>
        <w:t xml:space="preserve"> </w:t>
      </w:r>
      <w:r w:rsidRPr="00FA0E78">
        <w:rPr>
          <w:rFonts w:ascii="Segoe UI" w:hAnsi="Segoe UI" w:cs="Segoe UI"/>
          <w:vanish/>
          <w:color w:val="000000"/>
          <w:sz w:val="14"/>
        </w:rPr>
        <w:t>A</w:t>
      </w:r>
      <w:r w:rsidRPr="0027108A">
        <w:rPr>
          <w:rFonts w:ascii="Segoe UI" w:hAnsi="Segoe UI" w:cs="Segoe UI"/>
          <w:color w:val="000000"/>
          <w:sz w:val="14"/>
        </w:rPr>
        <w:t xml:space="preserve"> </w:t>
      </w:r>
      <w:r w:rsidRPr="00FA0E78">
        <w:rPr>
          <w:rFonts w:ascii="Segoe UI" w:hAnsi="Segoe UI" w:cs="Segoe UI"/>
          <w:vanish/>
          <w:color w:val="000000"/>
          <w:sz w:val="14"/>
        </w:rPr>
        <w:t>more</w:t>
      </w:r>
      <w:r w:rsidRPr="0027108A">
        <w:rPr>
          <w:rFonts w:ascii="Segoe UI" w:hAnsi="Segoe UI" w:cs="Segoe UI"/>
          <w:color w:val="000000"/>
          <w:sz w:val="14"/>
        </w:rPr>
        <w:t xml:space="preserve"> </w:t>
      </w:r>
      <w:r w:rsidRPr="00FA0E78">
        <w:rPr>
          <w:rFonts w:ascii="Segoe UI" w:hAnsi="Segoe UI" w:cs="Segoe UI"/>
          <w:vanish/>
          <w:color w:val="000000"/>
          <w:sz w:val="14"/>
        </w:rPr>
        <w:t>conscious</w:t>
      </w:r>
      <w:r w:rsidRPr="0027108A">
        <w:rPr>
          <w:rFonts w:ascii="Segoe UI" w:hAnsi="Segoe UI" w:cs="Segoe UI"/>
          <w:color w:val="000000"/>
          <w:sz w:val="14"/>
        </w:rPr>
        <w:t xml:space="preserve"> </w:t>
      </w:r>
      <w:r w:rsidRPr="00FA0E78">
        <w:rPr>
          <w:rFonts w:ascii="Segoe UI" w:hAnsi="Segoe UI" w:cs="Segoe UI"/>
          <w:vanish/>
          <w:color w:val="000000"/>
          <w:sz w:val="14"/>
        </w:rPr>
        <w:t>discipline</w:t>
      </w:r>
      <w:r w:rsidRPr="0027108A">
        <w:rPr>
          <w:rFonts w:ascii="Segoe UI" w:hAnsi="Segoe UI" w:cs="Segoe UI"/>
          <w:color w:val="000000"/>
          <w:sz w:val="14"/>
        </w:rPr>
        <w:t xml:space="preserve"> </w:t>
      </w:r>
      <w:r w:rsidRPr="00FA0E78">
        <w:rPr>
          <w:rFonts w:ascii="Segoe UI" w:hAnsi="Segoe UI" w:cs="Segoe UI"/>
          <w:vanish/>
          <w:color w:val="000000"/>
          <w:sz w:val="14"/>
        </w:rPr>
        <w:t>of</w:t>
      </w:r>
      <w:r w:rsidRPr="0027108A">
        <w:rPr>
          <w:rFonts w:ascii="Segoe UI" w:hAnsi="Segoe UI" w:cs="Segoe UI"/>
          <w:color w:val="000000"/>
          <w:sz w:val="14"/>
        </w:rPr>
        <w:t xml:space="preserve"> </w:t>
      </w:r>
      <w:r w:rsidRPr="00FA0E78">
        <w:rPr>
          <w:rFonts w:ascii="Segoe UI" w:hAnsi="Segoe UI" w:cs="Segoe UI"/>
          <w:vanish/>
          <w:color w:val="000000"/>
          <w:sz w:val="14"/>
        </w:rPr>
        <w:t>verification</w:t>
      </w:r>
      <w:r w:rsidRPr="0027108A">
        <w:rPr>
          <w:rFonts w:ascii="Segoe UI" w:hAnsi="Segoe UI" w:cs="Segoe UI"/>
          <w:color w:val="000000"/>
          <w:sz w:val="14"/>
        </w:rPr>
        <w:t xml:space="preserve"> </w:t>
      </w:r>
      <w:r w:rsidRPr="00FA0E78">
        <w:rPr>
          <w:rFonts w:ascii="Segoe UI" w:hAnsi="Segoe UI" w:cs="Segoe UI"/>
          <w:vanish/>
          <w:color w:val="000000"/>
          <w:sz w:val="14"/>
        </w:rPr>
        <w:t>is</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best</w:t>
      </w:r>
      <w:r w:rsidRPr="0027108A">
        <w:rPr>
          <w:rFonts w:ascii="Segoe UI" w:hAnsi="Segoe UI" w:cs="Segoe UI"/>
          <w:color w:val="000000"/>
          <w:sz w:val="14"/>
        </w:rPr>
        <w:t xml:space="preserve"> </w:t>
      </w:r>
      <w:r w:rsidRPr="00FA0E78">
        <w:rPr>
          <w:rFonts w:ascii="Segoe UI" w:hAnsi="Segoe UI" w:cs="Segoe UI"/>
          <w:vanish/>
          <w:color w:val="000000"/>
          <w:sz w:val="14"/>
        </w:rPr>
        <w:t>antidote</w:t>
      </w:r>
      <w:r w:rsidRPr="0027108A">
        <w:rPr>
          <w:rFonts w:ascii="Segoe UI" w:hAnsi="Segoe UI" w:cs="Segoe UI"/>
          <w:color w:val="000000"/>
          <w:sz w:val="14"/>
        </w:rPr>
        <w:t xml:space="preserve"> </w:t>
      </w:r>
      <w:r w:rsidRPr="00FA0E78">
        <w:rPr>
          <w:rFonts w:ascii="Segoe UI" w:hAnsi="Segoe UI" w:cs="Segoe UI"/>
          <w:vanish/>
          <w:color w:val="000000"/>
          <w:sz w:val="14"/>
        </w:rPr>
        <w:t>to</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old</w:t>
      </w:r>
      <w:r w:rsidRPr="0027108A">
        <w:rPr>
          <w:rFonts w:ascii="Segoe UI" w:hAnsi="Segoe UI" w:cs="Segoe UI"/>
          <w:color w:val="000000"/>
          <w:sz w:val="14"/>
        </w:rPr>
        <w:t xml:space="preserve"> </w:t>
      </w:r>
      <w:r w:rsidRPr="00FA0E78">
        <w:rPr>
          <w:rFonts w:ascii="Segoe UI" w:hAnsi="Segoe UI" w:cs="Segoe UI"/>
          <w:vanish/>
          <w:color w:val="000000"/>
          <w:sz w:val="14"/>
        </w:rPr>
        <w:t>journalism</w:t>
      </w:r>
      <w:r w:rsidRPr="0027108A">
        <w:rPr>
          <w:rFonts w:ascii="Segoe UI" w:hAnsi="Segoe UI" w:cs="Segoe UI"/>
          <w:color w:val="000000"/>
          <w:sz w:val="14"/>
        </w:rPr>
        <w:t xml:space="preserve"> </w:t>
      </w:r>
      <w:r w:rsidRPr="00FA0E78">
        <w:rPr>
          <w:rFonts w:ascii="Segoe UI" w:hAnsi="Segoe UI" w:cs="Segoe UI"/>
          <w:vanish/>
          <w:color w:val="000000"/>
          <w:sz w:val="14"/>
        </w:rPr>
        <w:t>of</w:t>
      </w:r>
      <w:r w:rsidRPr="0027108A">
        <w:rPr>
          <w:rFonts w:ascii="Segoe UI" w:hAnsi="Segoe UI" w:cs="Segoe UI"/>
          <w:color w:val="000000"/>
          <w:sz w:val="14"/>
        </w:rPr>
        <w:t xml:space="preserve"> </w:t>
      </w:r>
      <w:r w:rsidRPr="00FA0E78">
        <w:rPr>
          <w:rFonts w:ascii="Segoe UI" w:hAnsi="Segoe UI" w:cs="Segoe UI"/>
          <w:vanish/>
          <w:color w:val="000000"/>
          <w:sz w:val="14"/>
        </w:rPr>
        <w:t>verification</w:t>
      </w:r>
      <w:r w:rsidRPr="0027108A">
        <w:rPr>
          <w:rFonts w:ascii="Segoe UI" w:hAnsi="Segoe UI" w:cs="Segoe UI"/>
          <w:color w:val="000000"/>
          <w:sz w:val="14"/>
        </w:rPr>
        <w:t xml:space="preserve"> </w:t>
      </w:r>
      <w:r w:rsidRPr="00FA0E78">
        <w:rPr>
          <w:rFonts w:ascii="Segoe UI" w:hAnsi="Segoe UI" w:cs="Segoe UI"/>
          <w:vanish/>
          <w:color w:val="000000"/>
          <w:sz w:val="14"/>
        </w:rPr>
        <w:t>being</w:t>
      </w:r>
      <w:r w:rsidRPr="0027108A">
        <w:rPr>
          <w:rFonts w:ascii="Segoe UI" w:hAnsi="Segoe UI" w:cs="Segoe UI"/>
          <w:color w:val="000000"/>
          <w:sz w:val="14"/>
        </w:rPr>
        <w:t xml:space="preserve"> </w:t>
      </w:r>
      <w:r w:rsidRPr="00FA0E78">
        <w:rPr>
          <w:rFonts w:ascii="Segoe UI" w:hAnsi="Segoe UI" w:cs="Segoe UI"/>
          <w:vanish/>
          <w:color w:val="000000"/>
          <w:sz w:val="14"/>
        </w:rPr>
        <w:t>overrun</w:t>
      </w:r>
      <w:r w:rsidRPr="0027108A">
        <w:rPr>
          <w:rFonts w:ascii="Segoe UI" w:hAnsi="Segoe UI" w:cs="Segoe UI"/>
          <w:color w:val="000000"/>
          <w:sz w:val="14"/>
        </w:rPr>
        <w:t xml:space="preserve"> </w:t>
      </w:r>
      <w:r w:rsidRPr="00FA0E78">
        <w:rPr>
          <w:rFonts w:ascii="Segoe UI" w:hAnsi="Segoe UI" w:cs="Segoe UI"/>
          <w:vanish/>
          <w:color w:val="000000"/>
          <w:sz w:val="14"/>
        </w:rPr>
        <w:t>by</w:t>
      </w:r>
      <w:r w:rsidRPr="0027108A">
        <w:rPr>
          <w:rFonts w:ascii="Segoe UI" w:hAnsi="Segoe UI" w:cs="Segoe UI"/>
          <w:color w:val="000000"/>
          <w:sz w:val="14"/>
        </w:rPr>
        <w:t xml:space="preserve"> </w:t>
      </w:r>
      <w:r w:rsidRPr="00FA0E78">
        <w:rPr>
          <w:rFonts w:ascii="Segoe UI" w:hAnsi="Segoe UI" w:cs="Segoe UI"/>
          <w:vanish/>
          <w:color w:val="000000"/>
          <w:sz w:val="14"/>
        </w:rPr>
        <w:t>a</w:t>
      </w:r>
      <w:r w:rsidRPr="0027108A">
        <w:rPr>
          <w:rFonts w:ascii="Segoe UI" w:hAnsi="Segoe UI" w:cs="Segoe UI"/>
          <w:color w:val="000000"/>
          <w:sz w:val="14"/>
        </w:rPr>
        <w:t xml:space="preserve"> </w:t>
      </w:r>
      <w:r w:rsidRPr="00FA0E78">
        <w:rPr>
          <w:rFonts w:ascii="Segoe UI" w:hAnsi="Segoe UI" w:cs="Segoe UI"/>
          <w:vanish/>
          <w:color w:val="000000"/>
          <w:sz w:val="14"/>
        </w:rPr>
        <w:t>new</w:t>
      </w:r>
      <w:r w:rsidRPr="0027108A">
        <w:rPr>
          <w:rFonts w:ascii="Segoe UI" w:hAnsi="Segoe UI" w:cs="Segoe UI"/>
          <w:color w:val="000000"/>
          <w:sz w:val="14"/>
        </w:rPr>
        <w:t xml:space="preserve"> </w:t>
      </w:r>
      <w:r w:rsidRPr="00FA0E78">
        <w:rPr>
          <w:rFonts w:ascii="Segoe UI" w:hAnsi="Segoe UI" w:cs="Segoe UI"/>
          <w:vanish/>
          <w:color w:val="000000"/>
          <w:sz w:val="14"/>
        </w:rPr>
        <w:t>journalism</w:t>
      </w:r>
      <w:r w:rsidRPr="0027108A">
        <w:rPr>
          <w:rFonts w:ascii="Segoe UI" w:hAnsi="Segoe UI" w:cs="Segoe UI"/>
          <w:color w:val="000000"/>
          <w:sz w:val="14"/>
        </w:rPr>
        <w:t xml:space="preserve"> </w:t>
      </w:r>
      <w:r w:rsidRPr="00FA0E78">
        <w:rPr>
          <w:rFonts w:ascii="Segoe UI" w:hAnsi="Segoe UI" w:cs="Segoe UI"/>
          <w:vanish/>
          <w:color w:val="000000"/>
          <w:sz w:val="14"/>
        </w:rPr>
        <w:t>of</w:t>
      </w:r>
      <w:r w:rsidRPr="0027108A">
        <w:rPr>
          <w:rFonts w:ascii="Segoe UI" w:hAnsi="Segoe UI" w:cs="Segoe UI"/>
          <w:color w:val="000000"/>
          <w:sz w:val="14"/>
        </w:rPr>
        <w:t xml:space="preserve"> </w:t>
      </w:r>
      <w:r w:rsidRPr="00FA0E78">
        <w:rPr>
          <w:rFonts w:ascii="Segoe UI" w:hAnsi="Segoe UI" w:cs="Segoe UI"/>
          <w:vanish/>
          <w:color w:val="000000"/>
          <w:sz w:val="14"/>
        </w:rPr>
        <w:t>assertion,</w:t>
      </w:r>
      <w:r w:rsidRPr="0027108A">
        <w:rPr>
          <w:rFonts w:ascii="Segoe UI" w:hAnsi="Segoe UI" w:cs="Segoe UI"/>
          <w:color w:val="000000"/>
          <w:sz w:val="14"/>
        </w:rPr>
        <w:t xml:space="preserve"> </w:t>
      </w:r>
      <w:r w:rsidRPr="00FA0E78">
        <w:rPr>
          <w:rFonts w:ascii="Segoe UI" w:hAnsi="Segoe UI" w:cs="Segoe UI"/>
          <w:vanish/>
          <w:color w:val="000000"/>
          <w:sz w:val="14"/>
        </w:rPr>
        <w:t>and</w:t>
      </w:r>
      <w:r w:rsidRPr="0027108A">
        <w:rPr>
          <w:rFonts w:ascii="Segoe UI" w:hAnsi="Segoe UI" w:cs="Segoe UI"/>
          <w:color w:val="000000"/>
          <w:sz w:val="14"/>
        </w:rPr>
        <w:t xml:space="preserve"> </w:t>
      </w:r>
      <w:r w:rsidRPr="00FA0E78">
        <w:rPr>
          <w:rFonts w:ascii="Segoe UI" w:hAnsi="Segoe UI" w:cs="Segoe UI"/>
          <w:vanish/>
          <w:color w:val="000000"/>
          <w:sz w:val="14"/>
        </w:rPr>
        <w:t>it</w:t>
      </w:r>
      <w:r w:rsidRPr="0027108A">
        <w:rPr>
          <w:rFonts w:ascii="Segoe UI" w:hAnsi="Segoe UI" w:cs="Segoe UI"/>
          <w:color w:val="000000"/>
          <w:sz w:val="14"/>
        </w:rPr>
        <w:t xml:space="preserve"> </w:t>
      </w:r>
      <w:r w:rsidRPr="00FA0E78">
        <w:rPr>
          <w:rFonts w:ascii="Segoe UI" w:hAnsi="Segoe UI" w:cs="Segoe UI"/>
          <w:vanish/>
          <w:color w:val="000000"/>
          <w:sz w:val="14"/>
        </w:rPr>
        <w:t>would</w:t>
      </w:r>
      <w:r w:rsidRPr="0027108A">
        <w:rPr>
          <w:rFonts w:ascii="Segoe UI" w:hAnsi="Segoe UI" w:cs="Segoe UI"/>
          <w:color w:val="000000"/>
          <w:sz w:val="14"/>
        </w:rPr>
        <w:t xml:space="preserve"> </w:t>
      </w:r>
      <w:r w:rsidRPr="00FA0E78">
        <w:rPr>
          <w:rFonts w:ascii="Segoe UI" w:hAnsi="Segoe UI" w:cs="Segoe UI"/>
          <w:vanish/>
          <w:color w:val="000000"/>
          <w:sz w:val="14"/>
        </w:rPr>
        <w:t>provide</w:t>
      </w:r>
      <w:r w:rsidRPr="0027108A">
        <w:rPr>
          <w:rFonts w:ascii="Segoe UI" w:hAnsi="Segoe UI" w:cs="Segoe UI"/>
          <w:color w:val="000000"/>
          <w:sz w:val="14"/>
        </w:rPr>
        <w:t xml:space="preserve"> </w:t>
      </w:r>
      <w:r w:rsidRPr="00FA0E78">
        <w:rPr>
          <w:rFonts w:ascii="Segoe UI" w:hAnsi="Segoe UI" w:cs="Segoe UI"/>
          <w:vanish/>
          <w:color w:val="000000"/>
          <w:sz w:val="14"/>
        </w:rPr>
        <w:t>citizens</w:t>
      </w:r>
      <w:r w:rsidRPr="0027108A">
        <w:rPr>
          <w:rFonts w:ascii="Segoe UI" w:hAnsi="Segoe UI" w:cs="Segoe UI"/>
          <w:color w:val="000000"/>
          <w:sz w:val="14"/>
        </w:rPr>
        <w:t xml:space="preserve"> </w:t>
      </w:r>
      <w:r w:rsidRPr="00FA0E78">
        <w:rPr>
          <w:rFonts w:ascii="Segoe UI" w:hAnsi="Segoe UI" w:cs="Segoe UI"/>
          <w:vanish/>
          <w:color w:val="000000"/>
          <w:sz w:val="14"/>
        </w:rPr>
        <w:t>with</w:t>
      </w:r>
      <w:r w:rsidRPr="0027108A">
        <w:rPr>
          <w:rFonts w:ascii="Segoe UI" w:hAnsi="Segoe UI" w:cs="Segoe UI"/>
          <w:color w:val="000000"/>
          <w:sz w:val="14"/>
        </w:rPr>
        <w:t xml:space="preserve"> </w:t>
      </w:r>
      <w:r w:rsidRPr="00FA0E78">
        <w:rPr>
          <w:rFonts w:ascii="Segoe UI" w:hAnsi="Segoe UI" w:cs="Segoe UI"/>
          <w:vanish/>
          <w:color w:val="000000"/>
          <w:sz w:val="14"/>
        </w:rPr>
        <w:t>a</w:t>
      </w:r>
      <w:r w:rsidRPr="0027108A">
        <w:rPr>
          <w:rFonts w:ascii="Segoe UI" w:hAnsi="Segoe UI" w:cs="Segoe UI"/>
          <w:color w:val="000000"/>
          <w:sz w:val="14"/>
        </w:rPr>
        <w:t xml:space="preserve"> </w:t>
      </w:r>
      <w:r w:rsidRPr="00FA0E78">
        <w:rPr>
          <w:rFonts w:ascii="Segoe UI" w:hAnsi="Segoe UI" w:cs="Segoe UI"/>
          <w:vanish/>
          <w:color w:val="000000"/>
          <w:sz w:val="14"/>
        </w:rPr>
        <w:t>basis</w:t>
      </w:r>
      <w:r w:rsidRPr="0027108A">
        <w:rPr>
          <w:rFonts w:ascii="Segoe UI" w:hAnsi="Segoe UI" w:cs="Segoe UI"/>
          <w:color w:val="000000"/>
          <w:sz w:val="14"/>
        </w:rPr>
        <w:t xml:space="preserve"> </w:t>
      </w:r>
      <w:r w:rsidRPr="00FA0E78">
        <w:rPr>
          <w:rFonts w:ascii="Segoe UI" w:hAnsi="Segoe UI" w:cs="Segoe UI"/>
          <w:vanish/>
          <w:color w:val="000000"/>
          <w:sz w:val="14"/>
        </w:rPr>
        <w:t>for</w:t>
      </w:r>
      <w:r w:rsidRPr="0027108A">
        <w:rPr>
          <w:rFonts w:ascii="Segoe UI" w:hAnsi="Segoe UI" w:cs="Segoe UI"/>
          <w:color w:val="000000"/>
          <w:sz w:val="14"/>
        </w:rPr>
        <w:t xml:space="preserve"> </w:t>
      </w:r>
      <w:r w:rsidRPr="00FA0E78">
        <w:rPr>
          <w:rFonts w:ascii="Segoe UI" w:hAnsi="Segoe UI" w:cs="Segoe UI"/>
          <w:vanish/>
          <w:color w:val="000000"/>
          <w:sz w:val="14"/>
        </w:rPr>
        <w:t>relying</w:t>
      </w:r>
      <w:r w:rsidRPr="0027108A">
        <w:rPr>
          <w:rFonts w:ascii="Segoe UI" w:hAnsi="Segoe UI" w:cs="Segoe UI"/>
          <w:color w:val="000000"/>
          <w:sz w:val="14"/>
        </w:rPr>
        <w:t xml:space="preserve"> </w:t>
      </w:r>
      <w:r w:rsidRPr="00FA0E78">
        <w:rPr>
          <w:rFonts w:ascii="Segoe UI" w:hAnsi="Segoe UI" w:cs="Segoe UI"/>
          <w:vanish/>
          <w:color w:val="000000"/>
          <w:sz w:val="14"/>
        </w:rPr>
        <w:t>on</w:t>
      </w:r>
      <w:r w:rsidRPr="0027108A">
        <w:rPr>
          <w:rFonts w:ascii="Segoe UI" w:hAnsi="Segoe UI" w:cs="Segoe UI"/>
          <w:color w:val="000000"/>
          <w:sz w:val="14"/>
        </w:rPr>
        <w:t xml:space="preserve"> </w:t>
      </w:r>
      <w:r w:rsidRPr="00FA0E78">
        <w:rPr>
          <w:rFonts w:ascii="Segoe UI" w:hAnsi="Segoe UI" w:cs="Segoe UI"/>
          <w:vanish/>
          <w:color w:val="000000"/>
          <w:sz w:val="14"/>
        </w:rPr>
        <w:t>journalistic</w:t>
      </w:r>
      <w:r w:rsidRPr="0027108A">
        <w:rPr>
          <w:rFonts w:ascii="Segoe UI" w:hAnsi="Segoe UI" w:cs="Segoe UI"/>
          <w:color w:val="000000"/>
          <w:sz w:val="14"/>
        </w:rPr>
        <w:t xml:space="preserve"> </w:t>
      </w:r>
      <w:r w:rsidRPr="00FA0E78">
        <w:rPr>
          <w:rFonts w:ascii="Segoe UI" w:hAnsi="Segoe UI" w:cs="Segoe UI"/>
          <w:vanish/>
          <w:color w:val="000000"/>
          <w:sz w:val="14"/>
        </w:rPr>
        <w:t>accounts. </w:t>
      </w:r>
      <w:r w:rsidRPr="0027108A">
        <w:rPr>
          <w:rStyle w:val="Emphasis"/>
          <w:rFonts w:ascii="Segoe UI" w:hAnsi="Segoe UI" w:cs="Segoe UI"/>
          <w:color w:val="000000"/>
          <w:highlight w:val="cyan"/>
        </w:rPr>
        <w:t>1.Never add anything that was not there. 2.Never deceive the audience. 3.Be transparent about your methods and motives. 4.Rely on your own original reporting.</w:t>
      </w:r>
      <w:r w:rsidRPr="00FA0E78">
        <w:rPr>
          <w:rFonts w:ascii="Segoe UI" w:hAnsi="Segoe UI" w:cs="Segoe UI"/>
          <w:vanish/>
          <w:color w:val="000000"/>
          <w:sz w:val="14"/>
        </w:rPr>
        <w:t> 5.Exercise</w:t>
      </w:r>
      <w:r w:rsidRPr="0027108A">
        <w:rPr>
          <w:rFonts w:ascii="Segoe UI" w:hAnsi="Segoe UI" w:cs="Segoe UI"/>
          <w:color w:val="000000"/>
          <w:sz w:val="14"/>
        </w:rPr>
        <w:t xml:space="preserve"> </w:t>
      </w:r>
      <w:r w:rsidRPr="00FA0E78">
        <w:rPr>
          <w:rFonts w:ascii="Segoe UI" w:hAnsi="Segoe UI" w:cs="Segoe UI"/>
          <w:vanish/>
          <w:color w:val="000000"/>
          <w:sz w:val="14"/>
        </w:rPr>
        <w:t>humility.</w:t>
      </w:r>
      <w:r w:rsidRPr="0027108A">
        <w:rPr>
          <w:rFonts w:ascii="Segoe UI" w:hAnsi="Segoe UI" w:cs="Segoe UI"/>
          <w:color w:val="000000"/>
          <w:sz w:val="14"/>
        </w:rPr>
        <w:t xml:space="preserve"> </w:t>
      </w:r>
      <w:r w:rsidRPr="00FA0E78">
        <w:rPr>
          <w:rFonts w:ascii="Segoe UI" w:hAnsi="Segoe UI" w:cs="Segoe UI"/>
          <w:vanish/>
          <w:color w:val="000000"/>
          <w:sz w:val="14"/>
        </w:rPr>
        <w:t>…we</w:t>
      </w:r>
      <w:r w:rsidRPr="0027108A">
        <w:rPr>
          <w:rFonts w:ascii="Segoe UI" w:hAnsi="Segoe UI" w:cs="Segoe UI"/>
          <w:color w:val="000000"/>
          <w:sz w:val="14"/>
        </w:rPr>
        <w:t xml:space="preserve"> </w:t>
      </w:r>
      <w:r w:rsidRPr="00FA0E78">
        <w:rPr>
          <w:rFonts w:ascii="Segoe UI" w:hAnsi="Segoe UI" w:cs="Segoe UI"/>
          <w:vanish/>
          <w:color w:val="000000"/>
          <w:sz w:val="14"/>
        </w:rPr>
        <w:t>began</w:t>
      </w:r>
      <w:r w:rsidRPr="0027108A">
        <w:rPr>
          <w:rFonts w:ascii="Segoe UI" w:hAnsi="Segoe UI" w:cs="Segoe UI"/>
          <w:color w:val="000000"/>
          <w:sz w:val="14"/>
        </w:rPr>
        <w:t xml:space="preserve"> </w:t>
      </w:r>
      <w:r w:rsidRPr="00FA0E78">
        <w:rPr>
          <w:rFonts w:ascii="Segoe UI" w:hAnsi="Segoe UI" w:cs="Segoe UI"/>
          <w:vanish/>
          <w:color w:val="000000"/>
          <w:sz w:val="14"/>
        </w:rPr>
        <w:t>to</w:t>
      </w:r>
      <w:r w:rsidRPr="0027108A">
        <w:rPr>
          <w:rFonts w:ascii="Segoe UI" w:hAnsi="Segoe UI" w:cs="Segoe UI"/>
          <w:color w:val="000000"/>
          <w:sz w:val="14"/>
        </w:rPr>
        <w:t xml:space="preserve"> </w:t>
      </w:r>
      <w:r w:rsidRPr="00FA0E78">
        <w:rPr>
          <w:rFonts w:ascii="Segoe UI" w:hAnsi="Segoe UI" w:cs="Segoe UI"/>
          <w:vanish/>
          <w:color w:val="000000"/>
          <w:sz w:val="14"/>
        </w:rPr>
        <w:t>see</w:t>
      </w:r>
      <w:r w:rsidRPr="0027108A">
        <w:rPr>
          <w:rFonts w:ascii="Segoe UI" w:hAnsi="Segoe UI" w:cs="Segoe UI"/>
          <w:color w:val="000000"/>
          <w:sz w:val="14"/>
        </w:rPr>
        <w:t xml:space="preserve"> </w:t>
      </w:r>
      <w:r w:rsidRPr="00FA0E78">
        <w:rPr>
          <w:rFonts w:ascii="Segoe UI" w:hAnsi="Segoe UI" w:cs="Segoe UI"/>
          <w:vanish/>
          <w:color w:val="000000"/>
          <w:sz w:val="14"/>
        </w:rPr>
        <w:t>a</w:t>
      </w:r>
      <w:r w:rsidRPr="0027108A">
        <w:rPr>
          <w:rFonts w:ascii="Segoe UI" w:hAnsi="Segoe UI" w:cs="Segoe UI"/>
          <w:color w:val="000000"/>
          <w:sz w:val="14"/>
        </w:rPr>
        <w:t xml:space="preserve"> </w:t>
      </w:r>
      <w:r w:rsidRPr="00FA0E78">
        <w:rPr>
          <w:rFonts w:ascii="Segoe UI" w:hAnsi="Segoe UI" w:cs="Segoe UI"/>
          <w:vanish/>
          <w:color w:val="000000"/>
          <w:sz w:val="14"/>
        </w:rPr>
        <w:t>core</w:t>
      </w:r>
      <w:r w:rsidRPr="0027108A">
        <w:rPr>
          <w:rFonts w:ascii="Segoe UI" w:hAnsi="Segoe UI" w:cs="Segoe UI"/>
          <w:color w:val="000000"/>
          <w:sz w:val="14"/>
        </w:rPr>
        <w:t xml:space="preserve"> </w:t>
      </w:r>
      <w:r w:rsidRPr="00FA0E78">
        <w:rPr>
          <w:rFonts w:ascii="Segoe UI" w:hAnsi="Segoe UI" w:cs="Segoe UI"/>
          <w:vanish/>
          <w:color w:val="000000"/>
          <w:sz w:val="14"/>
        </w:rPr>
        <w:t>set</w:t>
      </w:r>
      <w:r w:rsidRPr="0027108A">
        <w:rPr>
          <w:rFonts w:ascii="Segoe UI" w:hAnsi="Segoe UI" w:cs="Segoe UI"/>
          <w:color w:val="000000"/>
          <w:sz w:val="14"/>
        </w:rPr>
        <w:t xml:space="preserve"> </w:t>
      </w:r>
      <w:r w:rsidRPr="00FA0E78">
        <w:rPr>
          <w:rFonts w:ascii="Segoe UI" w:hAnsi="Segoe UI" w:cs="Segoe UI"/>
          <w:vanish/>
          <w:color w:val="000000"/>
          <w:sz w:val="14"/>
        </w:rPr>
        <w:t>of</w:t>
      </w:r>
      <w:r w:rsidRPr="0027108A">
        <w:rPr>
          <w:rFonts w:ascii="Segoe UI" w:hAnsi="Segoe UI" w:cs="Segoe UI"/>
          <w:color w:val="000000"/>
          <w:sz w:val="14"/>
        </w:rPr>
        <w:t xml:space="preserve"> </w:t>
      </w:r>
      <w:r w:rsidRPr="00FA0E78">
        <w:rPr>
          <w:rFonts w:ascii="Segoe UI" w:hAnsi="Segoe UI" w:cs="Segoe UI"/>
          <w:vanish/>
          <w:color w:val="000000"/>
          <w:sz w:val="14"/>
        </w:rPr>
        <w:t>concepts</w:t>
      </w:r>
      <w:r w:rsidRPr="0027108A">
        <w:rPr>
          <w:rFonts w:ascii="Segoe UI" w:hAnsi="Segoe UI" w:cs="Segoe UI"/>
          <w:color w:val="000000"/>
          <w:sz w:val="14"/>
        </w:rPr>
        <w:t xml:space="preserve"> </w:t>
      </w:r>
      <w:r w:rsidRPr="00FA0E78">
        <w:rPr>
          <w:rFonts w:ascii="Segoe UI" w:hAnsi="Segoe UI" w:cs="Segoe UI"/>
          <w:vanish/>
          <w:color w:val="000000"/>
          <w:sz w:val="14"/>
        </w:rPr>
        <w:t>that</w:t>
      </w:r>
      <w:r w:rsidRPr="0027108A">
        <w:rPr>
          <w:rFonts w:ascii="Segoe UI" w:hAnsi="Segoe UI" w:cs="Segoe UI"/>
          <w:color w:val="000000"/>
          <w:sz w:val="14"/>
        </w:rPr>
        <w:t xml:space="preserve"> </w:t>
      </w:r>
      <w:r w:rsidRPr="00FA0E78">
        <w:rPr>
          <w:rFonts w:ascii="Segoe UI" w:hAnsi="Segoe UI" w:cs="Segoe UI"/>
          <w:vanish/>
          <w:color w:val="000000"/>
          <w:sz w:val="14"/>
        </w:rPr>
        <w:t>form</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foundation</w:t>
      </w:r>
      <w:r w:rsidRPr="0027108A">
        <w:rPr>
          <w:rFonts w:ascii="Segoe UI" w:hAnsi="Segoe UI" w:cs="Segoe UI"/>
          <w:color w:val="000000"/>
          <w:sz w:val="14"/>
        </w:rPr>
        <w:t xml:space="preserve"> </w:t>
      </w:r>
      <w:r w:rsidRPr="00FA0E78">
        <w:rPr>
          <w:rFonts w:ascii="Segoe UI" w:hAnsi="Segoe UI" w:cs="Segoe UI"/>
          <w:vanish/>
          <w:color w:val="000000"/>
          <w:sz w:val="14"/>
        </w:rPr>
        <w:t>of</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discipline</w:t>
      </w:r>
      <w:r w:rsidRPr="0027108A">
        <w:rPr>
          <w:rFonts w:ascii="Segoe UI" w:hAnsi="Segoe UI" w:cs="Segoe UI"/>
          <w:color w:val="000000"/>
          <w:sz w:val="14"/>
        </w:rPr>
        <w:t xml:space="preserve"> </w:t>
      </w:r>
      <w:r w:rsidRPr="00FA0E78">
        <w:rPr>
          <w:rFonts w:ascii="Segoe UI" w:hAnsi="Segoe UI" w:cs="Segoe UI"/>
          <w:vanish/>
          <w:color w:val="000000"/>
          <w:sz w:val="14"/>
        </w:rPr>
        <w:t>of</w:t>
      </w:r>
      <w:r w:rsidRPr="0027108A">
        <w:rPr>
          <w:rFonts w:ascii="Segoe UI" w:hAnsi="Segoe UI" w:cs="Segoe UI"/>
          <w:color w:val="000000"/>
          <w:sz w:val="14"/>
        </w:rPr>
        <w:t xml:space="preserve"> </w:t>
      </w:r>
      <w:r w:rsidRPr="00FA0E78">
        <w:rPr>
          <w:rFonts w:ascii="Segoe UI" w:hAnsi="Segoe UI" w:cs="Segoe UI"/>
          <w:vanish/>
          <w:color w:val="000000"/>
          <w:sz w:val="14"/>
        </w:rPr>
        <w:t>verification….</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willingness</w:t>
      </w:r>
      <w:r w:rsidRPr="0027108A">
        <w:rPr>
          <w:rFonts w:ascii="Segoe UI" w:hAnsi="Segoe UI" w:cs="Segoe UI"/>
          <w:color w:val="000000"/>
          <w:sz w:val="14"/>
        </w:rPr>
        <w:t xml:space="preserve"> </w:t>
      </w:r>
      <w:r w:rsidRPr="00FA0E78">
        <w:rPr>
          <w:rFonts w:ascii="Segoe UI" w:hAnsi="Segoe UI" w:cs="Segoe UI"/>
          <w:vanish/>
          <w:color w:val="000000"/>
          <w:sz w:val="14"/>
        </w:rPr>
        <w:t>of</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journalist</w:t>
      </w:r>
      <w:r w:rsidRPr="0027108A">
        <w:rPr>
          <w:rFonts w:ascii="Segoe UI" w:hAnsi="Segoe UI" w:cs="Segoe UI"/>
          <w:color w:val="000000"/>
          <w:sz w:val="14"/>
        </w:rPr>
        <w:t xml:space="preserve"> </w:t>
      </w:r>
      <w:r w:rsidRPr="00FA0E78">
        <w:rPr>
          <w:rFonts w:ascii="Segoe UI" w:hAnsi="Segoe UI" w:cs="Segoe UI"/>
          <w:vanish/>
          <w:color w:val="000000"/>
          <w:sz w:val="14"/>
        </w:rPr>
        <w:t>to</w:t>
      </w:r>
      <w:r w:rsidRPr="0027108A">
        <w:rPr>
          <w:rFonts w:ascii="Segoe UI" w:hAnsi="Segoe UI" w:cs="Segoe UI"/>
          <w:color w:val="000000"/>
          <w:sz w:val="14"/>
        </w:rPr>
        <w:t xml:space="preserve"> </w:t>
      </w:r>
      <w:r w:rsidRPr="00FA0E78">
        <w:rPr>
          <w:rFonts w:ascii="Segoe UI" w:hAnsi="Segoe UI" w:cs="Segoe UI"/>
          <w:vanish/>
          <w:color w:val="000000"/>
          <w:sz w:val="14"/>
        </w:rPr>
        <w:t>be</w:t>
      </w:r>
      <w:r w:rsidRPr="0027108A">
        <w:rPr>
          <w:rFonts w:ascii="Segoe UI" w:hAnsi="Segoe UI" w:cs="Segoe UI"/>
          <w:color w:val="000000"/>
          <w:sz w:val="14"/>
        </w:rPr>
        <w:t xml:space="preserve"> </w:t>
      </w:r>
      <w:r w:rsidRPr="00FA0E78">
        <w:rPr>
          <w:rFonts w:ascii="Segoe UI" w:hAnsi="Segoe UI" w:cs="Segoe UI"/>
          <w:vanish/>
          <w:color w:val="000000"/>
          <w:sz w:val="14"/>
        </w:rPr>
        <w:t>transparent</w:t>
      </w:r>
      <w:r w:rsidRPr="0027108A">
        <w:rPr>
          <w:rFonts w:ascii="Segoe UI" w:hAnsi="Segoe UI" w:cs="Segoe UI"/>
          <w:color w:val="000000"/>
          <w:sz w:val="14"/>
        </w:rPr>
        <w:t xml:space="preserve"> </w:t>
      </w:r>
      <w:r w:rsidRPr="00FA0E78">
        <w:rPr>
          <w:rFonts w:ascii="Segoe UI" w:hAnsi="Segoe UI" w:cs="Segoe UI"/>
          <w:vanish/>
          <w:color w:val="000000"/>
          <w:sz w:val="14"/>
        </w:rPr>
        <w:t>about</w:t>
      </w:r>
      <w:r w:rsidRPr="0027108A">
        <w:rPr>
          <w:rFonts w:ascii="Segoe UI" w:hAnsi="Segoe UI" w:cs="Segoe UI"/>
          <w:color w:val="000000"/>
          <w:sz w:val="14"/>
        </w:rPr>
        <w:t xml:space="preserve"> </w:t>
      </w:r>
      <w:r w:rsidRPr="00FA0E78">
        <w:rPr>
          <w:rFonts w:ascii="Segoe UI" w:hAnsi="Segoe UI" w:cs="Segoe UI"/>
          <w:vanish/>
          <w:color w:val="000000"/>
          <w:sz w:val="14"/>
        </w:rPr>
        <w:t>what</w:t>
      </w:r>
      <w:r w:rsidRPr="0027108A">
        <w:rPr>
          <w:rFonts w:ascii="Segoe UI" w:hAnsi="Segoe UI" w:cs="Segoe UI"/>
          <w:color w:val="000000"/>
          <w:sz w:val="14"/>
        </w:rPr>
        <w:t xml:space="preserve"> </w:t>
      </w:r>
      <w:r w:rsidRPr="00FA0E78">
        <w:rPr>
          <w:rFonts w:ascii="Segoe UI" w:hAnsi="Segoe UI" w:cs="Segoe UI"/>
          <w:vanish/>
          <w:color w:val="000000"/>
          <w:sz w:val="14"/>
        </w:rPr>
        <w:t>he</w:t>
      </w:r>
      <w:r w:rsidRPr="0027108A">
        <w:rPr>
          <w:rFonts w:ascii="Segoe UI" w:hAnsi="Segoe UI" w:cs="Segoe UI"/>
          <w:color w:val="000000"/>
          <w:sz w:val="14"/>
        </w:rPr>
        <w:t xml:space="preserve"> </w:t>
      </w:r>
      <w:r w:rsidRPr="00FA0E78">
        <w:rPr>
          <w:rFonts w:ascii="Segoe UI" w:hAnsi="Segoe UI" w:cs="Segoe UI"/>
          <w:vanish/>
          <w:color w:val="000000"/>
          <w:sz w:val="14"/>
        </w:rPr>
        <w:t>or</w:t>
      </w:r>
      <w:r w:rsidRPr="0027108A">
        <w:rPr>
          <w:rFonts w:ascii="Segoe UI" w:hAnsi="Segoe UI" w:cs="Segoe UI"/>
          <w:color w:val="000000"/>
          <w:sz w:val="14"/>
        </w:rPr>
        <w:t xml:space="preserve"> </w:t>
      </w:r>
      <w:r w:rsidRPr="00FA0E78">
        <w:rPr>
          <w:rFonts w:ascii="Segoe UI" w:hAnsi="Segoe UI" w:cs="Segoe UI"/>
          <w:vanish/>
          <w:color w:val="000000"/>
          <w:sz w:val="14"/>
        </w:rPr>
        <w:t>she</w:t>
      </w:r>
      <w:r w:rsidRPr="0027108A">
        <w:rPr>
          <w:rFonts w:ascii="Segoe UI" w:hAnsi="Segoe UI" w:cs="Segoe UI"/>
          <w:color w:val="000000"/>
          <w:sz w:val="14"/>
        </w:rPr>
        <w:t xml:space="preserve"> </w:t>
      </w:r>
      <w:r w:rsidRPr="00FA0E78">
        <w:rPr>
          <w:rFonts w:ascii="Segoe UI" w:hAnsi="Segoe UI" w:cs="Segoe UI"/>
          <w:vanish/>
          <w:color w:val="000000"/>
          <w:sz w:val="14"/>
        </w:rPr>
        <w:t>has</w:t>
      </w:r>
      <w:r w:rsidRPr="0027108A">
        <w:rPr>
          <w:rFonts w:ascii="Segoe UI" w:hAnsi="Segoe UI" w:cs="Segoe UI"/>
          <w:color w:val="000000"/>
          <w:sz w:val="14"/>
        </w:rPr>
        <w:t xml:space="preserve"> </w:t>
      </w:r>
      <w:r w:rsidRPr="00FA0E78">
        <w:rPr>
          <w:rFonts w:ascii="Segoe UI" w:hAnsi="Segoe UI" w:cs="Segoe UI"/>
          <w:vanish/>
          <w:color w:val="000000"/>
          <w:sz w:val="14"/>
        </w:rPr>
        <w:t>done</w:t>
      </w:r>
      <w:r w:rsidRPr="0027108A">
        <w:rPr>
          <w:rFonts w:ascii="Segoe UI" w:hAnsi="Segoe UI" w:cs="Segoe UI"/>
          <w:color w:val="000000"/>
          <w:sz w:val="14"/>
        </w:rPr>
        <w:t xml:space="preserve"> </w:t>
      </w:r>
      <w:r w:rsidRPr="00FA0E78">
        <w:rPr>
          <w:rFonts w:ascii="Segoe UI" w:hAnsi="Segoe UI" w:cs="Segoe UI"/>
          <w:vanish/>
          <w:color w:val="000000"/>
          <w:sz w:val="14"/>
        </w:rPr>
        <w:t>is</w:t>
      </w:r>
      <w:r w:rsidRPr="0027108A">
        <w:rPr>
          <w:rFonts w:ascii="Segoe UI" w:hAnsi="Segoe UI" w:cs="Segoe UI"/>
          <w:color w:val="000000"/>
          <w:sz w:val="14"/>
        </w:rPr>
        <w:t xml:space="preserve"> </w:t>
      </w:r>
      <w:r w:rsidRPr="00FA0E78">
        <w:rPr>
          <w:rFonts w:ascii="Segoe UI" w:hAnsi="Segoe UI" w:cs="Segoe UI"/>
          <w:vanish/>
          <w:color w:val="000000"/>
          <w:sz w:val="14"/>
        </w:rPr>
        <w:t>at</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heart</w:t>
      </w:r>
      <w:r w:rsidRPr="0027108A">
        <w:rPr>
          <w:rFonts w:ascii="Segoe UI" w:hAnsi="Segoe UI" w:cs="Segoe UI"/>
          <w:color w:val="000000"/>
          <w:sz w:val="14"/>
        </w:rPr>
        <w:t xml:space="preserve"> </w:t>
      </w:r>
      <w:r w:rsidRPr="00FA0E78">
        <w:rPr>
          <w:rFonts w:ascii="Segoe UI" w:hAnsi="Segoe UI" w:cs="Segoe UI"/>
          <w:vanish/>
          <w:color w:val="000000"/>
          <w:sz w:val="14"/>
        </w:rPr>
        <w:t>of</w:t>
      </w:r>
      <w:r w:rsidRPr="0027108A">
        <w:rPr>
          <w:rFonts w:ascii="Segoe UI" w:hAnsi="Segoe UI" w:cs="Segoe UI"/>
          <w:color w:val="000000"/>
          <w:sz w:val="14"/>
        </w:rPr>
        <w:t xml:space="preserve"> </w:t>
      </w:r>
      <w:r w:rsidRPr="00FA0E78">
        <w:rPr>
          <w:rFonts w:ascii="Segoe UI" w:hAnsi="Segoe UI" w:cs="Segoe UI"/>
          <w:vanish/>
          <w:color w:val="000000"/>
          <w:sz w:val="14"/>
        </w:rPr>
        <w:t>establishing</w:t>
      </w:r>
      <w:r w:rsidRPr="0027108A">
        <w:rPr>
          <w:rFonts w:ascii="Segoe UI" w:hAnsi="Segoe UI" w:cs="Segoe UI"/>
          <w:color w:val="000000"/>
          <w:sz w:val="14"/>
        </w:rPr>
        <w:t xml:space="preserve"> </w:t>
      </w:r>
      <w:r w:rsidRPr="00FA0E78">
        <w:rPr>
          <w:rFonts w:ascii="Segoe UI" w:hAnsi="Segoe UI" w:cs="Segoe UI"/>
          <w:vanish/>
          <w:color w:val="000000"/>
          <w:sz w:val="14"/>
        </w:rPr>
        <w:t>that</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journalist</w:t>
      </w:r>
      <w:r w:rsidRPr="0027108A">
        <w:rPr>
          <w:rFonts w:ascii="Segoe UI" w:hAnsi="Segoe UI" w:cs="Segoe UI"/>
          <w:color w:val="000000"/>
          <w:sz w:val="14"/>
        </w:rPr>
        <w:t xml:space="preserve"> </w:t>
      </w:r>
      <w:r w:rsidRPr="00FA0E78">
        <w:rPr>
          <w:rFonts w:ascii="Segoe UI" w:hAnsi="Segoe UI" w:cs="Segoe UI"/>
          <w:vanish/>
          <w:color w:val="000000"/>
          <w:sz w:val="14"/>
        </w:rPr>
        <w:t>is</w:t>
      </w:r>
      <w:r w:rsidRPr="0027108A">
        <w:rPr>
          <w:rFonts w:ascii="Segoe UI" w:hAnsi="Segoe UI" w:cs="Segoe UI"/>
          <w:color w:val="000000"/>
          <w:sz w:val="14"/>
        </w:rPr>
        <w:t xml:space="preserve"> </w:t>
      </w:r>
      <w:r w:rsidRPr="00FA0E78">
        <w:rPr>
          <w:rFonts w:ascii="Segoe UI" w:hAnsi="Segoe UI" w:cs="Segoe UI"/>
          <w:vanish/>
          <w:color w:val="000000"/>
          <w:sz w:val="14"/>
        </w:rPr>
        <w:t>concerned</w:t>
      </w:r>
      <w:r w:rsidRPr="0027108A">
        <w:rPr>
          <w:rFonts w:ascii="Segoe UI" w:hAnsi="Segoe UI" w:cs="Segoe UI"/>
          <w:color w:val="000000"/>
          <w:sz w:val="14"/>
        </w:rPr>
        <w:t xml:space="preserve"> </w:t>
      </w:r>
      <w:r w:rsidRPr="00FA0E78">
        <w:rPr>
          <w:rFonts w:ascii="Segoe UI" w:hAnsi="Segoe UI" w:cs="Segoe UI"/>
          <w:vanish/>
          <w:color w:val="000000"/>
          <w:sz w:val="14"/>
        </w:rPr>
        <w:t>with</w:t>
      </w:r>
      <w:r w:rsidRPr="0027108A">
        <w:rPr>
          <w:rFonts w:ascii="Segoe UI" w:hAnsi="Segoe UI" w:cs="Segoe UI"/>
          <w:color w:val="000000"/>
          <w:sz w:val="14"/>
        </w:rPr>
        <w:t xml:space="preserve"> </w:t>
      </w:r>
      <w:r w:rsidRPr="00FA0E78">
        <w:rPr>
          <w:rFonts w:ascii="Segoe UI" w:hAnsi="Segoe UI" w:cs="Segoe UI"/>
          <w:vanish/>
          <w:color w:val="000000"/>
          <w:sz w:val="14"/>
        </w:rPr>
        <w:t>the</w:t>
      </w:r>
      <w:r w:rsidRPr="0027108A">
        <w:rPr>
          <w:rFonts w:ascii="Segoe UI" w:hAnsi="Segoe UI" w:cs="Segoe UI"/>
          <w:color w:val="000000"/>
          <w:sz w:val="14"/>
        </w:rPr>
        <w:t xml:space="preserve"> </w:t>
      </w:r>
      <w:r w:rsidRPr="00FA0E78">
        <w:rPr>
          <w:rFonts w:ascii="Segoe UI" w:hAnsi="Segoe UI" w:cs="Segoe UI"/>
          <w:vanish/>
          <w:color w:val="000000"/>
          <w:sz w:val="14"/>
        </w:rPr>
        <w:t>truth….</w:t>
      </w:r>
      <w:r w:rsidRPr="0027108A">
        <w:rPr>
          <w:rFonts w:ascii="Segoe UI" w:hAnsi="Segoe UI" w:cs="Segoe UI"/>
          <w:color w:val="000000"/>
          <w:sz w:val="14"/>
        </w:rPr>
        <w:t xml:space="preserve"> </w:t>
      </w:r>
      <w:r w:rsidRPr="00FA0E78">
        <w:rPr>
          <w:rFonts w:ascii="Segoe UI" w:hAnsi="Segoe UI" w:cs="Segoe UI"/>
          <w:vanish/>
          <w:color w:val="000000"/>
          <w:sz w:val="14"/>
        </w:rPr>
        <w:t>Too</w:t>
      </w:r>
      <w:r w:rsidRPr="0027108A">
        <w:rPr>
          <w:rFonts w:ascii="Segoe UI" w:hAnsi="Segoe UI" w:cs="Segoe UI"/>
          <w:color w:val="000000"/>
          <w:sz w:val="14"/>
        </w:rPr>
        <w:t xml:space="preserve"> </w:t>
      </w:r>
      <w:r w:rsidRPr="00FA0E78">
        <w:rPr>
          <w:rFonts w:ascii="Segoe UI" w:hAnsi="Segoe UI" w:cs="Segoe UI"/>
          <w:vanish/>
          <w:color w:val="000000"/>
          <w:sz w:val="14"/>
        </w:rPr>
        <w:t>much</w:t>
      </w:r>
      <w:r w:rsidRPr="0027108A">
        <w:rPr>
          <w:rFonts w:ascii="Segoe UI" w:hAnsi="Segoe UI" w:cs="Segoe UI"/>
          <w:color w:val="000000"/>
          <w:sz w:val="14"/>
        </w:rPr>
        <w:t xml:space="preserve"> </w:t>
      </w:r>
      <w:r w:rsidRPr="00FA0E78">
        <w:rPr>
          <w:rFonts w:ascii="Segoe UI" w:hAnsi="Segoe UI" w:cs="Segoe UI"/>
          <w:vanish/>
          <w:color w:val="000000"/>
          <w:sz w:val="14"/>
        </w:rPr>
        <w:t>journalism</w:t>
      </w:r>
      <w:r w:rsidRPr="0027108A">
        <w:rPr>
          <w:rFonts w:ascii="Segoe UI" w:hAnsi="Segoe UI" w:cs="Segoe UI"/>
          <w:color w:val="000000"/>
          <w:sz w:val="14"/>
        </w:rPr>
        <w:t xml:space="preserve"> </w:t>
      </w:r>
      <w:r w:rsidRPr="00FA0E78">
        <w:rPr>
          <w:rFonts w:ascii="Segoe UI" w:hAnsi="Segoe UI" w:cs="Segoe UI"/>
          <w:vanish/>
          <w:color w:val="000000"/>
          <w:sz w:val="14"/>
        </w:rPr>
        <w:t>fails</w:t>
      </w:r>
      <w:r w:rsidRPr="0027108A">
        <w:rPr>
          <w:rFonts w:ascii="Segoe UI" w:hAnsi="Segoe UI" w:cs="Segoe UI"/>
          <w:color w:val="000000"/>
          <w:sz w:val="14"/>
        </w:rPr>
        <w:t xml:space="preserve"> </w:t>
      </w:r>
      <w:r w:rsidRPr="00FA0E78">
        <w:rPr>
          <w:rFonts w:ascii="Segoe UI" w:hAnsi="Segoe UI" w:cs="Segoe UI"/>
          <w:vanish/>
          <w:color w:val="000000"/>
          <w:sz w:val="14"/>
        </w:rPr>
        <w:t>to</w:t>
      </w:r>
      <w:r w:rsidRPr="0027108A">
        <w:rPr>
          <w:rFonts w:ascii="Segoe UI" w:hAnsi="Segoe UI" w:cs="Segoe UI"/>
          <w:color w:val="000000"/>
          <w:sz w:val="14"/>
        </w:rPr>
        <w:t xml:space="preserve"> </w:t>
      </w:r>
      <w:r w:rsidRPr="00FA0E78">
        <w:rPr>
          <w:rFonts w:ascii="Segoe UI" w:hAnsi="Segoe UI" w:cs="Segoe UI"/>
          <w:vanish/>
          <w:color w:val="000000"/>
          <w:sz w:val="14"/>
        </w:rPr>
        <w:t>say</w:t>
      </w:r>
      <w:r w:rsidRPr="0027108A">
        <w:rPr>
          <w:rFonts w:ascii="Segoe UI" w:hAnsi="Segoe UI" w:cs="Segoe UI"/>
          <w:color w:val="000000"/>
          <w:sz w:val="14"/>
        </w:rPr>
        <w:t xml:space="preserve"> </w:t>
      </w:r>
      <w:r w:rsidRPr="00FA0E78">
        <w:rPr>
          <w:rFonts w:ascii="Segoe UI" w:hAnsi="Segoe UI" w:cs="Segoe UI"/>
          <w:vanish/>
          <w:color w:val="000000"/>
          <w:sz w:val="14"/>
        </w:rPr>
        <w:t>anything</w:t>
      </w:r>
      <w:r w:rsidRPr="0027108A">
        <w:rPr>
          <w:rFonts w:ascii="Segoe UI" w:hAnsi="Segoe UI" w:cs="Segoe UI"/>
          <w:color w:val="000000"/>
          <w:sz w:val="14"/>
        </w:rPr>
        <w:t xml:space="preserve"> </w:t>
      </w:r>
      <w:r w:rsidRPr="00FA0E78">
        <w:rPr>
          <w:rFonts w:ascii="Segoe UI" w:hAnsi="Segoe UI" w:cs="Segoe UI"/>
          <w:vanish/>
          <w:color w:val="000000"/>
          <w:sz w:val="14"/>
        </w:rPr>
        <w:t>about</w:t>
      </w:r>
      <w:r w:rsidRPr="0027108A">
        <w:rPr>
          <w:rFonts w:ascii="Segoe UI" w:hAnsi="Segoe UI" w:cs="Segoe UI"/>
          <w:color w:val="000000"/>
          <w:sz w:val="14"/>
        </w:rPr>
        <w:t xml:space="preserve"> </w:t>
      </w:r>
      <w:r w:rsidRPr="00FA0E78">
        <w:rPr>
          <w:rFonts w:ascii="Segoe UI" w:hAnsi="Segoe UI" w:cs="Segoe UI"/>
          <w:vanish/>
          <w:color w:val="000000"/>
          <w:sz w:val="14"/>
        </w:rPr>
        <w:t>methods,</w:t>
      </w:r>
      <w:r w:rsidRPr="0027108A">
        <w:rPr>
          <w:rFonts w:ascii="Segoe UI" w:hAnsi="Segoe UI" w:cs="Segoe UI"/>
          <w:color w:val="000000"/>
          <w:sz w:val="14"/>
        </w:rPr>
        <w:t xml:space="preserve"> </w:t>
      </w:r>
      <w:r w:rsidRPr="00FA0E78">
        <w:rPr>
          <w:rFonts w:ascii="Segoe UI" w:hAnsi="Segoe UI" w:cs="Segoe UI"/>
          <w:vanish/>
          <w:color w:val="000000"/>
          <w:sz w:val="14"/>
        </w:rPr>
        <w:t>motives,</w:t>
      </w:r>
      <w:r w:rsidRPr="0027108A">
        <w:rPr>
          <w:rFonts w:ascii="Segoe UI" w:hAnsi="Segoe UI" w:cs="Segoe UI"/>
          <w:color w:val="000000"/>
          <w:sz w:val="14"/>
        </w:rPr>
        <w:t xml:space="preserve"> </w:t>
      </w:r>
      <w:r w:rsidRPr="00FA0E78">
        <w:rPr>
          <w:rFonts w:ascii="Segoe UI" w:hAnsi="Segoe UI" w:cs="Segoe UI"/>
          <w:vanish/>
          <w:color w:val="000000"/>
          <w:sz w:val="14"/>
        </w:rPr>
        <w:t>and</w:t>
      </w:r>
      <w:r w:rsidRPr="0027108A">
        <w:rPr>
          <w:rFonts w:ascii="Segoe UI" w:hAnsi="Segoe UI" w:cs="Segoe UI"/>
          <w:color w:val="000000"/>
          <w:sz w:val="14"/>
        </w:rPr>
        <w:t xml:space="preserve"> </w:t>
      </w:r>
      <w:r w:rsidRPr="00FA0E78">
        <w:rPr>
          <w:rFonts w:ascii="Segoe UI" w:hAnsi="Segoe UI" w:cs="Segoe UI"/>
          <w:vanish/>
          <w:color w:val="000000"/>
          <w:sz w:val="14"/>
        </w:rPr>
        <w:t>sources.”</w:t>
      </w:r>
    </w:p>
    <w:p w14:paraId="3466615F"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A2356D"/>
    <w:multiLevelType w:val="hybridMultilevel"/>
    <w:tmpl w:val="0458E7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8425874">
    <w:abstractNumId w:val="9"/>
  </w:num>
  <w:num w:numId="2" w16cid:durableId="1639988941">
    <w:abstractNumId w:val="7"/>
  </w:num>
  <w:num w:numId="3" w16cid:durableId="1633319848">
    <w:abstractNumId w:val="6"/>
  </w:num>
  <w:num w:numId="4" w16cid:durableId="1059136328">
    <w:abstractNumId w:val="5"/>
  </w:num>
  <w:num w:numId="5" w16cid:durableId="305286579">
    <w:abstractNumId w:val="4"/>
  </w:num>
  <w:num w:numId="6" w16cid:durableId="2018538581">
    <w:abstractNumId w:val="8"/>
  </w:num>
  <w:num w:numId="7" w16cid:durableId="1467158899">
    <w:abstractNumId w:val="3"/>
  </w:num>
  <w:num w:numId="8" w16cid:durableId="1694113706">
    <w:abstractNumId w:val="2"/>
  </w:num>
  <w:num w:numId="9" w16cid:durableId="1590852147">
    <w:abstractNumId w:val="1"/>
  </w:num>
  <w:num w:numId="10" w16cid:durableId="1278685277">
    <w:abstractNumId w:val="0"/>
  </w:num>
  <w:num w:numId="11" w16cid:durableId="9151330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hideSpellingErrors/>
  <w:hideGrammaticalErrors/>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Patrick Maher"/>
    <w:docVar w:name="RibbonPointer" w:val="150407768"/>
    <w:docVar w:name="VerbatimVersion" w:val="5.1"/>
  </w:docVars>
  <w:rsids>
    <w:rsidRoot w:val="00F93738"/>
    <w:rsid w:val="000139A3"/>
    <w:rsid w:val="00065E4D"/>
    <w:rsid w:val="00100833"/>
    <w:rsid w:val="00103F51"/>
    <w:rsid w:val="00104529"/>
    <w:rsid w:val="00105942"/>
    <w:rsid w:val="00107396"/>
    <w:rsid w:val="00136DD6"/>
    <w:rsid w:val="00144A4C"/>
    <w:rsid w:val="00175802"/>
    <w:rsid w:val="00176AB0"/>
    <w:rsid w:val="00177B7D"/>
    <w:rsid w:val="0018322D"/>
    <w:rsid w:val="001B5776"/>
    <w:rsid w:val="001E527A"/>
    <w:rsid w:val="001F78CE"/>
    <w:rsid w:val="00247377"/>
    <w:rsid w:val="00251FC7"/>
    <w:rsid w:val="002855A7"/>
    <w:rsid w:val="002A2A39"/>
    <w:rsid w:val="002B146A"/>
    <w:rsid w:val="002B5E17"/>
    <w:rsid w:val="002C7DB9"/>
    <w:rsid w:val="002E578F"/>
    <w:rsid w:val="00315690"/>
    <w:rsid w:val="00316B75"/>
    <w:rsid w:val="00325646"/>
    <w:rsid w:val="003460F2"/>
    <w:rsid w:val="0038158C"/>
    <w:rsid w:val="003902BA"/>
    <w:rsid w:val="00396F87"/>
    <w:rsid w:val="003A09E2"/>
    <w:rsid w:val="003F10B1"/>
    <w:rsid w:val="00407037"/>
    <w:rsid w:val="004605D6"/>
    <w:rsid w:val="004C60E8"/>
    <w:rsid w:val="004E3579"/>
    <w:rsid w:val="004E728B"/>
    <w:rsid w:val="004F39E0"/>
    <w:rsid w:val="00537BD5"/>
    <w:rsid w:val="0057268A"/>
    <w:rsid w:val="005D2912"/>
    <w:rsid w:val="006065BD"/>
    <w:rsid w:val="00645FA9"/>
    <w:rsid w:val="00647866"/>
    <w:rsid w:val="00665003"/>
    <w:rsid w:val="00692F09"/>
    <w:rsid w:val="006A2AD0"/>
    <w:rsid w:val="006B15C3"/>
    <w:rsid w:val="006C2375"/>
    <w:rsid w:val="006D4ECC"/>
    <w:rsid w:val="006F6EE9"/>
    <w:rsid w:val="00722258"/>
    <w:rsid w:val="007243E5"/>
    <w:rsid w:val="00742441"/>
    <w:rsid w:val="00766EA0"/>
    <w:rsid w:val="007A2226"/>
    <w:rsid w:val="007C178D"/>
    <w:rsid w:val="007F5B66"/>
    <w:rsid w:val="00823A1C"/>
    <w:rsid w:val="00845B9D"/>
    <w:rsid w:val="00857890"/>
    <w:rsid w:val="00860984"/>
    <w:rsid w:val="008B3ECB"/>
    <w:rsid w:val="008B4E85"/>
    <w:rsid w:val="008C1B2E"/>
    <w:rsid w:val="0091627E"/>
    <w:rsid w:val="0097032B"/>
    <w:rsid w:val="009D2EAD"/>
    <w:rsid w:val="009D54B2"/>
    <w:rsid w:val="009E1922"/>
    <w:rsid w:val="009F7ED2"/>
    <w:rsid w:val="00A72B5C"/>
    <w:rsid w:val="00A93661"/>
    <w:rsid w:val="00A95652"/>
    <w:rsid w:val="00AC0AB8"/>
    <w:rsid w:val="00B33C6D"/>
    <w:rsid w:val="00B4508F"/>
    <w:rsid w:val="00B55AD5"/>
    <w:rsid w:val="00B8057C"/>
    <w:rsid w:val="00B95A59"/>
    <w:rsid w:val="00BD6238"/>
    <w:rsid w:val="00BF593B"/>
    <w:rsid w:val="00BF773A"/>
    <w:rsid w:val="00BF7E81"/>
    <w:rsid w:val="00C13773"/>
    <w:rsid w:val="00C17CC8"/>
    <w:rsid w:val="00C25AB0"/>
    <w:rsid w:val="00C83417"/>
    <w:rsid w:val="00C9604F"/>
    <w:rsid w:val="00C9653D"/>
    <w:rsid w:val="00CA19AA"/>
    <w:rsid w:val="00CC5298"/>
    <w:rsid w:val="00CD736E"/>
    <w:rsid w:val="00CD798D"/>
    <w:rsid w:val="00CE161E"/>
    <w:rsid w:val="00CF59A8"/>
    <w:rsid w:val="00D325A9"/>
    <w:rsid w:val="00D36A8A"/>
    <w:rsid w:val="00D61409"/>
    <w:rsid w:val="00D6691E"/>
    <w:rsid w:val="00D71170"/>
    <w:rsid w:val="00D95271"/>
    <w:rsid w:val="00DA1C92"/>
    <w:rsid w:val="00DA25D4"/>
    <w:rsid w:val="00DA6538"/>
    <w:rsid w:val="00DE5C29"/>
    <w:rsid w:val="00DF707D"/>
    <w:rsid w:val="00E0590E"/>
    <w:rsid w:val="00E15E75"/>
    <w:rsid w:val="00E30C46"/>
    <w:rsid w:val="00E5262C"/>
    <w:rsid w:val="00E87C4A"/>
    <w:rsid w:val="00EC7DC4"/>
    <w:rsid w:val="00ED30CF"/>
    <w:rsid w:val="00ED6225"/>
    <w:rsid w:val="00F176EF"/>
    <w:rsid w:val="00F45E10"/>
    <w:rsid w:val="00F6364A"/>
    <w:rsid w:val="00F9113A"/>
    <w:rsid w:val="00F93738"/>
    <w:rsid w:val="00FA0E78"/>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095D8"/>
  <w15:chartTrackingRefBased/>
  <w15:docId w15:val="{3F970607-4E98-45F2-BDBE-31B394B00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93738"/>
    <w:rPr>
      <w:rFonts w:ascii="Calibri" w:hAnsi="Calibri" w:cs="Calibri"/>
    </w:rPr>
  </w:style>
  <w:style w:type="paragraph" w:styleId="Heading1">
    <w:name w:val="heading 1"/>
    <w:aliases w:val="Pocket"/>
    <w:basedOn w:val="Normal"/>
    <w:next w:val="Normal"/>
    <w:link w:val="Heading1Char"/>
    <w:qFormat/>
    <w:rsid w:val="00F9373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9373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9373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heading 2,TAG, Ch,small text,Normal Tag,Ch,no read,No Spacing211,No Spacing12,No Spacing2111,No Spacing111111,No Spacing4,No Spacing11111,Heading 21,No Spacing5,No Spacing21,tags,No Spacing1111,ta,t,No Spacing1,T,small space,Card"/>
    <w:basedOn w:val="Normal"/>
    <w:next w:val="Normal"/>
    <w:link w:val="Heading4Char"/>
    <w:uiPriority w:val="3"/>
    <w:unhideWhenUsed/>
    <w:qFormat/>
    <w:rsid w:val="00F93738"/>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9373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93738"/>
  </w:style>
  <w:style w:type="character" w:customStyle="1" w:styleId="Heading1Char">
    <w:name w:val="Heading 1 Char"/>
    <w:aliases w:val="Pocket Char"/>
    <w:basedOn w:val="DefaultParagraphFont"/>
    <w:link w:val="Heading1"/>
    <w:rsid w:val="00F93738"/>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93738"/>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93738"/>
    <w:rPr>
      <w:rFonts w:ascii="Calibri" w:eastAsiaTheme="majorEastAsia" w:hAnsi="Calibri" w:cstheme="majorBidi"/>
      <w:b/>
      <w:sz w:val="32"/>
      <w:szCs w:val="24"/>
      <w:u w:val="single"/>
    </w:rPr>
  </w:style>
  <w:style w:type="character" w:customStyle="1" w:styleId="Heading4Char">
    <w:name w:val="Heading 4 Char"/>
    <w:aliases w:val="Tag Char,Big card Char,heading 2 Char,TAG Char, Ch Char,small text Char,Normal Tag Char,Ch Char,no read Char,No Spacing211 Char,No Spacing12 Char,No Spacing2111 Char,No Spacing111111 Char,No Spacing4 Char,No Spacing11111 Char,tags Char"/>
    <w:basedOn w:val="DefaultParagraphFont"/>
    <w:link w:val="Heading4"/>
    <w:uiPriority w:val="3"/>
    <w:rsid w:val="00F93738"/>
    <w:rPr>
      <w:rFonts w:ascii="Calibri" w:eastAsiaTheme="majorEastAsia" w:hAnsi="Calibri" w:cstheme="majorBidi"/>
      <w:b/>
      <w:iCs/>
      <w:sz w:val="26"/>
    </w:rPr>
  </w:style>
  <w:style w:type="character" w:styleId="Emphasis">
    <w:name w:val="Emphasis"/>
    <w:aliases w:val="Minimized,minimized,tag2,Size 10,emphasis in card,Evidence,Highlighted,CD Card,ED - Tag,emphasis,Underlined,small,Bold Underline,Emphasis!!,Qualifications,bold underline,normal card text,Shrunk,qualifications in card,qualifications,Box,Style1,B"/>
    <w:basedOn w:val="DefaultParagraphFont"/>
    <w:link w:val="textbold"/>
    <w:uiPriority w:val="20"/>
    <w:qFormat/>
    <w:rsid w:val="00F9373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F93738"/>
    <w:rPr>
      <w:b/>
      <w:bCs/>
      <w:sz w:val="26"/>
      <w:u w:val="none"/>
    </w:rPr>
  </w:style>
  <w:style w:type="character" w:customStyle="1" w:styleId="StyleUnderline">
    <w:name w:val="Style Underline"/>
    <w:aliases w:val="Underline,Style Bold Underline,Style,apple-style-span + 6 pt,Bold,Kern at 16 pt,Intense Emphasis1,Intense Emphasis2,HHeading 3 + 12 pt,Cards + Font: 12 pt Char,Bold Cite Char,Citation Char Char Char,Heading 3 Char1 Char Char Char,ci,c,Bo"/>
    <w:basedOn w:val="DefaultParagraphFont"/>
    <w:uiPriority w:val="6"/>
    <w:qFormat/>
    <w:rsid w:val="00F93738"/>
    <w:rPr>
      <w:b w:val="0"/>
      <w:sz w:val="22"/>
      <w:u w:val="single"/>
    </w:rPr>
  </w:style>
  <w:style w:type="character" w:styleId="Hyperlink">
    <w:name w:val="Hyperlink"/>
    <w:aliases w:val="heading 1 (block title),Read,Important,Card Text,Internet Link,Analytic Text,Internet link,Char Char1,Underline Char Char Char Char1,Heading 3 Char Char Char Char Char Char Char Char Char Char1,BlockText Char1,F2 - Heading 1 Char1,TAG ,C"/>
    <w:basedOn w:val="DefaultParagraphFont"/>
    <w:uiPriority w:val="99"/>
    <w:unhideWhenUsed/>
    <w:rsid w:val="00F93738"/>
    <w:rPr>
      <w:color w:val="auto"/>
      <w:u w:val="none"/>
    </w:rPr>
  </w:style>
  <w:style w:type="character" w:styleId="FollowedHyperlink">
    <w:name w:val="FollowedHyperlink"/>
    <w:basedOn w:val="DefaultParagraphFont"/>
    <w:uiPriority w:val="99"/>
    <w:semiHidden/>
    <w:unhideWhenUsed/>
    <w:rsid w:val="00F93738"/>
    <w:rPr>
      <w:color w:val="auto"/>
      <w:u w:val="none"/>
    </w:rPr>
  </w:style>
  <w:style w:type="paragraph" w:styleId="ListParagraph">
    <w:name w:val="List Paragraph"/>
    <w:basedOn w:val="Normal"/>
    <w:uiPriority w:val="99"/>
    <w:unhideWhenUsed/>
    <w:qFormat/>
    <w:rsid w:val="00103F51"/>
    <w:pPr>
      <w:ind w:left="720"/>
      <w:contextualSpacing/>
    </w:pPr>
  </w:style>
  <w:style w:type="paragraph" w:styleId="NormalWeb">
    <w:name w:val="Normal (Web)"/>
    <w:basedOn w:val="Normal"/>
    <w:uiPriority w:val="99"/>
    <w:unhideWhenUsed/>
    <w:rsid w:val="00103F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link w:val="Emphasis"/>
    <w:uiPriority w:val="20"/>
    <w:qFormat/>
    <w:rsid w:val="00103F51"/>
    <w:pPr>
      <w:ind w:left="720"/>
      <w:jc w:val="both"/>
    </w:pPr>
    <w:rPr>
      <w:b/>
      <w:iCs/>
      <w:u w:val="single"/>
    </w:rPr>
  </w:style>
  <w:style w:type="character" w:styleId="Strong">
    <w:name w:val="Strong"/>
    <w:basedOn w:val="DefaultParagraphFont"/>
    <w:uiPriority w:val="22"/>
    <w:qFormat/>
    <w:rsid w:val="00103F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tandfonline.com/doi/full/10.1080/21670811.2021.1986412" TargetMode="External"/><Relationship Id="rId18" Type="http://schemas.openxmlformats.org/officeDocument/2006/relationships/hyperlink" Target="https://www.tandfonline.com/doi/full/10.1080/21670811.2021.1986412" TargetMode="External"/><Relationship Id="rId26" Type="http://schemas.openxmlformats.org/officeDocument/2006/relationships/hyperlink" Target="https://www.tandfonline.com/doi/full/10.1080/21670811.2021.1986412" TargetMode="External"/><Relationship Id="rId39" Type="http://schemas.openxmlformats.org/officeDocument/2006/relationships/hyperlink" Target="https://www.tandfonline.com/doi/full/10.1080/21670811.2021.1986412" TargetMode="External"/><Relationship Id="rId21" Type="http://schemas.openxmlformats.org/officeDocument/2006/relationships/hyperlink" Target="https://www.tandfonline.com/doi/full/10.1080/21670811.2021.1986412" TargetMode="External"/><Relationship Id="rId34" Type="http://schemas.openxmlformats.org/officeDocument/2006/relationships/hyperlink" Target="https://www.tandfonline.com/doi/full/10.1080/21670811.2021.1986412" TargetMode="External"/><Relationship Id="rId42" Type="http://schemas.openxmlformats.org/officeDocument/2006/relationships/hyperlink" Target="https://www.tandfonline.com/doi/full/10.1080/21670811.2021.1986412" TargetMode="External"/><Relationship Id="rId47" Type="http://schemas.openxmlformats.org/officeDocument/2006/relationships/hyperlink" Target="https://journals.sagepub.com/doi/full/10.1177/02673231211072667" TargetMode="External"/><Relationship Id="rId50" Type="http://schemas.openxmlformats.org/officeDocument/2006/relationships/hyperlink" Target="https://journals.sagepub.com/doi/full/10.1177/02673231211072667" TargetMode="External"/><Relationship Id="rId7" Type="http://schemas.openxmlformats.org/officeDocument/2006/relationships/hyperlink" Target="https://www.tandfonline.com/doi/full/10.1080/21670811.2021.1986412" TargetMode="External"/><Relationship Id="rId2" Type="http://schemas.openxmlformats.org/officeDocument/2006/relationships/numbering" Target="numbering.xml"/><Relationship Id="rId16" Type="http://schemas.openxmlformats.org/officeDocument/2006/relationships/hyperlink" Target="https://www.tandfonline.com/doi/full/10.1080/21670811.2021.1986412" TargetMode="External"/><Relationship Id="rId29" Type="http://schemas.openxmlformats.org/officeDocument/2006/relationships/hyperlink" Target="https://www.tandfonline.com/doi/full/10.1080/21670811.2021.1986412" TargetMode="External"/><Relationship Id="rId11" Type="http://schemas.openxmlformats.org/officeDocument/2006/relationships/hyperlink" Target="https://www.tandfonline.com/doi/full/10.1080/21670811.2021.1986412" TargetMode="External"/><Relationship Id="rId24" Type="http://schemas.openxmlformats.org/officeDocument/2006/relationships/hyperlink" Target="https://www.tandfonline.com/doi/full/10.1080/21670811.2021.1986412" TargetMode="External"/><Relationship Id="rId32" Type="http://schemas.openxmlformats.org/officeDocument/2006/relationships/hyperlink" Target="https://www.tandfonline.com/doi/full/10.1080/21670811.2021.1986412" TargetMode="External"/><Relationship Id="rId37" Type="http://schemas.openxmlformats.org/officeDocument/2006/relationships/hyperlink" Target="https://www.tandfonline.com/doi/full/10.1080/21670811.2021.1986412" TargetMode="External"/><Relationship Id="rId40" Type="http://schemas.openxmlformats.org/officeDocument/2006/relationships/hyperlink" Target="https://www.tandfonline.com/doi/full/10.1080/21670811.2021.1986412" TargetMode="External"/><Relationship Id="rId45" Type="http://schemas.openxmlformats.org/officeDocument/2006/relationships/hyperlink" Target="https://www.tandfonline.com/doi/full/10.1080/21670811.2021.1986412" TargetMode="Externa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tandfonline.com/doi/full/10.1080/21670811.2021.1986412" TargetMode="External"/><Relationship Id="rId19" Type="http://schemas.openxmlformats.org/officeDocument/2006/relationships/hyperlink" Target="https://www.tandfonline.com/doi/full/10.1080/21670811.2021.1986412" TargetMode="External"/><Relationship Id="rId31" Type="http://schemas.openxmlformats.org/officeDocument/2006/relationships/hyperlink" Target="https://www.tandfonline.com/doi/full/10.1080/21670811.2021.1986412" TargetMode="External"/><Relationship Id="rId44" Type="http://schemas.openxmlformats.org/officeDocument/2006/relationships/hyperlink" Target="https://www.tandfonline.com/doi/full/10.1080/21670811.2021.1986412" TargetMode="External"/><Relationship Id="rId52" Type="http://schemas.openxmlformats.org/officeDocument/2006/relationships/hyperlink" Target="https://journals.sagepub.com/doi/full/10.1177/02673231211072667" TargetMode="External"/><Relationship Id="rId4" Type="http://schemas.openxmlformats.org/officeDocument/2006/relationships/settings" Target="settings.xml"/><Relationship Id="rId9" Type="http://schemas.openxmlformats.org/officeDocument/2006/relationships/hyperlink" Target="https://www.tandfonline.com/doi/full/10.1080/21670811.2021.1986412" TargetMode="External"/><Relationship Id="rId14" Type="http://schemas.openxmlformats.org/officeDocument/2006/relationships/hyperlink" Target="https://www.tandfonline.com/doi/full/10.1080/21670811.2021.1986412" TargetMode="External"/><Relationship Id="rId22" Type="http://schemas.openxmlformats.org/officeDocument/2006/relationships/hyperlink" Target="https://www.tandfonline.com/doi/full/10.1080/21670811.2021.1986412" TargetMode="External"/><Relationship Id="rId27" Type="http://schemas.openxmlformats.org/officeDocument/2006/relationships/hyperlink" Target="https://www.tandfonline.com/doi/full/10.1080/21670811.2021.1986412" TargetMode="External"/><Relationship Id="rId30" Type="http://schemas.openxmlformats.org/officeDocument/2006/relationships/hyperlink" Target="https://www.tandfonline.com/doi/full/10.1080/21670811.2021.1986412" TargetMode="External"/><Relationship Id="rId35" Type="http://schemas.openxmlformats.org/officeDocument/2006/relationships/hyperlink" Target="https://www.tandfonline.com/doi/full/10.1080/21670811.2021.1986412" TargetMode="External"/><Relationship Id="rId43" Type="http://schemas.openxmlformats.org/officeDocument/2006/relationships/hyperlink" Target="https://www.tandfonline.com/doi/full/10.1080/21670811.2021.1986412" TargetMode="External"/><Relationship Id="rId48" Type="http://schemas.openxmlformats.org/officeDocument/2006/relationships/hyperlink" Target="https://journals.sagepub.com/doi/full/10.1177/02673231211072667" TargetMode="External"/><Relationship Id="rId8" Type="http://schemas.openxmlformats.org/officeDocument/2006/relationships/hyperlink" Target="https://www.tandfonline.com/doi/full/10.1080/21670811.2021.1986412" TargetMode="External"/><Relationship Id="rId51" Type="http://schemas.openxmlformats.org/officeDocument/2006/relationships/hyperlink" Target="https://journals.sagepub.com/doi/full/10.1177/02673231211072667" TargetMode="External"/><Relationship Id="rId3" Type="http://schemas.openxmlformats.org/officeDocument/2006/relationships/styles" Target="styles.xml"/><Relationship Id="rId12" Type="http://schemas.openxmlformats.org/officeDocument/2006/relationships/hyperlink" Target="https://www.tandfonline.com/doi/full/10.1080/21670811.2021.1986412" TargetMode="External"/><Relationship Id="rId17" Type="http://schemas.openxmlformats.org/officeDocument/2006/relationships/hyperlink" Target="https://www.tandfonline.com/doi/full/10.1080/21670811.2021.1986412" TargetMode="External"/><Relationship Id="rId25" Type="http://schemas.openxmlformats.org/officeDocument/2006/relationships/hyperlink" Target="https://www.tandfonline.com/doi/full/10.1080/21670811.2021.1986412" TargetMode="External"/><Relationship Id="rId33" Type="http://schemas.openxmlformats.org/officeDocument/2006/relationships/hyperlink" Target="https://www.tandfonline.com/doi/full/10.1080/21670811.2021.1986412" TargetMode="External"/><Relationship Id="rId38" Type="http://schemas.openxmlformats.org/officeDocument/2006/relationships/hyperlink" Target="https://www.tandfonline.com/doi/full/10.1080/21670811.2021.1986412" TargetMode="External"/><Relationship Id="rId46" Type="http://schemas.openxmlformats.org/officeDocument/2006/relationships/hyperlink" Target="https://www.tandfonline.com/doi/full/10.1080/21670811.2021.1986412" TargetMode="External"/><Relationship Id="rId20" Type="http://schemas.openxmlformats.org/officeDocument/2006/relationships/hyperlink" Target="https://www.tandfonline.com/doi/full/10.1080/21670811.2021.1986412" TargetMode="External"/><Relationship Id="rId41" Type="http://schemas.openxmlformats.org/officeDocument/2006/relationships/hyperlink" Target="https://www.tandfonline.com/doi/full/10.1080/21670811.2021.1986412"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pages.uoregon.edu/tbivins/stratcomweb/readings/Getting_Mill_Right_(Elliott)%20copy.pdf" TargetMode="External"/><Relationship Id="rId15" Type="http://schemas.openxmlformats.org/officeDocument/2006/relationships/hyperlink" Target="https://www.tandfonline.com/doi/full/10.1080/21670811.2021.1986412" TargetMode="External"/><Relationship Id="rId23" Type="http://schemas.openxmlformats.org/officeDocument/2006/relationships/hyperlink" Target="https://www.tandfonline.com/doi/full/10.1080/21670811.2021.1986412" TargetMode="External"/><Relationship Id="rId28" Type="http://schemas.openxmlformats.org/officeDocument/2006/relationships/hyperlink" Target="https://www.tandfonline.com/doi/full/10.1080/21670811.2021.1986412" TargetMode="External"/><Relationship Id="rId36" Type="http://schemas.openxmlformats.org/officeDocument/2006/relationships/hyperlink" Target="https://www.tandfonline.com/doi/full/10.1080/21670811.2021.1986412" TargetMode="External"/><Relationship Id="rId49" Type="http://schemas.openxmlformats.org/officeDocument/2006/relationships/hyperlink" Target="https://journals.sagepub.com/doi/full/10.1177/0267323121107266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mah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18</TotalTime>
  <Pages>7</Pages>
  <Words>4870</Words>
  <Characters>27759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Maher</dc:creator>
  <cp:keywords>5.1.1</cp:keywords>
  <dc:description/>
  <cp:lastModifiedBy>Patrick Maher</cp:lastModifiedBy>
  <cp:revision>4</cp:revision>
  <dcterms:created xsi:type="dcterms:W3CDTF">2022-04-29T14:51:00Z</dcterms:created>
  <dcterms:modified xsi:type="dcterms:W3CDTF">2022-04-29T15:15:00Z</dcterms:modified>
</cp:coreProperties>
</file>