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1CB17" w14:textId="502F18CF" w:rsidR="00E42E4C" w:rsidRDefault="003D1340" w:rsidP="003D1340">
      <w:pPr>
        <w:pStyle w:val="Heading1"/>
      </w:pPr>
      <w:r>
        <w:t>Yale r2 1nc</w:t>
      </w:r>
    </w:p>
    <w:p w14:paraId="39D79C22" w14:textId="1F8DA383" w:rsidR="003D1340" w:rsidRPr="003D1340" w:rsidRDefault="003D1340" w:rsidP="003D1340"/>
    <w:p w14:paraId="17C6A64B" w14:textId="3AE64C96" w:rsidR="003D1340" w:rsidRPr="003D1340" w:rsidRDefault="003D1340" w:rsidP="003D1340"/>
    <w:p w14:paraId="3014D8F4" w14:textId="1E4DF2BA" w:rsidR="003D1340" w:rsidRDefault="003D1340" w:rsidP="003D1340">
      <w:pPr>
        <w:pStyle w:val="Heading2"/>
      </w:pPr>
      <w:r>
        <w:lastRenderedPageBreak/>
        <w:t>1</w:t>
      </w:r>
    </w:p>
    <w:p w14:paraId="35A454B8" w14:textId="77777777" w:rsidR="00BA0274" w:rsidRDefault="00BA0274" w:rsidP="00BA0274">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7C52F1E1" w14:textId="77777777" w:rsidR="00BA0274" w:rsidRDefault="00BA0274" w:rsidP="00BA0274">
      <w:pPr>
        <w:pStyle w:val="Heading4"/>
      </w:pPr>
      <w:proofErr w:type="spellStart"/>
      <w:r>
        <w:t>Constitutivism</w:t>
      </w:r>
      <w:proofErr w:type="spellEnd"/>
      <w:r>
        <w:t xml:space="preserve"> solves – it allows for universal obligations among all agents but they are binding and cannot be opted out of.</w:t>
      </w:r>
    </w:p>
    <w:p w14:paraId="1516392E" w14:textId="77777777" w:rsidR="00BA0274" w:rsidRPr="007A71B9" w:rsidRDefault="00BA0274" w:rsidP="00BA0274"/>
    <w:p w14:paraId="109C57AE" w14:textId="77777777" w:rsidR="00BA0274" w:rsidRDefault="00BA0274" w:rsidP="00BA0274">
      <w:pPr>
        <w:pStyle w:val="Heading4"/>
      </w:pPr>
      <w:r>
        <w:t>Next, only practical reason, or the capacity to set and pursue ends, is constitutive:</w:t>
      </w:r>
    </w:p>
    <w:p w14:paraId="58DC6A01" w14:textId="77777777" w:rsidR="00BA0274" w:rsidRDefault="00BA0274" w:rsidP="00BA0274">
      <w:pPr>
        <w:pStyle w:val="Heading4"/>
      </w:pPr>
      <w:r>
        <w:t>[1] Inescapability – to question why one should reason concedes its authority since it is an act of reasoning itself which proves it’s binding and inescapable</w:t>
      </w:r>
    </w:p>
    <w:p w14:paraId="1ADB8042" w14:textId="77777777" w:rsidR="00BA0274" w:rsidRDefault="00BA0274" w:rsidP="00BA0274"/>
    <w:p w14:paraId="71D419EC" w14:textId="77777777" w:rsidR="00BA0274" w:rsidRDefault="00BA0274" w:rsidP="00BA0274"/>
    <w:p w14:paraId="70F36A8B" w14:textId="77777777" w:rsidR="00BA0274" w:rsidRDefault="00BA0274" w:rsidP="00BA0274">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454B416B" w14:textId="77777777" w:rsidR="00BA0274" w:rsidRDefault="00BA0274" w:rsidP="00BA0274"/>
    <w:p w14:paraId="73198780" w14:textId="77777777" w:rsidR="00BA0274" w:rsidRDefault="00BA0274" w:rsidP="00BA0274"/>
    <w:p w14:paraId="35702D57" w14:textId="77777777" w:rsidR="00BA0274" w:rsidRPr="00C75194" w:rsidRDefault="00BA0274" w:rsidP="00BA0274">
      <w:pPr>
        <w:pStyle w:val="Heading4"/>
      </w:pPr>
      <w:r w:rsidRPr="00C75194">
        <w:t>Thus, the standard is consistency with a system of equal and outer freedoms. Prefer:</w:t>
      </w:r>
    </w:p>
    <w:p w14:paraId="2B88358D" w14:textId="77777777" w:rsidR="00BA0274" w:rsidRPr="00C75194" w:rsidRDefault="00BA0274" w:rsidP="00BA0274">
      <w:pPr>
        <w:pStyle w:val="Heading4"/>
      </w:pPr>
    </w:p>
    <w:p w14:paraId="237B3EFC" w14:textId="77777777" w:rsidR="00BA0274" w:rsidRPr="00D11569" w:rsidRDefault="00BA0274" w:rsidP="00BA0274">
      <w:pPr>
        <w:pStyle w:val="Heading4"/>
      </w:pPr>
      <w:r w:rsidRPr="00C75194">
        <w:rPr>
          <w:rStyle w:val="s6"/>
          <w:rFonts w:cs="Calibri"/>
          <w:color w:val="000000"/>
        </w:rPr>
        <w:t xml:space="preserve">1] </w:t>
      </w:r>
      <w:r>
        <w:t>We must value freedom insofar as we value our ends which justifies valuing the freedom of agents setting and pursuing ends since anything else would be contradictory</w:t>
      </w:r>
    </w:p>
    <w:p w14:paraId="4A2C1E71" w14:textId="77777777" w:rsidR="00BA0274" w:rsidRPr="00D11569" w:rsidRDefault="00BA0274" w:rsidP="00BA0274">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1998A72D" w14:textId="77777777" w:rsidR="00BA0274" w:rsidRPr="008C76AD" w:rsidRDefault="00BA0274" w:rsidP="00BA0274">
      <w:pPr>
        <w:rPr>
          <w:rStyle w:val="s6"/>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 xml:space="preserve">[they] </w:t>
      </w:r>
      <w:r w:rsidRPr="00752FF8">
        <w:rPr>
          <w:rStyle w:val="StyleUnderline"/>
          <w:highlight w:val="green"/>
        </w:rPr>
        <w:lastRenderedPageBreak/>
        <w:t>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10521FD3" w14:textId="77777777" w:rsidR="00BA0274" w:rsidRPr="00C75194" w:rsidRDefault="00BA0274" w:rsidP="00BA0274">
      <w:pPr>
        <w:pStyle w:val="Heading4"/>
        <w:rPr>
          <w:rFonts w:ascii="-webkit-standard" w:hAnsi="-webkit-standard" w:cs="Times New Roman" w:hint="eastAsia"/>
          <w:color w:val="000000"/>
        </w:rPr>
      </w:pPr>
      <w:r>
        <w:rPr>
          <w:rStyle w:val="s6"/>
          <w:rFonts w:cs="Calibri"/>
          <w:color w:val="000000"/>
        </w:rPr>
        <w:t xml:space="preserve">2] </w:t>
      </w:r>
      <w:r w:rsidRPr="00C75194">
        <w:rPr>
          <w:rStyle w:val="s6"/>
          <w:rFonts w:cs="Calibri"/>
          <w:color w:val="000000"/>
        </w:rPr>
        <w:t>Performativity – arguing against my framework presupposes freedom because without freedom to reason you would not be able to make arguments and try to win.</w:t>
      </w:r>
      <w:r w:rsidRPr="00C75194">
        <w:rPr>
          <w:rStyle w:val="apple-converted-space"/>
          <w:rFonts w:cs="Calibri"/>
          <w:color w:val="000000"/>
        </w:rPr>
        <w:t> </w:t>
      </w:r>
      <w:r w:rsidRPr="00C75194">
        <w:rPr>
          <w:rStyle w:val="s12"/>
          <w:rFonts w:cs="Calibri"/>
          <w:color w:val="000000"/>
        </w:rPr>
        <w:t>– this means that contesting any of my arguments proves my framework true.</w:t>
      </w:r>
    </w:p>
    <w:p w14:paraId="399B9727" w14:textId="77777777" w:rsidR="00BA0274" w:rsidRPr="00C75194" w:rsidRDefault="00BA0274" w:rsidP="00BA0274">
      <w:pPr>
        <w:pStyle w:val="Heading4"/>
        <w:rPr>
          <w:rFonts w:ascii="-webkit-standard" w:hAnsi="-webkit-standard" w:hint="eastAsia"/>
          <w:color w:val="000000"/>
        </w:rPr>
      </w:pPr>
      <w:r w:rsidRPr="00C75194">
        <w:rPr>
          <w:rFonts w:ascii="-webkit-standard" w:hAnsi="-webkit-standard"/>
          <w:color w:val="000000"/>
        </w:rPr>
        <w:t> </w:t>
      </w:r>
    </w:p>
    <w:p w14:paraId="2102812C" w14:textId="77777777" w:rsidR="00BA0274" w:rsidRDefault="00BA0274" w:rsidP="00BA0274">
      <w:pPr>
        <w:pStyle w:val="Heading3"/>
      </w:pPr>
      <w:r>
        <w:lastRenderedPageBreak/>
        <w:t>Offense</w:t>
      </w:r>
    </w:p>
    <w:p w14:paraId="78222BD4" w14:textId="77777777" w:rsidR="00BA0274" w:rsidRDefault="00BA0274" w:rsidP="00BA0274"/>
    <w:p w14:paraId="51F862B8" w14:textId="77777777" w:rsidR="00BA0274" w:rsidRDefault="00BA0274" w:rsidP="00BA0274">
      <w:pPr>
        <w:pStyle w:val="Heading4"/>
      </w:pPr>
      <w:r>
        <w:t xml:space="preserve">[1] Coercion - Reducing IPP is a form of the government coercing medicine companies into giving away rights to their products – that’s is a contradiction in conception and this also takes out </w:t>
      </w:r>
      <w:proofErr w:type="spellStart"/>
      <w:r>
        <w:t>aff</w:t>
      </w:r>
      <w:proofErr w:type="spellEnd"/>
      <w:r>
        <w:t xml:space="preserve"> offense because companies can’t be coerced into doing something even if it might be a good under the framework – for example, you can’t coerce someone into donating to charity </w:t>
      </w:r>
    </w:p>
    <w:p w14:paraId="40F00CAD" w14:textId="77777777" w:rsidR="00BA0274" w:rsidRPr="00C75194" w:rsidRDefault="00BA0274" w:rsidP="00BA0274"/>
    <w:p w14:paraId="54232EE6" w14:textId="77777777" w:rsidR="00BA0274" w:rsidRPr="006D32A4" w:rsidRDefault="00BA0274" w:rsidP="00BA0274">
      <w:pPr>
        <w:spacing w:after="0" w:line="240" w:lineRule="auto"/>
        <w:outlineLvl w:val="3"/>
        <w:rPr>
          <w:rFonts w:ascii="Times New Roman" w:eastAsia="Times New Roman" w:hAnsi="Times New Roman" w:cs="Times New Roman"/>
          <w:b/>
          <w:bCs/>
          <w:sz w:val="24"/>
        </w:rPr>
      </w:pPr>
      <w:r>
        <w:rPr>
          <w:rFonts w:eastAsia="Times New Roman"/>
          <w:b/>
          <w:bCs/>
          <w:sz w:val="26"/>
          <w:szCs w:val="26"/>
        </w:rPr>
        <w:t xml:space="preserve">[2] Freeriding - </w:t>
      </w:r>
      <w:r w:rsidRPr="006D32A4">
        <w:rPr>
          <w:rFonts w:eastAsia="Times New Roman"/>
          <w:b/>
          <w:bCs/>
          <w:sz w:val="26"/>
          <w:szCs w:val="26"/>
        </w:rPr>
        <w:t>I</w:t>
      </w:r>
      <w:r>
        <w:rPr>
          <w:rFonts w:eastAsia="Times New Roman"/>
          <w:b/>
          <w:bCs/>
          <w:sz w:val="26"/>
          <w:szCs w:val="26"/>
        </w:rPr>
        <w:t xml:space="preserve">PP </w:t>
      </w:r>
      <w:r w:rsidRPr="006D32A4">
        <w:rPr>
          <w:rFonts w:eastAsia="Times New Roman"/>
          <w:b/>
          <w:bCs/>
          <w:sz w:val="26"/>
          <w:szCs w:val="26"/>
        </w:rPr>
        <w:t xml:space="preserve">is intrinsically good because </w:t>
      </w:r>
      <w:r>
        <w:rPr>
          <w:rFonts w:eastAsia="Times New Roman"/>
          <w:b/>
          <w:bCs/>
          <w:sz w:val="26"/>
          <w:szCs w:val="26"/>
        </w:rPr>
        <w:t xml:space="preserve">its intention is to oppose </w:t>
      </w:r>
      <w:proofErr w:type="spellStart"/>
      <w:r>
        <w:rPr>
          <w:rFonts w:eastAsia="Times New Roman"/>
          <w:b/>
          <w:bCs/>
          <w:sz w:val="26"/>
          <w:szCs w:val="26"/>
        </w:rPr>
        <w:t>nonuniversalizable</w:t>
      </w:r>
      <w:proofErr w:type="spellEnd"/>
      <w:r>
        <w:rPr>
          <w:rFonts w:eastAsia="Times New Roman"/>
          <w:b/>
          <w:bCs/>
          <w:sz w:val="26"/>
          <w:szCs w:val="26"/>
        </w:rPr>
        <w:t xml:space="preserve"> actions like freeriding and theft</w:t>
      </w:r>
    </w:p>
    <w:p w14:paraId="64CB1687" w14:textId="77777777" w:rsidR="00BA0274" w:rsidRPr="00BC3C66" w:rsidRDefault="00BA0274" w:rsidP="00BA0274">
      <w:pPr>
        <w:spacing w:before="15" w:after="180" w:line="240" w:lineRule="auto"/>
        <w:rPr>
          <w:rFonts w:ascii="Times New Roman" w:eastAsia="Times New Roman" w:hAnsi="Times New Roman" w:cs="Times New Roman"/>
          <w:sz w:val="24"/>
        </w:rPr>
      </w:pPr>
      <w:r w:rsidRPr="006D32A4">
        <w:rPr>
          <w:rFonts w:eastAsia="Times New Roman"/>
          <w:b/>
          <w:bCs/>
          <w:sz w:val="26"/>
          <w:szCs w:val="26"/>
        </w:rPr>
        <w:t xml:space="preserve">Van Dyke </w:t>
      </w:r>
      <w:r>
        <w:rPr>
          <w:rFonts w:eastAsia="Times New Roman"/>
          <w:b/>
          <w:bCs/>
          <w:sz w:val="26"/>
          <w:szCs w:val="26"/>
        </w:rPr>
        <w:t xml:space="preserve">18 </w:t>
      </w:r>
      <w:r w:rsidRPr="006D32A4">
        <w:rPr>
          <w:rFonts w:ascii="Arial" w:eastAsia="Times New Roman" w:hAnsi="Arial" w:cs="Arial"/>
          <w:szCs w:val="22"/>
        </w:rPr>
        <w:t xml:space="preserve">(Raymond Van Dyke and , </w:t>
      </w:r>
      <w:r>
        <w:rPr>
          <w:rFonts w:ascii="Arial" w:eastAsia="Times New Roman" w:hAnsi="Arial" w:cs="Arial"/>
          <w:szCs w:val="22"/>
        </w:rPr>
        <w:t>7-17-2018</w:t>
      </w:r>
      <w:r w:rsidRPr="006D32A4">
        <w:rPr>
          <w:rFonts w:ascii="Arial" w:eastAsia="Times New Roman" w:hAnsi="Arial" w:cs="Arial"/>
          <w:szCs w:val="22"/>
        </w:rPr>
        <w:t>, "The Categorical Imperative for Innovation and Patenting", https://www.ipwatchdog.com/2018/07/17/categorical-imperative-innovation-patenting/id=99178/ )</w:t>
      </w:r>
      <w:r>
        <w:t xml:space="preserve"> BHHS AK</w:t>
      </w:r>
    </w:p>
    <w:p w14:paraId="5E2C253D" w14:textId="77777777" w:rsidR="00BA0274" w:rsidRPr="006D32A4" w:rsidRDefault="00BA0274" w:rsidP="00BA0274">
      <w:pPr>
        <w:rPr>
          <w:rStyle w:val="StyleUnderline"/>
        </w:rPr>
      </w:pPr>
      <w:r w:rsidRPr="00F6633D">
        <w:rPr>
          <w:sz w:val="16"/>
        </w:rPr>
        <w:t xml:space="preserve">As we shall see, applying Kantian logic entails first acknowledging some basic principles; </w:t>
      </w:r>
      <w:r w:rsidRPr="006D32A4">
        <w:rPr>
          <w:rStyle w:val="StyleUnderline"/>
        </w:rPr>
        <w:t xml:space="preserve">that the </w:t>
      </w:r>
      <w:r w:rsidRPr="006D32A4">
        <w:rPr>
          <w:rStyle w:val="StyleUnderline"/>
          <w:highlight w:val="green"/>
        </w:rPr>
        <w:t>people have a right to express themselves</w:t>
      </w:r>
      <w:r w:rsidRPr="006D32A4">
        <w:rPr>
          <w:rStyle w:val="StyleUnderline"/>
        </w:rPr>
        <w:t xml:space="preserve">, that </w:t>
      </w:r>
      <w:r w:rsidRPr="006D32A4">
        <w:rPr>
          <w:rStyle w:val="StyleUnderline"/>
          <w:highlight w:val="green"/>
        </w:rPr>
        <w:t>that expression</w:t>
      </w:r>
      <w:r w:rsidRPr="006D32A4">
        <w:rPr>
          <w:rStyle w:val="StyleUnderline"/>
        </w:rPr>
        <w:t xml:space="preserve"> (the fruits of their labor) </w:t>
      </w:r>
      <w:r w:rsidRPr="006D32A4">
        <w:rPr>
          <w:rStyle w:val="StyleUnderline"/>
          <w:highlight w:val="green"/>
        </w:rPr>
        <w:t>has value and is theirs</w:t>
      </w:r>
      <w:r w:rsidRPr="006D32A4">
        <w:rPr>
          <w:rStyle w:val="StyleUnderline"/>
        </w:rPr>
        <w:t xml:space="preserve"> (unless consent is given otherwise), </w:t>
      </w:r>
      <w:r w:rsidRPr="006D32A4">
        <w:rPr>
          <w:rStyle w:val="StyleUnderline"/>
          <w:highlight w:val="green"/>
        </w:rPr>
        <w:t>and that government is obligated to protect</w:t>
      </w:r>
      <w:r w:rsidRPr="006D32A4">
        <w:rPr>
          <w:rStyle w:val="StyleUnderline"/>
        </w:rPr>
        <w:t xml:space="preserve"> people and their property.</w:t>
      </w:r>
      <w:r>
        <w:rPr>
          <w:rStyle w:val="StyleUnderline"/>
        </w:rPr>
        <w:t xml:space="preserve"> </w:t>
      </w:r>
      <w:r w:rsidRPr="006D32A4">
        <w:rPr>
          <w:rStyle w:val="StyleUnderline"/>
        </w:rPr>
        <w:t>Thus, an inventor or creator has a right in their own creation, which cannot be taken from them without their consent.</w:t>
      </w:r>
      <w:r>
        <w:rPr>
          <w:rStyle w:val="StyleUnderline"/>
        </w:rPr>
        <w:t xml:space="preserve"> </w:t>
      </w:r>
      <w:r w:rsidRPr="00F6633D">
        <w:rPr>
          <w:sz w:val="16"/>
        </w:rPr>
        <w:t xml:space="preserve">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t>
      </w:r>
      <w:r w:rsidRPr="006D32A4">
        <w:rPr>
          <w:rStyle w:val="StyleUnderline"/>
        </w:rPr>
        <w:t xml:space="preserve">Whether a child, a book or a prototype, </w:t>
      </w:r>
      <w:r w:rsidRPr="006D32A4">
        <w:rPr>
          <w:rStyle w:val="StyleUnderline"/>
          <w:highlight w:val="green"/>
        </w:rPr>
        <w:t>creations of all sorts should be protected</w:t>
      </w:r>
      <w:r w:rsidRPr="006D32A4">
        <w:rPr>
          <w:rStyle w:val="StyleUnderline"/>
        </w:rPr>
        <w:t>, and this CI stands.</w:t>
      </w:r>
      <w:r>
        <w:rPr>
          <w:rStyle w:val="StyleUnderline"/>
        </w:rPr>
        <w:t xml:space="preserve"> </w:t>
      </w:r>
      <w:r w:rsidRPr="006D32A4">
        <w:rPr>
          <w:rStyle w:val="StyleUnderline"/>
        </w:rPr>
        <w:t>This result also dovetails with the purpose of government: to protect the people and their possessions by providing laws to that effect, whether for the protection of tangible or intangible things.</w:t>
      </w:r>
      <w:r>
        <w:rPr>
          <w:rStyle w:val="StyleUnderline"/>
        </w:rPr>
        <w:t xml:space="preserve"> </w:t>
      </w:r>
      <w:r w:rsidRPr="00F6633D">
        <w:rPr>
          <w:sz w:val="16"/>
        </w:rPr>
        <w:t xml:space="preserve">However, </w:t>
      </w:r>
      <w:r w:rsidRPr="006D32A4">
        <w:rPr>
          <w:rStyle w:val="StyleUnderline"/>
          <w:highlight w:val="green"/>
        </w:rPr>
        <w:t>a contrary proposal</w:t>
      </w:r>
      <w:r w:rsidRPr="00F6633D">
        <w:rPr>
          <w:sz w:val="16"/>
        </w:rPr>
        <w:t xml:space="preserve"> can be postulated: everyone should be able to use the creations of another without charge. Can this Statement rise to the level of a CI? This proposal, upon analysis </w:t>
      </w:r>
      <w:r w:rsidRPr="0069028B">
        <w:rPr>
          <w:rStyle w:val="StyleUnderline"/>
          <w:szCs w:val="22"/>
          <w:highlight w:val="green"/>
        </w:rPr>
        <w:t>would</w:t>
      </w:r>
      <w:r w:rsidRPr="0069028B">
        <w:rPr>
          <w:rStyle w:val="StyleUnderline"/>
          <w:sz w:val="12"/>
          <w:szCs w:val="12"/>
          <w:u w:val="none"/>
        </w:rPr>
        <w:t xml:space="preserve"> also lead to chaos</w:t>
      </w:r>
      <w:r w:rsidRPr="0069028B">
        <w:rPr>
          <w:sz w:val="16"/>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w:t>
      </w:r>
      <w:r w:rsidRPr="0069028B">
        <w:rPr>
          <w:rStyle w:val="StyleUnderline"/>
        </w:rPr>
        <w:t>and</w:t>
      </w:r>
      <w:r w:rsidRPr="0069028B">
        <w:rPr>
          <w:sz w:val="16"/>
        </w:rPr>
        <w:t xml:space="preserve"> copyright</w:t>
      </w:r>
      <w:r w:rsidRPr="00F6633D">
        <w:rPr>
          <w:sz w:val="16"/>
        </w:rPr>
        <w:t xml:space="preserve"> systems, which promotes dissemination. By </w:t>
      </w:r>
      <w:r w:rsidRPr="006D32A4">
        <w:rPr>
          <w:rStyle w:val="StyleUnderline"/>
          <w:highlight w:val="green"/>
        </w:rPr>
        <w:t>allow</w:t>
      </w:r>
      <w:r w:rsidRPr="006D32A4">
        <w:rPr>
          <w:rStyle w:val="StyleUnderline"/>
        </w:rPr>
        <w:t xml:space="preserve">ing </w:t>
      </w:r>
      <w:r w:rsidRPr="00F6633D">
        <w:rPr>
          <w:rStyle w:val="StyleUnderline"/>
          <w:highlight w:val="green"/>
        </w:rPr>
        <w:t>f</w:t>
      </w:r>
      <w:r w:rsidRPr="006D32A4">
        <w:rPr>
          <w:rStyle w:val="StyleUnderline"/>
          <w:highlight w:val="green"/>
        </w:rPr>
        <w:t>reeriding</w:t>
      </w:r>
      <w:r w:rsidRPr="00F6633D">
        <w:rPr>
          <w:sz w:val="16"/>
        </w:rPr>
        <w:t xml:space="preserve">, innovation and creativity would be thwarted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where the State owned everything and the citizen owned nothing, i.e., the people “consented” to this. </w:t>
      </w:r>
      <w:r w:rsidRPr="006D32A4">
        <w:rPr>
          <w:rStyle w:val="StyleUnderline"/>
        </w:rPr>
        <w:t xml:space="preserve">It is, accordingly, manifestly clear that </w:t>
      </w:r>
      <w:r w:rsidRPr="006D32A4">
        <w:rPr>
          <w:rStyle w:val="StyleUnderline"/>
          <w:highlight w:val="green"/>
        </w:rPr>
        <w:t>no reasonable</w:t>
      </w:r>
      <w:r w:rsidRPr="006D32A4">
        <w:rPr>
          <w:rStyle w:val="StyleUnderline"/>
        </w:rPr>
        <w:t xml:space="preserve"> and supportable Categorical </w:t>
      </w:r>
      <w:r w:rsidRPr="006D32A4">
        <w:rPr>
          <w:rStyle w:val="StyleUnderline"/>
          <w:highlight w:val="green"/>
        </w:rPr>
        <w:t>Imperative can be made for</w:t>
      </w:r>
      <w:r w:rsidRPr="006D32A4">
        <w:rPr>
          <w:rStyle w:val="StyleUnderline"/>
        </w:rPr>
        <w:t xml:space="preserve"> the unwarranted </w:t>
      </w:r>
      <w:r w:rsidRPr="006D32A4">
        <w:rPr>
          <w:rStyle w:val="StyleUnderline"/>
          <w:highlight w:val="green"/>
        </w:rPr>
        <w:t>theft</w:t>
      </w:r>
      <w:r w:rsidRPr="006D32A4">
        <w:rPr>
          <w:rStyle w:val="StyleUnderline"/>
        </w:rPr>
        <w:t xml:space="preserve"> of property, </w:t>
      </w:r>
      <w:r w:rsidRPr="006D32A4">
        <w:rPr>
          <w:rStyle w:val="StyleUnderline"/>
          <w:highlight w:val="green"/>
        </w:rPr>
        <w:t>whether tangible or intangible</w:t>
      </w:r>
      <w:r w:rsidRPr="006D32A4">
        <w:rPr>
          <w:rStyle w:val="StyleUnderline"/>
        </w:rPr>
        <w:t>, apart from legitimate exigencies.</w:t>
      </w:r>
    </w:p>
    <w:p w14:paraId="5E9D7A16" w14:textId="77777777" w:rsidR="00BA0274" w:rsidRDefault="00BA0274" w:rsidP="00BA0274"/>
    <w:p w14:paraId="2F659600" w14:textId="2A8DE6E1" w:rsidR="003D1340" w:rsidRDefault="003D1340" w:rsidP="003D1340"/>
    <w:p w14:paraId="20DF18D6" w14:textId="29C88E14" w:rsidR="008C76AD" w:rsidRDefault="008C76AD" w:rsidP="003D1340"/>
    <w:p w14:paraId="0DFF61EC" w14:textId="658EBF11" w:rsidR="008C76AD" w:rsidRDefault="008C76AD" w:rsidP="008C76AD">
      <w:pPr>
        <w:pStyle w:val="Heading2"/>
      </w:pPr>
      <w:r>
        <w:lastRenderedPageBreak/>
        <w:t xml:space="preserve">2 </w:t>
      </w:r>
    </w:p>
    <w:p w14:paraId="3044E830" w14:textId="5E8C3A53" w:rsidR="00BA0274" w:rsidRDefault="00BA0274" w:rsidP="00BA0274"/>
    <w:p w14:paraId="3EDE9D08" w14:textId="77777777" w:rsidR="00BA0274" w:rsidRPr="00C02579" w:rsidRDefault="00BA0274" w:rsidP="00BA0274">
      <w:pPr>
        <w:keepNext/>
        <w:keepLines/>
        <w:spacing w:before="40" w:after="0"/>
        <w:outlineLvl w:val="3"/>
        <w:rPr>
          <w:rFonts w:asciiTheme="majorHAnsi" w:eastAsiaTheme="majorEastAsia" w:hAnsiTheme="majorHAnsi" w:cstheme="majorHAnsi"/>
          <w:b/>
          <w:iCs/>
        </w:rPr>
      </w:pPr>
      <w:r w:rsidRPr="00C02579">
        <w:rPr>
          <w:rFonts w:asciiTheme="majorHAnsi" w:eastAsiaTheme="majorEastAsia" w:hAnsiTheme="majorHAnsi" w:cstheme="majorHAnsi"/>
          <w:b/>
          <w:iCs/>
        </w:rPr>
        <w:t>US dominance is secured in biotech now, but China’s closing the gap fast – that allows geopolitical and economic advantages</w:t>
      </w:r>
    </w:p>
    <w:p w14:paraId="7D3B0076" w14:textId="77777777" w:rsidR="00BA0274" w:rsidRPr="00C02579" w:rsidRDefault="00BA0274" w:rsidP="00BA0274">
      <w:pPr>
        <w:rPr>
          <w:rFonts w:asciiTheme="majorHAnsi" w:hAnsiTheme="majorHAnsi" w:cstheme="majorHAnsi"/>
        </w:rPr>
      </w:pPr>
      <w:r w:rsidRPr="00C02579">
        <w:rPr>
          <w:rFonts w:asciiTheme="majorHAnsi" w:hAnsiTheme="majorHAnsi" w:cstheme="majorHAnsi"/>
        </w:rPr>
        <w:t xml:space="preserve">Scott </w:t>
      </w:r>
      <w:r w:rsidRPr="00C02579">
        <w:rPr>
          <w:rFonts w:asciiTheme="majorHAnsi" w:hAnsiTheme="majorHAnsi" w:cstheme="majorHAnsi"/>
          <w:b/>
          <w:bCs/>
        </w:rPr>
        <w:t>Moore</w:t>
      </w:r>
      <w:r w:rsidRPr="00C02579">
        <w:rPr>
          <w:rFonts w:asciiTheme="majorHAnsi" w:hAnsiTheme="majorHAnsi" w:cstheme="majorHAnsi"/>
        </w:rPr>
        <w:t xml:space="preserve"> </w:t>
      </w:r>
      <w:r w:rsidRPr="00C02579">
        <w:rPr>
          <w:rFonts w:asciiTheme="majorHAnsi" w:hAnsiTheme="majorHAnsi" w:cstheme="majorHAnsi"/>
          <w:b/>
          <w:bCs/>
        </w:rPr>
        <w:t xml:space="preserve">2020 </w:t>
      </w:r>
      <w:r w:rsidRPr="00C02579">
        <w:rPr>
          <w:rFonts w:asciiTheme="majorHAnsi" w:hAnsiTheme="majorHAnsi" w:cstheme="majorHAnsi"/>
        </w:rPr>
        <w:t>[(Director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https://www.brookings.edu/wp-content/uploads/2020/04/FP_20200427_china_biotechnology_moore.pdf]TDI</w:t>
      </w:r>
    </w:p>
    <w:p w14:paraId="5B8DB6C9" w14:textId="77777777" w:rsidR="00BA0274" w:rsidRDefault="00BA0274" w:rsidP="00BA0274">
      <w:pPr>
        <w:rPr>
          <w:rFonts w:asciiTheme="majorHAnsi" w:hAnsiTheme="majorHAnsi" w:cstheme="majorHAnsi"/>
          <w:sz w:val="14"/>
        </w:rPr>
      </w:pPr>
      <w:r w:rsidRPr="00C02579">
        <w:rPr>
          <w:rFonts w:asciiTheme="majorHAnsi" w:hAnsiTheme="majorHAnsi" w:cstheme="majorHAnsi"/>
          <w:sz w:val="14"/>
        </w:rPr>
        <w:t xml:space="preserve">EXECUTIVE SUMMARY Even by the standards of emerging technologies, </w:t>
      </w:r>
      <w:r w:rsidRPr="005D0A78">
        <w:rPr>
          <w:rFonts w:asciiTheme="majorHAnsi" w:hAnsiTheme="majorHAnsi" w:cstheme="majorHAnsi"/>
          <w:b/>
          <w:bCs/>
          <w:highlight w:val="green"/>
          <w:u w:val="single"/>
        </w:rPr>
        <w:t>biotech</w:t>
      </w:r>
      <w:r w:rsidRPr="00C02579">
        <w:rPr>
          <w:rFonts w:asciiTheme="majorHAnsi" w:hAnsiTheme="majorHAnsi" w:cstheme="majorHAnsi"/>
          <w:b/>
          <w:bCs/>
          <w:u w:val="single"/>
        </w:rPr>
        <w:t xml:space="preserve">nology </w:t>
      </w:r>
      <w:r w:rsidRPr="005D0A78">
        <w:rPr>
          <w:rFonts w:asciiTheme="majorHAnsi" w:hAnsiTheme="majorHAnsi" w:cstheme="majorHAnsi"/>
          <w:b/>
          <w:bCs/>
          <w:highlight w:val="green"/>
          <w:u w:val="single"/>
        </w:rPr>
        <w:t>has</w:t>
      </w:r>
      <w:r w:rsidRPr="00C02579">
        <w:rPr>
          <w:rFonts w:asciiTheme="majorHAnsi" w:hAnsiTheme="majorHAnsi" w:cstheme="majorHAnsi"/>
          <w:b/>
          <w:bCs/>
          <w:u w:val="single"/>
        </w:rPr>
        <w:t xml:space="preserve"> the </w:t>
      </w:r>
      <w:r w:rsidRPr="005D0A78">
        <w:rPr>
          <w:rFonts w:asciiTheme="majorHAnsi" w:hAnsiTheme="majorHAnsi" w:cstheme="majorHAnsi"/>
          <w:b/>
          <w:bCs/>
          <w:highlight w:val="green"/>
          <w:u w:val="single"/>
        </w:rPr>
        <w:t>potential to utterly transform geopolitics, economics</w:t>
      </w:r>
      <w:r w:rsidRPr="00C02579">
        <w:rPr>
          <w:rFonts w:asciiTheme="majorHAnsi" w:hAnsiTheme="majorHAnsi" w:cstheme="majorHAnsi"/>
          <w:sz w:val="14"/>
        </w:rPr>
        <w:t xml:space="preserve">, and society in the 21st century. </w:t>
      </w:r>
      <w:r w:rsidRPr="00C02579">
        <w:rPr>
          <w:rFonts w:asciiTheme="majorHAnsi" w:hAnsiTheme="majorHAnsi" w:cstheme="majorHAnsi"/>
          <w:u w:val="single"/>
        </w:rPr>
        <w:t xml:space="preserve">Yet </w:t>
      </w:r>
      <w:r w:rsidRPr="002C0BED">
        <w:rPr>
          <w:rFonts w:asciiTheme="majorHAnsi" w:hAnsiTheme="majorHAnsi" w:cstheme="majorHAnsi"/>
          <w:highlight w:val="green"/>
          <w:u w:val="single"/>
        </w:rPr>
        <w:t>while the U</w:t>
      </w:r>
      <w:r w:rsidRPr="002C0BED">
        <w:rPr>
          <w:rFonts w:asciiTheme="majorHAnsi" w:hAnsiTheme="majorHAnsi" w:cstheme="majorHAnsi"/>
          <w:sz w:val="14"/>
        </w:rPr>
        <w:t>nited</w:t>
      </w:r>
      <w:r w:rsidRPr="00C02579">
        <w:rPr>
          <w:rFonts w:asciiTheme="majorHAnsi" w:hAnsiTheme="majorHAnsi" w:cstheme="majorHAnsi"/>
          <w:sz w:val="14"/>
        </w:rPr>
        <w:t xml:space="preserve"> </w:t>
      </w:r>
      <w:r w:rsidRPr="002C0BED">
        <w:rPr>
          <w:rFonts w:asciiTheme="majorHAnsi" w:hAnsiTheme="majorHAnsi" w:cstheme="majorHAnsi"/>
          <w:highlight w:val="green"/>
          <w:u w:val="single"/>
        </w:rPr>
        <w:t>S</w:t>
      </w:r>
      <w:r w:rsidRPr="002C0BED">
        <w:rPr>
          <w:rFonts w:asciiTheme="majorHAnsi" w:hAnsiTheme="majorHAnsi" w:cstheme="majorHAnsi"/>
          <w:sz w:val="14"/>
        </w:rPr>
        <w:t>t</w:t>
      </w:r>
      <w:r w:rsidRPr="00C02579">
        <w:rPr>
          <w:rFonts w:asciiTheme="majorHAnsi" w:hAnsiTheme="majorHAnsi" w:cstheme="majorHAnsi"/>
          <w:sz w:val="14"/>
        </w:rPr>
        <w:t xml:space="preserve">ates </w:t>
      </w:r>
      <w:r w:rsidRPr="002C0BED">
        <w:rPr>
          <w:rFonts w:asciiTheme="majorHAnsi" w:hAnsiTheme="majorHAnsi" w:cstheme="majorHAnsi"/>
          <w:highlight w:val="green"/>
          <w:u w:val="single"/>
        </w:rPr>
        <w:t xml:space="preserve">has long been the world leader in most segments of the global biotechnology sector, </w:t>
      </w:r>
      <w:r w:rsidRPr="002C0BED">
        <w:rPr>
          <w:rFonts w:asciiTheme="majorHAnsi" w:hAnsiTheme="majorHAnsi" w:cstheme="majorHAnsi"/>
          <w:b/>
          <w:bCs/>
          <w:highlight w:val="green"/>
          <w:u w:val="single"/>
        </w:rPr>
        <w:t>China is fast becoming a significant player</w:t>
      </w:r>
      <w:r w:rsidRPr="00C02579">
        <w:rPr>
          <w:rFonts w:asciiTheme="majorHAnsi" w:hAnsiTheme="majorHAnsi" w:cstheme="majorHAnsi"/>
          <w:sz w:val="14"/>
        </w:rPr>
        <w:t xml:space="preserve">. This brief assesses the implications of China’s changing role in biotechnology for the United States, which span national security, data security, and economic competitiveness. </w:t>
      </w:r>
      <w:r w:rsidRPr="002C0BED">
        <w:rPr>
          <w:rFonts w:asciiTheme="majorHAnsi" w:hAnsiTheme="majorHAnsi" w:cstheme="majorHAnsi"/>
          <w:highlight w:val="green"/>
          <w:u w:val="single"/>
        </w:rPr>
        <w:t>On current trends</w:t>
      </w:r>
      <w:r w:rsidRPr="00C02579">
        <w:rPr>
          <w:rFonts w:asciiTheme="majorHAnsi" w:hAnsiTheme="majorHAnsi" w:cstheme="majorHAnsi"/>
          <w:u w:val="single"/>
        </w:rPr>
        <w:t xml:space="preserve"> </w:t>
      </w:r>
      <w:r w:rsidRPr="002C0BED">
        <w:rPr>
          <w:rFonts w:asciiTheme="majorHAnsi" w:hAnsiTheme="majorHAnsi" w:cstheme="majorHAnsi"/>
          <w:u w:val="single"/>
        </w:rPr>
        <w:t>the United States</w:t>
      </w:r>
      <w:r w:rsidRPr="00C02579">
        <w:rPr>
          <w:rFonts w:asciiTheme="majorHAnsi" w:hAnsiTheme="majorHAnsi" w:cstheme="majorHAnsi"/>
          <w:u w:val="single"/>
        </w:rPr>
        <w:t xml:space="preserve"> is likely to remain the world leader in most biotechnology areas</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However, the </w:t>
      </w:r>
      <w:r w:rsidRPr="005D0A78">
        <w:rPr>
          <w:rFonts w:asciiTheme="majorHAnsi" w:hAnsiTheme="majorHAnsi" w:cstheme="majorHAnsi"/>
          <w:b/>
          <w:bCs/>
          <w:highlight w:val="green"/>
          <w:u w:val="single"/>
        </w:rPr>
        <w:t>gap between China and the U.S. is narrowing</w:t>
      </w:r>
      <w:r w:rsidRPr="00C02579">
        <w:rPr>
          <w:rFonts w:asciiTheme="majorHAnsi" w:hAnsiTheme="majorHAnsi" w:cstheme="majorHAnsi"/>
          <w:b/>
          <w:bCs/>
          <w:u w:val="single"/>
        </w:rPr>
        <w:t xml:space="preserve"> in the biotechnology sector,</w:t>
      </w:r>
      <w:r w:rsidRPr="00C02579">
        <w:rPr>
          <w:rFonts w:asciiTheme="majorHAnsi" w:hAnsiTheme="majorHAnsi" w:cstheme="maj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C02579">
        <w:rPr>
          <w:rFonts w:asciiTheme="majorHAnsi" w:hAnsiTheme="majorHAnsi" w:cstheme="majorHAnsi"/>
          <w:u w:val="single"/>
        </w:rPr>
        <w:t>Thanks to extensive government funding for biomedical research</w:t>
      </w:r>
      <w:r w:rsidRPr="00C02579">
        <w:rPr>
          <w:rFonts w:asciiTheme="majorHAnsi" w:hAnsiTheme="majorHAnsi" w:cstheme="majorHAnsi"/>
          <w:sz w:val="14"/>
        </w:rPr>
        <w:t xml:space="preserve">, an unparalleled ability to translate basic research into commercial products and applications, and strong intellectual property protections, </w:t>
      </w:r>
      <w:r w:rsidRPr="00C02579">
        <w:rPr>
          <w:rFonts w:asciiTheme="majorHAnsi" w:hAnsiTheme="majorHAnsi" w:cstheme="majorHAnsi"/>
          <w:u w:val="single"/>
        </w:rPr>
        <w:t xml:space="preserve">the United States has been the dominant global player in </w:t>
      </w:r>
      <w:r w:rsidRPr="00C02579">
        <w:rPr>
          <w:rFonts w:asciiTheme="majorHAnsi" w:hAnsiTheme="majorHAnsi" w:cstheme="majorHAnsi"/>
          <w:sz w:val="14"/>
        </w:rPr>
        <w:t xml:space="preserve">developing and commercializing </w:t>
      </w:r>
      <w:r w:rsidRPr="00C02579">
        <w:rPr>
          <w:rFonts w:asciiTheme="majorHAnsi" w:hAnsiTheme="majorHAnsi" w:cstheme="majorHAnsi"/>
          <w:u w:val="single"/>
        </w:rPr>
        <w:t>biotechnology for decades</w:t>
      </w:r>
      <w:r w:rsidRPr="00C02579">
        <w:rPr>
          <w:rFonts w:asciiTheme="majorHAnsi" w:hAnsiTheme="majorHAnsi" w:cstheme="majorHAnsi"/>
          <w:sz w:val="14"/>
        </w:rPr>
        <w:t xml:space="preserve">.1 This dominance is reflected in the fact that </w:t>
      </w:r>
      <w:r w:rsidRPr="005D0A78">
        <w:rPr>
          <w:rFonts w:asciiTheme="majorHAnsi" w:hAnsiTheme="majorHAnsi" w:cstheme="majorHAnsi"/>
          <w:highlight w:val="green"/>
          <w:u w:val="single"/>
        </w:rPr>
        <w:t>U</w:t>
      </w:r>
      <w:r w:rsidRPr="00C02579">
        <w:rPr>
          <w:rFonts w:asciiTheme="majorHAnsi" w:hAnsiTheme="majorHAnsi" w:cstheme="majorHAnsi"/>
          <w:u w:val="single"/>
        </w:rPr>
        <w:t>nited</w:t>
      </w:r>
      <w:r w:rsidRPr="005D0A78">
        <w:rPr>
          <w:rFonts w:asciiTheme="majorHAnsi" w:hAnsiTheme="majorHAnsi" w:cstheme="majorHAnsi"/>
          <w:highlight w:val="green"/>
          <w:u w:val="single"/>
        </w:rPr>
        <w:t xml:space="preserve"> S</w:t>
      </w:r>
      <w:r w:rsidRPr="00C02579">
        <w:rPr>
          <w:rFonts w:asciiTheme="majorHAnsi" w:hAnsiTheme="majorHAnsi" w:cstheme="majorHAnsi"/>
          <w:u w:val="single"/>
        </w:rPr>
        <w:t xml:space="preserve">tates </w:t>
      </w:r>
      <w:r w:rsidRPr="005D0A78">
        <w:rPr>
          <w:rFonts w:asciiTheme="majorHAnsi" w:hAnsiTheme="majorHAnsi" w:cstheme="majorHAnsi"/>
          <w:highlight w:val="green"/>
          <w:u w:val="single"/>
        </w:rPr>
        <w:t xml:space="preserve">accounted for almost half of all </w:t>
      </w:r>
      <w:r w:rsidRPr="002C0BED">
        <w:rPr>
          <w:rFonts w:asciiTheme="majorHAnsi" w:hAnsiTheme="majorHAnsi" w:cstheme="majorHAnsi"/>
          <w:highlight w:val="green"/>
          <w:u w:val="single"/>
        </w:rPr>
        <w:t>biotechnology p</w:t>
      </w:r>
      <w:r w:rsidRPr="005D0A78">
        <w:rPr>
          <w:rFonts w:asciiTheme="majorHAnsi" w:hAnsiTheme="majorHAnsi" w:cstheme="majorHAnsi"/>
          <w:highlight w:val="green"/>
          <w:u w:val="single"/>
        </w:rPr>
        <w:t>atents</w:t>
      </w:r>
      <w:r w:rsidRPr="00C02579">
        <w:rPr>
          <w:rFonts w:asciiTheme="majorHAnsi" w:hAnsiTheme="majorHAnsi" w:cstheme="maj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C02579">
        <w:rPr>
          <w:rFonts w:asciiTheme="majorHAnsi" w:hAnsiTheme="majorHAnsi" w:cstheme="majorHAnsi"/>
          <w:u w:val="single"/>
        </w:rPr>
        <w:t>The determination of China’s one-party state to become a leading player in biotechnology is reflected by</w:t>
      </w:r>
      <w:r w:rsidRPr="00C02579">
        <w:rPr>
          <w:rFonts w:asciiTheme="majorHAnsi" w:hAnsiTheme="majorHAnsi" w:cstheme="majorHAnsi"/>
          <w:sz w:val="14"/>
        </w:rPr>
        <w:t xml:space="preserve"> the </w:t>
      </w:r>
      <w:r w:rsidRPr="00C02579">
        <w:rPr>
          <w:rFonts w:asciiTheme="majorHAnsi" w:hAnsiTheme="majorHAnsi" w:cstheme="majorHAnsi"/>
          <w:u w:val="single"/>
        </w:rPr>
        <w:t>rapid growth in investment in the sector</w:t>
      </w:r>
      <w:r w:rsidRPr="00C02579">
        <w:rPr>
          <w:rFonts w:asciiTheme="majorHAnsi" w:hAnsiTheme="majorHAnsi" w:cstheme="majorHAnsi"/>
          <w:sz w:val="14"/>
        </w:rPr>
        <w:t xml:space="preserve">. Some estimates claim that collectively, </w:t>
      </w:r>
      <w:r w:rsidRPr="005D0A78">
        <w:rPr>
          <w:rFonts w:asciiTheme="majorHAnsi" w:hAnsiTheme="majorHAnsi" w:cstheme="majorHAnsi"/>
          <w:b/>
          <w:bCs/>
          <w:highlight w:val="green"/>
          <w:u w:val="single"/>
        </w:rPr>
        <w:t>China’s</w:t>
      </w:r>
      <w:r w:rsidRPr="00C02579">
        <w:rPr>
          <w:rFonts w:asciiTheme="majorHAnsi" w:hAnsiTheme="majorHAnsi" w:cstheme="majorHAnsi"/>
          <w:sz w:val="14"/>
        </w:rPr>
        <w:t xml:space="preserve"> central, local, and provincial </w:t>
      </w:r>
      <w:r w:rsidRPr="002C0BED">
        <w:rPr>
          <w:rFonts w:asciiTheme="majorHAnsi" w:hAnsiTheme="majorHAnsi" w:cstheme="majorHAnsi"/>
          <w:b/>
          <w:bCs/>
          <w:highlight w:val="green"/>
          <w:u w:val="single"/>
        </w:rPr>
        <w:t xml:space="preserve">governments have invested </w:t>
      </w:r>
      <w:r w:rsidRPr="005D0A78">
        <w:rPr>
          <w:rFonts w:asciiTheme="majorHAnsi" w:hAnsiTheme="majorHAnsi" w:cstheme="majorHAnsi"/>
          <w:b/>
          <w:bCs/>
          <w:highlight w:val="green"/>
          <w:u w:val="single"/>
        </w:rPr>
        <w:t>over $100</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billion in life sciences</w:t>
      </w:r>
      <w:r w:rsidRPr="00C02579">
        <w:rPr>
          <w:rFonts w:asciiTheme="majorHAnsi" w:hAnsiTheme="majorHAnsi" w:cstheme="majorHAns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C02579">
        <w:rPr>
          <w:rFonts w:asciiTheme="majorHAnsi" w:hAnsiTheme="majorHAnsi" w:cstheme="majorHAnsi"/>
          <w:sz w:val="14"/>
        </w:rPr>
        <w:t>drugmaker</w:t>
      </w:r>
      <w:proofErr w:type="spellEnd"/>
      <w:r w:rsidRPr="00C02579">
        <w:rPr>
          <w:rFonts w:asciiTheme="majorHAnsi" w:hAnsiTheme="majorHAnsi" w:cstheme="majorHAnsi"/>
          <w:sz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2C0BED">
        <w:rPr>
          <w:rFonts w:asciiTheme="majorHAnsi" w:hAnsiTheme="majorHAnsi" w:cstheme="majorHAnsi"/>
          <w:highlight w:val="green"/>
          <w:u w:val="single"/>
        </w:rPr>
        <w:t>China will inevitably become an</w:t>
      </w:r>
      <w:r w:rsidRPr="00C02579">
        <w:rPr>
          <w:rFonts w:asciiTheme="majorHAnsi" w:hAnsiTheme="majorHAnsi" w:cstheme="majorHAnsi"/>
          <w:u w:val="single"/>
        </w:rPr>
        <w:t xml:space="preserve"> increasingly </w:t>
      </w:r>
      <w:r w:rsidRPr="002C0BED">
        <w:rPr>
          <w:rFonts w:asciiTheme="majorHAnsi" w:hAnsiTheme="majorHAnsi" w:cstheme="majorHAnsi"/>
          <w:highlight w:val="green"/>
          <w:u w:val="single"/>
        </w:rPr>
        <w:t>important player in the global biotechnology sector,</w:t>
      </w:r>
      <w:r w:rsidRPr="002C0BED">
        <w:rPr>
          <w:rFonts w:asciiTheme="majorHAnsi" w:hAnsiTheme="majorHAnsi" w:cstheme="majorHAnsi"/>
          <w:sz w:val="14"/>
          <w:highlight w:val="green"/>
        </w:rPr>
        <w:t xml:space="preserve"> </w:t>
      </w:r>
      <w:r w:rsidRPr="002C0BED">
        <w:rPr>
          <w:rFonts w:asciiTheme="majorHAnsi" w:hAnsiTheme="majorHAnsi" w:cstheme="majorHAnsi"/>
          <w:b/>
          <w:bCs/>
          <w:highlight w:val="green"/>
          <w:u w:val="single"/>
        </w:rPr>
        <w:t xml:space="preserve">with implications for national security, economic competitiveness, and </w:t>
      </w:r>
      <w:r w:rsidRPr="005D0A78">
        <w:rPr>
          <w:rFonts w:asciiTheme="majorHAnsi" w:hAnsiTheme="majorHAnsi" w:cstheme="majorHAnsi"/>
          <w:b/>
          <w:bCs/>
          <w:highlight w:val="green"/>
          <w:u w:val="single"/>
        </w:rPr>
        <w:t>regulatio</w:t>
      </w:r>
      <w:r w:rsidRPr="00C02579">
        <w:rPr>
          <w:rFonts w:asciiTheme="majorHAnsi" w:hAnsiTheme="majorHAnsi" w:cstheme="majorHAnsi"/>
          <w:b/>
          <w:bCs/>
          <w:u w:val="single"/>
        </w:rPr>
        <w:t>n</w:t>
      </w:r>
      <w:r w:rsidRPr="00C02579">
        <w:rPr>
          <w:rFonts w:asciiTheme="majorHAnsi" w:hAnsiTheme="majorHAnsi" w:cstheme="majorHAnsi"/>
          <w:sz w:val="14"/>
        </w:rPr>
        <w:t xml:space="preserve">. An executive from In-Q-Tel, the U.S. government’s inhouse national security venture capital fund, warned Congress in a November 2019 hearing, for example, that China “intends to own the </w:t>
      </w:r>
      <w:proofErr w:type="spellStart"/>
      <w:r w:rsidRPr="00C02579">
        <w:rPr>
          <w:rFonts w:asciiTheme="majorHAnsi" w:hAnsiTheme="majorHAnsi" w:cstheme="majorHAnsi"/>
          <w:sz w:val="14"/>
        </w:rPr>
        <w:t>biorevolution</w:t>
      </w:r>
      <w:proofErr w:type="spellEnd"/>
      <w:r w:rsidRPr="00C02579">
        <w:rPr>
          <w:rFonts w:asciiTheme="majorHAnsi" w:hAnsiTheme="majorHAnsi" w:cstheme="majorHAnsi"/>
          <w:sz w:val="14"/>
        </w:rPr>
        <w:t xml:space="preserve">… and they are building the infrastructure, the talent pipeline, the regulatory system, and the financial system they need to do that.”7 The CEO of European </w:t>
      </w:r>
      <w:proofErr w:type="spellStart"/>
      <w:r w:rsidRPr="00C02579">
        <w:rPr>
          <w:rFonts w:asciiTheme="majorHAnsi" w:hAnsiTheme="majorHAnsi" w:cstheme="majorHAnsi"/>
          <w:sz w:val="14"/>
        </w:rPr>
        <w:t>drugmaker</w:t>
      </w:r>
      <w:proofErr w:type="spellEnd"/>
      <w:r w:rsidRPr="00C02579">
        <w:rPr>
          <w:rFonts w:asciiTheme="majorHAnsi" w:hAnsiTheme="majorHAnsi" w:cstheme="majorHAnsi"/>
          <w:sz w:val="14"/>
        </w:rPr>
        <w:t xml:space="preserve"> AstraZeneca has similarly opined that “Much of [China’s] innovation in the last three to four years has been ‘me too,’ but now on the horizon we can see </w:t>
      </w:r>
      <w:proofErr w:type="spellStart"/>
      <w:r w:rsidRPr="00C02579">
        <w:rPr>
          <w:rFonts w:asciiTheme="majorHAnsi" w:hAnsiTheme="majorHAnsi" w:cstheme="majorHAnsi"/>
          <w:sz w:val="14"/>
        </w:rPr>
        <w:t>firstin</w:t>
      </w:r>
      <w:proofErr w:type="spellEnd"/>
      <w:r w:rsidRPr="00C02579">
        <w:rPr>
          <w:rFonts w:asciiTheme="majorHAnsi" w:hAnsiTheme="majorHAnsi" w:cstheme="majorHAns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C02579">
        <w:rPr>
          <w:rFonts w:asciiTheme="majorHAnsi" w:hAnsiTheme="majorHAnsi" w:cstheme="majorHAnsi"/>
          <w:u w:val="single"/>
        </w:rPr>
        <w:t>the COVID-19 crisis underscores both the importance of continued investment in biotechnology</w:t>
      </w:r>
      <w:r w:rsidRPr="00C02579">
        <w:rPr>
          <w:rFonts w:asciiTheme="majorHAnsi" w:hAnsiTheme="majorHAnsi" w:cstheme="majorHAnsi"/>
          <w:sz w:val="14"/>
        </w:rPr>
        <w:t xml:space="preserve"> and the many challenges to promoting effective international cooperation on global health security. This brief first examines the key policies and actors in China’s biotechnology sector, then offers an </w:t>
      </w:r>
      <w:r w:rsidRPr="00C02579">
        <w:rPr>
          <w:rFonts w:asciiTheme="majorHAnsi" w:hAnsiTheme="majorHAnsi" w:cstheme="majorHAnsi"/>
          <w:sz w:val="14"/>
        </w:rPr>
        <w:lastRenderedPageBreak/>
        <w:t xml:space="preserve">assessment of the sector’s current capabilities and future trends, and finally further explores the implications of developments in Chinese biotechnology for U.S. policy. </w:t>
      </w:r>
    </w:p>
    <w:p w14:paraId="66AA2A0A" w14:textId="77777777" w:rsidR="00BA0274" w:rsidRPr="008C76AD" w:rsidRDefault="00BA0274" w:rsidP="00BA0274">
      <w:pPr>
        <w:rPr>
          <w:rFonts w:asciiTheme="majorHAnsi" w:hAnsiTheme="majorHAnsi" w:cstheme="majorHAnsi"/>
          <w:sz w:val="14"/>
        </w:rPr>
      </w:pPr>
    </w:p>
    <w:p w14:paraId="291BA67D" w14:textId="77777777" w:rsidR="00BA0274" w:rsidRPr="00C02579" w:rsidRDefault="00BA0274" w:rsidP="00BA0274">
      <w:pPr>
        <w:keepNext/>
        <w:keepLines/>
        <w:spacing w:before="40" w:after="0"/>
        <w:outlineLvl w:val="3"/>
        <w:rPr>
          <w:rFonts w:asciiTheme="majorHAnsi" w:eastAsiaTheme="majorEastAsia" w:hAnsiTheme="majorHAnsi" w:cstheme="majorHAnsi"/>
          <w:b/>
          <w:iCs/>
        </w:rPr>
      </w:pPr>
      <w:r w:rsidRPr="00C02579">
        <w:rPr>
          <w:rFonts w:asciiTheme="majorHAnsi" w:eastAsiaTheme="majorEastAsia" w:hAnsiTheme="majorHAnsi" w:cstheme="majorHAnsi"/>
          <w:b/>
          <w:iCs/>
        </w:rPr>
        <w:t xml:space="preserve">The </w:t>
      </w:r>
      <w:proofErr w:type="spellStart"/>
      <w:r w:rsidRPr="00C02579">
        <w:rPr>
          <w:rFonts w:asciiTheme="majorHAnsi" w:eastAsiaTheme="majorEastAsia" w:hAnsiTheme="majorHAnsi" w:cstheme="majorHAnsi"/>
          <w:b/>
          <w:iCs/>
        </w:rPr>
        <w:t>aff’s</w:t>
      </w:r>
      <w:proofErr w:type="spellEnd"/>
      <w:r w:rsidRPr="00C02579">
        <w:rPr>
          <w:rFonts w:asciiTheme="majorHAnsi" w:eastAsiaTheme="majorEastAsia" w:hAnsiTheme="majorHAnsi" w:cstheme="majorHAnsi"/>
          <w:b/>
          <w:iCs/>
        </w:rPr>
        <w:t xml:space="preserve"> waiving of IP give</w:t>
      </w:r>
      <w:r>
        <w:rPr>
          <w:rFonts w:asciiTheme="majorHAnsi" w:eastAsiaTheme="majorEastAsia" w:hAnsiTheme="majorHAnsi" w:cstheme="majorHAnsi"/>
          <w:b/>
          <w:iCs/>
        </w:rPr>
        <w:t>s</w:t>
      </w:r>
      <w:r w:rsidRPr="00C02579">
        <w:rPr>
          <w:rFonts w:asciiTheme="majorHAnsi" w:eastAsiaTheme="majorEastAsia" w:hAnsiTheme="majorHAnsi" w:cstheme="majorHAnsi"/>
          <w:b/>
          <w:iCs/>
        </w:rPr>
        <w:t xml:space="preserve"> away sensitive national security information that allows China to lead ahead in biotech</w:t>
      </w:r>
    </w:p>
    <w:p w14:paraId="24CECF9F" w14:textId="77777777" w:rsidR="00BA0274" w:rsidRPr="00C02579" w:rsidRDefault="00BA0274" w:rsidP="00BA0274">
      <w:pPr>
        <w:rPr>
          <w:rFonts w:asciiTheme="majorHAnsi" w:hAnsiTheme="majorHAnsi" w:cstheme="majorHAnsi"/>
        </w:rPr>
      </w:pPr>
      <w:r w:rsidRPr="00C02579">
        <w:rPr>
          <w:rFonts w:asciiTheme="majorHAnsi" w:hAnsiTheme="majorHAnsi" w:cstheme="majorHAnsi"/>
        </w:rPr>
        <w:t xml:space="preserve">Josh </w:t>
      </w:r>
      <w:proofErr w:type="spellStart"/>
      <w:r w:rsidRPr="00C02579">
        <w:rPr>
          <w:rFonts w:asciiTheme="majorHAnsi" w:hAnsiTheme="majorHAnsi" w:cstheme="majorHAnsi"/>
          <w:b/>
          <w:bCs/>
        </w:rPr>
        <w:t>Rogin</w:t>
      </w:r>
      <w:proofErr w:type="spellEnd"/>
      <w:r w:rsidRPr="00C02579">
        <w:rPr>
          <w:rFonts w:asciiTheme="majorHAnsi" w:hAnsiTheme="majorHAnsi" w:cstheme="majorHAnsi"/>
          <w:b/>
          <w:bCs/>
        </w:rPr>
        <w:t xml:space="preserve"> 4-8</w:t>
      </w:r>
      <w:r w:rsidRPr="00C02579">
        <w:rPr>
          <w:rFonts w:asciiTheme="majorHAnsi" w:hAnsiTheme="majorHAnsi" w:cstheme="majorHAnsi"/>
        </w:rPr>
        <w:t>. [(Washington Post Columnist covering National Security Issues.) “Opinion: The wrong way to fight vaccine nationalism” https://www.washingtonpost.com/opinions/global-opinions/the-wrong-way-to-fight-vaccine-nationalism/2021/04/08/9a65e15e-98a8-11eb-962b-78c1d8228819_story.html ] TDI</w:t>
      </w:r>
    </w:p>
    <w:p w14:paraId="2CFFC1CF" w14:textId="77777777" w:rsidR="00BA0274" w:rsidRPr="00C02579" w:rsidRDefault="00BA0274" w:rsidP="00BA0274">
      <w:pPr>
        <w:rPr>
          <w:rFonts w:asciiTheme="majorHAnsi" w:hAnsiTheme="majorHAnsi" w:cstheme="majorHAnsi"/>
          <w:b/>
          <w:bCs/>
          <w:u w:val="single"/>
        </w:rPr>
      </w:pPr>
      <w:r w:rsidRPr="00C02579">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sidRPr="00C02579">
        <w:rPr>
          <w:rFonts w:asciiTheme="majorHAnsi" w:hAnsiTheme="majorHAnsi" w:cstheme="majorHAnsi"/>
          <w:u w:val="single"/>
        </w:rPr>
        <w:t>the simplest solutions are rarely the correct ones</w:t>
      </w:r>
      <w:r w:rsidRPr="00C02579">
        <w:rPr>
          <w:rFonts w:asciiTheme="majorHAnsi" w:hAnsiTheme="majorHAnsi" w:cstheme="majorHAnsi"/>
          <w:sz w:val="12"/>
        </w:rPr>
        <w:t xml:space="preserve">, </w:t>
      </w:r>
      <w:r w:rsidRPr="00C02579">
        <w:rPr>
          <w:rFonts w:asciiTheme="majorHAnsi" w:hAnsiTheme="majorHAnsi" w:cstheme="majorHAnsi"/>
          <w:b/>
          <w:bCs/>
          <w:u w:val="single"/>
        </w:rPr>
        <w:t xml:space="preserve">and some </w:t>
      </w:r>
      <w:r w:rsidRPr="005D0A78">
        <w:rPr>
          <w:rFonts w:asciiTheme="majorHAnsi" w:hAnsiTheme="majorHAnsi" w:cstheme="majorHAnsi"/>
          <w:b/>
          <w:bCs/>
          <w:highlight w:val="green"/>
          <w:u w:val="single"/>
        </w:rPr>
        <w:t>countries are using</w:t>
      </w:r>
      <w:r w:rsidRPr="00C02579">
        <w:rPr>
          <w:rFonts w:asciiTheme="majorHAnsi" w:hAnsiTheme="majorHAnsi" w:cstheme="majorHAnsi"/>
          <w:b/>
          <w:bCs/>
          <w:u w:val="single"/>
        </w:rPr>
        <w:t xml:space="preserve"> the issue </w:t>
      </w:r>
      <w:r w:rsidRPr="005D0A78">
        <w:rPr>
          <w:rFonts w:asciiTheme="majorHAnsi" w:hAnsiTheme="majorHAnsi" w:cstheme="majorHAnsi"/>
          <w:b/>
          <w:bCs/>
          <w:highlight w:val="green"/>
          <w:u w:val="single"/>
        </w:rPr>
        <w:t>to advance</w:t>
      </w:r>
      <w:r w:rsidRPr="00C02579">
        <w:rPr>
          <w:rFonts w:asciiTheme="majorHAnsi" w:hAnsiTheme="majorHAnsi" w:cstheme="majorHAnsi"/>
          <w:b/>
          <w:bCs/>
          <w:u w:val="single"/>
        </w:rPr>
        <w:t xml:space="preserve"> their </w:t>
      </w:r>
      <w:r w:rsidRPr="005D0A78">
        <w:rPr>
          <w:rFonts w:asciiTheme="majorHAnsi" w:hAnsiTheme="majorHAnsi" w:cstheme="majorHAnsi"/>
          <w:b/>
          <w:bCs/>
          <w:highlight w:val="green"/>
          <w:u w:val="single"/>
        </w:rPr>
        <w:t>own strategic interests</w:t>
      </w:r>
      <w:r w:rsidRPr="00C02579">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sidRPr="00C02579">
        <w:rPr>
          <w:rFonts w:asciiTheme="majorHAnsi" w:hAnsiTheme="majorHAnsi" w:cstheme="majorHAnsi"/>
          <w:u w:val="single"/>
        </w:rPr>
        <w:t>50 developing countries</w:t>
      </w:r>
      <w:r w:rsidRPr="00C02579">
        <w:rPr>
          <w:rFonts w:asciiTheme="majorHAnsi" w:hAnsiTheme="majorHAnsi" w:cstheme="majorHAnsi"/>
          <w:sz w:val="12"/>
        </w:rPr>
        <w:t xml:space="preserve"> led by India and South Africa is </w:t>
      </w:r>
      <w:r w:rsidRPr="00C02579">
        <w:rPr>
          <w:rFonts w:asciiTheme="majorHAnsi" w:hAnsiTheme="majorHAnsi" w:cstheme="majorHAnsi"/>
          <w:u w:val="single"/>
        </w:rPr>
        <w:t>pushing</w:t>
      </w:r>
      <w:r w:rsidRPr="00C02579">
        <w:rPr>
          <w:rFonts w:asciiTheme="majorHAnsi" w:hAnsiTheme="majorHAnsi" w:cstheme="majorHAnsi"/>
          <w:sz w:val="12"/>
        </w:rPr>
        <w:t xml:space="preserve"> the World Trade Organization </w:t>
      </w:r>
      <w:r w:rsidRPr="00C02579">
        <w:rPr>
          <w:rFonts w:asciiTheme="majorHAnsi" w:hAnsiTheme="majorHAnsi" w:cstheme="majorHAnsi"/>
          <w:u w:val="single"/>
        </w:rPr>
        <w:t>to dissolve</w:t>
      </w:r>
      <w:r w:rsidRPr="00C02579">
        <w:rPr>
          <w:rFonts w:asciiTheme="majorHAnsi" w:hAnsiTheme="majorHAnsi" w:cstheme="majorHAnsi"/>
          <w:sz w:val="12"/>
        </w:rPr>
        <w:t xml:space="preserve"> all international </w:t>
      </w:r>
      <w:r w:rsidRPr="00C02579">
        <w:rPr>
          <w:rFonts w:asciiTheme="majorHAnsi" w:hAnsiTheme="majorHAnsi" w:cstheme="majorHAnsi"/>
          <w:u w:val="single"/>
        </w:rPr>
        <w:t>i</w:t>
      </w:r>
      <w:r w:rsidRPr="00C02579">
        <w:rPr>
          <w:rFonts w:asciiTheme="majorHAnsi" w:hAnsiTheme="majorHAnsi" w:cstheme="majorHAnsi"/>
          <w:sz w:val="12"/>
        </w:rPr>
        <w:t xml:space="preserve">ntellectual </w:t>
      </w:r>
      <w:r w:rsidRPr="00C02579">
        <w:rPr>
          <w:rFonts w:asciiTheme="majorHAnsi" w:hAnsiTheme="majorHAnsi" w:cstheme="majorHAnsi"/>
          <w:u w:val="single"/>
        </w:rPr>
        <w:t>p</w:t>
      </w:r>
      <w:r w:rsidRPr="00C02579">
        <w:rPr>
          <w:rFonts w:asciiTheme="majorHAnsi" w:hAnsiTheme="majorHAnsi" w:cstheme="majorHAnsi"/>
          <w:sz w:val="12"/>
        </w:rPr>
        <w:t xml:space="preserve">roperty protections </w:t>
      </w:r>
      <w:r w:rsidRPr="00C02579">
        <w:rPr>
          <w:rFonts w:asciiTheme="majorHAnsi" w:hAnsiTheme="majorHAnsi" w:cstheme="majorHAnsi"/>
          <w:u w:val="single"/>
        </w:rPr>
        <w:t>for pandemic-related products</w:t>
      </w:r>
      <w:r w:rsidRPr="00C02579">
        <w:rPr>
          <w:rFonts w:asciiTheme="majorHAnsi" w:hAnsiTheme="majorHAnsi" w:cstheme="majorHAnsi"/>
          <w:sz w:val="12"/>
        </w:rPr>
        <w:t xml:space="preserve">, </w:t>
      </w:r>
      <w:r w:rsidRPr="00C02579">
        <w:rPr>
          <w:rFonts w:asciiTheme="majorHAnsi" w:hAnsiTheme="majorHAnsi" w:cstheme="majorHAnsi"/>
          <w:u w:val="single"/>
        </w:rPr>
        <w:t>which would include vaccine research patents, manufacturing designs and technological know-how</w:t>
      </w:r>
      <w:r w:rsidRPr="00C02579">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C02579">
        <w:rPr>
          <w:rFonts w:asciiTheme="majorHAnsi" w:hAnsiTheme="majorHAnsi" w:cstheme="majorHAnsi"/>
          <w:b/>
          <w:bCs/>
          <w:u w:val="single"/>
        </w:rPr>
        <w:t xml:space="preserve">the </w:t>
      </w:r>
      <w:r w:rsidRPr="005D0A78">
        <w:rPr>
          <w:rFonts w:asciiTheme="majorHAnsi" w:hAnsiTheme="majorHAnsi" w:cstheme="majorHAnsi"/>
          <w:b/>
          <w:bCs/>
          <w:highlight w:val="green"/>
          <w:u w:val="single"/>
        </w:rPr>
        <w:t>move would result in</w:t>
      </w:r>
      <w:r w:rsidRPr="00C02579">
        <w:rPr>
          <w:rFonts w:asciiTheme="majorHAnsi" w:hAnsiTheme="majorHAnsi" w:cstheme="majorHAnsi"/>
          <w:b/>
          <w:bCs/>
          <w:u w:val="single"/>
        </w:rPr>
        <w:t xml:space="preserve"> the </w:t>
      </w:r>
      <w:r w:rsidRPr="005D0A78">
        <w:rPr>
          <w:rFonts w:asciiTheme="majorHAnsi" w:hAnsiTheme="majorHAnsi" w:cstheme="majorHAnsi"/>
          <w:b/>
          <w:bCs/>
          <w:highlight w:val="green"/>
          <w:u w:val="single"/>
        </w:rPr>
        <w:t>U</w:t>
      </w:r>
      <w:r w:rsidRPr="00C02579">
        <w:rPr>
          <w:rFonts w:asciiTheme="majorHAnsi" w:hAnsiTheme="majorHAnsi" w:cstheme="majorHAnsi"/>
          <w:b/>
          <w:bCs/>
          <w:u w:val="single"/>
        </w:rPr>
        <w:t xml:space="preserve">nited </w:t>
      </w:r>
      <w:r w:rsidRPr="005D0A78">
        <w:rPr>
          <w:rFonts w:asciiTheme="majorHAnsi" w:hAnsiTheme="majorHAnsi" w:cstheme="majorHAnsi"/>
          <w:b/>
          <w:bCs/>
          <w:highlight w:val="green"/>
          <w:u w:val="single"/>
        </w:rPr>
        <w:t>S</w:t>
      </w:r>
      <w:r w:rsidRPr="00C02579">
        <w:rPr>
          <w:rFonts w:asciiTheme="majorHAnsi" w:hAnsiTheme="majorHAnsi" w:cstheme="majorHAnsi"/>
          <w:b/>
          <w:bCs/>
          <w:u w:val="single"/>
        </w:rPr>
        <w:t xml:space="preserve">tates </w:t>
      </w:r>
      <w:r w:rsidRPr="005D0A78">
        <w:rPr>
          <w:rFonts w:asciiTheme="majorHAnsi" w:hAnsiTheme="majorHAnsi" w:cstheme="majorHAnsi"/>
          <w:b/>
          <w:bCs/>
          <w:highlight w:val="green"/>
          <w:u w:val="single"/>
        </w:rPr>
        <w:t>handing over a generation of</w:t>
      </w:r>
      <w:r w:rsidRPr="00C02579">
        <w:rPr>
          <w:rFonts w:asciiTheme="majorHAnsi" w:hAnsiTheme="majorHAnsi" w:cstheme="majorHAnsi"/>
          <w:b/>
          <w:bCs/>
          <w:u w:val="single"/>
        </w:rPr>
        <w:t xml:space="preserve"> advanced </w:t>
      </w:r>
      <w:r w:rsidRPr="005D0A78">
        <w:rPr>
          <w:rFonts w:asciiTheme="majorHAnsi" w:hAnsiTheme="majorHAnsi" w:cstheme="majorHAnsi"/>
          <w:b/>
          <w:bCs/>
          <w:highlight w:val="green"/>
          <w:u w:val="single"/>
        </w:rPr>
        <w:t>research</w:t>
      </w:r>
      <w:r w:rsidRPr="00C02579">
        <w:rPr>
          <w:rFonts w:asciiTheme="majorHAnsi" w:hAnsiTheme="majorHAnsi" w:cstheme="majorHAnsi"/>
          <w:sz w:val="12"/>
        </w:rPr>
        <w:t xml:space="preserve"> — much of it funded by the U.S. taxpayer — </w:t>
      </w:r>
      <w:r w:rsidRPr="005D0A78">
        <w:rPr>
          <w:rFonts w:asciiTheme="majorHAnsi" w:hAnsiTheme="majorHAnsi" w:cstheme="majorHAnsi"/>
          <w:b/>
          <w:bCs/>
          <w:highlight w:val="green"/>
          <w:u w:val="single"/>
        </w:rPr>
        <w:t>to</w:t>
      </w:r>
      <w:r w:rsidRPr="00C02579">
        <w:rPr>
          <w:rFonts w:asciiTheme="majorHAnsi" w:hAnsiTheme="majorHAnsi" w:cstheme="majorHAnsi"/>
          <w:sz w:val="12"/>
        </w:rPr>
        <w:t xml:space="preserve"> our country’s greatest competitors, above all </w:t>
      </w:r>
      <w:r w:rsidRPr="005D0A78">
        <w:rPr>
          <w:rFonts w:asciiTheme="majorHAnsi" w:hAnsiTheme="majorHAnsi" w:cstheme="majorHAnsi"/>
          <w:b/>
          <w:bCs/>
          <w:highlight w:val="green"/>
          <w:u w:val="single"/>
        </w:rPr>
        <w:t>China</w:t>
      </w:r>
      <w:r w:rsidRPr="00C02579">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C02579">
        <w:rPr>
          <w:rFonts w:asciiTheme="majorHAnsi" w:hAnsiTheme="majorHAnsi" w:cstheme="majorHAnsi"/>
          <w:u w:val="single"/>
        </w:rPr>
        <w:t>Countries</w:t>
      </w:r>
      <w:r w:rsidRPr="00C02579">
        <w:rPr>
          <w:rFonts w:asciiTheme="majorHAnsi" w:hAnsiTheme="majorHAnsi" w:cstheme="majorHAnsi"/>
          <w:sz w:val="12"/>
        </w:rPr>
        <w:t xml:space="preserve"> such as India and South Africa </w:t>
      </w:r>
      <w:r w:rsidRPr="00C02579">
        <w:rPr>
          <w:rFonts w:asciiTheme="majorHAnsi" w:hAnsiTheme="majorHAnsi" w:cstheme="majorHAnsi"/>
          <w:u w:val="single"/>
        </w:rPr>
        <w:t>have been trying to weaken WTO intellectual property protections for decades</w:t>
      </w:r>
      <w:r w:rsidRPr="00C02579">
        <w:rPr>
          <w:rFonts w:asciiTheme="majorHAnsi" w:hAnsiTheme="majorHAnsi" w:cstheme="majorHAnsi"/>
          <w:sz w:val="12"/>
        </w:rPr>
        <w:t xml:space="preserve">. </w:t>
      </w:r>
      <w:r w:rsidRPr="00C02579">
        <w:rPr>
          <w:rFonts w:asciiTheme="majorHAnsi" w:hAnsiTheme="majorHAnsi" w:cstheme="majorHAnsi"/>
          <w:b/>
          <w:bCs/>
          <w:u w:val="single"/>
        </w:rPr>
        <w:t xml:space="preserve">The mRNA technology that underpins the Pfizer and </w:t>
      </w:r>
      <w:proofErr w:type="spellStart"/>
      <w:r w:rsidRPr="00C02579">
        <w:rPr>
          <w:rFonts w:asciiTheme="majorHAnsi" w:hAnsiTheme="majorHAnsi" w:cstheme="majorHAnsi"/>
          <w:b/>
          <w:bCs/>
          <w:u w:val="single"/>
        </w:rPr>
        <w:t>Moderna</w:t>
      </w:r>
      <w:proofErr w:type="spellEnd"/>
      <w:r w:rsidRPr="00C02579">
        <w:rPr>
          <w:rFonts w:asciiTheme="majorHAnsi" w:hAnsiTheme="majorHAnsi" w:cstheme="majorHAnsi"/>
          <w:b/>
          <w:bCs/>
          <w:u w:val="single"/>
        </w:rPr>
        <w:t xml:space="preserve"> vaccines was funded initially by the Defense Advanced Research Projects Agency and has national security implications. </w:t>
      </w:r>
      <w:r w:rsidRPr="00C02579">
        <w:rPr>
          <w:rFonts w:asciiTheme="majorHAnsi" w:hAnsiTheme="majorHAnsi" w:cstheme="majorHAnsi"/>
          <w:sz w:val="12"/>
        </w:rPr>
        <w:t xml:space="preserve">Inside the Biden administration, the </w:t>
      </w:r>
      <w:r w:rsidRPr="00C02579">
        <w:rPr>
          <w:rFonts w:asciiTheme="majorHAnsi" w:hAnsiTheme="majorHAnsi" w:cstheme="majorHAnsi"/>
          <w:u w:val="single"/>
        </w:rPr>
        <w:t xml:space="preserve">National Security Council has </w:t>
      </w:r>
      <w:r w:rsidRPr="00C02579">
        <w:rPr>
          <w:rFonts w:asciiTheme="majorHAnsi" w:hAnsiTheme="majorHAnsi" w:cstheme="majorHAnsi"/>
          <w:sz w:val="12"/>
        </w:rPr>
        <w:t xml:space="preserve">already </w:t>
      </w:r>
      <w:r w:rsidRPr="00C02579">
        <w:rPr>
          <w:rFonts w:asciiTheme="majorHAnsi" w:hAnsiTheme="majorHAnsi" w:cstheme="majorHAnsi"/>
          <w:u w:val="single"/>
        </w:rPr>
        <w:t>convened several meetings on the issue</w:t>
      </w:r>
      <w:r w:rsidRPr="00C02579">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C02579">
        <w:rPr>
          <w:rFonts w:asciiTheme="majorHAnsi" w:hAnsiTheme="majorHAnsi" w:cstheme="majorHAnsi"/>
          <w:sz w:val="12"/>
        </w:rPr>
        <w:t>Okonjo-Iweala</w:t>
      </w:r>
      <w:proofErr w:type="spellEnd"/>
      <w:r w:rsidRPr="00C02579">
        <w:rPr>
          <w:rFonts w:asciiTheme="majorHAnsi" w:hAnsiTheme="majorHAnsi" w:cstheme="majorHAnsi"/>
          <w:sz w:val="12"/>
        </w:rPr>
        <w:t xml:space="preserve"> about the waiver issue. USTR is convening its own interagency meetings on the issue, which many see as a move to reassert its jurisdiction over WTO matters. If and when this does get to Biden’s desk, he will also hear from </w:t>
      </w:r>
      <w:r w:rsidRPr="00C02579">
        <w:rPr>
          <w:rFonts w:asciiTheme="majorHAnsi" w:hAnsiTheme="majorHAnsi" w:cstheme="majorHAnsi"/>
          <w:u w:val="single"/>
        </w:rPr>
        <w:t>national security officials</w:t>
      </w:r>
      <w:r w:rsidRPr="00C02579">
        <w:rPr>
          <w:rFonts w:asciiTheme="majorHAnsi" w:hAnsiTheme="majorHAnsi" w:cstheme="majorHAnsi"/>
          <w:sz w:val="12"/>
        </w:rPr>
        <w:t xml:space="preserve"> who </w:t>
      </w:r>
      <w:r w:rsidRPr="00C02579">
        <w:rPr>
          <w:rFonts w:asciiTheme="majorHAnsi" w:hAnsiTheme="majorHAnsi" w:cstheme="majorHAnsi"/>
          <w:u w:val="single"/>
        </w:rPr>
        <w:t>believe</w:t>
      </w:r>
      <w:r w:rsidRPr="00C02579">
        <w:rPr>
          <w:rFonts w:asciiTheme="majorHAnsi" w:hAnsiTheme="majorHAnsi" w:cstheme="majorHAnsi"/>
          <w:sz w:val="12"/>
        </w:rPr>
        <w:t xml:space="preserve"> that </w:t>
      </w:r>
      <w:r w:rsidRPr="00C02579">
        <w:rPr>
          <w:rFonts w:asciiTheme="majorHAnsi" w:hAnsiTheme="majorHAnsi" w:cstheme="majorHAnsi"/>
          <w:u w:val="single"/>
        </w:rPr>
        <w:t>waiving TRIPS would result in the forced transfer of national security-sensitive</w:t>
      </w:r>
      <w:r w:rsidRPr="00C02579">
        <w:rPr>
          <w:rFonts w:asciiTheme="majorHAnsi" w:hAnsiTheme="majorHAnsi" w:cstheme="majorHAnsi"/>
          <w:sz w:val="12"/>
        </w:rPr>
        <w:t xml:space="preserve"> </w:t>
      </w:r>
      <w:r w:rsidRPr="00C02579">
        <w:rPr>
          <w:rFonts w:asciiTheme="majorHAnsi" w:hAnsiTheme="majorHAnsi" w:cstheme="majorHAnsi"/>
          <w:u w:val="single"/>
        </w:rPr>
        <w:t>technology to China</w:t>
      </w:r>
      <w:r w:rsidRPr="00C02579">
        <w:rPr>
          <w:rFonts w:asciiTheme="majorHAnsi" w:hAnsiTheme="majorHAnsi" w:cstheme="majorHAnsi"/>
          <w:sz w:val="12"/>
        </w:rPr>
        <w:t xml:space="preserve">, </w:t>
      </w:r>
      <w:r w:rsidRPr="00C02579">
        <w:rPr>
          <w:rFonts w:asciiTheme="majorHAnsi" w:hAnsiTheme="majorHAnsi" w:cstheme="majorHAnsi"/>
          <w:b/>
          <w:bCs/>
          <w:u w:val="single"/>
        </w:rPr>
        <w:t>a country that strives to dominate the biotechnology</w:t>
      </w:r>
      <w:r w:rsidRPr="00C02579">
        <w:rPr>
          <w:rFonts w:asciiTheme="majorHAnsi" w:hAnsiTheme="majorHAnsi" w:cstheme="majorHAnsi"/>
          <w:sz w:val="12"/>
        </w:rPr>
        <w:t xml:space="preserve"> </w:t>
      </w:r>
      <w:r w:rsidRPr="00C02579">
        <w:rPr>
          <w:rFonts w:asciiTheme="majorHAnsi" w:hAnsiTheme="majorHAnsi" w:cstheme="majorHAnsi"/>
          <w:b/>
          <w:bCs/>
          <w:i/>
          <w:iCs/>
          <w:u w:val="single"/>
        </w:rPr>
        <w:t>field</w:t>
      </w:r>
      <w:r w:rsidRPr="00C02579">
        <w:rPr>
          <w:rFonts w:asciiTheme="majorHAnsi" w:hAnsiTheme="majorHAnsi" w:cstheme="majorHAnsi"/>
          <w:sz w:val="12"/>
        </w:rPr>
        <w:t xml:space="preserve"> </w:t>
      </w:r>
      <w:r w:rsidRPr="00C02579">
        <w:rPr>
          <w:rFonts w:asciiTheme="majorHAnsi" w:hAnsiTheme="majorHAnsi" w:cstheme="majorHAnsi"/>
          <w:u w:val="single"/>
        </w:rPr>
        <w:t>as part of its Made in China 2025 strategy.</w:t>
      </w:r>
      <w:r w:rsidRPr="00C02579">
        <w:rPr>
          <w:rFonts w:asciiTheme="majorHAnsi" w:hAnsiTheme="majorHAnsi" w:cstheme="majorHAnsi"/>
          <w:sz w:val="12"/>
        </w:rPr>
        <w:t xml:space="preserve"> </w:t>
      </w:r>
      <w:r w:rsidRPr="005D0A78">
        <w:rPr>
          <w:rFonts w:asciiTheme="majorHAnsi" w:hAnsiTheme="majorHAnsi" w:cstheme="majorHAnsi"/>
          <w:b/>
          <w:bCs/>
          <w:highlight w:val="green"/>
          <w:u w:val="single"/>
        </w:rPr>
        <w:t>Once</w:t>
      </w:r>
      <w:r w:rsidRPr="00C02579">
        <w:rPr>
          <w:rFonts w:asciiTheme="majorHAnsi" w:hAnsiTheme="majorHAnsi" w:cstheme="majorHAnsi"/>
          <w:b/>
          <w:bCs/>
          <w:u w:val="single"/>
        </w:rPr>
        <w:t xml:space="preserve"> countries such as </w:t>
      </w:r>
      <w:r w:rsidRPr="005D0A78">
        <w:rPr>
          <w:rFonts w:asciiTheme="majorHAnsi" w:hAnsiTheme="majorHAnsi" w:cstheme="majorHAnsi"/>
          <w:b/>
          <w:bCs/>
          <w:highlight w:val="green"/>
          <w:u w:val="single"/>
        </w:rPr>
        <w:t>China have</w:t>
      </w:r>
      <w:r w:rsidRPr="00C02579">
        <w:rPr>
          <w:rFonts w:asciiTheme="majorHAnsi" w:hAnsiTheme="majorHAnsi" w:cstheme="majorHAnsi"/>
          <w:b/>
          <w:bCs/>
          <w:u w:val="single"/>
        </w:rPr>
        <w:t xml:space="preserve"> this </w:t>
      </w:r>
      <w:r w:rsidRPr="005D0A78">
        <w:rPr>
          <w:rFonts w:asciiTheme="majorHAnsi" w:hAnsiTheme="majorHAnsi" w:cstheme="majorHAnsi"/>
          <w:b/>
          <w:bCs/>
          <w:highlight w:val="green"/>
          <w:u w:val="single"/>
        </w:rPr>
        <w:t>technology</w:t>
      </w:r>
      <w:r w:rsidRPr="00C02579">
        <w:rPr>
          <w:rFonts w:asciiTheme="majorHAnsi" w:hAnsiTheme="majorHAnsi" w:cstheme="majorHAnsi"/>
          <w:b/>
          <w:bCs/>
          <w:u w:val="single"/>
        </w:rPr>
        <w:t xml:space="preserve">, they will </w:t>
      </w:r>
      <w:r w:rsidRPr="005D0A78">
        <w:rPr>
          <w:rFonts w:asciiTheme="majorHAnsi" w:hAnsiTheme="majorHAnsi" w:cstheme="majorHAnsi"/>
          <w:b/>
          <w:bCs/>
          <w:highlight w:val="green"/>
          <w:u w:val="single"/>
        </w:rPr>
        <w:t>apply their mercantilist</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industrial models to</w:t>
      </w:r>
      <w:r w:rsidRPr="00C02579">
        <w:rPr>
          <w:rFonts w:asciiTheme="majorHAnsi" w:hAnsiTheme="majorHAnsi" w:cstheme="majorHAnsi"/>
          <w:b/>
          <w:bCs/>
          <w:u w:val="single"/>
        </w:rPr>
        <w:t xml:space="preserve"> ensure </w:t>
      </w:r>
      <w:r w:rsidRPr="005D0A78">
        <w:rPr>
          <w:rFonts w:asciiTheme="majorHAnsi" w:hAnsiTheme="majorHAnsi" w:cstheme="majorHAnsi"/>
          <w:b/>
          <w:bCs/>
          <w:highlight w:val="green"/>
          <w:u w:val="single"/>
        </w:rPr>
        <w:t>their companies dominate</w:t>
      </w:r>
      <w:r w:rsidRPr="00C02579">
        <w:rPr>
          <w:rFonts w:asciiTheme="majorHAnsi" w:hAnsiTheme="majorHAnsi" w:cstheme="majorHAnsi"/>
          <w:b/>
          <w:bCs/>
          <w:u w:val="single"/>
        </w:rPr>
        <w:t xml:space="preserve"> these strategically important industries, potentially erasing thousands of U.S. jobs. </w:t>
      </w:r>
      <w:r w:rsidRPr="00C02579">
        <w:rPr>
          <w:rFonts w:asciiTheme="majorHAnsi" w:hAnsiTheme="majorHAnsi" w:cstheme="majorHAnsi"/>
          <w:sz w:val="12"/>
        </w:rPr>
        <w:t>“</w:t>
      </w:r>
      <w:r w:rsidRPr="00C02579">
        <w:rPr>
          <w:rFonts w:asciiTheme="majorHAnsi" w:hAnsiTheme="majorHAnsi" w:cstheme="majorHAnsi"/>
          <w:u w:val="single"/>
        </w:rPr>
        <w:t>We would be delivering a competitive advantage to countries that are increasingly viewed as our adversaries</w:t>
      </w:r>
      <w:r w:rsidRPr="00C02579">
        <w:rPr>
          <w:rFonts w:asciiTheme="majorHAnsi" w:hAnsiTheme="majorHAnsi" w:cstheme="majorHAnsi"/>
          <w:sz w:val="12"/>
        </w:rPr>
        <w:t xml:space="preserve">, at taxpayer expense, when there are other ways of doing this,” said Mark Cohen, senior fellow at the University of California at Berkeley Law School. </w:t>
      </w:r>
      <w:r w:rsidRPr="00C02579">
        <w:rPr>
          <w:rFonts w:asciiTheme="majorHAnsi" w:hAnsiTheme="majorHAnsi" w:cstheme="majorHAnsi"/>
          <w:b/>
          <w:bCs/>
          <w:u w:val="single"/>
        </w:rPr>
        <w:t>A preferable approach would be to build more vaccine-manufacturing capacity</w:t>
      </w:r>
      <w:r w:rsidRPr="00C02579">
        <w:rPr>
          <w:rFonts w:asciiTheme="majorHAnsi" w:hAnsiTheme="majorHAnsi" w:cstheme="majorHAnsi"/>
          <w:sz w:val="12"/>
        </w:rPr>
        <w:t xml:space="preserve"> </w:t>
      </w:r>
      <w:r w:rsidRPr="00C02579">
        <w:rPr>
          <w:rFonts w:asciiTheme="majorHAnsi" w:hAnsiTheme="majorHAnsi" w:cstheme="majorHAnsi"/>
          <w:u w:val="single"/>
        </w:rPr>
        <w:t>in the U</w:t>
      </w:r>
      <w:r w:rsidRPr="00C02579">
        <w:rPr>
          <w:rFonts w:asciiTheme="majorHAnsi" w:hAnsiTheme="majorHAnsi" w:cstheme="majorHAnsi"/>
          <w:sz w:val="12"/>
        </w:rPr>
        <w:t xml:space="preserve">nited </w:t>
      </w:r>
      <w:r w:rsidRPr="00C02579">
        <w:rPr>
          <w:rFonts w:asciiTheme="majorHAnsi" w:hAnsiTheme="majorHAnsi" w:cstheme="majorHAnsi"/>
          <w:u w:val="single"/>
        </w:rPr>
        <w:t>S</w:t>
      </w:r>
      <w:r w:rsidRPr="00C02579">
        <w:rPr>
          <w:rFonts w:asciiTheme="majorHAnsi" w:hAnsiTheme="majorHAnsi" w:cstheme="majorHAnsi"/>
          <w:sz w:val="12"/>
        </w:rPr>
        <w:t xml:space="preserve">tates and </w:t>
      </w:r>
      <w:r w:rsidRPr="00C02579">
        <w:rPr>
          <w:rFonts w:asciiTheme="majorHAnsi" w:hAnsiTheme="majorHAnsi" w:cstheme="majorHAnsi"/>
          <w:u w:val="single"/>
        </w:rPr>
        <w:t>then give those vaccines to countries in need</w:t>
      </w:r>
      <w:r w:rsidRPr="00C02579">
        <w:rPr>
          <w:rFonts w:asciiTheme="majorHAnsi" w:hAnsiTheme="majorHAnsi" w:cstheme="majorHAnsi"/>
          <w:sz w:val="12"/>
        </w:rPr>
        <w:t xml:space="preserve">, said Cohen. The U.S. pharmaceutical industry would surely benefit, but </w:t>
      </w:r>
      <w:r w:rsidRPr="00C02579">
        <w:rPr>
          <w:rFonts w:asciiTheme="majorHAnsi" w:hAnsiTheme="majorHAnsi" w:cstheme="majorHAnsi"/>
          <w:b/>
          <w:bCs/>
          <w:u w:val="single"/>
        </w:rPr>
        <w:t xml:space="preserve">that’s preferable to being dependent on other countries when the next pandemic hits. </w:t>
      </w:r>
      <w:r w:rsidRPr="00C02579">
        <w:rPr>
          <w:rFonts w:asciiTheme="majorHAnsi" w:hAnsiTheme="majorHAnsi" w:cstheme="majorHAnsi"/>
          <w:sz w:val="12"/>
        </w:rPr>
        <w:t>“</w:t>
      </w:r>
      <w:r w:rsidRPr="00C02579">
        <w:rPr>
          <w:rFonts w:asciiTheme="majorHAnsi" w:hAnsiTheme="majorHAnsi" w:cstheme="majorHAnsi"/>
          <w:u w:val="single"/>
        </w:rPr>
        <w:t xml:space="preserve">If there’s anything that the pandemic has taught us, it’s that </w:t>
      </w:r>
      <w:r w:rsidRPr="005D0A78">
        <w:rPr>
          <w:rFonts w:asciiTheme="majorHAnsi" w:hAnsiTheme="majorHAnsi" w:cstheme="majorHAnsi"/>
          <w:highlight w:val="green"/>
          <w:u w:val="single"/>
        </w:rPr>
        <w:t>we need to have a robust supply chain</w:t>
      </w:r>
      <w:r w:rsidRPr="00C02579">
        <w:rPr>
          <w:rFonts w:asciiTheme="majorHAnsi" w:hAnsiTheme="majorHAnsi" w:cstheme="majorHAnsi"/>
          <w:u w:val="single"/>
        </w:rPr>
        <w:t xml:space="preserve">, for ourselves </w:t>
      </w:r>
      <w:r w:rsidRPr="005D0A78">
        <w:rPr>
          <w:rFonts w:asciiTheme="majorHAnsi" w:hAnsiTheme="majorHAnsi" w:cstheme="majorHAnsi"/>
          <w:highlight w:val="green"/>
          <w:u w:val="single"/>
        </w:rPr>
        <w:t>and for the world</w:t>
      </w:r>
      <w:r w:rsidRPr="00C02579">
        <w:rPr>
          <w:rFonts w:asciiTheme="majorHAnsi" w:hAnsiTheme="majorHAnsi" w:cstheme="majorHAnsi"/>
          <w:u w:val="single"/>
        </w:rPr>
        <w:t xml:space="preserve"> generally</w:t>
      </w:r>
      <w:r w:rsidRPr="00C02579">
        <w:rPr>
          <w:rFonts w:asciiTheme="majorHAnsi" w:hAnsiTheme="majorHAnsi" w:cstheme="maj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sidRPr="00C02579">
        <w:rPr>
          <w:rFonts w:asciiTheme="majorHAnsi" w:hAnsiTheme="majorHAnsi" w:cstheme="majorHAnsi"/>
          <w:u w:val="single"/>
        </w:rPr>
        <w:t>waiving i</w:t>
      </w:r>
      <w:r w:rsidRPr="00C02579">
        <w:rPr>
          <w:rFonts w:asciiTheme="majorHAnsi" w:hAnsiTheme="majorHAnsi" w:cstheme="majorHAnsi"/>
          <w:sz w:val="12"/>
        </w:rPr>
        <w:t xml:space="preserve">ntellectual </w:t>
      </w:r>
      <w:r w:rsidRPr="00C02579">
        <w:rPr>
          <w:rFonts w:asciiTheme="majorHAnsi" w:hAnsiTheme="majorHAnsi" w:cstheme="majorHAnsi"/>
          <w:u w:val="single"/>
        </w:rPr>
        <w:t>p</w:t>
      </w:r>
      <w:r w:rsidRPr="00C02579">
        <w:rPr>
          <w:rFonts w:asciiTheme="majorHAnsi" w:hAnsiTheme="majorHAnsi" w:cstheme="majorHAnsi"/>
          <w:sz w:val="12"/>
        </w:rPr>
        <w:t xml:space="preserve">roperty rights </w:t>
      </w:r>
      <w:r w:rsidRPr="00C02579">
        <w:rPr>
          <w:rFonts w:asciiTheme="majorHAnsi" w:hAnsiTheme="majorHAnsi" w:cstheme="majorHAnsi"/>
          <w:u w:val="single"/>
        </w:rPr>
        <w:t>is not the solution</w:t>
      </w:r>
      <w:r w:rsidRPr="00C02579">
        <w:rPr>
          <w:rFonts w:asciiTheme="majorHAnsi" w:hAnsiTheme="majorHAnsi" w:cstheme="majorHAnsi"/>
          <w:sz w:val="12"/>
        </w:rPr>
        <w:t xml:space="preserve">. If the current system is not getting shots into the arms of people in poor countries, we must fix that for their sake and ours. </w:t>
      </w:r>
      <w:r w:rsidRPr="00C02579">
        <w:rPr>
          <w:rFonts w:asciiTheme="majorHAnsi" w:hAnsiTheme="majorHAnsi" w:cstheme="majorHAnsi"/>
          <w:u w:val="single"/>
        </w:rPr>
        <w:t xml:space="preserve">But the pandemic and our responses to it have </w:t>
      </w:r>
      <w:r w:rsidRPr="00C02579">
        <w:rPr>
          <w:rFonts w:asciiTheme="majorHAnsi" w:hAnsiTheme="majorHAnsi" w:cstheme="majorHAnsi"/>
          <w:u w:val="single"/>
        </w:rPr>
        <w:lastRenderedPageBreak/>
        <w:t>geopolitical implications,</w:t>
      </w:r>
      <w:r w:rsidRPr="00C02579">
        <w:rPr>
          <w:rFonts w:asciiTheme="majorHAnsi" w:hAnsiTheme="majorHAnsi" w:cstheme="majorHAnsi"/>
          <w:sz w:val="12"/>
        </w:rPr>
        <w:t xml:space="preserve"> whether we like it or not. </w:t>
      </w:r>
      <w:r w:rsidRPr="00C02579">
        <w:rPr>
          <w:rFonts w:asciiTheme="majorHAnsi" w:hAnsiTheme="majorHAnsi" w:cstheme="majorHAnsi"/>
          <w:b/>
          <w:bCs/>
          <w:u w:val="single"/>
        </w:rPr>
        <w:t>That means helping the world and thinking about our strategic interests at the same time.</w:t>
      </w:r>
    </w:p>
    <w:p w14:paraId="6ABADAC5" w14:textId="77777777" w:rsidR="00BA0274" w:rsidRPr="00C02579" w:rsidRDefault="00BA0274" w:rsidP="00BA0274">
      <w:pPr>
        <w:rPr>
          <w:rFonts w:asciiTheme="majorHAnsi" w:hAnsiTheme="majorHAnsi" w:cstheme="majorHAnsi"/>
        </w:rPr>
      </w:pPr>
    </w:p>
    <w:p w14:paraId="1D6796BA" w14:textId="77777777" w:rsidR="00BA0274" w:rsidRPr="00C02579" w:rsidRDefault="00BA0274" w:rsidP="00BA0274">
      <w:pPr>
        <w:keepNext/>
        <w:keepLines/>
        <w:spacing w:before="40" w:after="0"/>
        <w:outlineLvl w:val="3"/>
        <w:rPr>
          <w:rFonts w:asciiTheme="majorHAnsi" w:eastAsiaTheme="majorEastAsia" w:hAnsiTheme="majorHAnsi" w:cstheme="majorHAnsi"/>
          <w:b/>
          <w:iCs/>
        </w:rPr>
      </w:pPr>
      <w:r w:rsidRPr="00C02579">
        <w:rPr>
          <w:rFonts w:asciiTheme="majorHAnsi" w:eastAsiaTheme="majorEastAsia" w:hAnsiTheme="majorHAnsi" w:cstheme="majorHAnsi"/>
          <w:b/>
          <w:iCs/>
        </w:rPr>
        <w:t>China will convert biotechnology gains to military advantages, undermining US primacy</w:t>
      </w:r>
      <w:r>
        <w:rPr>
          <w:rFonts w:asciiTheme="majorHAnsi" w:eastAsiaTheme="majorEastAsia" w:hAnsiTheme="majorHAnsi" w:cstheme="majorHAnsi"/>
          <w:b/>
          <w:iCs/>
        </w:rPr>
        <w:t xml:space="preserve">. And this is </w:t>
      </w:r>
      <w:r w:rsidRPr="00C02579">
        <w:rPr>
          <w:rFonts w:asciiTheme="majorHAnsi" w:eastAsiaTheme="majorEastAsia" w:hAnsiTheme="majorHAnsi" w:cstheme="majorHAnsi"/>
          <w:b/>
          <w:iCs/>
        </w:rPr>
        <w:t>specifically true in the context of vaccines</w:t>
      </w:r>
    </w:p>
    <w:p w14:paraId="2A0E2B46" w14:textId="77777777" w:rsidR="00BA0274" w:rsidRPr="00C02579" w:rsidRDefault="00BA0274" w:rsidP="00BA0274">
      <w:pPr>
        <w:rPr>
          <w:rFonts w:asciiTheme="majorHAnsi" w:hAnsiTheme="majorHAnsi" w:cstheme="majorHAnsi"/>
        </w:rPr>
      </w:pPr>
      <w:r w:rsidRPr="00C02579">
        <w:rPr>
          <w:rFonts w:asciiTheme="majorHAnsi" w:hAnsiTheme="majorHAnsi" w:cstheme="majorHAnsi"/>
        </w:rPr>
        <w:t xml:space="preserve">Mercy A. </w:t>
      </w:r>
      <w:proofErr w:type="spellStart"/>
      <w:r w:rsidRPr="00C02579">
        <w:rPr>
          <w:rFonts w:asciiTheme="majorHAnsi" w:hAnsiTheme="majorHAnsi" w:cstheme="majorHAnsi"/>
          <w:b/>
          <w:bCs/>
        </w:rPr>
        <w:t>Kuo</w:t>
      </w:r>
      <w:proofErr w:type="spellEnd"/>
      <w:r w:rsidRPr="00C02579">
        <w:rPr>
          <w:rFonts w:asciiTheme="majorHAnsi" w:hAnsiTheme="majorHAnsi" w:cstheme="majorHAnsi"/>
          <w:b/>
          <w:bCs/>
        </w:rPr>
        <w:t xml:space="preserve"> 2017</w:t>
      </w:r>
      <w:r w:rsidRPr="00C02579">
        <w:rPr>
          <w:rFonts w:asciiTheme="majorHAnsi" w:hAnsiTheme="majorHAnsi" w:cstheme="majorHAnsi"/>
        </w:rPr>
        <w:t xml:space="preserve"> [(Executive Vice President at Pamir Consulting.) “The Great US-China Biotechnology and Artificial Intelligence Race” </w:t>
      </w:r>
      <w:hyperlink r:id="rId9" w:history="1">
        <w:r w:rsidRPr="00C02579">
          <w:rPr>
            <w:rFonts w:asciiTheme="majorHAnsi" w:hAnsiTheme="majorHAnsi" w:cstheme="majorHAnsi"/>
          </w:rPr>
          <w:t>https://thediplomat.com/2017/08/the-great-us-china-biotechnology-and-artificial-intelligence-race/</w:t>
        </w:r>
      </w:hyperlink>
      <w:r w:rsidRPr="00C02579">
        <w:rPr>
          <w:rFonts w:asciiTheme="majorHAnsi" w:hAnsiTheme="majorHAnsi" w:cstheme="majorHAnsi"/>
        </w:rPr>
        <w:t>] TDI</w:t>
      </w:r>
    </w:p>
    <w:p w14:paraId="7C9EDDC4" w14:textId="77777777" w:rsidR="00BA0274" w:rsidRPr="00C02579" w:rsidRDefault="00BA0274" w:rsidP="00BA0274">
      <w:pPr>
        <w:rPr>
          <w:rFonts w:asciiTheme="majorHAnsi" w:hAnsiTheme="majorHAnsi" w:cstheme="majorHAnsi"/>
          <w:sz w:val="14"/>
        </w:rPr>
      </w:pPr>
      <w:r w:rsidRPr="00C02579">
        <w:rPr>
          <w:rFonts w:asciiTheme="majorHAnsi" w:hAnsiTheme="majorHAnsi" w:cstheme="majorHAnsi"/>
          <w:sz w:val="14"/>
        </w:rPr>
        <w:t xml:space="preserve">Trans-Pacific View author Mercy </w:t>
      </w:r>
      <w:proofErr w:type="spellStart"/>
      <w:r w:rsidRPr="00C02579">
        <w:rPr>
          <w:rFonts w:asciiTheme="majorHAnsi" w:hAnsiTheme="majorHAnsi" w:cstheme="majorHAnsi"/>
          <w:sz w:val="14"/>
        </w:rPr>
        <w:t>Kuo</w:t>
      </w:r>
      <w:proofErr w:type="spellEnd"/>
      <w:r w:rsidRPr="00C02579">
        <w:rPr>
          <w:rFonts w:asciiTheme="majorHAnsi" w:hAnsiTheme="majorHAnsi" w:cstheme="majorHAns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5D0A78">
        <w:rPr>
          <w:rFonts w:asciiTheme="majorHAnsi" w:hAnsiTheme="majorHAnsi" w:cstheme="majorHAnsi"/>
          <w:highlight w:val="green"/>
          <w:u w:val="single"/>
        </w:rPr>
        <w:t>China plans to become</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the next AI-Genomics powerhouse</w:t>
      </w:r>
      <w:r w:rsidRPr="00C02579">
        <w:rPr>
          <w:rFonts w:asciiTheme="majorHAnsi" w:hAnsiTheme="majorHAnsi" w:cstheme="majorHAnsi"/>
          <w:sz w:val="14"/>
        </w:rPr>
        <w:t xml:space="preserve">, which indicates that these technologies will soon converge in China. </w:t>
      </w:r>
      <w:r w:rsidRPr="00C02579">
        <w:rPr>
          <w:rFonts w:asciiTheme="majorHAnsi" w:hAnsiTheme="majorHAnsi" w:cstheme="majorHAnsi"/>
          <w:u w:val="single"/>
        </w:rPr>
        <w:t>China’s ambition is to lead the global market for precision medicine</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which </w:t>
      </w:r>
      <w:r w:rsidRPr="005D0A78">
        <w:rPr>
          <w:rFonts w:asciiTheme="majorHAnsi" w:hAnsiTheme="majorHAnsi" w:cstheme="majorHAnsi"/>
          <w:b/>
          <w:bCs/>
          <w:highlight w:val="green"/>
          <w:u w:val="single"/>
        </w:rPr>
        <w:t>necessitates acquiring strategic tec</w:t>
      </w:r>
      <w:r w:rsidRPr="00C02579">
        <w:rPr>
          <w:rFonts w:asciiTheme="majorHAnsi" w:hAnsiTheme="majorHAnsi" w:cstheme="majorHAnsi"/>
          <w:b/>
          <w:bCs/>
          <w:u w:val="single"/>
        </w:rPr>
        <w:t>h</w:t>
      </w:r>
      <w:r w:rsidRPr="00C02579">
        <w:rPr>
          <w:rFonts w:asciiTheme="majorHAnsi" w:hAnsiTheme="majorHAnsi" w:cstheme="majorHAnsi"/>
          <w:sz w:val="14"/>
        </w:rPr>
        <w:t xml:space="preserve">nological and human capital </w:t>
      </w:r>
      <w:r w:rsidRPr="00C02579">
        <w:rPr>
          <w:rFonts w:asciiTheme="majorHAnsi" w:hAnsiTheme="majorHAnsi" w:cstheme="majorHAnsi"/>
          <w:u w:val="single"/>
        </w:rPr>
        <w:t>in both genomics and AI</w:t>
      </w:r>
      <w:r w:rsidRPr="00C02579">
        <w:rPr>
          <w:rFonts w:asciiTheme="majorHAnsi" w:hAnsiTheme="majorHAnsi" w:cstheme="maj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C02579">
        <w:rPr>
          <w:rFonts w:asciiTheme="majorHAnsi" w:hAnsiTheme="majorHAnsi" w:cstheme="majorHAnsi"/>
          <w:u w:val="single"/>
        </w:rPr>
        <w:t xml:space="preserve">There are </w:t>
      </w:r>
      <w:r w:rsidRPr="005D0A78">
        <w:rPr>
          <w:rFonts w:asciiTheme="majorHAnsi" w:hAnsiTheme="majorHAnsi" w:cstheme="majorHAnsi"/>
          <w:highlight w:val="green"/>
          <w:u w:val="single"/>
        </w:rPr>
        <w:t>significant economic incentives behind China’s</w:t>
      </w:r>
      <w:r w:rsidRPr="00C02579">
        <w:rPr>
          <w:rFonts w:asciiTheme="majorHAnsi" w:hAnsiTheme="majorHAnsi" w:cstheme="majorHAnsi"/>
          <w:u w:val="single"/>
        </w:rPr>
        <w:t xml:space="preserve"> heavy </w:t>
      </w:r>
      <w:r w:rsidRPr="005D0A78">
        <w:rPr>
          <w:rFonts w:asciiTheme="majorHAnsi" w:hAnsiTheme="majorHAnsi" w:cstheme="majorHAnsi"/>
          <w:highlight w:val="green"/>
          <w:u w:val="single"/>
        </w:rPr>
        <w:t>investment</w:t>
      </w:r>
      <w:r w:rsidRPr="00C02579">
        <w:rPr>
          <w:rFonts w:asciiTheme="majorHAnsi" w:hAnsiTheme="majorHAnsi" w:cstheme="majorHAnsi"/>
          <w:sz w:val="14"/>
        </w:rPr>
        <w:t xml:space="preserve"> in the increasing convergence of AI and genomics. </w:t>
      </w:r>
      <w:r w:rsidRPr="00C02579">
        <w:rPr>
          <w:rFonts w:asciiTheme="majorHAnsi" w:hAnsiTheme="majorHAnsi" w:cstheme="majorHAnsi"/>
          <w:u w:val="single"/>
        </w:rPr>
        <w:t>This</w:t>
      </w:r>
      <w:r w:rsidRPr="00C02579">
        <w:rPr>
          <w:rFonts w:asciiTheme="majorHAnsi" w:hAnsiTheme="majorHAnsi" w:cstheme="majorHAnsi"/>
          <w:sz w:val="14"/>
        </w:rPr>
        <w:t xml:space="preserve"> golden </w:t>
      </w:r>
      <w:r w:rsidRPr="00C02579">
        <w:rPr>
          <w:rFonts w:asciiTheme="majorHAnsi" w:hAnsiTheme="majorHAnsi" w:cstheme="majorHAnsi"/>
          <w:u w:val="single"/>
        </w:rPr>
        <w:t>combination will drive precision medicine to new</w:t>
      </w:r>
      <w:r w:rsidRPr="00C02579">
        <w:rPr>
          <w:rFonts w:asciiTheme="majorHAnsi" w:hAnsiTheme="majorHAnsi" w:cstheme="majorHAnsi"/>
          <w:sz w:val="14"/>
        </w:rPr>
        <w:t xml:space="preserve"> </w:t>
      </w:r>
      <w:r w:rsidRPr="00C02579">
        <w:rPr>
          <w:rFonts w:asciiTheme="majorHAnsi" w:hAnsiTheme="majorHAnsi" w:cstheme="majorHAnsi"/>
          <w:u w:val="single"/>
        </w:rPr>
        <w:t>heights</w:t>
      </w:r>
      <w:r w:rsidRPr="00C02579">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of Shenzhen’s decision to invest US$100 million in U.S.-company </w:t>
      </w:r>
      <w:proofErr w:type="spellStart"/>
      <w:r w:rsidRPr="00C02579">
        <w:rPr>
          <w:rFonts w:asciiTheme="majorHAnsi" w:hAnsiTheme="majorHAnsi" w:cstheme="majorHAnsi"/>
          <w:sz w:val="14"/>
        </w:rPr>
        <w:t>PatientsLikeMe</w:t>
      </w:r>
      <w:proofErr w:type="spellEnd"/>
      <w:r w:rsidRPr="00C02579">
        <w:rPr>
          <w:rFonts w:asciiTheme="majorHAnsi" w:hAnsiTheme="majorHAnsi" w:cstheme="majorHAnsi"/>
          <w:sz w:val="14"/>
        </w:rPr>
        <w:t xml:space="preserve"> relative to AI and genomic data collection.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invested $100 million in </w:t>
      </w:r>
      <w:proofErr w:type="spellStart"/>
      <w:r w:rsidRPr="00C02579">
        <w:rPr>
          <w:rFonts w:asciiTheme="majorHAnsi" w:hAnsiTheme="majorHAnsi" w:cstheme="majorHAnsi"/>
          <w:sz w:val="14"/>
        </w:rPr>
        <w:t>PatientsLikeMe</w:t>
      </w:r>
      <w:proofErr w:type="spellEnd"/>
      <w:r w:rsidRPr="00C02579">
        <w:rPr>
          <w:rFonts w:asciiTheme="majorHAnsi" w:hAnsiTheme="majorHAnsi" w:cstheme="majorHAnsi"/>
          <w:sz w:val="14"/>
        </w:rPr>
        <w:t xml:space="preserve">, getting a hold over data from the biggest online network of patients with rare and chronic diseases. If successful, this effort could turn into genetic gold, making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one of the wealthiest healthcare companies in China and beyond. The risk factor is that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5D0A78">
        <w:rPr>
          <w:rFonts w:asciiTheme="majorHAnsi" w:hAnsiTheme="majorHAnsi" w:cstheme="majorHAnsi"/>
          <w:b/>
          <w:bCs/>
          <w:highlight w:val="green"/>
          <w:u w:val="single"/>
        </w:rPr>
        <w:t>Genomics</w:t>
      </w:r>
      <w:r w:rsidRPr="00C02579">
        <w:rPr>
          <w:rFonts w:asciiTheme="majorHAnsi" w:hAnsiTheme="majorHAnsi" w:cstheme="majorHAnsi"/>
          <w:sz w:val="14"/>
        </w:rPr>
        <w:t xml:space="preserve"> and computing research</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is</w:t>
      </w:r>
      <w:r w:rsidRPr="00C02579">
        <w:rPr>
          <w:rFonts w:asciiTheme="majorHAnsi" w:hAnsiTheme="majorHAnsi" w:cstheme="majorHAnsi"/>
          <w:b/>
          <w:bCs/>
          <w:u w:val="single"/>
        </w:rPr>
        <w:t xml:space="preserve"> inherently </w:t>
      </w:r>
      <w:r w:rsidRPr="005D0A78">
        <w:rPr>
          <w:rFonts w:asciiTheme="majorHAnsi" w:hAnsiTheme="majorHAnsi" w:cstheme="majorHAnsi"/>
          <w:b/>
          <w:bCs/>
          <w:highlight w:val="green"/>
          <w:u w:val="single"/>
        </w:rPr>
        <w:t>dual-use</w:t>
      </w:r>
      <w:r w:rsidRPr="00C02579">
        <w:rPr>
          <w:rFonts w:asciiTheme="majorHAnsi" w:hAnsiTheme="majorHAnsi" w:cstheme="majorHAnsi"/>
          <w:b/>
          <w:bCs/>
          <w:u w:val="single"/>
        </w:rPr>
        <w:t xml:space="preserve">, therefore a strategic advantage in a nation’s security arsenal. </w:t>
      </w:r>
      <w:r w:rsidRPr="00C02579">
        <w:rPr>
          <w:rFonts w:asciiTheme="majorHAnsi" w:hAnsiTheme="majorHAnsi" w:cstheme="majorHAnsi"/>
          <w:u w:val="single"/>
        </w:rPr>
        <w:t xml:space="preserve">Using </w:t>
      </w:r>
      <w:r w:rsidRPr="005D0A78">
        <w:rPr>
          <w:rFonts w:asciiTheme="majorHAnsi" w:hAnsiTheme="majorHAnsi" w:cstheme="majorHAnsi"/>
          <w:highlight w:val="green"/>
          <w:u w:val="single"/>
        </w:rPr>
        <w:t>AI systems to</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understand</w:t>
      </w:r>
      <w:r w:rsidRPr="00C02579">
        <w:rPr>
          <w:rFonts w:asciiTheme="majorHAnsi" w:hAnsiTheme="majorHAnsi" w:cstheme="majorHAnsi"/>
          <w:sz w:val="14"/>
        </w:rPr>
        <w:t xml:space="preserve"> how the functioning of our </w:t>
      </w:r>
      <w:r w:rsidRPr="005D0A78">
        <w:rPr>
          <w:rFonts w:asciiTheme="majorHAnsi" w:hAnsiTheme="majorHAnsi" w:cstheme="majorHAnsi"/>
          <w:highlight w:val="green"/>
          <w:u w:val="single"/>
        </w:rPr>
        <w:t>genomes</w:t>
      </w:r>
      <w:r w:rsidRPr="00C02579">
        <w:rPr>
          <w:rFonts w:asciiTheme="majorHAnsi" w:hAnsiTheme="majorHAnsi" w:cstheme="majorHAnsi"/>
          <w:u w:val="single"/>
        </w:rPr>
        <w:t xml:space="preserve"> impacts</w:t>
      </w:r>
      <w:r w:rsidRPr="00C02579">
        <w:rPr>
          <w:rFonts w:asciiTheme="majorHAnsi" w:hAnsiTheme="majorHAnsi" w:cstheme="majorHAnsi"/>
          <w:sz w:val="14"/>
        </w:rPr>
        <w:t xml:space="preserve"> our health </w:t>
      </w:r>
      <w:r w:rsidRPr="005D0A78">
        <w:rPr>
          <w:rFonts w:asciiTheme="majorHAnsi" w:hAnsiTheme="majorHAnsi" w:cstheme="majorHAnsi"/>
          <w:b/>
          <w:bCs/>
          <w:highlight w:val="green"/>
          <w:u w:val="single"/>
        </w:rPr>
        <w:t>is of strategic importance</w:t>
      </w:r>
      <w:r w:rsidRPr="00C02579">
        <w:rPr>
          <w:rFonts w:asciiTheme="majorHAnsi" w:hAnsiTheme="majorHAnsi" w:cstheme="majorHAnsi"/>
          <w:b/>
          <w:bCs/>
          <w:u w:val="single"/>
        </w:rPr>
        <w:t xml:space="preserve"> for biodefense.</w:t>
      </w:r>
      <w:r w:rsidRPr="00C02579">
        <w:rPr>
          <w:rFonts w:asciiTheme="majorHAnsi" w:hAnsiTheme="majorHAnsi" w:cstheme="majorHAnsi"/>
          <w:sz w:val="14"/>
        </w:rPr>
        <w:t xml:space="preserve"> </w:t>
      </w:r>
      <w:r w:rsidRPr="00C02579">
        <w:rPr>
          <w:rFonts w:asciiTheme="majorHAnsi" w:hAnsiTheme="majorHAnsi" w:cstheme="majorHAnsi"/>
          <w:u w:val="single"/>
        </w:rPr>
        <w:t xml:space="preserve">This </w:t>
      </w:r>
      <w:r w:rsidRPr="005D0A78">
        <w:rPr>
          <w:rFonts w:asciiTheme="majorHAnsi" w:hAnsiTheme="majorHAnsi" w:cstheme="majorHAnsi"/>
          <w:highlight w:val="green"/>
          <w:u w:val="single"/>
        </w:rPr>
        <w:t>knowledge</w:t>
      </w:r>
      <w:r w:rsidRPr="00C02579">
        <w:rPr>
          <w:rFonts w:asciiTheme="majorHAnsi" w:hAnsiTheme="majorHAnsi" w:cstheme="majorHAnsi"/>
          <w:u w:val="single"/>
        </w:rPr>
        <w:t xml:space="preserve"> will </w:t>
      </w:r>
      <w:r w:rsidRPr="005D0A78">
        <w:rPr>
          <w:rFonts w:asciiTheme="majorHAnsi" w:hAnsiTheme="majorHAnsi" w:cstheme="majorHAnsi"/>
          <w:highlight w:val="green"/>
          <w:u w:val="single"/>
        </w:rPr>
        <w:t>lead to</w:t>
      </w:r>
      <w:r w:rsidRPr="00C02579">
        <w:rPr>
          <w:rFonts w:asciiTheme="majorHAnsi" w:hAnsiTheme="majorHAnsi" w:cstheme="majorHAnsi"/>
          <w:u w:val="single"/>
        </w:rPr>
        <w:t xml:space="preserve"> increasing </w:t>
      </w:r>
      <w:r w:rsidRPr="005D0A78">
        <w:rPr>
          <w:rFonts w:asciiTheme="majorHAnsi" w:hAnsiTheme="majorHAnsi" w:cstheme="majorHAnsi"/>
          <w:highlight w:val="green"/>
          <w:u w:val="single"/>
        </w:rPr>
        <w:t>developments</w:t>
      </w:r>
      <w:r w:rsidRPr="00C02579">
        <w:rPr>
          <w:rFonts w:asciiTheme="majorHAnsi" w:hAnsiTheme="majorHAnsi" w:cstheme="majorHAnsi"/>
          <w:u w:val="single"/>
        </w:rPr>
        <w:t xml:space="preserve"> at the forefront of medical countermeasures</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including vaccines</w:t>
      </w:r>
      <w:r w:rsidRPr="00C02579">
        <w:rPr>
          <w:rFonts w:asciiTheme="majorHAnsi" w:hAnsiTheme="majorHAnsi" w:cstheme="majorHAnsi"/>
          <w:sz w:val="14"/>
        </w:rPr>
        <w:t xml:space="preserve">, antibiotics, and targeted treatments relying on virus-engineering and microbiome research. </w:t>
      </w:r>
      <w:r w:rsidRPr="00C02579">
        <w:rPr>
          <w:rFonts w:asciiTheme="majorHAnsi" w:hAnsiTheme="majorHAnsi" w:cstheme="majorHAnsi"/>
          <w:u w:val="single"/>
        </w:rPr>
        <w:t>Applying deep learning</w:t>
      </w:r>
      <w:r w:rsidRPr="00C02579">
        <w:rPr>
          <w:rFonts w:asciiTheme="majorHAnsi" w:hAnsiTheme="majorHAnsi" w:cstheme="majorHAnsi"/>
          <w:sz w:val="14"/>
        </w:rPr>
        <w:t xml:space="preserve"> to genomics data-sets </w:t>
      </w:r>
      <w:r w:rsidRPr="00C02579">
        <w:rPr>
          <w:rFonts w:asciiTheme="majorHAnsi" w:hAnsiTheme="majorHAnsi" w:cstheme="majorHAnsi"/>
          <w:u w:val="single"/>
        </w:rPr>
        <w:t>could help</w:t>
      </w:r>
      <w:r w:rsidRPr="00C02579">
        <w:rPr>
          <w:rFonts w:asciiTheme="majorHAnsi" w:hAnsiTheme="majorHAnsi" w:cstheme="majorHAnsi"/>
          <w:sz w:val="14"/>
        </w:rPr>
        <w:t xml:space="preserve"> geneticists learn how to use genome-editing (CRISPR) to efficiently engineer living systems, but also </w:t>
      </w:r>
      <w:r w:rsidRPr="00C02579">
        <w:rPr>
          <w:rFonts w:asciiTheme="majorHAnsi" w:hAnsiTheme="majorHAnsi" w:cstheme="majorHAnsi"/>
          <w:u w:val="single"/>
        </w:rPr>
        <w:t>to treat and, even “optimize,” human health</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with potential applications in military enhancement</w:t>
      </w:r>
      <w:r w:rsidRPr="005D0A78">
        <w:rPr>
          <w:rFonts w:asciiTheme="majorHAnsi" w:hAnsiTheme="majorHAnsi" w:cstheme="majorHAnsi"/>
          <w:b/>
          <w:bCs/>
          <w:sz w:val="14"/>
          <w:highlight w:val="green"/>
        </w:rPr>
        <w:t>s</w:t>
      </w:r>
      <w:r w:rsidRPr="005D0A78">
        <w:rPr>
          <w:rFonts w:asciiTheme="majorHAnsi" w:hAnsiTheme="majorHAnsi" w:cstheme="majorHAnsi"/>
          <w:sz w:val="14"/>
          <w:highlight w:val="green"/>
        </w:rPr>
        <w:t>.</w:t>
      </w:r>
      <w:r w:rsidRPr="00C02579">
        <w:rPr>
          <w:rFonts w:asciiTheme="majorHAnsi" w:hAnsiTheme="majorHAnsi" w:cstheme="majorHAnsi"/>
          <w:sz w:val="14"/>
        </w:rPr>
        <w:t xml:space="preserve"> A $15 million partnership between a U.S. company, Gingko </w:t>
      </w:r>
      <w:proofErr w:type="spellStart"/>
      <w:r w:rsidRPr="00C02579">
        <w:rPr>
          <w:rFonts w:asciiTheme="majorHAnsi" w:hAnsiTheme="majorHAnsi" w:cstheme="majorHAnsi"/>
          <w:sz w:val="14"/>
        </w:rPr>
        <w:t>Bioworks</w:t>
      </w:r>
      <w:proofErr w:type="spellEnd"/>
      <w:r w:rsidRPr="00C02579">
        <w:rPr>
          <w:rFonts w:asciiTheme="majorHAnsi" w:hAnsiTheme="majorHAnsi" w:cstheme="majorHAnsi"/>
          <w:sz w:val="14"/>
        </w:rPr>
        <w:t xml:space="preserve">,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5D0A78">
        <w:rPr>
          <w:rFonts w:asciiTheme="majorHAnsi" w:hAnsiTheme="majorHAnsi" w:cstheme="majorHAnsi"/>
          <w:b/>
          <w:bCs/>
          <w:highlight w:val="green"/>
          <w:u w:val="single"/>
        </w:rPr>
        <w:t>Gaining access to</w:t>
      </w:r>
      <w:r w:rsidRPr="00C02579">
        <w:rPr>
          <w:rFonts w:asciiTheme="majorHAnsi" w:hAnsiTheme="majorHAnsi" w:cstheme="majorHAnsi"/>
          <w:b/>
          <w:bCs/>
          <w:u w:val="single"/>
        </w:rPr>
        <w:t xml:space="preserve"> increasingly large </w:t>
      </w:r>
      <w:r w:rsidRPr="005D0A78">
        <w:rPr>
          <w:rFonts w:asciiTheme="majorHAnsi" w:hAnsiTheme="majorHAnsi" w:cstheme="majorHAnsi"/>
          <w:b/>
          <w:bCs/>
          <w:highlight w:val="green"/>
          <w:u w:val="single"/>
        </w:rPr>
        <w:t>U.S. genomic</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data-sets gives China a knowledge advantage</w:t>
      </w:r>
      <w:r w:rsidRPr="00C02579">
        <w:rPr>
          <w:rFonts w:asciiTheme="majorHAnsi" w:hAnsiTheme="majorHAnsi" w:cstheme="majorHAnsi"/>
          <w:b/>
          <w:bCs/>
          <w:u w:val="single"/>
        </w:rPr>
        <w:t xml:space="preserve"> into leading the next steps in bio-military research.</w:t>
      </w:r>
      <w:r w:rsidRPr="00C02579">
        <w:rPr>
          <w:rFonts w:asciiTheme="majorHAnsi" w:hAnsiTheme="majorHAnsi" w:cstheme="majorHAnsi"/>
          <w:sz w:val="14"/>
        </w:rPr>
        <w:t xml:space="preserve"> Could biomedical data be used to develop bioweapons? Explain. </w:t>
      </w:r>
      <w:r w:rsidRPr="00C02579">
        <w:rPr>
          <w:rFonts w:asciiTheme="majorHAnsi" w:hAnsiTheme="majorHAnsi" w:cstheme="majorHAnsi"/>
          <w:u w:val="single"/>
        </w:rPr>
        <w:t xml:space="preserve">Personalized medicine advances mean that </w:t>
      </w:r>
      <w:r w:rsidRPr="005D0A78">
        <w:rPr>
          <w:rFonts w:asciiTheme="majorHAnsi" w:hAnsiTheme="majorHAnsi" w:cstheme="majorHAnsi"/>
          <w:highlight w:val="green"/>
          <w:u w:val="single"/>
        </w:rPr>
        <w:t>personalized bio-attacks are increasingly possible</w:t>
      </w:r>
      <w:r w:rsidRPr="00C02579">
        <w:rPr>
          <w:rFonts w:asciiTheme="majorHAnsi" w:hAnsiTheme="majorHAnsi" w:cstheme="majorHAnsi"/>
          <w:u w:val="single"/>
        </w:rPr>
        <w:t xml:space="preserve">. </w:t>
      </w:r>
      <w:r w:rsidRPr="00C02579">
        <w:rPr>
          <w:rFonts w:asciiTheme="majorHAnsi" w:hAnsiTheme="majorHAnsi" w:cstheme="majorHAnsi"/>
          <w:sz w:val="14"/>
        </w:rPr>
        <w:t xml:space="preserve">The combination of AI with biomedical data and genome-editing technologies will help us predict genes most important to particular functions. </w:t>
      </w:r>
      <w:r w:rsidRPr="00C02579">
        <w:rPr>
          <w:rFonts w:asciiTheme="majorHAnsi" w:hAnsiTheme="majorHAnsi" w:cstheme="majorHAnsi"/>
          <w:u w:val="single"/>
        </w:rPr>
        <w:t>Such insights will contribute to knowing how a particular disease occurs,</w:t>
      </w:r>
      <w:r w:rsidRPr="00C02579">
        <w:rPr>
          <w:rFonts w:asciiTheme="majorHAnsi" w:hAnsiTheme="majorHAnsi" w:cstheme="majorHAnsi"/>
          <w:sz w:val="14"/>
        </w:rPr>
        <w:t xml:space="preserve"> how a newly-discovered virus has high transmissibility, but also why certain populations and individuals are more susceptible to it. Combining host susceptibility information with pathogenic targeted design, </w:t>
      </w:r>
      <w:r w:rsidRPr="005D0A78">
        <w:rPr>
          <w:rFonts w:asciiTheme="majorHAnsi" w:hAnsiTheme="majorHAnsi" w:cstheme="majorHAnsi"/>
          <w:b/>
          <w:bCs/>
          <w:highlight w:val="green"/>
          <w:u w:val="single"/>
        </w:rPr>
        <w:t xml:space="preserve">malicious </w:t>
      </w:r>
      <w:r w:rsidRPr="005D0A78">
        <w:rPr>
          <w:rFonts w:asciiTheme="majorHAnsi" w:hAnsiTheme="majorHAnsi" w:cstheme="majorHAnsi"/>
          <w:b/>
          <w:bCs/>
          <w:highlight w:val="green"/>
          <w:u w:val="single"/>
        </w:rPr>
        <w:lastRenderedPageBreak/>
        <w:t>actors could engineer pathogens that are tailored</w:t>
      </w:r>
      <w:r w:rsidRPr="00C02579">
        <w:rPr>
          <w:rFonts w:asciiTheme="majorHAnsi" w:hAnsiTheme="majorHAnsi" w:cstheme="majorHAnsi"/>
          <w:b/>
          <w:bCs/>
          <w:u w:val="single"/>
        </w:rPr>
        <w:t xml:space="preserve"> to overcome the immune system or the microbiome of specific populations. </w:t>
      </w:r>
    </w:p>
    <w:p w14:paraId="75AE9106" w14:textId="77777777" w:rsidR="00BA0274" w:rsidRPr="00C02579" w:rsidRDefault="00BA0274" w:rsidP="00BA0274">
      <w:pPr>
        <w:keepNext/>
        <w:keepLines/>
        <w:spacing w:before="40" w:after="0"/>
        <w:outlineLvl w:val="3"/>
        <w:rPr>
          <w:rFonts w:asciiTheme="majorHAnsi" w:eastAsiaTheme="majorEastAsia" w:hAnsiTheme="majorHAnsi" w:cstheme="majorHAnsi"/>
          <w:b/>
          <w:iCs/>
        </w:rPr>
      </w:pPr>
      <w:r w:rsidRPr="00C02579">
        <w:rPr>
          <w:rFonts w:asciiTheme="majorHAnsi" w:eastAsiaTheme="majorEastAsia" w:hAnsiTheme="majorHAnsi" w:cstheme="majorHAnsi"/>
          <w:b/>
          <w:iCs/>
        </w:rPr>
        <w:t xml:space="preserve">Maintenance of </w:t>
      </w:r>
      <w:r>
        <w:rPr>
          <w:rFonts w:asciiTheme="majorHAnsi" w:eastAsiaTheme="majorEastAsia" w:hAnsiTheme="majorHAnsi" w:cstheme="majorHAnsi"/>
          <w:b/>
          <w:iCs/>
        </w:rPr>
        <w:t xml:space="preserve">US hegemony </w:t>
      </w:r>
      <w:r w:rsidRPr="00C02579">
        <w:rPr>
          <w:rFonts w:asciiTheme="majorHAnsi" w:eastAsiaTheme="majorEastAsia" w:hAnsiTheme="majorHAnsi" w:cstheme="majorHAnsi"/>
          <w:b/>
          <w:iCs/>
        </w:rPr>
        <w:t xml:space="preserve">is key to </w:t>
      </w:r>
      <w:r w:rsidRPr="00C02579">
        <w:rPr>
          <w:rFonts w:asciiTheme="majorHAnsi" w:eastAsiaTheme="majorEastAsia" w:hAnsiTheme="majorHAnsi" w:cstheme="majorHAnsi"/>
          <w:b/>
          <w:iCs/>
          <w:u w:val="single"/>
        </w:rPr>
        <w:t>reduce</w:t>
      </w:r>
      <w:r w:rsidRPr="00C02579">
        <w:rPr>
          <w:rFonts w:asciiTheme="majorHAnsi" w:eastAsiaTheme="majorEastAsia" w:hAnsiTheme="majorHAnsi" w:cstheme="majorHAnsi"/>
          <w:b/>
          <w:iCs/>
        </w:rPr>
        <w:t xml:space="preserve"> a </w:t>
      </w:r>
      <w:r w:rsidRPr="00C02579">
        <w:rPr>
          <w:rFonts w:asciiTheme="majorHAnsi" w:eastAsiaTheme="majorEastAsia" w:hAnsiTheme="majorHAnsi" w:cstheme="majorHAnsi"/>
          <w:b/>
          <w:iCs/>
          <w:u w:val="single"/>
        </w:rPr>
        <w:t>host of existential</w:t>
      </w:r>
      <w:r w:rsidRPr="00C02579">
        <w:rPr>
          <w:rFonts w:asciiTheme="majorHAnsi" w:eastAsiaTheme="majorEastAsia" w:hAnsiTheme="majorHAnsi" w:cstheme="majorHAnsi"/>
          <w:b/>
          <w:iCs/>
        </w:rPr>
        <w:t xml:space="preserve"> threats – establishes great-power peace.</w:t>
      </w:r>
    </w:p>
    <w:p w14:paraId="44FE97E1" w14:textId="77777777" w:rsidR="00BA0274" w:rsidRPr="00C02579" w:rsidRDefault="00BA0274" w:rsidP="00BA0274">
      <w:pPr>
        <w:rPr>
          <w:rFonts w:asciiTheme="majorHAnsi" w:hAnsiTheme="majorHAnsi" w:cstheme="majorHAnsi"/>
        </w:rPr>
      </w:pPr>
      <w:r w:rsidRPr="00C02579">
        <w:rPr>
          <w:rFonts w:asciiTheme="majorHAnsi" w:hAnsiTheme="majorHAnsi" w:cstheme="majorHAnsi"/>
          <w:b/>
          <w:bCs/>
        </w:rPr>
        <w:t>Brands 18</w:t>
      </w:r>
      <w:r w:rsidRPr="00C02579">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0" w:history="1">
        <w:r w:rsidRPr="00C02579">
          <w:rPr>
            <w:rFonts w:asciiTheme="majorHAnsi" w:hAnsiTheme="majorHAnsi" w:cstheme="majorHAnsi"/>
          </w:rPr>
          <w:t>https://www.bloomberg.com/opinion/articles/2018-08-14/america-s-global-order-is-worth-fighting-for</w:t>
        </w:r>
      </w:hyperlink>
      <w:r w:rsidRPr="00C02579">
        <w:rPr>
          <w:rFonts w:asciiTheme="majorHAnsi" w:hAnsiTheme="majorHAnsi" w:cstheme="majorHAnsi"/>
        </w:rPr>
        <w:t>] TDI</w:t>
      </w:r>
    </w:p>
    <w:p w14:paraId="76156096" w14:textId="77777777" w:rsidR="00BA0274" w:rsidRDefault="00BA0274" w:rsidP="00BA0274">
      <w:pPr>
        <w:rPr>
          <w:rFonts w:asciiTheme="majorHAnsi" w:hAnsiTheme="majorHAnsi" w:cstheme="majorHAnsi"/>
          <w:u w:val="single"/>
        </w:rPr>
      </w:pPr>
      <w:r w:rsidRPr="00C02579">
        <w:rPr>
          <w:rFonts w:asciiTheme="majorHAnsi" w:hAnsiTheme="majorHAnsi" w:cstheme="majorHAnsi"/>
          <w:u w:val="single"/>
        </w:rPr>
        <w:t xml:space="preserve">The first argument is </w:t>
      </w:r>
      <w:r w:rsidRPr="00C02579">
        <w:rPr>
          <w:rFonts w:asciiTheme="majorHAnsi" w:hAnsiTheme="majorHAnsi" w:cstheme="majorHAnsi"/>
          <w:b/>
          <w:iCs/>
          <w:u w:val="single"/>
        </w:rPr>
        <w:t>easily disposed</w:t>
      </w:r>
      <w:r w:rsidRPr="00C02579">
        <w:rPr>
          <w:rFonts w:asciiTheme="majorHAnsi" w:hAnsiTheme="majorHAnsi" w:cstheme="majorHAnsi"/>
          <w:u w:val="single"/>
        </w:rPr>
        <w:t xml:space="preserve"> of.</w:t>
      </w:r>
      <w:r w:rsidRPr="00C02579">
        <w:rPr>
          <w:rFonts w:asciiTheme="majorHAnsi" w:hAnsiTheme="majorHAnsi" w:cstheme="majorHAnsi"/>
          <w:sz w:val="16"/>
        </w:rPr>
        <w:t xml:space="preserve"> Yes,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postwar world has been</w:t>
      </w:r>
      <w:r w:rsidRPr="00C02579">
        <w:rPr>
          <w:rFonts w:asciiTheme="majorHAnsi" w:hAnsiTheme="majorHAnsi" w:cstheme="majorHAnsi"/>
          <w:u w:val="single"/>
        </w:rPr>
        <w:t xml:space="preserve"> </w:t>
      </w:r>
      <w:r w:rsidRPr="00C02579">
        <w:rPr>
          <w:rFonts w:asciiTheme="majorHAnsi" w:hAnsiTheme="majorHAnsi" w:cstheme="majorHAnsi"/>
          <w:b/>
          <w:iCs/>
          <w:u w:val="single"/>
        </w:rPr>
        <w:t xml:space="preserve">thoroughly </w:t>
      </w:r>
      <w:r w:rsidRPr="005D0A78">
        <w:rPr>
          <w:rFonts w:asciiTheme="majorHAnsi" w:hAnsiTheme="majorHAnsi" w:cstheme="majorHAnsi"/>
          <w:b/>
          <w:iCs/>
          <w:highlight w:val="green"/>
          <w:u w:val="single"/>
        </w:rPr>
        <w:t>imperfect</w:t>
      </w:r>
      <w:r w:rsidRPr="00C02579">
        <w:rPr>
          <w:rFonts w:asciiTheme="majorHAnsi" w:hAnsiTheme="majorHAnsi" w:cstheme="majorHAnsi"/>
          <w:sz w:val="16"/>
        </w:rPr>
        <w:t xml:space="preserve">, featuring nuclear arms races, genocides, widespread poverty and other scourges. </w:t>
      </w:r>
      <w:r w:rsidRPr="00C02579">
        <w:rPr>
          <w:rFonts w:asciiTheme="majorHAnsi" w:hAnsiTheme="majorHAnsi" w:cstheme="majorHAnsi"/>
          <w:u w:val="single"/>
        </w:rPr>
        <w:t xml:space="preserve">But the world has </w:t>
      </w:r>
      <w:r w:rsidRPr="00C02579">
        <w:rPr>
          <w:rFonts w:asciiTheme="majorHAnsi" w:hAnsiTheme="majorHAnsi" w:cstheme="majorHAnsi"/>
          <w:b/>
          <w:iCs/>
          <w:u w:val="single"/>
        </w:rPr>
        <w:t>always been</w:t>
      </w:r>
      <w:r w:rsidRPr="00C02579">
        <w:rPr>
          <w:rFonts w:asciiTheme="majorHAnsi" w:hAnsiTheme="majorHAnsi" w:cstheme="majorHAnsi"/>
          <w:u w:val="single"/>
        </w:rPr>
        <w:t xml:space="preserve"> imperfect, and by </w:t>
      </w:r>
      <w:r w:rsidRPr="00C02579">
        <w:rPr>
          <w:rFonts w:asciiTheme="majorHAnsi" w:hAnsiTheme="majorHAnsi" w:cstheme="majorHAnsi"/>
          <w:b/>
          <w:iCs/>
          <w:u w:val="single"/>
        </w:rPr>
        <w:t>any</w:t>
      </w:r>
      <w:r w:rsidRPr="00C02579">
        <w:rPr>
          <w:rFonts w:asciiTheme="majorHAnsi" w:hAnsiTheme="majorHAnsi" w:cstheme="majorHAnsi"/>
          <w:u w:val="single"/>
        </w:rPr>
        <w:t xml:space="preserve"> meaningful </w:t>
      </w:r>
      <w:r w:rsidRPr="00C02579">
        <w:rPr>
          <w:rFonts w:asciiTheme="majorHAnsi" w:hAnsiTheme="majorHAnsi" w:cstheme="majorHAnsi"/>
          <w:b/>
          <w:iCs/>
          <w:u w:val="single"/>
        </w:rPr>
        <w:t>comparison</w:t>
      </w:r>
      <w:r w:rsidRPr="005D0A78">
        <w:rPr>
          <w:rFonts w:asciiTheme="majorHAnsi" w:hAnsiTheme="majorHAnsi" w:cstheme="majorHAnsi"/>
          <w:highlight w:val="green"/>
          <w:u w:val="single"/>
        </w:rPr>
        <w:t xml:space="preserve">, the last </w:t>
      </w:r>
      <w:r w:rsidRPr="005D0A78">
        <w:rPr>
          <w:rFonts w:asciiTheme="majorHAnsi" w:hAnsiTheme="majorHAnsi" w:cstheme="majorHAnsi"/>
          <w:b/>
          <w:iCs/>
          <w:highlight w:val="green"/>
          <w:u w:val="single"/>
        </w:rPr>
        <w:t>seven decades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been a </w:t>
      </w:r>
      <w:r w:rsidRPr="00C02579">
        <w:rPr>
          <w:rFonts w:asciiTheme="majorHAnsi" w:hAnsiTheme="majorHAnsi" w:cstheme="majorHAnsi"/>
          <w:b/>
          <w:iCs/>
          <w:u w:val="single"/>
        </w:rPr>
        <w:t xml:space="preserve">veritable </w:t>
      </w:r>
      <w:r w:rsidRPr="005D0A78">
        <w:rPr>
          <w:rFonts w:asciiTheme="majorHAnsi" w:hAnsiTheme="majorHAnsi" w:cstheme="majorHAnsi"/>
          <w:b/>
          <w:iCs/>
          <w:highlight w:val="green"/>
          <w:u w:val="single"/>
        </w:rPr>
        <w:t>golden age</w:t>
      </w:r>
      <w:r w:rsidRPr="00C02579">
        <w:rPr>
          <w:rFonts w:asciiTheme="majorHAnsi" w:hAnsiTheme="majorHAnsi" w:cstheme="majorHAnsi"/>
          <w:u w:val="single"/>
        </w:rPr>
        <w:t xml:space="preserve">. The </w:t>
      </w:r>
      <w:r w:rsidRPr="005D0A78">
        <w:rPr>
          <w:rFonts w:asciiTheme="majorHAnsi" w:hAnsiTheme="majorHAnsi" w:cstheme="majorHAnsi"/>
          <w:b/>
          <w:iCs/>
          <w:highlight w:val="green"/>
          <w:u w:val="single"/>
        </w:rPr>
        <w:t>l</w:t>
      </w:r>
      <w:r w:rsidRPr="00C02579">
        <w:rPr>
          <w:rFonts w:asciiTheme="majorHAnsi" w:hAnsiTheme="majorHAnsi" w:cstheme="majorHAnsi"/>
          <w:b/>
          <w:iCs/>
          <w:u w:val="single"/>
        </w:rPr>
        <w:t xml:space="preserve">iberal </w:t>
      </w:r>
      <w:r w:rsidRPr="005D0A78">
        <w:rPr>
          <w:rFonts w:asciiTheme="majorHAnsi" w:hAnsiTheme="majorHAnsi" w:cstheme="majorHAnsi"/>
          <w:b/>
          <w:iCs/>
          <w:highlight w:val="green"/>
          <w:u w:val="single"/>
        </w:rPr>
        <w:t>i</w:t>
      </w:r>
      <w:r w:rsidRPr="00C02579">
        <w:rPr>
          <w:rFonts w:asciiTheme="majorHAnsi" w:hAnsiTheme="majorHAnsi" w:cstheme="majorHAnsi"/>
          <w:b/>
          <w:iCs/>
          <w:u w:val="single"/>
        </w:rPr>
        <w:t>nternational</w:t>
      </w:r>
      <w:r w:rsidRPr="00C02579">
        <w:rPr>
          <w:rFonts w:asciiTheme="majorHAnsi" w:hAnsiTheme="majorHAnsi" w:cstheme="majorHAnsi"/>
          <w:sz w:val="16"/>
        </w:rPr>
        <w:t xml:space="preserve"> economic </w:t>
      </w:r>
      <w:r w:rsidRPr="005D0A78">
        <w:rPr>
          <w:rFonts w:asciiTheme="majorHAnsi" w:hAnsiTheme="majorHAnsi" w:cstheme="majorHAnsi"/>
          <w:highlight w:val="green"/>
          <w:u w:val="single"/>
        </w:rPr>
        <w:t>o</w:t>
      </w:r>
      <w:r w:rsidRPr="00C02579">
        <w:rPr>
          <w:rFonts w:asciiTheme="majorHAnsi" w:hAnsiTheme="majorHAnsi" w:cstheme="majorHAnsi"/>
          <w:u w:val="single"/>
        </w:rPr>
        <w:t xml:space="preserve">rder has </w:t>
      </w:r>
      <w:r w:rsidRPr="005D0A78">
        <w:rPr>
          <w:rFonts w:asciiTheme="majorHAnsi" w:hAnsiTheme="majorHAnsi" w:cstheme="majorHAnsi"/>
          <w:highlight w:val="green"/>
          <w:u w:val="single"/>
        </w:rPr>
        <w:t>led to</w:t>
      </w:r>
      <w:r w:rsidRPr="00C02579">
        <w:rPr>
          <w:rFonts w:asciiTheme="majorHAnsi" w:hAnsiTheme="majorHAnsi" w:cstheme="majorHAnsi"/>
          <w:u w:val="single"/>
        </w:rPr>
        <w:t xml:space="preserve"> an </w:t>
      </w:r>
      <w:r w:rsidRPr="00C02579">
        <w:rPr>
          <w:rFonts w:asciiTheme="majorHAnsi" w:hAnsiTheme="majorHAnsi" w:cstheme="majorHAnsi"/>
          <w:b/>
          <w:iCs/>
          <w:u w:val="single"/>
        </w:rPr>
        <w:t>explosion</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domestic</w:t>
      </w:r>
      <w:r w:rsidRPr="005D0A78">
        <w:rPr>
          <w:rFonts w:asciiTheme="majorHAnsi" w:hAnsiTheme="majorHAnsi" w:cstheme="majorHAnsi"/>
          <w:highlight w:val="green"/>
          <w:u w:val="single"/>
        </w:rPr>
        <w:t xml:space="preserve"> and </w:t>
      </w:r>
      <w:r w:rsidRPr="005D0A78">
        <w:rPr>
          <w:rFonts w:asciiTheme="majorHAnsi" w:hAnsiTheme="majorHAnsi" w:cstheme="majorHAnsi"/>
          <w:b/>
          <w:iCs/>
          <w:highlight w:val="green"/>
          <w:u w:val="single"/>
        </w:rPr>
        <w:t>global prosperity</w:t>
      </w:r>
      <w:r w:rsidRPr="00C02579">
        <w:rPr>
          <w:rFonts w:asciiTheme="majorHAnsi" w:hAnsiTheme="majorHAnsi" w:cstheme="majorHAnsi"/>
          <w:u w:val="single"/>
        </w:rPr>
        <w:t>:</w:t>
      </w:r>
      <w:r w:rsidRPr="00C02579">
        <w:rPr>
          <w:rFonts w:asciiTheme="majorHAnsi" w:hAnsiTheme="majorHAnsi" w:cstheme="majorHAnsi"/>
          <w:sz w:val="16"/>
        </w:rPr>
        <w:t xml:space="preserve"> According to World Bank data, both U.S. and </w:t>
      </w:r>
      <w:r w:rsidRPr="00C02579">
        <w:rPr>
          <w:rFonts w:asciiTheme="majorHAnsi" w:hAnsiTheme="majorHAnsi" w:cstheme="majorHAnsi"/>
          <w:u w:val="single"/>
        </w:rPr>
        <w:t xml:space="preserve">global </w:t>
      </w:r>
      <w:r w:rsidRPr="00C02579">
        <w:rPr>
          <w:rFonts w:asciiTheme="majorHAnsi" w:hAnsiTheme="majorHAnsi" w:cstheme="majorHAnsi"/>
          <w:b/>
          <w:iCs/>
          <w:u w:val="single"/>
        </w:rPr>
        <w:t>per capita</w:t>
      </w:r>
      <w:r w:rsidRPr="00C02579">
        <w:rPr>
          <w:rFonts w:asciiTheme="majorHAnsi" w:hAnsiTheme="majorHAnsi" w:cstheme="majorHAnsi"/>
          <w:u w:val="single"/>
        </w:rPr>
        <w:t xml:space="preserve"> income have increased </w:t>
      </w:r>
      <w:r w:rsidRPr="00C02579">
        <w:rPr>
          <w:rFonts w:asciiTheme="majorHAnsi" w:hAnsiTheme="majorHAnsi" w:cstheme="majorHAnsi"/>
          <w:b/>
          <w:iCs/>
          <w:u w:val="single"/>
        </w:rPr>
        <w:t>roughly three-fold</w:t>
      </w:r>
      <w:r w:rsidRPr="00C02579">
        <w:rPr>
          <w:rFonts w:asciiTheme="majorHAnsi" w:hAnsiTheme="majorHAnsi" w:cstheme="majorHAnsi"/>
          <w:sz w:val="16"/>
        </w:rPr>
        <w:t xml:space="preserve"> (in inflation-adjusted terms) since 1960, with U.S. gross domestic product increasing nearly six-fold. </w:t>
      </w:r>
      <w:r w:rsidRPr="005D0A78">
        <w:rPr>
          <w:rFonts w:asciiTheme="majorHAnsi" w:hAnsiTheme="majorHAnsi" w:cstheme="majorHAnsi"/>
          <w:highlight w:val="green"/>
          <w:u w:val="single"/>
        </w:rPr>
        <w:t>The</w:t>
      </w:r>
      <w:r w:rsidRPr="00C02579">
        <w:rPr>
          <w:rFonts w:asciiTheme="majorHAnsi" w:hAnsiTheme="majorHAnsi" w:cstheme="majorHAnsi"/>
          <w:sz w:val="16"/>
        </w:rPr>
        <w:t xml:space="preserve"> U.S. </w:t>
      </w:r>
      <w:r w:rsidRPr="005D0A78">
        <w:rPr>
          <w:rFonts w:asciiTheme="majorHAnsi" w:hAnsiTheme="majorHAnsi" w:cstheme="majorHAnsi"/>
          <w:b/>
          <w:iCs/>
          <w:highlight w:val="green"/>
          <w:u w:val="single"/>
        </w:rPr>
        <w:t>system</w:t>
      </w:r>
      <w:r w:rsidRPr="00C02579">
        <w:rPr>
          <w:rFonts w:asciiTheme="majorHAnsi" w:hAnsiTheme="majorHAnsi" w:cstheme="majorHAnsi"/>
          <w:sz w:val="16"/>
        </w:rPr>
        <w:t xml:space="preserve"> of alliances and forward military deployments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contributed critically</w:t>
      </w:r>
      <w:r w:rsidRPr="00C02579">
        <w:rPr>
          <w:rFonts w:asciiTheme="majorHAnsi" w:hAnsiTheme="majorHAnsi" w:cstheme="majorHAnsi"/>
          <w:u w:val="single"/>
        </w:rPr>
        <w:t xml:space="preserve"> to </w:t>
      </w:r>
      <w:r w:rsidRPr="005D0A78">
        <w:rPr>
          <w:rFonts w:asciiTheme="majorHAnsi" w:hAnsiTheme="majorHAnsi" w:cstheme="majorHAnsi"/>
          <w:highlight w:val="green"/>
          <w:u w:val="single"/>
        </w:rPr>
        <w:t xml:space="preserve">the </w:t>
      </w:r>
      <w:r w:rsidRPr="005D0A78">
        <w:rPr>
          <w:rFonts w:asciiTheme="majorHAnsi" w:hAnsiTheme="majorHAnsi" w:cstheme="majorHAnsi"/>
          <w:b/>
          <w:iCs/>
          <w:highlight w:val="green"/>
          <w:u w:val="single"/>
        </w:rPr>
        <w:t>longest period</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great-power peace</w:t>
      </w:r>
      <w:r w:rsidRPr="00C02579">
        <w:rPr>
          <w:rFonts w:asciiTheme="majorHAnsi" w:hAnsiTheme="majorHAnsi" w:cstheme="majorHAnsi"/>
          <w:u w:val="single"/>
        </w:rPr>
        <w:t xml:space="preserve"> in modern history, and </w:t>
      </w:r>
      <w:r w:rsidRPr="00C02579">
        <w:rPr>
          <w:rFonts w:asciiTheme="majorHAnsi" w:hAnsiTheme="majorHAnsi" w:cstheme="majorHAnsi"/>
          <w:b/>
          <w:iCs/>
          <w:u w:val="single"/>
        </w:rPr>
        <w:t xml:space="preserve">the incidence </w:t>
      </w:r>
      <w:r w:rsidRPr="005D0A78">
        <w:rPr>
          <w:rFonts w:asciiTheme="majorHAnsi" w:hAnsiTheme="majorHAnsi" w:cstheme="majorHAnsi"/>
          <w:b/>
          <w:iCs/>
          <w:highlight w:val="green"/>
          <w:u w:val="single"/>
        </w:rPr>
        <w:t>of</w:t>
      </w:r>
      <w:r w:rsidRPr="00C02579">
        <w:rPr>
          <w:rFonts w:asciiTheme="majorHAnsi" w:hAnsiTheme="majorHAnsi" w:cstheme="majorHAnsi"/>
          <w:b/>
          <w:iCs/>
          <w:u w:val="single"/>
        </w:rPr>
        <w:t xml:space="preserve"> war</w:t>
      </w:r>
      <w:r w:rsidRPr="00C02579">
        <w:rPr>
          <w:rFonts w:asciiTheme="majorHAnsi" w:hAnsiTheme="majorHAnsi" w:cstheme="majorHAnsi"/>
          <w:sz w:val="16"/>
        </w:rPr>
        <w:t xml:space="preserve"> </w:t>
      </w:r>
      <w:r w:rsidRPr="00C02579">
        <w:rPr>
          <w:rFonts w:asciiTheme="majorHAnsi" w:hAnsiTheme="majorHAnsi" w:cstheme="majorHAnsi"/>
          <w:u w:val="single"/>
        </w:rPr>
        <w:t xml:space="preserve">and conquest </w:t>
      </w:r>
      <w:r w:rsidRPr="00C02579">
        <w:rPr>
          <w:rFonts w:asciiTheme="majorHAnsi" w:hAnsiTheme="majorHAnsi" w:cstheme="majorHAnsi"/>
          <w:b/>
          <w:iCs/>
          <w:u w:val="single"/>
        </w:rPr>
        <w:t>more broadly</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w:t>
      </w:r>
      <w:r w:rsidRPr="005D0A78">
        <w:rPr>
          <w:rFonts w:asciiTheme="majorHAnsi" w:hAnsiTheme="majorHAnsi" w:cstheme="majorHAnsi"/>
          <w:highlight w:val="green"/>
          <w:u w:val="single"/>
        </w:rPr>
        <w:t xml:space="preserve">dropped </w:t>
      </w:r>
      <w:r w:rsidRPr="005D0A78">
        <w:rPr>
          <w:rFonts w:asciiTheme="majorHAnsi" w:hAnsiTheme="majorHAnsi" w:cstheme="majorHAnsi"/>
          <w:b/>
          <w:iCs/>
          <w:highlight w:val="green"/>
          <w:u w:val="single"/>
        </w:rPr>
        <w:t>dramatically</w:t>
      </w:r>
      <w:r w:rsidRPr="00C02579">
        <w:rPr>
          <w:rFonts w:asciiTheme="majorHAnsi" w:hAnsiTheme="majorHAnsi" w:cstheme="majorHAnsi"/>
          <w:u w:val="single"/>
        </w:rPr>
        <w:t xml:space="preserve">. The number of </w:t>
      </w:r>
      <w:r w:rsidRPr="005D0A78">
        <w:rPr>
          <w:rFonts w:asciiTheme="majorHAnsi" w:hAnsiTheme="majorHAnsi" w:cstheme="majorHAnsi"/>
          <w:b/>
          <w:iCs/>
          <w:highlight w:val="green"/>
          <w:u w:val="single"/>
        </w:rPr>
        <w:t>democracies</w:t>
      </w:r>
      <w:r w:rsidRPr="00C02579">
        <w:rPr>
          <w:rFonts w:asciiTheme="majorHAnsi" w:hAnsiTheme="majorHAnsi" w:cstheme="majorHAnsi"/>
          <w:u w:val="single"/>
        </w:rPr>
        <w:t xml:space="preserve"> in</w:t>
      </w:r>
      <w:r w:rsidRPr="00C02579">
        <w:rPr>
          <w:rFonts w:asciiTheme="majorHAnsi" w:hAnsiTheme="majorHAnsi" w:cstheme="majorHAnsi"/>
          <w:sz w:val="16"/>
        </w:rPr>
        <w:t xml:space="preserve"> the world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increased</w:t>
      </w:r>
      <w:r w:rsidRPr="00C02579">
        <w:rPr>
          <w:rFonts w:asciiTheme="majorHAnsi" w:hAnsiTheme="majorHAnsi" w:cstheme="majorHAnsi"/>
          <w:sz w:val="16"/>
        </w:rPr>
        <w:t xml:space="preserve"> </w:t>
      </w:r>
      <w:r w:rsidRPr="00C02579">
        <w:rPr>
          <w:rFonts w:asciiTheme="majorHAnsi" w:hAnsiTheme="majorHAnsi" w:cstheme="majorHAnsi"/>
          <w:u w:val="single"/>
        </w:rPr>
        <w:t>from</w:t>
      </w:r>
      <w:r w:rsidRPr="00C02579">
        <w:rPr>
          <w:rFonts w:asciiTheme="majorHAnsi" w:hAnsiTheme="majorHAnsi" w:cstheme="majorHAnsi"/>
          <w:sz w:val="16"/>
        </w:rPr>
        <w:t xml:space="preserve"> perhaps </w:t>
      </w:r>
      <w:r w:rsidRPr="00C02579">
        <w:rPr>
          <w:rFonts w:asciiTheme="majorHAnsi" w:hAnsiTheme="majorHAnsi" w:cstheme="majorHAnsi"/>
          <w:u w:val="single"/>
        </w:rPr>
        <w:t>a dozen</w:t>
      </w:r>
      <w:r w:rsidRPr="00C02579">
        <w:rPr>
          <w:rFonts w:asciiTheme="majorHAnsi" w:hAnsiTheme="majorHAnsi" w:cstheme="majorHAnsi"/>
          <w:sz w:val="16"/>
        </w:rPr>
        <w:t xml:space="preserve"> during World War II to well over 100 today; </w:t>
      </w:r>
      <w:r w:rsidRPr="00C02579">
        <w:rPr>
          <w:rFonts w:asciiTheme="majorHAnsi" w:hAnsiTheme="majorHAnsi" w:cstheme="majorHAnsi"/>
          <w:b/>
          <w:iCs/>
          <w:u w:val="single"/>
        </w:rPr>
        <w:t>respect for basic</w:t>
      </w:r>
      <w:r w:rsidRPr="00C02579">
        <w:rPr>
          <w:rFonts w:asciiTheme="majorHAnsi" w:hAnsiTheme="majorHAnsi" w:cstheme="majorHAnsi"/>
          <w:sz w:val="16"/>
        </w:rPr>
        <w:t xml:space="preserve"> </w:t>
      </w:r>
      <w:r w:rsidRPr="005D0A78">
        <w:rPr>
          <w:rFonts w:asciiTheme="majorHAnsi" w:hAnsiTheme="majorHAnsi" w:cstheme="majorHAnsi"/>
          <w:highlight w:val="green"/>
          <w:u w:val="single"/>
        </w:rPr>
        <w:t>human rights</w:t>
      </w:r>
      <w:r w:rsidRPr="00C02579">
        <w:rPr>
          <w:rFonts w:asciiTheme="majorHAnsi" w:hAnsiTheme="majorHAnsi" w:cstheme="majorHAnsi"/>
          <w:u w:val="single"/>
        </w:rPr>
        <w:t xml:space="preserve"> has</w:t>
      </w:r>
      <w:r w:rsidRPr="00C02579">
        <w:rPr>
          <w:rFonts w:asciiTheme="majorHAnsi" w:hAnsiTheme="majorHAnsi" w:cstheme="majorHAnsi"/>
          <w:sz w:val="16"/>
        </w:rPr>
        <w:t xml:space="preserve"> also </w:t>
      </w:r>
      <w:r w:rsidRPr="00C02579">
        <w:rPr>
          <w:rFonts w:asciiTheme="majorHAnsi" w:hAnsiTheme="majorHAnsi" w:cstheme="majorHAnsi"/>
          <w:u w:val="single"/>
        </w:rPr>
        <w:t xml:space="preserve">reached </w:t>
      </w:r>
      <w:r w:rsidRPr="005D0A78">
        <w:rPr>
          <w:rFonts w:asciiTheme="majorHAnsi" w:hAnsiTheme="majorHAnsi" w:cstheme="majorHAnsi"/>
          <w:b/>
          <w:iCs/>
          <w:highlight w:val="green"/>
          <w:u w:val="single"/>
        </w:rPr>
        <w:t>impressive levels</w:t>
      </w:r>
      <w:r w:rsidRPr="00C02579">
        <w:rPr>
          <w:rFonts w:asciiTheme="majorHAnsi" w:hAnsiTheme="majorHAnsi" w:cstheme="majorHAnsi"/>
          <w:u w:val="single"/>
        </w:rPr>
        <w:t xml:space="preserve">. As a </w:t>
      </w:r>
      <w:r w:rsidRPr="00C02579">
        <w:rPr>
          <w:rFonts w:asciiTheme="majorHAnsi" w:hAnsiTheme="majorHAnsi" w:cstheme="majorHAnsi"/>
          <w:b/>
          <w:iCs/>
          <w:u w:val="single"/>
        </w:rPr>
        <w:t>bevy of scholarship</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has shown, </w:t>
      </w:r>
      <w:r w:rsidRPr="005D0A78">
        <w:rPr>
          <w:rFonts w:asciiTheme="majorHAnsi" w:hAnsiTheme="majorHAnsi" w:cstheme="majorHAnsi"/>
          <w:highlight w:val="green"/>
          <w:u w:val="single"/>
        </w:rPr>
        <w:t>the policies</w:t>
      </w:r>
      <w:r w:rsidRPr="005D0A78">
        <w:rPr>
          <w:rFonts w:asciiTheme="majorHAnsi" w:hAnsiTheme="majorHAnsi" w:cstheme="majorHAnsi"/>
          <w:sz w:val="16"/>
          <w:highlight w:val="green"/>
        </w:rPr>
        <w:t xml:space="preserve"> that the </w:t>
      </w:r>
      <w:r w:rsidRPr="005D0A78">
        <w:rPr>
          <w:rFonts w:asciiTheme="majorHAnsi" w:hAnsiTheme="majorHAnsi" w:cstheme="majorHAnsi"/>
          <w:highlight w:val="green"/>
          <w:u w:val="single"/>
        </w:rPr>
        <w:t xml:space="preserve">U.S. has </w:t>
      </w:r>
      <w:r w:rsidRPr="005D0A78">
        <w:rPr>
          <w:rFonts w:asciiTheme="majorHAnsi" w:hAnsiTheme="majorHAnsi" w:cstheme="majorHAnsi"/>
          <w:b/>
          <w:iCs/>
          <w:highlight w:val="green"/>
          <w:u w:val="single"/>
        </w:rPr>
        <w:t>pursue</w:t>
      </w:r>
      <w:r w:rsidRPr="00C02579">
        <w:rPr>
          <w:rFonts w:asciiTheme="majorHAnsi" w:hAnsiTheme="majorHAnsi" w:cstheme="majorHAnsi"/>
          <w:b/>
          <w:iCs/>
          <w:u w:val="single"/>
        </w:rPr>
        <w:t>d</w:t>
      </w:r>
      <w:r w:rsidRPr="00C02579">
        <w:rPr>
          <w:rFonts w:asciiTheme="majorHAnsi" w:hAnsiTheme="majorHAnsi" w:cstheme="majorHAnsi"/>
          <w:u w:val="single"/>
        </w:rPr>
        <w:t xml:space="preserve"> and the </w:t>
      </w:r>
      <w:r w:rsidRPr="00C02579">
        <w:rPr>
          <w:rFonts w:asciiTheme="majorHAnsi" w:hAnsiTheme="majorHAnsi" w:cstheme="majorHAnsi"/>
          <w:b/>
          <w:iCs/>
          <w:u w:val="single"/>
        </w:rPr>
        <w:t>international order</w:t>
      </w:r>
      <w:r w:rsidRPr="00C02579">
        <w:rPr>
          <w:rFonts w:asciiTheme="majorHAnsi" w:hAnsiTheme="majorHAnsi" w:cstheme="majorHAnsi"/>
          <w:sz w:val="16"/>
        </w:rPr>
        <w:t xml:space="preserve"> it has built </w:t>
      </w:r>
      <w:r w:rsidRPr="00C02579">
        <w:rPr>
          <w:rFonts w:asciiTheme="majorHAnsi" w:hAnsiTheme="majorHAnsi" w:cstheme="majorHAnsi"/>
          <w:u w:val="single"/>
        </w:rPr>
        <w:t>have c</w:t>
      </w:r>
      <w:r w:rsidRPr="005D0A78">
        <w:rPr>
          <w:rFonts w:asciiTheme="majorHAnsi" w:hAnsiTheme="majorHAnsi" w:cstheme="majorHAnsi"/>
          <w:highlight w:val="green"/>
          <w:u w:val="single"/>
        </w:rPr>
        <w:t xml:space="preserve">ontributed </w:t>
      </w:r>
      <w:r w:rsidRPr="005D0A78">
        <w:rPr>
          <w:rFonts w:asciiTheme="majorHAnsi" w:hAnsiTheme="majorHAnsi" w:cstheme="majorHAnsi"/>
          <w:b/>
          <w:iCs/>
          <w:highlight w:val="green"/>
          <w:u w:val="single"/>
        </w:rPr>
        <w:t>enormously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 xml:space="preserve">and </w:t>
      </w:r>
      <w:r w:rsidRPr="005D0A78">
        <w:rPr>
          <w:rFonts w:asciiTheme="majorHAnsi" w:hAnsiTheme="majorHAnsi" w:cstheme="majorHAnsi"/>
          <w:b/>
          <w:iCs/>
          <w:highlight w:val="green"/>
          <w:u w:val="single"/>
        </w:rPr>
        <w:t>directl</w:t>
      </w:r>
      <w:r w:rsidRPr="00C02579">
        <w:rPr>
          <w:rFonts w:asciiTheme="majorHAnsi" w:hAnsiTheme="majorHAnsi" w:cstheme="majorHAnsi"/>
          <w:b/>
          <w:iCs/>
          <w:u w:val="single"/>
        </w:rPr>
        <w:t>y</w:t>
      </w:r>
      <w:r w:rsidRPr="00C02579">
        <w:rPr>
          <w:rFonts w:asciiTheme="majorHAnsi" w:hAnsiTheme="majorHAnsi" w:cstheme="majorHAnsi"/>
          <w:u w:val="single"/>
        </w:rPr>
        <w:t xml:space="preserve"> to these </w:t>
      </w:r>
      <w:r w:rsidRPr="00C02579">
        <w:rPr>
          <w:rFonts w:asciiTheme="majorHAnsi" w:hAnsiTheme="majorHAnsi" w:cstheme="majorHAnsi"/>
          <w:b/>
          <w:iCs/>
          <w:u w:val="single"/>
        </w:rPr>
        <w:t>outcomes</w:t>
      </w:r>
      <w:r w:rsidRPr="00C02579">
        <w:rPr>
          <w:rFonts w:asciiTheme="majorHAnsi" w:hAnsiTheme="majorHAnsi" w:cstheme="majorHAnsi"/>
          <w:u w:val="single"/>
        </w:rPr>
        <w:t xml:space="preserve">. If the </w:t>
      </w:r>
      <w:r w:rsidRPr="00C02579">
        <w:rPr>
          <w:rFonts w:asciiTheme="majorHAnsi" w:hAnsiTheme="majorHAnsi" w:cstheme="majorHAnsi"/>
          <w:b/>
          <w:iCs/>
          <w:u w:val="single"/>
        </w:rPr>
        <w:t>liberal international order</w:t>
      </w:r>
      <w:r w:rsidRPr="00C02579">
        <w:rPr>
          <w:rFonts w:asciiTheme="majorHAnsi" w:hAnsiTheme="majorHAnsi" w:cstheme="majorHAnsi"/>
          <w:u w:val="single"/>
        </w:rPr>
        <w:t xml:space="preserve"> can’t be considered a </w:t>
      </w:r>
      <w:r w:rsidRPr="00C02579">
        <w:rPr>
          <w:rFonts w:asciiTheme="majorHAnsi" w:hAnsiTheme="majorHAnsi" w:cstheme="majorHAnsi"/>
          <w:b/>
          <w:iCs/>
          <w:u w:val="single"/>
        </w:rPr>
        <w:t>smashing success</w:t>
      </w:r>
      <w:r w:rsidRPr="00C02579">
        <w:rPr>
          <w:rFonts w:asciiTheme="majorHAnsi" w:hAnsiTheme="majorHAnsi" w:cstheme="majorHAnsi"/>
          <w:u w:val="single"/>
        </w:rPr>
        <w:t xml:space="preserve">, no </w:t>
      </w:r>
      <w:r w:rsidRPr="00C02579">
        <w:rPr>
          <w:rFonts w:asciiTheme="majorHAnsi" w:hAnsiTheme="majorHAnsi" w:cstheme="majorHAnsi"/>
          <w:b/>
          <w:iCs/>
          <w:u w:val="single"/>
        </w:rPr>
        <w:t>international order</w:t>
      </w:r>
      <w:r w:rsidRPr="00C02579">
        <w:rPr>
          <w:rFonts w:asciiTheme="majorHAnsi" w:hAnsiTheme="majorHAnsi" w:cstheme="majorHAnsi"/>
          <w:u w:val="single"/>
        </w:rPr>
        <w:t xml:space="preserve"> could be. </w:t>
      </w:r>
      <w:r w:rsidRPr="00C02579">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5D0A78">
        <w:rPr>
          <w:rFonts w:asciiTheme="majorHAnsi" w:hAnsiTheme="majorHAnsi" w:cstheme="majorHAnsi"/>
          <w:highlight w:val="green"/>
          <w:u w:val="single"/>
        </w:rPr>
        <w:t>the U.S</w:t>
      </w:r>
      <w:r w:rsidRPr="00C02579">
        <w:rPr>
          <w:rFonts w:asciiTheme="majorHAnsi" w:hAnsiTheme="majorHAnsi" w:cstheme="majorHAnsi"/>
          <w:u w:val="single"/>
        </w:rPr>
        <w:t xml:space="preserve">. has </w:t>
      </w:r>
      <w:r w:rsidRPr="005D0A78">
        <w:rPr>
          <w:rFonts w:asciiTheme="majorHAnsi" w:hAnsiTheme="majorHAnsi" w:cstheme="majorHAnsi"/>
          <w:b/>
          <w:iCs/>
          <w:highlight w:val="green"/>
          <w:u w:val="single"/>
        </w:rPr>
        <w:t>generally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enlisted</w:t>
      </w:r>
      <w:r w:rsidRPr="00C02579">
        <w:rPr>
          <w:rFonts w:asciiTheme="majorHAnsi" w:hAnsiTheme="majorHAnsi" w:cstheme="majorHAnsi"/>
          <w:u w:val="single"/>
        </w:rPr>
        <w:t xml:space="preserve"> its power in the </w:t>
      </w:r>
      <w:r w:rsidRPr="005D0A78">
        <w:rPr>
          <w:rFonts w:asciiTheme="majorHAnsi" w:hAnsiTheme="majorHAnsi" w:cstheme="majorHAnsi"/>
          <w:b/>
          <w:iCs/>
          <w:highlight w:val="green"/>
          <w:u w:val="single"/>
        </w:rPr>
        <w:t>service</w:t>
      </w:r>
      <w:r w:rsidRPr="005D0A78">
        <w:rPr>
          <w:rFonts w:asciiTheme="majorHAnsi" w:hAnsiTheme="majorHAnsi" w:cstheme="majorHAnsi"/>
          <w:highlight w:val="green"/>
          <w:u w:val="single"/>
        </w:rPr>
        <w:t xml:space="preserve"> of </w:t>
      </w:r>
      <w:r w:rsidRPr="005D0A78">
        <w:rPr>
          <w:rFonts w:asciiTheme="majorHAnsi" w:hAnsiTheme="majorHAnsi" w:cstheme="majorHAnsi"/>
          <w:b/>
          <w:iCs/>
          <w:highlight w:val="green"/>
          <w:u w:val="single"/>
        </w:rPr>
        <w:t>universal values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such as </w:t>
      </w:r>
      <w:r w:rsidRPr="00C02579">
        <w:rPr>
          <w:rFonts w:asciiTheme="majorHAnsi" w:hAnsiTheme="majorHAnsi" w:cstheme="majorHAnsi"/>
          <w:b/>
          <w:iCs/>
          <w:u w:val="single"/>
        </w:rPr>
        <w:t>democracy</w:t>
      </w:r>
      <w:r w:rsidRPr="00C02579">
        <w:rPr>
          <w:rFonts w:asciiTheme="majorHAnsi" w:hAnsiTheme="majorHAnsi" w:cstheme="majorHAnsi"/>
          <w:u w:val="single"/>
        </w:rPr>
        <w:t xml:space="preserve"> and </w:t>
      </w:r>
      <w:r w:rsidRPr="00C02579">
        <w:rPr>
          <w:rFonts w:asciiTheme="majorHAnsi" w:hAnsiTheme="majorHAnsi" w:cstheme="majorHAnsi"/>
          <w:b/>
          <w:iCs/>
          <w:u w:val="single"/>
        </w:rPr>
        <w:t>human rights</w:t>
      </w:r>
      <w:r w:rsidRPr="00C02579">
        <w:rPr>
          <w:rFonts w:asciiTheme="majorHAnsi" w:hAnsiTheme="majorHAnsi" w:cstheme="majorHAnsi"/>
          <w:u w:val="single"/>
        </w:rPr>
        <w:t xml:space="preserve">; it has, more often than not, promoted </w:t>
      </w:r>
      <w:r w:rsidRPr="00C02579">
        <w:rPr>
          <w:rFonts w:asciiTheme="majorHAnsi" w:hAnsiTheme="majorHAnsi" w:cstheme="majorHAnsi"/>
          <w:b/>
          <w:iCs/>
          <w:u w:val="single"/>
        </w:rPr>
        <w:t>a positive-sum</w:t>
      </w:r>
      <w:r w:rsidRPr="00C02579">
        <w:rPr>
          <w:rFonts w:asciiTheme="majorHAnsi" w:hAnsiTheme="majorHAnsi" w:cstheme="majorHAnsi"/>
          <w:sz w:val="16"/>
        </w:rPr>
        <w:t xml:space="preserve"> </w:t>
      </w:r>
      <w:r w:rsidRPr="00C02579">
        <w:rPr>
          <w:rFonts w:asciiTheme="majorHAnsi" w:hAnsiTheme="majorHAnsi" w:cstheme="majorHAnsi"/>
          <w:u w:val="single"/>
        </w:rPr>
        <w:t xml:space="preserve">international system in which </w:t>
      </w:r>
      <w:r w:rsidRPr="00C02579">
        <w:rPr>
          <w:rFonts w:asciiTheme="majorHAnsi" w:hAnsiTheme="majorHAnsi" w:cstheme="majorHAnsi"/>
          <w:b/>
          <w:iCs/>
          <w:u w:val="single"/>
        </w:rPr>
        <w:t>like-minded</w:t>
      </w:r>
      <w:r w:rsidRPr="00C02579">
        <w:rPr>
          <w:rFonts w:asciiTheme="majorHAnsi" w:hAnsiTheme="majorHAnsi" w:cstheme="majorHAnsi"/>
          <w:u w:val="single"/>
        </w:rPr>
        <w:t xml:space="preserve"> nations can be </w:t>
      </w:r>
      <w:r w:rsidRPr="00C02579">
        <w:rPr>
          <w:rFonts w:asciiTheme="majorHAnsi" w:hAnsiTheme="majorHAnsi" w:cstheme="majorHAnsi"/>
          <w:b/>
          <w:iCs/>
          <w:u w:val="single"/>
        </w:rPr>
        <w:t>secure</w:t>
      </w:r>
      <w:r w:rsidRPr="00C02579">
        <w:rPr>
          <w:rFonts w:asciiTheme="majorHAnsi" w:hAnsiTheme="majorHAnsi" w:cstheme="majorHAnsi"/>
          <w:u w:val="single"/>
        </w:rPr>
        <w:t xml:space="preserve"> and </w:t>
      </w:r>
      <w:r w:rsidRPr="00C02579">
        <w:rPr>
          <w:rFonts w:asciiTheme="majorHAnsi" w:hAnsiTheme="majorHAnsi" w:cstheme="majorHAnsi"/>
          <w:b/>
          <w:iCs/>
          <w:u w:val="single"/>
        </w:rPr>
        <w:t>wealthy</w:t>
      </w:r>
      <w:r w:rsidRPr="00C02579">
        <w:rPr>
          <w:rFonts w:asciiTheme="majorHAnsi" w:hAnsiTheme="majorHAnsi" w:cstheme="majorHAnsi"/>
          <w:u w:val="single"/>
        </w:rPr>
        <w:t>.</w:t>
      </w:r>
      <w:r w:rsidRPr="00C02579">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C02579">
        <w:rPr>
          <w:rFonts w:asciiTheme="majorHAnsi" w:hAnsiTheme="majorHAnsi" w:cstheme="majorHAnsi"/>
          <w:u w:val="single"/>
        </w:rPr>
        <w:t xml:space="preserve">the </w:t>
      </w:r>
      <w:r w:rsidRPr="00C02579">
        <w:rPr>
          <w:rFonts w:asciiTheme="majorHAnsi" w:hAnsiTheme="majorHAnsi" w:cstheme="majorHAnsi"/>
          <w:b/>
          <w:iCs/>
          <w:u w:val="single"/>
        </w:rPr>
        <w:t>conclusion</w:t>
      </w:r>
      <w:r w:rsidRPr="00C02579">
        <w:rPr>
          <w:rFonts w:asciiTheme="majorHAnsi" w:hAnsiTheme="majorHAnsi" w:cstheme="majorHAnsi"/>
          <w:u w:val="single"/>
        </w:rPr>
        <w:t xml:space="preserve"> can easily </w:t>
      </w:r>
      <w:r w:rsidRPr="00C02579">
        <w:rPr>
          <w:rFonts w:asciiTheme="majorHAnsi" w:hAnsiTheme="majorHAnsi" w:cstheme="majorHAnsi"/>
          <w:b/>
          <w:iCs/>
          <w:u w:val="single"/>
        </w:rPr>
        <w:t>go too far</w:t>
      </w:r>
      <w:r w:rsidRPr="00C02579">
        <w:rPr>
          <w:rFonts w:asciiTheme="majorHAnsi" w:hAnsiTheme="majorHAnsi" w:cstheme="majorHAnsi"/>
          <w:u w:val="single"/>
        </w:rPr>
        <w:t xml:space="preserve">. It is always </w:t>
      </w:r>
      <w:r w:rsidRPr="00C02579">
        <w:rPr>
          <w:rFonts w:asciiTheme="majorHAnsi" w:hAnsiTheme="majorHAnsi" w:cstheme="majorHAnsi"/>
          <w:b/>
          <w:iCs/>
          <w:u w:val="single"/>
        </w:rPr>
        <w:t>dangerous</w:t>
      </w:r>
      <w:r w:rsidRPr="00C02579">
        <w:rPr>
          <w:rFonts w:asciiTheme="majorHAnsi" w:hAnsiTheme="majorHAnsi" w:cstheme="majorHAnsi"/>
          <w:u w:val="single"/>
        </w:rPr>
        <w:t xml:space="preserve"> to become </w:t>
      </w:r>
      <w:r w:rsidRPr="00C02579">
        <w:rPr>
          <w:rFonts w:asciiTheme="majorHAnsi" w:hAnsiTheme="majorHAnsi" w:cstheme="majorHAnsi"/>
          <w:b/>
          <w:iCs/>
          <w:u w:val="single"/>
        </w:rPr>
        <w:t>so enraptured</w:t>
      </w:r>
      <w:r w:rsidRPr="00C02579">
        <w:rPr>
          <w:rFonts w:asciiTheme="majorHAnsi" w:hAnsiTheme="majorHAnsi" w:cstheme="majorHAnsi"/>
          <w:sz w:val="16"/>
        </w:rPr>
        <w:t xml:space="preserve"> </w:t>
      </w:r>
      <w:r w:rsidRPr="00C02579">
        <w:rPr>
          <w:rFonts w:asciiTheme="majorHAnsi" w:hAnsiTheme="majorHAnsi" w:cstheme="majorHAnsi"/>
          <w:u w:val="single"/>
        </w:rPr>
        <w:t>by</w:t>
      </w:r>
      <w:r w:rsidRPr="00C02579">
        <w:rPr>
          <w:rFonts w:asciiTheme="majorHAnsi" w:hAnsiTheme="majorHAnsi" w:cstheme="majorHAnsi"/>
          <w:sz w:val="16"/>
        </w:rPr>
        <w:t xml:space="preserve"> past </w:t>
      </w:r>
      <w:r w:rsidRPr="00C02579">
        <w:rPr>
          <w:rFonts w:asciiTheme="majorHAnsi" w:hAnsiTheme="majorHAnsi" w:cstheme="majorHAnsi"/>
          <w:b/>
          <w:iCs/>
          <w:u w:val="single"/>
        </w:rPr>
        <w:t>achievements</w:t>
      </w:r>
      <w:r w:rsidRPr="00C02579">
        <w:rPr>
          <w:rFonts w:asciiTheme="majorHAnsi" w:hAnsiTheme="majorHAnsi" w:cstheme="majorHAnsi"/>
          <w:sz w:val="16"/>
        </w:rPr>
        <w:t xml:space="preserve"> </w:t>
      </w:r>
      <w:r w:rsidRPr="00C02579">
        <w:rPr>
          <w:rFonts w:asciiTheme="majorHAnsi" w:hAnsiTheme="majorHAnsi" w:cstheme="majorHAnsi"/>
          <w:u w:val="single"/>
        </w:rPr>
        <w:t xml:space="preserve">that one </w:t>
      </w:r>
      <w:r w:rsidRPr="00C02579">
        <w:rPr>
          <w:rFonts w:asciiTheme="majorHAnsi" w:hAnsiTheme="majorHAnsi" w:cstheme="majorHAnsi"/>
          <w:b/>
          <w:iCs/>
          <w:u w:val="single"/>
        </w:rPr>
        <w:t>loses sight</w:t>
      </w:r>
      <w:r w:rsidRPr="00C02579">
        <w:rPr>
          <w:rFonts w:asciiTheme="majorHAnsi" w:hAnsiTheme="majorHAnsi" w:cstheme="majorHAnsi"/>
          <w:u w:val="single"/>
        </w:rPr>
        <w:t xml:space="preserve"> of the </w:t>
      </w:r>
      <w:r w:rsidRPr="00C02579">
        <w:rPr>
          <w:rFonts w:asciiTheme="majorHAnsi" w:hAnsiTheme="majorHAnsi" w:cstheme="majorHAnsi"/>
          <w:b/>
          <w:iCs/>
          <w:u w:val="single"/>
        </w:rPr>
        <w:t>need for adaptation</w:t>
      </w:r>
      <w:r w:rsidRPr="00C02579">
        <w:rPr>
          <w:rFonts w:asciiTheme="majorHAnsi" w:hAnsiTheme="majorHAnsi" w:cstheme="majorHAnsi"/>
          <w:u w:val="single"/>
        </w:rPr>
        <w:t xml:space="preserve"> in </w:t>
      </w:r>
      <w:r w:rsidRPr="00C02579">
        <w:rPr>
          <w:rFonts w:asciiTheme="majorHAnsi" w:hAnsiTheme="majorHAnsi" w:cstheme="majorHAnsi"/>
          <w:b/>
          <w:iCs/>
          <w:u w:val="single"/>
        </w:rPr>
        <w:t>the future</w:t>
      </w:r>
      <w:r w:rsidRPr="00C02579">
        <w:rPr>
          <w:rFonts w:asciiTheme="majorHAnsi" w:hAnsiTheme="majorHAnsi" w:cstheme="majorHAnsi"/>
          <w:u w:val="single"/>
        </w:rPr>
        <w:t xml:space="preserve">. </w:t>
      </w:r>
      <w:r w:rsidRPr="00C02579">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C02579">
        <w:rPr>
          <w:rFonts w:asciiTheme="majorHAnsi" w:hAnsiTheme="majorHAnsi" w:cstheme="majorHAnsi"/>
          <w:u w:val="single"/>
        </w:rPr>
        <w:t xml:space="preserve">There is </w:t>
      </w:r>
      <w:r w:rsidRPr="00C02579">
        <w:rPr>
          <w:rFonts w:asciiTheme="majorHAnsi" w:hAnsiTheme="majorHAnsi" w:cstheme="majorHAnsi"/>
          <w:b/>
          <w:iCs/>
          <w:u w:val="single"/>
        </w:rPr>
        <w:t>little evidence</w:t>
      </w:r>
      <w:r w:rsidRPr="00C02579">
        <w:rPr>
          <w:rFonts w:asciiTheme="majorHAnsi" w:hAnsiTheme="majorHAnsi" w:cstheme="majorHAnsi"/>
          <w:u w:val="single"/>
        </w:rPr>
        <w:t xml:space="preserve"> to suggest</w:t>
      </w:r>
      <w:r w:rsidRPr="00C02579">
        <w:rPr>
          <w:rFonts w:asciiTheme="majorHAnsi" w:hAnsiTheme="majorHAnsi" w:cstheme="majorHAnsi"/>
          <w:sz w:val="16"/>
        </w:rPr>
        <w:t xml:space="preserve">, however, </w:t>
      </w:r>
      <w:r w:rsidRPr="00C02579">
        <w:rPr>
          <w:rFonts w:asciiTheme="majorHAnsi" w:hAnsiTheme="majorHAnsi" w:cstheme="majorHAnsi"/>
          <w:u w:val="single"/>
        </w:rPr>
        <w:t>tha</w:t>
      </w:r>
      <w:r w:rsidRPr="00C02579">
        <w:rPr>
          <w:rFonts w:asciiTheme="majorHAnsi" w:hAnsiTheme="majorHAnsi" w:cstheme="majorHAnsi"/>
          <w:sz w:val="16"/>
        </w:rPr>
        <w:t xml:space="preserve">t either American power or </w:t>
      </w:r>
      <w:r w:rsidRPr="00C02579">
        <w:rPr>
          <w:rFonts w:asciiTheme="majorHAnsi" w:hAnsiTheme="majorHAnsi" w:cstheme="majorHAnsi"/>
          <w:b/>
          <w:iCs/>
          <w:u w:val="single"/>
        </w:rPr>
        <w:t>the liberal order</w:t>
      </w:r>
      <w:r w:rsidRPr="00C02579">
        <w:rPr>
          <w:rFonts w:asciiTheme="majorHAnsi" w:hAnsiTheme="majorHAnsi" w:cstheme="majorHAnsi"/>
          <w:u w:val="single"/>
        </w:rPr>
        <w:t xml:space="preserve"> it supports have </w:t>
      </w:r>
      <w:r w:rsidRPr="00C02579">
        <w:rPr>
          <w:rFonts w:asciiTheme="majorHAnsi" w:hAnsiTheme="majorHAnsi" w:cstheme="majorHAnsi"/>
          <w:b/>
          <w:iCs/>
          <w:u w:val="single"/>
        </w:rPr>
        <w:t>eroded</w:t>
      </w:r>
      <w:r w:rsidRPr="00C02579">
        <w:rPr>
          <w:rFonts w:asciiTheme="majorHAnsi" w:hAnsiTheme="majorHAnsi" w:cstheme="majorHAnsi"/>
          <w:u w:val="single"/>
        </w:rPr>
        <w:t xml:space="preserve"> so </w:t>
      </w:r>
      <w:r w:rsidRPr="00C02579">
        <w:rPr>
          <w:rFonts w:asciiTheme="majorHAnsi" w:hAnsiTheme="majorHAnsi" w:cstheme="majorHAnsi"/>
          <w:b/>
          <w:iCs/>
          <w:u w:val="single"/>
        </w:rPr>
        <w:t>dramatically</w:t>
      </w:r>
      <w:r w:rsidRPr="00C02579">
        <w:rPr>
          <w:rFonts w:asciiTheme="majorHAnsi" w:hAnsiTheme="majorHAnsi" w:cstheme="majorHAnsi"/>
          <w:u w:val="single"/>
        </w:rPr>
        <w:t xml:space="preserve"> that </w:t>
      </w:r>
      <w:r w:rsidRPr="00C02579">
        <w:rPr>
          <w:rFonts w:asciiTheme="majorHAnsi" w:hAnsiTheme="majorHAnsi" w:cstheme="majorHAnsi"/>
          <w:b/>
          <w:iCs/>
          <w:u w:val="single"/>
        </w:rPr>
        <w:t>Washington</w:t>
      </w:r>
      <w:r w:rsidRPr="00C02579">
        <w:rPr>
          <w:rFonts w:asciiTheme="majorHAnsi" w:hAnsiTheme="majorHAnsi" w:cstheme="majorHAnsi"/>
          <w:sz w:val="16"/>
        </w:rPr>
        <w:t xml:space="preserve">’s postwar project </w:t>
      </w:r>
      <w:r w:rsidRPr="00C02579">
        <w:rPr>
          <w:rFonts w:asciiTheme="majorHAnsi" w:hAnsiTheme="majorHAnsi" w:cstheme="majorHAnsi"/>
          <w:u w:val="single"/>
        </w:rPr>
        <w:t xml:space="preserve">cannot be </w:t>
      </w:r>
      <w:r w:rsidRPr="00C02579">
        <w:rPr>
          <w:rFonts w:asciiTheme="majorHAnsi" w:hAnsiTheme="majorHAnsi" w:cstheme="majorHAnsi"/>
          <w:b/>
          <w:iCs/>
          <w:u w:val="single"/>
        </w:rPr>
        <w:t>sustained</w:t>
      </w:r>
      <w:r w:rsidRPr="00C02579">
        <w:rPr>
          <w:rFonts w:asciiTheme="majorHAnsi" w:hAnsiTheme="majorHAnsi" w:cstheme="majorHAnsi"/>
          <w:u w:val="single"/>
        </w:rPr>
        <w:t>.</w:t>
      </w:r>
      <w:r w:rsidRPr="00C02579">
        <w:rPr>
          <w:rFonts w:asciiTheme="majorHAnsi" w:hAnsiTheme="majorHAnsi" w:cstheme="majorHAnsi"/>
          <w:sz w:val="16"/>
        </w:rPr>
        <w:t xml:space="preserve"> Quite the contrary —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U.S</w:t>
      </w:r>
      <w:r w:rsidRPr="00C02579">
        <w:rPr>
          <w:rFonts w:asciiTheme="majorHAnsi" w:hAnsiTheme="majorHAnsi" w:cstheme="majorHAnsi"/>
          <w:u w:val="single"/>
        </w:rPr>
        <w:t xml:space="preserve">. is likely to </w:t>
      </w:r>
      <w:r w:rsidRPr="005D0A78">
        <w:rPr>
          <w:rFonts w:asciiTheme="majorHAnsi" w:hAnsiTheme="majorHAnsi" w:cstheme="majorHAnsi"/>
          <w:highlight w:val="green"/>
          <w:u w:val="single"/>
        </w:rPr>
        <w:t>remain</w:t>
      </w:r>
      <w:r w:rsidRPr="00C02579">
        <w:rPr>
          <w:rFonts w:asciiTheme="majorHAnsi" w:hAnsiTheme="majorHAnsi" w:cstheme="majorHAnsi"/>
          <w:u w:val="single"/>
        </w:rPr>
        <w:t xml:space="preserve"> the </w:t>
      </w:r>
      <w:r w:rsidRPr="00C02579">
        <w:rPr>
          <w:rFonts w:asciiTheme="majorHAnsi" w:hAnsiTheme="majorHAnsi" w:cstheme="majorHAnsi"/>
          <w:b/>
          <w:iCs/>
          <w:u w:val="single"/>
        </w:rPr>
        <w:t xml:space="preserve">world’s </w:t>
      </w:r>
      <w:r w:rsidRPr="005D0A78">
        <w:rPr>
          <w:rFonts w:asciiTheme="majorHAnsi" w:hAnsiTheme="majorHAnsi" w:cstheme="majorHAnsi"/>
          <w:b/>
          <w:iCs/>
          <w:highlight w:val="green"/>
          <w:u w:val="single"/>
        </w:rPr>
        <w:t>strongest power</w:t>
      </w:r>
      <w:r w:rsidRPr="005D0A78">
        <w:rPr>
          <w:rFonts w:asciiTheme="majorHAnsi" w:hAnsiTheme="majorHAnsi" w:cstheme="majorHAnsi"/>
          <w:highlight w:val="green"/>
          <w:u w:val="single"/>
        </w:rPr>
        <w:t xml:space="preserve"> for </w:t>
      </w:r>
      <w:r w:rsidRPr="005D0A78">
        <w:rPr>
          <w:rFonts w:asciiTheme="majorHAnsi" w:hAnsiTheme="majorHAnsi" w:cstheme="majorHAnsi"/>
          <w:b/>
          <w:iCs/>
          <w:highlight w:val="green"/>
          <w:u w:val="single"/>
        </w:rPr>
        <w:t>decades</w:t>
      </w:r>
      <w:r w:rsidRPr="00C02579">
        <w:rPr>
          <w:rFonts w:asciiTheme="majorHAnsi" w:hAnsiTheme="majorHAnsi" w:cstheme="majorHAnsi"/>
          <w:b/>
          <w:iCs/>
          <w:u w:val="single"/>
        </w:rPr>
        <w:t xml:space="preserve"> to come</w:t>
      </w:r>
      <w:r w:rsidRPr="00C02579">
        <w:rPr>
          <w:rFonts w:asciiTheme="majorHAnsi" w:hAnsiTheme="majorHAnsi" w:cstheme="majorHAnsi"/>
          <w:u w:val="single"/>
        </w:rPr>
        <w:t>.</w:t>
      </w:r>
      <w:r>
        <w:rPr>
          <w:rFonts w:asciiTheme="majorHAnsi" w:hAnsiTheme="majorHAnsi" w:cstheme="majorHAnsi"/>
          <w:u w:val="single"/>
        </w:rPr>
        <w:t xml:space="preserve"> </w:t>
      </w:r>
    </w:p>
    <w:p w14:paraId="44A66788" w14:textId="77777777" w:rsidR="00BA0274" w:rsidRPr="00BA0274" w:rsidRDefault="00BA0274" w:rsidP="00BA0274"/>
    <w:p w14:paraId="33D9C02B" w14:textId="43ADF44F" w:rsidR="008C76AD" w:rsidRDefault="008C76AD" w:rsidP="008C76AD"/>
    <w:p w14:paraId="296314F8" w14:textId="59284024" w:rsidR="003D1340" w:rsidRDefault="003D1340" w:rsidP="003D1340">
      <w:pPr>
        <w:rPr>
          <w:rFonts w:asciiTheme="majorHAnsi" w:hAnsiTheme="majorHAnsi" w:cstheme="majorHAnsi"/>
          <w:u w:val="single"/>
        </w:rPr>
      </w:pPr>
    </w:p>
    <w:p w14:paraId="4B339350" w14:textId="77777777" w:rsidR="003D1340" w:rsidRPr="003D1340" w:rsidRDefault="003D1340" w:rsidP="003D1340"/>
    <w:p w14:paraId="02399B31" w14:textId="77777777" w:rsidR="003D1340" w:rsidRPr="003D1340" w:rsidRDefault="003D1340" w:rsidP="003D1340"/>
    <w:sectPr w:rsidR="003D1340" w:rsidRPr="003D13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13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340"/>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730"/>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36C"/>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6AD"/>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F6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274"/>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154"/>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2D7E6E"/>
  <w14:defaultImageDpi w14:val="300"/>
  <w15:docId w15:val="{AAF24228-1C15-114D-8259-1F53578C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2F6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F2F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2F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2F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AF2F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2F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2F60"/>
  </w:style>
  <w:style w:type="character" w:customStyle="1" w:styleId="Heading1Char">
    <w:name w:val="Heading 1 Char"/>
    <w:aliases w:val="Pocket Char"/>
    <w:basedOn w:val="DefaultParagraphFont"/>
    <w:link w:val="Heading1"/>
    <w:uiPriority w:val="9"/>
    <w:rsid w:val="00AF2F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2F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2F6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AF2F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F2F6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AF2F60"/>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20"/>
    <w:qFormat/>
    <w:rsid w:val="00AF2F6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F2F6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AF2F60"/>
    <w:rPr>
      <w:color w:val="auto"/>
      <w:u w:val="none"/>
    </w:rPr>
  </w:style>
  <w:style w:type="paragraph" w:styleId="DocumentMap">
    <w:name w:val="Document Map"/>
    <w:basedOn w:val="Normal"/>
    <w:link w:val="DocumentMapChar"/>
    <w:uiPriority w:val="99"/>
    <w:semiHidden/>
    <w:unhideWhenUsed/>
    <w:rsid w:val="00AF2F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2F60"/>
    <w:rPr>
      <w:rFonts w:ascii="Lucida Grande" w:hAnsi="Lucida Grande" w:cs="Lucida Grande"/>
    </w:rPr>
  </w:style>
  <w:style w:type="character" w:customStyle="1" w:styleId="s6">
    <w:name w:val="s6"/>
    <w:basedOn w:val="DefaultParagraphFont"/>
    <w:rsid w:val="003D1340"/>
  </w:style>
  <w:style w:type="character" w:customStyle="1" w:styleId="apple-converted-space">
    <w:name w:val="apple-converted-space"/>
    <w:basedOn w:val="DefaultParagraphFont"/>
    <w:rsid w:val="003D1340"/>
  </w:style>
  <w:style w:type="character" w:customStyle="1" w:styleId="s12">
    <w:name w:val="s12"/>
    <w:basedOn w:val="DefaultParagraphFont"/>
    <w:rsid w:val="003D1340"/>
  </w:style>
  <w:style w:type="paragraph" w:customStyle="1" w:styleId="textbold">
    <w:name w:val="text bold"/>
    <w:basedOn w:val="Normal"/>
    <w:link w:val="Emphasis"/>
    <w:uiPriority w:val="20"/>
    <w:qFormat/>
    <w:rsid w:val="008C76A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bloomberg.com/opinion/articles/2018-08-14/america-s-global-order-is-worth-fighting-for" TargetMode="External"/><Relationship Id="rId4" Type="http://schemas.openxmlformats.org/officeDocument/2006/relationships/customXml" Target="../customXml/item4.xml"/><Relationship Id="rId9" Type="http://schemas.openxmlformats.org/officeDocument/2006/relationships/hyperlink" Target="https://thediplomat.com/2017/08/the-great-us-china-biotechnology-and-artificial-intelligen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9</Pages>
  <Words>4474</Words>
  <Characters>25507</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29922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cp:revision>
  <dcterms:created xsi:type="dcterms:W3CDTF">2021-09-17T22:08:00Z</dcterms:created>
  <dcterms:modified xsi:type="dcterms:W3CDTF">2021-09-18T13:25:00Z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