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C8BAE5" w14:textId="77777777" w:rsidR="005463C8" w:rsidRDefault="005463C8" w:rsidP="005463C8">
      <w:pPr>
        <w:pStyle w:val="Heading1"/>
      </w:pPr>
      <w:r>
        <w:t>1nc</w:t>
      </w:r>
    </w:p>
    <w:p w14:paraId="54B6E0EC" w14:textId="77777777" w:rsidR="005463C8" w:rsidRDefault="005463C8" w:rsidP="005463C8"/>
    <w:p w14:paraId="06DF8FA3" w14:textId="77777777" w:rsidR="005463C8" w:rsidRDefault="005463C8" w:rsidP="005463C8">
      <w:pPr>
        <w:pStyle w:val="Heading2"/>
      </w:pPr>
      <w:r>
        <w:lastRenderedPageBreak/>
        <w:t>1</w:t>
      </w:r>
    </w:p>
    <w:p w14:paraId="499601C8" w14:textId="77777777" w:rsidR="005463C8" w:rsidRDefault="005463C8" w:rsidP="005463C8"/>
    <w:p w14:paraId="1ACF3DE2" w14:textId="77777777" w:rsidR="005463C8" w:rsidRDefault="005463C8" w:rsidP="005463C8">
      <w:pPr>
        <w:pStyle w:val="Heading4"/>
      </w:pPr>
      <w:r w:rsidRPr="00FF7E5F">
        <w:t xml:space="preserve">Interpretation: </w:t>
      </w:r>
      <w:r>
        <w:t>D</w:t>
      </w:r>
      <w:r w:rsidRPr="00FF7E5F">
        <w:t xml:space="preserve">ebaters may not read multiple reasons to substantively auto affirm the </w:t>
      </w:r>
      <w:proofErr w:type="spellStart"/>
      <w:r w:rsidRPr="00FF7E5F">
        <w:t>the</w:t>
      </w:r>
      <w:proofErr w:type="spellEnd"/>
      <w:r w:rsidRPr="00FF7E5F">
        <w:t xml:space="preserve"> resolution. To clarify </w:t>
      </w:r>
      <w:proofErr w:type="spellStart"/>
      <w:r w:rsidRPr="00FF7E5F">
        <w:t>apriori</w:t>
      </w:r>
      <w:r>
        <w:t>s</w:t>
      </w:r>
      <w:proofErr w:type="spellEnd"/>
      <w:r w:rsidRPr="00FF7E5F">
        <w:t xml:space="preserve"> bad </w:t>
      </w:r>
    </w:p>
    <w:p w14:paraId="1B85D3FB" w14:textId="77777777" w:rsidR="005463C8" w:rsidRDefault="005463C8" w:rsidP="005463C8">
      <w:pPr>
        <w:pStyle w:val="Heading4"/>
      </w:pPr>
      <w:r>
        <w:t xml:space="preserve">[1] </w:t>
      </w:r>
      <w:r w:rsidRPr="00FF7E5F">
        <w:t xml:space="preserve">Reciprocity: </w:t>
      </w:r>
      <w:proofErr w:type="spellStart"/>
      <w:r w:rsidRPr="00FF7E5F">
        <w:t>mutltiple</w:t>
      </w:r>
      <w:proofErr w:type="spellEnd"/>
      <w:r w:rsidRPr="00FF7E5F">
        <w:t xml:space="preserve"> </w:t>
      </w:r>
      <w:proofErr w:type="spellStart"/>
      <w:r w:rsidRPr="00FF7E5F">
        <w:t>aprirois</w:t>
      </w:r>
      <w:proofErr w:type="spellEnd"/>
      <w:r w:rsidRPr="00FF7E5F">
        <w:t xml:space="preserve"> put the neg at least at a 3-1 skew if not infinite skew which severely skews </w:t>
      </w:r>
      <w:proofErr w:type="spellStart"/>
      <w:r w:rsidRPr="00FF7E5F">
        <w:t>rhe</w:t>
      </w:r>
      <w:proofErr w:type="spellEnd"/>
      <w:r w:rsidRPr="00FF7E5F">
        <w:t xml:space="preserve"> neg time. Reciprocity key to fairness </w:t>
      </w:r>
      <w:proofErr w:type="spellStart"/>
      <w:r w:rsidRPr="00FF7E5F">
        <w:t>cuz</w:t>
      </w:r>
      <w:proofErr w:type="spellEnd"/>
      <w:r w:rsidRPr="00FF7E5F">
        <w:t xml:space="preserve"> it key to balanced burdens </w:t>
      </w:r>
    </w:p>
    <w:p w14:paraId="78220598" w14:textId="77777777" w:rsidR="005463C8" w:rsidRDefault="005463C8" w:rsidP="005463C8">
      <w:pPr>
        <w:pStyle w:val="Heading4"/>
      </w:pPr>
      <w:r>
        <w:t xml:space="preserve">[2] </w:t>
      </w:r>
      <w:r w:rsidRPr="00FF7E5F">
        <w:t xml:space="preserve">Ableism: multiple </w:t>
      </w:r>
      <w:proofErr w:type="spellStart"/>
      <w:r w:rsidRPr="00FF7E5F">
        <w:t>aprioris</w:t>
      </w:r>
      <w:proofErr w:type="spellEnd"/>
      <w:r w:rsidRPr="00FF7E5F">
        <w:t xml:space="preserve"> are ableist </w:t>
      </w:r>
      <w:proofErr w:type="spellStart"/>
      <w:r w:rsidRPr="00FF7E5F">
        <w:t>cuz</w:t>
      </w:r>
      <w:proofErr w:type="spellEnd"/>
      <w:r w:rsidRPr="00FF7E5F">
        <w:t xml:space="preserve"> it forces debaters to </w:t>
      </w:r>
      <w:proofErr w:type="spellStart"/>
      <w:r w:rsidRPr="00FF7E5F">
        <w:t>minesweep</w:t>
      </w:r>
      <w:proofErr w:type="spellEnd"/>
      <w:r w:rsidRPr="00FF7E5F">
        <w:t xml:space="preserve"> find small game over issues while also trying to answer a full </w:t>
      </w:r>
      <w:proofErr w:type="spellStart"/>
      <w:r w:rsidRPr="00FF7E5F">
        <w:t>aff</w:t>
      </w:r>
      <w:proofErr w:type="spellEnd"/>
      <w:r w:rsidRPr="00FF7E5F">
        <w:t xml:space="preserve"> </w:t>
      </w:r>
      <w:proofErr w:type="spellStart"/>
      <w:r w:rsidRPr="00FF7E5F">
        <w:t>fwk</w:t>
      </w:r>
      <w:proofErr w:type="spellEnd"/>
      <w:r w:rsidRPr="00FF7E5F">
        <w:t xml:space="preserve"> </w:t>
      </w:r>
      <w:proofErr w:type="spellStart"/>
      <w:r w:rsidRPr="00FF7E5F">
        <w:t>anf</w:t>
      </w:r>
      <w:proofErr w:type="spellEnd"/>
      <w:r w:rsidRPr="00FF7E5F">
        <w:t xml:space="preserve"> theory </w:t>
      </w:r>
      <w:proofErr w:type="spellStart"/>
      <w:r w:rsidRPr="00FF7E5F">
        <w:t>args</w:t>
      </w:r>
      <w:proofErr w:type="spellEnd"/>
      <w:r w:rsidRPr="00FF7E5F">
        <w:t xml:space="preserve">. They </w:t>
      </w:r>
      <w:proofErr w:type="gramStart"/>
      <w:r w:rsidRPr="00FF7E5F">
        <w:t>creates</w:t>
      </w:r>
      <w:proofErr w:type="gramEnd"/>
      <w:r w:rsidRPr="00FF7E5F">
        <w:t xml:space="preserve"> an epistemic skew on everything the </w:t>
      </w:r>
      <w:proofErr w:type="spellStart"/>
      <w:r w:rsidRPr="00FF7E5F">
        <w:t>aff</w:t>
      </w:r>
      <w:proofErr w:type="spellEnd"/>
      <w:r w:rsidRPr="00FF7E5F">
        <w:t xml:space="preserve"> says </w:t>
      </w:r>
      <w:proofErr w:type="spellStart"/>
      <w:r w:rsidRPr="00FF7E5F">
        <w:t>cuz</w:t>
      </w:r>
      <w:proofErr w:type="spellEnd"/>
      <w:r w:rsidRPr="00FF7E5F">
        <w:t xml:space="preserve"> it’s only true </w:t>
      </w:r>
      <w:proofErr w:type="spellStart"/>
      <w:r w:rsidRPr="00FF7E5F">
        <w:t>cuz</w:t>
      </w:r>
      <w:proofErr w:type="spellEnd"/>
      <w:r w:rsidRPr="00FF7E5F">
        <w:t xml:space="preserve"> I couldn’t </w:t>
      </w:r>
      <w:proofErr w:type="spellStart"/>
      <w:r w:rsidRPr="00FF7E5F">
        <w:t>minesweep</w:t>
      </w:r>
      <w:proofErr w:type="spellEnd"/>
      <w:r w:rsidRPr="00FF7E5F">
        <w:t xml:space="preserve"> it in time and also key to fairness ensuring </w:t>
      </w:r>
      <w:proofErr w:type="spellStart"/>
      <w:r w:rsidRPr="00FF7E5F">
        <w:t>th</w:t>
      </w:r>
      <w:proofErr w:type="spellEnd"/>
      <w:r w:rsidRPr="00FF7E5F">
        <w:t xml:space="preserve"> equity of all people in debate </w:t>
      </w:r>
    </w:p>
    <w:p w14:paraId="4C3D8803" w14:textId="77777777" w:rsidR="005463C8" w:rsidRDefault="005463C8" w:rsidP="005463C8">
      <w:pPr>
        <w:pStyle w:val="Heading4"/>
      </w:pPr>
    </w:p>
    <w:p w14:paraId="6F97B53A" w14:textId="77777777" w:rsidR="005463C8" w:rsidRPr="00047F01" w:rsidRDefault="005463C8" w:rsidP="005463C8">
      <w:pPr>
        <w:pStyle w:val="Heading4"/>
        <w:rPr>
          <w:rFonts w:ascii="Times New Roman" w:hAnsi="Times New Roman"/>
          <w:sz w:val="24"/>
        </w:rPr>
      </w:pPr>
      <w:r w:rsidRPr="00047F01">
        <w:rPr>
          <w:rStyle w:val="s14"/>
        </w:rPr>
        <w:t xml:space="preserve">Fairness – </w:t>
      </w:r>
      <w:r w:rsidRPr="00047F01">
        <w:t>A] Inescapable – every argument you make concedes the authority of fairness: i.e. that the judge will evaluate your arguments fairly so if they say fairness doesn’t matter you can just vote neg because that’s unfair so who cards B] Skews ability to evaluate substance – if one debater had ten minutes to speak and the other had three there would be incongruence that alters ability to judge the winner </w:t>
      </w:r>
    </w:p>
    <w:p w14:paraId="2A105F9E" w14:textId="77777777" w:rsidR="005463C8" w:rsidRDefault="005463C8" w:rsidP="005463C8">
      <w:pPr>
        <w:pStyle w:val="Heading4"/>
        <w:rPr>
          <w:rFonts w:ascii="-webkit-standard" w:hAnsi="-webkit-standard" w:cs="Times New Roman"/>
        </w:rPr>
      </w:pPr>
    </w:p>
    <w:p w14:paraId="5130F974" w14:textId="77777777" w:rsidR="005463C8" w:rsidRPr="00D54283" w:rsidRDefault="005463C8" w:rsidP="005463C8">
      <w:pPr>
        <w:pStyle w:val="Heading4"/>
        <w:rPr>
          <w:rFonts w:ascii="-webkit-standard" w:hAnsi="-webkit-standard" w:hint="eastAsia"/>
        </w:rPr>
      </w:pPr>
      <w:r w:rsidRPr="00D54283">
        <w:rPr>
          <w:rStyle w:val="s14"/>
          <w:rFonts w:cs="Calibri"/>
          <w:color w:val="000000"/>
        </w:rPr>
        <w:t xml:space="preserve">Education – </w:t>
      </w:r>
      <w:r>
        <w:rPr>
          <w:rStyle w:val="s14"/>
          <w:rFonts w:cs="Calibri"/>
          <w:color w:val="000000"/>
        </w:rPr>
        <w:t xml:space="preserve">a) </w:t>
      </w:r>
      <w:r w:rsidRPr="00D54283">
        <w:rPr>
          <w:rStyle w:val="s14"/>
          <w:rFonts w:cs="Calibri"/>
          <w:color w:val="000000"/>
        </w:rPr>
        <w:t>it’s the only portable skill in debate</w:t>
      </w:r>
      <w:r>
        <w:rPr>
          <w:rStyle w:val="s14"/>
          <w:rFonts w:cs="Calibri"/>
          <w:color w:val="000000"/>
        </w:rPr>
        <w:t xml:space="preserve"> b) it’s the only reason schools fund debate</w:t>
      </w:r>
    </w:p>
    <w:p w14:paraId="0620F3EF" w14:textId="77777777" w:rsidR="005463C8" w:rsidRPr="00754C25" w:rsidRDefault="005463C8" w:rsidP="005463C8"/>
    <w:p w14:paraId="393ACE99" w14:textId="77777777" w:rsidR="005463C8" w:rsidRDefault="005463C8" w:rsidP="005463C8"/>
    <w:p w14:paraId="201494F5" w14:textId="4FFF1B0A" w:rsidR="005463C8" w:rsidRDefault="005463C8" w:rsidP="005463C8">
      <w:pPr>
        <w:pStyle w:val="Heading2"/>
      </w:pPr>
      <w:r>
        <w:lastRenderedPageBreak/>
        <w:t>2</w:t>
      </w:r>
    </w:p>
    <w:p w14:paraId="08BD22C8" w14:textId="5AEC0575" w:rsidR="005463C8" w:rsidRDefault="005463C8" w:rsidP="005463C8"/>
    <w:p w14:paraId="2B9A3930" w14:textId="0F1CD069" w:rsidR="005463C8" w:rsidRDefault="005463C8" w:rsidP="005463C8">
      <w:proofErr w:type="spellStart"/>
      <w:r>
        <w:t>Interp</w:t>
      </w:r>
      <w:proofErr w:type="spellEnd"/>
      <w:r>
        <w:t xml:space="preserve">: must not say all neg </w:t>
      </w:r>
      <w:proofErr w:type="spellStart"/>
      <w:r>
        <w:t>interps</w:t>
      </w:r>
      <w:proofErr w:type="spellEnd"/>
      <w:r>
        <w:t xml:space="preserve"> are </w:t>
      </w:r>
      <w:proofErr w:type="spellStart"/>
      <w:r>
        <w:t>counterinterps</w:t>
      </w:r>
      <w:proofErr w:type="spellEnd"/>
      <w:r>
        <w:t xml:space="preserve"> and </w:t>
      </w:r>
      <w:proofErr w:type="spellStart"/>
      <w:r>
        <w:t>aff</w:t>
      </w:r>
      <w:proofErr w:type="spellEnd"/>
      <w:r>
        <w:t xml:space="preserve"> theory is no </w:t>
      </w:r>
      <w:proofErr w:type="spellStart"/>
      <w:r>
        <w:t>rvi</w:t>
      </w:r>
      <w:proofErr w:type="spellEnd"/>
    </w:p>
    <w:p w14:paraId="5F73F6C7" w14:textId="7ECF17B1" w:rsidR="005463C8" w:rsidRDefault="005463C8" w:rsidP="005463C8"/>
    <w:p w14:paraId="69CCD49D" w14:textId="49BE27AE" w:rsidR="005463C8" w:rsidRDefault="005463C8" w:rsidP="005463C8">
      <w:proofErr w:type="spellStart"/>
      <w:r>
        <w:t>Extempted</w:t>
      </w:r>
      <w:proofErr w:type="spellEnd"/>
    </w:p>
    <w:p w14:paraId="557D7007" w14:textId="1F0516EE" w:rsidR="005463C8" w:rsidRDefault="005463C8" w:rsidP="005463C8"/>
    <w:p w14:paraId="214D5E56" w14:textId="5CDD8DC6" w:rsidR="005463C8" w:rsidRPr="005463C8" w:rsidRDefault="005463C8" w:rsidP="005463C8">
      <w:pPr>
        <w:pStyle w:val="Heading2"/>
      </w:pPr>
      <w:r>
        <w:lastRenderedPageBreak/>
        <w:t>3</w:t>
      </w:r>
    </w:p>
    <w:p w14:paraId="50A33885" w14:textId="77777777" w:rsidR="005463C8" w:rsidRDefault="005463C8" w:rsidP="005463C8"/>
    <w:p w14:paraId="20BC2507" w14:textId="7203DBD1" w:rsidR="005463C8" w:rsidRPr="00047F01" w:rsidRDefault="005463C8" w:rsidP="005463C8">
      <w:pPr>
        <w:pStyle w:val="Heading4"/>
        <w:rPr>
          <w:rFonts w:ascii="Times New Roman" w:hAnsi="Times New Roman" w:cs="Times New Roman"/>
          <w:sz w:val="24"/>
        </w:rPr>
      </w:pPr>
      <w:r w:rsidRPr="00047F01">
        <w:rPr>
          <w:shd w:val="clear" w:color="auto" w:fill="FFFFFF"/>
        </w:rPr>
        <w:t>Interpretation: Debaters must not read theoretical justifications for their framework. To clarify, TJFs are bad</w:t>
      </w:r>
      <w:r w:rsidRPr="00047F01">
        <w:br/>
      </w:r>
      <w:r w:rsidRPr="00047F01">
        <w:rPr>
          <w:shd w:val="clear" w:color="auto" w:fill="FFFFFF"/>
        </w:rPr>
        <w:t xml:space="preserve">Violation: they read predictability and topic ed to justify their </w:t>
      </w:r>
      <w:proofErr w:type="spellStart"/>
      <w:r w:rsidRPr="00047F01">
        <w:rPr>
          <w:shd w:val="clear" w:color="auto" w:fill="FFFFFF"/>
        </w:rPr>
        <w:t>fw</w:t>
      </w:r>
      <w:proofErr w:type="spellEnd"/>
      <w:r w:rsidRPr="00047F01">
        <w:br/>
      </w:r>
      <w:r w:rsidRPr="00047F01">
        <w:rPr>
          <w:shd w:val="clear" w:color="auto" w:fill="FFFFFF"/>
        </w:rPr>
        <w:t>1</w:t>
      </w:r>
      <w:r>
        <w:rPr>
          <w:shd w:val="clear" w:color="auto" w:fill="FFFFFF"/>
        </w:rPr>
        <w:t xml:space="preserve">] </w:t>
      </w:r>
      <w:r w:rsidRPr="00047F01">
        <w:rPr>
          <w:shd w:val="clear" w:color="auto" w:fill="FFFFFF"/>
        </w:rPr>
        <w:t xml:space="preserve">Phil-ed: kills </w:t>
      </w:r>
      <w:proofErr w:type="spellStart"/>
      <w:r w:rsidRPr="00047F01">
        <w:rPr>
          <w:shd w:val="clear" w:color="auto" w:fill="FFFFFF"/>
        </w:rPr>
        <w:t>phil</w:t>
      </w:r>
      <w:proofErr w:type="spellEnd"/>
      <w:r w:rsidRPr="00047F01">
        <w:rPr>
          <w:shd w:val="clear" w:color="auto" w:fill="FFFFFF"/>
        </w:rPr>
        <w:t xml:space="preserve"> ed by forcing a theory debate in framework when we are supposed to be learning about and debating philosophy. That’s an </w:t>
      </w:r>
      <w:proofErr w:type="spellStart"/>
      <w:r w:rsidRPr="00047F01">
        <w:rPr>
          <w:shd w:val="clear" w:color="auto" w:fill="FFFFFF"/>
        </w:rPr>
        <w:t>indepedant</w:t>
      </w:r>
      <w:proofErr w:type="spellEnd"/>
      <w:r w:rsidRPr="00047F01">
        <w:rPr>
          <w:shd w:val="clear" w:color="auto" w:fill="FFFFFF"/>
        </w:rPr>
        <w:t xml:space="preserve"> voter and controls the internal link to other voters because </w:t>
      </w:r>
      <w:r>
        <w:rPr>
          <w:shd w:val="clear" w:color="auto" w:fill="FFFFFF"/>
        </w:rPr>
        <w:t xml:space="preserve">a) </w:t>
      </w:r>
      <w:r w:rsidRPr="00047F01">
        <w:rPr>
          <w:shd w:val="clear" w:color="auto" w:fill="FFFFFF"/>
        </w:rPr>
        <w:t xml:space="preserve">we need a concept of </w:t>
      </w:r>
      <w:proofErr w:type="spellStart"/>
      <w:r w:rsidRPr="00047F01">
        <w:rPr>
          <w:shd w:val="clear" w:color="auto" w:fill="FFFFFF"/>
        </w:rPr>
        <w:t>noramtivity</w:t>
      </w:r>
      <w:proofErr w:type="spellEnd"/>
      <w:r w:rsidRPr="00047F01">
        <w:rPr>
          <w:shd w:val="clear" w:color="auto" w:fill="FFFFFF"/>
        </w:rPr>
        <w:t xml:space="preserve"> to even care about fairness or education</w:t>
      </w:r>
      <w:r>
        <w:rPr>
          <w:shd w:val="clear" w:color="auto" w:fill="FFFFFF"/>
        </w:rPr>
        <w:t xml:space="preserve"> and b) it outweighs on reversibility because </w:t>
      </w:r>
      <w:proofErr w:type="spellStart"/>
      <w:r>
        <w:rPr>
          <w:shd w:val="clear" w:color="auto" w:fill="FFFFFF"/>
        </w:rPr>
        <w:t>phil</w:t>
      </w:r>
      <w:proofErr w:type="spellEnd"/>
      <w:r>
        <w:rPr>
          <w:shd w:val="clear" w:color="auto" w:fill="FFFFFF"/>
        </w:rPr>
        <w:t xml:space="preserve"> debate is unique to </w:t>
      </w:r>
      <w:proofErr w:type="spellStart"/>
      <w:r>
        <w:rPr>
          <w:shd w:val="clear" w:color="auto" w:fill="FFFFFF"/>
        </w:rPr>
        <w:t>ld</w:t>
      </w:r>
      <w:proofErr w:type="spellEnd"/>
      <w:r w:rsidRPr="00047F01">
        <w:br/>
      </w:r>
      <w:r w:rsidRPr="00047F01">
        <w:rPr>
          <w:shd w:val="clear" w:color="auto" w:fill="FFFFFF"/>
        </w:rPr>
        <w:t>2</w:t>
      </w:r>
      <w:r>
        <w:rPr>
          <w:shd w:val="clear" w:color="auto" w:fill="FFFFFF"/>
        </w:rPr>
        <w:t xml:space="preserve">] </w:t>
      </w:r>
      <w:r w:rsidRPr="00047F01">
        <w:rPr>
          <w:shd w:val="clear" w:color="auto" w:fill="FFFFFF"/>
        </w:rPr>
        <w:t>Strat skew: TJFs force me to win on both theory and framework to win framework while you may only debate one, extending the other. Kills fairness since I have to engage on different layers with minimal time.</w:t>
      </w:r>
      <w:r w:rsidRPr="00047F01">
        <w:br/>
      </w:r>
    </w:p>
    <w:p w14:paraId="6CE547CB" w14:textId="77777777" w:rsidR="005463C8" w:rsidRDefault="005463C8" w:rsidP="005463C8"/>
    <w:p w14:paraId="3300372D" w14:textId="77777777" w:rsidR="005463C8" w:rsidRDefault="005463C8" w:rsidP="005463C8">
      <w:proofErr w:type="spellStart"/>
      <w:r>
        <w:t>Xapply</w:t>
      </w:r>
      <w:proofErr w:type="spellEnd"/>
      <w:r>
        <w:t xml:space="preserve"> paradigm issues</w:t>
      </w:r>
    </w:p>
    <w:p w14:paraId="2A5179B6" w14:textId="77777777" w:rsidR="005463C8" w:rsidRDefault="005463C8" w:rsidP="005463C8"/>
    <w:p w14:paraId="31804582" w14:textId="77777777" w:rsidR="00E42E4C" w:rsidRPr="005E2199" w:rsidRDefault="00E42E4C" w:rsidP="005E2199"/>
    <w:sectPr w:rsidR="00E42E4C" w:rsidRPr="005E2199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9FBBE" w14:textId="77777777" w:rsidR="0053208A" w:rsidRDefault="0053208A" w:rsidP="00AA64BF">
      <w:pPr>
        <w:spacing w:after="0" w:line="240" w:lineRule="auto"/>
      </w:pPr>
      <w:r>
        <w:separator/>
      </w:r>
    </w:p>
  </w:endnote>
  <w:endnote w:type="continuationSeparator" w:id="0">
    <w:p w14:paraId="197B3E25" w14:textId="77777777" w:rsidR="0053208A" w:rsidRDefault="0053208A" w:rsidP="00AA6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-webkit-standard">
    <w:altName w:val="Cambria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DA40AD" w14:textId="77777777" w:rsidR="0053208A" w:rsidRDefault="0053208A" w:rsidP="00AA64BF">
      <w:pPr>
        <w:spacing w:after="0" w:line="240" w:lineRule="auto"/>
      </w:pPr>
      <w:r>
        <w:separator/>
      </w:r>
    </w:p>
  </w:footnote>
  <w:footnote w:type="continuationSeparator" w:id="0">
    <w:p w14:paraId="1D9FC941" w14:textId="77777777" w:rsidR="0053208A" w:rsidRDefault="0053208A" w:rsidP="00AA6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0957796"/>
    <w:multiLevelType w:val="hybridMultilevel"/>
    <w:tmpl w:val="32A41F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535D18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1A2C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1F2D41"/>
    <w:rsid w:val="001F568A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3BD0"/>
    <w:rsid w:val="002343FE"/>
    <w:rsid w:val="00235F7B"/>
    <w:rsid w:val="002502CF"/>
    <w:rsid w:val="0025589B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A4D0E"/>
    <w:rsid w:val="002B5511"/>
    <w:rsid w:val="002B7ACF"/>
    <w:rsid w:val="002E0643"/>
    <w:rsid w:val="002E392E"/>
    <w:rsid w:val="002E6BBC"/>
    <w:rsid w:val="002F1BA9"/>
    <w:rsid w:val="002F6E74"/>
    <w:rsid w:val="003067E5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0A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4C17"/>
    <w:rsid w:val="00496BB2"/>
    <w:rsid w:val="004A2085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1737F"/>
    <w:rsid w:val="00522065"/>
    <w:rsid w:val="005224F2"/>
    <w:rsid w:val="0053208A"/>
    <w:rsid w:val="00533F1C"/>
    <w:rsid w:val="00535D18"/>
    <w:rsid w:val="00536D8B"/>
    <w:rsid w:val="005379C3"/>
    <w:rsid w:val="005463C8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54A"/>
    <w:rsid w:val="005B6EE8"/>
    <w:rsid w:val="005B7731"/>
    <w:rsid w:val="005C4515"/>
    <w:rsid w:val="005C5602"/>
    <w:rsid w:val="005C74A6"/>
    <w:rsid w:val="005D3B4D"/>
    <w:rsid w:val="005D615C"/>
    <w:rsid w:val="005E1860"/>
    <w:rsid w:val="005E2199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1E76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3F3F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1157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2522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02F3"/>
    <w:rsid w:val="00A54315"/>
    <w:rsid w:val="00A60FBC"/>
    <w:rsid w:val="00A624D1"/>
    <w:rsid w:val="00A65C0B"/>
    <w:rsid w:val="00A776BA"/>
    <w:rsid w:val="00A81FD2"/>
    <w:rsid w:val="00A8441A"/>
    <w:rsid w:val="00A8674A"/>
    <w:rsid w:val="00A96E24"/>
    <w:rsid w:val="00AA64BF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152F6"/>
    <w:rsid w:val="00B24662"/>
    <w:rsid w:val="00B277C5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3430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23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81841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9E13AE"/>
  <w14:defaultImageDpi w14:val="300"/>
  <w15:docId w15:val="{AC9E3922-41FE-6841-BD04-01B84416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5463C8"/>
    <w:pPr>
      <w:spacing w:after="160" w:line="259" w:lineRule="auto"/>
    </w:pPr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5463C8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5463C8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5463C8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small text,Big card,Normal Tag,body,heading 2,Ch,Heading 2 Char2 Char,no read,Heading 2 Char1 Char Char,No Spacing211,No Spacing11111,No Spacing5,No Spacing12,No Spacing2111,Tags,No Spacing1,Debate Text,No Spacing11,Read stuff,tags,TAG, Ch,t"/>
    <w:basedOn w:val="Normal"/>
    <w:next w:val="Normal"/>
    <w:link w:val="Heading4Char"/>
    <w:uiPriority w:val="9"/>
    <w:unhideWhenUsed/>
    <w:qFormat/>
    <w:rsid w:val="005463C8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5463C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463C8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5463C8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5463C8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5463C8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small text Char,Big card Char,Normal Tag Char,body Char,heading 2 Char,Ch Char,Heading 2 Char2 Char Char,no read Char,Heading 2 Char1 Char Char Char,No Spacing211 Char,No Spacing11111 Char,No Spacing5 Char,No Spacing12 Char,ta Char"/>
    <w:basedOn w:val="DefaultParagraphFont"/>
    <w:link w:val="Heading4"/>
    <w:uiPriority w:val="9"/>
    <w:rsid w:val="005463C8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1"/>
    <w:qFormat/>
    <w:rsid w:val="005463C8"/>
    <w:rPr>
      <w:b/>
      <w:sz w:val="26"/>
      <w:u w:val="none"/>
    </w:rPr>
  </w:style>
  <w:style w:type="character" w:customStyle="1" w:styleId="StyleUnderline">
    <w:name w:val="Style Underline"/>
    <w:aliases w:val="Underline,Style Bold Underline,Intense Emphasis1,apple-style-span + 6 pt,Kern at 16 pt,Bold,Intense Emphasis11,Intense Emphasis2,HHeading 3 + 12 pt,Cards + Font: 12 pt Char,Intense Emphasis3,Style,Bold Cite Char,Citation Char Char Char,c"/>
    <w:basedOn w:val="DefaultParagraphFont"/>
    <w:uiPriority w:val="1"/>
    <w:qFormat/>
    <w:rsid w:val="005463C8"/>
    <w:rPr>
      <w:b w:val="0"/>
      <w:sz w:val="22"/>
      <w:u w:val="single"/>
    </w:rPr>
  </w:style>
  <w:style w:type="character" w:styleId="Emphasis">
    <w:name w:val="Emphasis"/>
    <w:aliases w:val="CD Card,Minimized,minimized,Evidence,Highlighted,tag2,Size 10,emphasis in card,ED - Tag,Underlined,Bold Underline,Emphasis!!,small,Qualifications,bold underline,normal card text,Shrunk,qualifications in card,qualifications,Style1,Box,Debate,B,s"/>
    <w:basedOn w:val="DefaultParagraphFont"/>
    <w:link w:val="textbold"/>
    <w:uiPriority w:val="20"/>
    <w:qFormat/>
    <w:rsid w:val="005463C8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5463C8"/>
    <w:rPr>
      <w:color w:val="auto"/>
      <w:u w:val="none"/>
    </w:rPr>
  </w:style>
  <w:style w:type="character" w:styleId="Hyperlink">
    <w:name w:val="Hyperlink"/>
    <w:aliases w:val="heading 1 (block title),Important,Read,Card Text,Internet Link,Analytic Text,Internet link,Underline Char Char Char Char1,Heading 3 Char Char Char Char Char Char Char Char Char Char1,Heading 1 Char2,F2 - Heading 1 Char1,Block Char1,TAG ,cite,C"/>
    <w:basedOn w:val="DefaultParagraphFont"/>
    <w:link w:val="Card"/>
    <w:uiPriority w:val="99"/>
    <w:unhideWhenUsed/>
    <w:rsid w:val="005463C8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63C8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63C8"/>
    <w:rPr>
      <w:rFonts w:ascii="Lucida Grande" w:hAnsi="Lucida Grande" w:cs="Lucida Grande"/>
    </w:rPr>
  </w:style>
  <w:style w:type="paragraph" w:customStyle="1" w:styleId="textbold">
    <w:name w:val="text bold"/>
    <w:basedOn w:val="Normal"/>
    <w:link w:val="Emphasis"/>
    <w:uiPriority w:val="20"/>
    <w:qFormat/>
    <w:rsid w:val="00535D18"/>
    <w:pPr>
      <w:widowControl w:val="0"/>
      <w:spacing w:after="0" w:line="240" w:lineRule="auto"/>
      <w:ind w:left="720"/>
      <w:jc w:val="both"/>
    </w:pPr>
    <w:rPr>
      <w:b/>
      <w:iCs/>
      <w:u w:val="single"/>
    </w:rPr>
  </w:style>
  <w:style w:type="paragraph" w:styleId="NormalWeb">
    <w:name w:val="Normal (Web)"/>
    <w:basedOn w:val="Normal"/>
    <w:uiPriority w:val="99"/>
    <w:unhideWhenUsed/>
    <w:rsid w:val="00535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Card">
    <w:name w:val="Card"/>
    <w:aliases w:val="No Spacing31,No Spacing22,No Spacing3,No Spacing111112,No Spacing111,No Spacing2,tag,No Spacing1121,Dont use,No Spacing41,No Spacing112,Medium Grid 21,card,Tag and Cite,No Spacing1111,Note Level 2,nonunderlined,Very Small Text,No Spacing6"/>
    <w:basedOn w:val="Heading1"/>
    <w:link w:val="Hyperlink"/>
    <w:autoRedefine/>
    <w:uiPriority w:val="99"/>
    <w:qFormat/>
    <w:rsid w:val="00535D18"/>
    <w:pPr>
      <w:keepNext w:val="0"/>
      <w:keepLines w:val="0"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line="240" w:lineRule="auto"/>
      <w:jc w:val="left"/>
      <w:outlineLvl w:val="9"/>
    </w:pPr>
    <w:rPr>
      <w:rFonts w:asciiTheme="minorHAnsi" w:eastAsiaTheme="minorEastAsia" w:hAnsiTheme="minorHAnsi" w:cstheme="minorBidi"/>
      <w:b w:val="0"/>
      <w:bCs w:val="0"/>
      <w:sz w:val="24"/>
      <w:szCs w:val="24"/>
    </w:rPr>
  </w:style>
  <w:style w:type="paragraph" w:customStyle="1" w:styleId="s6">
    <w:name w:val="s6"/>
    <w:basedOn w:val="Normal"/>
    <w:rsid w:val="00535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s5">
    <w:name w:val="s5"/>
    <w:basedOn w:val="DefaultParagraphFont"/>
    <w:rsid w:val="00535D18"/>
  </w:style>
  <w:style w:type="character" w:customStyle="1" w:styleId="apple-converted-space">
    <w:name w:val="apple-converted-space"/>
    <w:basedOn w:val="DefaultParagraphFont"/>
    <w:rsid w:val="00535D18"/>
  </w:style>
  <w:style w:type="paragraph" w:customStyle="1" w:styleId="s34">
    <w:name w:val="s34"/>
    <w:basedOn w:val="Normal"/>
    <w:rsid w:val="00A62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s14">
    <w:name w:val="s14"/>
    <w:basedOn w:val="DefaultParagraphFont"/>
    <w:rsid w:val="00A624D1"/>
  </w:style>
  <w:style w:type="paragraph" w:customStyle="1" w:styleId="s4">
    <w:name w:val="s4"/>
    <w:basedOn w:val="Normal"/>
    <w:rsid w:val="00A62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s12">
    <w:name w:val="s12"/>
    <w:basedOn w:val="DefaultParagraphFont"/>
    <w:rsid w:val="002A4D0E"/>
  </w:style>
  <w:style w:type="character" w:customStyle="1" w:styleId="s2">
    <w:name w:val="s2"/>
    <w:basedOn w:val="DefaultParagraphFont"/>
    <w:rsid w:val="002A4D0E"/>
  </w:style>
  <w:style w:type="character" w:customStyle="1" w:styleId="s7">
    <w:name w:val="s7"/>
    <w:basedOn w:val="DefaultParagraphFont"/>
    <w:rsid w:val="002A4D0E"/>
  </w:style>
  <w:style w:type="character" w:customStyle="1" w:styleId="s29">
    <w:name w:val="s29"/>
    <w:basedOn w:val="DefaultParagraphFont"/>
    <w:rsid w:val="00F81841"/>
  </w:style>
  <w:style w:type="character" w:customStyle="1" w:styleId="s15">
    <w:name w:val="s15"/>
    <w:basedOn w:val="DefaultParagraphFont"/>
    <w:rsid w:val="00F81841"/>
  </w:style>
  <w:style w:type="paragraph" w:customStyle="1" w:styleId="CardsFont12pt">
    <w:name w:val="Cards + Font: 12 pt"/>
    <w:aliases w:val="Thick Underline,Thick Underline Char,Cards + Font: 12 pt Char Char Char,Cards + Font: 12 pt Char Char Char Char Char Char Char Char,Cards + Font: 12 pt Char Char Char Char Char Char Char,Thick Underline Char1"/>
    <w:next w:val="Normal"/>
    <w:uiPriority w:val="1"/>
    <w:qFormat/>
    <w:rsid w:val="000D1A2C"/>
    <w:rPr>
      <w:sz w:val="22"/>
      <w:u w:val="single"/>
    </w:rPr>
  </w:style>
  <w:style w:type="character" w:customStyle="1" w:styleId="s8">
    <w:name w:val="s8"/>
    <w:basedOn w:val="DefaultParagraphFont"/>
    <w:rsid w:val="001F568A"/>
  </w:style>
  <w:style w:type="character" w:customStyle="1" w:styleId="s24">
    <w:name w:val="s24"/>
    <w:basedOn w:val="DefaultParagraphFont"/>
    <w:rsid w:val="0051737F"/>
  </w:style>
  <w:style w:type="character" w:customStyle="1" w:styleId="s25">
    <w:name w:val="s25"/>
    <w:basedOn w:val="DefaultParagraphFont"/>
    <w:rsid w:val="0051737F"/>
  </w:style>
  <w:style w:type="character" w:customStyle="1" w:styleId="s26">
    <w:name w:val="s26"/>
    <w:basedOn w:val="DefaultParagraphFont"/>
    <w:rsid w:val="0051737F"/>
  </w:style>
  <w:style w:type="character" w:customStyle="1" w:styleId="s33">
    <w:name w:val="s33"/>
    <w:basedOn w:val="DefaultParagraphFont"/>
    <w:rsid w:val="0051737F"/>
  </w:style>
  <w:style w:type="character" w:customStyle="1" w:styleId="s21">
    <w:name w:val="s21"/>
    <w:basedOn w:val="DefaultParagraphFont"/>
    <w:rsid w:val="004A2085"/>
  </w:style>
  <w:style w:type="paragraph" w:customStyle="1" w:styleId="s11">
    <w:name w:val="s11"/>
    <w:basedOn w:val="Normal"/>
    <w:rsid w:val="004A2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Emphasis1">
    <w:name w:val="Emphasis1"/>
    <w:basedOn w:val="Normal"/>
    <w:autoRedefine/>
    <w:uiPriority w:val="20"/>
    <w:qFormat/>
    <w:rsid w:val="004A20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jc w:val="both"/>
    </w:pPr>
    <w:rPr>
      <w:b/>
      <w:iCs/>
      <w:u w:val="single"/>
    </w:rPr>
  </w:style>
  <w:style w:type="character" w:customStyle="1" w:styleId="Emph">
    <w:name w:val="Emph"/>
    <w:uiPriority w:val="1"/>
    <w:qFormat/>
    <w:rsid w:val="004A2085"/>
    <w:rPr>
      <w:rFonts w:ascii="Arial" w:hAnsi="Arial"/>
      <w:b/>
      <w:sz w:val="20"/>
      <w:u w:val="single"/>
      <w:bdr w:val="single" w:sz="8" w:space="0" w:color="auto"/>
    </w:rPr>
  </w:style>
  <w:style w:type="paragraph" w:styleId="ListParagraph">
    <w:name w:val="List Paragraph"/>
    <w:basedOn w:val="Normal"/>
    <w:uiPriority w:val="34"/>
    <w:qFormat/>
    <w:rsid w:val="00B277C5"/>
    <w:pPr>
      <w:ind w:left="720"/>
      <w:contextualSpacing/>
    </w:pPr>
  </w:style>
  <w:style w:type="paragraph" w:styleId="NoSpacing">
    <w:name w:val="No Spacing"/>
    <w:aliases w:val="Card Format,ClearFormatting,Clear,DDI Tag,Tag Title,CD - Cite,No Spacing7,No Spacing8,Dont u,No Spacing311,No Spacing51"/>
    <w:uiPriority w:val="99"/>
    <w:qFormat/>
    <w:rsid w:val="00B277C5"/>
    <w:rPr>
      <w:rFonts w:ascii="Calibri" w:hAnsi="Calibri"/>
      <w:sz w:val="22"/>
    </w:rPr>
  </w:style>
  <w:style w:type="paragraph" w:styleId="FootnoteText">
    <w:name w:val="footnote text"/>
    <w:basedOn w:val="Normal"/>
    <w:link w:val="FootnoteTextChar"/>
    <w:unhideWhenUsed/>
    <w:qFormat/>
    <w:rsid w:val="00DF343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F3430"/>
    <w:rPr>
      <w:rFonts w:ascii="Calibri" w:hAnsi="Calibri" w:cs="Calibri"/>
      <w:sz w:val="20"/>
      <w:szCs w:val="20"/>
    </w:rPr>
  </w:style>
  <w:style w:type="paragraph" w:customStyle="1" w:styleId="Analytic">
    <w:name w:val="Analytic"/>
    <w:basedOn w:val="Heading4"/>
    <w:link w:val="AnalyticChar"/>
    <w:qFormat/>
    <w:rsid w:val="00911576"/>
    <w:rPr>
      <w:color w:val="000000" w:themeColor="text1"/>
    </w:rPr>
  </w:style>
  <w:style w:type="character" w:customStyle="1" w:styleId="AnalyticChar">
    <w:name w:val="Analytic Char"/>
    <w:basedOn w:val="DefaultParagraphFont"/>
    <w:link w:val="Analytic"/>
    <w:rsid w:val="00911576"/>
    <w:rPr>
      <w:rFonts w:ascii="Calibri" w:eastAsiaTheme="majorEastAsia" w:hAnsi="Calibri" w:cstheme="majorBidi"/>
      <w:b/>
      <w:bCs/>
      <w:color w:val="000000" w:themeColor="text1"/>
      <w:sz w:val="26"/>
      <w:szCs w:val="26"/>
    </w:rPr>
  </w:style>
  <w:style w:type="character" w:customStyle="1" w:styleId="s9">
    <w:name w:val="s9"/>
    <w:basedOn w:val="DefaultParagraphFont"/>
    <w:rsid w:val="003067E5"/>
  </w:style>
  <w:style w:type="character" w:customStyle="1" w:styleId="s10">
    <w:name w:val="s10"/>
    <w:basedOn w:val="DefaultParagraphFont"/>
    <w:rsid w:val="003067E5"/>
  </w:style>
  <w:style w:type="character" w:styleId="FootnoteReference">
    <w:name w:val="footnote reference"/>
    <w:aliases w:val="FN Ref,footnote reference,fr,o,FR,(NECG) Footnote Reference"/>
    <w:basedOn w:val="DefaultParagraphFont"/>
    <w:uiPriority w:val="99"/>
    <w:unhideWhenUsed/>
    <w:qFormat/>
    <w:rsid w:val="00AA64BF"/>
    <w:rPr>
      <w:vertAlign w:val="superscript"/>
    </w:rPr>
  </w:style>
  <w:style w:type="paragraph" w:customStyle="1" w:styleId="s22">
    <w:name w:val="s22"/>
    <w:basedOn w:val="Normal"/>
    <w:rsid w:val="00AA6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paragraph" w:styleId="BodyText">
    <w:name w:val="Body Text"/>
    <w:basedOn w:val="Normal"/>
    <w:link w:val="BodyTextChar"/>
    <w:rsid w:val="005B654A"/>
    <w:pPr>
      <w:spacing w:after="140" w:line="276" w:lineRule="auto"/>
    </w:pPr>
    <w:rPr>
      <w:rFonts w:eastAsia="Calibri" w:cs="Times New Roman"/>
    </w:rPr>
  </w:style>
  <w:style w:type="character" w:customStyle="1" w:styleId="BodyTextChar">
    <w:name w:val="Body Text Char"/>
    <w:basedOn w:val="DefaultParagraphFont"/>
    <w:link w:val="BodyText"/>
    <w:rsid w:val="005B654A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lexkahn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25</TotalTime>
  <Pages>4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2068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Alexander E. Kahn</dc:creator>
  <cp:keywords>5.2</cp:keywords>
  <dc:description/>
  <cp:lastModifiedBy>Alexander E. Kahn</cp:lastModifiedBy>
  <cp:revision>21</cp:revision>
  <dcterms:created xsi:type="dcterms:W3CDTF">2021-09-04T20:57:00Z</dcterms:created>
  <dcterms:modified xsi:type="dcterms:W3CDTF">2021-10-16T22:38:00Z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