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AB9D3" w14:textId="77777777" w:rsidR="002A4D0E" w:rsidRDefault="002A4D0E" w:rsidP="002A4D0E">
      <w:pPr>
        <w:pStyle w:val="Heading1"/>
      </w:pPr>
      <w:r>
        <w:t>1nc vs diego</w:t>
      </w:r>
    </w:p>
    <w:p w14:paraId="2477AF71" w14:textId="77777777" w:rsidR="002A4D0E" w:rsidRPr="00BB2836" w:rsidRDefault="002A4D0E" w:rsidP="002A4D0E"/>
    <w:p w14:paraId="1E924916" w14:textId="77777777" w:rsidR="002A4D0E" w:rsidRDefault="002A4D0E" w:rsidP="002A4D0E">
      <w:pPr>
        <w:pStyle w:val="Heading2"/>
      </w:pPr>
      <w:r>
        <w:lastRenderedPageBreak/>
        <w:t>1</w:t>
      </w:r>
    </w:p>
    <w:p w14:paraId="6D0A8BF5" w14:textId="77777777" w:rsidR="002A4D0E" w:rsidRPr="00BB2836" w:rsidRDefault="002A4D0E" w:rsidP="002A4D0E"/>
    <w:p w14:paraId="48A83455" w14:textId="77777777" w:rsidR="002A4D0E" w:rsidRDefault="002A4D0E" w:rsidP="002A4D0E">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77EC844E" w14:textId="77777777" w:rsidR="002A4D0E" w:rsidRDefault="002A4D0E" w:rsidP="002A4D0E">
      <w:pPr>
        <w:pStyle w:val="Heading4"/>
      </w:pPr>
      <w:r>
        <w:t>Constitutivism solves – it allows for universal obligations among all agents but they are binding and cannot be opted out of.</w:t>
      </w:r>
    </w:p>
    <w:p w14:paraId="479CA5F6" w14:textId="77777777" w:rsidR="002A4D0E" w:rsidRPr="007A71B9" w:rsidRDefault="002A4D0E" w:rsidP="002A4D0E"/>
    <w:p w14:paraId="5F97B17F" w14:textId="77777777" w:rsidR="002A4D0E" w:rsidRDefault="002A4D0E" w:rsidP="002A4D0E">
      <w:pPr>
        <w:pStyle w:val="Heading4"/>
      </w:pPr>
      <w:r>
        <w:t>Next, only practical reason is constitutive:</w:t>
      </w:r>
    </w:p>
    <w:p w14:paraId="59813AE3" w14:textId="77777777" w:rsidR="002A4D0E" w:rsidRDefault="002A4D0E" w:rsidP="002A4D0E">
      <w:pPr>
        <w:pStyle w:val="Heading4"/>
      </w:pPr>
      <w:r>
        <w:t>[1] Regress – to question why one should reason concedes its authority since it is an act of reasoning itself which proves it’s binding and inescapable</w:t>
      </w:r>
    </w:p>
    <w:p w14:paraId="4DBD09EE" w14:textId="77777777" w:rsidR="002A4D0E" w:rsidRDefault="002A4D0E" w:rsidP="002A4D0E">
      <w:pPr>
        <w:pStyle w:val="Heading4"/>
      </w:pPr>
      <w:r>
        <w:t>[2] Agents can shift between different identities but doing so requires reason - it unifies the subject and is the only enterprise agents cannot escape</w:t>
      </w:r>
    </w:p>
    <w:p w14:paraId="6832C5C7" w14:textId="77777777" w:rsidR="002A4D0E" w:rsidRPr="00E63F3E" w:rsidRDefault="002A4D0E" w:rsidP="002A4D0E">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7EDA46B8" w14:textId="77777777" w:rsidR="002A4D0E" w:rsidRDefault="002A4D0E" w:rsidP="002A4D0E">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16D80279" w14:textId="77777777" w:rsidR="002A4D0E" w:rsidRPr="0051320E" w:rsidRDefault="002A4D0E" w:rsidP="002A4D0E"/>
    <w:p w14:paraId="77E398B9" w14:textId="77777777" w:rsidR="002A4D0E" w:rsidRDefault="002A4D0E" w:rsidP="002A4D0E">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7166D6F5" w14:textId="77777777" w:rsidR="002A4D0E" w:rsidRDefault="002A4D0E" w:rsidP="002A4D0E"/>
    <w:p w14:paraId="1151689F" w14:textId="77777777" w:rsidR="002A4D0E" w:rsidRDefault="002A4D0E" w:rsidP="002A4D0E"/>
    <w:p w14:paraId="7B2759B9" w14:textId="77777777" w:rsidR="002A4D0E" w:rsidRPr="00C75194" w:rsidRDefault="002A4D0E" w:rsidP="002A4D0E">
      <w:pPr>
        <w:pStyle w:val="Heading4"/>
      </w:pPr>
      <w:r w:rsidRPr="00C75194">
        <w:t>Thus, the standard is consistency with a system of equal and outer freedoms. Prefer:</w:t>
      </w:r>
    </w:p>
    <w:p w14:paraId="2FAA16BA" w14:textId="77777777" w:rsidR="002A4D0E" w:rsidRPr="00C75194" w:rsidRDefault="002A4D0E" w:rsidP="002A4D0E">
      <w:pPr>
        <w:pStyle w:val="Heading4"/>
      </w:pPr>
    </w:p>
    <w:p w14:paraId="2B36B59D" w14:textId="77777777" w:rsidR="002A4D0E" w:rsidRPr="00C75194" w:rsidRDefault="002A4D0E" w:rsidP="002A4D0E">
      <w:pPr>
        <w:pStyle w:val="Heading4"/>
        <w:rPr>
          <w:rFonts w:ascii="-webkit-standard" w:hAnsi="-webkit-standard" w:cs="Times New Roman" w:hint="eastAsia"/>
          <w:color w:val="000000"/>
        </w:rPr>
      </w:pPr>
      <w:r w:rsidRPr="00C75194">
        <w:rPr>
          <w:rFonts w:cs="Calibri"/>
          <w:color w:val="000000"/>
        </w:rPr>
        <w:t>1] Performativity – arguing against my framework presupposes freedom because without freedom to reason you would not be able to make arguments and try to win.</w:t>
      </w:r>
      <w:r w:rsidRPr="00C75194">
        <w:rPr>
          <w:rStyle w:val="apple-converted-space"/>
          <w:rFonts w:cs="Calibri"/>
          <w:color w:val="000000"/>
        </w:rPr>
        <w:t> </w:t>
      </w:r>
      <w:r w:rsidRPr="00C75194">
        <w:rPr>
          <w:rStyle w:val="s12"/>
          <w:rFonts w:cs="Calibri"/>
          <w:color w:val="000000"/>
        </w:rPr>
        <w:t>– this means that contesting any of my arguments proves my framework true.</w:t>
      </w:r>
    </w:p>
    <w:p w14:paraId="6CE20BEB" w14:textId="77777777" w:rsidR="002A4D0E" w:rsidRPr="00C75194" w:rsidRDefault="002A4D0E" w:rsidP="002A4D0E">
      <w:pPr>
        <w:pStyle w:val="Heading4"/>
        <w:rPr>
          <w:rFonts w:ascii="-webkit-standard" w:hAnsi="-webkit-standard" w:hint="eastAsia"/>
          <w:color w:val="000000"/>
        </w:rPr>
      </w:pPr>
      <w:r w:rsidRPr="00C75194">
        <w:rPr>
          <w:rFonts w:ascii="-webkit-standard" w:hAnsi="-webkit-standard"/>
          <w:color w:val="000000"/>
        </w:rPr>
        <w:t> </w:t>
      </w:r>
    </w:p>
    <w:p w14:paraId="36F025F1" w14:textId="77777777" w:rsidR="002A4D0E" w:rsidRDefault="002A4D0E" w:rsidP="002A4D0E">
      <w:pPr>
        <w:pStyle w:val="Heading4"/>
        <w:rPr>
          <w:rFonts w:cs="Calibri"/>
          <w:color w:val="000000"/>
        </w:rPr>
      </w:pPr>
      <w:r w:rsidRPr="00C75194">
        <w:rPr>
          <w:rFonts w:cs="Calibri"/>
          <w:color w:val="000000"/>
        </w:rPr>
        <w:t>2]</w:t>
      </w:r>
      <w:r w:rsidRPr="00C75194">
        <w:rPr>
          <w:rStyle w:val="apple-converted-space"/>
          <w:rFonts w:cs="Calibri"/>
          <w:color w:val="000000"/>
        </w:rPr>
        <w:t> </w:t>
      </w:r>
      <w:r w:rsidRPr="00C75194">
        <w:rPr>
          <w:rFonts w:cs="Calibri"/>
          <w:color w:val="000000"/>
        </w:rPr>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w:t>
      </w:r>
      <w:r w:rsidRPr="00C75194">
        <w:rPr>
          <w:rStyle w:val="apple-converted-space"/>
          <w:rFonts w:cs="Calibri"/>
          <w:color w:val="000000"/>
        </w:rPr>
        <w:t> </w:t>
      </w:r>
      <w:r w:rsidRPr="00C75194">
        <w:rPr>
          <w:rFonts w:cs="Calibri"/>
          <w:color w:val="000000"/>
        </w:rPr>
        <w:t>cuz</w:t>
      </w:r>
      <w:r w:rsidRPr="00C75194">
        <w:rPr>
          <w:rStyle w:val="apple-converted-space"/>
          <w:rFonts w:cs="Calibri"/>
          <w:color w:val="000000"/>
        </w:rPr>
        <w:t> </w:t>
      </w:r>
      <w:r w:rsidRPr="00C75194">
        <w:rPr>
          <w:rFonts w:cs="Calibri"/>
          <w:color w:val="000000"/>
        </w:rPr>
        <w:t>otherwise the judge can’t make a decision which means it’s a constraint on any</w:t>
      </w:r>
      <w:r w:rsidRPr="00C75194">
        <w:rPr>
          <w:rStyle w:val="apple-converted-space"/>
          <w:rFonts w:cs="Calibri"/>
          <w:color w:val="000000"/>
        </w:rPr>
        <w:t> </w:t>
      </w:r>
      <w:r w:rsidRPr="00C75194">
        <w:rPr>
          <w:rFonts w:cs="Calibri"/>
          <w:color w:val="000000"/>
        </w:rPr>
        <w:t>rotbbecause otherwise the round is impossible</w:t>
      </w:r>
    </w:p>
    <w:p w14:paraId="35EC53DC" w14:textId="77777777" w:rsidR="002A4D0E" w:rsidRPr="00C07F19" w:rsidRDefault="002A4D0E" w:rsidP="002A4D0E">
      <w:pPr>
        <w:rPr>
          <w:b/>
          <w:bCs/>
          <w:sz w:val="26"/>
          <w:szCs w:val="26"/>
        </w:rPr>
      </w:pPr>
    </w:p>
    <w:p w14:paraId="4659F96F" w14:textId="77777777" w:rsidR="002A4D0E" w:rsidRPr="00C07F19" w:rsidRDefault="002A4D0E" w:rsidP="002A4D0E">
      <w:pPr>
        <w:spacing w:after="0" w:line="240" w:lineRule="auto"/>
        <w:rPr>
          <w:rFonts w:ascii="Times New Roman" w:eastAsia="Times New Roman" w:hAnsi="Times New Roman" w:cs="Times New Roman"/>
          <w:b/>
          <w:bCs/>
          <w:sz w:val="26"/>
          <w:szCs w:val="26"/>
        </w:rPr>
      </w:pPr>
      <w:r w:rsidRPr="00C07F19">
        <w:rPr>
          <w:b/>
          <w:bCs/>
          <w:sz w:val="26"/>
          <w:szCs w:val="26"/>
        </w:rPr>
        <w:t xml:space="preserve">[3] </w:t>
      </w:r>
      <w:r w:rsidRPr="00C07F19">
        <w:rPr>
          <w:rFonts w:eastAsia="Times New Roman"/>
          <w:b/>
          <w:bCs/>
          <w:color w:val="000000"/>
          <w:sz w:val="26"/>
          <w:szCs w:val="26"/>
        </w:rPr>
        <w:t>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w:t>
      </w:r>
    </w:p>
    <w:p w14:paraId="04C3015A" w14:textId="77777777" w:rsidR="002A4D0E" w:rsidRDefault="002A4D0E" w:rsidP="002A4D0E"/>
    <w:p w14:paraId="48178DFF" w14:textId="77777777" w:rsidR="002A4D0E" w:rsidRDefault="002A4D0E" w:rsidP="002A4D0E">
      <w:pPr>
        <w:pStyle w:val="Heading3"/>
      </w:pPr>
      <w:r>
        <w:lastRenderedPageBreak/>
        <w:t>Offense</w:t>
      </w:r>
    </w:p>
    <w:p w14:paraId="4AAF413C" w14:textId="77777777" w:rsidR="002A4D0E" w:rsidRDefault="002A4D0E" w:rsidP="002A4D0E"/>
    <w:p w14:paraId="40666D38" w14:textId="77777777" w:rsidR="002A4D0E" w:rsidRDefault="002A4D0E" w:rsidP="002A4D0E">
      <w:pPr>
        <w:pStyle w:val="Heading4"/>
      </w:pPr>
      <w:r>
        <w:t xml:space="preserve">[1] Coercion - Reducing IPP is a form of the government coercing medicine companies into giving away rights to their products – that’s is a contradiction in conception and this also takes out aff offense because companies can’t be coerced into doing something even if it might be a good under the framework – for example, you can’t coerce someone into donating to charity </w:t>
      </w:r>
    </w:p>
    <w:p w14:paraId="3478CFB1" w14:textId="77777777" w:rsidR="002A4D0E" w:rsidRPr="00C75194" w:rsidRDefault="002A4D0E" w:rsidP="002A4D0E"/>
    <w:p w14:paraId="19C484AE" w14:textId="77777777" w:rsidR="002A4D0E" w:rsidRPr="006D32A4" w:rsidRDefault="002A4D0E" w:rsidP="002A4D0E">
      <w:pPr>
        <w:spacing w:after="0" w:line="240" w:lineRule="auto"/>
        <w:outlineLvl w:val="3"/>
        <w:rPr>
          <w:rFonts w:ascii="Times New Roman" w:eastAsia="Times New Roman" w:hAnsi="Times New Roman" w:cs="Times New Roman"/>
          <w:b/>
          <w:bCs/>
          <w:sz w:val="24"/>
        </w:rPr>
      </w:pPr>
      <w:r>
        <w:rPr>
          <w:rFonts w:eastAsia="Times New Roman"/>
          <w:b/>
          <w:bCs/>
          <w:sz w:val="26"/>
          <w:szCs w:val="26"/>
        </w:rPr>
        <w:t xml:space="preserve">[2] Freeriding - </w:t>
      </w:r>
      <w:r w:rsidRPr="006D32A4">
        <w:rPr>
          <w:rFonts w:eastAsia="Times New Roman"/>
          <w:b/>
          <w:bCs/>
          <w:sz w:val="26"/>
          <w:szCs w:val="26"/>
        </w:rPr>
        <w:t>I</w:t>
      </w:r>
      <w:r>
        <w:rPr>
          <w:rFonts w:eastAsia="Times New Roman"/>
          <w:b/>
          <w:bCs/>
          <w:sz w:val="26"/>
          <w:szCs w:val="26"/>
        </w:rPr>
        <w:t xml:space="preserve">PP </w:t>
      </w:r>
      <w:r w:rsidRPr="006D32A4">
        <w:rPr>
          <w:rFonts w:eastAsia="Times New Roman"/>
          <w:b/>
          <w:bCs/>
          <w:sz w:val="26"/>
          <w:szCs w:val="26"/>
        </w:rPr>
        <w:t xml:space="preserve">is intrinsically good because </w:t>
      </w:r>
      <w:r>
        <w:rPr>
          <w:rFonts w:eastAsia="Times New Roman"/>
          <w:b/>
          <w:bCs/>
          <w:sz w:val="26"/>
          <w:szCs w:val="26"/>
        </w:rPr>
        <w:t>its intention is to oppose nonuniversalizable actions like freeriding and theft</w:t>
      </w:r>
    </w:p>
    <w:p w14:paraId="2322D6B6" w14:textId="77777777" w:rsidR="002A4D0E" w:rsidRPr="00BC3C66" w:rsidRDefault="002A4D0E" w:rsidP="002A4D0E">
      <w:pPr>
        <w:spacing w:before="15" w:after="180" w:line="240" w:lineRule="auto"/>
        <w:rPr>
          <w:rFonts w:ascii="Times New Roman" w:eastAsia="Times New Roman" w:hAnsi="Times New Roman" w:cs="Times New Roman"/>
          <w:sz w:val="24"/>
        </w:rPr>
      </w:pPr>
      <w:r w:rsidRPr="006D32A4">
        <w:rPr>
          <w:rFonts w:eastAsia="Times New Roman"/>
          <w:b/>
          <w:bCs/>
          <w:sz w:val="26"/>
          <w:szCs w:val="26"/>
        </w:rPr>
        <w:t xml:space="preserve">Van Dyke </w:t>
      </w:r>
      <w:r>
        <w:rPr>
          <w:rFonts w:eastAsia="Times New Roman"/>
          <w:b/>
          <w:bCs/>
          <w:sz w:val="26"/>
          <w:szCs w:val="26"/>
        </w:rPr>
        <w:t xml:space="preserve">18 </w:t>
      </w:r>
      <w:r w:rsidRPr="006D32A4">
        <w:rPr>
          <w:rFonts w:ascii="Arial" w:eastAsia="Times New Roman" w:hAnsi="Arial" w:cs="Arial"/>
          <w:szCs w:val="22"/>
        </w:rPr>
        <w:t xml:space="preserve">(Raymond Van Dyke and , </w:t>
      </w:r>
      <w:r>
        <w:rPr>
          <w:rFonts w:ascii="Arial" w:eastAsia="Times New Roman" w:hAnsi="Arial" w:cs="Arial"/>
          <w:szCs w:val="22"/>
        </w:rPr>
        <w:t>7-17-2018</w:t>
      </w:r>
      <w:r w:rsidRPr="006D32A4">
        <w:rPr>
          <w:rFonts w:ascii="Arial" w:eastAsia="Times New Roman" w:hAnsi="Arial" w:cs="Arial"/>
          <w:szCs w:val="22"/>
        </w:rPr>
        <w:t>, "The Categorical Imperative for Innovation and Patenting", https://www.ipwatchdog.com/2018/07/17/categorical-imperative-innovation-patenting/id=99178/ )</w:t>
      </w:r>
      <w:r>
        <w:t xml:space="preserve"> BHHS AK</w:t>
      </w:r>
    </w:p>
    <w:p w14:paraId="0A93D33F" w14:textId="77777777" w:rsidR="002A4D0E" w:rsidRPr="006D32A4" w:rsidRDefault="002A4D0E" w:rsidP="002A4D0E">
      <w:pPr>
        <w:rPr>
          <w:rStyle w:val="StyleUnderline"/>
        </w:rPr>
      </w:pPr>
      <w:r w:rsidRPr="00F6633D">
        <w:rPr>
          <w:sz w:val="16"/>
        </w:rPr>
        <w:t xml:space="preserve">As we shall see, applying Kantian logic entails first acknowledging some basic principles; </w:t>
      </w:r>
      <w:r w:rsidRPr="006D32A4">
        <w:rPr>
          <w:rStyle w:val="StyleUnderline"/>
        </w:rPr>
        <w:t xml:space="preserve">that the </w:t>
      </w:r>
      <w:r w:rsidRPr="006D32A4">
        <w:rPr>
          <w:rStyle w:val="StyleUnderline"/>
          <w:highlight w:val="green"/>
        </w:rPr>
        <w:t>people have a right to express themselves</w:t>
      </w:r>
      <w:r w:rsidRPr="006D32A4">
        <w:rPr>
          <w:rStyle w:val="StyleUnderline"/>
        </w:rPr>
        <w:t xml:space="preserve">, that </w:t>
      </w:r>
      <w:r w:rsidRPr="006D32A4">
        <w:rPr>
          <w:rStyle w:val="StyleUnderline"/>
          <w:highlight w:val="green"/>
        </w:rPr>
        <w:t>that expression</w:t>
      </w:r>
      <w:r w:rsidRPr="006D32A4">
        <w:rPr>
          <w:rStyle w:val="StyleUnderline"/>
        </w:rPr>
        <w:t xml:space="preserve"> (the fruits of their labor) </w:t>
      </w:r>
      <w:r w:rsidRPr="006D32A4">
        <w:rPr>
          <w:rStyle w:val="StyleUnderline"/>
          <w:highlight w:val="green"/>
        </w:rPr>
        <w:t>has value and is theirs</w:t>
      </w:r>
      <w:r w:rsidRPr="006D32A4">
        <w:rPr>
          <w:rStyle w:val="StyleUnderline"/>
        </w:rPr>
        <w:t xml:space="preserve"> (unless consent is given otherwise), </w:t>
      </w:r>
      <w:r w:rsidRPr="006D32A4">
        <w:rPr>
          <w:rStyle w:val="StyleUnderline"/>
          <w:highlight w:val="green"/>
        </w:rPr>
        <w:t>and that government is obligated to protect</w:t>
      </w:r>
      <w:r w:rsidRPr="006D32A4">
        <w:rPr>
          <w:rStyle w:val="StyleUnderline"/>
        </w:rPr>
        <w:t xml:space="preserve"> people and their property.</w:t>
      </w:r>
      <w:r>
        <w:rPr>
          <w:rStyle w:val="StyleUnderline"/>
        </w:rPr>
        <w:t xml:space="preserve"> </w:t>
      </w:r>
      <w:r w:rsidRPr="006D32A4">
        <w:rPr>
          <w:rStyle w:val="StyleUnderline"/>
        </w:rPr>
        <w:t>Thus, an inventor or creator has a right in their own creation, which cannot be taken from them without their consent.</w:t>
      </w:r>
      <w:r>
        <w:rPr>
          <w:rStyle w:val="StyleUnderline"/>
        </w:rPr>
        <w:t xml:space="preserve"> </w:t>
      </w:r>
      <w:r w:rsidRPr="00F6633D">
        <w:rPr>
          <w:sz w:val="16"/>
        </w:rPr>
        <w:t xml:space="preserve">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t>
      </w:r>
      <w:r w:rsidRPr="006D32A4">
        <w:rPr>
          <w:rStyle w:val="StyleUnderline"/>
        </w:rPr>
        <w:t xml:space="preserve">Whether a child, a book or a prototype, </w:t>
      </w:r>
      <w:r w:rsidRPr="006D32A4">
        <w:rPr>
          <w:rStyle w:val="StyleUnderline"/>
          <w:highlight w:val="green"/>
        </w:rPr>
        <w:t>creations of all sorts should be protected</w:t>
      </w:r>
      <w:r w:rsidRPr="006D32A4">
        <w:rPr>
          <w:rStyle w:val="StyleUnderline"/>
        </w:rPr>
        <w:t>, and this CI stands.</w:t>
      </w:r>
      <w:r>
        <w:rPr>
          <w:rStyle w:val="StyleUnderline"/>
        </w:rPr>
        <w:t xml:space="preserve"> </w:t>
      </w:r>
      <w:r w:rsidRPr="006D32A4">
        <w:rPr>
          <w:rStyle w:val="StyleUnderline"/>
        </w:rPr>
        <w:t>This result also dovetails with the purpose of government: to protect the people and their possessions by providing laws to that effect, whether for the protection of tangible or intangible things.</w:t>
      </w:r>
      <w:r>
        <w:rPr>
          <w:rStyle w:val="StyleUnderline"/>
        </w:rPr>
        <w:t xml:space="preserve"> </w:t>
      </w:r>
      <w:r w:rsidRPr="00F6633D">
        <w:rPr>
          <w:sz w:val="16"/>
        </w:rPr>
        <w:t xml:space="preserve">However, </w:t>
      </w:r>
      <w:r w:rsidRPr="006D32A4">
        <w:rPr>
          <w:rStyle w:val="StyleUnderline"/>
          <w:highlight w:val="green"/>
        </w:rPr>
        <w:t>a contrary proposal</w:t>
      </w:r>
      <w:r w:rsidRPr="00F6633D">
        <w:rPr>
          <w:sz w:val="16"/>
        </w:rPr>
        <w:t xml:space="preserve"> can be postulated: everyone should be able to use the creations of another without charge. Can this Statement rise to the level of a CI? This proposal, upon analysis </w:t>
      </w:r>
      <w:r w:rsidRPr="0069028B">
        <w:rPr>
          <w:rStyle w:val="StyleUnderline"/>
          <w:szCs w:val="22"/>
          <w:highlight w:val="green"/>
        </w:rPr>
        <w:t>would</w:t>
      </w:r>
      <w:r w:rsidRPr="0069028B">
        <w:rPr>
          <w:rStyle w:val="StyleUnderline"/>
          <w:sz w:val="12"/>
          <w:szCs w:val="12"/>
          <w:u w:val="none"/>
        </w:rPr>
        <w:t xml:space="preserve"> also lead to chaos</w:t>
      </w:r>
      <w:r w:rsidRPr="0069028B">
        <w:rPr>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w:t>
      </w:r>
      <w:r w:rsidRPr="0069028B">
        <w:rPr>
          <w:rStyle w:val="StyleUnderline"/>
        </w:rPr>
        <w:t>and</w:t>
      </w:r>
      <w:r w:rsidRPr="0069028B">
        <w:rPr>
          <w:sz w:val="16"/>
        </w:rPr>
        <w:t xml:space="preserve"> copyright</w:t>
      </w:r>
      <w:r w:rsidRPr="00F6633D">
        <w:rPr>
          <w:sz w:val="16"/>
        </w:rPr>
        <w:t xml:space="preserve"> systems, which promotes dissemination. By </w:t>
      </w:r>
      <w:r w:rsidRPr="006D32A4">
        <w:rPr>
          <w:rStyle w:val="StyleUnderline"/>
          <w:highlight w:val="green"/>
        </w:rPr>
        <w:t>allow</w:t>
      </w:r>
      <w:r w:rsidRPr="006D32A4">
        <w:rPr>
          <w:rStyle w:val="StyleUnderline"/>
        </w:rPr>
        <w:t xml:space="preserve">ing </w:t>
      </w:r>
      <w:r w:rsidRPr="00F6633D">
        <w:rPr>
          <w:rStyle w:val="StyleUnderline"/>
          <w:highlight w:val="green"/>
        </w:rPr>
        <w:t>f</w:t>
      </w:r>
      <w:r w:rsidRPr="006D32A4">
        <w:rPr>
          <w:rStyle w:val="StyleUnderline"/>
          <w:highlight w:val="green"/>
        </w:rPr>
        <w:t>reeriding</w:t>
      </w:r>
      <w:r w:rsidRPr="00F6633D">
        <w:rPr>
          <w:sz w:val="16"/>
        </w:rPr>
        <w:t xml:space="preserve">, innovation and creativity would be thwarted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people “consented” to this. </w:t>
      </w:r>
      <w:r w:rsidRPr="006D32A4">
        <w:rPr>
          <w:rStyle w:val="StyleUnderline"/>
        </w:rPr>
        <w:t xml:space="preserve">It is, accordingly, manifestly clear that </w:t>
      </w:r>
      <w:r w:rsidRPr="006D32A4">
        <w:rPr>
          <w:rStyle w:val="StyleUnderline"/>
          <w:highlight w:val="green"/>
        </w:rPr>
        <w:t>no reasonable</w:t>
      </w:r>
      <w:r w:rsidRPr="006D32A4">
        <w:rPr>
          <w:rStyle w:val="StyleUnderline"/>
        </w:rPr>
        <w:t xml:space="preserve"> and supportable Categorical </w:t>
      </w:r>
      <w:r w:rsidRPr="006D32A4">
        <w:rPr>
          <w:rStyle w:val="StyleUnderline"/>
          <w:highlight w:val="green"/>
        </w:rPr>
        <w:t>Imperative can be made for</w:t>
      </w:r>
      <w:r w:rsidRPr="006D32A4">
        <w:rPr>
          <w:rStyle w:val="StyleUnderline"/>
        </w:rPr>
        <w:t xml:space="preserve"> the unwarranted </w:t>
      </w:r>
      <w:r w:rsidRPr="006D32A4">
        <w:rPr>
          <w:rStyle w:val="StyleUnderline"/>
          <w:highlight w:val="green"/>
        </w:rPr>
        <w:t>theft</w:t>
      </w:r>
      <w:r w:rsidRPr="006D32A4">
        <w:rPr>
          <w:rStyle w:val="StyleUnderline"/>
        </w:rPr>
        <w:t xml:space="preserve"> of property, </w:t>
      </w:r>
      <w:r w:rsidRPr="006D32A4">
        <w:rPr>
          <w:rStyle w:val="StyleUnderline"/>
          <w:highlight w:val="green"/>
        </w:rPr>
        <w:t>whether tangible or intangible</w:t>
      </w:r>
      <w:r w:rsidRPr="006D32A4">
        <w:rPr>
          <w:rStyle w:val="StyleUnderline"/>
        </w:rPr>
        <w:t>, apart from legitimate exigencies.</w:t>
      </w:r>
    </w:p>
    <w:p w14:paraId="641BC42B" w14:textId="77777777" w:rsidR="002A4D0E" w:rsidRDefault="002A4D0E" w:rsidP="002A4D0E"/>
    <w:p w14:paraId="18418CE0" w14:textId="77777777" w:rsidR="002A4D0E" w:rsidRDefault="002A4D0E" w:rsidP="002A4D0E"/>
    <w:p w14:paraId="25C62C64" w14:textId="77777777" w:rsidR="002A4D0E" w:rsidRDefault="002A4D0E" w:rsidP="002A4D0E">
      <w:pPr>
        <w:pStyle w:val="Heading4"/>
      </w:pPr>
      <w:r>
        <w:t>[3] No aff offense IP is considered a form of property under the fw</w:t>
      </w:r>
    </w:p>
    <w:p w14:paraId="3EA1C8F4" w14:textId="77777777" w:rsidR="002A4D0E" w:rsidRPr="00BB2836" w:rsidRDefault="002A4D0E" w:rsidP="002A4D0E">
      <w:pPr>
        <w:rPr>
          <w:b/>
          <w:sz w:val="26"/>
        </w:rPr>
      </w:pPr>
      <w:r w:rsidRPr="00995529">
        <w:rPr>
          <w:rStyle w:val="Style13ptBold"/>
        </w:rPr>
        <w:t>Pozzo 06</w:t>
      </w:r>
      <w:r>
        <w:rPr>
          <w:rStyle w:val="Style13ptBold"/>
        </w:rPr>
        <w:t xml:space="preserve"> (</w:t>
      </w:r>
      <w:r w:rsidRPr="00995529">
        <w:t>POZZO, R. Immanuel Kant sobre propriedade intelectual. Trans/Form/Ação, (São</w:t>
      </w:r>
      <w:r>
        <w:t xml:space="preserve"> </w:t>
      </w:r>
      <w:r w:rsidRPr="00995529">
        <w:t>Paulo), v.29(2), 2006, p.11-18.</w:t>
      </w:r>
      <w:r>
        <w:t>)</w:t>
      </w:r>
    </w:p>
    <w:p w14:paraId="5FA6FD33" w14:textId="77777777" w:rsidR="002A4D0E" w:rsidRPr="00995529" w:rsidRDefault="002A4D0E" w:rsidP="002A4D0E">
      <w:pPr>
        <w:rPr>
          <w:sz w:val="14"/>
        </w:rPr>
      </w:pPr>
      <w:r w:rsidRPr="00995529">
        <w:rPr>
          <w:sz w:val="14"/>
        </w:rPr>
        <w:lastRenderedPageBreak/>
        <w:t xml:space="preserve">The peculiarity of </w:t>
      </w:r>
      <w:r w:rsidRPr="00995529">
        <w:rPr>
          <w:b/>
          <w:bCs/>
          <w:highlight w:val="green"/>
          <w:u w:val="single"/>
        </w:rPr>
        <w:t>intellectual property</w:t>
      </w:r>
      <w:r w:rsidRPr="00995529">
        <w:rPr>
          <w:sz w:val="14"/>
          <w:highlight w:val="green"/>
        </w:rPr>
        <w:t xml:space="preserve"> </w:t>
      </w:r>
      <w:r w:rsidRPr="00995529">
        <w:rPr>
          <w:sz w:val="14"/>
        </w:rPr>
        <w:t>cons</w:t>
      </w:r>
      <w:r w:rsidRPr="00995529">
        <w:rPr>
          <w:b/>
          <w:bCs/>
          <w:highlight w:val="green"/>
          <w:u w:val="single"/>
        </w:rPr>
        <w:t>is</w:t>
      </w:r>
      <w:r w:rsidRPr="00995529">
        <w:rPr>
          <w:sz w:val="14"/>
        </w:rPr>
        <w:t xml:space="preserve">ts thus first in being indeed a property, but </w:t>
      </w:r>
      <w:r w:rsidRPr="00995529">
        <w:rPr>
          <w:b/>
          <w:bCs/>
          <w:highlight w:val="green"/>
          <w:u w:val="single"/>
        </w:rPr>
        <w:t>property of an action</w:t>
      </w:r>
      <w:r w:rsidRPr="00995529">
        <w:rPr>
          <w:sz w:val="14"/>
        </w:rPr>
        <w:t xml:space="preserve">; and second in being indeed </w:t>
      </w:r>
      <w:r w:rsidRPr="00995529">
        <w:rPr>
          <w:b/>
          <w:bCs/>
          <w:highlight w:val="green"/>
          <w:u w:val="single"/>
        </w:rPr>
        <w:t>inalienable</w:t>
      </w:r>
      <w:r w:rsidRPr="00995529">
        <w:rPr>
          <w:sz w:val="14"/>
        </w:rPr>
        <w:t xml:space="preserve">, but also transferable in commission and license to a publisher. </w:t>
      </w:r>
      <w:r w:rsidRPr="00995529">
        <w:rPr>
          <w:b/>
          <w:bCs/>
          <w:highlight w:val="green"/>
          <w:u w:val="single"/>
        </w:rPr>
        <w:t>The bond</w:t>
      </w:r>
      <w:r w:rsidRPr="00995529">
        <w:rPr>
          <w:sz w:val="14"/>
          <w:highlight w:val="green"/>
        </w:rPr>
        <w:t xml:space="preserve"> </w:t>
      </w:r>
      <w:r w:rsidRPr="00995529">
        <w:rPr>
          <w:b/>
          <w:bCs/>
          <w:highlight w:val="green"/>
          <w:u w:val="single"/>
        </w:rPr>
        <w:t>the author has</w:t>
      </w:r>
      <w:r w:rsidRPr="00995529">
        <w:rPr>
          <w:sz w:val="14"/>
          <w:highlight w:val="green"/>
        </w:rPr>
        <w:t xml:space="preserve"> </w:t>
      </w:r>
      <w:r w:rsidRPr="00995529">
        <w:rPr>
          <w:b/>
          <w:bCs/>
          <w:highlight w:val="green"/>
          <w:u w:val="single"/>
        </w:rPr>
        <w:t>on</w:t>
      </w:r>
      <w:r w:rsidRPr="00995529">
        <w:rPr>
          <w:sz w:val="14"/>
        </w:rPr>
        <w:t xml:space="preserve"> his </w:t>
      </w:r>
      <w:r w:rsidRPr="00995529">
        <w:rPr>
          <w:b/>
          <w:bCs/>
          <w:highlight w:val="green"/>
          <w:u w:val="single"/>
        </w:rPr>
        <w:t>work confers</w:t>
      </w:r>
      <w:r w:rsidRPr="00995529">
        <w:rPr>
          <w:sz w:val="14"/>
          <w:highlight w:val="green"/>
        </w:rPr>
        <w:t xml:space="preserve"> </w:t>
      </w:r>
      <w:r w:rsidRPr="00995529">
        <w:rPr>
          <w:sz w:val="14"/>
        </w:rPr>
        <w:t xml:space="preserve">him </w:t>
      </w:r>
      <w:r w:rsidRPr="00995529">
        <w:rPr>
          <w:b/>
          <w:bCs/>
          <w:highlight w:val="green"/>
          <w:u w:val="single"/>
        </w:rPr>
        <w:t>a moral</w:t>
      </w:r>
      <w:r w:rsidRPr="00995529">
        <w:rPr>
          <w:sz w:val="14"/>
          <w:highlight w:val="green"/>
        </w:rPr>
        <w:t xml:space="preserve"> </w:t>
      </w:r>
      <w:r w:rsidRPr="00995529">
        <w:rPr>
          <w:sz w:val="14"/>
        </w:rPr>
        <w:t xml:space="preserve">right that is indeed a </w:t>
      </w:r>
      <w:r w:rsidRPr="00995529">
        <w:rPr>
          <w:b/>
          <w:bCs/>
          <w:highlight w:val="green"/>
          <w:u w:val="single"/>
        </w:rPr>
        <w:t>personal right</w:t>
      </w:r>
      <w:r w:rsidRPr="00995529">
        <w:rPr>
          <w:sz w:val="14"/>
        </w:rPr>
        <w:t xml:space="preserve">. It is also a right to exploit economically his work in all possible ways, a right of economic use, which is a patrimonial right. 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995529">
        <w:rPr>
          <w:b/>
          <w:bCs/>
          <w:highlight w:val="green"/>
          <w:u w:val="single"/>
        </w:rPr>
        <w:t>Kant</w:t>
      </w:r>
      <w:r w:rsidRPr="00995529">
        <w:rPr>
          <w:sz w:val="14"/>
        </w:rPr>
        <w:t xml:space="preserve">, however, </w:t>
      </w:r>
      <w:r w:rsidRPr="00995529">
        <w:rPr>
          <w:b/>
          <w:bCs/>
          <w:highlight w:val="green"/>
          <w:u w:val="single"/>
        </w:rPr>
        <w:t>was firm in embracing intellectual property</w:t>
      </w:r>
      <w:r w:rsidRPr="00995529">
        <w:rPr>
          <w:sz w:val="14"/>
        </w:rPr>
        <w:t xml:space="preserve">. Referring himself to Roman Law, he asked for its legislative formulation not only as patrimonial right, but also as a personal right. In Of the Illegitimity of Pirate Publishing, he considered the moral faculties related to </w:t>
      </w:r>
      <w:r w:rsidRPr="00995529">
        <w:rPr>
          <w:b/>
          <w:bCs/>
          <w:highlight w:val="green"/>
          <w:u w:val="single"/>
        </w:rPr>
        <w:t xml:space="preserve">intellectual property as </w:t>
      </w:r>
      <w:r w:rsidRPr="00995529">
        <w:rPr>
          <w:sz w:val="14"/>
        </w:rPr>
        <w:t>an “</w:t>
      </w:r>
      <w:r w:rsidRPr="00995529">
        <w:rPr>
          <w:b/>
          <w:bCs/>
          <w:highlight w:val="green"/>
          <w:u w:val="single"/>
        </w:rPr>
        <w:t xml:space="preserve">inalienable right </w:t>
      </w:r>
      <w:r w:rsidRPr="00995529">
        <w:rPr>
          <w:sz w:val="14"/>
        </w:rPr>
        <w:t xml:space="preserve">(ius personalissimum) always himself to speak through anyone else, the right, that is, that </w:t>
      </w:r>
      <w:r w:rsidRPr="00995529">
        <w:rPr>
          <w:b/>
          <w:bCs/>
          <w:highlight w:val="green"/>
          <w:u w:val="single"/>
        </w:rPr>
        <w:t xml:space="preserve">no one may deliver the same speech to the public other than in his </w:t>
      </w:r>
      <w:r w:rsidRPr="00995529">
        <w:rPr>
          <w:sz w:val="14"/>
        </w:rPr>
        <w:t xml:space="preserve">(the author’s) </w:t>
      </w:r>
      <w:r w:rsidRPr="00995529">
        <w:rPr>
          <w:b/>
          <w:bCs/>
          <w:highlight w:val="green"/>
          <w:u w:val="single"/>
        </w:rPr>
        <w:t>name</w:t>
      </w:r>
      <w:r w:rsidRPr="00995529">
        <w:rPr>
          <w:sz w:val="14"/>
        </w:rPr>
        <w:t xml:space="preserve">” (Kant, 1902, t.8, p.85). Fichte went farther in the Demonstration of the Illegitimity of Pirate Publishing. He saw </w:t>
      </w:r>
      <w:r w:rsidRPr="00995529">
        <w:rPr>
          <w:b/>
          <w:bCs/>
          <w:highlight w:val="green"/>
          <w:u w:val="single"/>
        </w:rPr>
        <w:t>intellectual property</w:t>
      </w:r>
      <w:r w:rsidRPr="00995529">
        <w:rPr>
          <w:sz w:val="14"/>
        </w:rPr>
        <w:t xml:space="preserve"> as a </w:t>
      </w:r>
      <w:r w:rsidRPr="00995529">
        <w:rPr>
          <w:b/>
          <w:bCs/>
          <w:highlight w:val="green"/>
          <w:u w:val="single"/>
        </w:rPr>
        <w:t>part of</w:t>
      </w:r>
      <w:r w:rsidRPr="00995529">
        <w:rPr>
          <w:sz w:val="14"/>
          <w:highlight w:val="green"/>
        </w:rPr>
        <w:t xml:space="preserve"> </w:t>
      </w:r>
      <w:r w:rsidRPr="00995529">
        <w:rPr>
          <w:sz w:val="14"/>
        </w:rPr>
        <w:t xml:space="preserve">his </w:t>
      </w:r>
      <w:r w:rsidRPr="00995529">
        <w:rPr>
          <w:b/>
          <w:bCs/>
          <w:highlight w:val="green"/>
          <w:u w:val="single"/>
        </w:rPr>
        <w:t>metaphysical construction of intellectual activity</w:t>
      </w:r>
      <w:r w:rsidRPr="00995529">
        <w:rPr>
          <w:sz w:val="14"/>
        </w:rPr>
        <w:t>,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mysticum. He divided the latter into a formal and a material part. “</w:t>
      </w:r>
      <w:r w:rsidRPr="00995529">
        <w:rPr>
          <w:b/>
          <w:bCs/>
          <w:highlight w:val="green"/>
          <w:u w:val="single"/>
        </w:rPr>
        <w:t>This intellectual element</w:t>
      </w:r>
      <w:r w:rsidRPr="00995529">
        <w:rPr>
          <w:sz w:val="14"/>
          <w:highlight w:val="green"/>
        </w:rPr>
        <w:t xml:space="preserve"> </w:t>
      </w:r>
      <w:r w:rsidRPr="00995529">
        <w:rPr>
          <w:sz w:val="14"/>
        </w:rPr>
        <w:t xml:space="preserve">must be divided anew into what is material, the content of the book, the thoughts it presents; and the form of these thoughts, the manner in which, the connection </w:t>
      </w:r>
      <w:r w:rsidRPr="00995529">
        <w:rPr>
          <w:b/>
          <w:bCs/>
          <w:highlight w:val="green"/>
          <w:u w:val="single"/>
        </w:rPr>
        <w:t>in which</w:t>
      </w:r>
      <w:r w:rsidRPr="00995529">
        <w:rPr>
          <w:sz w:val="14"/>
        </w:rPr>
        <w:t xml:space="preserve">, the formulations and the words by means of which the book presents them” (Fichte, 1964, t.I/1, p.411). Fichte’s underlining the </w:t>
      </w:r>
      <w:r w:rsidRPr="00995529">
        <w:rPr>
          <w:b/>
          <w:bCs/>
          <w:highlight w:val="green"/>
          <w:u w:val="single"/>
        </w:rPr>
        <w:t>author’s exclusive right</w:t>
      </w:r>
      <w:r w:rsidRPr="00995529">
        <w:rPr>
          <w:sz w:val="14"/>
          <w:highlight w:val="green"/>
        </w:rPr>
        <w:t xml:space="preserve"> </w:t>
      </w:r>
      <w:r w:rsidRPr="00995529">
        <w:rPr>
          <w:sz w:val="14"/>
        </w:rPr>
        <w:t xml:space="preserve">to the intellectual content of his book – “the appropriation of which </w:t>
      </w:r>
      <w:r w:rsidRPr="00995529">
        <w:rPr>
          <w:b/>
          <w:bCs/>
          <w:highlight w:val="green"/>
          <w:u w:val="single"/>
        </w:rPr>
        <w:t>through another is physically impossible</w:t>
      </w:r>
      <w:r w:rsidRPr="00995529">
        <w:rPr>
          <w:sz w:val="14"/>
        </w:rPr>
        <w:t>” (ibid.) – brought him to the extreme of prohibiting any form of copy that is not meant for personal use.</w:t>
      </w:r>
    </w:p>
    <w:p w14:paraId="244C6F16" w14:textId="77777777" w:rsidR="002A4D0E" w:rsidRDefault="002A4D0E" w:rsidP="002A4D0E"/>
    <w:p w14:paraId="234E6580" w14:textId="77777777" w:rsidR="002A4D0E" w:rsidRDefault="002A4D0E" w:rsidP="002A4D0E">
      <w:pPr>
        <w:pStyle w:val="Heading2"/>
      </w:pPr>
      <w:r>
        <w:lastRenderedPageBreak/>
        <w:t>2</w:t>
      </w:r>
    </w:p>
    <w:p w14:paraId="1198B66C" w14:textId="77777777" w:rsidR="002A4D0E" w:rsidRDefault="002A4D0E" w:rsidP="002A4D0E"/>
    <w:p w14:paraId="2A9AF553" w14:textId="77777777" w:rsidR="002A4D0E" w:rsidRDefault="002A4D0E" w:rsidP="002A4D0E">
      <w:pPr>
        <w:pStyle w:val="Heading4"/>
        <w:rPr>
          <w:rFonts w:cs="Calibri"/>
        </w:rPr>
      </w:pPr>
      <w:r w:rsidRPr="00C4573E">
        <w:rPr>
          <w:rFonts w:cs="Calibri"/>
        </w:rPr>
        <w:t xml:space="preserve">Permissibility and presumption negate – a.  </w:t>
      </w:r>
      <w:r>
        <w:rPr>
          <w:rFonts w:cs="Calibri"/>
        </w:rPr>
        <w:t xml:space="preserve">if </w:t>
      </w:r>
      <w:r w:rsidRPr="00C4573E">
        <w:rPr>
          <w:rFonts w:cs="Calibri"/>
        </w:rPr>
        <w:t>the resolution indicates the affirmative has to prove an obligation, permissibility would deny the existence of an obligation b. Statements are more often false than true because any part can be false. This means you negate if there is no offense because the resolution is probably false</w:t>
      </w:r>
      <w:r>
        <w:rPr>
          <w:rFonts w:cs="Calibri"/>
        </w:rPr>
        <w:t>. C. we don’t presume everything true, that’s why we don’t believe in conspiracy theories</w:t>
      </w:r>
    </w:p>
    <w:p w14:paraId="15C22B73" w14:textId="77777777" w:rsidR="002A4D0E" w:rsidRPr="00F829FF" w:rsidRDefault="002A4D0E" w:rsidP="002A4D0E"/>
    <w:p w14:paraId="55099A64" w14:textId="77777777" w:rsidR="002A4D0E" w:rsidRPr="00F829FF" w:rsidRDefault="002A4D0E" w:rsidP="002A4D0E">
      <w:pPr>
        <w:pStyle w:val="Heading4"/>
        <w:rPr>
          <w:rFonts w:cs="Calibri"/>
          <w:color w:val="000000" w:themeColor="text1"/>
        </w:rPr>
      </w:pPr>
      <w:r w:rsidRPr="00C4573E">
        <w:rPr>
          <w:rFonts w:cs="Calibri"/>
          <w:color w:val="000000" w:themeColor="text1"/>
        </w:rPr>
        <w:t>The neg burden is to prove that the aff won’t logically happen in the status quo, and the aff burden is to prove that it will.</w:t>
      </w:r>
    </w:p>
    <w:p w14:paraId="6C74D055" w14:textId="77777777" w:rsidR="002A4D0E" w:rsidRPr="00C4573E" w:rsidRDefault="002A4D0E" w:rsidP="002A4D0E">
      <w:pPr>
        <w:pStyle w:val="Heading4"/>
        <w:rPr>
          <w:rFonts w:cs="Calibri"/>
        </w:rPr>
      </w:pPr>
      <w:r w:rsidRPr="00C4573E">
        <w:rPr>
          <w:rFonts w:cs="Calibri"/>
        </w:rPr>
        <w:t>Prefer:</w:t>
      </w:r>
    </w:p>
    <w:p w14:paraId="58693D32" w14:textId="77777777" w:rsidR="002A4D0E" w:rsidRPr="00C4573E" w:rsidRDefault="002A4D0E" w:rsidP="002A4D0E">
      <w:pPr>
        <w:pStyle w:val="Heading4"/>
        <w:rPr>
          <w:rFonts w:cs="Calibri"/>
        </w:rPr>
      </w:pPr>
      <w:r w:rsidRPr="00C4573E">
        <w:rPr>
          <w:rFonts w:cs="Calibri"/>
        </w:rPr>
        <w:t>1] Text –</w:t>
      </w:r>
    </w:p>
    <w:p w14:paraId="585D8BCB" w14:textId="77777777" w:rsidR="002A4D0E" w:rsidRPr="00C4573E" w:rsidRDefault="002A4D0E" w:rsidP="002A4D0E">
      <w:pPr>
        <w:pStyle w:val="Heading4"/>
        <w:rPr>
          <w:rFonts w:cs="Calibri"/>
        </w:rPr>
      </w:pPr>
      <w:r w:rsidRPr="00C4573E">
        <w:rPr>
          <w:rFonts w:cs="Calibri"/>
        </w:rPr>
        <w:t>A] Ought is “</w:t>
      </w:r>
      <w:r w:rsidRPr="00C4573E">
        <w:rPr>
          <w:rFonts w:cs="Calibri"/>
          <w:u w:val="single"/>
        </w:rPr>
        <w:t>used to express logical consequence</w:t>
      </w:r>
      <w:r w:rsidRPr="00C4573E">
        <w:rPr>
          <w:rFonts w:cs="Calibri"/>
        </w:rPr>
        <w:t xml:space="preserve">” as defined by Merriam-Webster </w:t>
      </w:r>
    </w:p>
    <w:p w14:paraId="17C8C26A" w14:textId="77777777" w:rsidR="002A4D0E" w:rsidRPr="00C4573E" w:rsidRDefault="002A4D0E" w:rsidP="002A4D0E">
      <w:pPr>
        <w:rPr>
          <w:szCs w:val="16"/>
        </w:rPr>
      </w:pPr>
      <w:r w:rsidRPr="00C4573E">
        <w:rPr>
          <w:szCs w:val="16"/>
        </w:rPr>
        <w:t>(</w:t>
      </w:r>
      <w:hyperlink r:id="rId10" w:history="1">
        <w:r w:rsidRPr="00C4573E">
          <w:rPr>
            <w:rStyle w:val="Hyperlink"/>
            <w:szCs w:val="16"/>
          </w:rPr>
          <w:t>http://www.merriam-webster.com/dictionary/ought</w:t>
        </w:r>
      </w:hyperlink>
      <w:r w:rsidRPr="00C4573E">
        <w:rPr>
          <w:szCs w:val="16"/>
        </w:rPr>
        <w:t>) //Massa</w:t>
      </w:r>
    </w:p>
    <w:p w14:paraId="0BD723EB" w14:textId="77777777" w:rsidR="002A4D0E" w:rsidRPr="00C4573E" w:rsidRDefault="002A4D0E" w:rsidP="002A4D0E">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5789A5D1" w14:textId="77777777" w:rsidR="002A4D0E" w:rsidRPr="00C4573E" w:rsidRDefault="002A4D0E" w:rsidP="002A4D0E">
      <w:pPr>
        <w:rPr>
          <w:szCs w:val="16"/>
        </w:rPr>
      </w:pPr>
      <w:hyperlink r:id="rId11" w:history="1">
        <w:r w:rsidRPr="00C4573E">
          <w:rPr>
            <w:rStyle w:val="Hyperlink"/>
            <w:szCs w:val="16"/>
          </w:rPr>
          <w:t>https://en.oxforddictionaries.com/definition/ought</w:t>
        </w:r>
      </w:hyperlink>
      <w:r w:rsidRPr="00C4573E">
        <w:rPr>
          <w:szCs w:val="16"/>
        </w:rPr>
        <w:t xml:space="preserve"> //Massa</w:t>
      </w:r>
    </w:p>
    <w:p w14:paraId="56AB2CA6" w14:textId="77777777" w:rsidR="002A4D0E" w:rsidRPr="00D05B4F" w:rsidRDefault="002A4D0E" w:rsidP="002A4D0E">
      <w:pPr>
        <w:pStyle w:val="Heading4"/>
      </w:pPr>
      <w:r w:rsidRPr="0078173A">
        <w:t xml:space="preserve">2] Debatability – </w:t>
      </w:r>
      <w:r>
        <w:t>A]</w:t>
      </w:r>
      <w:r w:rsidRPr="0078173A">
        <w:t xml:space="preserve"> it focuses debates on empirics about squo trends rather than irresolvable abstract principles that’ve been argued for years – </w:t>
      </w:r>
      <w:r>
        <w:rPr>
          <w:rFonts w:eastAsia="Times New Roman"/>
          <w:color w:val="000000"/>
        </w:rPr>
        <w:t>r</w:t>
      </w:r>
      <w:r w:rsidRPr="0078173A">
        <w:rPr>
          <w:rFonts w:eastAsia="Times New Roman"/>
          <w:color w:val="000000"/>
        </w:rPr>
        <w:t>esolvability is an independent voter cuz otherwise the judge can’t make a decision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7FDCC174" w14:textId="77777777" w:rsidR="002A4D0E" w:rsidRPr="00D05B4F" w:rsidRDefault="002A4D0E" w:rsidP="002A4D0E">
      <w:r w:rsidRPr="00D05B4F">
        <w:rPr>
          <w:rStyle w:val="Style13ptBold"/>
        </w:rPr>
        <w:t xml:space="preserve">Joyce 02 </w:t>
      </w:r>
      <w:r w:rsidRPr="00D05B4F">
        <w:t>Joyce, Richard. Myth of Morality. Port Chester, NY, USA: Cambridge University Press, 2002. p 45-47.</w:t>
      </w:r>
    </w:p>
    <w:p w14:paraId="52F68796" w14:textId="77777777" w:rsidR="002A4D0E" w:rsidRPr="00D05B4F" w:rsidRDefault="002A4D0E" w:rsidP="002A4D0E">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accepting mathematics allows one to say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Carnap’s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 xml:space="preserve">the efficiency, </w:t>
      </w:r>
      <w:r w:rsidRPr="00D05B4F">
        <w:rPr>
          <w:rFonts w:eastAsia="MS Mincho"/>
          <w:sz w:val="12"/>
          <w:szCs w:val="12"/>
        </w:rPr>
        <w:lastRenderedPageBreak/>
        <w:t>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r w:rsidRPr="00D05B4F">
        <w:rPr>
          <w:rFonts w:eastAsia="MS Mincho"/>
          <w:b/>
          <w:u w:val="single"/>
        </w:rPr>
        <w:t>ask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56BC567D" w14:textId="77777777" w:rsidR="002A4D0E" w:rsidRPr="00C4573E" w:rsidRDefault="002A4D0E" w:rsidP="002A4D0E">
      <w:pPr>
        <w:spacing w:after="0" w:line="240" w:lineRule="auto"/>
        <w:rPr>
          <w:sz w:val="14"/>
        </w:rPr>
      </w:pPr>
    </w:p>
    <w:p w14:paraId="124EE0D0" w14:textId="77777777" w:rsidR="002A4D0E" w:rsidRPr="00C4573E" w:rsidRDefault="002A4D0E" w:rsidP="002A4D0E">
      <w:pPr>
        <w:pStyle w:val="Heading4"/>
        <w:rPr>
          <w:rFonts w:cs="Calibri"/>
        </w:rPr>
      </w:pPr>
      <w:r w:rsidRPr="00C4573E">
        <w:rPr>
          <w:rFonts w:cs="Calibri"/>
        </w:rPr>
        <w:t xml:space="preserve">3] Neg definition choice – the aff should have defined ought in the 1ac because it was in the rez so it’s predictable contestation, by not doing so they have forfeited their right to read a new definition – kills 1NC strategy since I premised my engagement on a lack of your definition. </w:t>
      </w:r>
    </w:p>
    <w:p w14:paraId="77135883" w14:textId="77777777" w:rsidR="002A4D0E" w:rsidRPr="00C4573E" w:rsidRDefault="002A4D0E" w:rsidP="002A4D0E">
      <w:pPr>
        <w:pStyle w:val="Heading4"/>
        <w:rPr>
          <w:rFonts w:cs="Calibri"/>
        </w:rPr>
      </w:pPr>
      <w:r w:rsidRPr="00C4573E">
        <w:rPr>
          <w:rFonts w:cs="Calibri"/>
        </w:rPr>
        <w:t>Now negate:</w:t>
      </w:r>
    </w:p>
    <w:p w14:paraId="3C378856" w14:textId="77777777" w:rsidR="002A4D0E" w:rsidRPr="00C4573E" w:rsidRDefault="002A4D0E" w:rsidP="002A4D0E">
      <w:pPr>
        <w:pStyle w:val="Heading4"/>
        <w:rPr>
          <w:rFonts w:cs="Calibri"/>
        </w:rPr>
      </w:pPr>
      <w:r w:rsidRPr="00C4573E">
        <w:rPr>
          <w:rFonts w:cs="Calibri"/>
        </w:rPr>
        <w:t>1] Inherency – either a) the aff is non-inherent and you vote neg on presumption or b) it is and it isn’t going to happen since there are structural barriers that preclude. Also you don’t get to say in the 1ar that the aff is non inherent because you took a stance in the aff that it was which is an academic integrity issue.</w:t>
      </w:r>
    </w:p>
    <w:p w14:paraId="016B8B7B" w14:textId="77777777" w:rsidR="002A4D0E" w:rsidRDefault="002A4D0E" w:rsidP="002A4D0E"/>
    <w:p w14:paraId="15D2A91B" w14:textId="77777777" w:rsidR="002A4D0E" w:rsidRDefault="002A4D0E" w:rsidP="002A4D0E">
      <w:pPr>
        <w:pStyle w:val="Heading2"/>
      </w:pPr>
      <w:r>
        <w:lastRenderedPageBreak/>
        <w:t>3</w:t>
      </w:r>
    </w:p>
    <w:p w14:paraId="4DAE25DC" w14:textId="77777777" w:rsidR="002A4D0E" w:rsidRDefault="002A4D0E" w:rsidP="002A4D0E"/>
    <w:p w14:paraId="2CEF3EFA" w14:textId="77777777" w:rsidR="002A4D0E" w:rsidRPr="00D30582" w:rsidRDefault="002A4D0E" w:rsidP="002A4D0E">
      <w:pPr>
        <w:pStyle w:val="Heading4"/>
        <w:rPr>
          <w:rFonts w:ascii="Times New Roman" w:hAnsi="Times New Roman" w:cs="Times New Roman"/>
        </w:rPr>
      </w:pPr>
      <w:r w:rsidRPr="00D30582">
        <w:rPr>
          <w:shd w:val="clear" w:color="auto" w:fill="FFFFFF"/>
        </w:rPr>
        <w:lastRenderedPageBreak/>
        <w:t>Interpretation: If the affirmative defends anything other than “</w:t>
      </w:r>
      <w:r w:rsidRPr="00D30582">
        <w:t>Resolved: The member nations of the World Trade Organization ought to reduce intellectual property protections for medicines.</w:t>
      </w:r>
      <w:r w:rsidRPr="00D30582">
        <w:rPr>
          <w:shd w:val="clear" w:color="auto" w:fill="FFFFFF"/>
        </w:rPr>
        <w:t>” then they must provide a linked counter-solvency advocate for their specific advocacy in the 1AC.</w:t>
      </w:r>
      <w:r w:rsidRPr="00D30582">
        <w:br/>
      </w:r>
      <w:r w:rsidRPr="00D30582">
        <w:rPr>
          <w:shd w:val="clear" w:color="auto" w:fill="FFFFFF"/>
        </w:rPr>
        <w:t>Violation: its not whole res – only during pandemics and they have no csa</w:t>
      </w:r>
      <w:r w:rsidRPr="00D30582">
        <w:br/>
      </w:r>
      <w:r w:rsidRPr="00D30582">
        <w:rPr>
          <w:shd w:val="clear" w:color="auto" w:fill="FFFFFF"/>
        </w:rPr>
        <w:t>Standards:</w:t>
      </w:r>
    </w:p>
    <w:p w14:paraId="714FDB14" w14:textId="77777777" w:rsidR="002A4D0E" w:rsidRPr="00D30582" w:rsidRDefault="002A4D0E" w:rsidP="002A4D0E">
      <w:pPr>
        <w:pStyle w:val="Heading4"/>
        <w:rPr>
          <w:rFonts w:ascii="Times New Roman" w:hAnsi="Times New Roman" w:cs="Times New Roman"/>
        </w:rPr>
      </w:pPr>
      <w:r w:rsidRPr="00D30582">
        <w:rPr>
          <w:shd w:val="clear" w:color="auto" w:fill="FFFFFF"/>
        </w:rPr>
        <w:t>Fairness – This is a litmus test to determining whether your aff is fair –</w:t>
      </w:r>
      <w:r w:rsidRPr="00D30582">
        <w:br/>
      </w:r>
      <w:r w:rsidRPr="00D30582">
        <w:rPr>
          <w:shd w:val="clear" w:color="auto" w:fill="FFFFFF"/>
        </w:rPr>
        <w:t>a) Limits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Our interp narrows out trivially true advocacies since counter-solvency advocates ensure equal division of ground for both sides.</w:t>
      </w:r>
      <w:r w:rsidRPr="00D30582">
        <w:br/>
      </w:r>
      <w:r w:rsidRPr="00D30582">
        <w:rPr>
          <w:shd w:val="clear" w:color="auto" w:fill="FFFFFF"/>
        </w:rPr>
        <w:t>b) Shiftiness-Having a counter-solvency advocate helps us conceptualize what their advocacy is and how it’s implemented. Intentionally ambiguous affirmatives we don’t know much about can’t spike out of DA’s and CP’s if they have an advocate that delineates these things.</w:t>
      </w:r>
      <w:r w:rsidRPr="00D30582">
        <w:br/>
      </w:r>
    </w:p>
    <w:p w14:paraId="1F947B70" w14:textId="77777777" w:rsidR="002A4D0E" w:rsidRPr="00C07F19" w:rsidRDefault="002A4D0E" w:rsidP="002A4D0E">
      <w:pPr>
        <w:pStyle w:val="Heading4"/>
      </w:pPr>
    </w:p>
    <w:p w14:paraId="1E504431" w14:textId="77777777" w:rsidR="002A4D0E" w:rsidRPr="00C07F19" w:rsidRDefault="002A4D0E" w:rsidP="002A4D0E">
      <w:pPr>
        <w:pStyle w:val="Heading4"/>
        <w:rPr>
          <w:rFonts w:ascii="-webkit-standard" w:hAnsi="-webkit-standard" w:cs="Times New Roman" w:hint="eastAsia"/>
          <w:color w:val="000000"/>
        </w:rPr>
      </w:pPr>
      <w:r w:rsidRPr="00C07F19">
        <w:rPr>
          <w:rFonts w:cs="Calibri"/>
          <w:color w:val="000000"/>
        </w:rPr>
        <w:t>Fairness – all arugments presuppose fair evaluation</w:t>
      </w:r>
    </w:p>
    <w:p w14:paraId="0854D0BD" w14:textId="77777777" w:rsidR="002A4D0E" w:rsidRPr="00C07F19" w:rsidRDefault="002A4D0E" w:rsidP="002A4D0E">
      <w:pPr>
        <w:pStyle w:val="Heading4"/>
        <w:rPr>
          <w:rFonts w:ascii="-webkit-standard" w:hAnsi="-webkit-standard" w:hint="eastAsia"/>
          <w:color w:val="000000"/>
        </w:rPr>
      </w:pPr>
      <w:r w:rsidRPr="00C07F19">
        <w:rPr>
          <w:rFonts w:cs="Calibri"/>
          <w:color w:val="000000"/>
        </w:rPr>
        <w:t>Education – it’s the only portable skill in debate</w:t>
      </w:r>
    </w:p>
    <w:p w14:paraId="38D89A55" w14:textId="77777777" w:rsidR="002A4D0E" w:rsidRPr="00C07F19" w:rsidRDefault="002A4D0E" w:rsidP="002A4D0E">
      <w:pPr>
        <w:pStyle w:val="Heading4"/>
        <w:rPr>
          <w:rFonts w:ascii="-webkit-standard" w:hAnsi="-webkit-standard" w:hint="eastAsia"/>
          <w:color w:val="000000"/>
        </w:rPr>
      </w:pPr>
      <w:r w:rsidRPr="00C07F19">
        <w:rPr>
          <w:rFonts w:cs="Calibri"/>
          <w:color w:val="000000"/>
        </w:rPr>
        <w:t>DTD – </w:t>
      </w:r>
    </w:p>
    <w:p w14:paraId="68A58724" w14:textId="77777777" w:rsidR="002A4D0E" w:rsidRPr="00C07F19" w:rsidRDefault="002A4D0E" w:rsidP="002A4D0E">
      <w:pPr>
        <w:pStyle w:val="Heading4"/>
        <w:rPr>
          <w:rFonts w:ascii="-webkit-standard" w:hAnsi="-webkit-standard" w:hint="eastAsia"/>
          <w:color w:val="000000"/>
        </w:rPr>
      </w:pPr>
      <w:r w:rsidRPr="00C07F19">
        <w:rPr>
          <w:rFonts w:cs="Calibri"/>
          <w:color w:val="000000"/>
        </w:rPr>
        <w:t>a) Deters future abuse</w:t>
      </w:r>
    </w:p>
    <w:p w14:paraId="313E6F3C" w14:textId="77777777" w:rsidR="002A4D0E" w:rsidRPr="00C07F19" w:rsidRDefault="002A4D0E" w:rsidP="002A4D0E">
      <w:pPr>
        <w:pStyle w:val="Heading4"/>
        <w:rPr>
          <w:rFonts w:ascii="-webkit-standard" w:hAnsi="-webkit-standard" w:hint="eastAsia"/>
          <w:color w:val="000000"/>
        </w:rPr>
      </w:pPr>
      <w:r w:rsidRPr="00C07F19">
        <w:rPr>
          <w:rFonts w:cs="Calibri"/>
          <w:color w:val="000000"/>
        </w:rPr>
        <w:t>b) Rectifies time loss</w:t>
      </w:r>
    </w:p>
    <w:p w14:paraId="433E0DA4" w14:textId="77777777" w:rsidR="002A4D0E" w:rsidRPr="00C07F19" w:rsidRDefault="002A4D0E" w:rsidP="002A4D0E">
      <w:pPr>
        <w:pStyle w:val="Heading4"/>
        <w:rPr>
          <w:rFonts w:ascii="-webkit-standard" w:hAnsi="-webkit-standard" w:hint="eastAsia"/>
          <w:color w:val="000000"/>
        </w:rPr>
      </w:pPr>
      <w:r w:rsidRPr="00C07F19">
        <w:rPr>
          <w:rFonts w:cs="Calibri"/>
          <w:color w:val="000000"/>
        </w:rPr>
        <w:t>c) DTA encourages baiting – Debaters could fill their cases w/ abusive args, baiting theory and then just drop the argument in the next speech and go for undercovered substance</w:t>
      </w:r>
    </w:p>
    <w:p w14:paraId="3E9E12F0" w14:textId="77777777" w:rsidR="002A4D0E" w:rsidRPr="00C07F19" w:rsidRDefault="002A4D0E" w:rsidP="002A4D0E">
      <w:pPr>
        <w:pStyle w:val="Heading4"/>
        <w:rPr>
          <w:rFonts w:ascii="-webkit-standard" w:hAnsi="-webkit-standard" w:hint="eastAsia"/>
          <w:color w:val="000000"/>
        </w:rPr>
      </w:pPr>
      <w:r w:rsidRPr="00C07F19">
        <w:rPr>
          <w:rStyle w:val="s7"/>
          <w:rFonts w:ascii="-webkit-standard" w:hAnsi="-webkit-standard"/>
          <w:color w:val="000000"/>
        </w:rPr>
        <w:t> </w:t>
      </w:r>
    </w:p>
    <w:p w14:paraId="51494A2B" w14:textId="77777777" w:rsidR="002A4D0E" w:rsidRPr="00C07F19" w:rsidRDefault="002A4D0E" w:rsidP="002A4D0E">
      <w:pPr>
        <w:pStyle w:val="Heading4"/>
        <w:rPr>
          <w:rFonts w:ascii="-webkit-standard" w:hAnsi="-webkit-standard" w:hint="eastAsia"/>
          <w:color w:val="000000"/>
        </w:rPr>
      </w:pPr>
      <w:r w:rsidRPr="00C07F19">
        <w:rPr>
          <w:rFonts w:cs="Calibri"/>
          <w:color w:val="000000"/>
        </w:rPr>
        <w:t>CI –</w:t>
      </w:r>
      <w:r w:rsidRPr="00C07F19">
        <w:rPr>
          <w:rStyle w:val="apple-converted-space"/>
          <w:rFonts w:cs="Calibri"/>
          <w:color w:val="000000"/>
        </w:rPr>
        <w:t> </w:t>
      </w:r>
      <w:r w:rsidRPr="00C07F19">
        <w:rPr>
          <w:rFonts w:cs="Calibri"/>
          <w:color w:val="000000"/>
        </w:rPr>
        <w:t>a) It fosters the best norms through encouraging the fairest rule</w:t>
      </w:r>
      <w:r w:rsidRPr="00C07F19">
        <w:rPr>
          <w:rStyle w:val="apple-converted-space"/>
          <w:rFonts w:cs="Calibri"/>
          <w:color w:val="000000"/>
        </w:rPr>
        <w:t> </w:t>
      </w:r>
      <w:r w:rsidRPr="00C07F19">
        <w:rPr>
          <w:rFonts w:cs="Calibri"/>
          <w:color w:val="000000"/>
        </w:rPr>
        <w:t>b) Reasonability collapses by debating the brightline </w:t>
      </w:r>
    </w:p>
    <w:p w14:paraId="03AF2A51" w14:textId="77777777" w:rsidR="002A4D0E" w:rsidRPr="00C07F19" w:rsidRDefault="002A4D0E" w:rsidP="002A4D0E">
      <w:pPr>
        <w:pStyle w:val="Heading4"/>
        <w:rPr>
          <w:rFonts w:ascii="-webkit-standard" w:hAnsi="-webkit-standard" w:hint="eastAsia"/>
          <w:color w:val="000000"/>
        </w:rPr>
      </w:pPr>
      <w:r w:rsidRPr="00C07F19">
        <w:rPr>
          <w:rFonts w:ascii="-webkit-standard" w:hAnsi="-webkit-standard"/>
          <w:color w:val="000000"/>
        </w:rPr>
        <w:t> </w:t>
      </w:r>
    </w:p>
    <w:p w14:paraId="71F71EF8" w14:textId="77777777" w:rsidR="002A4D0E" w:rsidRPr="00C07F19" w:rsidRDefault="002A4D0E" w:rsidP="002A4D0E">
      <w:pPr>
        <w:pStyle w:val="Heading4"/>
        <w:rPr>
          <w:rFonts w:ascii="-webkit-standard" w:hAnsi="-webkit-standard" w:hint="eastAsia"/>
          <w:color w:val="000000"/>
        </w:rPr>
      </w:pPr>
      <w:r w:rsidRPr="00C07F19">
        <w:rPr>
          <w:rFonts w:cs="Calibri"/>
          <w:color w:val="000000"/>
        </w:rPr>
        <w:lastRenderedPageBreak/>
        <w:t>No RVI – a)</w:t>
      </w:r>
      <w:r w:rsidRPr="00C07F19">
        <w:rPr>
          <w:rStyle w:val="apple-converted-space"/>
          <w:rFonts w:cs="Calibri"/>
          <w:color w:val="000000"/>
        </w:rPr>
        <w:t> </w:t>
      </w:r>
      <w:r w:rsidRPr="00C07F19">
        <w:rPr>
          <w:rFonts w:cs="Calibri"/>
          <w:color w:val="000000"/>
        </w:rPr>
        <w:t>Illogical – you shouldn’t win for proving that you’re fair or</w:t>
      </w:r>
      <w:r w:rsidRPr="00C07F19">
        <w:rPr>
          <w:rStyle w:val="apple-converted-space"/>
          <w:rFonts w:cs="Calibri"/>
          <w:color w:val="000000"/>
        </w:rPr>
        <w:t> </w:t>
      </w:r>
      <w:r w:rsidRPr="00C07F19">
        <w:rPr>
          <w:rFonts w:cs="Calibri"/>
          <w:color w:val="000000"/>
        </w:rPr>
        <w:t>edication</w:t>
      </w:r>
      <w:r w:rsidRPr="00C07F19">
        <w:rPr>
          <w:rStyle w:val="apple-converted-space"/>
          <w:rFonts w:cs="Calibri"/>
          <w:color w:val="000000"/>
        </w:rPr>
        <w:t> </w:t>
      </w:r>
      <w:r w:rsidRPr="00C07F19">
        <w:rPr>
          <w:rFonts w:cs="Calibri"/>
          <w:color w:val="000000"/>
        </w:rPr>
        <w:t>because it’s a prima facie burden – logic outweighs</w:t>
      </w:r>
      <w:r w:rsidRPr="00C07F19">
        <w:rPr>
          <w:rStyle w:val="apple-converted-space"/>
          <w:rFonts w:cs="Calibri"/>
          <w:color w:val="000000"/>
        </w:rPr>
        <w:t> </w:t>
      </w:r>
      <w:r w:rsidRPr="00C07F19">
        <w:rPr>
          <w:rFonts w:cs="Calibri"/>
          <w:color w:val="000000"/>
        </w:rPr>
        <w:t> because it determines what</w:t>
      </w:r>
      <w:r w:rsidRPr="00C07F19">
        <w:rPr>
          <w:rStyle w:val="apple-converted-space"/>
          <w:rFonts w:cs="Calibri"/>
          <w:color w:val="000000"/>
        </w:rPr>
        <w:t> </w:t>
      </w:r>
      <w:r w:rsidRPr="00C07F19">
        <w:rPr>
          <w:rFonts w:cs="Calibri"/>
          <w:color w:val="000000"/>
        </w:rPr>
        <w:t>args</w:t>
      </w:r>
      <w:r w:rsidRPr="00C07F19">
        <w:rPr>
          <w:rStyle w:val="apple-converted-space"/>
          <w:rFonts w:cs="Calibri"/>
          <w:color w:val="000000"/>
        </w:rPr>
        <w:t> </w:t>
      </w:r>
      <w:r w:rsidRPr="00C07F19">
        <w:rPr>
          <w:rFonts w:cs="Calibri"/>
          <w:color w:val="000000"/>
        </w:rPr>
        <w:t>count as valid</w:t>
      </w:r>
      <w:r w:rsidRPr="00C07F19">
        <w:rPr>
          <w:rStyle w:val="apple-converted-space"/>
          <w:rFonts w:cs="Calibri"/>
          <w:color w:val="000000"/>
        </w:rPr>
        <w:t> </w:t>
      </w:r>
      <w:r w:rsidRPr="00C07F19">
        <w:rPr>
          <w:rFonts w:cs="Calibri"/>
          <w:color w:val="000000"/>
        </w:rPr>
        <w:t>b) It incentivizes you to bait theory and win off a scripted CI c) people will be scared to read theory against good theory debaters and will never be able to check abuse</w:t>
      </w:r>
    </w:p>
    <w:p w14:paraId="306BFD1E" w14:textId="77777777" w:rsidR="002A4D0E" w:rsidRPr="00C07F19" w:rsidRDefault="002A4D0E" w:rsidP="002A4D0E"/>
    <w:p w14:paraId="39DA2677" w14:textId="77777777" w:rsidR="002A4D0E" w:rsidRPr="00C07F19" w:rsidRDefault="002A4D0E" w:rsidP="002A4D0E">
      <w:pPr>
        <w:spacing w:after="0" w:line="240" w:lineRule="auto"/>
        <w:rPr>
          <w:rFonts w:ascii="inherit" w:eastAsia="Times New Roman" w:hAnsi="inherit" w:cs="Arial"/>
          <w:color w:val="1C1E21"/>
          <w:sz w:val="23"/>
          <w:szCs w:val="23"/>
        </w:rPr>
      </w:pPr>
    </w:p>
    <w:p w14:paraId="54F2F413" w14:textId="77777777" w:rsidR="002A4D0E" w:rsidRDefault="002A4D0E" w:rsidP="002A4D0E"/>
    <w:p w14:paraId="3FC39229" w14:textId="77777777" w:rsidR="002A4D0E" w:rsidRPr="00D30582" w:rsidRDefault="002A4D0E" w:rsidP="002A4D0E">
      <w:pPr>
        <w:pStyle w:val="Heading4"/>
      </w:pPr>
    </w:p>
    <w:p w14:paraId="31804582" w14:textId="77777777" w:rsidR="00E42E4C" w:rsidRPr="002A4D0E" w:rsidRDefault="00E42E4C" w:rsidP="002A4D0E"/>
    <w:sectPr w:rsidR="00E42E4C" w:rsidRPr="002A4D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4D0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24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24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24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A624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24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24D1"/>
  </w:style>
  <w:style w:type="character" w:customStyle="1" w:styleId="Heading1Char">
    <w:name w:val="Heading 1 Char"/>
    <w:aliases w:val="Pocket Char"/>
    <w:basedOn w:val="DefaultParagraphFont"/>
    <w:link w:val="Heading1"/>
    <w:uiPriority w:val="9"/>
    <w:rsid w:val="00A624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24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24D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624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24D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A624D1"/>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A624D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624D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A624D1"/>
    <w:rPr>
      <w:color w:val="auto"/>
      <w:u w:val="none"/>
    </w:rPr>
  </w:style>
  <w:style w:type="paragraph" w:styleId="DocumentMap">
    <w:name w:val="Document Map"/>
    <w:basedOn w:val="Normal"/>
    <w:link w:val="DocumentMapChar"/>
    <w:uiPriority w:val="99"/>
    <w:semiHidden/>
    <w:unhideWhenUsed/>
    <w:rsid w:val="00A624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24D1"/>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 TargetMode="External"/><Relationship Id="rId5" Type="http://schemas.openxmlformats.org/officeDocument/2006/relationships/numbering" Target="numbering.xm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10</Pages>
  <Words>2870</Words>
  <Characters>16365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2021-09-04T20:57:00Z</dcterms:created>
  <dcterms:modified xsi:type="dcterms:W3CDTF">2021-09-05T00:11:00Z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