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43158" w14:textId="77777777" w:rsidR="005C66B1" w:rsidRPr="00423CAA" w:rsidRDefault="005C66B1" w:rsidP="005C66B1">
      <w:pPr>
        <w:pStyle w:val="Heading1"/>
      </w:pPr>
      <w:r w:rsidRPr="00423CAA">
        <w:t>Apple valley r1 1nc</w:t>
      </w:r>
    </w:p>
    <w:p w14:paraId="4845DAEE" w14:textId="77777777" w:rsidR="005C66B1" w:rsidRPr="00423CAA" w:rsidRDefault="005C66B1" w:rsidP="005C66B1">
      <w:pPr>
        <w:pStyle w:val="Heading2"/>
      </w:pPr>
    </w:p>
    <w:p w14:paraId="3AECADC2" w14:textId="77777777" w:rsidR="005C66B1" w:rsidRPr="00423CAA" w:rsidRDefault="005C66B1" w:rsidP="005C66B1">
      <w:pPr>
        <w:pStyle w:val="Heading2"/>
      </w:pPr>
      <w:r w:rsidRPr="00423CAA">
        <w:lastRenderedPageBreak/>
        <w:t>1</w:t>
      </w:r>
    </w:p>
    <w:p w14:paraId="24D2C864" w14:textId="77777777" w:rsidR="005C66B1" w:rsidRPr="00423CAA" w:rsidRDefault="005C66B1" w:rsidP="005C66B1"/>
    <w:p w14:paraId="455E60CC" w14:textId="77777777" w:rsidR="005C66B1" w:rsidRPr="00423CAA" w:rsidRDefault="005C66B1" w:rsidP="005C66B1">
      <w:pPr>
        <w:pStyle w:val="Heading4"/>
      </w:pPr>
      <w:r w:rsidRPr="00423CAA">
        <w:t xml:space="preserve">Interp: The affirmative debater may not claim that </w:t>
      </w:r>
      <w:r>
        <w:t>proving an oblgiation is sufficient to affirm</w:t>
      </w:r>
      <w:r w:rsidRPr="00423CAA">
        <w:t>. To clarify, indexicals is bad.</w:t>
      </w:r>
    </w:p>
    <w:p w14:paraId="50B43BFD" w14:textId="77777777" w:rsidR="005C66B1" w:rsidRPr="00423CAA" w:rsidRDefault="005C66B1" w:rsidP="005C66B1">
      <w:pPr>
        <w:pStyle w:val="Heading4"/>
      </w:pPr>
      <w:r w:rsidRPr="00423CAA">
        <w:t>Violation – their framework says that exactly</w:t>
      </w:r>
    </w:p>
    <w:p w14:paraId="2D6E367F" w14:textId="77777777" w:rsidR="005C66B1" w:rsidRPr="00423CAA" w:rsidRDefault="005C66B1" w:rsidP="005C66B1">
      <w:pPr>
        <w:pStyle w:val="Heading4"/>
      </w:pPr>
      <w:r w:rsidRPr="00423CAA">
        <w:t>Negate:</w:t>
      </w:r>
    </w:p>
    <w:p w14:paraId="782D7AF4" w14:textId="77777777" w:rsidR="005C66B1" w:rsidRPr="00423CAA" w:rsidRDefault="005C66B1" w:rsidP="005C66B1">
      <w:pPr>
        <w:pStyle w:val="Heading4"/>
      </w:pPr>
      <w:r w:rsidRPr="00423CAA">
        <w:t>[1] infinite abuse – there are infinite potential indexes that could affirm including descriptive standards that are impossible to turn and allowing them to win if they affirm under any index makes it impossible to negate – they can introduce a new descriptive index in the 1ar and auto-win which means it’s impossible to beat them. strongest internal link to fairness since one side wins every round.</w:t>
      </w:r>
    </w:p>
    <w:p w14:paraId="03D2D429" w14:textId="77777777" w:rsidR="005C66B1" w:rsidRPr="00423CAA" w:rsidRDefault="005C66B1" w:rsidP="005C66B1">
      <w:pPr>
        <w:pStyle w:val="Heading4"/>
      </w:pPr>
      <w:r w:rsidRPr="00423CAA">
        <w:t>[2] accessibility – indexicals justifies horrible things, i.e. if the resolution was "slavery ought to be reinstated," under a certain index, that would affirm such as "consistency with reinstating slavery," which means they can justify literally any reprehensible action and can’t condemn things like racism or genocide since there are indexes that would affirm that. That’s an voter since they make debate unsafe and accessibility is a prior question to being able to debate – they allow for the proliferation of bad ideas and norms. It’s also false – a] generation an obligation requires an absolute obligation that justifies following it b] we can have indexes that negate which nonuniques their offense since you need to prove it 100 true.</w:t>
      </w:r>
    </w:p>
    <w:p w14:paraId="4A21E390" w14:textId="77777777" w:rsidR="005C66B1" w:rsidRPr="00423CAA" w:rsidRDefault="005C66B1" w:rsidP="005C66B1">
      <w:pPr>
        <w:pStyle w:val="Heading4"/>
      </w:pPr>
      <w:r w:rsidRPr="00423CAA">
        <w:t>Fairness – a] its intrinsic to any competititve activity like debate b] all arguments presuppose that the judge won’t just hack against them which means it’s a prior question c] in order to acurrately evaluate there can’t be a skew in the possibility to justify those arguments</w:t>
      </w:r>
    </w:p>
    <w:p w14:paraId="1123EDC5" w14:textId="77777777" w:rsidR="005C66B1" w:rsidRPr="00423CAA" w:rsidRDefault="005C66B1" w:rsidP="005C66B1">
      <w:pPr>
        <w:spacing w:after="0" w:line="240" w:lineRule="auto"/>
        <w:rPr>
          <w:rFonts w:eastAsia="Times New Roman"/>
          <w:b/>
          <w:bCs/>
          <w:color w:val="000000"/>
          <w:sz w:val="23"/>
          <w:szCs w:val="23"/>
        </w:rPr>
      </w:pPr>
    </w:p>
    <w:p w14:paraId="2A656BF8" w14:textId="77777777" w:rsidR="005C66B1" w:rsidRPr="00423CAA" w:rsidRDefault="005C66B1" w:rsidP="005C66B1">
      <w:pPr>
        <w:pStyle w:val="Heading4"/>
        <w:rPr>
          <w:rFonts w:ascii="Times New Roman" w:hAnsi="Times New Roman" w:cs="Times New Roman"/>
        </w:rPr>
      </w:pPr>
      <w:r w:rsidRPr="00423CAA">
        <w:t>DTD – </w:t>
      </w:r>
    </w:p>
    <w:p w14:paraId="0FEBD4ED" w14:textId="77777777" w:rsidR="005C66B1" w:rsidRPr="00423CAA" w:rsidRDefault="005C66B1" w:rsidP="005C66B1">
      <w:pPr>
        <w:pStyle w:val="Heading4"/>
        <w:rPr>
          <w:rFonts w:ascii="-webkit-standard" w:hAnsi="-webkit-standard" w:cs="Times New Roman" w:hint="eastAsia"/>
        </w:rPr>
      </w:pPr>
      <w:r w:rsidRPr="00423CAA">
        <w:rPr>
          <w:rStyle w:val="s14"/>
          <w:rFonts w:cs="Calibri"/>
          <w:color w:val="000000"/>
        </w:rPr>
        <w:t>a) Deters future abuse</w:t>
      </w:r>
    </w:p>
    <w:p w14:paraId="655434AE" w14:textId="77777777" w:rsidR="005C66B1" w:rsidRPr="00423CAA" w:rsidRDefault="005C66B1" w:rsidP="005C66B1">
      <w:pPr>
        <w:pStyle w:val="Heading4"/>
        <w:rPr>
          <w:rFonts w:ascii="-webkit-standard" w:hAnsi="-webkit-standard" w:hint="eastAsia"/>
        </w:rPr>
      </w:pPr>
      <w:r w:rsidRPr="00423CAA">
        <w:rPr>
          <w:rStyle w:val="s14"/>
          <w:rFonts w:cs="Calibri"/>
          <w:color w:val="000000"/>
        </w:rPr>
        <w:t>b) Rectifies time loss</w:t>
      </w:r>
    </w:p>
    <w:p w14:paraId="6A75D3F8" w14:textId="77777777" w:rsidR="005C66B1" w:rsidRPr="00423CAA" w:rsidRDefault="005C66B1" w:rsidP="005C66B1">
      <w:pPr>
        <w:pStyle w:val="Heading4"/>
        <w:rPr>
          <w:rStyle w:val="s14"/>
          <w:rFonts w:cs="Calibri"/>
          <w:color w:val="000000"/>
        </w:rPr>
      </w:pPr>
      <w:r w:rsidRPr="00423CAA">
        <w:rPr>
          <w:rStyle w:val="s14"/>
          <w:rFonts w:cs="Calibri"/>
          <w:color w:val="000000"/>
        </w:rPr>
        <w:t>c) DTA encourages baiting – Debaters could fill their cases w/ abusive args, baiting theory and then just drop the argument in the next speech and go for undercovered substance</w:t>
      </w:r>
    </w:p>
    <w:p w14:paraId="4551CC5A" w14:textId="77777777" w:rsidR="005C66B1" w:rsidRPr="00423CAA" w:rsidRDefault="005C66B1" w:rsidP="005C66B1"/>
    <w:p w14:paraId="6E196AD0" w14:textId="77777777" w:rsidR="005C66B1" w:rsidRPr="00423CAA" w:rsidRDefault="005C66B1" w:rsidP="005C66B1">
      <w:pPr>
        <w:pStyle w:val="Heading4"/>
      </w:pPr>
      <w:r w:rsidRPr="00423CAA">
        <w:lastRenderedPageBreak/>
        <w:t>Competing interps – [a] reasonability is arbitrary and encourages judge intervention since there’s no clear norm – we don’t know your bs meter, [b] it creates a race to the top where we create the best possible norms for debate – ow since norming is the purpose of theory [c]  collapses to competing interps – we justify 2 brightlines under an offense defense paradigm just like 2 interps.</w:t>
      </w:r>
    </w:p>
    <w:p w14:paraId="6023B0C3" w14:textId="77777777" w:rsidR="005C66B1" w:rsidRPr="00423CAA" w:rsidRDefault="005C66B1" w:rsidP="005C66B1">
      <w:pPr>
        <w:pStyle w:val="Heading4"/>
      </w:pPr>
      <w:r w:rsidRPr="00423CAA">
        <w:t>No RVIs – a] illogical, you don’t win for proving that you meet the burden of being fair, logic outweighs since it’s a prerequisite for evaluating any other argument,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 1NC theory first since a) the 1NC is reactive so if it’s abusive it’s because the AC is abusive and b) scope – the round was skewed from your abuse earlier on so your abuse needs to be checked first</w:t>
      </w:r>
    </w:p>
    <w:p w14:paraId="544104C7" w14:textId="77777777" w:rsidR="005C66B1" w:rsidRPr="00423CAA" w:rsidRDefault="005C66B1" w:rsidP="005C66B1"/>
    <w:p w14:paraId="5D611B43" w14:textId="77777777" w:rsidR="005C66B1" w:rsidRPr="00423CAA" w:rsidRDefault="005C66B1" w:rsidP="005C66B1">
      <w:pPr>
        <w:pStyle w:val="Heading2"/>
      </w:pPr>
      <w:r w:rsidRPr="00423CAA">
        <w:lastRenderedPageBreak/>
        <w:t>2</w:t>
      </w:r>
    </w:p>
    <w:p w14:paraId="715FB26D" w14:textId="77777777" w:rsidR="005C66B1" w:rsidRPr="00423CAA" w:rsidRDefault="005C66B1" w:rsidP="005C66B1">
      <w:pPr>
        <w:pStyle w:val="Heading4"/>
      </w:pPr>
      <w:r w:rsidRPr="00423CAA">
        <w:t>Permissibility and presumption negate:</w:t>
      </w:r>
    </w:p>
    <w:p w14:paraId="7F4CFEAC" w14:textId="77777777" w:rsidR="005C66B1" w:rsidRPr="00423CAA" w:rsidRDefault="005C66B1" w:rsidP="005C66B1">
      <w:pPr>
        <w:pStyle w:val="Heading4"/>
        <w:rPr>
          <w:rFonts w:eastAsia="Times New Roman"/>
          <w:color w:val="000000"/>
        </w:rPr>
      </w:pPr>
      <w:r w:rsidRPr="00423CAA">
        <w:t xml:space="preserve">[1] </w:t>
      </w:r>
      <w:r w:rsidRPr="00423CAA">
        <w:rPr>
          <w:rFonts w:eastAsia="Times New Roman"/>
          <w:color w:val="000000"/>
        </w:rPr>
        <w:t>Resolution indicates the affirmative has to prove a proactive obligation, and permissibility would deny the existence of an obligation</w:t>
      </w:r>
    </w:p>
    <w:p w14:paraId="47D30F16" w14:textId="77777777" w:rsidR="005C66B1" w:rsidRPr="00423CAA" w:rsidRDefault="005C66B1" w:rsidP="005C66B1">
      <w:pPr>
        <w:pStyle w:val="Heading4"/>
      </w:pPr>
      <w:r w:rsidRPr="00423CAA">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06F6898D" w14:textId="77777777" w:rsidR="005C66B1" w:rsidRPr="00423CAA" w:rsidRDefault="005C66B1" w:rsidP="005C66B1">
      <w:pPr>
        <w:pStyle w:val="Heading4"/>
      </w:pPr>
      <w:r w:rsidRPr="00423CAA">
        <w:t xml:space="preserve">[3] Statements are more often false than true because any part can be false. This means you negate if there is no offense because the resolution is probably false. </w:t>
      </w:r>
    </w:p>
    <w:p w14:paraId="3B078F6F" w14:textId="77777777" w:rsidR="005C66B1" w:rsidRPr="00423CAA" w:rsidRDefault="005C66B1" w:rsidP="005C66B1"/>
    <w:p w14:paraId="2C166B6B" w14:textId="77777777" w:rsidR="005C66B1" w:rsidRPr="00423CAA" w:rsidRDefault="005C66B1" w:rsidP="005C66B1">
      <w:pPr>
        <w:pStyle w:val="Heading4"/>
      </w:pPr>
      <w:r w:rsidRPr="00423CAA">
        <w:t>Moral internalism is true:</w:t>
      </w:r>
    </w:p>
    <w:p w14:paraId="7323B665" w14:textId="77777777" w:rsidR="005C66B1" w:rsidRPr="00423CAA" w:rsidRDefault="005C66B1" w:rsidP="005C66B1">
      <w:pPr>
        <w:pStyle w:val="Heading4"/>
      </w:pPr>
      <w:bookmarkStart w:id="0" w:name="OLE_LINK1"/>
      <w:bookmarkStart w:id="1" w:name="OLE_LINK2"/>
      <w:r w:rsidRPr="00423CAA">
        <w:t>[1] Disagreement – Externalist theories fail to explain why some agents have the differing motivation for actions – internalism solves by showing how agents’ motivations are dictated by internal desires. Markovitz</w:t>
      </w:r>
    </w:p>
    <w:p w14:paraId="3C192851" w14:textId="77777777" w:rsidR="005C66B1" w:rsidRPr="00423CAA" w:rsidRDefault="005C66B1" w:rsidP="005C66B1">
      <w:r w:rsidRPr="00423CAA">
        <w:t>[Markovits 14, Markovits, Julia. Moral reason. https://philpapers.org/rec/ROCJMM Oxford University Press, 2014.//Scopa] SHS ZS</w:t>
      </w:r>
    </w:p>
    <w:p w14:paraId="2C2C8D5C" w14:textId="77777777" w:rsidR="005C66B1" w:rsidRPr="00423CAA" w:rsidRDefault="005C66B1" w:rsidP="005C66B1">
      <w:pPr>
        <w:rPr>
          <w:sz w:val="12"/>
        </w:rPr>
      </w:pPr>
      <w:r w:rsidRPr="00423CAA">
        <w:rPr>
          <w:sz w:val="12"/>
        </w:rPr>
        <w:t xml:space="preserve">Relatedly, internalism about reasons seems less presumptive than externalism. </w:t>
      </w:r>
      <w:r w:rsidRPr="00423CAA">
        <w:rPr>
          <w:b/>
          <w:bCs/>
          <w:u w:val="single"/>
        </w:rPr>
        <w:t>We should not assume</w:t>
      </w:r>
      <w:r w:rsidRPr="00423CAA">
        <w:rPr>
          <w:sz w:val="12"/>
        </w:rPr>
        <w:t xml:space="preserve"> that </w:t>
      </w:r>
      <w:r w:rsidRPr="00423CAA">
        <w:rPr>
          <w:b/>
          <w:bCs/>
          <w:u w:val="single"/>
        </w:rPr>
        <w:t>some of us have</w:t>
      </w:r>
      <w:r w:rsidRPr="00423CAA">
        <w:rPr>
          <w:sz w:val="12"/>
        </w:rPr>
        <w:t xml:space="preserve"> special </w:t>
      </w:r>
      <w:r w:rsidRPr="00423CAA">
        <w:rPr>
          <w:b/>
          <w:bCs/>
          <w:u w:val="single"/>
        </w:rPr>
        <w:t>epistemic access to what matters</w:t>
      </w:r>
      <w:r w:rsidRPr="00423CAA">
        <w:rPr>
          <w:sz w:val="12"/>
        </w:rPr>
        <w:t xml:space="preserve">, </w:t>
      </w:r>
      <w:r w:rsidRPr="00423CAA">
        <w:rPr>
          <w:b/>
          <w:bCs/>
          <w:u w:val="single"/>
        </w:rPr>
        <w:t xml:space="preserve">especially </w:t>
      </w:r>
      <w:r w:rsidRPr="00423CAA">
        <w:rPr>
          <w:b/>
          <w:bCs/>
          <w:highlight w:val="green"/>
          <w:u w:val="single"/>
        </w:rPr>
        <w:t>in the absence of any criterion</w:t>
      </w:r>
      <w:r w:rsidRPr="00423CAA">
        <w:rPr>
          <w:b/>
          <w:bCs/>
          <w:u w:val="single"/>
        </w:rPr>
        <w:t xml:space="preserve"> for </w:t>
      </w:r>
      <w:r w:rsidRPr="00423CAA">
        <w:rPr>
          <w:b/>
          <w:bCs/>
          <w:highlight w:val="green"/>
          <w:u w:val="single"/>
        </w:rPr>
        <w:t>making</w:t>
      </w:r>
      <w:r w:rsidRPr="00423CAA">
        <w:rPr>
          <w:b/>
          <w:bCs/>
          <w:u w:val="single"/>
        </w:rPr>
        <w:t xml:space="preserve"> </w:t>
      </w:r>
      <w:r w:rsidRPr="00423CAA">
        <w:rPr>
          <w:b/>
          <w:bCs/>
          <w:highlight w:val="green"/>
          <w:u w:val="single"/>
        </w:rPr>
        <w:t>such a judgment</w:t>
      </w:r>
      <w:r w:rsidRPr="00423CAA">
        <w:rPr>
          <w:sz w:val="12"/>
        </w:rPr>
        <w:t xml:space="preserve">. </w:t>
      </w:r>
      <w:r w:rsidRPr="00423CAA">
        <w:rPr>
          <w:b/>
          <w:bCs/>
          <w:u w:val="single"/>
        </w:rPr>
        <w:t>It’s better to start from the assumption</w:t>
      </w:r>
      <w:r w:rsidRPr="00423CAA">
        <w:rPr>
          <w:sz w:val="12"/>
        </w:rPr>
        <w:t xml:space="preserve">, as internalism does, </w:t>
      </w:r>
      <w:r w:rsidRPr="00423CAA">
        <w:rPr>
          <w:b/>
          <w:bCs/>
          <w:u w:val="single"/>
        </w:rPr>
        <w:t xml:space="preserve">that </w:t>
      </w:r>
      <w:r w:rsidRPr="00423CAA">
        <w:rPr>
          <w:b/>
          <w:bCs/>
          <w:highlight w:val="green"/>
          <w:u w:val="single"/>
        </w:rPr>
        <w:t>everyone’s ends</w:t>
      </w:r>
      <w:r w:rsidRPr="00423CAA">
        <w:rPr>
          <w:b/>
          <w:bCs/>
          <w:u w:val="single"/>
        </w:rPr>
        <w:t xml:space="preserve"> </w:t>
      </w:r>
      <w:r w:rsidRPr="00423CAA">
        <w:rPr>
          <w:b/>
          <w:bCs/>
          <w:highlight w:val="green"/>
          <w:u w:val="single"/>
        </w:rPr>
        <w:t>are equally worthy of pursuit</w:t>
      </w:r>
      <w:r w:rsidRPr="00423CAA">
        <w:rPr>
          <w:sz w:val="12"/>
        </w:rPr>
        <w:t xml:space="preserve"> – </w:t>
      </w:r>
      <w:r w:rsidRPr="00423CAA">
        <w:rPr>
          <w:b/>
          <w:bCs/>
          <w:u w:val="single"/>
        </w:rPr>
        <w:t xml:space="preserve">and correct this assumption </w:t>
      </w:r>
      <w:r w:rsidRPr="00423CAA">
        <w:rPr>
          <w:sz w:val="12"/>
        </w:rPr>
        <w:t xml:space="preserve">only </w:t>
      </w:r>
      <w:r w:rsidRPr="00423CAA">
        <w:rPr>
          <w:b/>
          <w:bCs/>
          <w:u w:val="single"/>
        </w:rPr>
        <w:t>by appealing to standards that are</w:t>
      </w:r>
      <w:r w:rsidRPr="00423CAA">
        <w:rPr>
          <w:sz w:val="12"/>
        </w:rPr>
        <w:t xml:space="preserve"> as </w:t>
      </w:r>
      <w:r w:rsidRPr="00423CAA">
        <w:rPr>
          <w:b/>
          <w:bCs/>
          <w:u w:val="single"/>
        </w:rPr>
        <w:t>uncontroversial</w:t>
      </w:r>
      <w:r w:rsidRPr="00423CAA">
        <w:rPr>
          <w:sz w:val="12"/>
        </w:rPr>
        <w:t xml:space="preserve"> as possible.  </w:t>
      </w:r>
      <w:r w:rsidRPr="00423CAA">
        <w:rPr>
          <w:b/>
          <w:bCs/>
          <w:highlight w:val="green"/>
          <w:u w:val="single"/>
        </w:rPr>
        <w:t>According to externalism</w:t>
      </w:r>
      <w:r w:rsidRPr="00423CAA">
        <w:rPr>
          <w:sz w:val="12"/>
        </w:rPr>
        <w:t xml:space="preserve"> about reasons, </w:t>
      </w:r>
      <w:r w:rsidRPr="00423CAA">
        <w:rPr>
          <w:b/>
          <w:bCs/>
          <w:u w:val="single"/>
        </w:rPr>
        <w:t>what matters normatively</w:t>
      </w:r>
      <w:r w:rsidRPr="00423CAA">
        <w:rPr>
          <w:sz w:val="12"/>
        </w:rPr>
        <w:t xml:space="preserve"> – that is, what we have reason to do or pursue or protect or respect or promote – </w:t>
      </w:r>
      <w:r w:rsidRPr="00423CAA">
        <w:rPr>
          <w:b/>
          <w:bCs/>
          <w:u w:val="single"/>
        </w:rPr>
        <w:t>does not depend in</w:t>
      </w:r>
      <w:r w:rsidRPr="00423CAA">
        <w:rPr>
          <w:sz w:val="12"/>
        </w:rPr>
        <w:t xml:space="preserve"> any fundamental way on </w:t>
      </w:r>
      <w:r w:rsidRPr="00423CAA">
        <w:rPr>
          <w:b/>
          <w:bCs/>
          <w:u w:val="single"/>
        </w:rPr>
        <w:t>what</w:t>
      </w:r>
      <w:r w:rsidRPr="00423CAA">
        <w:rPr>
          <w:sz w:val="12"/>
        </w:rPr>
        <w:t xml:space="preserve"> in fact </w:t>
      </w:r>
      <w:r w:rsidRPr="00423CAA">
        <w:rPr>
          <w:b/>
          <w:bCs/>
          <w:u w:val="single"/>
        </w:rPr>
        <w:t>matters to us</w:t>
      </w:r>
      <w:r w:rsidRPr="00423CAA">
        <w:rPr>
          <w:sz w:val="12"/>
        </w:rPr>
        <w:t xml:space="preserve"> – that is, what we do do and pursue and protect and respect and promote. </w:t>
      </w:r>
      <w:r w:rsidRPr="00423CAA">
        <w:rPr>
          <w:b/>
          <w:bCs/>
          <w:highlight w:val="green"/>
          <w:u w:val="single"/>
        </w:rPr>
        <w:t>Some of us happen to be</w:t>
      </w:r>
      <w:r w:rsidRPr="00423CAA">
        <w:rPr>
          <w:b/>
          <w:bCs/>
          <w:u w:val="single"/>
        </w:rPr>
        <w:t xml:space="preserve"> </w:t>
      </w:r>
      <w:r w:rsidRPr="00423CAA">
        <w:rPr>
          <w:b/>
          <w:bCs/>
          <w:highlight w:val="green"/>
          <w:u w:val="single"/>
        </w:rPr>
        <w:t>motivated by what actually matters</w:t>
      </w:r>
      <w:r w:rsidRPr="00423CAA">
        <w:rPr>
          <w:sz w:val="12"/>
          <w:highlight w:val="green"/>
        </w:rPr>
        <w:t xml:space="preserve">, </w:t>
      </w:r>
      <w:r w:rsidRPr="00423CAA">
        <w:rPr>
          <w:b/>
          <w:bCs/>
          <w:highlight w:val="green"/>
          <w:u w:val="single"/>
        </w:rPr>
        <w:t>and some</w:t>
      </w:r>
      <w:r w:rsidRPr="00423CAA">
        <w:rPr>
          <w:sz w:val="12"/>
        </w:rPr>
        <w:t xml:space="preserve"> of us </w:t>
      </w:r>
      <w:r w:rsidRPr="00423CAA">
        <w:rPr>
          <w:b/>
          <w:bCs/>
          <w:highlight w:val="green"/>
          <w:u w:val="single"/>
        </w:rPr>
        <w:t>are</w:t>
      </w:r>
      <w:r w:rsidRPr="00423CAA">
        <w:rPr>
          <w:b/>
          <w:bCs/>
          <w:u w:val="single"/>
        </w:rPr>
        <w:t xml:space="preserve"> </w:t>
      </w:r>
      <w:r w:rsidRPr="00423CAA">
        <w:rPr>
          <w:b/>
          <w:bCs/>
          <w:highlight w:val="green"/>
          <w:u w:val="single"/>
        </w:rPr>
        <w:t>“wrongly” motivated</w:t>
      </w:r>
      <w:r w:rsidRPr="00423CAA">
        <w:rPr>
          <w:sz w:val="12"/>
        </w:rPr>
        <w:t xml:space="preserve">. </w:t>
      </w:r>
      <w:r w:rsidRPr="00423CAA">
        <w:rPr>
          <w:b/>
          <w:bCs/>
          <w:highlight w:val="green"/>
          <w:u w:val="single"/>
        </w:rPr>
        <w:t>But</w:t>
      </w:r>
      <w:r w:rsidRPr="00423CAA">
        <w:rPr>
          <w:b/>
          <w:bCs/>
          <w:u w:val="single"/>
        </w:rPr>
        <w:t xml:space="preserve"> </w:t>
      </w:r>
      <w:r w:rsidRPr="00423CAA">
        <w:rPr>
          <w:b/>
          <w:bCs/>
          <w:highlight w:val="green"/>
          <w:u w:val="single"/>
        </w:rPr>
        <w:t>externalists</w:t>
      </w:r>
      <w:r w:rsidRPr="00423CAA">
        <w:rPr>
          <w:sz w:val="12"/>
        </w:rPr>
        <w:t xml:space="preserve"> can </w:t>
      </w:r>
      <w:r w:rsidRPr="00423CAA">
        <w:rPr>
          <w:b/>
          <w:bCs/>
          <w:highlight w:val="green"/>
          <w:u w:val="single"/>
        </w:rPr>
        <w:t>offer no explanation for this supposed difference</w:t>
      </w:r>
      <w:r w:rsidRPr="00423CAA">
        <w:rPr>
          <w:sz w:val="12"/>
        </w:rPr>
        <w:t xml:space="preserve"> in how well we respond to reasons – </w:t>
      </w:r>
      <w:r w:rsidRPr="00423CAA">
        <w:rPr>
          <w:b/>
          <w:bCs/>
          <w:u w:val="single"/>
        </w:rPr>
        <w:t xml:space="preserve">no explanation of </w:t>
      </w:r>
      <w:r w:rsidRPr="00423CAA">
        <w:rPr>
          <w:b/>
          <w:bCs/>
          <w:highlight w:val="green"/>
          <w:u w:val="single"/>
        </w:rPr>
        <w:t>why some of us have the right motivations and some of us the wrong ones</w:t>
      </w:r>
      <w:r w:rsidRPr="00423CAA">
        <w:rPr>
          <w:sz w:val="12"/>
        </w:rPr>
        <w:t xml:space="preserve"> – </w:t>
      </w:r>
      <w:r w:rsidRPr="00423CAA">
        <w:rPr>
          <w:b/>
          <w:bCs/>
          <w:highlight w:val="green"/>
          <w:u w:val="single"/>
        </w:rPr>
        <w:t>that doesn’t</w:t>
      </w:r>
      <w:r w:rsidRPr="00423CAA">
        <w:rPr>
          <w:sz w:val="12"/>
        </w:rPr>
        <w:t xml:space="preserve"> itself </w:t>
      </w:r>
      <w:r w:rsidRPr="00423CAA">
        <w:rPr>
          <w:b/>
          <w:bCs/>
          <w:highlight w:val="green"/>
          <w:u w:val="single"/>
        </w:rPr>
        <w:t>appeal to the views about what matters</w:t>
      </w:r>
      <w:r w:rsidRPr="00423CAA">
        <w:rPr>
          <w:sz w:val="12"/>
        </w:rPr>
        <w:t xml:space="preserve"> that they’re trying to justify.  (They can explain why some people have the right motivations by saying, e.g., that they’re good people, but that assumes the truth of the normative views that are at issue.22) </w:t>
      </w:r>
      <w:r w:rsidRPr="00423CAA">
        <w:rPr>
          <w:b/>
          <w:bCs/>
          <w:u w:val="single"/>
        </w:rPr>
        <w:t>A comparison to the epistemic case</w:t>
      </w:r>
      <w:r w:rsidRPr="00423CAA">
        <w:rPr>
          <w:sz w:val="12"/>
        </w:rPr>
        <w:t xml:space="preserve"> helps </w:t>
      </w:r>
      <w:r w:rsidRPr="00423CAA">
        <w:rPr>
          <w:b/>
          <w:bCs/>
          <w:u w:val="single"/>
        </w:rPr>
        <w:t>bring out what is unsatisfactory</w:t>
      </w:r>
      <w:r w:rsidRPr="00423CAA">
        <w:rPr>
          <w:sz w:val="12"/>
        </w:rPr>
        <w:t xml:space="preserve"> in the externalist position. </w:t>
      </w:r>
      <w:r w:rsidRPr="00423CAA">
        <w:rPr>
          <w:b/>
          <w:bCs/>
          <w:u w:val="single"/>
        </w:rPr>
        <w:t xml:space="preserve">We sometimes attribute greater epistemic powers to some people than </w:t>
      </w:r>
      <w:r w:rsidRPr="00423CAA">
        <w:rPr>
          <w:sz w:val="12"/>
        </w:rPr>
        <w:t>to</w:t>
      </w:r>
      <w:r w:rsidRPr="00423CAA">
        <w:rPr>
          <w:b/>
          <w:bCs/>
          <w:u w:val="single"/>
        </w:rPr>
        <w:t xml:space="preserve"> others</w:t>
      </w:r>
      <w:r w:rsidRPr="00423CAA">
        <w:rPr>
          <w:sz w:val="12"/>
        </w:rPr>
        <w:t xml:space="preserve"> </w:t>
      </w:r>
      <w:r w:rsidRPr="00423CAA">
        <w:rPr>
          <w:b/>
          <w:bCs/>
          <w:u w:val="single"/>
        </w:rPr>
        <w:t>despite not being able to explain why they’re more likely to be right</w:t>
      </w:r>
      <w:r w:rsidRPr="00423CAA">
        <w:rPr>
          <w:sz w:val="12"/>
        </w:rPr>
        <w:t xml:space="preserve"> in their beliefs about a certain topic. </w:t>
      </w:r>
      <w:r w:rsidRPr="00423CAA">
        <w:rPr>
          <w:b/>
          <w:bCs/>
          <w:u w:val="single"/>
        </w:rPr>
        <w:t>Chicken-sexing is a popular example</w:t>
      </w:r>
      <w:r w:rsidRPr="00423CAA">
        <w:rPr>
          <w:sz w:val="12"/>
        </w:rPr>
        <w:t xml:space="preserve"> of this among philosophers. </w:t>
      </w:r>
      <w:r w:rsidRPr="00423CAA">
        <w:rPr>
          <w:b/>
          <w:bCs/>
          <w:u w:val="single"/>
        </w:rPr>
        <w:t>We think some people are more likely to form true beliefs about the sex of chickens than others even though we can’t explain why they are better at judging the sex of chickens.</w:t>
      </w:r>
      <w:r w:rsidRPr="00423CAA">
        <w:rPr>
          <w:sz w:val="12"/>
        </w:rPr>
        <w:t xml:space="preserve"> But in the case of chicken-sexing, </w:t>
      </w:r>
      <w:r w:rsidRPr="00423CAA">
        <w:rPr>
          <w:b/>
          <w:bCs/>
          <w:highlight w:val="green"/>
          <w:u w:val="single"/>
        </w:rPr>
        <w:t>we have</w:t>
      </w:r>
      <w:r w:rsidRPr="00423CAA">
        <w:rPr>
          <w:b/>
          <w:bCs/>
          <w:u w:val="single"/>
        </w:rPr>
        <w:t xml:space="preserve"> </w:t>
      </w:r>
      <w:r w:rsidRPr="00423CAA">
        <w:rPr>
          <w:b/>
          <w:bCs/>
          <w:highlight w:val="green"/>
          <w:u w:val="single"/>
        </w:rPr>
        <w:t>independent means of determining the truth</w:t>
      </w:r>
      <w:r w:rsidRPr="00423CAA">
        <w:rPr>
          <w:b/>
          <w:bCs/>
          <w:u w:val="single"/>
        </w:rPr>
        <w:t>, and so we have independent verification that chicken-sexers usually get things right</w:t>
      </w:r>
      <w:r w:rsidRPr="00423CAA">
        <w:rPr>
          <w:sz w:val="12"/>
        </w:rPr>
        <w:t xml:space="preserve">. </w:t>
      </w:r>
      <w:r w:rsidRPr="00423CAA">
        <w:rPr>
          <w:b/>
          <w:bCs/>
          <w:u w:val="single"/>
        </w:rPr>
        <w:t xml:space="preserve">Externalism seems to tell[s] us that some of us are better reasons- sensors </w:t>
      </w:r>
      <w:r w:rsidRPr="00423CAA">
        <w:rPr>
          <w:b/>
          <w:bCs/>
          <w:u w:val="single"/>
        </w:rPr>
        <w:lastRenderedPageBreak/>
        <w:t>than others</w:t>
      </w:r>
      <w:r w:rsidRPr="00423CAA">
        <w:rPr>
          <w:sz w:val="12"/>
        </w:rPr>
        <w:t xml:space="preserve">, but </w:t>
      </w:r>
      <w:r w:rsidRPr="00423CAA">
        <w:rPr>
          <w:b/>
          <w:bCs/>
          <w:u w:val="single"/>
        </w:rPr>
        <w:t>without providing the independent means of determining</w:t>
      </w:r>
      <w:r w:rsidRPr="00423CAA">
        <w:rPr>
          <w:sz w:val="12"/>
        </w:rPr>
        <w:t xml:space="preserve"> which of us are in fact more reliably motivated by genuine normative reasons (or even that some of us are).</w:t>
      </w:r>
    </w:p>
    <w:bookmarkEnd w:id="0"/>
    <w:bookmarkEnd w:id="1"/>
    <w:p w14:paraId="4437C568" w14:textId="77777777" w:rsidR="005C66B1" w:rsidRPr="00423CAA" w:rsidRDefault="005C66B1" w:rsidP="005C66B1">
      <w:pPr>
        <w:pStyle w:val="Heading4"/>
        <w:rPr>
          <w:color w:val="000000" w:themeColor="text1"/>
        </w:rPr>
      </w:pPr>
      <w:r w:rsidRPr="00423CAA">
        <w:rPr>
          <w:color w:val="000000" w:themeColor="text1"/>
        </w:rPr>
        <w:t xml:space="preserve">[2] Motivation – Externalist ethics collapse to internalism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2A9D0F75" w14:textId="77777777" w:rsidR="005C66B1" w:rsidRPr="00423CAA" w:rsidRDefault="005C66B1" w:rsidP="005C66B1">
      <w:pPr>
        <w:rPr>
          <w:sz w:val="12"/>
        </w:rPr>
      </w:pPr>
    </w:p>
    <w:p w14:paraId="6666CBD3" w14:textId="77777777" w:rsidR="005C66B1" w:rsidRPr="00423CAA" w:rsidRDefault="005C66B1" w:rsidP="005C66B1">
      <w:pPr>
        <w:pStyle w:val="Heading4"/>
      </w:pPr>
      <w:r w:rsidRPr="00423CAA">
        <w:t>Next, every agent takes their ability to act on their ethical system as instrumentally valuable. Only self interest bridges relativism to provide a universal principle.</w:t>
      </w:r>
    </w:p>
    <w:p w14:paraId="10A65311" w14:textId="77777777" w:rsidR="005C66B1" w:rsidRPr="00423CAA" w:rsidRDefault="005C66B1" w:rsidP="005C66B1">
      <w:pPr>
        <w:rPr>
          <w:szCs w:val="22"/>
        </w:rPr>
      </w:pPr>
      <w:r w:rsidRPr="00423CAA">
        <w:rPr>
          <w:b/>
          <w:bCs/>
          <w:sz w:val="26"/>
          <w:szCs w:val="26"/>
        </w:rPr>
        <w:t>Moore</w:t>
      </w:r>
      <w:r w:rsidRPr="00423CAA">
        <w:rPr>
          <w:sz w:val="26"/>
          <w:szCs w:val="26"/>
        </w:rPr>
        <w:t xml:space="preserve"> </w:t>
      </w:r>
      <w:r w:rsidRPr="00423CAA">
        <w:rPr>
          <w:szCs w:val="22"/>
        </w:rPr>
        <w:t xml:space="preserve">Margaret </w:t>
      </w:r>
      <w:r w:rsidRPr="00423CAA">
        <w:rPr>
          <w:rStyle w:val="Style13ptBold"/>
          <w:b w:val="0"/>
          <w:bCs/>
          <w:sz w:val="22"/>
          <w:szCs w:val="22"/>
        </w:rPr>
        <w:t>Moore</w:t>
      </w:r>
      <w:r w:rsidRPr="00423CAA">
        <w:rPr>
          <w:szCs w:val="22"/>
        </w:rPr>
        <w:t xml:space="preserve">, Queens University professor in the Political Studies department, cross-appointed (as a courtesy) in Philosophy, Reviewed Work(s): Morals by Agreement. by David Gauthier, Noûs, Vol. 25, No. 5 (Dec., </w:t>
      </w:r>
      <w:r w:rsidRPr="00423CAA">
        <w:rPr>
          <w:rStyle w:val="Style13ptBold"/>
          <w:b w:val="0"/>
          <w:bCs/>
          <w:sz w:val="22"/>
          <w:szCs w:val="22"/>
        </w:rPr>
        <w:t>1991</w:t>
      </w:r>
      <w:r w:rsidRPr="00423CAA">
        <w:rPr>
          <w:szCs w:val="22"/>
        </w:rPr>
        <w:t>), pp. 707-714 ///AHS PB /BHHS AK recut</w:t>
      </w:r>
    </w:p>
    <w:p w14:paraId="57CD7EDA" w14:textId="77777777" w:rsidR="005C66B1" w:rsidRPr="00423CAA" w:rsidRDefault="005C66B1" w:rsidP="005C66B1">
      <w:pPr>
        <w:rPr>
          <w:rStyle w:val="StyleUnderline"/>
        </w:rPr>
      </w:pPr>
      <w:r w:rsidRPr="00423CAA">
        <w:t xml:space="preserve">On Gauthier's view, </w:t>
      </w:r>
      <w:r w:rsidRPr="00423CAA">
        <w:rPr>
          <w:rStyle w:val="StyleUnderline"/>
        </w:rPr>
        <w:t>morality is a sub-set of self-interest</w:t>
      </w:r>
      <w:r w:rsidRPr="00423CAA">
        <w:t xml:space="preserve"> (he calls it preference-fulfillment), </w:t>
      </w:r>
      <w:r w:rsidRPr="00423CAA">
        <w:rPr>
          <w:rStyle w:val="StyleUnderline"/>
        </w:rPr>
        <w:t>which is instrumentally necessary,</w:t>
      </w:r>
      <w:r w:rsidRPr="00423CAA">
        <w:t xml:space="preserve"> not absolutely, but given features of the human situation which are almost certain to ob- tain. </w:t>
      </w:r>
      <w:r w:rsidRPr="00423CAA">
        <w:rPr>
          <w:rStyle w:val="StyleUnderline"/>
        </w:rPr>
        <w:t xml:space="preserve">By </w:t>
      </w:r>
      <w:r w:rsidRPr="00423CAA">
        <w:rPr>
          <w:rStyle w:val="StyleUnderline"/>
          <w:highlight w:val="green"/>
        </w:rPr>
        <w:t>taking</w:t>
      </w:r>
      <w:r w:rsidRPr="00423CAA">
        <w:rPr>
          <w:rStyle w:val="StyleUnderline"/>
        </w:rPr>
        <w:t xml:space="preserve"> as his starting-point </w:t>
      </w:r>
      <w:r w:rsidRPr="00423CAA">
        <w:rPr>
          <w:rStyle w:val="StyleUnderline"/>
          <w:highlight w:val="green"/>
        </w:rPr>
        <w:t>the agent's</w:t>
      </w:r>
      <w:r w:rsidRPr="00423CAA">
        <w:rPr>
          <w:rStyle w:val="StyleUnderline"/>
        </w:rPr>
        <w:t xml:space="preserve"> subjective </w:t>
      </w:r>
      <w:r w:rsidRPr="00423CAA">
        <w:rPr>
          <w:rStyle w:val="StyleUnderline"/>
          <w:highlight w:val="green"/>
        </w:rPr>
        <w:t>motivational set,</w:t>
      </w:r>
      <w:r w:rsidRPr="00423CAA">
        <w:rPr>
          <w:rStyle w:val="StyleUnderline"/>
        </w:rPr>
        <w:t xml:space="preserve"> whatever its content, Gauthier can claim that </w:t>
      </w:r>
      <w:r w:rsidRPr="00423CAA">
        <w:rPr>
          <w:rStyle w:val="StyleUnderline"/>
          <w:highlight w:val="green"/>
        </w:rPr>
        <w:t>the requirements of morality escape none</w:t>
      </w:r>
      <w:r w:rsidRPr="00423CAA">
        <w:rPr>
          <w:rStyle w:val="StyleUnderline"/>
        </w:rPr>
        <w:t xml:space="preserve"> who fall under its ambit, </w:t>
      </w:r>
      <w:r w:rsidRPr="00423CAA">
        <w:rPr>
          <w:rStyle w:val="StyleUnderline"/>
          <w:highlight w:val="green"/>
        </w:rPr>
        <w:t>for each person</w:t>
      </w:r>
      <w:r w:rsidRPr="00423CAA">
        <w:rPr>
          <w:rStyle w:val="StyleUnderline"/>
        </w:rPr>
        <w:t xml:space="preserve"> necessarily </w:t>
      </w:r>
      <w:r w:rsidRPr="00423CAA">
        <w:rPr>
          <w:rStyle w:val="StyleUnderline"/>
          <w:highlight w:val="green"/>
        </w:rPr>
        <w:t>acts on</w:t>
      </w:r>
      <w:r w:rsidRPr="00423CAA">
        <w:rPr>
          <w:rStyle w:val="StyleUnderline"/>
        </w:rPr>
        <w:t xml:space="preserve"> his or </w:t>
      </w:r>
      <w:r w:rsidRPr="00423CAA">
        <w:rPr>
          <w:rStyle w:val="StyleUnderline"/>
          <w:highlight w:val="green"/>
        </w:rPr>
        <w:t>her desires</w:t>
      </w:r>
      <w:r w:rsidRPr="00423CAA">
        <w:rPr>
          <w:rStyle w:val="StyleUnderline"/>
        </w:rPr>
        <w:t xml:space="preserve"> and aims. If Gauthier's project is successful, he will have refuted the moral skeptic: by demonstrating that </w:t>
      </w:r>
      <w:r w:rsidRPr="00423CAA">
        <w:rPr>
          <w:rStyle w:val="StyleUnderline"/>
          <w:highlight w:val="green"/>
        </w:rPr>
        <w:t>morality is self-interestedly rational</w:t>
      </w:r>
      <w:r w:rsidRPr="00423CAA">
        <w:rPr>
          <w:rStyle w:val="StyleUnderline"/>
        </w:rPr>
        <w:t xml:space="preserve">, he can claim that the principles are justified </w:t>
      </w:r>
      <w:r w:rsidRPr="00423CAA">
        <w:rPr>
          <w:rStyle w:val="StyleUnderline"/>
          <w:highlight w:val="green"/>
        </w:rPr>
        <w:t>and</w:t>
      </w:r>
      <w:r w:rsidRPr="00423CAA">
        <w:rPr>
          <w:rStyle w:val="StyleUnderline"/>
        </w:rPr>
        <w:t xml:space="preserve"> that they </w:t>
      </w:r>
      <w:r w:rsidRPr="00423CAA">
        <w:rPr>
          <w:rStyle w:val="StyleUnderline"/>
          <w:highlight w:val="green"/>
        </w:rPr>
        <w:t>apply to everyone</w:t>
      </w:r>
      <w:r w:rsidRPr="00423CAA">
        <w:rPr>
          <w:rStyle w:val="StyleUnderline"/>
        </w:rPr>
        <w:t>.</w:t>
      </w:r>
      <w:r w:rsidRPr="00423CAA">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423CAA">
        <w:rPr>
          <w:rStyle w:val="StyleUnderline"/>
          <w:highlight w:val="green"/>
        </w:rPr>
        <w:t xml:space="preserve">Gauthier's agents </w:t>
      </w:r>
      <w:r w:rsidRPr="00423CAA">
        <w:rPr>
          <w:rStyle w:val="StyleUnderline"/>
        </w:rPr>
        <w:t xml:space="preserve">simply maximize their utility and in the process </w:t>
      </w:r>
      <w:r w:rsidRPr="00423CAA">
        <w:rPr>
          <w:rStyle w:val="StyleUnderline"/>
          <w:highlight w:val="green"/>
        </w:rPr>
        <w:t>find that they need to co-operate with others</w:t>
      </w:r>
      <w:r w:rsidRPr="00423CAA">
        <w:rPr>
          <w:rStyle w:val="StyleUnderline"/>
        </w:rPr>
        <w:t xml:space="preserve"> and that the </w:t>
      </w:r>
      <w:r w:rsidRPr="00423CAA">
        <w:rPr>
          <w:rStyle w:val="StyleUnderline"/>
          <w:highlight w:val="green"/>
        </w:rPr>
        <w:t>dynamics of co- operation make it rational</w:t>
      </w:r>
      <w:r w:rsidRPr="00423CAA">
        <w:rPr>
          <w:rStyle w:val="StyleUnderline"/>
        </w:rPr>
        <w:t xml:space="preserve"> in self-interested terms </w:t>
      </w:r>
      <w:r w:rsidRPr="00423CAA">
        <w:rPr>
          <w:rStyle w:val="StyleUnderline"/>
          <w:highlight w:val="green"/>
        </w:rPr>
        <w:t>to constrain</w:t>
      </w:r>
      <w:r w:rsidRPr="00423CAA">
        <w:rPr>
          <w:rStyle w:val="StyleUnderline"/>
        </w:rPr>
        <w:t xml:space="preserve"> their </w:t>
      </w:r>
      <w:r w:rsidRPr="00423CAA">
        <w:rPr>
          <w:rStyle w:val="StyleUnderline"/>
          <w:highlight w:val="green"/>
        </w:rPr>
        <w:t>utility</w:t>
      </w:r>
      <w:r w:rsidRPr="00423CAA">
        <w:rPr>
          <w:rStyle w:val="StyleUnderline"/>
        </w:rPr>
        <w:t>- maximization</w:t>
      </w:r>
      <w:r w:rsidRPr="00423CAA">
        <w:t xml:space="preserve">. </w:t>
      </w:r>
      <w:r w:rsidRPr="00423CAA">
        <w:rPr>
          <w:rStyle w:val="StyleUnderline"/>
        </w:rPr>
        <w:t>By considering in this way the principles and constraints which it would be rational for co-operating self-interested agents to adopt, Gautheir claims to be able to deduce a system of moral constraints and Principles.</w:t>
      </w:r>
    </w:p>
    <w:p w14:paraId="01885C92" w14:textId="77777777" w:rsidR="005C66B1" w:rsidRPr="00423CAA" w:rsidRDefault="005C66B1" w:rsidP="005C66B1">
      <w:pPr>
        <w:pStyle w:val="Heading4"/>
      </w:pPr>
      <w:r w:rsidRPr="00423CAA">
        <w:t xml:space="preserve">This entails a system of </w:t>
      </w:r>
      <w:r w:rsidRPr="00423CAA">
        <w:rPr>
          <w:u w:val="single"/>
        </w:rPr>
        <w:t>mutual self restraint</w:t>
      </w:r>
      <w:r w:rsidRPr="00423CAA">
        <w:t xml:space="preserve">: Contracts are the only standard capable of generating normativity since each agent rationally chooses to protect their self-interest by entering the contract. </w:t>
      </w:r>
    </w:p>
    <w:p w14:paraId="67540BAD" w14:textId="77777777" w:rsidR="005C66B1" w:rsidRPr="00423CAA" w:rsidRDefault="005C66B1" w:rsidP="005C66B1">
      <w:pPr>
        <w:rPr>
          <w:szCs w:val="22"/>
        </w:rPr>
      </w:pPr>
      <w:r w:rsidRPr="00423CAA">
        <w:rPr>
          <w:b/>
          <w:bCs/>
          <w:sz w:val="26"/>
          <w:szCs w:val="26"/>
        </w:rPr>
        <w:t>Gauthier</w:t>
      </w:r>
      <w:r w:rsidRPr="00423CAA">
        <w:rPr>
          <w:szCs w:val="22"/>
        </w:rPr>
        <w:t xml:space="preserve"> [David </w:t>
      </w:r>
      <w:r w:rsidRPr="00423CAA">
        <w:rPr>
          <w:rStyle w:val="Style13ptBold"/>
          <w:b w:val="0"/>
          <w:bCs/>
          <w:sz w:val="22"/>
          <w:szCs w:val="22"/>
        </w:rPr>
        <w:t>Gauthier</w:t>
      </w:r>
      <w:r w:rsidRPr="00423CAA">
        <w:rPr>
          <w:szCs w:val="22"/>
        </w:rPr>
        <w:t xml:space="preserve">, Canadian-American philosopher best known for his neo-Hobbesian social contract theory of morality, Why Contractarianism?, </w:t>
      </w:r>
      <w:r w:rsidRPr="00423CAA">
        <w:rPr>
          <w:rStyle w:val="Style13ptBold"/>
          <w:b w:val="0"/>
          <w:bCs/>
          <w:sz w:val="22"/>
          <w:szCs w:val="22"/>
        </w:rPr>
        <w:t>1998]</w:t>
      </w:r>
      <w:r w:rsidRPr="00423CAA">
        <w:rPr>
          <w:szCs w:val="22"/>
        </w:rPr>
        <w:t>, ///AHS PB /BHHS AK recut</w:t>
      </w:r>
    </w:p>
    <w:p w14:paraId="1E50E65C" w14:textId="77777777" w:rsidR="005C66B1" w:rsidRPr="00423CAA" w:rsidRDefault="005C66B1" w:rsidP="005C66B1">
      <w:pPr>
        <w:rPr>
          <w:b/>
          <w:bCs/>
          <w:szCs w:val="22"/>
          <w:u w:val="single"/>
        </w:rPr>
      </w:pPr>
      <w:r w:rsidRPr="00423CAA">
        <w:rPr>
          <w:sz w:val="14"/>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423CAA">
        <w:rPr>
          <w:rStyle w:val="Style13ptBold"/>
          <w:b w:val="0"/>
          <w:bCs/>
          <w:sz w:val="22"/>
          <w:szCs w:val="22"/>
          <w:u w:val="single"/>
        </w:rPr>
        <w:t>in many situations, if each person chooses what, given the choices of the others, would maximize her expected utility, then the outcome will be mutually disadvantageous in comparison with some alternative – everyone could do better</w:t>
      </w:r>
      <w:r w:rsidRPr="00423CAA">
        <w:rPr>
          <w:b/>
          <w:bCs/>
          <w:szCs w:val="22"/>
          <w:u w:val="single"/>
        </w:rPr>
        <w:t>.</w:t>
      </w:r>
      <w:r w:rsidRPr="00423CA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423CAA">
        <w:rPr>
          <w:b/>
          <w:bCs/>
          <w:sz w:val="14"/>
          <w:u w:val="single"/>
        </w:rPr>
        <w:t xml:space="preserve">, </w:t>
      </w:r>
      <w:r w:rsidRPr="00423CAA">
        <w:rPr>
          <w:rStyle w:val="Style13ptBold"/>
          <w:b w:val="0"/>
          <w:bCs/>
          <w:sz w:val="22"/>
          <w:szCs w:val="22"/>
          <w:highlight w:val="green"/>
          <w:u w:val="single"/>
        </w:rPr>
        <w:t>each person can see the benefit</w:t>
      </w:r>
      <w:r w:rsidRPr="00423CAA">
        <w:rPr>
          <w:rStyle w:val="Style13ptBold"/>
          <w:b w:val="0"/>
          <w:bCs/>
          <w:sz w:val="22"/>
          <w:szCs w:val="22"/>
          <w:u w:val="single"/>
        </w:rPr>
        <w:t xml:space="preserve">, to herself, of participating with her fellows in practices </w:t>
      </w:r>
      <w:r w:rsidRPr="00423CAA">
        <w:rPr>
          <w:rStyle w:val="Style13ptBold"/>
          <w:b w:val="0"/>
          <w:bCs/>
          <w:sz w:val="22"/>
          <w:szCs w:val="22"/>
          <w:u w:val="single"/>
        </w:rPr>
        <w:lastRenderedPageBreak/>
        <w:t xml:space="preserve">requiring each </w:t>
      </w:r>
      <w:r w:rsidRPr="00423CAA">
        <w:rPr>
          <w:rStyle w:val="Style13ptBold"/>
          <w:b w:val="0"/>
          <w:bCs/>
          <w:sz w:val="22"/>
          <w:szCs w:val="22"/>
          <w:highlight w:val="green"/>
          <w:u w:val="single"/>
        </w:rPr>
        <w:t>to refrain from the</w:t>
      </w:r>
      <w:r w:rsidRPr="00423CAA">
        <w:rPr>
          <w:rStyle w:val="Style13ptBold"/>
          <w:b w:val="0"/>
          <w:bCs/>
          <w:sz w:val="22"/>
          <w:szCs w:val="22"/>
          <w:u w:val="single"/>
        </w:rPr>
        <w:t xml:space="preserve"> direct </w:t>
      </w:r>
      <w:r w:rsidRPr="00423CAA">
        <w:rPr>
          <w:rStyle w:val="Style13ptBold"/>
          <w:b w:val="0"/>
          <w:bCs/>
          <w:sz w:val="22"/>
          <w:szCs w:val="22"/>
          <w:highlight w:val="green"/>
          <w:u w:val="single"/>
        </w:rPr>
        <w:t>endeavor to maximize her own utility, when</w:t>
      </w:r>
      <w:r w:rsidRPr="00423CAA">
        <w:rPr>
          <w:rStyle w:val="Style13ptBold"/>
          <w:b w:val="0"/>
          <w:bCs/>
          <w:sz w:val="22"/>
          <w:szCs w:val="22"/>
          <w:u w:val="single"/>
        </w:rPr>
        <w:t xml:space="preserve"> such </w:t>
      </w:r>
      <w:r w:rsidRPr="00423CAA">
        <w:rPr>
          <w:rStyle w:val="Style13ptBold"/>
          <w:b w:val="0"/>
          <w:bCs/>
          <w:sz w:val="22"/>
          <w:szCs w:val="22"/>
          <w:highlight w:val="green"/>
          <w:u w:val="single"/>
        </w:rPr>
        <w:t>mutual restraint is mutually advantageous</w:t>
      </w:r>
      <w:r w:rsidRPr="00423CAA">
        <w:rPr>
          <w:rStyle w:val="Style13ptBold"/>
          <w:b w:val="0"/>
          <w:bCs/>
          <w:sz w:val="22"/>
          <w:szCs w:val="22"/>
          <w:u w:val="single"/>
        </w:rPr>
        <w:t>. No one</w:t>
      </w:r>
      <w:r w:rsidRPr="00423CAA">
        <w:rPr>
          <w:b/>
          <w:bCs/>
          <w:szCs w:val="22"/>
          <w:u w:val="single"/>
        </w:rPr>
        <w:t xml:space="preserve">, </w:t>
      </w:r>
      <w:r w:rsidRPr="00423CAA">
        <w:rPr>
          <w:szCs w:val="22"/>
          <w:u w:val="single"/>
        </w:rPr>
        <w:t>of course</w:t>
      </w:r>
      <w:r w:rsidRPr="00423CAA">
        <w:rPr>
          <w:b/>
          <w:bCs/>
          <w:szCs w:val="22"/>
          <w:u w:val="single"/>
        </w:rPr>
        <w:t xml:space="preserve">, </w:t>
      </w:r>
      <w:r w:rsidRPr="00423CAA">
        <w:rPr>
          <w:rStyle w:val="Style13ptBold"/>
          <w:b w:val="0"/>
          <w:bCs/>
          <w:sz w:val="22"/>
          <w:szCs w:val="22"/>
          <w:u w:val="single"/>
        </w:rPr>
        <w:t>can have reason to accept any unilateral constraint on her maximizing behavior; each benefits from, and only from, the constraint accepted by her fellows</w:t>
      </w:r>
      <w:r w:rsidRPr="00423CAA">
        <w:rPr>
          <w:szCs w:val="22"/>
        </w:rPr>
        <w:t xml:space="preserve">. </w:t>
      </w:r>
      <w:r w:rsidRPr="00423CAA">
        <w:rPr>
          <w:sz w:val="14"/>
        </w:rPr>
        <w:t>But if one benefits more from a constraint on others than one loses by being constrained oneself, one may have reason to accept a practice requiring everyone, including oneself, to exhibit such a constraint. We may represent</w:t>
      </w:r>
      <w:r w:rsidRPr="00423CAA">
        <w:rPr>
          <w:b/>
          <w:bCs/>
          <w:sz w:val="14"/>
        </w:rPr>
        <w:t xml:space="preserve"> </w:t>
      </w:r>
      <w:r w:rsidRPr="00423CAA">
        <w:rPr>
          <w:rStyle w:val="Style13ptBold"/>
          <w:b w:val="0"/>
          <w:bCs/>
          <w:sz w:val="22"/>
          <w:szCs w:val="22"/>
        </w:rPr>
        <w:t>such a practice</w:t>
      </w:r>
      <w:r w:rsidRPr="00423CAA">
        <w:rPr>
          <w:b/>
          <w:bCs/>
          <w:szCs w:val="22"/>
        </w:rPr>
        <w:t xml:space="preserve"> </w:t>
      </w:r>
      <w:r w:rsidRPr="00423CAA">
        <w:rPr>
          <w:sz w:val="14"/>
        </w:rPr>
        <w:t>as capable of gaining unanimous agreement among rational persons who were choosing the terms on which they would interact with each other. And this agreement</w:t>
      </w:r>
      <w:r w:rsidRPr="00423CAA">
        <w:rPr>
          <w:b/>
          <w:bCs/>
          <w:sz w:val="14"/>
        </w:rPr>
        <w:t xml:space="preserve"> </w:t>
      </w:r>
      <w:r w:rsidRPr="00423CAA">
        <w:rPr>
          <w:rStyle w:val="Style13ptBold"/>
          <w:b w:val="0"/>
          <w:bCs/>
          <w:sz w:val="22"/>
          <w:szCs w:val="22"/>
        </w:rPr>
        <w:t>is the basis of morality</w:t>
      </w:r>
      <w:r w:rsidRPr="00423CAA">
        <w:rPr>
          <w:b/>
          <w:bCs/>
          <w:sz w:val="14"/>
        </w:rPr>
        <w:t xml:space="preserve">. </w:t>
      </w:r>
      <w:r w:rsidRPr="00423CA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423CAA">
        <w:rPr>
          <w:b/>
          <w:bCs/>
          <w:sz w:val="14"/>
        </w:rPr>
        <w:t xml:space="preserve">. </w:t>
      </w:r>
      <w:r w:rsidRPr="00423CAA">
        <w:rPr>
          <w:rStyle w:val="Style13ptBold"/>
          <w:b w:val="0"/>
          <w:bCs/>
          <w:sz w:val="22"/>
          <w:szCs w:val="22"/>
          <w:u w:val="single"/>
        </w:rPr>
        <w:t xml:space="preserve">Each would thereby accept a constraint on the direct pursuit of her own concerns, not unilaterally, but given a like acceptance by others. </w:t>
      </w:r>
      <w:r w:rsidRPr="00423CAA">
        <w:rPr>
          <w:rStyle w:val="Style13ptBold"/>
          <w:b w:val="0"/>
          <w:bCs/>
          <w:sz w:val="22"/>
          <w:szCs w:val="22"/>
          <w:highlight w:val="green"/>
          <w:u w:val="single"/>
        </w:rPr>
        <w:t>Reflection leads us to recognize</w:t>
      </w:r>
      <w:r w:rsidRPr="00423CAA">
        <w:rPr>
          <w:rStyle w:val="Style13ptBold"/>
          <w:b w:val="0"/>
          <w:bCs/>
          <w:sz w:val="22"/>
          <w:szCs w:val="22"/>
          <w:u w:val="single"/>
        </w:rPr>
        <w:t xml:space="preserve"> that those who belong to groups whose members adhere to such a practice of mutual assistance enjoy benefits in interaction that are denied to others</w:t>
      </w:r>
      <w:r w:rsidRPr="00423CAA">
        <w:rPr>
          <w:b/>
          <w:bCs/>
          <w:szCs w:val="22"/>
          <w:u w:val="single"/>
        </w:rPr>
        <w:t xml:space="preserve">. </w:t>
      </w:r>
      <w:r w:rsidRPr="00423CAA">
        <w:rPr>
          <w:szCs w:val="22"/>
          <w:u w:val="single"/>
        </w:rPr>
        <w:t xml:space="preserve">We may then represent </w:t>
      </w:r>
      <w:r w:rsidRPr="00423CAA">
        <w:rPr>
          <w:szCs w:val="22"/>
          <w:highlight w:val="green"/>
          <w:u w:val="single"/>
        </w:rPr>
        <w:t>such a practice as rationally acceptable to everyone</w:t>
      </w:r>
      <w:r w:rsidRPr="00423CAA">
        <w:rPr>
          <w:szCs w:val="22"/>
          <w:u w:val="single"/>
        </w:rPr>
        <w:t>.</w:t>
      </w:r>
      <w:r w:rsidRPr="00423CAA">
        <w:rPr>
          <w:b/>
          <w:bCs/>
          <w:szCs w:val="22"/>
          <w:u w:val="single"/>
        </w:rPr>
        <w:t xml:space="preserve"> </w:t>
      </w:r>
      <w:r w:rsidRPr="00423CAA">
        <w:rPr>
          <w:rStyle w:val="Style13ptBold"/>
          <w:b w:val="0"/>
          <w:bCs/>
          <w:sz w:val="22"/>
          <w:szCs w:val="22"/>
          <w:u w:val="single"/>
        </w:rPr>
        <w:t>This rationale for agreed constraint makes no reference to the content of anyone ’ s preferences</w:t>
      </w:r>
      <w:r w:rsidRPr="00423CAA">
        <w:rPr>
          <w:b/>
          <w:bCs/>
          <w:sz w:val="14"/>
        </w:rPr>
        <w:t xml:space="preserve">. </w:t>
      </w:r>
      <w:r w:rsidRPr="00423CAA">
        <w:rPr>
          <w:sz w:val="14"/>
        </w:rPr>
        <w:t>The argument depends simply on the structure of interaction, on the way in which each person ’ s endeavor to fulfill her own preferences affects the fulfillment of everyone else</w:t>
      </w:r>
      <w:r w:rsidRPr="00423CAA">
        <w:rPr>
          <w:b/>
          <w:bCs/>
          <w:sz w:val="14"/>
        </w:rPr>
        <w:t xml:space="preserve">. </w:t>
      </w:r>
      <w:r w:rsidRPr="00423CAA">
        <w:rPr>
          <w:rStyle w:val="Style13ptBold"/>
          <w:b w:val="0"/>
          <w:bCs/>
          <w:sz w:val="22"/>
          <w:szCs w:val="22"/>
          <w:u w:val="single"/>
        </w:rPr>
        <w:t>Thus, each person ’ s reason to accept a mutually constraining practice is independent of her particular desires, aims and interests, although not, of course, of the fact that she has such concerns</w:t>
      </w:r>
      <w:r w:rsidRPr="00423CAA">
        <w:rPr>
          <w:b/>
          <w:bCs/>
          <w:szCs w:val="22"/>
        </w:rPr>
        <w:t>.</w:t>
      </w:r>
      <w:r w:rsidRPr="00423CAA">
        <w:rPr>
          <w:b/>
          <w:bCs/>
          <w:sz w:val="14"/>
        </w:rPr>
        <w:t xml:space="preserve"> The idea of a purely rational agent, moved to act by reason alone, is not, I think, an intelligible one. </w:t>
      </w:r>
      <w:r w:rsidRPr="00423CAA">
        <w:rPr>
          <w:rStyle w:val="Style13ptBold"/>
          <w:b w:val="0"/>
          <w:bCs/>
          <w:sz w:val="22"/>
          <w:szCs w:val="22"/>
          <w:highlight w:val="green"/>
          <w:u w:val="single"/>
        </w:rPr>
        <w:t>Morality is not</w:t>
      </w:r>
      <w:r w:rsidRPr="00423CAA">
        <w:rPr>
          <w:rStyle w:val="Style13ptBold"/>
          <w:b w:val="0"/>
          <w:bCs/>
          <w:sz w:val="22"/>
          <w:szCs w:val="22"/>
          <w:u w:val="single"/>
        </w:rPr>
        <w:t xml:space="preserve"> to be understood </w:t>
      </w:r>
      <w:r w:rsidRPr="00423CAA">
        <w:rPr>
          <w:rStyle w:val="Style13ptBold"/>
          <w:b w:val="0"/>
          <w:bCs/>
          <w:sz w:val="22"/>
          <w:szCs w:val="22"/>
          <w:highlight w:val="green"/>
          <w:u w:val="single"/>
        </w:rPr>
        <w:t>as a constraint arising from reason alone</w:t>
      </w:r>
      <w:r w:rsidRPr="00423CAA">
        <w:rPr>
          <w:rStyle w:val="Style13ptBold"/>
          <w:b w:val="0"/>
          <w:bCs/>
          <w:sz w:val="22"/>
          <w:szCs w:val="22"/>
          <w:u w:val="single"/>
        </w:rPr>
        <w:t xml:space="preserve"> on the fulfillment of nonrational preferences. </w:t>
      </w:r>
      <w:r w:rsidRPr="00423CAA">
        <w:rPr>
          <w:rStyle w:val="Style13ptBold"/>
          <w:b w:val="0"/>
          <w:bCs/>
          <w:sz w:val="22"/>
          <w:szCs w:val="22"/>
          <w:highlight w:val="green"/>
          <w:u w:val="single"/>
        </w:rPr>
        <w:t>Rather, a</w:t>
      </w:r>
      <w:r w:rsidRPr="00423CAA">
        <w:rPr>
          <w:rStyle w:val="Style13ptBold"/>
          <w:b w:val="0"/>
          <w:bCs/>
          <w:sz w:val="22"/>
          <w:szCs w:val="22"/>
          <w:u w:val="single"/>
        </w:rPr>
        <w:t xml:space="preserve"> rational agent is one who acts to achieve the maximal fulfillment of her preferences, and morality is a </w:t>
      </w:r>
      <w:r w:rsidRPr="00423CAA">
        <w:rPr>
          <w:rStyle w:val="Style13ptBold"/>
          <w:b w:val="0"/>
          <w:bCs/>
          <w:sz w:val="22"/>
          <w:szCs w:val="22"/>
          <w:highlight w:val="green"/>
          <w:u w:val="single"/>
        </w:rPr>
        <w:t>constraint on</w:t>
      </w:r>
      <w:r w:rsidRPr="00423CAA">
        <w:rPr>
          <w:rStyle w:val="Style13ptBold"/>
          <w:b w:val="0"/>
          <w:bCs/>
          <w:sz w:val="22"/>
          <w:szCs w:val="22"/>
          <w:u w:val="single"/>
        </w:rPr>
        <w:t xml:space="preserve"> the manner in which she acts, arising from the effects of </w:t>
      </w:r>
      <w:r w:rsidRPr="00423CAA">
        <w:rPr>
          <w:rStyle w:val="Style13ptBold"/>
          <w:b w:val="0"/>
          <w:bCs/>
          <w:sz w:val="22"/>
          <w:szCs w:val="22"/>
          <w:highlight w:val="green"/>
          <w:u w:val="single"/>
        </w:rPr>
        <w:t>interaction with other agents</w:t>
      </w:r>
    </w:p>
    <w:p w14:paraId="20A215B1" w14:textId="77777777" w:rsidR="005C66B1" w:rsidRPr="00423CAA" w:rsidRDefault="005C66B1" w:rsidP="005C66B1">
      <w:pPr>
        <w:pStyle w:val="Heading4"/>
      </w:pPr>
    </w:p>
    <w:p w14:paraId="0526D89C" w14:textId="77777777" w:rsidR="005C66B1" w:rsidRPr="00423CAA" w:rsidRDefault="005C66B1" w:rsidP="005C66B1">
      <w:pPr>
        <w:pStyle w:val="Heading4"/>
      </w:pPr>
    </w:p>
    <w:p w14:paraId="3E5079B7" w14:textId="77777777" w:rsidR="005C66B1" w:rsidRPr="00423CAA" w:rsidRDefault="005C66B1" w:rsidP="005C66B1">
      <w:pPr>
        <w:pStyle w:val="Heading4"/>
      </w:pPr>
      <w:r w:rsidRPr="00423CAA">
        <w:t>Thus, the standard is consistency with contractarianism. Prefer additionally:</w:t>
      </w:r>
    </w:p>
    <w:p w14:paraId="305A3F4B" w14:textId="77777777" w:rsidR="005C66B1" w:rsidRPr="00423CAA" w:rsidRDefault="005C66B1" w:rsidP="005C66B1">
      <w:pPr>
        <w:pStyle w:val="Heading4"/>
      </w:pPr>
    </w:p>
    <w:p w14:paraId="0A695134" w14:textId="70F246AE" w:rsidR="005C66B1" w:rsidRPr="005C66B1" w:rsidRDefault="005C66B1" w:rsidP="005C66B1">
      <w:pPr>
        <w:pStyle w:val="Heading4"/>
      </w:pPr>
      <w:r w:rsidRPr="00423CAA">
        <w:rPr>
          <w:rFonts w:cs="Calibri"/>
        </w:rPr>
        <w:t>[1] Both debaters debate to win the round but we are still restricted by agreed on constraints like 4 mins of prep, speech times, etc. Their very performance justifies the NC framework and proves the AC collapses to the NC</w:t>
      </w:r>
    </w:p>
    <w:p w14:paraId="055CF1F7" w14:textId="77777777" w:rsidR="005C66B1" w:rsidRPr="00423CAA" w:rsidRDefault="005C66B1" w:rsidP="005C66B1">
      <w:pPr>
        <w:rPr>
          <w:color w:val="000000" w:themeColor="text1"/>
        </w:rPr>
      </w:pPr>
    </w:p>
    <w:p w14:paraId="59BB3B70" w14:textId="77777777" w:rsidR="005C66B1" w:rsidRPr="00423CAA" w:rsidRDefault="005C66B1" w:rsidP="005C66B1">
      <w:pPr>
        <w:pStyle w:val="Heading4"/>
      </w:pPr>
      <w:r w:rsidRPr="00423CAA">
        <w:t xml:space="preserve">Negate: </w:t>
      </w:r>
    </w:p>
    <w:p w14:paraId="7EE4260E" w14:textId="77777777" w:rsidR="005C66B1" w:rsidRPr="00423CAA" w:rsidRDefault="005C66B1" w:rsidP="005C66B1">
      <w:pPr>
        <w:pStyle w:val="Heading4"/>
      </w:pPr>
      <w:r w:rsidRPr="00423CAA">
        <w:t>[1] Strikes inhibit the ability to create contracts, create power imbalances, and violate individual contracts.</w:t>
      </w:r>
    </w:p>
    <w:p w14:paraId="1194D648" w14:textId="77777777" w:rsidR="005C66B1" w:rsidRPr="00423CAA" w:rsidRDefault="005C66B1" w:rsidP="005C66B1">
      <w:pPr>
        <w:rPr>
          <w:sz w:val="16"/>
          <w:szCs w:val="16"/>
        </w:rPr>
      </w:pPr>
      <w:r w:rsidRPr="00423CAA">
        <w:rPr>
          <w:rStyle w:val="Style13ptBold"/>
        </w:rPr>
        <w:t>Levine 1</w:t>
      </w:r>
      <w:r w:rsidRPr="00423CAA">
        <w:t xml:space="preserve">, </w:t>
      </w:r>
      <w:r w:rsidRPr="00423CAA">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 JG</w:t>
      </w:r>
    </w:p>
    <w:p w14:paraId="15ED50EA" w14:textId="77777777" w:rsidR="005C66B1" w:rsidRPr="00423CAA" w:rsidRDefault="005C66B1" w:rsidP="005C66B1">
      <w:pPr>
        <w:rPr>
          <w:sz w:val="14"/>
          <w:szCs w:val="26"/>
        </w:rPr>
      </w:pPr>
      <w:r w:rsidRPr="00423CAA">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w:t>
      </w:r>
      <w:r w:rsidRPr="00423CAA">
        <w:rPr>
          <w:sz w:val="14"/>
          <w:szCs w:val="26"/>
        </w:rPr>
        <w:lastRenderedPageBreak/>
        <w:t xml:space="preserve">partnerships. But </w:t>
      </w:r>
      <w:r w:rsidRPr="00423CAA">
        <w:rPr>
          <w:sz w:val="26"/>
          <w:szCs w:val="26"/>
          <w:highlight w:val="green"/>
          <w:u w:val="single"/>
        </w:rPr>
        <w:t xml:space="preserve">unions gain strength </w:t>
      </w:r>
      <w:r w:rsidRPr="00423CAA">
        <w:rPr>
          <w:b/>
          <w:bCs/>
          <w:sz w:val="26"/>
          <w:szCs w:val="26"/>
          <w:highlight w:val="green"/>
          <w:u w:val="single"/>
          <w:bdr w:val="single" w:sz="4" w:space="0" w:color="auto"/>
        </w:rPr>
        <w:t>by overriding private rights.</w:t>
      </w:r>
      <w:r w:rsidRPr="00423CAA">
        <w:rPr>
          <w:sz w:val="26"/>
          <w:szCs w:val="26"/>
          <w:highlight w:val="green"/>
          <w:u w:val="single"/>
        </w:rPr>
        <w:t xml:space="preserve"> </w:t>
      </w:r>
      <w:r w:rsidRPr="00423CAA">
        <w:rPr>
          <w:sz w:val="26"/>
          <w:szCs w:val="26"/>
          <w:u w:val="single"/>
        </w:rPr>
        <w:t xml:space="preserve">They routinely </w:t>
      </w:r>
      <w:r w:rsidRPr="00423CAA">
        <w:rPr>
          <w:sz w:val="26"/>
          <w:szCs w:val="26"/>
          <w:highlight w:val="green"/>
          <w:u w:val="single"/>
        </w:rPr>
        <w:t xml:space="preserve">block anyone from working </w:t>
      </w:r>
      <w:r w:rsidRPr="00423CAA">
        <w:rPr>
          <w:b/>
          <w:bCs/>
          <w:sz w:val="26"/>
          <w:szCs w:val="26"/>
          <w:highlight w:val="green"/>
          <w:u w:val="single"/>
        </w:rPr>
        <w:t>under a non-union contract</w:t>
      </w:r>
      <w:r w:rsidRPr="00423CAA">
        <w:rPr>
          <w:sz w:val="26"/>
          <w:szCs w:val="26"/>
          <w:u w:val="single"/>
        </w:rPr>
        <w:t xml:space="preserve">, </w:t>
      </w:r>
      <w:r w:rsidRPr="00423CAA">
        <w:rPr>
          <w:sz w:val="26"/>
          <w:szCs w:val="26"/>
          <w:highlight w:val="green"/>
          <w:u w:val="single"/>
        </w:rPr>
        <w:t xml:space="preserve">and </w:t>
      </w:r>
      <w:r w:rsidRPr="00423CAA">
        <w:rPr>
          <w:sz w:val="26"/>
          <w:szCs w:val="26"/>
          <w:u w:val="single"/>
        </w:rPr>
        <w:t xml:space="preserve">they </w:t>
      </w:r>
      <w:r w:rsidRPr="00423CAA">
        <w:rPr>
          <w:sz w:val="26"/>
          <w:szCs w:val="26"/>
          <w:highlight w:val="green"/>
          <w:u w:val="single"/>
        </w:rPr>
        <w:t>prevent employers from making offers</w:t>
      </w:r>
      <w:r w:rsidRPr="00423CAA">
        <w:rPr>
          <w:sz w:val="26"/>
          <w:szCs w:val="26"/>
          <w:u w:val="single"/>
        </w:rPr>
        <w:t>--even advantageous ones--</w:t>
      </w:r>
      <w:r w:rsidRPr="00423CAA">
        <w:rPr>
          <w:sz w:val="26"/>
          <w:szCs w:val="26"/>
          <w:highlight w:val="green"/>
          <w:u w:val="single"/>
        </w:rPr>
        <w:t xml:space="preserve">to individual workers </w:t>
      </w:r>
      <w:r w:rsidRPr="00423CAA">
        <w:rPr>
          <w:sz w:val="26"/>
          <w:szCs w:val="26"/>
          <w:u w:val="single"/>
        </w:rPr>
        <w:t xml:space="preserve">unless the union is informed and consents. </w:t>
      </w:r>
      <w:r w:rsidRPr="00423CAA">
        <w:rPr>
          <w:sz w:val="26"/>
          <w:szCs w:val="26"/>
          <w:highlight w:val="green"/>
          <w:u w:val="single"/>
        </w:rPr>
        <w:t>Unions declare strikes</w:t>
      </w:r>
      <w:r w:rsidRPr="00423CAA">
        <w:rPr>
          <w:sz w:val="14"/>
          <w:szCs w:val="26"/>
          <w:highlight w:val="green"/>
        </w:rPr>
        <w:t xml:space="preserve"> </w:t>
      </w:r>
      <w:r w:rsidRPr="00423CAA">
        <w:rPr>
          <w:sz w:val="14"/>
          <w:szCs w:val="26"/>
        </w:rPr>
        <w:t xml:space="preserve">and establish picket lines </w:t>
      </w:r>
      <w:r w:rsidRPr="00423CAA">
        <w:rPr>
          <w:sz w:val="26"/>
          <w:szCs w:val="26"/>
          <w:highlight w:val="green"/>
          <w:u w:val="single"/>
        </w:rPr>
        <w:t>to prevent</w:t>
      </w:r>
      <w:r w:rsidRPr="00423CAA">
        <w:rPr>
          <w:sz w:val="14"/>
          <w:szCs w:val="26"/>
          <w:highlight w:val="green"/>
        </w:rPr>
        <w:t xml:space="preserve"> </w:t>
      </w:r>
      <w:r w:rsidRPr="00423CAA">
        <w:rPr>
          <w:b/>
          <w:bCs/>
          <w:sz w:val="26"/>
          <w:szCs w:val="26"/>
          <w:highlight w:val="green"/>
          <w:u w:val="single"/>
        </w:rPr>
        <w:t>customers and workers</w:t>
      </w:r>
      <w:r w:rsidRPr="00423CAA">
        <w:rPr>
          <w:sz w:val="26"/>
          <w:szCs w:val="26"/>
          <w:highlight w:val="green"/>
          <w:u w:val="single"/>
        </w:rPr>
        <w:t xml:space="preserve"> from </w:t>
      </w:r>
      <w:r w:rsidRPr="00423CAA">
        <w:rPr>
          <w:b/>
          <w:bCs/>
          <w:sz w:val="26"/>
          <w:szCs w:val="26"/>
          <w:highlight w:val="green"/>
          <w:u w:val="single"/>
        </w:rPr>
        <w:t>entering company property</w:t>
      </w:r>
      <w:r w:rsidRPr="00423CAA">
        <w:rPr>
          <w:sz w:val="26"/>
          <w:szCs w:val="26"/>
          <w:u w:val="single"/>
        </w:rPr>
        <w:t xml:space="preserve">; </w:t>
      </w:r>
      <w:r w:rsidRPr="00423CAA">
        <w:rPr>
          <w:sz w:val="26"/>
          <w:szCs w:val="26"/>
          <w:highlight w:val="green"/>
          <w:u w:val="single"/>
        </w:rPr>
        <w:t xml:space="preserve">they </w:t>
      </w:r>
      <w:r w:rsidRPr="00423CAA">
        <w:rPr>
          <w:sz w:val="26"/>
          <w:szCs w:val="26"/>
          <w:u w:val="single"/>
        </w:rPr>
        <w:t xml:space="preserve">may </w:t>
      </w:r>
      <w:r w:rsidRPr="00423CAA">
        <w:rPr>
          <w:b/>
          <w:bCs/>
          <w:sz w:val="26"/>
          <w:szCs w:val="26"/>
          <w:highlight w:val="green"/>
          <w:u w:val="single"/>
          <w:bdr w:val="single" w:sz="4" w:space="0" w:color="auto"/>
        </w:rPr>
        <w:t>fine employees who cross these lines.</w:t>
      </w:r>
      <w:r w:rsidRPr="00423CAA">
        <w:rPr>
          <w:sz w:val="14"/>
          <w:szCs w:val="26"/>
          <w:highlight w:val="green"/>
        </w:rPr>
        <w:t xml:space="preserve"> </w:t>
      </w:r>
      <w:r w:rsidRPr="00423CAA">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423CAA">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423CAA">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4C45E2CB" w14:textId="77777777" w:rsidR="005C66B1" w:rsidRPr="00423CAA" w:rsidRDefault="005C66B1" w:rsidP="005C66B1">
      <w:pPr>
        <w:pStyle w:val="Heading4"/>
      </w:pPr>
      <w:r w:rsidRPr="00423CAA">
        <w:t>[2] Employees and companies have agreed-upon contracts that are broken in a strike since workers are not upholding their end of it – this is intrinsically bad under the framework and violates the principle of mutual self-restraint</w:t>
      </w:r>
    </w:p>
    <w:p w14:paraId="301A7205" w14:textId="77777777" w:rsidR="005C66B1" w:rsidRPr="00423CAA" w:rsidRDefault="005C66B1" w:rsidP="005C66B1">
      <w:pPr>
        <w:rPr>
          <w:b/>
          <w:bCs/>
          <w:sz w:val="26"/>
          <w:szCs w:val="26"/>
        </w:rPr>
      </w:pPr>
      <w:r w:rsidRPr="00423CAA">
        <w:rPr>
          <w:b/>
          <w:bCs/>
          <w:sz w:val="26"/>
          <w:szCs w:val="26"/>
        </w:rPr>
        <w:t xml:space="preserve">[3] No aff offense – </w:t>
      </w:r>
    </w:p>
    <w:p w14:paraId="0194EF5B" w14:textId="77777777" w:rsidR="005C66B1" w:rsidRPr="00423CAA" w:rsidRDefault="005C66B1" w:rsidP="005C66B1">
      <w:pPr>
        <w:rPr>
          <w:b/>
          <w:bCs/>
          <w:sz w:val="26"/>
          <w:szCs w:val="26"/>
        </w:rPr>
      </w:pPr>
      <w:r w:rsidRPr="00423CAA">
        <w:rPr>
          <w:b/>
          <w:bCs/>
          <w:sz w:val="26"/>
          <w:szCs w:val="26"/>
        </w:rPr>
        <w:t xml:space="preserve">a] even if some strikes are legal they are still by definition contradicting their side of the contract which is exactly what the fw condemns </w:t>
      </w:r>
    </w:p>
    <w:p w14:paraId="49AF18C0" w14:textId="77777777" w:rsidR="005C66B1" w:rsidRPr="00423CAA" w:rsidRDefault="005C66B1" w:rsidP="005C66B1">
      <w:pPr>
        <w:rPr>
          <w:b/>
          <w:bCs/>
          <w:sz w:val="26"/>
          <w:szCs w:val="26"/>
        </w:rPr>
      </w:pPr>
      <w:r w:rsidRPr="00423CAA">
        <w:rPr>
          <w:b/>
          <w:bCs/>
          <w:sz w:val="26"/>
          <w:szCs w:val="26"/>
        </w:rPr>
        <w:t>b] the res is about an UNCONDITIONAL right which means the aff permits always breaking contracts so arguments about strikes sometimes being justified under the fw fail</w:t>
      </w:r>
    </w:p>
    <w:p w14:paraId="5D555B69" w14:textId="77777777" w:rsidR="005C66B1" w:rsidRPr="00423CAA" w:rsidRDefault="005C66B1" w:rsidP="005C66B1"/>
    <w:p w14:paraId="2EA0B266" w14:textId="77777777" w:rsidR="005C66B1" w:rsidRPr="00423CAA" w:rsidRDefault="005C66B1" w:rsidP="005C66B1">
      <w:pPr>
        <w:pStyle w:val="Heading2"/>
      </w:pPr>
      <w:r w:rsidRPr="00423CAA">
        <w:lastRenderedPageBreak/>
        <w:t>3</w:t>
      </w:r>
    </w:p>
    <w:p w14:paraId="65E8B211" w14:textId="77777777" w:rsidR="005C66B1" w:rsidRDefault="005C66B1" w:rsidP="005C66B1"/>
    <w:p w14:paraId="2B042D2A" w14:textId="77777777" w:rsidR="005C66B1" w:rsidRDefault="005C66B1" w:rsidP="005C66B1">
      <w:pPr>
        <w:pStyle w:val="Heading4"/>
      </w:pPr>
      <w:r w:rsidRPr="00D10FC5">
        <w:t xml:space="preserve">Interpretation: The affirmative must specify the </w:t>
      </w:r>
      <w:r>
        <w:t>type of strike that a just government ought to recognize as a right.</w:t>
      </w:r>
    </w:p>
    <w:p w14:paraId="5A4568D1" w14:textId="77777777" w:rsidR="005C66B1" w:rsidRPr="00D2233A" w:rsidRDefault="005C66B1" w:rsidP="005C66B1">
      <w:pPr>
        <w:pStyle w:val="Heading4"/>
      </w:pPr>
      <w:r w:rsidRPr="00D10FC5">
        <w:t xml:space="preserve">Violation: </w:t>
      </w:r>
      <w:r>
        <w:t>You don’t.</w:t>
      </w:r>
    </w:p>
    <w:p w14:paraId="33D2FB7C" w14:textId="77777777" w:rsidR="005C66B1" w:rsidRPr="00D10FC5" w:rsidRDefault="005C66B1" w:rsidP="005C66B1">
      <w:pPr>
        <w:pStyle w:val="Heading4"/>
      </w:pPr>
      <w:r>
        <w:t>Types and purpose of strikes are</w:t>
      </w:r>
      <w:r w:rsidRPr="00D10FC5">
        <w:t xml:space="preserve"> the core question of the topic and there’s no consensus on normal means</w:t>
      </w:r>
      <w:r>
        <w:t>.</w:t>
      </w:r>
    </w:p>
    <w:p w14:paraId="40068A8E" w14:textId="77777777" w:rsidR="005C66B1" w:rsidRPr="002E245D" w:rsidRDefault="005C66B1" w:rsidP="005C66B1">
      <w:pPr>
        <w:rPr>
          <w:sz w:val="16"/>
          <w:szCs w:val="16"/>
        </w:rPr>
      </w:pPr>
      <w:r w:rsidRPr="002E245D">
        <w:rPr>
          <w:b/>
          <w:bCs/>
          <w:sz w:val="28"/>
          <w:szCs w:val="28"/>
        </w:rPr>
        <w:t>NLRB</w:t>
      </w:r>
      <w:r>
        <w:t xml:space="preserve"> </w:t>
      </w:r>
      <w:r w:rsidRPr="002E245D">
        <w:rPr>
          <w:sz w:val="16"/>
          <w:szCs w:val="16"/>
        </w:rPr>
        <w:t>[</w:t>
      </w:r>
      <w:r w:rsidRPr="00765AD2">
        <w:rPr>
          <w:sz w:val="16"/>
          <w:szCs w:val="16"/>
        </w:rPr>
        <w:t>National Labor Relations Board</w:t>
      </w:r>
      <w:r w:rsidRPr="002E245D">
        <w:rPr>
          <w:sz w:val="16"/>
          <w:szCs w:val="16"/>
        </w:rPr>
        <w:t>. “The Right to Strike”.</w:t>
      </w:r>
      <w:r w:rsidRPr="00765AD2">
        <w:rPr>
          <w:sz w:val="16"/>
          <w:szCs w:val="16"/>
        </w:rPr>
        <w:t xml:space="preserve"> The National Labor Relations Board (NLRB) is comprised of a team of professionals who work to assure fair labor practices and workplace democracy nationwide.</w:t>
      </w:r>
      <w:r w:rsidRPr="002E245D">
        <w:rPr>
          <w:sz w:val="16"/>
          <w:szCs w:val="16"/>
        </w:rPr>
        <w:t xml:space="preserve"> </w:t>
      </w:r>
      <w:r w:rsidRPr="00765AD2">
        <w:rPr>
          <w:sz w:val="16"/>
          <w:szCs w:val="16"/>
        </w:rPr>
        <w:t>US Gov</w:t>
      </w:r>
      <w:r w:rsidRPr="002E245D">
        <w:rPr>
          <w:sz w:val="16"/>
          <w:szCs w:val="16"/>
        </w:rPr>
        <w:t>. https://www.nlrb.gov/strikes.] SJ//VM</w:t>
      </w:r>
    </w:p>
    <w:p w14:paraId="55FE4080" w14:textId="77777777" w:rsidR="005C66B1" w:rsidRPr="00B709C3" w:rsidRDefault="005C66B1" w:rsidP="005C66B1">
      <w:pPr>
        <w:rPr>
          <w:sz w:val="16"/>
        </w:rPr>
      </w:pPr>
      <w:r w:rsidRPr="00EA2B7D">
        <w:rPr>
          <w:sz w:val="16"/>
        </w:rPr>
        <w:t xml:space="preserve">The Right to Strike Section 7 of the </w:t>
      </w:r>
      <w:hyperlink r:id="rId11" w:history="1">
        <w:r w:rsidRPr="00EA2B7D">
          <w:rPr>
            <w:rStyle w:val="Hyperlink"/>
            <w:sz w:val="16"/>
          </w:rPr>
          <w:t>National Labor Relations Act</w:t>
        </w:r>
      </w:hyperlink>
      <w:r w:rsidRPr="00EA2B7D">
        <w:rPr>
          <w:sz w:val="16"/>
        </w:rPr>
        <w:t xml:space="preserve">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provisions that: </w:t>
      </w:r>
      <w:r w:rsidRPr="00EA2B7D">
        <w:rPr>
          <w:rStyle w:val="StyleUnderline"/>
        </w:rPr>
        <w:t xml:space="preserve">the </w:t>
      </w:r>
      <w:r w:rsidRPr="00B709C3">
        <w:rPr>
          <w:rStyle w:val="StyleUnderline"/>
          <w:highlight w:val="green"/>
        </w:rPr>
        <w:t>law not only guarantees</w:t>
      </w:r>
      <w:r w:rsidRPr="00EA2B7D">
        <w:rPr>
          <w:rStyle w:val="StyleUnderline"/>
        </w:rPr>
        <w:t xml:space="preserve"> the </w:t>
      </w:r>
      <w:r w:rsidRPr="00B709C3">
        <w:rPr>
          <w:rStyle w:val="StyleUnderline"/>
          <w:highlight w:val="green"/>
        </w:rPr>
        <w:t>right</w:t>
      </w:r>
      <w:r w:rsidRPr="00EA2B7D">
        <w:rPr>
          <w:rStyle w:val="StyleUnderline"/>
        </w:rPr>
        <w:t xml:space="preserve"> of employees </w:t>
      </w:r>
      <w:r w:rsidRPr="00B709C3">
        <w:rPr>
          <w:rStyle w:val="StyleUnderline"/>
          <w:highlight w:val="green"/>
        </w:rPr>
        <w:t>to strike, but also</w:t>
      </w:r>
      <w:r w:rsidRPr="00EA2B7D">
        <w:rPr>
          <w:rStyle w:val="StyleUnderline"/>
        </w:rPr>
        <w:t xml:space="preserve"> places limitations and </w:t>
      </w:r>
      <w:r w:rsidRPr="00B709C3">
        <w:rPr>
          <w:rStyle w:val="StyleUnderline"/>
          <w:highlight w:val="green"/>
        </w:rPr>
        <w:t>qualifications on</w:t>
      </w:r>
      <w:r w:rsidRPr="00EA2B7D">
        <w:rPr>
          <w:rStyle w:val="StyleUnderline"/>
        </w:rPr>
        <w:t xml:space="preserve"> the </w:t>
      </w:r>
      <w:r w:rsidRPr="00B709C3">
        <w:rPr>
          <w:rStyle w:val="StyleUnderline"/>
          <w:highlight w:val="green"/>
        </w:rPr>
        <w:t>exercise of that</w:t>
      </w:r>
      <w:r w:rsidRPr="00EA2B7D">
        <w:rPr>
          <w:rStyle w:val="StyleUnderline"/>
        </w:rPr>
        <w:t xml:space="preserve"> right. </w:t>
      </w:r>
      <w:r w:rsidRPr="00EA2B7D">
        <w:rPr>
          <w:sz w:val="16"/>
        </w:rPr>
        <w:t xml:space="preserve">See for example, restrictions on strikes in health care institutions (set forth below). </w:t>
      </w:r>
      <w:r w:rsidRPr="00B709C3">
        <w:rPr>
          <w:rStyle w:val="StyleUnderline"/>
        </w:rPr>
        <w:t>Lawful and unlawful strikes.</w:t>
      </w:r>
      <w:r>
        <w:rPr>
          <w:rStyle w:val="StyleUnderline"/>
        </w:rPr>
        <w:t xml:space="preserve"> </w:t>
      </w:r>
      <w:r w:rsidRPr="00EA2B7D">
        <w:rPr>
          <w:rStyle w:val="StyleUnderline"/>
        </w:rPr>
        <w:t xml:space="preserve">The </w:t>
      </w:r>
      <w:r w:rsidRPr="00B709C3">
        <w:rPr>
          <w:rStyle w:val="StyleUnderline"/>
          <w:highlight w:val="green"/>
        </w:rPr>
        <w:t>lawfulness of a strike</w:t>
      </w:r>
      <w:r w:rsidRPr="00EA2B7D">
        <w:rPr>
          <w:rStyle w:val="StyleUnderline"/>
        </w:rPr>
        <w:t xml:space="preserve"> ma</w:t>
      </w:r>
      <w:r w:rsidRPr="00B709C3">
        <w:rPr>
          <w:rStyle w:val="StyleUnderline"/>
        </w:rPr>
        <w:t xml:space="preserve">y </w:t>
      </w:r>
      <w:r w:rsidRPr="00B709C3">
        <w:rPr>
          <w:rStyle w:val="StyleUnderline"/>
          <w:highlight w:val="green"/>
        </w:rPr>
        <w:t>depend</w:t>
      </w:r>
      <w:r w:rsidRPr="00B709C3">
        <w:rPr>
          <w:rStyle w:val="StyleUnderline"/>
        </w:rPr>
        <w:t xml:space="preserve"> on the object, or purpose, of the strike, on its timing, or on the conduct of the strikers</w:t>
      </w:r>
      <w:r w:rsidRPr="00EA2B7D">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w:t>
      </w:r>
      <w:r w:rsidRPr="00B709C3">
        <w:rPr>
          <w:rStyle w:val="StyleUnderline"/>
          <w:highlight w:val="green"/>
        </w:rPr>
        <w:t>Strikes for a lawful object</w:t>
      </w:r>
      <w:r w:rsidRPr="00EA2B7D">
        <w:rPr>
          <w:rStyle w:val="StyleUnderline"/>
        </w:rPr>
        <w:t>.</w:t>
      </w:r>
      <w:r w:rsidRPr="00EA2B7D">
        <w:rPr>
          <w:i/>
          <w:iCs/>
          <w:sz w:val="16"/>
        </w:rPr>
        <w:t xml:space="preserve"> </w:t>
      </w:r>
      <w:r w:rsidRPr="00EA2B7D">
        <w:rPr>
          <w:rStyle w:val="StyleUnderline"/>
        </w:rPr>
        <w:t xml:space="preserve">Employees who strike for a lawful object fall into two classes “economic strikers” and “unfair labor practice strikers.” </w:t>
      </w:r>
      <w:r w:rsidRPr="00EA2B7D">
        <w:rPr>
          <w:sz w:val="16"/>
        </w:rPr>
        <w:t xml:space="preserve">Both classes continue as employees, but unfair labor practice strikers have greater rights of reinstatement to their jobs. </w:t>
      </w:r>
      <w:r w:rsidRPr="00B709C3">
        <w:rPr>
          <w:rStyle w:val="StyleUnderline"/>
          <w:highlight w:val="green"/>
        </w:rPr>
        <w:t>Economic strikers</w:t>
      </w:r>
      <w:r w:rsidRPr="00EA2B7D">
        <w:rPr>
          <w:rStyle w:val="StyleUnderline"/>
        </w:rPr>
        <w:t xml:space="preserve"> defined.</w:t>
      </w:r>
      <w:r>
        <w:rPr>
          <w:rStyle w:val="StyleUnderline"/>
        </w:rPr>
        <w:t xml:space="preserve"> </w:t>
      </w:r>
      <w:r w:rsidRPr="00EA2B7D">
        <w:rPr>
          <w:rStyle w:val="StyleUnderline"/>
        </w:rPr>
        <w:t>If the object of a strike is to obtain from the employer some economic concession such as higher wages, shorter hours, or better working conditions, the striking employees are called economic strikers.</w:t>
      </w:r>
      <w:r w:rsidRPr="00EA2B7D">
        <w:rPr>
          <w:sz w:val="16"/>
        </w:rPr>
        <w:t xml:space="preserve">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B709C3">
        <w:rPr>
          <w:rStyle w:val="StyleUnderline"/>
          <w:highlight w:val="green"/>
        </w:rPr>
        <w:t>Unfair labor</w:t>
      </w:r>
      <w:r w:rsidRPr="00B709C3">
        <w:rPr>
          <w:rStyle w:val="StyleUnderline"/>
        </w:rPr>
        <w:t xml:space="preserve"> practice </w:t>
      </w:r>
      <w:r w:rsidRPr="00B709C3">
        <w:rPr>
          <w:rStyle w:val="StyleUnderline"/>
          <w:highlight w:val="green"/>
        </w:rPr>
        <w:t>strikers</w:t>
      </w:r>
      <w:r w:rsidRPr="00EA2B7D">
        <w:rPr>
          <w:rStyle w:val="StyleUnderline"/>
        </w:rPr>
        <w:t xml:space="preserve"> defined. Employees who strike to protest an unfair labor practice committed by their employer are called unfair labor practice strikers.</w:t>
      </w:r>
      <w:r w:rsidRPr="00EA2B7D">
        <w:rPr>
          <w:sz w:val="16"/>
        </w:rPr>
        <w:t xml:space="preserve">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709C3">
        <w:rPr>
          <w:rStyle w:val="StyleUnderline"/>
          <w:highlight w:val="green"/>
        </w:rPr>
        <w:t>Strikes</w:t>
      </w:r>
      <w:r w:rsidRPr="00B709C3">
        <w:rPr>
          <w:rStyle w:val="StyleUnderline"/>
        </w:rPr>
        <w:t xml:space="preserve"> unlawful because </w:t>
      </w:r>
      <w:r w:rsidRPr="00B709C3">
        <w:rPr>
          <w:rStyle w:val="StyleUnderline"/>
          <w:highlight w:val="green"/>
        </w:rPr>
        <w:t>of purpose</w:t>
      </w:r>
      <w:r w:rsidRPr="00EA2B7D">
        <w:rPr>
          <w:rStyle w:val="StyleUnderline"/>
        </w:rPr>
        <w:t>.</w:t>
      </w:r>
      <w:r>
        <w:rPr>
          <w:rStyle w:val="StyleUnderline"/>
        </w:rPr>
        <w:t xml:space="preserve"> </w:t>
      </w:r>
      <w:r w:rsidRPr="00EA2B7D">
        <w:rPr>
          <w:rStyle w:val="StyleUnderline"/>
        </w:rPr>
        <w:t>A strike may be unlawful because an object, or purpose, of the strike is unlawful. A strike in support of a union unfair labor practice, or one that would cause an employer to commit an unfair labor practice, may be a strike for an unlawful object.</w:t>
      </w:r>
      <w:r w:rsidRPr="00EA2B7D">
        <w:rPr>
          <w:sz w:val="16"/>
        </w:rPr>
        <w:t xml:space="preserve">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w:t>
      </w:r>
      <w:r w:rsidRPr="00EA2B7D">
        <w:rPr>
          <w:sz w:val="16"/>
        </w:rPr>
        <w:lastRenderedPageBreak/>
        <w:t xml:space="preserve">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B709C3">
        <w:rPr>
          <w:rStyle w:val="StyleUnderline"/>
        </w:rPr>
        <w:t xml:space="preserve">Strikes </w:t>
      </w:r>
      <w:r w:rsidRPr="00B709C3">
        <w:rPr>
          <w:rStyle w:val="StyleUnderline"/>
          <w:highlight w:val="green"/>
        </w:rPr>
        <w:t>unlawful because of timing</w:t>
      </w:r>
      <w:r w:rsidRPr="00EA2B7D">
        <w:rPr>
          <w:rStyle w:val="StyleUnderline"/>
        </w:rPr>
        <w:t>—Effect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w:t>
      </w:r>
      <w:r w:rsidRPr="00EA2B7D">
        <w:rPr>
          <w:sz w:val="16"/>
        </w:rPr>
        <w:t xml:space="preserve">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r w:rsidRPr="00EA2B7D">
        <w:rPr>
          <w:rStyle w:val="StyleUnderline"/>
        </w:rPr>
        <w:t xml:space="preserve">Same—Strikes at end of contract period.Section 8(d) provides that when either party desires to terminate or change an existing contract, it must comply with certain conditions. </w:t>
      </w:r>
      <w:r w:rsidRPr="00EA2B7D">
        <w:rPr>
          <w:sz w:val="16"/>
        </w:rPr>
        <w:t xml:space="preserve">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709C3">
        <w:rPr>
          <w:rStyle w:val="StyleUnderline"/>
        </w:rPr>
        <w:t xml:space="preserve">Strikes </w:t>
      </w:r>
      <w:r w:rsidRPr="00B709C3">
        <w:rPr>
          <w:rStyle w:val="StyleUnderline"/>
          <w:highlight w:val="green"/>
        </w:rPr>
        <w:t>unlawful because of misconduct</w:t>
      </w:r>
      <w:r w:rsidRPr="00EA2B7D">
        <w:rPr>
          <w:rStyle w:val="StyleUnderline"/>
        </w:rPr>
        <w:t xml:space="preserve"> of strikers.</w:t>
      </w:r>
      <w:r w:rsidRPr="00EA2B7D">
        <w:rPr>
          <w:i/>
          <w:iCs/>
          <w:sz w:val="16"/>
        </w:rPr>
        <w:t xml:space="preserve"> </w:t>
      </w:r>
      <w:r w:rsidRPr="00EA2B7D">
        <w:rPr>
          <w:sz w:val="16"/>
        </w:rPr>
        <w:t xml:space="preserve">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 Strikers threatening violence against nonstriking employees. Strikers attacking management representatives.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 </w:t>
      </w:r>
    </w:p>
    <w:p w14:paraId="15FD6351" w14:textId="77777777" w:rsidR="005C66B1" w:rsidRPr="009D67E5" w:rsidRDefault="005C66B1" w:rsidP="005C66B1">
      <w:pPr>
        <w:pStyle w:val="Heading4"/>
      </w:pPr>
      <w:r w:rsidRPr="009D67E5">
        <w:t>Standards:</w:t>
      </w:r>
    </w:p>
    <w:p w14:paraId="34D7D4B9" w14:textId="77777777" w:rsidR="005C66B1" w:rsidRPr="009D67E5" w:rsidRDefault="005C66B1" w:rsidP="005C66B1">
      <w:pPr>
        <w:pStyle w:val="Heading4"/>
      </w:pPr>
      <w:r>
        <w:t>1</w:t>
      </w:r>
      <w:r w:rsidRPr="009D67E5">
        <w:t xml:space="preserve">] Stable advocacy – 1AR clarification delinks neg positions that prove why </w:t>
      </w:r>
      <w:r>
        <w:t>a certain type of strike is bad since it’s not the same degree to which the Aff forces governments to recognize</w:t>
      </w:r>
      <w:r w:rsidRPr="009D67E5">
        <w:t xml:space="preserve"> – wrecks neg ballot access and kills in depth </w:t>
      </w:r>
      <w:r>
        <w:t>engagement</w:t>
      </w:r>
      <w:r w:rsidRPr="009D67E5">
        <w:t xml:space="preserve"> – CX doesn’t check </w:t>
      </w:r>
      <w:r>
        <w:t xml:space="preserve">a] </w:t>
      </w:r>
      <w:r w:rsidRPr="00941301">
        <w:t xml:space="preserve">asking </w:t>
      </w:r>
      <w:r>
        <w:t>questions</w:t>
      </w:r>
      <w:r w:rsidRPr="00941301">
        <w:t xml:space="preserve"> about the advocacy </w:t>
      </w:r>
      <w:r>
        <w:t>decks neg questions about the</w:t>
      </w:r>
      <w:r w:rsidRPr="00941301">
        <w:t xml:space="preserve"> </w:t>
      </w:r>
      <w:r>
        <w:t>case b</w:t>
      </w:r>
      <w:r w:rsidRPr="00941301">
        <w:t xml:space="preserve">] </w:t>
      </w:r>
      <w:r>
        <w:t>J</w:t>
      </w:r>
      <w:r w:rsidRPr="00941301">
        <w:t>udge</w:t>
      </w:r>
      <w:r>
        <w:t>s</w:t>
      </w:r>
      <w:r w:rsidRPr="00941301">
        <w:t xml:space="preserve"> </w:t>
      </w:r>
      <w:r>
        <w:t xml:space="preserve">don’t flow and debaters are trained to be shifty. </w:t>
      </w:r>
    </w:p>
    <w:p w14:paraId="57087CD2" w14:textId="77777777" w:rsidR="005C66B1" w:rsidRPr="00D10FC5" w:rsidRDefault="005C66B1" w:rsidP="005C66B1">
      <w:pPr>
        <w:pStyle w:val="Heading4"/>
      </w:pPr>
      <w:r>
        <w:t>2]</w:t>
      </w:r>
      <w:r w:rsidRPr="009D67E5">
        <w:t xml:space="preserve"> Prep skew – I don’t know what they will be willing to clarify until CX which means I could go 6 minutes planning to read a disad </w:t>
      </w:r>
      <w:r>
        <w:t xml:space="preserve">to a lawful strike under the Aff </w:t>
      </w:r>
      <w:r w:rsidRPr="009D67E5">
        <w:t xml:space="preserve">and then get screwed over in CX when they </w:t>
      </w:r>
      <w:r>
        <w:t>say that’s not permitted under their advocacy</w:t>
      </w:r>
      <w:r w:rsidRPr="009D67E5">
        <w:t xml:space="preserve">. </w:t>
      </w:r>
      <w:r>
        <w:t xml:space="preserve"> T</w:t>
      </w:r>
      <w:r w:rsidRPr="009D67E5">
        <w:t xml:space="preserve">he time in between is when I should be formulating my strat and waiting until </w:t>
      </w:r>
      <w:r>
        <w:t xml:space="preserve">cx </w:t>
      </w:r>
      <w:r w:rsidRPr="009D67E5">
        <w:t xml:space="preserve">is the abuse. </w:t>
      </w:r>
    </w:p>
    <w:p w14:paraId="7BA9664B" w14:textId="77777777" w:rsidR="005C66B1" w:rsidRDefault="005C66B1" w:rsidP="005C66B1">
      <w:r>
        <w:t>Xapply voters</w:t>
      </w:r>
    </w:p>
    <w:p w14:paraId="2CC63B91" w14:textId="77777777" w:rsidR="005C66B1" w:rsidRPr="00423CAA" w:rsidRDefault="005C66B1" w:rsidP="005C66B1"/>
    <w:p w14:paraId="4BE7E7F1" w14:textId="77777777" w:rsidR="005C66B1" w:rsidRPr="00423CAA" w:rsidRDefault="005C66B1" w:rsidP="005C66B1">
      <w:pPr>
        <w:pStyle w:val="Heading2"/>
      </w:pPr>
      <w:r w:rsidRPr="00423CAA">
        <w:lastRenderedPageBreak/>
        <w:t xml:space="preserve">4 </w:t>
      </w:r>
    </w:p>
    <w:p w14:paraId="1AB9E038" w14:textId="77777777" w:rsidR="005C66B1" w:rsidRPr="00163BD2" w:rsidRDefault="005C66B1" w:rsidP="005C66B1">
      <w:pPr>
        <w:spacing w:before="30" w:after="0" w:line="275" w:lineRule="atLeast"/>
        <w:rPr>
          <w:rFonts w:ascii="-webkit-standard" w:eastAsia="Times New Roman" w:hAnsi="-webkit-standard" w:cs="Times New Roman"/>
          <w:color w:val="000000"/>
          <w:sz w:val="26"/>
          <w:szCs w:val="26"/>
        </w:rPr>
      </w:pPr>
      <w:r w:rsidRPr="00163BD2">
        <w:rPr>
          <w:rFonts w:eastAsia="Times New Roman"/>
          <w:b/>
          <w:bCs/>
          <w:color w:val="000000"/>
          <w:sz w:val="26"/>
          <w:szCs w:val="26"/>
          <w:u w:val="single"/>
        </w:rPr>
        <w:t>Reject 1ar Theory</w:t>
      </w:r>
    </w:p>
    <w:p w14:paraId="67DB8BC0" w14:textId="77777777" w:rsidR="005C66B1" w:rsidRPr="00163BD2" w:rsidRDefault="005C66B1" w:rsidP="005C66B1">
      <w:pPr>
        <w:spacing w:after="0" w:line="240" w:lineRule="auto"/>
        <w:rPr>
          <w:rFonts w:ascii="-webkit-standard" w:eastAsia="Times New Roman" w:hAnsi="-webkit-standard" w:cs="Times New Roman"/>
          <w:color w:val="000000"/>
          <w:sz w:val="26"/>
          <w:szCs w:val="26"/>
        </w:rPr>
      </w:pPr>
      <w:r w:rsidRPr="00163BD2">
        <w:rPr>
          <w:rFonts w:eastAsia="Times New Roman"/>
          <w:b/>
          <w:bCs/>
          <w:color w:val="000000"/>
          <w:sz w:val="26"/>
          <w:szCs w:val="26"/>
        </w:rPr>
        <w:t>a. 7 - 6 time skew</w:t>
      </w:r>
    </w:p>
    <w:p w14:paraId="6C8D228F" w14:textId="77777777" w:rsidR="005C66B1" w:rsidRPr="00163BD2" w:rsidRDefault="005C66B1" w:rsidP="005C66B1">
      <w:pPr>
        <w:spacing w:after="0" w:line="240" w:lineRule="auto"/>
        <w:rPr>
          <w:rFonts w:ascii="-webkit-standard" w:eastAsia="Times New Roman" w:hAnsi="-webkit-standard" w:cs="Times New Roman"/>
          <w:color w:val="000000"/>
          <w:sz w:val="26"/>
          <w:szCs w:val="26"/>
        </w:rPr>
      </w:pPr>
      <w:r w:rsidRPr="00163BD2">
        <w:rPr>
          <w:rFonts w:eastAsia="Times New Roman"/>
          <w:b/>
          <w:bCs/>
          <w:color w:val="000000"/>
          <w:sz w:val="26"/>
          <w:szCs w:val="26"/>
        </w:rPr>
        <w:t>b. No 3nr, so 2ar gets to weigh however they want</w:t>
      </w:r>
    </w:p>
    <w:p w14:paraId="7D73B1AB" w14:textId="77777777" w:rsidR="005C66B1" w:rsidRPr="00163BD2" w:rsidRDefault="005C66B1" w:rsidP="005C66B1">
      <w:pPr>
        <w:spacing w:after="0" w:line="240" w:lineRule="auto"/>
        <w:rPr>
          <w:rFonts w:ascii="-webkit-standard" w:eastAsia="Times New Roman" w:hAnsi="-webkit-standard" w:cs="Times New Roman"/>
          <w:color w:val="000000"/>
          <w:sz w:val="26"/>
          <w:szCs w:val="26"/>
        </w:rPr>
      </w:pPr>
      <w:r w:rsidRPr="00163BD2">
        <w:rPr>
          <w:rFonts w:eastAsia="Times New Roman"/>
          <w:b/>
          <w:bCs/>
          <w:color w:val="000000"/>
          <w:sz w:val="26"/>
          <w:szCs w:val="26"/>
        </w:rPr>
        <w:t>c. Judge psychology – judges are more likely to by 2a arguments as they are the last speech</w:t>
      </w:r>
    </w:p>
    <w:p w14:paraId="5A73F8B6" w14:textId="77777777" w:rsidR="005C66B1" w:rsidRPr="00163BD2" w:rsidRDefault="005C66B1" w:rsidP="005C66B1">
      <w:pPr>
        <w:spacing w:after="0" w:line="240" w:lineRule="auto"/>
        <w:rPr>
          <w:rFonts w:ascii="-webkit-standard" w:eastAsia="Times New Roman" w:hAnsi="-webkit-standard" w:cs="Times New Roman"/>
          <w:color w:val="000000"/>
          <w:sz w:val="26"/>
          <w:szCs w:val="26"/>
        </w:rPr>
      </w:pPr>
      <w:r w:rsidRPr="00163BD2">
        <w:rPr>
          <w:rFonts w:eastAsia="Times New Roman"/>
          <w:b/>
          <w:bCs/>
          <w:color w:val="000000"/>
          <w:sz w:val="26"/>
          <w:szCs w:val="26"/>
        </w:rPr>
        <w:t>d. Method testing – too many theory flows make it impossible to test the aff method 1ar theory uniquely adds too much</w:t>
      </w:r>
    </w:p>
    <w:p w14:paraId="2E19473E" w14:textId="77777777" w:rsidR="005C66B1" w:rsidRPr="00423CAA" w:rsidRDefault="005C66B1" w:rsidP="005C66B1">
      <w:pPr>
        <w:spacing w:after="0" w:line="240" w:lineRule="auto"/>
        <w:rPr>
          <w:rFonts w:eastAsia="Times New Roman"/>
          <w:b/>
          <w:bCs/>
          <w:color w:val="000000"/>
          <w:sz w:val="26"/>
          <w:szCs w:val="26"/>
        </w:rPr>
      </w:pPr>
      <w:r w:rsidRPr="00163BD2">
        <w:rPr>
          <w:rFonts w:eastAsia="Times New Roman"/>
          <w:b/>
          <w:bCs/>
          <w:color w:val="000000"/>
          <w:sz w:val="26"/>
          <w:szCs w:val="26"/>
        </w:rPr>
        <w:t xml:space="preserve">e. Resolvability – </w:t>
      </w:r>
    </w:p>
    <w:p w14:paraId="1ACEE94C" w14:textId="77777777" w:rsidR="005C66B1" w:rsidRPr="00423CAA" w:rsidRDefault="005C66B1" w:rsidP="005C66B1">
      <w:pPr>
        <w:spacing w:after="0" w:line="240" w:lineRule="auto"/>
        <w:rPr>
          <w:rFonts w:eastAsia="Times New Roman"/>
          <w:b/>
          <w:bCs/>
          <w:color w:val="000000"/>
          <w:sz w:val="26"/>
          <w:szCs w:val="26"/>
        </w:rPr>
      </w:pPr>
      <w:r w:rsidRPr="00163BD2">
        <w:rPr>
          <w:rFonts w:eastAsia="Times New Roman"/>
          <w:b/>
          <w:bCs/>
          <w:color w:val="000000"/>
          <w:sz w:val="26"/>
          <w:szCs w:val="26"/>
        </w:rPr>
        <w:t xml:space="preserve">1. Reciprocity you get a 2-1 speech advantage </w:t>
      </w:r>
    </w:p>
    <w:p w14:paraId="0ED8BEF0" w14:textId="77777777" w:rsidR="005C66B1" w:rsidRPr="00163BD2" w:rsidRDefault="005C66B1" w:rsidP="005C66B1">
      <w:pPr>
        <w:spacing w:after="0" w:line="240" w:lineRule="auto"/>
        <w:rPr>
          <w:rFonts w:ascii="-webkit-standard" w:eastAsia="Times New Roman" w:hAnsi="-webkit-standard" w:cs="Times New Roman"/>
          <w:color w:val="000000"/>
          <w:sz w:val="26"/>
          <w:szCs w:val="26"/>
        </w:rPr>
      </w:pPr>
      <w:r w:rsidRPr="00163BD2">
        <w:rPr>
          <w:rFonts w:eastAsia="Times New Roman"/>
          <w:b/>
          <w:bCs/>
          <w:color w:val="000000"/>
          <w:sz w:val="26"/>
          <w:szCs w:val="26"/>
        </w:rPr>
        <w:t>2. Norming – we only get 2 speeches of new arguments to deliberate over your shell which isn’t enough time and could create worse norms</w:t>
      </w:r>
    </w:p>
    <w:p w14:paraId="2C21A4C0" w14:textId="77777777" w:rsidR="005C66B1" w:rsidRPr="00163BD2" w:rsidRDefault="005C66B1" w:rsidP="005C66B1">
      <w:pPr>
        <w:spacing w:before="30" w:after="0" w:line="275" w:lineRule="atLeast"/>
        <w:rPr>
          <w:rFonts w:ascii="-webkit-standard" w:eastAsia="Times New Roman" w:hAnsi="-webkit-standard" w:cs="Times New Roman"/>
          <w:color w:val="000000"/>
          <w:sz w:val="26"/>
          <w:szCs w:val="26"/>
        </w:rPr>
      </w:pPr>
      <w:r w:rsidRPr="00163BD2">
        <w:rPr>
          <w:rFonts w:eastAsia="Times New Roman"/>
          <w:b/>
          <w:bCs/>
          <w:color w:val="000000"/>
          <w:sz w:val="26"/>
          <w:szCs w:val="26"/>
        </w:rPr>
        <w:t> f. there’s no such thing as infinite abuse as nc only has 7 minutes</w:t>
      </w:r>
    </w:p>
    <w:p w14:paraId="21BA2FFF" w14:textId="77777777" w:rsidR="005C66B1" w:rsidRPr="00163BD2" w:rsidRDefault="005C66B1" w:rsidP="005C66B1">
      <w:pPr>
        <w:spacing w:before="30" w:after="0" w:line="275" w:lineRule="atLeast"/>
        <w:rPr>
          <w:rFonts w:ascii="-webkit-standard" w:eastAsia="Times New Roman" w:hAnsi="-webkit-standard" w:cs="Times New Roman"/>
          <w:color w:val="000000"/>
          <w:sz w:val="26"/>
          <w:szCs w:val="26"/>
        </w:rPr>
      </w:pPr>
      <w:r w:rsidRPr="00163BD2">
        <w:rPr>
          <w:rFonts w:eastAsia="Times New Roman"/>
          <w:b/>
          <w:bCs/>
          <w:color w:val="000000"/>
          <w:sz w:val="26"/>
          <w:szCs w:val="26"/>
        </w:rPr>
        <w:t>  g. 1ar theory used as a strategic advantage means infinite abuse claims should be viewed through grain of salt</w:t>
      </w:r>
    </w:p>
    <w:p w14:paraId="7ECFFFBB" w14:textId="77777777" w:rsidR="005C66B1" w:rsidRPr="00163BD2" w:rsidRDefault="005C66B1" w:rsidP="005C66B1">
      <w:pPr>
        <w:spacing w:after="0" w:line="275" w:lineRule="atLeast"/>
        <w:rPr>
          <w:rFonts w:ascii="-webkit-standard" w:eastAsia="Times New Roman" w:hAnsi="-webkit-standard" w:cs="Times New Roman"/>
          <w:color w:val="000000"/>
          <w:sz w:val="26"/>
          <w:szCs w:val="26"/>
        </w:rPr>
      </w:pPr>
      <w:r w:rsidRPr="00163BD2">
        <w:rPr>
          <w:rFonts w:ascii="-webkit-standard" w:eastAsia="Times New Roman" w:hAnsi="-webkit-standard" w:cs="Times New Roman"/>
          <w:color w:val="000000"/>
          <w:sz w:val="26"/>
          <w:szCs w:val="26"/>
        </w:rPr>
        <w:t> </w:t>
      </w:r>
    </w:p>
    <w:p w14:paraId="7511DC66" w14:textId="77777777" w:rsidR="005C66B1" w:rsidRPr="00423CAA" w:rsidRDefault="005C66B1" w:rsidP="005C66B1"/>
    <w:p w14:paraId="49412C1E" w14:textId="77777777" w:rsidR="005C66B1" w:rsidRPr="00423CAA" w:rsidRDefault="005C66B1" w:rsidP="005C66B1">
      <w:pPr>
        <w:pStyle w:val="Heading2"/>
      </w:pPr>
      <w:r w:rsidRPr="00423CAA">
        <w:lastRenderedPageBreak/>
        <w:t>Case</w:t>
      </w:r>
    </w:p>
    <w:p w14:paraId="64464680" w14:textId="77777777" w:rsidR="005C66B1" w:rsidRDefault="005C66B1" w:rsidP="005C66B1"/>
    <w:p w14:paraId="770B80E7" w14:textId="77777777" w:rsidR="005C66B1" w:rsidRDefault="005C66B1" w:rsidP="005C66B1">
      <w:r>
        <w:t>Offense:</w:t>
      </w:r>
    </w:p>
    <w:p w14:paraId="0F5D070C" w14:textId="77777777" w:rsidR="005C66B1" w:rsidRDefault="005C66B1" w:rsidP="005C66B1"/>
    <w:p w14:paraId="7EE404D6" w14:textId="77777777" w:rsidR="005C66B1" w:rsidRDefault="005C66B1" w:rsidP="005C66B1">
      <w:pPr>
        <w:pStyle w:val="Heading4"/>
      </w:pPr>
      <w:r>
        <w:t>Negate:</w:t>
      </w:r>
    </w:p>
    <w:p w14:paraId="0C9A8FC3" w14:textId="77777777" w:rsidR="005C66B1" w:rsidRPr="00384BFB" w:rsidRDefault="005C66B1" w:rsidP="005C66B1">
      <w:pPr>
        <w:pStyle w:val="Heading4"/>
        <w:rPr>
          <w:sz w:val="14"/>
        </w:rPr>
      </w:pPr>
    </w:p>
    <w:p w14:paraId="2089F5CC" w14:textId="77777777" w:rsidR="005C66B1" w:rsidRDefault="005C66B1" w:rsidP="005C66B1">
      <w:pPr>
        <w:pStyle w:val="Heading4"/>
      </w:pPr>
      <w:r>
        <w:t>[2] Strikes use others as a mere means to an end</w:t>
      </w:r>
    </w:p>
    <w:p w14:paraId="67A7514C" w14:textId="77777777" w:rsidR="005C66B1" w:rsidRPr="00384BFB" w:rsidRDefault="005C66B1" w:rsidP="005C66B1">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8E6C7AC" w14:textId="77777777" w:rsidR="005C66B1" w:rsidRDefault="005C66B1" w:rsidP="005C66B1">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p>
    <w:p w14:paraId="2C21D57F" w14:textId="77777777" w:rsidR="005C66B1" w:rsidRPr="00036292" w:rsidRDefault="005C66B1" w:rsidP="005C66B1"/>
    <w:p w14:paraId="2908230F" w14:textId="77777777" w:rsidR="005C66B1" w:rsidRPr="00036292" w:rsidRDefault="005C66B1" w:rsidP="005C66B1"/>
    <w:p w14:paraId="31804582" w14:textId="77777777" w:rsidR="00E42E4C" w:rsidRPr="005C66B1" w:rsidRDefault="00E42E4C" w:rsidP="005C66B1"/>
    <w:sectPr w:rsidR="00E42E4C" w:rsidRPr="005C66B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48C159" w14:textId="77777777" w:rsidR="000C373D" w:rsidRDefault="000C373D" w:rsidP="00AA64BF">
      <w:pPr>
        <w:spacing w:after="0" w:line="240" w:lineRule="auto"/>
      </w:pPr>
      <w:r>
        <w:separator/>
      </w:r>
    </w:p>
  </w:endnote>
  <w:endnote w:type="continuationSeparator" w:id="0">
    <w:p w14:paraId="15C5F882" w14:textId="77777777" w:rsidR="000C373D" w:rsidRDefault="000C373D"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60362" w14:textId="77777777" w:rsidR="000C373D" w:rsidRDefault="000C373D" w:rsidP="00AA64BF">
      <w:pPr>
        <w:spacing w:after="0" w:line="240" w:lineRule="auto"/>
      </w:pPr>
      <w:r>
        <w:separator/>
      </w:r>
    </w:p>
  </w:footnote>
  <w:footnote w:type="continuationSeparator" w:id="0">
    <w:p w14:paraId="02A4A392" w14:textId="77777777" w:rsidR="000C373D" w:rsidRDefault="000C373D"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66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4F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4F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4F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324F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4F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F30"/>
  </w:style>
  <w:style w:type="character" w:customStyle="1" w:styleId="Heading1Char">
    <w:name w:val="Heading 1 Char"/>
    <w:aliases w:val="Pocket Char"/>
    <w:basedOn w:val="DefaultParagraphFont"/>
    <w:link w:val="Heading1"/>
    <w:uiPriority w:val="9"/>
    <w:rsid w:val="00324F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4F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4F3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24F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4F3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324F30"/>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24F3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4F3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324F30"/>
    <w:rPr>
      <w:color w:val="auto"/>
      <w:u w:val="none"/>
    </w:rPr>
  </w:style>
  <w:style w:type="paragraph" w:styleId="DocumentMap">
    <w:name w:val="Document Map"/>
    <w:basedOn w:val="Normal"/>
    <w:link w:val="DocumentMapChar"/>
    <w:uiPriority w:val="99"/>
    <w:semiHidden/>
    <w:unhideWhenUsed/>
    <w:rsid w:val="00324F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4F30"/>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Tag and Ci"/>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how-we-work/national-labor-relations-ac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12</Pages>
  <Words>3944</Words>
  <Characters>22483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23</cp:revision>
  <dcterms:created xsi:type="dcterms:W3CDTF">2021-09-04T20:57:00Z</dcterms:created>
  <dcterms:modified xsi:type="dcterms:W3CDTF">2021-11-05T23:48:00Z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