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89B17C" w14:textId="38FB7AAC" w:rsidR="00E61605" w:rsidRDefault="00E61605" w:rsidP="00E61605">
      <w:pPr>
        <w:pStyle w:val="Heading1"/>
      </w:pPr>
      <w:r>
        <w:t>Valley r2 1ac</w:t>
      </w:r>
    </w:p>
    <w:p w14:paraId="229DF120" w14:textId="20382DE5" w:rsidR="00E61605" w:rsidRDefault="00E61605" w:rsidP="00E61605"/>
    <w:p w14:paraId="264578CB" w14:textId="6BCFDAEA" w:rsidR="00E61605" w:rsidRPr="00E61605" w:rsidRDefault="00E61605" w:rsidP="00E61605">
      <w:pPr>
        <w:pStyle w:val="Heading3"/>
      </w:pPr>
      <w:r>
        <w:lastRenderedPageBreak/>
        <w:t>Framework</w:t>
      </w:r>
    </w:p>
    <w:p w14:paraId="3BF3F290" w14:textId="77777777" w:rsidR="00E61605" w:rsidRDefault="00E61605" w:rsidP="00E61605">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18AD5096" w14:textId="77777777" w:rsidR="00E61605" w:rsidRDefault="00E61605" w:rsidP="00E61605">
      <w:pPr>
        <w:pStyle w:val="Heading4"/>
      </w:pPr>
      <w:r>
        <w:t>Constitutivism solves – it allows for universal obligations among all agents but they are binding and cannot be opted out of.</w:t>
      </w:r>
    </w:p>
    <w:p w14:paraId="4BF94EE7" w14:textId="77777777" w:rsidR="00E61605" w:rsidRPr="007A71B9" w:rsidRDefault="00E61605" w:rsidP="00E61605"/>
    <w:p w14:paraId="3654C78A" w14:textId="77777777" w:rsidR="00E61605" w:rsidRDefault="00E61605" w:rsidP="00E61605">
      <w:pPr>
        <w:pStyle w:val="Heading4"/>
      </w:pPr>
      <w:r>
        <w:t>Next, only practical reason is constitutive:</w:t>
      </w:r>
    </w:p>
    <w:p w14:paraId="6D77C7E1" w14:textId="77777777" w:rsidR="00E61605" w:rsidRDefault="00E61605" w:rsidP="00E61605">
      <w:pPr>
        <w:pStyle w:val="Heading4"/>
      </w:pPr>
      <w:r>
        <w:t>[1] Regress – to question why one should reason concedes its authority since it is an act of reasoning itself which proves it’s binding and inescapable</w:t>
      </w:r>
    </w:p>
    <w:p w14:paraId="273BFF45" w14:textId="77777777" w:rsidR="00E61605" w:rsidRDefault="00E61605" w:rsidP="00E61605">
      <w:pPr>
        <w:pStyle w:val="Heading4"/>
      </w:pPr>
      <w:r>
        <w:t>[2] Agents can shift between different identities but doing so requires reason - it unifies the subject and is the only enterprise agents cannot escape</w:t>
      </w:r>
    </w:p>
    <w:p w14:paraId="43BCCFB6" w14:textId="77777777" w:rsidR="00E61605" w:rsidRPr="00E63F3E" w:rsidRDefault="00E61605" w:rsidP="00E61605">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3D794432" w14:textId="77777777" w:rsidR="00E61605" w:rsidRDefault="00E61605" w:rsidP="00E61605">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703A0C26" w14:textId="77777777" w:rsidR="00E61605" w:rsidRPr="0051320E" w:rsidRDefault="00E61605" w:rsidP="00E61605"/>
    <w:p w14:paraId="7DF113C6" w14:textId="77777777" w:rsidR="00E61605" w:rsidRDefault="00E61605" w:rsidP="00E61605">
      <w:pPr>
        <w:pStyle w:val="Heading4"/>
      </w:pPr>
      <w:r>
        <w:lastRenderedPageBreak/>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24908A71" w14:textId="77777777" w:rsidR="00E61605" w:rsidRDefault="00E61605" w:rsidP="00E61605">
      <w:pPr>
        <w:pStyle w:val="Heading4"/>
      </w:pPr>
    </w:p>
    <w:p w14:paraId="581BE019" w14:textId="77777777" w:rsidR="00E61605" w:rsidRPr="000129EE" w:rsidRDefault="00E61605" w:rsidP="00E61605">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40711120" w14:textId="77777777" w:rsidR="00E61605" w:rsidRPr="000129EE" w:rsidRDefault="00E61605" w:rsidP="00E61605">
      <w:pPr>
        <w:spacing w:line="256" w:lineRule="auto"/>
        <w:rPr>
          <w:rFonts w:eastAsia="Calibri"/>
          <w:color w:val="000000" w:themeColor="text1"/>
          <w:sz w:val="16"/>
          <w:szCs w:val="16"/>
        </w:rPr>
      </w:pPr>
      <w:r w:rsidRPr="000129EE">
        <w:rPr>
          <w:rFonts w:eastAsia="Calibri"/>
          <w:b/>
          <w:iCs/>
          <w:color w:val="000000" w:themeColor="text1"/>
          <w:sz w:val="26"/>
        </w:rPr>
        <w:t xml:space="preserve">Otteson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4CAABDA2" w14:textId="77777777" w:rsidR="00E61605" w:rsidRPr="00D7645A" w:rsidRDefault="00E61605" w:rsidP="00E61605">
      <w:pPr>
        <w:spacing w:line="256" w:lineRule="auto"/>
        <w:rPr>
          <w:rFonts w:eastAsia="Calibri"/>
          <w:color w:val="000000" w:themeColor="text1"/>
          <w:sz w:val="16"/>
          <w:szCs w:val="22"/>
        </w:rPr>
      </w:pPr>
      <w:r w:rsidRPr="00D7645A">
        <w:rPr>
          <w:rFonts w:eastAsia="Calibri"/>
          <w:color w:val="000000" w:themeColor="text1"/>
          <w:sz w:val="16"/>
          <w:szCs w:val="22"/>
        </w:rPr>
        <w:t xml:space="preserve">In a crucial passage in Metaphysics of Morals, Kant writes that </w:t>
      </w:r>
      <w:r w:rsidRPr="00D7645A">
        <w:rPr>
          <w:rFonts w:eastAsia="Calibri"/>
          <w:color w:val="000000" w:themeColor="text1"/>
          <w:szCs w:val="22"/>
          <w:u w:val="single"/>
        </w:rPr>
        <w:t xml:space="preserve">the “Universal Principle of Right” is </w:t>
      </w:r>
      <w:r w:rsidRPr="00D7645A">
        <w:rPr>
          <w:rFonts w:eastAsia="Calibri"/>
          <w:iCs/>
          <w:color w:val="000000" w:themeColor="text1"/>
          <w:szCs w:val="22"/>
          <w:u w:val="single"/>
        </w:rPr>
        <w:t>“‘[e]very action which by itself or by its maxim enables the freedom of each individual’s will to co-exist with the freedom of everyone else</w:t>
      </w:r>
      <w:r w:rsidRPr="00D7645A">
        <w:rPr>
          <w:rFonts w:eastAsia="Calibri"/>
          <w:color w:val="000000" w:themeColor="text1"/>
          <w:szCs w:val="22"/>
          <w:u w:val="single"/>
        </w:rPr>
        <w:t xml:space="preserve"> in accordance with a universal law is right</w:t>
      </w:r>
      <w:r w:rsidRPr="00D7645A">
        <w:rPr>
          <w:rFonts w:eastAsia="Calibri"/>
          <w:color w:val="000000" w:themeColor="text1"/>
          <w:sz w:val="16"/>
          <w:szCs w:val="22"/>
        </w:rPr>
        <w:t xml:space="preserve">.’” He concludes, “Thus the universal law of right is as follows: </w:t>
      </w:r>
      <w:r w:rsidRPr="00D7645A">
        <w:rPr>
          <w:rFonts w:eastAsia="Calibri"/>
          <w:color w:val="000000" w:themeColor="text1"/>
          <w:szCs w:val="22"/>
          <w:u w:val="single"/>
        </w:rPr>
        <w:t>let your external actions be such that the free application of your will can co-exist with the freedom of everyone in accordance with a universal law</w:t>
      </w:r>
      <w:r w:rsidRPr="00D7645A">
        <w:rPr>
          <w:rFonts w:eastAsia="Calibri"/>
          <w:color w:val="000000" w:themeColor="text1"/>
          <w:sz w:val="16"/>
          <w:szCs w:val="22"/>
        </w:rPr>
        <w:t xml:space="preserve">” (1991, 133, emphasis in original).5 </w:t>
      </w:r>
      <w:r w:rsidRPr="00D7645A">
        <w:rPr>
          <w:rFonts w:eastAsia="Calibri"/>
          <w:color w:val="000000" w:themeColor="text1"/>
          <w:szCs w:val="22"/>
          <w:u w:val="single"/>
        </w:rPr>
        <w:t>This</w:t>
      </w:r>
      <w:r w:rsidRPr="00D7645A">
        <w:rPr>
          <w:rFonts w:eastAsia="Calibri"/>
          <w:color w:val="000000" w:themeColor="text1"/>
          <w:sz w:val="16"/>
          <w:szCs w:val="22"/>
        </w:rPr>
        <w:t xml:space="preserve"> stipulation </w:t>
      </w:r>
      <w:r w:rsidRPr="00D7645A">
        <w:rPr>
          <w:rFonts w:eastAsia="Calibri"/>
          <w:iCs/>
          <w:color w:val="000000" w:themeColor="text1"/>
          <w:szCs w:val="22"/>
          <w:u w:val="single"/>
        </w:rPr>
        <w:t>becomes</w:t>
      </w:r>
      <w:r w:rsidRPr="00D7645A">
        <w:rPr>
          <w:rFonts w:eastAsia="Calibri"/>
          <w:color w:val="000000" w:themeColor="text1"/>
          <w:sz w:val="16"/>
          <w:szCs w:val="22"/>
        </w:rPr>
        <w:t xml:space="preserve"> for Kant </w:t>
      </w:r>
      <w:r w:rsidRPr="00D7645A">
        <w:rPr>
          <w:rFonts w:eastAsia="Calibri"/>
          <w:iCs/>
          <w:color w:val="000000" w:themeColor="text1"/>
          <w:szCs w:val="22"/>
          <w:u w:val="single"/>
        </w:rPr>
        <w:t>the grounding justification for the existence of a state</w:t>
      </w:r>
      <w:r w:rsidRPr="00D7645A">
        <w:rPr>
          <w:rFonts w:eastAsia="Calibri"/>
          <w:color w:val="000000" w:themeColor="text1"/>
          <w:sz w:val="16"/>
          <w:szCs w:val="22"/>
        </w:rPr>
        <w:t xml:space="preserve">, its raison d’être, and </w:t>
      </w:r>
      <w:r w:rsidRPr="00D7645A">
        <w:rPr>
          <w:rFonts w:eastAsia="Calibri"/>
          <w:iCs/>
          <w:color w:val="000000" w:themeColor="text1"/>
          <w:szCs w:val="22"/>
          <w:highlight w:val="green"/>
          <w:u w:val="single"/>
        </w:rPr>
        <w:t>the reason we leave the state of nature is to secure</w:t>
      </w:r>
      <w:r w:rsidRPr="00D7645A">
        <w:rPr>
          <w:rFonts w:eastAsia="Calibri"/>
          <w:iCs/>
          <w:color w:val="000000" w:themeColor="text1"/>
          <w:szCs w:val="22"/>
          <w:u w:val="single"/>
        </w:rPr>
        <w:t xml:space="preserve"> this sphere of </w:t>
      </w:r>
      <w:r w:rsidRPr="00D7645A">
        <w:rPr>
          <w:rFonts w:eastAsia="Calibri"/>
          <w:iCs/>
          <w:color w:val="000000" w:themeColor="text1"/>
          <w:szCs w:val="22"/>
          <w:highlight w:val="green"/>
          <w:u w:val="single"/>
        </w:rPr>
        <w:t xml:space="preserve">maximum freedom compatible with the same freedom of </w:t>
      </w:r>
      <w:r w:rsidRPr="00D7645A">
        <w:rPr>
          <w:rFonts w:eastAsia="Calibri"/>
          <w:iCs/>
          <w:color w:val="000000" w:themeColor="text1"/>
          <w:szCs w:val="22"/>
          <w:u w:val="single"/>
        </w:rPr>
        <w:t xml:space="preserve">all </w:t>
      </w:r>
      <w:r w:rsidRPr="00D7645A">
        <w:rPr>
          <w:rFonts w:eastAsia="Calibri"/>
          <w:iCs/>
          <w:color w:val="000000" w:themeColor="text1"/>
          <w:szCs w:val="22"/>
          <w:highlight w:val="green"/>
          <w:u w:val="single"/>
        </w:rPr>
        <w:t>others</w:t>
      </w:r>
      <w:r w:rsidRPr="00D7645A">
        <w:rPr>
          <w:rFonts w:eastAsia="Calibri"/>
          <w:color w:val="000000" w:themeColor="text1"/>
          <w:sz w:val="16"/>
          <w:szCs w:val="22"/>
        </w:rPr>
        <w:t xml:space="preserve">. </w:t>
      </w:r>
      <w:r w:rsidRPr="00D7645A">
        <w:rPr>
          <w:rFonts w:eastAsia="Calibri"/>
          <w:iCs/>
          <w:color w:val="000000" w:themeColor="text1"/>
          <w:szCs w:val="22"/>
          <w:highlight w:val="green"/>
          <w:u w:val="single"/>
        </w:rPr>
        <w:t>Because this freedom must be</w:t>
      </w:r>
      <w:r w:rsidRPr="00D7645A">
        <w:rPr>
          <w:rFonts w:eastAsia="Calibri"/>
          <w:iCs/>
          <w:color w:val="000000" w:themeColor="text1"/>
          <w:szCs w:val="22"/>
          <w:u w:val="single"/>
        </w:rPr>
        <w:t xml:space="preserve"> complete</w:t>
      </w:r>
      <w:r w:rsidRPr="00D7645A">
        <w:rPr>
          <w:rFonts w:eastAsia="Calibri"/>
          <w:color w:val="000000" w:themeColor="text1"/>
          <w:szCs w:val="22"/>
          <w:u w:val="single"/>
        </w:rPr>
        <w:t xml:space="preserve">, in the sense of being </w:t>
      </w:r>
      <w:r w:rsidRPr="00D7645A">
        <w:rPr>
          <w:rFonts w:eastAsia="Calibri"/>
          <w:iCs/>
          <w:color w:val="000000" w:themeColor="text1"/>
          <w:szCs w:val="22"/>
          <w:highlight w:val="green"/>
          <w:u w:val="single"/>
        </w:rPr>
        <w:t>as full as possible</w:t>
      </w:r>
      <w:r w:rsidRPr="00D7645A">
        <w:rPr>
          <w:rFonts w:eastAsia="Calibri"/>
          <w:color w:val="000000" w:themeColor="text1"/>
          <w:szCs w:val="22"/>
          <w:u w:val="single"/>
        </w:rPr>
        <w:t xml:space="preserve"> given the existence of other persons who demand similar freedom, it entails that </w:t>
      </w:r>
      <w:r w:rsidRPr="00D7645A">
        <w:rPr>
          <w:rFonts w:eastAsia="Calibri"/>
          <w:iCs/>
          <w:color w:val="000000" w:themeColor="text1"/>
          <w:szCs w:val="22"/>
          <w:highlight w:val="green"/>
          <w:u w:val="single"/>
        </w:rPr>
        <w:t>the state may</w:t>
      </w:r>
      <w:r w:rsidRPr="00D7645A">
        <w:rPr>
          <w:rFonts w:eastAsia="Calibri"/>
          <w:color w:val="000000" w:themeColor="text1"/>
          <w:sz w:val="16"/>
          <w:szCs w:val="22"/>
        </w:rPr>
        <w:t>—indeed, must—</w:t>
      </w:r>
      <w:r w:rsidRPr="00D7645A">
        <w:rPr>
          <w:rFonts w:eastAsia="Calibri"/>
          <w:iCs/>
          <w:color w:val="000000" w:themeColor="text1"/>
          <w:szCs w:val="22"/>
          <w:highlight w:val="green"/>
          <w:u w:val="single"/>
        </w:rPr>
        <w:t>secure this condition</w:t>
      </w:r>
      <w:r w:rsidRPr="00D7645A">
        <w:rPr>
          <w:rFonts w:eastAsia="Calibri"/>
          <w:color w:val="000000" w:themeColor="text1"/>
          <w:szCs w:val="22"/>
          <w:u w:val="single"/>
        </w:rPr>
        <w:t xml:space="preserve"> of freedom, </w:t>
      </w:r>
      <w:r w:rsidRPr="00D7645A">
        <w:rPr>
          <w:rFonts w:eastAsia="Calibri"/>
          <w:iCs/>
          <w:color w:val="000000" w:themeColor="text1"/>
          <w:szCs w:val="22"/>
          <w:highlight w:val="green"/>
          <w:u w:val="single"/>
        </w:rPr>
        <w:t>but undertake</w:t>
      </w:r>
      <w:r w:rsidRPr="00D7645A">
        <w:rPr>
          <w:rFonts w:eastAsia="Calibri"/>
          <w:iCs/>
          <w:color w:val="000000" w:themeColor="text1"/>
          <w:szCs w:val="22"/>
          <w:u w:val="single"/>
        </w:rPr>
        <w:t xml:space="preserve"> to do </w:t>
      </w:r>
      <w:r w:rsidRPr="00D7645A">
        <w:rPr>
          <w:rFonts w:eastAsia="Calibri"/>
          <w:iCs/>
          <w:color w:val="000000" w:themeColor="text1"/>
          <w:szCs w:val="22"/>
          <w:highlight w:val="green"/>
          <w:u w:val="single"/>
        </w:rPr>
        <w:t xml:space="preserve">nothing else </w:t>
      </w:r>
      <w:r w:rsidRPr="00D7645A">
        <w:rPr>
          <w:rFonts w:eastAsia="Calibri"/>
          <w:iCs/>
          <w:color w:val="000000" w:themeColor="text1"/>
          <w:szCs w:val="22"/>
          <w:u w:val="single"/>
        </w:rPr>
        <w:t xml:space="preserve">because </w:t>
      </w:r>
      <w:r w:rsidRPr="00D7645A">
        <w:rPr>
          <w:rFonts w:eastAsia="Calibri"/>
          <w:iCs/>
          <w:color w:val="000000" w:themeColor="text1"/>
          <w:szCs w:val="22"/>
          <w:highlight w:val="green"/>
          <w:u w:val="single"/>
        </w:rPr>
        <w:t>any other</w:t>
      </w:r>
      <w:r w:rsidRPr="00D7645A">
        <w:rPr>
          <w:rFonts w:eastAsia="Calibri"/>
          <w:color w:val="000000" w:themeColor="text1"/>
          <w:szCs w:val="22"/>
          <w:u w:val="single"/>
        </w:rPr>
        <w:t xml:space="preserve"> state </w:t>
      </w:r>
      <w:r w:rsidRPr="00D7645A">
        <w:rPr>
          <w:rFonts w:eastAsia="Calibri"/>
          <w:iCs/>
          <w:color w:val="000000" w:themeColor="text1"/>
          <w:szCs w:val="22"/>
          <w:highlight w:val="green"/>
          <w:u w:val="single"/>
        </w:rPr>
        <w:t>activities would compromise the</w:t>
      </w:r>
      <w:r w:rsidRPr="00D7645A">
        <w:rPr>
          <w:rFonts w:eastAsia="Calibri"/>
          <w:iCs/>
          <w:color w:val="000000" w:themeColor="text1"/>
          <w:szCs w:val="22"/>
          <w:u w:val="single"/>
        </w:rPr>
        <w:t xml:space="preserve"> very </w:t>
      </w:r>
      <w:r w:rsidRPr="00D7645A">
        <w:rPr>
          <w:rFonts w:eastAsia="Calibri"/>
          <w:iCs/>
          <w:color w:val="000000" w:themeColor="text1"/>
          <w:szCs w:val="22"/>
          <w:highlight w:val="green"/>
          <w:u w:val="single"/>
        </w:rPr>
        <w:t>autonomy the state seeks to defend</w:t>
      </w:r>
      <w:r w:rsidRPr="00D7645A">
        <w:rPr>
          <w:rFonts w:eastAsia="Calibri"/>
          <w:color w:val="000000" w:themeColor="text1"/>
          <w:sz w:val="16"/>
          <w:szCs w:val="22"/>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szCs w:val="22"/>
          <w:u w:val="single"/>
        </w:rPr>
        <w:t xml:space="preserve">individuals create a </w:t>
      </w:r>
      <w:r w:rsidRPr="00D7645A">
        <w:rPr>
          <w:rFonts w:eastAsia="Calibri"/>
          <w:iCs/>
          <w:color w:val="000000" w:themeColor="text1"/>
          <w:szCs w:val="22"/>
          <w:highlight w:val="green"/>
          <w:u w:val="single"/>
        </w:rPr>
        <w:t>state</w:t>
      </w:r>
      <w:r w:rsidRPr="00D7645A">
        <w:rPr>
          <w:rFonts w:eastAsia="Calibri"/>
          <w:iCs/>
          <w:color w:val="000000" w:themeColor="text1"/>
          <w:szCs w:val="22"/>
          <w:u w:val="single"/>
        </w:rPr>
        <w:t xml:space="preserve"> to </w:t>
      </w:r>
      <w:r w:rsidRPr="00D7645A">
        <w:rPr>
          <w:rFonts w:eastAsia="Calibri"/>
          <w:iCs/>
          <w:color w:val="000000" w:themeColor="text1"/>
          <w:szCs w:val="22"/>
          <w:highlight w:val="green"/>
          <w:u w:val="single"/>
        </w:rPr>
        <w:t>protect</w:t>
      </w:r>
      <w:r w:rsidRPr="00D7645A">
        <w:rPr>
          <w:rFonts w:eastAsia="Calibri"/>
          <w:iCs/>
          <w:color w:val="000000" w:themeColor="text1"/>
          <w:szCs w:val="22"/>
          <w:u w:val="single"/>
        </w:rPr>
        <w:t xml:space="preserve"> their moral </w:t>
      </w:r>
      <w:r w:rsidRPr="00D7645A">
        <w:rPr>
          <w:rFonts w:eastAsia="Calibri"/>
          <w:iCs/>
          <w:color w:val="000000" w:themeColor="text1"/>
          <w:szCs w:val="22"/>
          <w:highlight w:val="green"/>
          <w:u w:val="single"/>
        </w:rPr>
        <w:t>agency</w:t>
      </w:r>
      <w:r w:rsidRPr="00D7645A">
        <w:rPr>
          <w:rFonts w:eastAsia="Calibri"/>
          <w:iCs/>
          <w:color w:val="000000" w:themeColor="text1"/>
          <w:szCs w:val="22"/>
          <w:u w:val="single"/>
        </w:rPr>
        <w:t xml:space="preserve">, </w:t>
      </w:r>
      <w:r w:rsidRPr="00D7645A">
        <w:rPr>
          <w:sz w:val="16"/>
          <w:szCs w:val="22"/>
        </w:rPr>
        <w:t>and in doing so they consent to coercion only insofar as it is required to prevent themselves or others from impinging on their own or others’ agency</w:t>
      </w:r>
      <w:r w:rsidRPr="00D7645A">
        <w:rPr>
          <w:rFonts w:eastAsia="Calibri"/>
          <w:color w:val="000000" w:themeColor="text1"/>
          <w:sz w:val="16"/>
          <w:szCs w:val="22"/>
        </w:rPr>
        <w:t xml:space="preserve">. In his argument, </w:t>
      </w:r>
      <w:r w:rsidRPr="00D7645A">
        <w:rPr>
          <w:rFonts w:eastAsia="Calibri"/>
          <w:color w:val="000000" w:themeColor="text1"/>
          <w:szCs w:val="22"/>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szCs w:val="22"/>
        </w:rPr>
        <w:t xml:space="preserve">. And except in cases of punishment for wrongdoing,6 </w:t>
      </w:r>
      <w:r w:rsidRPr="00D7645A">
        <w:rPr>
          <w:rFonts w:eastAsia="Calibri"/>
          <w:color w:val="000000" w:themeColor="text1"/>
          <w:szCs w:val="22"/>
          <w:u w:val="single"/>
        </w:rPr>
        <w:t>this severe limitation on the scope of the state’s authority must always be respected</w:t>
      </w:r>
      <w:r w:rsidRPr="00D7645A">
        <w:rPr>
          <w:rFonts w:eastAsia="Calibri"/>
          <w:color w:val="000000" w:themeColor="text1"/>
          <w:sz w:val="16"/>
          <w:szCs w:val="22"/>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4D39D4DB" w14:textId="77777777" w:rsidR="00E61605" w:rsidRDefault="00E61605" w:rsidP="00E61605">
      <w:pPr>
        <w:pStyle w:val="Heading4"/>
      </w:pPr>
    </w:p>
    <w:p w14:paraId="3EA7A9B4" w14:textId="3D499411" w:rsidR="00E61605" w:rsidRDefault="00E61605" w:rsidP="00E61605">
      <w:pPr>
        <w:pStyle w:val="Heading4"/>
      </w:pPr>
      <w:r w:rsidRPr="001B1B98">
        <w:t xml:space="preserve">Thus, the standard is </w:t>
      </w:r>
      <w:r w:rsidR="008813EE">
        <w:t>consistency with a libertarian state of non-interference</w:t>
      </w:r>
      <w:r w:rsidRPr="001B1B98">
        <w:t>.</w:t>
      </w:r>
    </w:p>
    <w:p w14:paraId="4126378E" w14:textId="77777777" w:rsidR="00E61605" w:rsidRDefault="00E61605" w:rsidP="00E61605"/>
    <w:p w14:paraId="722E2244" w14:textId="200E3679" w:rsidR="00E61605" w:rsidRPr="001B1B98" w:rsidRDefault="00E61605" w:rsidP="00E61605">
      <w:pPr>
        <w:pStyle w:val="Heading4"/>
      </w:pPr>
      <w:r>
        <w:lastRenderedPageBreak/>
        <w:t xml:space="preserve">Impact calc: Intentions first – only the intention in pursuing a certain end is relevant when considering whether or not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r>
        <w:t>Prefer additionally:</w:t>
      </w:r>
    </w:p>
    <w:p w14:paraId="6EE5892E" w14:textId="77777777" w:rsidR="00E61605" w:rsidRDefault="00E61605" w:rsidP="00E61605">
      <w:r>
        <w:t xml:space="preserve"> </w:t>
      </w:r>
    </w:p>
    <w:p w14:paraId="76CC9AED" w14:textId="77777777" w:rsidR="00E61605" w:rsidRDefault="00E61605" w:rsidP="00E61605">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2260619F" w14:textId="77777777" w:rsidR="00E61605" w:rsidRPr="00D11569" w:rsidRDefault="00E61605" w:rsidP="00E61605">
      <w:pPr>
        <w:pStyle w:val="Heading4"/>
      </w:pPr>
      <w:r>
        <w:t>[2] We must value freedom insofar as we value our ends which justifies valuing the freedom of agents setting and pursuing ends since anything else would be contradictory</w:t>
      </w:r>
    </w:p>
    <w:p w14:paraId="668DDD69" w14:textId="77777777" w:rsidR="00E61605" w:rsidRPr="00D11569" w:rsidRDefault="00E61605" w:rsidP="00E61605">
      <w:r w:rsidRPr="00D11569">
        <w:rPr>
          <w:rStyle w:val="Style13ptBold"/>
        </w:rPr>
        <w:t>Gewirth ’84</w:t>
      </w:r>
      <w:r w:rsidRPr="00D11569">
        <w:t xml:space="preserve"> </w:t>
      </w:r>
      <w:r w:rsidRPr="002A6DA0">
        <w:rPr>
          <w:sz w:val="18"/>
          <w:szCs w:val="18"/>
        </w:rPr>
        <w:t>[Alan Gewirth, “The Ontological Basis of Natural Law: A Critique and an Alternative,” The American Journal of Jurisprudence, Vol. 29, No. 1 (1984), Pg. 95–121. Gewirth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6B73FE60" w14:textId="77777777" w:rsidR="00E61605" w:rsidRPr="002A4B9D" w:rsidRDefault="00E61605" w:rsidP="00E61605">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5BF2A508" w14:textId="77777777" w:rsidR="00E61605" w:rsidRPr="001B1B98" w:rsidRDefault="00E61605" w:rsidP="00E61605">
      <w:pPr>
        <w:pStyle w:val="Heading4"/>
        <w:rPr>
          <w:color w:val="000000"/>
        </w:rPr>
      </w:pPr>
      <w:r>
        <w:rPr>
          <w:color w:val="000000"/>
        </w:rPr>
        <w:lastRenderedPageBreak/>
        <w:t>[3] Humans have unconditional value since they have the power to confer value onto objects – means humans are ends in themselves and must not be treated as a mere means</w:t>
      </w:r>
    </w:p>
    <w:p w14:paraId="06B1FD00" w14:textId="77777777" w:rsidR="00E61605" w:rsidRPr="001B1B98" w:rsidRDefault="00E61605" w:rsidP="00E61605">
      <w:pPr>
        <w:rPr>
          <w:color w:val="000000"/>
        </w:rPr>
      </w:pPr>
      <w:r w:rsidRPr="001B1B98">
        <w:rPr>
          <w:b/>
          <w:color w:val="000000"/>
          <w:sz w:val="26"/>
          <w:szCs w:val="26"/>
        </w:rPr>
        <w:t xml:space="preserve">Korsgaard 83 </w:t>
      </w:r>
      <w:r w:rsidRPr="00E63F3E">
        <w:rPr>
          <w:rFonts w:eastAsia="Arial"/>
          <w:color w:val="000000"/>
          <w:sz w:val="18"/>
          <w:szCs w:val="18"/>
        </w:rPr>
        <w:t>(Christine Korsgaard, [Christine Marion Korsgaard is an American </w:t>
      </w:r>
      <w:hyperlink r:id="rId10">
        <w:r w:rsidRPr="00E63F3E">
          <w:rPr>
            <w:rFonts w:eastAsia="Arial"/>
            <w:color w:val="000000"/>
            <w:sz w:val="18"/>
            <w:szCs w:val="18"/>
          </w:rPr>
          <w:t>philosopher</w:t>
        </w:r>
      </w:hyperlink>
      <w:r w:rsidRPr="00E63F3E">
        <w:rPr>
          <w:rFonts w:eastAsia="Arial"/>
          <w:color w:val="000000"/>
          <w:sz w:val="18"/>
          <w:szCs w:val="18"/>
        </w:rPr>
        <w:t xml:space="preserve">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w:t>
      </w:r>
      <w:r>
        <w:rPr>
          <w:rFonts w:eastAsia="Arial"/>
          <w:color w:val="000000"/>
          <w:sz w:val="18"/>
          <w:szCs w:val="18"/>
        </w:rPr>
        <w:t>BHHS</w:t>
      </w:r>
      <w:r w:rsidRPr="00E63F3E">
        <w:rPr>
          <w:rFonts w:eastAsia="Arial"/>
          <w:color w:val="000000"/>
          <w:sz w:val="18"/>
          <w:szCs w:val="18"/>
        </w:rPr>
        <w:t xml:space="preserve"> AK</w:t>
      </w:r>
      <w:r>
        <w:rPr>
          <w:rFonts w:eastAsia="Arial"/>
          <w:color w:val="000000"/>
          <w:sz w:val="18"/>
          <w:szCs w:val="18"/>
        </w:rPr>
        <w:t xml:space="preserve"> recut</w:t>
      </w:r>
    </w:p>
    <w:p w14:paraId="75439B59" w14:textId="77777777" w:rsidR="00E61605" w:rsidRPr="001B1B98" w:rsidRDefault="00E61605" w:rsidP="00E61605">
      <w:pPr>
        <w:rPr>
          <w:sz w:val="16"/>
        </w:rPr>
      </w:pPr>
      <w:r w:rsidRPr="001B1B98">
        <w:rPr>
          <w:sz w:val="16"/>
        </w:rPr>
        <w:t xml:space="preserve">The argument shows how Kant's idea of justification works. It can be read as a kind of regress upon the conditions, starting from an important assumption. </w:t>
      </w:r>
      <w:r w:rsidRPr="001B1B98">
        <w:rPr>
          <w:u w:val="single"/>
        </w:rPr>
        <w:t xml:space="preserve">The assumption is that </w:t>
      </w:r>
      <w:r w:rsidRPr="001B1B98">
        <w:rPr>
          <w:highlight w:val="green"/>
          <w:u w:val="single"/>
        </w:rPr>
        <w:t>when a rational being</w:t>
      </w:r>
      <w:r w:rsidRPr="001B1B98">
        <w:rPr>
          <w:u w:val="single"/>
        </w:rPr>
        <w:t xml:space="preserve"> makes a choice or </w:t>
      </w:r>
      <w:r w:rsidRPr="001B1B98">
        <w:rPr>
          <w:highlight w:val="green"/>
          <w:u w:val="single"/>
        </w:rPr>
        <w:t>undertakes an action, [they]</w:t>
      </w:r>
      <w:r w:rsidRPr="001B1B98">
        <w:rPr>
          <w:u w:val="single"/>
        </w:rPr>
        <w:t xml:space="preserve"> he or she </w:t>
      </w:r>
      <w:r w:rsidRPr="001B1B98">
        <w:rPr>
          <w:highlight w:val="green"/>
          <w:u w:val="single"/>
        </w:rPr>
        <w:t>suppose</w:t>
      </w:r>
      <w:r w:rsidRPr="001B1B98">
        <w:rPr>
          <w:u w:val="single"/>
        </w:rPr>
        <w:t xml:space="preserve">s </w:t>
      </w:r>
      <w:r w:rsidRPr="001B1B98">
        <w:rPr>
          <w:highlight w:val="green"/>
          <w:u w:val="single"/>
        </w:rPr>
        <w:t>the object to be good</w:t>
      </w:r>
      <w:r w:rsidRPr="001B1B98">
        <w:rPr>
          <w:u w:val="single"/>
        </w:rPr>
        <w:t>, and its pursuit to be justified</w:t>
      </w:r>
      <w:r w:rsidRPr="001B1B98">
        <w:rPr>
          <w:sz w:val="16"/>
        </w:rPr>
        <w:t>. At least, if there is a categorical imperative there must be objectively good ends, for then there are necessary actions and so necessary ends (G 45-46/427-428 and Doctrine of Virtue 43-44/384-385</w:t>
      </w:r>
      <w:r w:rsidRPr="001B1B98">
        <w:rPr>
          <w:u w:val="single"/>
        </w:rPr>
        <w:t>). In order for there to be any objectively good ends, however</w:t>
      </w:r>
      <w:r w:rsidRPr="001B1B98">
        <w:rPr>
          <w:highlight w:val="green"/>
          <w:u w:val="single"/>
        </w:rPr>
        <w:t>, there must be something that is unconditionally good</w:t>
      </w:r>
      <w:r w:rsidRPr="001B1B98">
        <w:rPr>
          <w:u w:val="single"/>
        </w:rPr>
        <w:t xml:space="preserve"> and so can serve as a sufficient condition of their goodness</w:t>
      </w:r>
      <w:r w:rsidRPr="001B1B98">
        <w:rPr>
          <w:sz w:val="16"/>
        </w:rPr>
        <w:t>. Kant considers what this might be: it cannot be an object of inclination, for those have only a conditional worth, "for if the inclinations and the needs founded on them did not exist, their object would be without worth" (G 46/428</w:t>
      </w:r>
      <w:r w:rsidRPr="001B1B98">
        <w:rPr>
          <w:sz w:val="16"/>
          <w:highlight w:val="green"/>
        </w:rPr>
        <w:t xml:space="preserve">). </w:t>
      </w:r>
      <w:r w:rsidRPr="001B1B98">
        <w:rPr>
          <w:highlight w:val="green"/>
          <w:u w:val="single"/>
        </w:rPr>
        <w:t xml:space="preserve">It cannot be </w:t>
      </w:r>
      <w:r w:rsidRPr="001B1B98">
        <w:rPr>
          <w:u w:val="single"/>
        </w:rPr>
        <w:t xml:space="preserve">the inclinations themselves because a rational being would rather be free from them. Nor can it be </w:t>
      </w:r>
      <w:r w:rsidRPr="001B1B98">
        <w:rPr>
          <w:highlight w:val="green"/>
          <w:u w:val="single"/>
        </w:rPr>
        <w:t>external things,</w:t>
      </w:r>
      <w:r w:rsidRPr="001B1B98">
        <w:rPr>
          <w:u w:val="single"/>
        </w:rPr>
        <w:t xml:space="preserve"> which serve only as means. </w:t>
      </w:r>
      <w:r w:rsidRPr="001B1B98">
        <w:rPr>
          <w:highlight w:val="green"/>
          <w:u w:val="single"/>
        </w:rPr>
        <w:t>So</w:t>
      </w:r>
      <w:r w:rsidRPr="001B1B98">
        <w:rPr>
          <w:u w:val="single"/>
        </w:rPr>
        <w:t xml:space="preserve">, Kant asserts, the unconditionally valuable thing </w:t>
      </w:r>
      <w:r w:rsidRPr="001B1B98">
        <w:rPr>
          <w:highlight w:val="green"/>
          <w:u w:val="single"/>
        </w:rPr>
        <w:t>must be "humanity</w:t>
      </w:r>
      <w:r w:rsidRPr="001B1B98">
        <w:rPr>
          <w:u w:val="single"/>
        </w:rPr>
        <w:t>" or "rational nature," which he defines as "the power set to an end</w:t>
      </w:r>
      <w:r w:rsidRPr="001B1B98">
        <w:rPr>
          <w:sz w:val="16"/>
        </w:rPr>
        <w:t xml:space="preserve">" (G 56/437 and DV 51/392). Kant explains that regarding your existence as a rational being as an end in itself is a "subjective principle of human action." </w:t>
      </w:r>
      <w:r w:rsidRPr="001B1B98">
        <w:rPr>
          <w:u w:val="single"/>
        </w:rPr>
        <w:t xml:space="preserve">By this I understand him to mean that </w:t>
      </w:r>
      <w:r w:rsidRPr="001B1B98">
        <w:rPr>
          <w:highlight w:val="green"/>
          <w:u w:val="single"/>
        </w:rPr>
        <w:t>we must regard ourselves as capable of conferring value upon the objects of our choice</w:t>
      </w:r>
      <w:r w:rsidRPr="001B1B98">
        <w:rPr>
          <w:u w:val="single"/>
        </w:rPr>
        <w:t xml:space="preserve">, the ends that we set, </w:t>
      </w:r>
      <w:r w:rsidRPr="001B1B98">
        <w:rPr>
          <w:highlight w:val="green"/>
          <w:u w:val="single"/>
        </w:rPr>
        <w:t>because we must regard our ends as good</w:t>
      </w:r>
      <w:r w:rsidRPr="001B1B98">
        <w:rPr>
          <w:u w:val="single"/>
        </w:rPr>
        <w:t xml:space="preserve">. But since "every other rational being thinks of his existence by the same rational ground which holds also for myself' (G 47/429), </w:t>
      </w:r>
      <w:r w:rsidRPr="001B1B98">
        <w:rPr>
          <w:highlight w:val="green"/>
          <w:u w:val="single"/>
        </w:rPr>
        <w:t xml:space="preserve">we must regard others as capable of conferring value by reason </w:t>
      </w:r>
      <w:r w:rsidRPr="001B1B98">
        <w:rPr>
          <w:u w:val="single"/>
        </w:rPr>
        <w:t xml:space="preserve">of their rational choices </w:t>
      </w:r>
      <w:r w:rsidRPr="001B1B98">
        <w:rPr>
          <w:highlight w:val="green"/>
          <w:u w:val="single"/>
        </w:rPr>
        <w:t xml:space="preserve">and </w:t>
      </w:r>
      <w:r w:rsidRPr="001B1B98">
        <w:rPr>
          <w:u w:val="single"/>
        </w:rPr>
        <w:t xml:space="preserve">so also as </w:t>
      </w:r>
      <w:r w:rsidRPr="001B1B98">
        <w:rPr>
          <w:highlight w:val="green"/>
          <w:u w:val="single"/>
        </w:rPr>
        <w:t>ends in themselves</w:t>
      </w:r>
      <w:r w:rsidRPr="001B1B98">
        <w:rPr>
          <w:u w:val="single"/>
        </w:rPr>
        <w:t>. Treating another as an end in itself thus involves making that person's ends as far as possible your own</w:t>
      </w:r>
      <w:r w:rsidRPr="001B1B98">
        <w:rPr>
          <w:sz w:val="16"/>
        </w:rPr>
        <w:t xml:space="preserve"> (G 49/430). </w:t>
      </w:r>
      <w:r w:rsidRPr="001B1B98">
        <w:rPr>
          <w:u w:val="single"/>
        </w:rPr>
        <w:t xml:space="preserve">The </w:t>
      </w:r>
      <w:r w:rsidRPr="001B1B98">
        <w:rPr>
          <w:highlight w:val="green"/>
          <w:u w:val="single"/>
        </w:rPr>
        <w:t>ends</w:t>
      </w:r>
      <w:r w:rsidRPr="001B1B98">
        <w:rPr>
          <w:u w:val="single"/>
        </w:rPr>
        <w:t xml:space="preserve"> that are </w:t>
      </w:r>
      <w:r w:rsidRPr="001B1B98">
        <w:rPr>
          <w:highlight w:val="green"/>
          <w:u w:val="single"/>
        </w:rPr>
        <w:t>chosen by a</w:t>
      </w:r>
      <w:r w:rsidRPr="001B1B98">
        <w:rPr>
          <w:u w:val="single"/>
        </w:rPr>
        <w:t xml:space="preserve">ny </w:t>
      </w:r>
      <w:r w:rsidRPr="001B1B98">
        <w:rPr>
          <w:highlight w:val="green"/>
          <w:u w:val="single"/>
        </w:rPr>
        <w:t>rational being</w:t>
      </w:r>
      <w:r w:rsidRPr="001B1B98">
        <w:rPr>
          <w:u w:val="single"/>
        </w:rPr>
        <w:t xml:space="preserve">, possessed of the humanity or rational nature that is fully realized in a good will, take on the status of </w:t>
      </w:r>
      <w:r w:rsidRPr="001B1B98">
        <w:rPr>
          <w:highlight w:val="green"/>
          <w:u w:val="single"/>
        </w:rPr>
        <w:t>[are] objective goods</w:t>
      </w:r>
      <w:r w:rsidRPr="001B1B98">
        <w:rPr>
          <w:u w:val="single"/>
        </w:rPr>
        <w:t xml:space="preserve">. They are not intrinsically valuable, but </w:t>
      </w:r>
      <w:r w:rsidRPr="001B1B98">
        <w:rPr>
          <w:highlight w:val="green"/>
          <w:u w:val="single"/>
        </w:rPr>
        <w:t>they are objectively valuable in the sense that every rational being has a reason to promote</w:t>
      </w:r>
      <w:r w:rsidRPr="001B1B98">
        <w:rPr>
          <w:u w:val="single"/>
        </w:rPr>
        <w:t xml:space="preserve"> or realize </w:t>
      </w:r>
      <w:r w:rsidRPr="001B1B98">
        <w:rPr>
          <w:highlight w:val="green"/>
          <w:u w:val="single"/>
        </w:rPr>
        <w:t>them</w:t>
      </w:r>
      <w:r w:rsidRPr="001B1B98">
        <w:rPr>
          <w:u w:val="single"/>
        </w:rPr>
        <w:t>.</w:t>
      </w:r>
      <w:r w:rsidRPr="001B1B98">
        <w:rPr>
          <w:sz w:val="16"/>
        </w:rPr>
        <w:t xml:space="preserve"> </w:t>
      </w:r>
    </w:p>
    <w:p w14:paraId="3DABA7EF" w14:textId="77777777" w:rsidR="00E61605" w:rsidRDefault="00E61605" w:rsidP="00E61605">
      <w:pPr>
        <w:pStyle w:val="Heading4"/>
      </w:pPr>
      <w:r>
        <w:t>[4] A posteriori ethics fail:</w:t>
      </w:r>
    </w:p>
    <w:p w14:paraId="7D564660" w14:textId="77777777" w:rsidR="00E61605" w:rsidRPr="00DC394B" w:rsidRDefault="00E61605" w:rsidP="00E61605">
      <w:pPr>
        <w:pStyle w:val="Heading4"/>
      </w:pPr>
      <w:r>
        <w:t xml:space="preserve">[a] </w:t>
      </w:r>
      <w:r w:rsidRPr="00DC394B">
        <w:t>Problem of induction</w:t>
      </w:r>
    </w:p>
    <w:p w14:paraId="71D6C6CF" w14:textId="77777777" w:rsidR="00E61605" w:rsidRPr="00DC394B" w:rsidRDefault="00E61605" w:rsidP="00E61605">
      <w:r w:rsidRPr="00DC394B">
        <w:rPr>
          <w:rStyle w:val="Heading4Char"/>
        </w:rPr>
        <w:t>Vickers 14</w:t>
      </w:r>
      <w:r w:rsidRPr="00DC394B">
        <w:t>, John Vickers, 2014, The Problem of Induction, https://plato.stanford.edu/entries/induction-problem/</w:t>
      </w:r>
    </w:p>
    <w:p w14:paraId="5795EFCE" w14:textId="77777777" w:rsidR="00E61605" w:rsidRDefault="00E61605" w:rsidP="00E61605">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2E1D8E60" w14:textId="77777777" w:rsidR="00E61605" w:rsidRPr="00331D90" w:rsidRDefault="00E61605" w:rsidP="00E61605">
      <w:pPr>
        <w:spacing w:after="0" w:line="240" w:lineRule="auto"/>
        <w:rPr>
          <w:rFonts w:ascii="Times New Roman" w:eastAsia="Times New Roman" w:hAnsi="Times New Roman" w:cs="Times New Roman"/>
          <w:sz w:val="26"/>
          <w:szCs w:val="26"/>
        </w:rPr>
      </w:pPr>
      <w:r w:rsidRPr="00331D90">
        <w:rPr>
          <w:rStyle w:val="Emphasis"/>
          <w:sz w:val="26"/>
          <w:szCs w:val="26"/>
          <w:u w:val="none"/>
        </w:rPr>
        <w:lastRenderedPageBreak/>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3EEBB8DD" w14:textId="77777777" w:rsidR="00E61605" w:rsidRDefault="00E61605" w:rsidP="00E61605">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741FD4C4" w14:textId="77777777" w:rsidR="00E61605" w:rsidRPr="001B1B98" w:rsidRDefault="00E61605" w:rsidP="00E61605">
      <w:pPr>
        <w:pStyle w:val="Heading4"/>
      </w:pPr>
      <w:r w:rsidRPr="00E63F3E">
        <w:t>[5]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 we have no idea how many headaches equal a migraine</w:t>
      </w:r>
    </w:p>
    <w:p w14:paraId="04326548" w14:textId="77777777" w:rsidR="00E61605" w:rsidRDefault="00E61605" w:rsidP="00E61605">
      <w:pPr>
        <w:shd w:val="clear" w:color="auto" w:fill="FFFFFF"/>
        <w:spacing w:after="150"/>
        <w:rPr>
          <w:b/>
          <w:bCs/>
          <w:iCs/>
          <w:sz w:val="26"/>
          <w:szCs w:val="26"/>
        </w:rPr>
      </w:pPr>
    </w:p>
    <w:p w14:paraId="0F920144" w14:textId="77777777" w:rsidR="00E61605" w:rsidRPr="00331D90" w:rsidRDefault="00E61605" w:rsidP="00E61605">
      <w:pPr>
        <w:pStyle w:val="Heading4"/>
        <w:rPr>
          <w:rStyle w:val="Emphasis"/>
          <w:sz w:val="26"/>
          <w:u w:val="none"/>
        </w:rPr>
      </w:pPr>
    </w:p>
    <w:p w14:paraId="6F475003" w14:textId="77777777" w:rsidR="00E61605" w:rsidRDefault="00E61605" w:rsidP="00E61605">
      <w:pPr>
        <w:pStyle w:val="Heading4"/>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as long as I don’t abandon my maxim</w:t>
      </w:r>
      <w:r>
        <w:t>.</w:t>
      </w:r>
      <w:r w:rsidRPr="0014547F">
        <w:t xml:space="preserve"> </w:t>
      </w:r>
    </w:p>
    <w:p w14:paraId="1DD579C7" w14:textId="77777777" w:rsidR="00E61605" w:rsidRDefault="00E61605" w:rsidP="00E61605">
      <w:pPr>
        <w:pStyle w:val="Heading3"/>
      </w:pPr>
      <w:r>
        <w:lastRenderedPageBreak/>
        <w:t>Offense</w:t>
      </w:r>
    </w:p>
    <w:p w14:paraId="21AD9658" w14:textId="77777777" w:rsidR="00E61605" w:rsidRPr="007245BD" w:rsidRDefault="00E61605" w:rsidP="00E61605"/>
    <w:p w14:paraId="1B6D79A6" w14:textId="77777777" w:rsidR="00E61605" w:rsidRDefault="00E61605" w:rsidP="00E61605">
      <w:pPr>
        <w:pStyle w:val="Heading4"/>
      </w:pPr>
      <w:r>
        <w:t>[1] IPP unjustifiably restricts agents from setting and pursuing ends in healthcare because patents prevent people from taking part in scientific advancements in medicine – that violates freedom in multiple ways</w:t>
      </w:r>
    </w:p>
    <w:p w14:paraId="51E09A50" w14:textId="77777777" w:rsidR="00E61605" w:rsidRPr="00C71D84" w:rsidRDefault="00E61605" w:rsidP="00E61605">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1"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308CD411" w14:textId="77777777" w:rsidR="00E61605" w:rsidRPr="00C71D84" w:rsidRDefault="00E61605" w:rsidP="00E61605">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25B06452" w14:textId="77777777" w:rsidR="00E61605" w:rsidRDefault="00E61605" w:rsidP="00E61605"/>
    <w:p w14:paraId="7B0576F3" w14:textId="77777777" w:rsidR="00E61605" w:rsidRDefault="00E61605" w:rsidP="00E61605">
      <w:pPr>
        <w:pStyle w:val="Heading4"/>
        <w:spacing w:before="0"/>
        <w:rPr>
          <w:rFonts w:ascii="Times New Roman" w:hAnsi="Times New Roman" w:cs="Times New Roman"/>
          <w:sz w:val="24"/>
        </w:rPr>
      </w:pPr>
      <w:r>
        <w:rPr>
          <w:rFonts w:cs="Calibri"/>
        </w:rPr>
        <w:t>[2] IPP is inconsistent with free market principles</w:t>
      </w:r>
    </w:p>
    <w:p w14:paraId="1BB14E54" w14:textId="77777777" w:rsidR="00E61605" w:rsidRDefault="00E61605" w:rsidP="00E61605">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2"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7C169E57" w14:textId="77777777" w:rsidR="00E61605" w:rsidRPr="006C50A6" w:rsidRDefault="00E61605" w:rsidP="00E61605">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r w:rsidRPr="006C50A6">
        <w:rPr>
          <w:rStyle w:val="StyleUnderline"/>
        </w:rPr>
        <w:t xml:space="preserve">So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6C50A6">
        <w:rPr>
          <w:rStyle w:val="StyleUnderline"/>
        </w:rPr>
        <w:t xml:space="preserve">So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patents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 xml:space="preserve">order the use of </w:t>
      </w:r>
      <w:r w:rsidRPr="006C50A6">
        <w:rPr>
          <w:rStyle w:val="StyleUnderline"/>
          <w:highlight w:val="green"/>
        </w:rPr>
        <w:lastRenderedPageBreak/>
        <w:t>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0AC567CB" w14:textId="77777777" w:rsidR="00E61605" w:rsidRDefault="00E61605" w:rsidP="00E61605"/>
    <w:p w14:paraId="522B97B5" w14:textId="77777777" w:rsidR="00E61605" w:rsidRDefault="00E61605" w:rsidP="00E61605">
      <w:pPr>
        <w:pStyle w:val="Heading4"/>
      </w:pPr>
      <w:r>
        <w:t>That affirms: Free market economies are the only ones that allow people to be free to pursue their own interests.</w:t>
      </w:r>
    </w:p>
    <w:p w14:paraId="6D67E719" w14:textId="77777777" w:rsidR="00E61605" w:rsidRPr="001142DE" w:rsidRDefault="00E61605" w:rsidP="00E61605">
      <w:r w:rsidRPr="001142DE">
        <w:rPr>
          <w:b/>
          <w:bCs/>
          <w:sz w:val="26"/>
          <w:szCs w:val="26"/>
        </w:rPr>
        <w:t>Richman 12</w:t>
      </w:r>
      <w:r>
        <w:t xml:space="preserve"> [</w:t>
      </w:r>
      <w:r w:rsidRPr="001142DE">
        <w:t xml:space="preserve">Sheldon Richman, 8-5-2012, "The Free Market Doesn't Need Government Regulation," Reason, </w:t>
      </w:r>
      <w:hyperlink r:id="rId13" w:history="1">
        <w:r w:rsidRPr="00C81CEE">
          <w:rPr>
            <w:rStyle w:val="Hyperlink"/>
          </w:rPr>
          <w:t>https://reason.com/2012/08/05/the-free-market-doesnt-need-government-r/</w:t>
        </w:r>
      </w:hyperlink>
      <w:r>
        <w:t>] // SJ AME</w:t>
      </w:r>
    </w:p>
    <w:p w14:paraId="46199CF2" w14:textId="77777777" w:rsidR="00E61605" w:rsidRPr="006C50A6" w:rsidRDefault="00E61605" w:rsidP="00E61605">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5FA6DB49" w14:textId="77777777" w:rsidR="00E61605" w:rsidRDefault="00E61605" w:rsidP="00E61605"/>
    <w:p w14:paraId="1F376486" w14:textId="77777777" w:rsidR="00E61605" w:rsidRDefault="00E61605" w:rsidP="00E61605">
      <w:pPr>
        <w:pStyle w:val="Heading4"/>
      </w:pPr>
      <w:r>
        <w:t>[3] IPP is nonuniversalizable – universalizing the act of restricting the production of a certain medicine terminates in a contradiction because it entails that you restrict your own ability to produce the medicine</w:t>
      </w:r>
    </w:p>
    <w:p w14:paraId="2B183CD3" w14:textId="77777777" w:rsidR="00E61605" w:rsidRDefault="00E61605" w:rsidP="00E61605"/>
    <w:p w14:paraId="5BE243D1" w14:textId="77777777" w:rsidR="00E61605" w:rsidRDefault="00E61605" w:rsidP="00E61605">
      <w:pPr>
        <w:pStyle w:val="Heading3"/>
      </w:pPr>
      <w:r>
        <w:lastRenderedPageBreak/>
        <w:t>UV</w:t>
      </w:r>
    </w:p>
    <w:p w14:paraId="3BAB45A8" w14:textId="77777777" w:rsidR="00E61605" w:rsidRDefault="00E61605" w:rsidP="00E61605">
      <w:pPr>
        <w:pStyle w:val="Heading4"/>
      </w:pPr>
    </w:p>
    <w:p w14:paraId="02050695" w14:textId="77777777" w:rsidR="00E61605" w:rsidRDefault="00E61605" w:rsidP="00E61605">
      <w:pPr>
        <w:pStyle w:val="Heading4"/>
        <w:rPr>
          <w:rStyle w:val="s14"/>
          <w:rFonts w:cs="Calibri"/>
          <w:color w:val="000000"/>
        </w:rPr>
      </w:pPr>
    </w:p>
    <w:p w14:paraId="773D7320" w14:textId="1143AF15" w:rsidR="00E61605" w:rsidRPr="00BB79E4" w:rsidRDefault="00E61605" w:rsidP="00E61605">
      <w:pPr>
        <w:pStyle w:val="Heading4"/>
      </w:pPr>
      <w:r>
        <w:t>[</w:t>
      </w:r>
      <w:r w:rsidR="00AC7329">
        <w:t>3</w:t>
      </w:r>
      <w:r w:rsidRPr="00BB79E4">
        <w:t>] Permissibility affirms: </w:t>
      </w:r>
    </w:p>
    <w:p w14:paraId="0B767AA2" w14:textId="77777777" w:rsidR="00E61605" w:rsidRPr="00BB79E4" w:rsidRDefault="00E61605" w:rsidP="00E61605">
      <w:pPr>
        <w:pStyle w:val="Heading4"/>
      </w:pPr>
      <w:r w:rsidRPr="00BB79E4">
        <w:t>A] Dictionary.com defines “ought”: as a verb “used to express justice, moral rightness, or the like” and “wrong” as “not in accordance with what is morally right or good” – proving something isn’t wrong means it’s right.</w:t>
      </w:r>
    </w:p>
    <w:p w14:paraId="5B4B4189" w14:textId="77777777" w:rsidR="00E61605" w:rsidRPr="00BB79E4" w:rsidRDefault="00E61605" w:rsidP="00E61605">
      <w:pPr>
        <w:pStyle w:val="Heading4"/>
      </w:pPr>
      <w:r w:rsidRPr="00BB79E4">
        <w:t>B] Otherwise we’d have to have a proactive justification to do things like drink water.</w:t>
      </w:r>
    </w:p>
    <w:p w14:paraId="711E16CF" w14:textId="77777777" w:rsidR="00E61605" w:rsidRPr="00BB79E4" w:rsidRDefault="00E61605" w:rsidP="00E61605">
      <w:pPr>
        <w:pStyle w:val="Heading4"/>
      </w:pPr>
      <w:r w:rsidRPr="00BB79E4">
        <w:t>C] If anything is permissible, then definitionally so is the aff since there is nothing that prevents us from doing it.</w:t>
      </w:r>
    </w:p>
    <w:p w14:paraId="2A5DEE93" w14:textId="77777777" w:rsidR="00E61605" w:rsidRPr="00BB79E4" w:rsidRDefault="00E61605" w:rsidP="00E61605">
      <w:pPr>
        <w:pStyle w:val="Heading4"/>
      </w:pPr>
      <w:r w:rsidRPr="00BB79E4">
        <w:t>[3] Presumption affirms:</w:t>
      </w:r>
    </w:p>
    <w:p w14:paraId="70963C1D" w14:textId="77777777" w:rsidR="00E61605" w:rsidRPr="00BB79E4" w:rsidRDefault="00E61605" w:rsidP="00E61605">
      <w:pPr>
        <w:pStyle w:val="Heading4"/>
      </w:pPr>
      <w:r w:rsidRPr="00BB79E4">
        <w:t>A] Statements are true before false since if I told you my name, you’d believe me.</w:t>
      </w:r>
    </w:p>
    <w:p w14:paraId="4E8D2603" w14:textId="77777777" w:rsidR="00E61605" w:rsidRPr="002A1359" w:rsidRDefault="00E61605" w:rsidP="00E61605">
      <w:pPr>
        <w:pStyle w:val="Heading4"/>
      </w:pPr>
      <w:r w:rsidRPr="00BB79E4">
        <w:t xml:space="preserve">B] Epistemics – we wouldn’t be able to start a strand of reasoning since we’d have to question </w:t>
      </w:r>
      <w:r w:rsidRPr="002A1359">
        <w:t>that reason.</w:t>
      </w:r>
    </w:p>
    <w:p w14:paraId="17F81623" w14:textId="77777777" w:rsidR="00E61605" w:rsidRDefault="00E61605" w:rsidP="00E61605">
      <w:pPr>
        <w:pStyle w:val="Heading4"/>
      </w:pPr>
      <w:r w:rsidRPr="002A1359">
        <w:t>C] Illogical – presuming statements false is illogical since you can’t say things like P and ~P are both wrong.</w:t>
      </w:r>
    </w:p>
    <w:p w14:paraId="2375F669" w14:textId="77777777" w:rsidR="00E61605" w:rsidRPr="00E61605" w:rsidRDefault="00E61605" w:rsidP="00E61605"/>
    <w:p w14:paraId="2D04E25E" w14:textId="5402CFDC" w:rsidR="00AC7329" w:rsidRPr="00C43442" w:rsidRDefault="00AC7329" w:rsidP="008A3BFC">
      <w:pPr>
        <w:pStyle w:val="Heading4"/>
        <w:rPr>
          <w:sz w:val="16"/>
        </w:rPr>
      </w:pPr>
    </w:p>
    <w:p w14:paraId="03BD10A0" w14:textId="77777777" w:rsidR="00E61605" w:rsidRPr="00E61605" w:rsidRDefault="00E61605" w:rsidP="00E61605"/>
    <w:p w14:paraId="6C2DEC1C" w14:textId="5D570A7A" w:rsidR="00E42E4C" w:rsidRDefault="00E42E4C" w:rsidP="00F601E6"/>
    <w:p w14:paraId="6F39CC19" w14:textId="77777777" w:rsidR="00E61605" w:rsidRPr="00F601E6" w:rsidRDefault="00E61605" w:rsidP="00F601E6"/>
    <w:sectPr w:rsidR="00E6160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16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C1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D24"/>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40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3EE"/>
    <w:rsid w:val="00881D86"/>
    <w:rsid w:val="00883306"/>
    <w:rsid w:val="008904F9"/>
    <w:rsid w:val="00890E4C"/>
    <w:rsid w:val="00890E74"/>
    <w:rsid w:val="00892798"/>
    <w:rsid w:val="0089418F"/>
    <w:rsid w:val="00897C29"/>
    <w:rsid w:val="008A1A9C"/>
    <w:rsid w:val="008A3BF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32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605"/>
    <w:rsid w:val="00E63419"/>
    <w:rsid w:val="00E64496"/>
    <w:rsid w:val="00E71550"/>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DFCCE5"/>
  <w14:defaultImageDpi w14:val="300"/>
  <w15:docId w15:val="{CCB2B821-C416-5A47-B0A9-2C121ADB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3BF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A3B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3B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3B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8A3BF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3B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3BFC"/>
  </w:style>
  <w:style w:type="character" w:customStyle="1" w:styleId="Heading1Char">
    <w:name w:val="Heading 1 Char"/>
    <w:aliases w:val="Pocket Char"/>
    <w:basedOn w:val="DefaultParagraphFont"/>
    <w:link w:val="Heading1"/>
    <w:uiPriority w:val="9"/>
    <w:rsid w:val="008A3BF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3BF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3BF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8A3BF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A3BF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8A3BFC"/>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8A3BF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A3BF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uiPriority w:val="99"/>
    <w:unhideWhenUsed/>
    <w:rsid w:val="008A3BFC"/>
    <w:rPr>
      <w:color w:val="auto"/>
      <w:u w:val="none"/>
    </w:rPr>
  </w:style>
  <w:style w:type="paragraph" w:styleId="DocumentMap">
    <w:name w:val="Document Map"/>
    <w:basedOn w:val="Normal"/>
    <w:link w:val="DocumentMapChar"/>
    <w:uiPriority w:val="99"/>
    <w:semiHidden/>
    <w:unhideWhenUsed/>
    <w:rsid w:val="008A3B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3BFC"/>
    <w:rPr>
      <w:rFonts w:ascii="Lucida Grande" w:hAnsi="Lucida Grande" w:cs="Lucida Grande"/>
    </w:rPr>
  </w:style>
  <w:style w:type="paragraph" w:customStyle="1" w:styleId="textbold">
    <w:name w:val="text bold"/>
    <w:basedOn w:val="Normal"/>
    <w:link w:val="Emphasis"/>
    <w:uiPriority w:val="20"/>
    <w:qFormat/>
    <w:rsid w:val="00E61605"/>
    <w:pPr>
      <w:widowControl w:val="0"/>
      <w:spacing w:after="0" w:line="240" w:lineRule="auto"/>
      <w:ind w:left="720"/>
      <w:jc w:val="both"/>
    </w:pPr>
    <w:rPr>
      <w:b/>
      <w:iCs/>
      <w:u w:val="single"/>
    </w:rPr>
  </w:style>
  <w:style w:type="paragraph" w:styleId="NormalWeb">
    <w:name w:val="Normal (Web)"/>
    <w:basedOn w:val="Normal"/>
    <w:uiPriority w:val="99"/>
    <w:unhideWhenUsed/>
    <w:rsid w:val="00E61605"/>
    <w:pPr>
      <w:spacing w:before="100" w:beforeAutospacing="1" w:after="100" w:afterAutospacing="1" w:line="240" w:lineRule="auto"/>
    </w:pPr>
    <w:rPr>
      <w:rFonts w:ascii="Times New Roman" w:eastAsia="Times New Roman" w:hAnsi="Times New Roman" w:cs="Times New Roman"/>
      <w:sz w:val="24"/>
    </w:rPr>
  </w:style>
  <w:style w:type="paragraph" w:customStyle="1" w:styleId="s8">
    <w:name w:val="s8"/>
    <w:basedOn w:val="Normal"/>
    <w:rsid w:val="00E61605"/>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E61605"/>
  </w:style>
  <w:style w:type="character" w:customStyle="1" w:styleId="apple-converted-space">
    <w:name w:val="apple-converted-space"/>
    <w:basedOn w:val="DefaultParagraphFont"/>
    <w:rsid w:val="00E61605"/>
  </w:style>
  <w:style w:type="paragraph" w:customStyle="1" w:styleId="s4">
    <w:name w:val="s4"/>
    <w:basedOn w:val="Normal"/>
    <w:rsid w:val="00E61605"/>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01054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son.com/2012/08/05/the-free-market-doesnt-need-government-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ee.org/articles/how-intellectual-property-hampers-the-free-marke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alr.edu/socialchange/2018/04/04/patently-unfai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en.wikipedia.org/wiki/Philosopher"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9</Pages>
  <Words>3627</Words>
  <Characters>20680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6</cp:revision>
  <dcterms:created xsi:type="dcterms:W3CDTF">2021-09-25T17:34:00Z</dcterms:created>
  <dcterms:modified xsi:type="dcterms:W3CDTF">2021-09-25T23:12:00Z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