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792BA" w14:textId="77777777" w:rsidR="000457D7" w:rsidRDefault="000457D7" w:rsidP="000457D7">
      <w:pPr>
        <w:pStyle w:val="Heading1"/>
      </w:pPr>
      <w:r>
        <w:t>Lex r4 1ac</w:t>
      </w:r>
    </w:p>
    <w:p w14:paraId="5044C150" w14:textId="77777777" w:rsidR="000457D7" w:rsidRDefault="000457D7" w:rsidP="000457D7">
      <w:pPr>
        <w:pStyle w:val="Heading3"/>
      </w:pPr>
      <w:r>
        <w:lastRenderedPageBreak/>
        <w:t>FW</w:t>
      </w:r>
    </w:p>
    <w:p w14:paraId="78B8E86F" w14:textId="77777777" w:rsidR="000457D7" w:rsidRDefault="000457D7" w:rsidP="000457D7"/>
    <w:p w14:paraId="68B9EA60" w14:textId="77777777" w:rsidR="000457D7" w:rsidRDefault="000457D7" w:rsidP="000457D7">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F614F0C" w14:textId="77777777" w:rsidR="000457D7" w:rsidRDefault="000457D7" w:rsidP="000457D7">
      <w:pPr>
        <w:pStyle w:val="Heading4"/>
      </w:pPr>
      <w:r>
        <w:t>Constitutivism solves – it allows for universal obligations among all agents but they are binding and cannot be opted out of.</w:t>
      </w:r>
    </w:p>
    <w:p w14:paraId="132267F6" w14:textId="77777777" w:rsidR="000457D7" w:rsidRPr="007A71B9" w:rsidRDefault="000457D7" w:rsidP="000457D7"/>
    <w:p w14:paraId="29FB11B9" w14:textId="77777777" w:rsidR="000457D7" w:rsidRDefault="000457D7" w:rsidP="000457D7">
      <w:pPr>
        <w:pStyle w:val="Heading4"/>
      </w:pPr>
      <w:r>
        <w:t>Next, only practical reason is constitutive:</w:t>
      </w:r>
    </w:p>
    <w:p w14:paraId="1FE3B961" w14:textId="77777777" w:rsidR="000457D7" w:rsidRDefault="000457D7" w:rsidP="000457D7">
      <w:pPr>
        <w:pStyle w:val="Heading4"/>
      </w:pPr>
      <w:r>
        <w:t>[1] Regress – to question why one should reason concedes its authority since it is an act of reasoning itself which proves it’s binding and inescapable</w:t>
      </w:r>
    </w:p>
    <w:p w14:paraId="7E4B898A" w14:textId="77777777" w:rsidR="000457D7" w:rsidRDefault="000457D7" w:rsidP="000457D7">
      <w:pPr>
        <w:pStyle w:val="Heading4"/>
      </w:pPr>
      <w:r>
        <w:t>[2] Agents can shift between different identities but doing so requires reason - it unifies the subject and is the only enterprise agents cannot escape</w:t>
      </w:r>
    </w:p>
    <w:p w14:paraId="32E86207" w14:textId="77777777" w:rsidR="000457D7" w:rsidRPr="00E63F3E" w:rsidRDefault="000457D7" w:rsidP="000457D7">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80579CB" w14:textId="77777777" w:rsidR="000457D7" w:rsidRDefault="000457D7" w:rsidP="000457D7">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51E0CA8" w14:textId="77777777" w:rsidR="000457D7" w:rsidRPr="0051320E" w:rsidRDefault="000457D7" w:rsidP="000457D7"/>
    <w:p w14:paraId="0CD84D72" w14:textId="77777777" w:rsidR="000457D7" w:rsidRDefault="000457D7" w:rsidP="000457D7">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11FBBAB" w14:textId="77777777" w:rsidR="000457D7" w:rsidRDefault="000457D7" w:rsidP="000457D7">
      <w:pPr>
        <w:pStyle w:val="Heading4"/>
      </w:pPr>
    </w:p>
    <w:p w14:paraId="196F843D" w14:textId="77777777" w:rsidR="000457D7" w:rsidRPr="00B23E63" w:rsidRDefault="000457D7" w:rsidP="000457D7">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6630C7F6" w14:textId="77777777" w:rsidR="000457D7" w:rsidRPr="00A1362D" w:rsidRDefault="000457D7" w:rsidP="000457D7">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2"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78742438" w14:textId="77777777" w:rsidR="000457D7" w:rsidRPr="00B23E63" w:rsidRDefault="000457D7" w:rsidP="000457D7">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“omnilateral”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1A9E8237" w14:textId="77777777" w:rsidR="000457D7" w:rsidRDefault="000457D7" w:rsidP="000457D7">
      <w:pPr>
        <w:pStyle w:val="Heading4"/>
      </w:pPr>
    </w:p>
    <w:p w14:paraId="4DF633D9" w14:textId="77777777" w:rsidR="000457D7" w:rsidRDefault="000457D7" w:rsidP="000457D7">
      <w:pPr>
        <w:pStyle w:val="Heading4"/>
      </w:pPr>
      <w:r w:rsidRPr="001B1B98">
        <w:t xml:space="preserve">Thus, the standard is </w:t>
      </w:r>
      <w:r>
        <w:t>consistency with the omnilateral will.</w:t>
      </w:r>
    </w:p>
    <w:p w14:paraId="792FEAB0" w14:textId="77777777" w:rsidR="000457D7" w:rsidRDefault="000457D7" w:rsidP="000457D7"/>
    <w:p w14:paraId="3E4B607E" w14:textId="77777777" w:rsidR="000457D7" w:rsidRPr="001B1B98" w:rsidRDefault="000457D7" w:rsidP="000457D7">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Pr>
          <w:rFonts w:eastAsia="Times New Roman"/>
          <w:color w:val="000000"/>
        </w:rPr>
        <w:t xml:space="preserve">. </w:t>
      </w:r>
      <w:r>
        <w:t>Prefer additionally:</w:t>
      </w:r>
    </w:p>
    <w:p w14:paraId="6CC193AB" w14:textId="77777777" w:rsidR="000457D7" w:rsidRDefault="000457D7" w:rsidP="000457D7">
      <w:r>
        <w:t xml:space="preserve"> </w:t>
      </w:r>
    </w:p>
    <w:p w14:paraId="594AF56A" w14:textId="77777777" w:rsidR="000457D7" w:rsidRDefault="000457D7" w:rsidP="000457D7">
      <w:r>
        <w:rPr>
          <w:b/>
          <w:bCs/>
          <w:color w:val="000000"/>
          <w:sz w:val="26"/>
          <w:szCs w:val="26"/>
        </w:rPr>
        <w:lastRenderedPageBreak/>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2BB5CBBC" w14:textId="77777777" w:rsidR="000457D7" w:rsidRPr="001B1B98" w:rsidRDefault="000457D7" w:rsidP="000457D7">
      <w:pPr>
        <w:pStyle w:val="Heading4"/>
        <w:rPr>
          <w:color w:val="000000"/>
        </w:rPr>
      </w:pPr>
      <w:r>
        <w:rPr>
          <w:color w:val="000000"/>
        </w:rPr>
        <w:t>[3] Humans have unconditional value since they have the power to confer value onto objects – means humans are ends in themselves and must not be treated as a mere means</w:t>
      </w:r>
    </w:p>
    <w:p w14:paraId="7855B82C" w14:textId="77777777" w:rsidR="000457D7" w:rsidRPr="001B1B98" w:rsidRDefault="000457D7" w:rsidP="000457D7">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3">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0B8757C3" w14:textId="77777777" w:rsidR="000457D7" w:rsidRPr="001B1B98" w:rsidRDefault="000457D7" w:rsidP="000457D7">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623E9D58" w14:textId="77777777" w:rsidR="000457D7" w:rsidRDefault="000457D7" w:rsidP="000457D7">
      <w:pPr>
        <w:pStyle w:val="Heading4"/>
      </w:pPr>
      <w:r>
        <w:t>[4] A posteriori ethics fail:</w:t>
      </w:r>
    </w:p>
    <w:p w14:paraId="17271A14" w14:textId="77777777" w:rsidR="000457D7" w:rsidRPr="00DC394B" w:rsidRDefault="000457D7" w:rsidP="000457D7">
      <w:pPr>
        <w:pStyle w:val="Heading4"/>
      </w:pPr>
      <w:r>
        <w:t xml:space="preserve">[a] </w:t>
      </w:r>
      <w:r w:rsidRPr="00DC394B">
        <w:t>Problem of induction</w:t>
      </w:r>
    </w:p>
    <w:p w14:paraId="52203453" w14:textId="77777777" w:rsidR="000457D7" w:rsidRPr="00DC394B" w:rsidRDefault="000457D7" w:rsidP="000457D7">
      <w:r w:rsidRPr="00DC394B">
        <w:rPr>
          <w:rStyle w:val="Heading4Char"/>
        </w:rPr>
        <w:t>Vickers 14</w:t>
      </w:r>
      <w:r w:rsidRPr="00DC394B">
        <w:t>, John Vickers, 2014, The Problem of Induction, https://plato.stanford.edu/entries/induction-problem/</w:t>
      </w:r>
    </w:p>
    <w:p w14:paraId="388443CC" w14:textId="77777777" w:rsidR="000457D7" w:rsidRDefault="000457D7" w:rsidP="000457D7">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 xml:space="preserve">the </w:t>
      </w:r>
      <w:r w:rsidRPr="00D55C8F">
        <w:rPr>
          <w:rStyle w:val="Emphasis"/>
          <w:highlight w:val="green"/>
        </w:rPr>
        <w:lastRenderedPageBreak/>
        <w:t>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529B550" w14:textId="77777777" w:rsidR="000457D7" w:rsidRPr="00331D90" w:rsidRDefault="000457D7" w:rsidP="000457D7">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C1D8D7C" w14:textId="77777777" w:rsidR="000457D7" w:rsidRDefault="000457D7" w:rsidP="000457D7">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4C9BC91" w14:textId="77777777" w:rsidR="000457D7" w:rsidRPr="001B1B98" w:rsidRDefault="000457D7" w:rsidP="000457D7">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0A53DD85" w14:textId="77777777" w:rsidR="000457D7" w:rsidRDefault="000457D7" w:rsidP="000457D7">
      <w:pPr>
        <w:shd w:val="clear" w:color="auto" w:fill="FFFFFF"/>
        <w:spacing w:after="150"/>
        <w:rPr>
          <w:b/>
          <w:bCs/>
          <w:iCs/>
          <w:sz w:val="26"/>
          <w:szCs w:val="26"/>
        </w:rPr>
      </w:pPr>
    </w:p>
    <w:p w14:paraId="4E65FECC" w14:textId="77777777" w:rsidR="000457D7" w:rsidRPr="001B1B98" w:rsidRDefault="000457D7" w:rsidP="000457D7">
      <w:pPr>
        <w:pStyle w:val="Heading4"/>
      </w:pPr>
      <w:r w:rsidRPr="00E63F3E">
        <w:t>[6] Oppression</w:t>
      </w:r>
      <w:r w:rsidRPr="001B1B98">
        <w:t xml:space="preserve"> is caused by arbitrary exclusion of others – only universalizability makes sure that we include everyone equally. Farr 02</w:t>
      </w:r>
    </w:p>
    <w:p w14:paraId="39ECBCE3" w14:textId="77777777" w:rsidR="000457D7" w:rsidRPr="001B1B98" w:rsidRDefault="000457D7" w:rsidP="000457D7">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4A173611" w14:textId="77777777" w:rsidR="000457D7" w:rsidRPr="001B1B98" w:rsidRDefault="000457D7" w:rsidP="000457D7">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xml:space="preserve">. It is through our </w:t>
      </w:r>
      <w:r w:rsidRPr="001B1B98">
        <w:rPr>
          <w:u w:val="single"/>
        </w:rPr>
        <w:lastRenderedPageBreak/>
        <w:t>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77820FB3" w14:textId="77777777" w:rsidR="000457D7" w:rsidRPr="00331D90" w:rsidRDefault="000457D7" w:rsidP="000457D7">
      <w:pPr>
        <w:shd w:val="clear" w:color="auto" w:fill="FFFFFF"/>
        <w:spacing w:after="150"/>
        <w:rPr>
          <w:b/>
          <w:iCs/>
          <w:sz w:val="26"/>
          <w:szCs w:val="26"/>
        </w:rPr>
      </w:pPr>
    </w:p>
    <w:p w14:paraId="53A14AF3" w14:textId="77777777" w:rsidR="000457D7" w:rsidRPr="001B1B98" w:rsidRDefault="000457D7" w:rsidP="000457D7">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6DC52F1B" w14:textId="77777777" w:rsidR="000457D7" w:rsidRPr="00331D90" w:rsidRDefault="000457D7" w:rsidP="000457D7">
      <w:pPr>
        <w:pStyle w:val="Heading4"/>
        <w:rPr>
          <w:rStyle w:val="Emphasis"/>
          <w:sz w:val="26"/>
          <w:u w:val="none"/>
        </w:rPr>
      </w:pPr>
    </w:p>
    <w:p w14:paraId="40AD0F0D" w14:textId="77777777" w:rsidR="000457D7" w:rsidRDefault="000457D7" w:rsidP="000457D7">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4A274375" w14:textId="77777777" w:rsidR="000457D7" w:rsidRPr="00401230" w:rsidRDefault="000457D7" w:rsidP="000457D7">
      <w:pPr>
        <w:pStyle w:val="Heading4"/>
      </w:pPr>
      <w:r>
        <w:t>Appropriation:</w:t>
      </w:r>
    </w:p>
    <w:p w14:paraId="5F53C242" w14:textId="77777777" w:rsidR="000457D7" w:rsidRPr="00401230" w:rsidRDefault="000457D7" w:rsidP="000457D7">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2B504741" w14:textId="77777777" w:rsidR="000457D7" w:rsidRDefault="000457D7" w:rsidP="000457D7">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41CA43F5" w14:textId="77777777" w:rsidR="000457D7" w:rsidRPr="00401230" w:rsidRDefault="000457D7" w:rsidP="000457D7">
      <w:pPr>
        <w:pStyle w:val="Heading4"/>
        <w:rPr>
          <w:rStyle w:val="StyleUnderline"/>
          <w:b w:val="0"/>
          <w:bCs w:val="0"/>
          <w:u w:val="none"/>
        </w:rPr>
      </w:pPr>
      <w:r>
        <w:rPr>
          <w:rStyle w:val="StyleUnderline"/>
          <w:u w:val="none"/>
        </w:rPr>
        <w:t>And to appropriate:</w:t>
      </w:r>
    </w:p>
    <w:p w14:paraId="079DE274" w14:textId="77777777" w:rsidR="000457D7" w:rsidRPr="00401230" w:rsidRDefault="000457D7" w:rsidP="000457D7">
      <w:pPr>
        <w:rPr>
          <w:rStyle w:val="StyleUnderline"/>
          <w:b/>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4F052474" w14:textId="77777777" w:rsidR="000457D7" w:rsidRPr="00845EA0" w:rsidRDefault="000457D7" w:rsidP="000457D7">
      <w:pPr>
        <w:rPr>
          <w:b/>
          <w:u w:val="single"/>
        </w:rPr>
      </w:pPr>
      <w:r w:rsidRPr="00401230">
        <w:rPr>
          <w:rStyle w:val="StyleUnderline"/>
          <w:highlight w:val="cyan"/>
        </w:rPr>
        <w:t>to take exclusive possession of</w:t>
      </w:r>
    </w:p>
    <w:p w14:paraId="13544558" w14:textId="77777777" w:rsidR="000457D7" w:rsidRPr="00860117" w:rsidRDefault="000457D7" w:rsidP="000457D7">
      <w:pPr>
        <w:pStyle w:val="Heading4"/>
      </w:pPr>
      <w:r>
        <w:t>Outer space:</w:t>
      </w:r>
    </w:p>
    <w:p w14:paraId="22F4F439" w14:textId="77777777" w:rsidR="000457D7" w:rsidRPr="00401230" w:rsidRDefault="000457D7" w:rsidP="000457D7">
      <w:pPr>
        <w:rPr>
          <w:rStyle w:val="StyleUnderline"/>
          <w:b/>
          <w:bCs/>
          <w:sz w:val="16"/>
          <w:u w:val="none"/>
        </w:rPr>
      </w:pPr>
      <w:r w:rsidRPr="00401230">
        <w:rPr>
          <w:rStyle w:val="Style13ptBold"/>
        </w:rPr>
        <w:t>Oxford Languages No Date</w:t>
      </w:r>
      <w:r>
        <w:rPr>
          <w:rStyle w:val="StyleUnderline"/>
          <w:bCs/>
          <w:u w:val="none"/>
        </w:rPr>
        <w:t xml:space="preserve"> </w:t>
      </w:r>
      <w:r w:rsidRPr="00401230">
        <w:rPr>
          <w:rStyle w:val="StyleUnderline"/>
          <w:bCs/>
          <w:sz w:val="16"/>
          <w:u w:val="none"/>
        </w:rPr>
        <w:t xml:space="preserve">Oxford Languages, dictionary, “outer space,” no date, Google, accessed 27 December 2021, pg. 1, </w:t>
      </w:r>
      <w:hyperlink r:id="rId14" w:history="1">
        <w:r w:rsidRPr="00401230">
          <w:rPr>
            <w:rStyle w:val="Hyperlink"/>
            <w:bCs/>
            <w:sz w:val="16"/>
          </w:rPr>
          <w:t>https://www.google.com/search?q=define+outer+space&amp;rlz=1C1CHBF_enUS909US909&amp;oq=define+outer+space&amp;aqs=chrome.0.69i59j0i22i30l6j0i390l3.1588j0j7&amp;sourceid=chrome&amp;ie=UTF-8</w:t>
        </w:r>
      </w:hyperlink>
    </w:p>
    <w:p w14:paraId="2A49EB7A" w14:textId="77777777" w:rsidR="000457D7" w:rsidRDefault="000457D7" w:rsidP="000457D7">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70DB66B5" w14:textId="77777777" w:rsidR="000457D7" w:rsidRPr="000574BE" w:rsidRDefault="000457D7" w:rsidP="000457D7"/>
    <w:p w14:paraId="2C002138" w14:textId="77777777" w:rsidR="000457D7" w:rsidRDefault="000457D7" w:rsidP="000457D7">
      <w:pPr>
        <w:pStyle w:val="Heading3"/>
      </w:pPr>
    </w:p>
    <w:p w14:paraId="1C0737BD" w14:textId="77777777" w:rsidR="000457D7" w:rsidRPr="007245BD" w:rsidRDefault="000457D7" w:rsidP="000457D7">
      <w:pPr>
        <w:pStyle w:val="Heading3"/>
      </w:pPr>
      <w:r>
        <w:lastRenderedPageBreak/>
        <w:t>Offense</w:t>
      </w:r>
    </w:p>
    <w:p w14:paraId="5BF211B2" w14:textId="77777777" w:rsidR="000457D7" w:rsidRDefault="000457D7" w:rsidP="000457D7">
      <w:pPr>
        <w:pStyle w:val="Heading4"/>
      </w:pPr>
      <w:r>
        <w:t>1] Out of the possibility of extraterrestrial reasoners, we have an obligation to respect their habitats and not interfere through exploration.</w:t>
      </w:r>
    </w:p>
    <w:p w14:paraId="709DB0CE" w14:textId="77777777" w:rsidR="000457D7" w:rsidRPr="005B0EF8" w:rsidRDefault="000457D7" w:rsidP="000457D7">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6C94B230" w14:textId="77777777" w:rsidR="000457D7" w:rsidRDefault="000457D7" w:rsidP="000457D7">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1F84D63F" w14:textId="77777777" w:rsidR="000457D7" w:rsidRDefault="000457D7" w:rsidP="000457D7"/>
    <w:p w14:paraId="461BFDA3" w14:textId="77777777" w:rsidR="000457D7" w:rsidRDefault="000457D7" w:rsidP="000457D7">
      <w:pPr>
        <w:pStyle w:val="Heading4"/>
      </w:pPr>
      <w:r>
        <w:t>2] Private entities are incapable of making omnilateral decisions as privatization entails that they withhold information which limits deliberation over making maxims.</w:t>
      </w:r>
    </w:p>
    <w:p w14:paraId="3ADE2C62" w14:textId="77777777" w:rsidR="000457D7" w:rsidRPr="00D90DB7" w:rsidRDefault="000457D7" w:rsidP="000457D7">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5" w:history="1">
        <w:r w:rsidRPr="00D90DB7">
          <w:rPr>
            <w:rStyle w:val="Hyperlink"/>
          </w:rPr>
          <w:t>cordelli@uchicago.edu</w:t>
        </w:r>
      </w:hyperlink>
      <w:r w:rsidRPr="00D90DB7">
        <w:t xml:space="preserve"> https://www.law.berkeley.edu/wp-content/uploads/2016/01/What-is-Wrong-With-Privatization_UCB.pdf</w:t>
      </w:r>
    </w:p>
    <w:p w14:paraId="78598117" w14:textId="77777777" w:rsidR="000457D7" w:rsidRPr="007176D2" w:rsidRDefault="000457D7" w:rsidP="000457D7">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w:t>
      </w:r>
      <w:r w:rsidRPr="007176D2">
        <w:rPr>
          <w:sz w:val="10"/>
        </w:rPr>
        <w:lastRenderedPageBreak/>
        <w:t xml:space="preserve">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1CBA593A" w14:textId="77777777" w:rsidR="000457D7" w:rsidRDefault="000457D7" w:rsidP="000457D7"/>
    <w:p w14:paraId="33FDC1F0" w14:textId="77777777" w:rsidR="000457D7" w:rsidRDefault="000457D7" w:rsidP="000457D7">
      <w:pPr>
        <w:pStyle w:val="Heading4"/>
        <w:rPr>
          <w:sz w:val="12"/>
        </w:rPr>
      </w:pPr>
      <w:r>
        <w:t xml:space="preserve">3] Space Exploration is non universalizable -  a).  Entails that everyone leaves Earth which means that no one would be around to create the means to leave earth </w:t>
      </w:r>
    </w:p>
    <w:p w14:paraId="2905F30C" w14:textId="77777777" w:rsidR="000457D7" w:rsidRDefault="000457D7" w:rsidP="000457D7">
      <w:pPr>
        <w:rPr>
          <w:b/>
          <w:bCs/>
          <w:sz w:val="26"/>
          <w:szCs w:val="26"/>
        </w:rPr>
      </w:pPr>
      <w:r w:rsidRPr="00695EFC">
        <w:rPr>
          <w:b/>
          <w:bCs/>
          <w:sz w:val="26"/>
          <w:szCs w:val="26"/>
        </w:rP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w:t>
      </w:r>
    </w:p>
    <w:p w14:paraId="17C9EC2E" w14:textId="77777777" w:rsidR="000457D7" w:rsidRPr="00E33031" w:rsidRDefault="000457D7" w:rsidP="000457D7">
      <w:pPr>
        <w:pStyle w:val="Heading4"/>
        <w:rPr>
          <w:rFonts w:ascii="-webkit-standard" w:hAnsi="-webkit-standard"/>
        </w:rPr>
      </w:pPr>
      <w:r w:rsidRPr="00E33031">
        <w:rPr>
          <w:rFonts w:ascii="-webkit-standard" w:hAnsi="-webkit-standard"/>
        </w:rPr>
        <w:t> </w:t>
      </w:r>
    </w:p>
    <w:p w14:paraId="7B646475" w14:textId="77777777" w:rsidR="000457D7" w:rsidRDefault="000457D7" w:rsidP="000457D7">
      <w:pPr>
        <w:pStyle w:val="Heading3"/>
      </w:pPr>
      <w:r>
        <w:lastRenderedPageBreak/>
        <w:t>UV</w:t>
      </w:r>
    </w:p>
    <w:p w14:paraId="556EE4A6" w14:textId="77777777" w:rsidR="000457D7" w:rsidRPr="00BB79E4" w:rsidRDefault="000457D7" w:rsidP="000457D7">
      <w:pPr>
        <w:pStyle w:val="Heading4"/>
      </w:pPr>
      <w:r w:rsidRPr="00BB79E4">
        <w:t>[1] </w:t>
      </w:r>
      <w:r>
        <w:t>1AR</w:t>
      </w:r>
      <w:r w:rsidRPr="00BB79E4">
        <w:t>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r>
        <w:t xml:space="preserve"> These paradigm issues also apply to 1ac theory bc I need to extend it in the 1ar if I go to it</w:t>
      </w:r>
    </w:p>
    <w:p w14:paraId="1A468FCB" w14:textId="77777777" w:rsidR="000457D7" w:rsidRPr="00BB79E4" w:rsidRDefault="000457D7" w:rsidP="000457D7"/>
    <w:p w14:paraId="20073045" w14:textId="77777777" w:rsidR="000457D7" w:rsidRPr="00BB79E4" w:rsidRDefault="000457D7" w:rsidP="000457D7">
      <w:pPr>
        <w:pStyle w:val="Heading4"/>
      </w:pPr>
      <w:r>
        <w:t>[</w:t>
      </w:r>
      <w:r w:rsidRPr="00BB79E4">
        <w:t>2] Permissibility affirms: </w:t>
      </w:r>
    </w:p>
    <w:p w14:paraId="4ED39285" w14:textId="77777777" w:rsidR="000457D7" w:rsidRPr="00BB79E4" w:rsidRDefault="000457D7" w:rsidP="000457D7">
      <w:pPr>
        <w:pStyle w:val="Heading4"/>
      </w:pPr>
      <w:r>
        <w:t>A</w:t>
      </w:r>
      <w:r w:rsidRPr="00BB79E4">
        <w:t>] Otherwise we’d have to have a proactive justification to do things like drink water.</w:t>
      </w:r>
    </w:p>
    <w:p w14:paraId="25A8CEC9" w14:textId="77777777" w:rsidR="000457D7" w:rsidRPr="00BB79E4" w:rsidRDefault="000457D7" w:rsidP="000457D7">
      <w:pPr>
        <w:pStyle w:val="Heading4"/>
      </w:pPr>
      <w:r>
        <w:t>B</w:t>
      </w:r>
      <w:r w:rsidRPr="00BB79E4">
        <w:t>] If anything is permissible, then definitionally so is the aff since there is nothing that prevents us from doing it.</w:t>
      </w:r>
    </w:p>
    <w:p w14:paraId="5811C006" w14:textId="77777777" w:rsidR="000457D7" w:rsidRPr="00BB79E4" w:rsidRDefault="000457D7" w:rsidP="000457D7">
      <w:pPr>
        <w:pStyle w:val="Heading4"/>
      </w:pPr>
      <w:r w:rsidRPr="00BB79E4">
        <w:t>[3] Presumption affirms:</w:t>
      </w:r>
    </w:p>
    <w:p w14:paraId="3C007933" w14:textId="77777777" w:rsidR="000457D7" w:rsidRPr="00BB79E4" w:rsidRDefault="000457D7" w:rsidP="000457D7">
      <w:pPr>
        <w:pStyle w:val="Heading4"/>
      </w:pPr>
      <w:r w:rsidRPr="00BB79E4">
        <w:t>A] Statements are true before false since if I told you my name, you’d believe me.</w:t>
      </w:r>
    </w:p>
    <w:p w14:paraId="79367D41" w14:textId="77777777" w:rsidR="000457D7" w:rsidRPr="002A1359" w:rsidRDefault="000457D7" w:rsidP="000457D7">
      <w:pPr>
        <w:pStyle w:val="Heading4"/>
      </w:pPr>
      <w:r w:rsidRPr="00BB79E4">
        <w:t xml:space="preserve">B] Epistemics – we wouldn’t be able to start a strand of reasoning since we’d have to question </w:t>
      </w:r>
      <w:r w:rsidRPr="002A1359">
        <w:t>that reason.</w:t>
      </w:r>
    </w:p>
    <w:p w14:paraId="3A701DC0" w14:textId="77777777" w:rsidR="000457D7" w:rsidRDefault="000457D7" w:rsidP="000457D7">
      <w:pPr>
        <w:pStyle w:val="Heading4"/>
      </w:pPr>
      <w:r w:rsidRPr="002A1359">
        <w:t>C] Illogical – presuming statements false is illogical since you can’t say things like P and ~P are both wrong.</w:t>
      </w:r>
    </w:p>
    <w:p w14:paraId="7A322165" w14:textId="77777777" w:rsidR="000457D7" w:rsidRPr="002A1359" w:rsidRDefault="000457D7" w:rsidP="000457D7"/>
    <w:p w14:paraId="703806F1" w14:textId="77777777" w:rsidR="000457D7" w:rsidRPr="00F601E6" w:rsidRDefault="000457D7" w:rsidP="000457D7"/>
    <w:p w14:paraId="31804582" w14:textId="77777777" w:rsidR="00E42E4C" w:rsidRPr="000457D7" w:rsidRDefault="00E42E4C" w:rsidP="000457D7"/>
    <w:sectPr w:rsidR="00E42E4C" w:rsidRPr="000457D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25670" w14:textId="77777777" w:rsidR="00EC46A2" w:rsidRDefault="00EC46A2" w:rsidP="00AA64BF">
      <w:pPr>
        <w:spacing w:after="0" w:line="240" w:lineRule="auto"/>
      </w:pPr>
      <w:r>
        <w:separator/>
      </w:r>
    </w:p>
  </w:endnote>
  <w:endnote w:type="continuationSeparator" w:id="0">
    <w:p w14:paraId="5EF1404D" w14:textId="77777777" w:rsidR="00EC46A2" w:rsidRDefault="00EC46A2"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4B3E8" w14:textId="77777777" w:rsidR="00EC46A2" w:rsidRDefault="00EC46A2" w:rsidP="00AA64BF">
      <w:pPr>
        <w:spacing w:after="0" w:line="240" w:lineRule="auto"/>
      </w:pPr>
      <w:r>
        <w:separator/>
      </w:r>
    </w:p>
  </w:footnote>
  <w:footnote w:type="continuationSeparator" w:id="0">
    <w:p w14:paraId="718E3511" w14:textId="77777777" w:rsidR="00EC46A2" w:rsidRDefault="00EC46A2"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57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457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57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57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457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5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57D7"/>
  </w:style>
  <w:style w:type="character" w:customStyle="1" w:styleId="Heading1Char">
    <w:name w:val="Heading 1 Char"/>
    <w:aliases w:val="Pocket Char"/>
    <w:basedOn w:val="DefaultParagraphFont"/>
    <w:link w:val="Heading1"/>
    <w:uiPriority w:val="9"/>
    <w:rsid w:val="000457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57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57D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457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57D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8"/>
    <w:basedOn w:val="DefaultParagraphFont"/>
    <w:uiPriority w:val="1"/>
    <w:qFormat/>
    <w:rsid w:val="000457D7"/>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0457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457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0457D7"/>
    <w:rPr>
      <w:color w:val="auto"/>
      <w:u w:val="none"/>
    </w:rPr>
  </w:style>
  <w:style w:type="paragraph" w:styleId="DocumentMap">
    <w:name w:val="Document Map"/>
    <w:basedOn w:val="Normal"/>
    <w:link w:val="DocumentMapChar"/>
    <w:uiPriority w:val="99"/>
    <w:semiHidden/>
    <w:unhideWhenUsed/>
    <w:rsid w:val="000457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57D7"/>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hilosoph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hyperlink" Target="mailto:cordelli@uchicago.ed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q=define+outer+space&amp;rlz=1C1CHBF_enUS909US909&amp;oq=define+outer+space&amp;aqs=chrome.0.69i59j0i22i30l6j0i390l3.1588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11</Pages>
  <Words>3967</Words>
  <Characters>22615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39</cp:revision>
  <dcterms:created xsi:type="dcterms:W3CDTF">2021-09-04T20:57:00Z</dcterms:created>
  <dcterms:modified xsi:type="dcterms:W3CDTF">2022-01-15T22:27:00Z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