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C52A16" w14:textId="1F9BF429" w:rsidR="00504DAC" w:rsidRPr="00187290" w:rsidRDefault="00504DAC" w:rsidP="00504DAC">
      <w:pPr>
        <w:pStyle w:val="Heading1"/>
      </w:pPr>
      <w:r>
        <w:t>Blake dubs 1ac</w:t>
      </w:r>
    </w:p>
    <w:p w14:paraId="3DDF1715" w14:textId="77777777" w:rsidR="00504DAC" w:rsidRDefault="00504DAC" w:rsidP="00504DAC">
      <w:pPr>
        <w:pStyle w:val="Heading4"/>
        <w:rPr>
          <w:rFonts w:cs="Calibri"/>
          <w:color w:val="000000" w:themeColor="text1"/>
        </w:rPr>
      </w:pPr>
    </w:p>
    <w:p w14:paraId="38EC6057" w14:textId="3CF27E2B" w:rsidR="00504DAC" w:rsidRPr="00187290" w:rsidRDefault="00504DAC" w:rsidP="00504DAC">
      <w:pPr>
        <w:pStyle w:val="Heading4"/>
        <w:rPr>
          <w:rFonts w:cs="Calibri"/>
          <w:color w:val="000000" w:themeColor="text1"/>
        </w:rPr>
      </w:pPr>
      <w:r w:rsidRPr="00187290">
        <w:rPr>
          <w:rFonts w:cs="Calibri"/>
          <w:color w:val="000000" w:themeColor="text1"/>
        </w:rPr>
        <w:t>Behold the image of the disgusting disabled child, which causes one to wince in the face of egoistic empathy. This is self-reflection, a process constitutive of the psyche that results in the disability drive, the culmination of primary pity where the non-disabled subject embodies itself in the position of the disabled object, and secondary pity, which portrays the ego’s overcompensation to regain its position and pushes a desire from lack for the eradication of disability.</w:t>
      </w:r>
    </w:p>
    <w:p w14:paraId="5F38B4FB" w14:textId="77777777" w:rsidR="00504DAC" w:rsidRPr="00187290" w:rsidRDefault="00504DAC" w:rsidP="00504DAC">
      <w:pPr>
        <w:spacing w:after="0" w:line="240" w:lineRule="auto"/>
        <w:rPr>
          <w:color w:val="000000" w:themeColor="text1"/>
          <w:sz w:val="16"/>
          <w:szCs w:val="16"/>
        </w:rPr>
      </w:pPr>
      <w:proofErr w:type="spellStart"/>
      <w:r w:rsidRPr="00187290">
        <w:rPr>
          <w:b/>
          <w:bCs/>
          <w:color w:val="000000" w:themeColor="text1"/>
          <w:sz w:val="26"/>
          <w:szCs w:val="26"/>
        </w:rPr>
        <w:t>Mollow</w:t>
      </w:r>
      <w:proofErr w:type="spellEnd"/>
      <w:r w:rsidRPr="00187290">
        <w:rPr>
          <w:b/>
          <w:bCs/>
          <w:color w:val="000000" w:themeColor="text1"/>
          <w:sz w:val="26"/>
          <w:szCs w:val="26"/>
        </w:rPr>
        <w:t xml:space="preserve"> 15</w:t>
      </w:r>
      <w:r w:rsidRPr="00187290">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187290">
        <w:rPr>
          <w:color w:val="000000" w:themeColor="text1"/>
          <w:sz w:val="16"/>
          <w:szCs w:val="16"/>
        </w:rPr>
        <w:t>Langan</w:t>
      </w:r>
      <w:proofErr w:type="spellEnd"/>
      <w:r w:rsidRPr="00187290">
        <w:rPr>
          <w:color w:val="000000" w:themeColor="text1"/>
          <w:sz w:val="16"/>
          <w:szCs w:val="16"/>
        </w:rPr>
        <w:t xml:space="preserve"> Professor Melinda Y. Chen Spring 2015 </w:t>
      </w:r>
      <w:hyperlink r:id="rId9" w:history="1">
        <w:r w:rsidRPr="00187290">
          <w:rPr>
            <w:rStyle w:val="Hyperlink"/>
            <w:color w:val="000000" w:themeColor="text1"/>
            <w:sz w:val="16"/>
            <w:szCs w:val="16"/>
          </w:rPr>
          <w:t>https://digitalassets.lib.berkeley.edu/etd/ucb/text/Mollow_berkeley_0028E_15181.pdf</w:t>
        </w:r>
      </w:hyperlink>
      <w:r w:rsidRPr="00187290">
        <w:rPr>
          <w:color w:val="000000" w:themeColor="text1"/>
          <w:sz w:val="16"/>
          <w:szCs w:val="16"/>
        </w:rPr>
        <w:t xml:space="preserve"> SJCP//JG</w:t>
      </w:r>
    </w:p>
    <w:p w14:paraId="1D83F70C" w14:textId="77777777" w:rsidR="00504DAC" w:rsidRPr="00187290" w:rsidRDefault="00504DAC" w:rsidP="00504DAC">
      <w:pPr>
        <w:rPr>
          <w:color w:val="000000" w:themeColor="text1"/>
          <w:sz w:val="14"/>
        </w:rPr>
      </w:pPr>
      <w:r w:rsidRPr="00187290">
        <w:rPr>
          <w:color w:val="000000" w:themeColor="text1"/>
          <w:sz w:val="14"/>
        </w:rPr>
        <w:t xml:space="preserve">A Tale of Two Pities </w:t>
      </w:r>
      <w:r w:rsidRPr="00187290">
        <w:rPr>
          <w:rStyle w:val="Emphasis"/>
          <w:color w:val="000000" w:themeColor="text1"/>
        </w:rPr>
        <w:t>“Piss on pity,” declares a well-known disability activist bumper sticker</w:t>
      </w:r>
      <w:r w:rsidRPr="00187290">
        <w:rPr>
          <w:color w:val="000000" w:themeColor="text1"/>
          <w:sz w:val="14"/>
        </w:rPr>
        <w:t xml:space="preserve">. A more polite companion to this tag, the slogan “No pity” is a rallying cry of the disability rights movement.119 For disability studies, </w:t>
      </w:r>
      <w:r w:rsidRPr="00187290">
        <w:rPr>
          <w:rStyle w:val="Emphasis"/>
          <w:color w:val="000000" w:themeColor="text1"/>
        </w:rPr>
        <w:t>a field that since its inception has vigorously resisted the imposition of pity upon disabled people, Tiny Tim is anathema</w:t>
      </w:r>
      <w:r w:rsidRPr="00187290">
        <w:rPr>
          <w:color w:val="000000" w:themeColor="text1"/>
          <w:sz w:val="14"/>
        </w:rPr>
        <w:t xml:space="preserve">. Understandably so: every year, the image of </w:t>
      </w:r>
      <w:r w:rsidRPr="00187290">
        <w:rPr>
          <w:rStyle w:val="Emphasis"/>
          <w:color w:val="000000" w:themeColor="text1"/>
        </w:rPr>
        <w:t>Tiny Tim is used to drum up pity for disabled people; the widespread circulation of this affect, disability scholars have compellingly argued, does not alleviate the social barriers that we face but instead reinforces our oppression</w:t>
      </w:r>
      <w:r w:rsidRPr="00187290">
        <w:rPr>
          <w:color w:val="000000" w:themeColor="text1"/>
          <w:sz w:val="14"/>
        </w:rPr>
        <w:t xml:space="preserve">. Indispensable as this disability studies analysis is, it leaves some important questions about pity unanswered. For example: if, as is commonly said, </w:t>
      </w:r>
      <w:r w:rsidRPr="00187290">
        <w:rPr>
          <w:rStyle w:val="Emphasis"/>
          <w:color w:val="000000" w:themeColor="text1"/>
        </w:rPr>
        <w:t>“No one wants to be pitied,”</w:t>
      </w:r>
      <w:r w:rsidRPr="00187290">
        <w:rPr>
          <w:color w:val="000000" w:themeColor="text1"/>
          <w:sz w:val="14"/>
        </w:rPr>
        <w:t xml:space="preserve"> then why is this so? And also, </w:t>
      </w:r>
      <w:r w:rsidRPr="00187290">
        <w:rPr>
          <w:rStyle w:val="Emphasis"/>
          <w:color w:val="000000" w:themeColor="text1"/>
        </w:rPr>
        <w:t>if nobody wants to be pitied, who, if anyone, wants to feel pity? At first glance, the answer to the latter question might seem to be “everyone.”</w:t>
      </w:r>
      <w:r w:rsidRPr="00187290">
        <w:rPr>
          <w:color w:val="000000" w:themeColor="text1"/>
          <w:sz w:val="14"/>
        </w:rPr>
        <w:t xml:space="preserve"> Certainly, multitudes of moviegoers appear to enjoy our culture’s annual recitations of Tiny Tim’s pity inducing tale. </w:t>
      </w:r>
      <w:r w:rsidRPr="00187290">
        <w:rPr>
          <w:rStyle w:val="Emphasis"/>
          <w:color w:val="000000" w:themeColor="text1"/>
        </w:rPr>
        <w:t xml:space="preserve">If it can be fun to perform pity, perhaps this is because </w:t>
      </w:r>
      <w:r w:rsidRPr="00187290">
        <w:rPr>
          <w:rStyle w:val="Emphasis"/>
          <w:color w:val="000000" w:themeColor="text1"/>
          <w:highlight w:val="green"/>
        </w:rPr>
        <w:t>pity gives a boost to the ego of the pitying person</w:t>
      </w:r>
      <w:r w:rsidRPr="00187290">
        <w:rPr>
          <w:rStyle w:val="Emphasis"/>
          <w:color w:val="000000" w:themeColor="text1"/>
        </w:rPr>
        <w:t>. “</w:t>
      </w:r>
      <w:r w:rsidRPr="00187290">
        <w:rPr>
          <w:rStyle w:val="Emphasis"/>
          <w:color w:val="000000" w:themeColor="text1"/>
          <w:highlight w:val="green"/>
        </w:rPr>
        <w:t>You are broken, and I am whole</w:t>
      </w:r>
      <w:r w:rsidRPr="00187290">
        <w:rPr>
          <w:rStyle w:val="Emphasis"/>
          <w:color w:val="000000" w:themeColor="text1"/>
        </w:rPr>
        <w:t xml:space="preserve">,” the </w:t>
      </w:r>
      <w:proofErr w:type="spellStart"/>
      <w:r w:rsidRPr="00187290">
        <w:rPr>
          <w:rStyle w:val="Emphasis"/>
          <w:color w:val="000000" w:themeColor="text1"/>
        </w:rPr>
        <w:t>pitier</w:t>
      </w:r>
      <w:proofErr w:type="spellEnd"/>
      <w:r w:rsidRPr="00187290">
        <w:rPr>
          <w:rStyle w:val="Emphasis"/>
          <w:color w:val="000000" w:themeColor="text1"/>
        </w:rPr>
        <w:t xml:space="preserve"> says to the one who is pitied. “I look down on you because you suffer.” Naturally, disabled people resist performing this service for the nondisabled. “Spare us your pity,” we say, because pity is felt to be demeaning. 73 Yet an incoherence structures this familiar account of pity: if pity </w:t>
      </w:r>
      <w:r w:rsidRPr="00187290">
        <w:rPr>
          <w:rStyle w:val="Emphasis"/>
          <w:color w:val="000000" w:themeColor="text1"/>
          <w:highlight w:val="green"/>
        </w:rPr>
        <w:t>fortifies the ego of the subject</w:t>
      </w:r>
      <w:r w:rsidRPr="00187290">
        <w:rPr>
          <w:rStyle w:val="Emphasis"/>
          <w:color w:val="000000" w:themeColor="text1"/>
        </w:rPr>
        <w:t xml:space="preserve"> who feels it, then why do people so often resist feeling pity?</w:t>
      </w:r>
      <w:r w:rsidRPr="00187290">
        <w:rPr>
          <w:color w:val="000000" w:themeColor="text1"/>
          <w:sz w:val="14"/>
        </w:rPr>
        <w:t xml:space="preserve"> Some folks get pissed when they are prodded to pity. “Your appeals to pity won’t work,” they say. </w:t>
      </w:r>
      <w:r w:rsidRPr="00187290">
        <w:rPr>
          <w:rStyle w:val="Emphasis"/>
          <w:color w:val="000000" w:themeColor="text1"/>
        </w:rPr>
        <w:t>“I have no pity for you.” This is the attitude that Scrooge takes toward Tiny Tim</w:t>
      </w:r>
      <w:r w:rsidRPr="00187290">
        <w:rPr>
          <w:color w:val="000000" w:themeColor="text1"/>
          <w:sz w:val="14"/>
        </w:rPr>
        <w:t xml:space="preserve">. It’s also the stance that Edelman invites queers to take in relation to the Child—and not only to the Child per se, but also to anyone who calls for a performance of pity. </w:t>
      </w:r>
      <w:r w:rsidRPr="00187290">
        <w:rPr>
          <w:rStyle w:val="Emphasis"/>
          <w:color w:val="000000" w:themeColor="text1"/>
        </w:rPr>
        <w:t xml:space="preserve">Edelman argues that </w:t>
      </w:r>
      <w:r w:rsidRPr="00187290">
        <w:rPr>
          <w:rStyle w:val="Emphasis"/>
          <w:color w:val="000000" w:themeColor="text1"/>
          <w:highlight w:val="green"/>
        </w:rPr>
        <w:t>compassion</w:t>
      </w:r>
      <w:r w:rsidRPr="00187290">
        <w:rPr>
          <w:rStyle w:val="Emphasis"/>
          <w:color w:val="000000" w:themeColor="text1"/>
        </w:rPr>
        <w:t xml:space="preserve"> (which, of course, is a close relative of pity) </w:t>
      </w:r>
      <w:r w:rsidRPr="00187290">
        <w:rPr>
          <w:rStyle w:val="Emphasis"/>
          <w:color w:val="000000" w:themeColor="text1"/>
          <w:highlight w:val="green"/>
        </w:rPr>
        <w:t>is fundamentally narcissistic</w:t>
      </w:r>
      <w:r w:rsidRPr="00187290">
        <w:rPr>
          <w:color w:val="000000" w:themeColor="text1"/>
          <w:sz w:val="14"/>
        </w:rPr>
        <w:t xml:space="preserve"> (73). </w:t>
      </w:r>
      <w:r w:rsidRPr="00187290">
        <w:rPr>
          <w:rStyle w:val="Emphasis"/>
          <w:color w:val="000000" w:themeColor="text1"/>
        </w:rPr>
        <w:t xml:space="preserve">When we call ourselves compassionate, we think we’re feeling for the other; but, Edelman contends, we’re really only feeling for ourselves (83). That is, compassion </w:t>
      </w:r>
      <w:r w:rsidRPr="00187290">
        <w:rPr>
          <w:rStyle w:val="Emphasis"/>
          <w:color w:val="000000" w:themeColor="text1"/>
          <w:highlight w:val="green"/>
        </w:rPr>
        <w:t>involves projecting one’s own ego onto the object of one’s compassion</w:t>
      </w:r>
      <w:r w:rsidRPr="00187290">
        <w:rPr>
          <w:rStyle w:val="Emphasis"/>
          <w:color w:val="000000" w:themeColor="text1"/>
        </w:rPr>
        <w:t xml:space="preserve">. In this schema, the pitied person is used as a vehicle for the </w:t>
      </w:r>
      <w:proofErr w:type="spellStart"/>
      <w:r w:rsidRPr="00187290">
        <w:rPr>
          <w:rStyle w:val="Emphasis"/>
          <w:color w:val="000000" w:themeColor="text1"/>
        </w:rPr>
        <w:t>pitier</w:t>
      </w:r>
      <w:proofErr w:type="spellEnd"/>
      <w:r w:rsidRPr="00187290">
        <w:rPr>
          <w:rStyle w:val="Emphasis"/>
          <w:color w:val="000000" w:themeColor="text1"/>
        </w:rPr>
        <w:t xml:space="preserve"> to feel sorry for his or her own self. But in calling compassion a cover for narcissism, Edelman may inadvertently point to a connection between compassion and the drive.</w:t>
      </w:r>
      <w:r w:rsidRPr="00187290">
        <w:rPr>
          <w:color w:val="000000" w:themeColor="text1"/>
          <w:sz w:val="14"/>
        </w:rPr>
        <w:t xml:space="preserve"> Freud’s theorization of narcissism, which is a precursor to his idea of the death drive, </w:t>
      </w:r>
      <w:r w:rsidRPr="00187290">
        <w:rPr>
          <w:rStyle w:val="Emphasis"/>
          <w:color w:val="000000" w:themeColor="text1"/>
        </w:rPr>
        <w:t xml:space="preserve">suggests that although </w:t>
      </w:r>
      <w:r w:rsidRPr="00187290">
        <w:rPr>
          <w:rStyle w:val="Emphasis"/>
          <w:color w:val="000000" w:themeColor="text1"/>
          <w:highlight w:val="green"/>
        </w:rPr>
        <w:t>some</w:t>
      </w:r>
      <w:r w:rsidRPr="00187290">
        <w:rPr>
          <w:rStyle w:val="Emphasis"/>
          <w:color w:val="000000" w:themeColor="text1"/>
        </w:rPr>
        <w:t xml:space="preserve"> forms of </w:t>
      </w:r>
      <w:r w:rsidRPr="00187290">
        <w:rPr>
          <w:rStyle w:val="Emphasis"/>
          <w:color w:val="000000" w:themeColor="text1"/>
          <w:highlight w:val="green"/>
        </w:rPr>
        <w:t>narcissism can bolster the ego</w:t>
      </w:r>
      <w:r w:rsidRPr="00187290">
        <w:rPr>
          <w:rStyle w:val="Emphasis"/>
          <w:color w:val="000000" w:themeColor="text1"/>
        </w:rPr>
        <w:t xml:space="preserve">, </w:t>
      </w:r>
      <w:r w:rsidRPr="00187290">
        <w:rPr>
          <w:rStyle w:val="Emphasis"/>
          <w:color w:val="000000" w:themeColor="text1"/>
          <w:highlight w:val="green"/>
        </w:rPr>
        <w:t>other</w:t>
      </w:r>
      <w:r w:rsidRPr="00187290">
        <w:rPr>
          <w:rStyle w:val="Emphasis"/>
          <w:color w:val="000000" w:themeColor="text1"/>
        </w:rPr>
        <w:t xml:space="preserve"> forms can do just </w:t>
      </w:r>
      <w:r w:rsidRPr="00187290">
        <w:rPr>
          <w:rStyle w:val="Emphasis"/>
          <w:color w:val="000000" w:themeColor="text1"/>
          <w:highlight w:val="green"/>
        </w:rPr>
        <w:t>the opposite</w:t>
      </w:r>
      <w:r w:rsidRPr="00187290">
        <w:rPr>
          <w:rStyle w:val="Emphasis"/>
          <w:color w:val="000000" w:themeColor="text1"/>
        </w:rPr>
        <w:t>.</w:t>
      </w:r>
      <w:r w:rsidRPr="00187290">
        <w:rPr>
          <w:color w:val="000000" w:themeColor="text1"/>
          <w:sz w:val="14"/>
        </w:rPr>
        <w:t xml:space="preserve"> “On Narcissism” posits a distinction between what Freud calls </w:t>
      </w:r>
      <w:r w:rsidRPr="00187290">
        <w:rPr>
          <w:rStyle w:val="Emphasis"/>
          <w:color w:val="000000" w:themeColor="text1"/>
        </w:rPr>
        <w:t>“primary” and “secondary” narcissism</w:t>
      </w:r>
      <w:r w:rsidRPr="00187290">
        <w:rPr>
          <w:color w:val="000000" w:themeColor="text1"/>
          <w:sz w:val="14"/>
        </w:rPr>
        <w:t xml:space="preserve">; this distinction </w:t>
      </w:r>
      <w:r w:rsidRPr="00187290">
        <w:rPr>
          <w:rStyle w:val="Emphasis"/>
          <w:color w:val="000000" w:themeColor="text1"/>
        </w:rPr>
        <w:t>provides the basis for a contrast that I wish to draw between what could be called primary and secondary pity</w:t>
      </w:r>
      <w:r w:rsidRPr="00187290">
        <w:rPr>
          <w:color w:val="000000" w:themeColor="text1"/>
          <w:sz w:val="14"/>
        </w:rPr>
        <w:t xml:space="preserve">. To elucidate these two pities, let us look at the tale that Freud tells about two narcissisms. The story begins, as many Freudian narratives do, with </w:t>
      </w:r>
      <w:r w:rsidRPr="00187290">
        <w:rPr>
          <w:rStyle w:val="Emphasis"/>
          <w:color w:val="000000" w:themeColor="text1"/>
        </w:rPr>
        <w:t>the image of a child at its mother’s breast.</w:t>
      </w:r>
      <w:r w:rsidRPr="00187290">
        <w:rPr>
          <w:color w:val="000000" w:themeColor="text1"/>
          <w:sz w:val="14"/>
        </w:rPr>
        <w:t xml:space="preserve"> Freud gives the name </w:t>
      </w:r>
      <w:r w:rsidRPr="00187290">
        <w:rPr>
          <w:rStyle w:val="Emphasis"/>
          <w:color w:val="000000" w:themeColor="text1"/>
        </w:rPr>
        <w:t>“primary narcissism” to the perfect autoerotic pleasure in which the child luxuriates. This pleasure takes place in the absence of a stable self, as the child does not yet conceive of itself as a distinct entity, undifferentiated from its external environment</w:t>
      </w:r>
      <w:r w:rsidRPr="00187290">
        <w:rPr>
          <w:color w:val="000000" w:themeColor="text1"/>
          <w:sz w:val="14"/>
        </w:rPr>
        <w:t xml:space="preserve"> (87-88). </w:t>
      </w:r>
      <w:r w:rsidRPr="00187290">
        <w:rPr>
          <w:rStyle w:val="Emphasis"/>
          <w:color w:val="000000" w:themeColor="text1"/>
        </w:rPr>
        <w:t>It’s the best of times, but it can’t last</w:t>
      </w:r>
      <w:r w:rsidRPr="00187290">
        <w:rPr>
          <w:color w:val="000000" w:themeColor="text1"/>
          <w:sz w:val="14"/>
        </w:rPr>
        <w:t xml:space="preserve">: the child’s primary narcissism, Freud recounts, is exposed to numerous “disturbances,” ranging from the castration complex (in which boys fear losing the penis and girls, Freud assumes, wish that they had one) to parental discipline and criticism.120 </w:t>
      </w:r>
      <w:r w:rsidRPr="00187290">
        <w:rPr>
          <w:rStyle w:val="Emphasis"/>
          <w:color w:val="000000" w:themeColor="text1"/>
        </w:rPr>
        <w:t>But still, we keep seeking that lost, best time: because humans are “incapable of giving up a satisfaction” that we have “once enjoyed,” we continually try to return to the primary narcissism of childhood. We do this by engaging in secondary narcissism</w:t>
      </w:r>
      <w:r w:rsidRPr="00187290">
        <w:rPr>
          <w:color w:val="000000" w:themeColor="text1"/>
          <w:sz w:val="14"/>
        </w:rPr>
        <w:t xml:space="preserve">. All the </w:t>
      </w:r>
      <w:r w:rsidRPr="00187290">
        <w:rPr>
          <w:rStyle w:val="Emphasis"/>
          <w:color w:val="000000" w:themeColor="text1"/>
        </w:rPr>
        <w:t xml:space="preserve">familiar attitudes and behaviors that one tends to think of when one disparages someone as “narcissistic” fall into the category of what Freud defined as secondary narcissism: the </w:t>
      </w:r>
      <w:proofErr w:type="gramStart"/>
      <w:r w:rsidRPr="00187290">
        <w:rPr>
          <w:rStyle w:val="Emphasis"/>
          <w:color w:val="000000" w:themeColor="text1"/>
        </w:rPr>
        <w:t>puffed up</w:t>
      </w:r>
      <w:proofErr w:type="gramEnd"/>
      <w:r w:rsidRPr="00187290">
        <w:rPr>
          <w:rStyle w:val="Emphasis"/>
          <w:color w:val="000000" w:themeColor="text1"/>
        </w:rPr>
        <w:t xml:space="preserve"> ego, the feeling of superiority over others. But even secondary narcissism, with its many patent problems, does not only aim to aggrandize the ego</w:t>
      </w:r>
      <w:r w:rsidRPr="00187290">
        <w:rPr>
          <w:color w:val="000000" w:themeColor="text1"/>
          <w:sz w:val="14"/>
        </w:rPr>
        <w:t xml:space="preserve">. The impetus of </w:t>
      </w:r>
      <w:r w:rsidRPr="00187290">
        <w:rPr>
          <w:rStyle w:val="Emphasis"/>
          <w:color w:val="000000" w:themeColor="text1"/>
        </w:rPr>
        <w:t>secondary narcissism, after all, is to return to a state in which the ego as such does not exist</w:t>
      </w:r>
      <w:r w:rsidRPr="00187290">
        <w:rPr>
          <w:color w:val="000000" w:themeColor="text1"/>
          <w:sz w:val="14"/>
        </w:rPr>
        <w:t xml:space="preserve">. The child’s </w:t>
      </w:r>
      <w:r w:rsidRPr="00187290">
        <w:rPr>
          <w:rStyle w:val="Emphasis"/>
          <w:color w:val="000000" w:themeColor="text1"/>
        </w:rPr>
        <w:t>autoerotic enjoyment at its mother’s breast is pleasurable in part because the child is not yet a subject. As with the death drive’s impulsion to return to “an earlier state of things,” secondary narcissism draws the subject back toward a prior time when the ego did not exist</w:t>
      </w:r>
      <w:r w:rsidRPr="00187290">
        <w:rPr>
          <w:color w:val="000000" w:themeColor="text1"/>
          <w:sz w:val="14"/>
        </w:rPr>
        <w:t xml:space="preserve"> (Beyond 45). Yet if primary narcissism is looked back upon as the best of times, it must, from the vantage point of a fully constituted ego, appear as the worst of times, too. </w:t>
      </w:r>
      <w:r w:rsidRPr="00187290">
        <w:rPr>
          <w:rStyle w:val="Emphasis"/>
          <w:color w:val="000000" w:themeColor="text1"/>
        </w:rPr>
        <w:t>To be drawn back to primary narcissism would be to imagine the abolition of one’s self. For this reason, even though secondary narcissism may threaten to break down the ego, it also entails a defense against the threat/pleasure of that breaking down</w:t>
      </w:r>
      <w:r w:rsidRPr="00187290">
        <w:rPr>
          <w:color w:val="000000" w:themeColor="text1"/>
          <w:sz w:val="14"/>
        </w:rPr>
        <w:t xml:space="preserve">. Much as the differentiation between the inseparable processes of primary and secondary narcissism rests on a distinction between building up and breaking down the ego, a similar heuristic distinction gives structure to my concepts of primary and secondary pity. </w:t>
      </w:r>
      <w:r w:rsidRPr="00187290">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187290">
        <w:rPr>
          <w:color w:val="000000" w:themeColor="text1"/>
          <w:sz w:val="14"/>
        </w:rPr>
        <w:t xml:space="preserve">121 </w:t>
      </w:r>
      <w:r w:rsidRPr="00187290">
        <w:rPr>
          <w:rStyle w:val="Emphasis"/>
          <w:color w:val="000000" w:themeColor="text1"/>
          <w:highlight w:val="green"/>
        </w:rPr>
        <w:t>Primary pity arises when one witnesses a fall of the self</w:t>
      </w:r>
      <w:r w:rsidRPr="00187290">
        <w:rPr>
          <w:rStyle w:val="Emphasis"/>
          <w:color w:val="000000" w:themeColor="text1"/>
        </w:rPr>
        <w:t xml:space="preserve">, a collapse of the ego; such falling is </w:t>
      </w:r>
      <w:r w:rsidRPr="00187290">
        <w:rPr>
          <w:rStyle w:val="Emphasis"/>
          <w:color w:val="000000" w:themeColor="text1"/>
          <w:highlight w:val="green"/>
        </w:rPr>
        <w:t>at once painful and pleasurable to observe</w:t>
      </w:r>
      <w:r w:rsidRPr="00187290">
        <w:rPr>
          <w:rStyle w:val="Emphasis"/>
          <w:color w:val="000000" w:themeColor="text1"/>
        </w:rPr>
        <w:t>. In other words, primary pity could be described as a vicarious experience of the tragedy of disability. A great deal of the pain and pleasure of primary pity center on questions about what, or who, this fallen self is</w:t>
      </w:r>
      <w:r w:rsidRPr="00187290">
        <w:rPr>
          <w:color w:val="000000" w:themeColor="text1"/>
          <w:sz w:val="14"/>
        </w:rPr>
        <w:t xml:space="preserve">. When most people think about pity, we refer to an affect in which, to adopt Edelman’s phrase, </w:t>
      </w:r>
      <w:r w:rsidRPr="00187290">
        <w:rPr>
          <w:rStyle w:val="Emphasis"/>
          <w:color w:val="000000" w:themeColor="text1"/>
          <w:highlight w:val="green"/>
        </w:rPr>
        <w:t>we</w:t>
      </w:r>
      <w:r w:rsidRPr="00187290">
        <w:rPr>
          <w:rStyle w:val="Emphasis"/>
          <w:color w:val="000000" w:themeColor="text1"/>
        </w:rPr>
        <w:t xml:space="preserve"> purport to “</w:t>
      </w:r>
      <w:r w:rsidRPr="00187290">
        <w:rPr>
          <w:rStyle w:val="Emphasis"/>
          <w:color w:val="000000" w:themeColor="text1"/>
          <w:highlight w:val="green"/>
        </w:rPr>
        <w:t>feel for the other</w:t>
      </w:r>
      <w:r w:rsidRPr="00187290">
        <w:rPr>
          <w:rStyle w:val="Emphasis"/>
          <w:color w:val="000000" w:themeColor="text1"/>
        </w:rPr>
        <w:t>.”</w:t>
      </w:r>
      <w:r w:rsidRPr="00187290">
        <w:rPr>
          <w:color w:val="000000" w:themeColor="text1"/>
          <w:sz w:val="14"/>
        </w:rPr>
        <w:t xml:space="preserve"> But as with primary narcissism, in which the self has not yet been constituted, and therefore cannot be said to enter into intersubjective relations with an “other,” </w:t>
      </w:r>
      <w:r w:rsidRPr="00187290">
        <w:rPr>
          <w:rStyle w:val="Emphasis"/>
          <w:color w:val="000000" w:themeColor="text1"/>
        </w:rPr>
        <w:t xml:space="preserve">primary pity </w:t>
      </w:r>
      <w:r w:rsidRPr="00187290">
        <w:rPr>
          <w:rStyle w:val="Emphasis"/>
          <w:color w:val="000000" w:themeColor="text1"/>
          <w:highlight w:val="green"/>
        </w:rPr>
        <w:t>entails a</w:t>
      </w:r>
      <w:r w:rsidRPr="00187290">
        <w:rPr>
          <w:rStyle w:val="Emphasis"/>
          <w:color w:val="000000" w:themeColor="text1"/>
        </w:rPr>
        <w:t xml:space="preserve"> </w:t>
      </w:r>
      <w:r w:rsidRPr="00187290">
        <w:rPr>
          <w:rStyle w:val="Emphasis"/>
          <w:color w:val="000000" w:themeColor="text1"/>
          <w:highlight w:val="green"/>
        </w:rPr>
        <w:t>mixing up of self and other such that the ego</w:t>
      </w:r>
      <w:r w:rsidRPr="00187290">
        <w:rPr>
          <w:rStyle w:val="Emphasis"/>
          <w:color w:val="000000" w:themeColor="text1"/>
        </w:rPr>
        <w:t xml:space="preserve">, in becoming permeable to pain that </w:t>
      </w:r>
      <w:r w:rsidRPr="00187290">
        <w:rPr>
          <w:rStyle w:val="Emphasis"/>
          <w:color w:val="000000" w:themeColor="text1"/>
          <w:highlight w:val="green"/>
        </w:rPr>
        <w:t>may properly belong to “someone else</w:t>
      </w:r>
      <w:r w:rsidRPr="00187290">
        <w:rPr>
          <w:rStyle w:val="Emphasis"/>
          <w:color w:val="000000" w:themeColor="text1"/>
        </w:rPr>
        <w:t xml:space="preserve">,” is profoundly </w:t>
      </w:r>
      <w:r w:rsidRPr="00187290">
        <w:rPr>
          <w:rStyle w:val="Emphasis"/>
          <w:color w:val="000000" w:themeColor="text1"/>
          <w:highlight w:val="green"/>
        </w:rPr>
        <w:t>threatened</w:t>
      </w:r>
      <w:r w:rsidRPr="00187290">
        <w:rPr>
          <w:rStyle w:val="Emphasis"/>
          <w:color w:val="000000" w:themeColor="text1"/>
        </w:rPr>
        <w:t xml:space="preserve"> </w:t>
      </w:r>
      <w:r w:rsidRPr="00187290">
        <w:rPr>
          <w:rStyle w:val="Emphasis"/>
          <w:color w:val="000000" w:themeColor="text1"/>
          <w:highlight w:val="green"/>
        </w:rPr>
        <w:t>in</w:t>
      </w:r>
      <w:r w:rsidRPr="00187290">
        <w:rPr>
          <w:rStyle w:val="Emphasis"/>
          <w:color w:val="000000" w:themeColor="text1"/>
        </w:rPr>
        <w:t xml:space="preserve"> its </w:t>
      </w:r>
      <w:r w:rsidRPr="00187290">
        <w:rPr>
          <w:rStyle w:val="Emphasis"/>
          <w:color w:val="000000" w:themeColor="text1"/>
          <w:highlight w:val="green"/>
        </w:rPr>
        <w:t>integrity</w:t>
      </w:r>
      <w:r w:rsidRPr="00187290">
        <w:rPr>
          <w:color w:val="000000" w:themeColor="text1"/>
          <w:sz w:val="14"/>
        </w:rPr>
        <w:t xml:space="preserve">. Primary pity is that intense pain-pleasure complex that is provoked by the image of a suffering other who, it seems momentarily, both is and is not one’s self. </w:t>
      </w:r>
      <w:r w:rsidRPr="00187290">
        <w:rPr>
          <w:rStyle w:val="Emphasis"/>
          <w:color w:val="000000" w:themeColor="text1"/>
        </w:rPr>
        <w:t xml:space="preserve">This affective response can feel unbearable, as seen in </w:t>
      </w:r>
      <w:proofErr w:type="spellStart"/>
      <w:r w:rsidRPr="00187290">
        <w:rPr>
          <w:rStyle w:val="Emphasis"/>
          <w:color w:val="000000" w:themeColor="text1"/>
        </w:rPr>
        <w:t>Siebers’s</w:t>
      </w:r>
      <w:proofErr w:type="spellEnd"/>
      <w:r w:rsidRPr="00187290">
        <w:rPr>
          <w:rStyle w:val="Emphasis"/>
          <w:color w:val="000000" w:themeColor="text1"/>
        </w:rPr>
        <w:t xml:space="preserve"> formulation: </w:t>
      </w:r>
      <w:r w:rsidRPr="00187290">
        <w:rPr>
          <w:rStyle w:val="Emphasis"/>
          <w:color w:val="000000" w:themeColor="text1"/>
          <w:highlight w:val="green"/>
        </w:rPr>
        <w:t>one</w:t>
      </w:r>
      <w:r w:rsidRPr="00187290">
        <w:rPr>
          <w:rStyle w:val="Emphasis"/>
          <w:color w:val="000000" w:themeColor="text1"/>
        </w:rPr>
        <w:t xml:space="preserve"> “</w:t>
      </w:r>
      <w:r w:rsidRPr="00187290">
        <w:rPr>
          <w:rStyle w:val="Emphasis"/>
          <w:color w:val="000000" w:themeColor="text1"/>
          <w:highlight w:val="green"/>
        </w:rPr>
        <w:t>cannot bear to look</w:t>
      </w:r>
      <w:r w:rsidRPr="00187290">
        <w:rPr>
          <w:rStyle w:val="Emphasis"/>
          <w:color w:val="000000" w:themeColor="text1"/>
        </w:rPr>
        <w:t>…</w:t>
      </w:r>
      <w:r w:rsidRPr="00187290">
        <w:rPr>
          <w:rStyle w:val="Emphasis"/>
          <w:color w:val="000000" w:themeColor="text1"/>
          <w:highlight w:val="green"/>
        </w:rPr>
        <w:t>but</w:t>
      </w:r>
      <w:r w:rsidRPr="00187290">
        <w:rPr>
          <w:rStyle w:val="Emphasis"/>
          <w:color w:val="000000" w:themeColor="text1"/>
        </w:rPr>
        <w:t xml:space="preserve"> </w:t>
      </w:r>
      <w:r w:rsidRPr="00187290">
        <w:rPr>
          <w:rStyle w:val="Emphasis"/>
          <w:color w:val="000000" w:themeColor="text1"/>
          <w:highlight w:val="green"/>
        </w:rPr>
        <w:t>also</w:t>
      </w:r>
      <w:r w:rsidRPr="00187290">
        <w:rPr>
          <w:rStyle w:val="Emphasis"/>
          <w:color w:val="000000" w:themeColor="text1"/>
        </w:rPr>
        <w:t xml:space="preserve"> cannot bear </w:t>
      </w:r>
      <w:r w:rsidRPr="00187290">
        <w:rPr>
          <w:rStyle w:val="Emphasis"/>
          <w:color w:val="000000" w:themeColor="text1"/>
          <w:highlight w:val="green"/>
        </w:rPr>
        <w:t>not to look</w:t>
      </w:r>
      <w:r w:rsidRPr="00187290">
        <w:rPr>
          <w:rStyle w:val="Emphasis"/>
          <w:color w:val="000000" w:themeColor="text1"/>
        </w:rPr>
        <w:t xml:space="preserve">.” </w:t>
      </w:r>
      <w:r w:rsidRPr="00187290">
        <w:rPr>
          <w:rStyle w:val="Emphasis"/>
          <w:color w:val="000000" w:themeColor="text1"/>
          <w:highlight w:val="green"/>
        </w:rPr>
        <w:t>Primary pity</w:t>
      </w:r>
      <w:r w:rsidRPr="00187290">
        <w:rPr>
          <w:rStyle w:val="Emphasis"/>
          <w:color w:val="000000" w:themeColor="text1"/>
        </w:rPr>
        <w:t xml:space="preserve"> is difficult to bear because it </w:t>
      </w:r>
      <w:r w:rsidRPr="00187290">
        <w:rPr>
          <w:rStyle w:val="Emphasis"/>
          <w:color w:val="000000" w:themeColor="text1"/>
          <w:highlight w:val="green"/>
        </w:rPr>
        <w:t>involves a drive toward disability</w:t>
      </w:r>
      <w:r w:rsidRPr="00187290">
        <w:rPr>
          <w:rStyle w:val="Emphasis"/>
          <w:color w:val="000000" w:themeColor="text1"/>
        </w:rPr>
        <w:t xml:space="preserve"> (one cannot bear not to look), which </w:t>
      </w:r>
      <w:r w:rsidRPr="00187290">
        <w:rPr>
          <w:rStyle w:val="Emphasis"/>
          <w:color w:val="000000" w:themeColor="text1"/>
          <w:highlight w:val="green"/>
        </w:rPr>
        <w:t>menaces</w:t>
      </w:r>
      <w:r w:rsidRPr="00187290">
        <w:rPr>
          <w:rStyle w:val="Emphasis"/>
          <w:color w:val="000000" w:themeColor="text1"/>
        </w:rPr>
        <w:t xml:space="preserve"> the </w:t>
      </w:r>
      <w:r w:rsidRPr="00187290">
        <w:rPr>
          <w:rStyle w:val="Emphasis"/>
          <w:color w:val="000000" w:themeColor="text1"/>
          <w:highlight w:val="green"/>
        </w:rPr>
        <w:t>ego’s</w:t>
      </w:r>
      <w:r w:rsidRPr="00187290">
        <w:rPr>
          <w:rStyle w:val="Emphasis"/>
          <w:color w:val="000000" w:themeColor="text1"/>
        </w:rPr>
        <w:t xml:space="preserve"> </w:t>
      </w:r>
      <w:r w:rsidRPr="00187290">
        <w:rPr>
          <w:rStyle w:val="Emphasis"/>
          <w:color w:val="000000" w:themeColor="text1"/>
          <w:highlight w:val="green"/>
        </w:rPr>
        <w:t>investments</w:t>
      </w:r>
      <w:r w:rsidRPr="00187290">
        <w:rPr>
          <w:rStyle w:val="Emphasis"/>
          <w:color w:val="000000" w:themeColor="text1"/>
        </w:rPr>
        <w:t xml:space="preserve"> in health, pleasure, and control—because to </w:t>
      </w:r>
      <w:r w:rsidRPr="00187290">
        <w:rPr>
          <w:rStyle w:val="Emphasis"/>
          <w:color w:val="000000" w:themeColor="text1"/>
          <w:highlight w:val="green"/>
        </w:rPr>
        <w:t>contemplate</w:t>
      </w:r>
      <w:r w:rsidRPr="00187290">
        <w:rPr>
          <w:rStyle w:val="Emphasis"/>
          <w:color w:val="000000" w:themeColor="text1"/>
        </w:rPr>
        <w:t xml:space="preserve"> another person’s suffering is to confront the question, “</w:t>
      </w:r>
      <w:r w:rsidRPr="00187290">
        <w:rPr>
          <w:rStyle w:val="Emphasis"/>
          <w:color w:val="000000" w:themeColor="text1"/>
          <w:highlight w:val="green"/>
        </w:rPr>
        <w:t>Could this happen to me</w:t>
      </w:r>
      <w:r w:rsidRPr="00187290">
        <w:rPr>
          <w:rStyle w:val="Emphasis"/>
          <w:color w:val="000000" w:themeColor="text1"/>
        </w:rPr>
        <w:t>?”</w:t>
      </w:r>
      <w:r w:rsidRPr="00187290">
        <w:rPr>
          <w:color w:val="000000" w:themeColor="text1"/>
          <w:sz w:val="14"/>
        </w:rPr>
        <w:t xml:space="preserve"> Such a prospect, although frightening, may also be compelling; in this way, primary pity replicates the self-rupturing aspects of sexuality. Indeed, the </w:t>
      </w:r>
      <w:proofErr w:type="spellStart"/>
      <w:r w:rsidRPr="00187290">
        <w:rPr>
          <w:color w:val="000000" w:themeColor="text1"/>
          <w:sz w:val="14"/>
        </w:rPr>
        <w:t>unbearability</w:t>
      </w:r>
      <w:proofErr w:type="spellEnd"/>
      <w:r w:rsidRPr="00187290">
        <w:rPr>
          <w:color w:val="000000" w:themeColor="text1"/>
          <w:sz w:val="14"/>
        </w:rPr>
        <w:t xml:space="preserve"> of primary pity reflects its </w:t>
      </w:r>
      <w:proofErr w:type="spellStart"/>
      <w:r w:rsidRPr="00187290">
        <w:rPr>
          <w:color w:val="000000" w:themeColor="text1"/>
          <w:sz w:val="14"/>
        </w:rPr>
        <w:t>coextensiveness</w:t>
      </w:r>
      <w:proofErr w:type="spellEnd"/>
      <w:r w:rsidRPr="00187290">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187290">
        <w:rPr>
          <w:color w:val="000000" w:themeColor="text1"/>
          <w:sz w:val="14"/>
        </w:rPr>
        <w:t>Bersani</w:t>
      </w:r>
      <w:proofErr w:type="spellEnd"/>
      <w:r w:rsidRPr="00187290">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187290">
        <w:rPr>
          <w:rStyle w:val="Emphasis"/>
          <w:color w:val="000000" w:themeColor="text1"/>
        </w:rPr>
        <w:t xml:space="preserve">Secondary pity is something else, although it cannot wholly be differentiated from primary pity. </w:t>
      </w:r>
      <w:r w:rsidRPr="00187290">
        <w:rPr>
          <w:rStyle w:val="Emphasis"/>
          <w:color w:val="000000" w:themeColor="text1"/>
          <w:highlight w:val="green"/>
        </w:rPr>
        <w:t>Secondary pity attempts to heal primary pity’s</w:t>
      </w:r>
      <w:r w:rsidRPr="00187290">
        <w:rPr>
          <w:rStyle w:val="Emphasis"/>
          <w:color w:val="000000" w:themeColor="text1"/>
        </w:rPr>
        <w:t xml:space="preserve"> self-rupturing </w:t>
      </w:r>
      <w:r w:rsidRPr="00187290">
        <w:rPr>
          <w:rStyle w:val="Emphasis"/>
          <w:color w:val="000000" w:themeColor="text1"/>
          <w:highlight w:val="green"/>
        </w:rPr>
        <w:t>effects by converting</w:t>
      </w:r>
      <w:r w:rsidRPr="00187290">
        <w:rPr>
          <w:rStyle w:val="Emphasis"/>
          <w:color w:val="000000" w:themeColor="text1"/>
        </w:rPr>
        <w:t xml:space="preserve"> </w:t>
      </w:r>
      <w:r w:rsidRPr="00187290">
        <w:rPr>
          <w:rStyle w:val="Emphasis"/>
          <w:color w:val="000000" w:themeColor="text1"/>
          <w:highlight w:val="green"/>
        </w:rPr>
        <w:t>primary</w:t>
      </w:r>
      <w:r w:rsidRPr="00187290">
        <w:rPr>
          <w:rStyle w:val="Emphasis"/>
          <w:color w:val="000000" w:themeColor="text1"/>
        </w:rPr>
        <w:t xml:space="preserve"> pity in</w:t>
      </w:r>
      <w:r w:rsidRPr="00187290">
        <w:rPr>
          <w:rStyle w:val="Emphasis"/>
          <w:color w:val="000000" w:themeColor="text1"/>
          <w:highlight w:val="green"/>
        </w:rPr>
        <w:t>to</w:t>
      </w:r>
      <w:r w:rsidRPr="00187290">
        <w:rPr>
          <w:rStyle w:val="Emphasis"/>
          <w:color w:val="000000" w:themeColor="text1"/>
        </w:rPr>
        <w:t xml:space="preserve"> a feeling that is </w:t>
      </w:r>
      <w:r w:rsidRPr="00187290">
        <w:rPr>
          <w:rStyle w:val="Emphasis"/>
          <w:color w:val="000000" w:themeColor="text1"/>
          <w:highlight w:val="green"/>
        </w:rPr>
        <w:t>bearable</w:t>
      </w:r>
      <w:r w:rsidRPr="00187290">
        <w:rPr>
          <w:rStyle w:val="Emphasis"/>
          <w:color w:val="000000" w:themeColor="text1"/>
        </w:rPr>
        <w:t xml:space="preserve">. As with secondary narcissism, secondary pity </w:t>
      </w:r>
      <w:r w:rsidRPr="00187290">
        <w:rPr>
          <w:rStyle w:val="Emphasis"/>
          <w:color w:val="000000" w:themeColor="text1"/>
          <w:highlight w:val="green"/>
        </w:rPr>
        <w:t>involves both an attempt to get back to</w:t>
      </w:r>
      <w:r w:rsidRPr="00187290">
        <w:rPr>
          <w:rStyle w:val="Emphasis"/>
          <w:color w:val="000000" w:themeColor="text1"/>
        </w:rPr>
        <w:t xml:space="preserve"> that </w:t>
      </w:r>
      <w:r w:rsidRPr="00187290">
        <w:rPr>
          <w:rStyle w:val="Emphasis"/>
          <w:color w:val="000000" w:themeColor="text1"/>
          <w:highlight w:val="green"/>
        </w:rPr>
        <w:t>ego-shattering state of</w:t>
      </w:r>
      <w:r w:rsidRPr="00187290">
        <w:rPr>
          <w:rStyle w:val="Emphasis"/>
          <w:color w:val="000000" w:themeColor="text1"/>
        </w:rPr>
        <w:t xml:space="preserve"> painfully </w:t>
      </w:r>
      <w:r w:rsidRPr="00187290">
        <w:rPr>
          <w:rStyle w:val="Emphasis"/>
          <w:color w:val="000000" w:themeColor="text1"/>
          <w:highlight w:val="green"/>
        </w:rPr>
        <w:t>pleasurable primary pity</w:t>
      </w:r>
      <w:r w:rsidRPr="00187290">
        <w:rPr>
          <w:rStyle w:val="Emphasis"/>
          <w:color w:val="000000" w:themeColor="text1"/>
        </w:rPr>
        <w:t xml:space="preserve">, </w:t>
      </w:r>
      <w:r w:rsidRPr="00187290">
        <w:rPr>
          <w:rStyle w:val="Emphasis"/>
          <w:color w:val="000000" w:themeColor="text1"/>
          <w:highlight w:val="green"/>
        </w:rPr>
        <w:t>and</w:t>
      </w:r>
      <w:r w:rsidRPr="00187290">
        <w:rPr>
          <w:rStyle w:val="Emphasis"/>
          <w:color w:val="000000" w:themeColor="text1"/>
        </w:rPr>
        <w:t xml:space="preserve"> at the same time to </w:t>
      </w:r>
      <w:r w:rsidRPr="00187290">
        <w:rPr>
          <w:rStyle w:val="Emphasis"/>
          <w:color w:val="000000" w:themeColor="text1"/>
          <w:highlight w:val="green"/>
        </w:rPr>
        <w:t>defend against that threat</w:t>
      </w:r>
      <w:r w:rsidRPr="00187290">
        <w:rPr>
          <w:rStyle w:val="Emphasis"/>
          <w:color w:val="000000" w:themeColor="text1"/>
        </w:rPr>
        <w:t xml:space="preserve"> to the ego by aggrandizing oneself at </w:t>
      </w:r>
      <w:r w:rsidRPr="00187290">
        <w:rPr>
          <w:rStyle w:val="Emphasis"/>
          <w:color w:val="000000" w:themeColor="text1"/>
          <w:highlight w:val="green"/>
        </w:rPr>
        <w:t>someone else’s expense</w:t>
      </w:r>
      <w:r w:rsidRPr="00187290">
        <w:rPr>
          <w:rStyle w:val="Emphasis"/>
          <w:color w:val="000000" w:themeColor="text1"/>
        </w:rPr>
        <w:t>. Secondary pity refers to all those ego-bolstering behaviors that most people think of when they talk about pity</w:t>
      </w:r>
      <w:r w:rsidRPr="00187290">
        <w:rPr>
          <w:color w:val="000000" w:themeColor="text1"/>
          <w:sz w:val="14"/>
        </w:rPr>
        <w:t xml:space="preserve">. Disabled people are all too familiar with these behaviors: the saccharin sympathy, the telethon rituals of </w:t>
      </w:r>
      <w:r w:rsidRPr="00187290">
        <w:rPr>
          <w:rStyle w:val="Emphasis"/>
          <w:color w:val="000000" w:themeColor="text1"/>
        </w:rPr>
        <w:t>“</w:t>
      </w:r>
      <w:r w:rsidRPr="00187290">
        <w:rPr>
          <w:rStyle w:val="Emphasis"/>
          <w:color w:val="000000" w:themeColor="text1"/>
          <w:highlight w:val="green"/>
        </w:rPr>
        <w:t>conspicuous contribution</w:t>
      </w:r>
      <w:r w:rsidRPr="00187290">
        <w:rPr>
          <w:rStyle w:val="Emphasis"/>
          <w:color w:val="000000" w:themeColor="text1"/>
        </w:rPr>
        <w:t xml:space="preserve">,” the </w:t>
      </w:r>
      <w:r w:rsidRPr="00187290">
        <w:rPr>
          <w:rStyle w:val="Emphasis"/>
          <w:color w:val="000000" w:themeColor="text1"/>
          <w:highlight w:val="green"/>
        </w:rPr>
        <w:t>insistence</w:t>
      </w:r>
      <w:r w:rsidRPr="00187290">
        <w:rPr>
          <w:rStyle w:val="Emphasis"/>
          <w:color w:val="000000" w:themeColor="text1"/>
        </w:rPr>
        <w:t xml:space="preserve"> that “they” (i.e., </w:t>
      </w:r>
      <w:r w:rsidRPr="00187290">
        <w:rPr>
          <w:rStyle w:val="Emphasis"/>
          <w:color w:val="000000" w:themeColor="text1"/>
          <w:highlight w:val="green"/>
        </w:rPr>
        <w:t>nondisabled</w:t>
      </w:r>
      <w:r w:rsidRPr="00187290">
        <w:rPr>
          <w:rStyle w:val="Emphasis"/>
          <w:color w:val="000000" w:themeColor="text1"/>
        </w:rPr>
        <w:t xml:space="preserve"> people) </w:t>
      </w:r>
      <w:r w:rsidRPr="00187290">
        <w:rPr>
          <w:rStyle w:val="Emphasis"/>
          <w:color w:val="000000" w:themeColor="text1"/>
          <w:highlight w:val="green"/>
        </w:rPr>
        <w:t>could never endure</w:t>
      </w:r>
      <w:r w:rsidRPr="00187290">
        <w:rPr>
          <w:rStyle w:val="Emphasis"/>
          <w:color w:val="000000" w:themeColor="text1"/>
        </w:rPr>
        <w:t xml:space="preserve"> such suffering. More commonly known in our culture simply as “pity,” secondary pity encompasses our culture’s most clichéd reactions to disability: </w:t>
      </w:r>
      <w:r w:rsidRPr="00187290">
        <w:rPr>
          <w:rStyle w:val="Emphasis"/>
          <w:color w:val="000000" w:themeColor="text1"/>
          <w:highlight w:val="green"/>
        </w:rPr>
        <w:t>charity, tears, and calls for a cure</w:t>
      </w:r>
      <w:r w:rsidRPr="00187290">
        <w:rPr>
          <w:rStyle w:val="Emphasis"/>
          <w:color w:val="000000" w:themeColor="text1"/>
        </w:rPr>
        <w:t>.</w:t>
      </w:r>
      <w:r w:rsidRPr="00187290">
        <w:rPr>
          <w:color w:val="000000" w:themeColor="text1"/>
          <w:sz w:val="14"/>
        </w:rPr>
        <w:t xml:space="preserve"> Correlatives of these commonplace manifestations of secondary pity are the </w:t>
      </w:r>
      <w:r w:rsidRPr="00187290">
        <w:rPr>
          <w:rStyle w:val="Emphasis"/>
          <w:color w:val="000000" w:themeColor="text1"/>
        </w:rPr>
        <w:t>obligatory claims that disabled people’s suffering is “inspiring</w:t>
      </w:r>
      <w:r w:rsidRPr="00187290">
        <w:rPr>
          <w:color w:val="000000" w:themeColor="text1"/>
          <w:sz w:val="14"/>
        </w:rPr>
        <w:t xml:space="preserve">.” Indeed, the speed with which conventional cultural representations of disability segue from overt expressions of pity to celebrations of “the triumph of the human spirit” highlights the ways in which </w:t>
      </w:r>
      <w:r w:rsidRPr="00187290">
        <w:rPr>
          <w:rStyle w:val="Emphasis"/>
          <w:color w:val="000000" w:themeColor="text1"/>
        </w:rPr>
        <w:t xml:space="preserve">secondary pity, as a defense against primary pity’s incursions, reinforces the ego’s fantasy of sovereignty. Secondary pity, in other words, can be seen as a variation of secondary narcissism: these affects enlarge the ego of the </w:t>
      </w:r>
      <w:proofErr w:type="spellStart"/>
      <w:r w:rsidRPr="00187290">
        <w:rPr>
          <w:rStyle w:val="Emphasis"/>
          <w:color w:val="000000" w:themeColor="text1"/>
        </w:rPr>
        <w:t>pitier</w:t>
      </w:r>
      <w:proofErr w:type="spellEnd"/>
      <w:r w:rsidRPr="00187290">
        <w:rPr>
          <w:rStyle w:val="Emphasis"/>
          <w:color w:val="000000" w:themeColor="text1"/>
        </w:rPr>
        <w:t xml:space="preserve"> or the narcissist at the expense of someone else</w:t>
      </w:r>
      <w:r w:rsidRPr="00187290">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187290">
        <w:rPr>
          <w:color w:val="000000" w:themeColor="text1"/>
          <w:sz w:val="14"/>
        </w:rPr>
        <w:t>primarysecondary</w:t>
      </w:r>
      <w:proofErr w:type="spellEnd"/>
      <w:r w:rsidRPr="00187290">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187290">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187290">
        <w:rPr>
          <w:rStyle w:val="Emphasis"/>
          <w:color w:val="000000" w:themeColor="text1"/>
        </w:rPr>
        <w:t>fantasmatically</w:t>
      </w:r>
      <w:proofErr w:type="spellEnd"/>
      <w:r w:rsidRPr="00187290">
        <w:rPr>
          <w:rStyle w:val="Emphasis"/>
          <w:color w:val="000000" w:themeColor="text1"/>
        </w:rPr>
        <w:t xml:space="preserve">, perhaps already is—an image of </w:t>
      </w:r>
      <w:proofErr w:type="spellStart"/>
      <w:r w:rsidRPr="00187290">
        <w:rPr>
          <w:rStyle w:val="Emphasis"/>
          <w:color w:val="000000" w:themeColor="text1"/>
        </w:rPr>
        <w:t>one‟s</w:t>
      </w:r>
      <w:proofErr w:type="spellEnd"/>
      <w:r w:rsidRPr="00187290">
        <w:rPr>
          <w:rStyle w:val="Emphasis"/>
          <w:color w:val="000000" w:themeColor="text1"/>
        </w:rPr>
        <w:t xml:space="preserve"> own self undone</w:t>
      </w:r>
      <w:r w:rsidRPr="00187290">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187290">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187290">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187290">
        <w:rPr>
          <w:color w:val="000000" w:themeColor="text1"/>
          <w:sz w:val="14"/>
        </w:rPr>
        <w:t>originary</w:t>
      </w:r>
      <w:proofErr w:type="spellEnd"/>
      <w:r w:rsidRPr="00187290">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187290">
        <w:rPr>
          <w:rStyle w:val="Emphasis"/>
          <w:color w:val="000000" w:themeColor="text1"/>
        </w:rPr>
        <w:t>If sadism and masochism are ultimately indistinguishable obverses of each other, then pity, in both its primary and its secondary forms, would have to be both sadistic and masochistic.</w:t>
      </w:r>
      <w:r w:rsidRPr="00187290">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w:t>
      </w:r>
      <w:r w:rsidRPr="00187290">
        <w:rPr>
          <w:rStyle w:val="Emphasis"/>
          <w:color w:val="000000" w:themeColor="text1"/>
        </w:rPr>
        <w:t xml:space="preserve">Indeed, </w:t>
      </w:r>
      <w:r w:rsidRPr="00187290">
        <w:rPr>
          <w:rStyle w:val="Emphasis"/>
          <w:color w:val="000000" w:themeColor="text1"/>
          <w:highlight w:val="green"/>
        </w:rPr>
        <w:t>primary pity is so unsettling</w:t>
      </w:r>
      <w:r w:rsidRPr="00187290">
        <w:rPr>
          <w:rStyle w:val="Emphasis"/>
          <w:color w:val="000000" w:themeColor="text1"/>
        </w:rPr>
        <w:t xml:space="preserve"> that </w:t>
      </w:r>
      <w:r w:rsidRPr="00187290">
        <w:rPr>
          <w:rStyle w:val="Emphasis"/>
          <w:color w:val="000000" w:themeColor="text1"/>
          <w:highlight w:val="green"/>
        </w:rPr>
        <w:t>our culture</w:t>
      </w:r>
      <w:r w:rsidRPr="00187290">
        <w:rPr>
          <w:rStyle w:val="Emphasis"/>
          <w:color w:val="000000" w:themeColor="text1"/>
        </w:rPr>
        <w:t xml:space="preserve"> has been driven to “</w:t>
      </w:r>
      <w:r w:rsidRPr="00187290">
        <w:rPr>
          <w:rStyle w:val="Emphasis"/>
          <w:color w:val="000000" w:themeColor="text1"/>
          <w:highlight w:val="green"/>
        </w:rPr>
        <w:t>mercifully” kill people</w:t>
      </w:r>
      <w:r w:rsidRPr="00187290">
        <w:rPr>
          <w:rStyle w:val="Emphasis"/>
          <w:color w:val="000000" w:themeColor="text1"/>
        </w:rPr>
        <w:t xml:space="preserve"> </w:t>
      </w:r>
      <w:r w:rsidRPr="00187290">
        <w:rPr>
          <w:rStyle w:val="Emphasis"/>
          <w:color w:val="000000" w:themeColor="text1"/>
          <w:highlight w:val="green"/>
        </w:rPr>
        <w:t>in</w:t>
      </w:r>
      <w:r w:rsidRPr="00187290">
        <w:rPr>
          <w:rStyle w:val="Emphasis"/>
          <w:color w:val="000000" w:themeColor="text1"/>
        </w:rPr>
        <w:t xml:space="preserve"> the name of </w:t>
      </w:r>
      <w:r w:rsidRPr="00187290">
        <w:rPr>
          <w:rStyle w:val="Emphasis"/>
          <w:color w:val="000000" w:themeColor="text1"/>
          <w:highlight w:val="green"/>
        </w:rPr>
        <w:t>secondary</w:t>
      </w:r>
      <w:r w:rsidRPr="00187290">
        <w:rPr>
          <w:rStyle w:val="Emphasis"/>
          <w:color w:val="000000" w:themeColor="text1"/>
        </w:rPr>
        <w:t xml:space="preserve"> pity. We have also been driven to lock people in institutions, to let them languish on the streets, to stare, to punish, and to sentimentalize—all, I would suggest, in the </w:t>
      </w:r>
      <w:r w:rsidRPr="00187290">
        <w:rPr>
          <w:rStyle w:val="Emphasis"/>
          <w:color w:val="000000" w:themeColor="text1"/>
          <w:highlight w:val="green"/>
        </w:rPr>
        <w:t>interest of</w:t>
      </w:r>
      <w:r w:rsidRPr="00187290">
        <w:rPr>
          <w:rStyle w:val="Emphasis"/>
          <w:color w:val="000000" w:themeColor="text1"/>
        </w:rPr>
        <w:t xml:space="preserve"> not owning, not naming, not acknowledging that self-shattering, </w:t>
      </w:r>
      <w:r w:rsidRPr="00187290">
        <w:rPr>
          <w:rStyle w:val="Emphasis"/>
          <w:color w:val="000000" w:themeColor="text1"/>
          <w:highlight w:val="green"/>
        </w:rPr>
        <w:t>ego-dissolving</w:t>
      </w:r>
      <w:r w:rsidRPr="00187290">
        <w:rPr>
          <w:rStyle w:val="Emphasis"/>
          <w:color w:val="000000" w:themeColor="text1"/>
        </w:rPr>
        <w:t xml:space="preserve">, instantaneous and intolerable moment of primary </w:t>
      </w:r>
      <w:r w:rsidRPr="00187290">
        <w:rPr>
          <w:rStyle w:val="Emphasis"/>
          <w:color w:val="000000" w:themeColor="text1"/>
          <w:highlight w:val="green"/>
        </w:rPr>
        <w:t>pity</w:t>
      </w:r>
      <w:r w:rsidRPr="00187290">
        <w:rPr>
          <w:rStyle w:val="Emphasis"/>
          <w:color w:val="000000" w:themeColor="text1"/>
        </w:rPr>
        <w:t>. Because primary pity is tied up with the disability drive, it must, like the drive itself, be regarded as unrepresentable.</w:t>
      </w:r>
      <w:r w:rsidRPr="00187290">
        <w:rPr>
          <w:color w:val="000000" w:themeColor="text1"/>
          <w:sz w:val="14"/>
        </w:rPr>
        <w:t xml:space="preserve"> However, I will quote at length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187290">
        <w:rPr>
          <w:color w:val="000000" w:themeColor="text1"/>
          <w:sz w:val="14"/>
        </w:rPr>
        <w:t>roiled</w:t>
      </w:r>
      <w:proofErr w:type="gramEnd"/>
      <w:r w:rsidRPr="00187290">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187290">
        <w:rPr>
          <w:rStyle w:val="Emphasis"/>
          <w:color w:val="000000" w:themeColor="text1"/>
        </w:rPr>
        <w:t xml:space="preserve">Guest’s account of a nonconsensual administration of an unwanted medical treatment is especially difficult to bear because it gives the reader no recourse to secondary pity: the passage offers no “lesson” to be learned, no invitation to feel “inspired,” nothing to make one feel in any way okay about what has happened. The </w:t>
      </w:r>
      <w:r w:rsidRPr="00187290">
        <w:rPr>
          <w:rStyle w:val="Emphasis"/>
          <w:color w:val="000000" w:themeColor="text1"/>
          <w:highlight w:val="green"/>
        </w:rPr>
        <w:t>medical violence</w:t>
      </w:r>
      <w:r w:rsidRPr="00187290">
        <w:rPr>
          <w:rStyle w:val="Emphasis"/>
          <w:color w:val="000000" w:themeColor="text1"/>
        </w:rPr>
        <w:t xml:space="preserve"> that Guest recounts seems particularly devastating because it is readable as sexual: it takes the form of forced penetration, and it </w:t>
      </w:r>
      <w:r w:rsidRPr="00187290">
        <w:rPr>
          <w:rStyle w:val="Emphasis"/>
          <w:color w:val="000000" w:themeColor="text1"/>
          <w:highlight w:val="green"/>
        </w:rPr>
        <w:t>results in</w:t>
      </w:r>
      <w:r w:rsidRPr="00187290">
        <w:rPr>
          <w:rStyle w:val="Emphasis"/>
          <w:color w:val="000000" w:themeColor="text1"/>
        </w:rPr>
        <w:t xml:space="preserve"> a “feeling of powerlessness, of </w:t>
      </w:r>
      <w:r w:rsidRPr="00187290">
        <w:rPr>
          <w:rStyle w:val="Emphasis"/>
          <w:color w:val="000000" w:themeColor="text1"/>
          <w:highlight w:val="green"/>
        </w:rPr>
        <w:t>violation</w:t>
      </w:r>
      <w:r w:rsidRPr="00187290">
        <w:rPr>
          <w:rStyle w:val="Emphasis"/>
          <w:color w:val="000000" w:themeColor="text1"/>
        </w:rPr>
        <w:t>”</w:t>
      </w:r>
      <w:r w:rsidRPr="00187290">
        <w:rPr>
          <w:color w:val="000000" w:themeColor="text1"/>
          <w:sz w:val="14"/>
        </w:rPr>
        <w:t xml:space="preserve"> that resonates with experiences recounted by survivors of sexual assault.</w:t>
      </w:r>
    </w:p>
    <w:p w14:paraId="6AA9567B" w14:textId="77777777" w:rsidR="00504DAC" w:rsidRPr="00187290" w:rsidRDefault="00504DAC" w:rsidP="00504DAC">
      <w:pPr>
        <w:pStyle w:val="Heading4"/>
        <w:rPr>
          <w:rFonts w:cs="Calibri"/>
          <w:color w:val="000000" w:themeColor="text1"/>
        </w:rPr>
      </w:pPr>
      <w:r w:rsidRPr="00187290">
        <w:rPr>
          <w:rFonts w:cs="Calibri"/>
          <w:color w:val="000000" w:themeColor="text1"/>
        </w:rPr>
        <w:t xml:space="preserve">Debate is a sphere of “fiat” and “futurism” which reifies rehabilitative futurism where the signifier of the </w:t>
      </w:r>
      <w:proofErr w:type="spellStart"/>
      <w:r w:rsidRPr="00187290">
        <w:rPr>
          <w:rFonts w:cs="Calibri"/>
          <w:color w:val="000000" w:themeColor="text1"/>
        </w:rPr>
        <w:t>fantasmatic</w:t>
      </w:r>
      <w:proofErr w:type="spellEnd"/>
      <w:r w:rsidRPr="00187290">
        <w:rPr>
          <w:rFonts w:cs="Calibri"/>
          <w:color w:val="000000" w:themeColor="text1"/>
        </w:rPr>
        <w:t xml:space="preserve"> child is placed forward to eradicate and cure disability. </w:t>
      </w:r>
      <w:r w:rsidRPr="00187290">
        <w:t xml:space="preserve">When the question of disability arises, communicative projects such as debate are centered around solely optimism and trying to create the ‘better future’ – this obsession with optimism pathologizes the disabled Child that </w:t>
      </w:r>
      <w:r w:rsidRPr="00187290">
        <w:rPr>
          <w:u w:val="single"/>
        </w:rPr>
        <w:t xml:space="preserve">cannot </w:t>
      </w:r>
      <w:r w:rsidRPr="00187290">
        <w:t xml:space="preserve">be in the better future – this 1AC serves as an ‘perspective shift’ that differs from the current </w:t>
      </w:r>
      <w:r w:rsidRPr="00187290">
        <w:rPr>
          <w:u w:val="single"/>
        </w:rPr>
        <w:t>form</w:t>
      </w:r>
      <w:r w:rsidRPr="00187290">
        <w:t xml:space="preserve"> of how disability is presented – absent questioning the form of argumentation the content of argumentation becomes unethically flawed – thus, the role of the ballot is to disrupt biopolitical systems of productivity and futurity.</w:t>
      </w:r>
    </w:p>
    <w:p w14:paraId="7D67A5B0" w14:textId="77777777" w:rsidR="00504DAC" w:rsidRPr="00187290" w:rsidRDefault="00504DAC" w:rsidP="00504DAC">
      <w:pPr>
        <w:spacing w:after="0" w:line="240" w:lineRule="auto"/>
        <w:rPr>
          <w:color w:val="000000" w:themeColor="text1"/>
          <w:sz w:val="16"/>
          <w:szCs w:val="16"/>
        </w:rPr>
      </w:pPr>
      <w:proofErr w:type="spellStart"/>
      <w:r w:rsidRPr="00187290">
        <w:rPr>
          <w:b/>
          <w:bCs/>
          <w:color w:val="000000" w:themeColor="text1"/>
          <w:sz w:val="26"/>
          <w:szCs w:val="26"/>
        </w:rPr>
        <w:t>Mollow</w:t>
      </w:r>
      <w:proofErr w:type="spellEnd"/>
      <w:r w:rsidRPr="00187290">
        <w:rPr>
          <w:b/>
          <w:bCs/>
          <w:color w:val="000000" w:themeColor="text1"/>
          <w:sz w:val="26"/>
          <w:szCs w:val="26"/>
        </w:rPr>
        <w:t xml:space="preserve"> 2</w:t>
      </w:r>
      <w:r w:rsidRPr="00187290">
        <w:rPr>
          <w:color w:val="000000" w:themeColor="text1"/>
          <w:sz w:val="16"/>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187290">
        <w:rPr>
          <w:color w:val="000000" w:themeColor="text1"/>
          <w:sz w:val="16"/>
          <w:szCs w:val="16"/>
        </w:rPr>
        <w:t>Langan</w:t>
      </w:r>
      <w:proofErr w:type="spellEnd"/>
      <w:r w:rsidRPr="00187290">
        <w:rPr>
          <w:color w:val="000000" w:themeColor="text1"/>
          <w:sz w:val="16"/>
          <w:szCs w:val="16"/>
        </w:rPr>
        <w:t xml:space="preserve"> Professor Melinda Y. Chen Spring 2015 </w:t>
      </w:r>
      <w:hyperlink r:id="rId10" w:history="1">
        <w:r w:rsidRPr="00187290">
          <w:rPr>
            <w:rStyle w:val="Hyperlink"/>
            <w:color w:val="000000" w:themeColor="text1"/>
            <w:sz w:val="16"/>
            <w:szCs w:val="16"/>
          </w:rPr>
          <w:t>https://digitalassets.lib.berkeley.edu/etd/ucb/text/Mollow_berkeley_0028E_15181.pdf</w:t>
        </w:r>
      </w:hyperlink>
      <w:r w:rsidRPr="00187290">
        <w:rPr>
          <w:color w:val="000000" w:themeColor="text1"/>
          <w:sz w:val="16"/>
          <w:szCs w:val="16"/>
        </w:rPr>
        <w:t xml:space="preserve"> SJCP//JG</w:t>
      </w:r>
    </w:p>
    <w:p w14:paraId="0C4C5E8E" w14:textId="77777777" w:rsidR="00504DAC" w:rsidRPr="00187290" w:rsidRDefault="00504DAC" w:rsidP="00504DAC">
      <w:pPr>
        <w:rPr>
          <w:color w:val="000000" w:themeColor="text1"/>
          <w:sz w:val="14"/>
        </w:rPr>
      </w:pPr>
      <w:r w:rsidRPr="00187290">
        <w:rPr>
          <w:color w:val="000000" w:themeColor="text1"/>
          <w:sz w:val="14"/>
        </w:rPr>
        <w:t xml:space="preserve">Elsewhere, I have argued that No Future’s impassioned polemic is one that disability studies might take to heart.109 </w:t>
      </w:r>
      <w:r w:rsidRPr="00187290">
        <w:rPr>
          <w:rStyle w:val="Emphasis"/>
          <w:color w:val="000000" w:themeColor="text1"/>
        </w:rPr>
        <w:t>Indeed, the figure that Edelman calls “</w:t>
      </w:r>
      <w:r w:rsidRPr="00187290">
        <w:rPr>
          <w:rStyle w:val="Emphasis"/>
          <w:color w:val="000000" w:themeColor="text1"/>
          <w:highlight w:val="green"/>
        </w:rPr>
        <w:t>the</w:t>
      </w:r>
      <w:r w:rsidRPr="00187290">
        <w:rPr>
          <w:rStyle w:val="Emphasis"/>
          <w:color w:val="000000" w:themeColor="text1"/>
        </w:rPr>
        <w:t xml:space="preserve"> disciplinary </w:t>
      </w:r>
      <w:r w:rsidRPr="00187290">
        <w:rPr>
          <w:rStyle w:val="Emphasis"/>
          <w:color w:val="000000" w:themeColor="text1"/>
          <w:highlight w:val="green"/>
        </w:rPr>
        <w:t>image of the</w:t>
      </w:r>
      <w:r w:rsidRPr="00187290">
        <w:rPr>
          <w:rStyle w:val="Emphasis"/>
          <w:color w:val="000000" w:themeColor="text1"/>
        </w:rPr>
        <w:t xml:space="preserve"> “innocent” </w:t>
      </w:r>
      <w:r w:rsidRPr="00187290">
        <w:rPr>
          <w:rStyle w:val="Emphasis"/>
          <w:color w:val="000000" w:themeColor="text1"/>
          <w:highlight w:val="green"/>
        </w:rPr>
        <w:t>Child</w:t>
      </w:r>
      <w:r w:rsidRPr="00187290">
        <w:rPr>
          <w:rStyle w:val="Emphasis"/>
          <w:color w:val="000000" w:themeColor="text1"/>
        </w:rPr>
        <w:t xml:space="preserve">” </w:t>
      </w:r>
      <w:r w:rsidRPr="00187290">
        <w:rPr>
          <w:rStyle w:val="Emphasis"/>
          <w:color w:val="000000" w:themeColor="text1"/>
          <w:highlight w:val="green"/>
        </w:rPr>
        <w:t>is</w:t>
      </w:r>
      <w:r w:rsidRPr="00187290">
        <w:rPr>
          <w:rStyle w:val="Emphasis"/>
          <w:color w:val="000000" w:themeColor="text1"/>
        </w:rPr>
        <w:t xml:space="preserve"> </w:t>
      </w:r>
      <w:r w:rsidRPr="00187290">
        <w:rPr>
          <w:rStyle w:val="Emphasis"/>
          <w:color w:val="000000" w:themeColor="text1"/>
          <w:highlight w:val="green"/>
        </w:rPr>
        <w:t>inextricable not only from queerness but also from disability</w:t>
      </w:r>
      <w:r w:rsidRPr="00187290">
        <w:rPr>
          <w:color w:val="000000" w:themeColor="text1"/>
          <w:sz w:val="14"/>
        </w:rPr>
        <w:t xml:space="preserve"> (19). </w:t>
      </w:r>
      <w:r w:rsidRPr="00187290">
        <w:rPr>
          <w:rStyle w:val="Emphasis"/>
          <w:color w:val="000000" w:themeColor="text1"/>
        </w:rPr>
        <w:t xml:space="preserve">For example, the Child is the centerpiece of the telethon, a ritual display of pity that demeans disabled people. When Jerry </w:t>
      </w:r>
      <w:r w:rsidRPr="00187290">
        <w:rPr>
          <w:rStyle w:val="Emphasis"/>
          <w:color w:val="000000" w:themeColor="text1"/>
          <w:highlight w:val="green"/>
        </w:rPr>
        <w:t>Lewis</w:t>
      </w:r>
      <w:r w:rsidRPr="00187290">
        <w:rPr>
          <w:rStyle w:val="Emphasis"/>
          <w:color w:val="000000" w:themeColor="text1"/>
        </w:rPr>
        <w:t xml:space="preserve"> counters disability activists’ objections to his </w:t>
      </w:r>
      <w:r w:rsidRPr="00187290">
        <w:rPr>
          <w:rStyle w:val="Emphasis"/>
          <w:color w:val="000000" w:themeColor="text1"/>
          <w:highlight w:val="green"/>
        </w:rPr>
        <w:t>assert</w:t>
      </w:r>
      <w:r w:rsidRPr="00187290">
        <w:rPr>
          <w:rStyle w:val="Emphasis"/>
          <w:color w:val="000000" w:themeColor="text1"/>
        </w:rPr>
        <w:t xml:space="preserve">ion that a </w:t>
      </w:r>
      <w:r w:rsidRPr="00187290">
        <w:rPr>
          <w:rStyle w:val="Emphasis"/>
          <w:color w:val="000000" w:themeColor="text1"/>
          <w:highlight w:val="green"/>
        </w:rPr>
        <w:t>disabled person is “half a person</w:t>
      </w:r>
      <w:r w:rsidRPr="00187290">
        <w:rPr>
          <w:rStyle w:val="Emphasis"/>
          <w:color w:val="000000" w:themeColor="text1"/>
        </w:rPr>
        <w:t xml:space="preserve">,” he insists that </w:t>
      </w:r>
      <w:r w:rsidRPr="00187290">
        <w:rPr>
          <w:rStyle w:val="Emphasis"/>
          <w:color w:val="000000" w:themeColor="text1"/>
          <w:highlight w:val="green"/>
        </w:rPr>
        <w:t>he is only fighting for the Children</w:t>
      </w:r>
      <w:r w:rsidRPr="00187290">
        <w:rPr>
          <w:rStyle w:val="Emphasis"/>
          <w:color w:val="000000" w:themeColor="text1"/>
        </w:rPr>
        <w:t xml:space="preserve">: “Please, I’m </w:t>
      </w:r>
      <w:r w:rsidRPr="00187290">
        <w:rPr>
          <w:rStyle w:val="Emphasis"/>
          <w:color w:val="000000" w:themeColor="text1"/>
          <w:highlight w:val="green"/>
        </w:rPr>
        <w:t>begging for survival</w:t>
      </w:r>
      <w:r w:rsidRPr="00187290">
        <w:rPr>
          <w:rStyle w:val="Emphasis"/>
          <w:color w:val="000000" w:themeColor="text1"/>
        </w:rPr>
        <w:t xml:space="preserve">. </w:t>
      </w:r>
      <w:r w:rsidRPr="00187290">
        <w:rPr>
          <w:rStyle w:val="Emphasis"/>
          <w:color w:val="000000" w:themeColor="text1"/>
          <w:highlight w:val="green"/>
        </w:rPr>
        <w:t>I want my kids alive</w:t>
      </w:r>
      <w:r w:rsidRPr="00187290">
        <w:rPr>
          <w:rStyle w:val="Emphasis"/>
          <w:color w:val="000000" w:themeColor="text1"/>
        </w:rPr>
        <w:t>,” he implores</w:t>
      </w:r>
      <w:r w:rsidRPr="00187290">
        <w:rPr>
          <w:color w:val="000000" w:themeColor="text1"/>
          <w:sz w:val="14"/>
        </w:rPr>
        <w:t xml:space="preserve"> (in Johnson,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187290">
        <w:rPr>
          <w:rStyle w:val="Emphasis"/>
          <w:color w:val="000000" w:themeColor="text1"/>
        </w:rPr>
        <w:t>The logic of the telethon, in other words, relies on an ideology that might be defined as “</w:t>
      </w:r>
      <w:r w:rsidRPr="00187290">
        <w:rPr>
          <w:rStyle w:val="Emphasis"/>
          <w:color w:val="000000" w:themeColor="text1"/>
          <w:highlight w:val="green"/>
        </w:rPr>
        <w:t>rehabilitative futurism</w:t>
      </w:r>
      <w:r w:rsidRPr="00187290">
        <w:rPr>
          <w:rStyle w:val="Emphasis"/>
          <w:color w:val="000000" w:themeColor="text1"/>
        </w:rPr>
        <w:t xml:space="preserve">,” a term that I coin to overlap and intersect with Edelman’s notion of “reproductive futurism.” If, as Edelman maintains, the </w:t>
      </w:r>
      <w:r w:rsidRPr="00187290">
        <w:rPr>
          <w:rStyle w:val="Emphasis"/>
          <w:color w:val="000000" w:themeColor="text1"/>
          <w:highlight w:val="green"/>
        </w:rPr>
        <w:t>future</w:t>
      </w:r>
      <w:r w:rsidRPr="00187290">
        <w:rPr>
          <w:rStyle w:val="Emphasis"/>
          <w:color w:val="000000" w:themeColor="text1"/>
        </w:rPr>
        <w:t xml:space="preserve"> is </w:t>
      </w:r>
      <w:r w:rsidRPr="00187290">
        <w:rPr>
          <w:rStyle w:val="Emphasis"/>
          <w:color w:val="000000" w:themeColor="text1"/>
          <w:highlight w:val="green"/>
        </w:rPr>
        <w:t>envisaged</w:t>
      </w:r>
      <w:r w:rsidRPr="00187290">
        <w:rPr>
          <w:rStyle w:val="Emphasis"/>
          <w:color w:val="000000" w:themeColor="text1"/>
        </w:rPr>
        <w:t xml:space="preserve"> </w:t>
      </w:r>
      <w:r w:rsidRPr="00187290">
        <w:rPr>
          <w:rStyle w:val="Emphasis"/>
          <w:color w:val="000000" w:themeColor="text1"/>
          <w:highlight w:val="green"/>
        </w:rPr>
        <w:t>in</w:t>
      </w:r>
      <w:r w:rsidRPr="00187290">
        <w:rPr>
          <w:rStyle w:val="Emphasis"/>
          <w:color w:val="000000" w:themeColor="text1"/>
        </w:rPr>
        <w:t xml:space="preserve"> terms of </w:t>
      </w:r>
      <w:r w:rsidRPr="00187290">
        <w:rPr>
          <w:rStyle w:val="Emphasis"/>
          <w:color w:val="000000" w:themeColor="text1"/>
          <w:highlight w:val="green"/>
        </w:rPr>
        <w:t xml:space="preserve">a </w:t>
      </w:r>
      <w:proofErr w:type="spellStart"/>
      <w:r w:rsidRPr="00187290">
        <w:rPr>
          <w:rStyle w:val="Emphasis"/>
          <w:color w:val="000000" w:themeColor="text1"/>
          <w:highlight w:val="green"/>
        </w:rPr>
        <w:t>fantasmatic</w:t>
      </w:r>
      <w:proofErr w:type="spellEnd"/>
      <w:r w:rsidRPr="00187290">
        <w:rPr>
          <w:rStyle w:val="Emphasis"/>
          <w:color w:val="000000" w:themeColor="text1"/>
          <w:highlight w:val="green"/>
        </w:rPr>
        <w:t xml:space="preserve"> “Child</w:t>
      </w:r>
      <w:r w:rsidRPr="00187290">
        <w:rPr>
          <w:rStyle w:val="Emphasis"/>
          <w:color w:val="000000" w:themeColor="text1"/>
        </w:rPr>
        <w:t xml:space="preserve">,” then the survival of this future-figured-as-Child is </w:t>
      </w:r>
      <w:r w:rsidRPr="00187290">
        <w:rPr>
          <w:rStyle w:val="Emphasis"/>
          <w:color w:val="000000" w:themeColor="text1"/>
          <w:highlight w:val="green"/>
        </w:rPr>
        <w:t xml:space="preserve">threatened by </w:t>
      </w:r>
      <w:r w:rsidRPr="00187290">
        <w:rPr>
          <w:rStyle w:val="Emphasis"/>
          <w:color w:val="000000" w:themeColor="text1"/>
        </w:rPr>
        <w:t xml:space="preserve">both queerness and </w:t>
      </w:r>
      <w:r w:rsidRPr="00187290">
        <w:rPr>
          <w:rStyle w:val="Emphasis"/>
          <w:color w:val="000000" w:themeColor="text1"/>
          <w:highlight w:val="green"/>
        </w:rPr>
        <w:t>disability</w:t>
      </w:r>
      <w:r w:rsidRPr="00187290">
        <w:rPr>
          <w:rStyle w:val="Emphasis"/>
          <w:color w:val="000000" w:themeColor="text1"/>
        </w:rPr>
        <w:t>.</w:t>
      </w:r>
      <w:r w:rsidRPr="00187290">
        <w:rPr>
          <w:color w:val="000000" w:themeColor="text1"/>
          <w:sz w:val="14"/>
        </w:rPr>
        <w:t xml:space="preserve"> </w:t>
      </w:r>
      <w:r w:rsidRPr="00187290">
        <w:rPr>
          <w:rStyle w:val="Emphasis"/>
          <w:color w:val="000000" w:themeColor="text1"/>
          <w:highlight w:val="green"/>
        </w:rPr>
        <w:t>Futurity is habitually imagined</w:t>
      </w:r>
      <w:r w:rsidRPr="00187290">
        <w:rPr>
          <w:rStyle w:val="Emphasis"/>
          <w:color w:val="000000" w:themeColor="text1"/>
        </w:rPr>
        <w:t xml:space="preserve"> in terms that </w:t>
      </w:r>
      <w:r w:rsidRPr="00187290">
        <w:rPr>
          <w:rStyle w:val="Emphasis"/>
          <w:color w:val="000000" w:themeColor="text1"/>
          <w:highlight w:val="green"/>
        </w:rPr>
        <w:t>fantasize</w:t>
      </w:r>
      <w:r w:rsidRPr="00187290">
        <w:rPr>
          <w:rStyle w:val="Emphasis"/>
          <w:color w:val="000000" w:themeColor="text1"/>
        </w:rPr>
        <w:t xml:space="preserve"> the </w:t>
      </w:r>
      <w:r w:rsidRPr="00187290">
        <w:rPr>
          <w:rStyle w:val="Emphasis"/>
          <w:color w:val="000000" w:themeColor="text1"/>
          <w:highlight w:val="green"/>
        </w:rPr>
        <w:t>eradication of disability</w:t>
      </w:r>
      <w:r w:rsidRPr="00187290">
        <w:rPr>
          <w:rStyle w:val="Emphasis"/>
          <w:color w:val="000000" w:themeColor="text1"/>
        </w:rPr>
        <w:t xml:space="preserve">: a </w:t>
      </w:r>
      <w:r w:rsidRPr="00187290">
        <w:rPr>
          <w:rStyle w:val="Emphasis"/>
          <w:color w:val="000000" w:themeColor="text1"/>
          <w:highlight w:val="green"/>
        </w:rPr>
        <w:t xml:space="preserve">recovery of a </w:t>
      </w:r>
      <w:r w:rsidRPr="00187290">
        <w:rPr>
          <w:rStyle w:val="Emphasis"/>
          <w:color w:val="000000" w:themeColor="text1"/>
        </w:rPr>
        <w:t xml:space="preserve">“crippled” or </w:t>
      </w:r>
      <w:r w:rsidRPr="00187290">
        <w:rPr>
          <w:rStyle w:val="Emphasis"/>
          <w:color w:val="000000" w:themeColor="text1"/>
          <w:highlight w:val="green"/>
        </w:rPr>
        <w:t>“hobbled” economy</w:t>
      </w:r>
      <w:r w:rsidRPr="00187290">
        <w:rPr>
          <w:rStyle w:val="Emphasis"/>
          <w:color w:val="000000" w:themeColor="text1"/>
        </w:rPr>
        <w:t xml:space="preserve">, a </w:t>
      </w:r>
      <w:r w:rsidRPr="00187290">
        <w:rPr>
          <w:rStyle w:val="Emphasis"/>
          <w:color w:val="000000" w:themeColor="text1"/>
          <w:highlight w:val="green"/>
        </w:rPr>
        <w:t>cure for</w:t>
      </w:r>
      <w:r w:rsidRPr="00187290">
        <w:rPr>
          <w:rStyle w:val="Emphasis"/>
          <w:color w:val="000000" w:themeColor="text1"/>
        </w:rPr>
        <w:t xml:space="preserve"> </w:t>
      </w:r>
      <w:r w:rsidRPr="00187290">
        <w:rPr>
          <w:rStyle w:val="Emphasis"/>
          <w:color w:val="000000" w:themeColor="text1"/>
          <w:highlight w:val="green"/>
        </w:rPr>
        <w:t>society’s ills</w:t>
      </w:r>
      <w:r w:rsidRPr="00187290">
        <w:rPr>
          <w:rStyle w:val="Emphasis"/>
          <w:color w:val="000000" w:themeColor="text1"/>
        </w:rPr>
        <w:t>, an end to suffering and disease</w:t>
      </w:r>
      <w:r w:rsidRPr="00187290">
        <w:rPr>
          <w:color w:val="000000" w:themeColor="text1"/>
          <w:sz w:val="14"/>
        </w:rPr>
        <w:t xml:space="preserve">. Eugenic ideologies are also grounded in both reproductive and rehabilitative futurism: procreation by the fit and elimination of the disabled, eugenicists promised, would bring forth a better future.110 </w:t>
      </w:r>
    </w:p>
    <w:p w14:paraId="68D42CC0" w14:textId="77777777" w:rsidR="00504DAC" w:rsidRPr="00187290" w:rsidRDefault="00504DAC" w:rsidP="00504DAC">
      <w:pPr>
        <w:pStyle w:val="Heading4"/>
        <w:rPr>
          <w:rFonts w:eastAsia="MS Gothic"/>
          <w:iCs/>
        </w:rPr>
      </w:pPr>
      <w:r w:rsidRPr="00187290">
        <w:t>Debate is a communicative sphere which is systematically structured to exclude disability – communicative spaces privilege those who can conform to marketable forms of affect by rewarding normality and conformity and excluding those who are deemed incompetent through perceiving disabled affect as parasitic due to literally slowing down information. The drive to perform means disability is always constituted by affective labor and regulated to the bottom of the communicative register causing violence and exclusion.</w:t>
      </w:r>
    </w:p>
    <w:p w14:paraId="2EC5A050" w14:textId="77777777" w:rsidR="00504DAC" w:rsidRPr="00187290" w:rsidRDefault="00504DAC" w:rsidP="00504DAC">
      <w:pPr>
        <w:spacing w:after="80" w:line="276" w:lineRule="auto"/>
        <w:jc w:val="both"/>
        <w:rPr>
          <w:rFonts w:eastAsia="Cambria"/>
          <w:b/>
          <w:bCs/>
          <w:color w:val="000000" w:themeColor="text1"/>
          <w:sz w:val="26"/>
        </w:rPr>
      </w:pPr>
      <w:r w:rsidRPr="00187290">
        <w:rPr>
          <w:rFonts w:eastAsia="Cambria"/>
          <w:b/>
          <w:bCs/>
          <w:color w:val="000000" w:themeColor="text1"/>
          <w:sz w:val="26"/>
        </w:rPr>
        <w:t xml:space="preserve">St. Pierre 13 </w:t>
      </w:r>
      <w:r w:rsidRPr="00187290">
        <w:rPr>
          <w:rFonts w:eastAsia="Cambria"/>
          <w:sz w:val="16"/>
          <w:szCs w:val="16"/>
        </w:rPr>
        <w:t xml:space="preserve">PhD Student at the University of Alberta; Department of Philosophy; M.A. in philosophy from the University of Alberta   Canadian Disability Studies Association. Victoria, BC. June 2013. Affective </w:t>
      </w:r>
      <w:proofErr w:type="spellStart"/>
      <w:r w:rsidRPr="00187290">
        <w:rPr>
          <w:rFonts w:eastAsia="Cambria"/>
          <w:sz w:val="16"/>
          <w:szCs w:val="16"/>
        </w:rPr>
        <w:t>Labour</w:t>
      </w:r>
      <w:proofErr w:type="spellEnd"/>
      <w:r w:rsidRPr="00187290">
        <w:rPr>
          <w:rFonts w:eastAsia="Cambria"/>
          <w:sz w:val="16"/>
          <w:szCs w:val="16"/>
        </w:rPr>
        <w:t>, Disability, and</w:t>
      </w:r>
      <w:r>
        <w:rPr>
          <w:rFonts w:eastAsia="Cambria"/>
          <w:sz w:val="16"/>
          <w:szCs w:val="16"/>
        </w:rPr>
        <w:t xml:space="preserve"> </w:t>
      </w:r>
      <w:r w:rsidRPr="00187290">
        <w:rPr>
          <w:rFonts w:eastAsia="Cambria"/>
          <w:sz w:val="16"/>
          <w:szCs w:val="16"/>
        </w:rPr>
        <w:t>Communicative Stress</w:t>
      </w:r>
      <w:r w:rsidRPr="00187290">
        <w:rPr>
          <w:rFonts w:eastAsia="Cambria"/>
          <w:color w:val="000000" w:themeColor="text1"/>
          <w:sz w:val="16"/>
          <w:szCs w:val="16"/>
        </w:rPr>
        <w:t xml:space="preserve"> </w:t>
      </w:r>
      <w:hyperlink r:id="rId11" w:history="1">
        <w:r w:rsidRPr="00187290">
          <w:rPr>
            <w:rStyle w:val="Hyperlink"/>
            <w:rFonts w:eastAsia="Cambria"/>
            <w:sz w:val="16"/>
            <w:szCs w:val="16"/>
          </w:rPr>
          <w:t>https://disabilitycapitalism.files.wordpress.com/2013/06/congress_cdsa_victoria_edit_2.docx</w:t>
        </w:r>
      </w:hyperlink>
      <w:r w:rsidRPr="00187290">
        <w:rPr>
          <w:rFonts w:eastAsia="Cambria"/>
          <w:color w:val="000000" w:themeColor="text1"/>
          <w:sz w:val="16"/>
          <w:szCs w:val="16"/>
        </w:rPr>
        <w:t xml:space="preserve"> SJCP//JG</w:t>
      </w:r>
    </w:p>
    <w:p w14:paraId="6EA3D961" w14:textId="77777777" w:rsidR="00504DAC" w:rsidRPr="00187290" w:rsidRDefault="00504DAC" w:rsidP="00504DAC">
      <w:pPr>
        <w:rPr>
          <w:rStyle w:val="Emphasis"/>
        </w:rPr>
      </w:pPr>
      <w:r w:rsidRPr="00187290">
        <w:rPr>
          <w:rStyle w:val="Emphasis"/>
        </w:rPr>
        <w:t xml:space="preserve">My talk investigates the means through which disability is constituted by affective </w:t>
      </w:r>
      <w:proofErr w:type="spellStart"/>
      <w:r w:rsidRPr="00187290">
        <w:rPr>
          <w:rStyle w:val="Emphasis"/>
        </w:rPr>
        <w:t>labour</w:t>
      </w:r>
      <w:proofErr w:type="spellEnd"/>
      <w:r w:rsidRPr="00187290">
        <w:rPr>
          <w:rStyle w:val="Emphasis"/>
        </w:rPr>
        <w:t xml:space="preserve"> and neoliberalism</w:t>
      </w:r>
      <w:r w:rsidRPr="00187290">
        <w:rPr>
          <w:sz w:val="14"/>
        </w:rPr>
        <w:t xml:space="preserve">. Paralleling the shift from modernization to </w:t>
      </w:r>
      <w:proofErr w:type="spellStart"/>
      <w:r w:rsidRPr="00187290">
        <w:rPr>
          <w:sz w:val="14"/>
        </w:rPr>
        <w:t>postmodernization</w:t>
      </w:r>
      <w:proofErr w:type="spellEnd"/>
      <w:r w:rsidRPr="00187290">
        <w:rPr>
          <w:sz w:val="14"/>
        </w:rPr>
        <w:t xml:space="preserve"> of labor, the constitution of disability has likewise been changed. </w:t>
      </w:r>
      <w:r w:rsidRPr="00187290">
        <w:rPr>
          <w:rStyle w:val="Emphasis"/>
        </w:rPr>
        <w:t xml:space="preserve">There are accordingly two questions that will structure my exploration: 1) how are disabled subjects marginalized within an information economy and 2) what kind of disabled subjectivity does </w:t>
      </w:r>
      <w:proofErr w:type="spellStart"/>
      <w:r w:rsidRPr="00187290">
        <w:rPr>
          <w:rStyle w:val="Emphasis"/>
        </w:rPr>
        <w:t>informationalization</w:t>
      </w:r>
      <w:proofErr w:type="spellEnd"/>
      <w:r w:rsidRPr="00187290">
        <w:rPr>
          <w:rStyle w:val="Emphasis"/>
        </w:rPr>
        <w:t xml:space="preserve"> produce</w:t>
      </w:r>
      <w:r w:rsidRPr="00187290">
        <w:rPr>
          <w:sz w:val="14"/>
        </w:rPr>
        <w:t xml:space="preserve">? This is largely a new area of inquiry for me and as such I welcome ideas of how to further these questions. To start off, allow me to rehearse a simple truism: </w:t>
      </w:r>
      <w:r w:rsidRPr="00187290">
        <w:rPr>
          <w:rStyle w:val="Emphasis"/>
        </w:rPr>
        <w:t>capitalism produces competition</w:t>
      </w:r>
      <w:r w:rsidRPr="00187290">
        <w:rPr>
          <w:sz w:val="14"/>
        </w:rPr>
        <w:t>. Simon Clarke notes that “</w:t>
      </w:r>
      <w:r w:rsidRPr="00187290">
        <w:rPr>
          <w:rStyle w:val="Emphasis"/>
        </w:rPr>
        <w:t>the intensiﬁcation of the demands of capital throws more and more people into the ranks of the unemployable</w:t>
      </w:r>
      <w:r w:rsidRPr="00187290">
        <w:rPr>
          <w:sz w:val="14"/>
        </w:rPr>
        <w:t xml:space="preserve">. The </w:t>
      </w:r>
      <w:r w:rsidRPr="00187290">
        <w:rPr>
          <w:rStyle w:val="Emphasis"/>
        </w:rPr>
        <w:t xml:space="preserve">accumulation of capital necessarily leads to the </w:t>
      </w:r>
      <w:proofErr w:type="spellStart"/>
      <w:r w:rsidRPr="00187290">
        <w:rPr>
          <w:rStyle w:val="Emphasis"/>
        </w:rPr>
        <w:t>polarisation</w:t>
      </w:r>
      <w:proofErr w:type="spellEnd"/>
      <w:r w:rsidRPr="00187290">
        <w:rPr>
          <w:rStyle w:val="Emphasis"/>
        </w:rPr>
        <w:t xml:space="preserve"> of overwork and unemployment, prosperity and destitution</w:t>
      </w:r>
      <w:r w:rsidRPr="00187290">
        <w:rPr>
          <w:sz w:val="14"/>
        </w:rPr>
        <w:t xml:space="preserve">” (25). As has been well noted within disability studies, </w:t>
      </w:r>
      <w:r w:rsidRPr="00187290">
        <w:rPr>
          <w:rStyle w:val="Emphasis"/>
        </w:rPr>
        <w:t xml:space="preserve">this </w:t>
      </w:r>
      <w:r w:rsidRPr="00187290">
        <w:rPr>
          <w:rStyle w:val="Emphasis"/>
          <w:highlight w:val="green"/>
        </w:rPr>
        <w:t>competition</w:t>
      </w:r>
      <w:r w:rsidRPr="00187290">
        <w:rPr>
          <w:rStyle w:val="Emphasis"/>
        </w:rPr>
        <w:t xml:space="preserve"> notoriously </w:t>
      </w:r>
      <w:r w:rsidRPr="00187290">
        <w:rPr>
          <w:rStyle w:val="Emphasis"/>
          <w:highlight w:val="green"/>
        </w:rPr>
        <w:t>privileges</w:t>
      </w:r>
      <w:r w:rsidRPr="00187290">
        <w:rPr>
          <w:rStyle w:val="Emphasis"/>
        </w:rPr>
        <w:t xml:space="preserve"> the </w:t>
      </w:r>
      <w:r w:rsidRPr="00187290">
        <w:rPr>
          <w:rStyle w:val="Emphasis"/>
          <w:highlight w:val="green"/>
        </w:rPr>
        <w:t>able-bodied</w:t>
      </w:r>
      <w:r w:rsidRPr="00187290">
        <w:rPr>
          <w:rStyle w:val="Emphasis"/>
        </w:rPr>
        <w:t xml:space="preserve"> since those bodies which cannot </w:t>
      </w:r>
      <w:r w:rsidRPr="00187290">
        <w:rPr>
          <w:rStyle w:val="Emphasis"/>
          <w:highlight w:val="green"/>
        </w:rPr>
        <w:t>move quickly or efficiently</w:t>
      </w:r>
      <w:r w:rsidRPr="00187290">
        <w:rPr>
          <w:rStyle w:val="Emphasis"/>
        </w:rPr>
        <w:t xml:space="preserve">, unable to </w:t>
      </w:r>
      <w:r w:rsidRPr="00187290">
        <w:rPr>
          <w:rStyle w:val="Emphasis"/>
          <w:highlight w:val="green"/>
        </w:rPr>
        <w:t xml:space="preserve">meet the demands of </w:t>
      </w:r>
      <w:proofErr w:type="spellStart"/>
      <w:r w:rsidRPr="00187290">
        <w:rPr>
          <w:rStyle w:val="Emphasis"/>
          <w:highlight w:val="green"/>
        </w:rPr>
        <w:t>labour</w:t>
      </w:r>
      <w:proofErr w:type="spellEnd"/>
      <w:r w:rsidRPr="00187290">
        <w:rPr>
          <w:rStyle w:val="Emphasis"/>
          <w:highlight w:val="green"/>
        </w:rPr>
        <w:t xml:space="preserve"> intensification</w:t>
      </w:r>
      <w:r w:rsidRPr="00187290">
        <w:rPr>
          <w:rStyle w:val="Emphasis"/>
        </w:rPr>
        <w:t xml:space="preserve">, are the first to be cut from employment. If this resulting exclusion was true within industrial capitalism, then it is even more so within neoliberalism. Here, knowledge and education are translated as human capital to be exploited, and </w:t>
      </w:r>
      <w:proofErr w:type="spellStart"/>
      <w:r w:rsidRPr="00187290">
        <w:rPr>
          <w:rStyle w:val="Emphasis"/>
        </w:rPr>
        <w:t>asetheticization</w:t>
      </w:r>
      <w:proofErr w:type="spellEnd"/>
      <w:r w:rsidRPr="00187290">
        <w:rPr>
          <w:rStyle w:val="Emphasis"/>
        </w:rPr>
        <w:t xml:space="preserve"> gains </w:t>
      </w:r>
      <w:proofErr w:type="spellStart"/>
      <w:r w:rsidRPr="00187290">
        <w:rPr>
          <w:rStyle w:val="Emphasis"/>
        </w:rPr>
        <w:t>centre</w:t>
      </w:r>
      <w:proofErr w:type="spellEnd"/>
      <w:r w:rsidRPr="00187290">
        <w:rPr>
          <w:rStyle w:val="Emphasis"/>
        </w:rPr>
        <w:t xml:space="preserve"> stage. </w:t>
      </w:r>
      <w:proofErr w:type="spellStart"/>
      <w:proofErr w:type="gramStart"/>
      <w:r w:rsidRPr="00187290">
        <w:rPr>
          <w:rStyle w:val="Emphasis"/>
        </w:rPr>
        <w:t>Here,the</w:t>
      </w:r>
      <w:proofErr w:type="spellEnd"/>
      <w:proofErr w:type="gramEnd"/>
      <w:r w:rsidRPr="00187290">
        <w:rPr>
          <w:rStyle w:val="Emphasis"/>
        </w:rPr>
        <w:t xml:space="preserve"> performance of </w:t>
      </w:r>
      <w:r w:rsidRPr="00187290">
        <w:rPr>
          <w:rStyle w:val="Emphasis"/>
          <w:highlight w:val="green"/>
        </w:rPr>
        <w:t>competencies</w:t>
      </w:r>
      <w:r w:rsidRPr="00187290">
        <w:rPr>
          <w:rStyle w:val="Emphasis"/>
        </w:rPr>
        <w:t xml:space="preserve"> is a </w:t>
      </w:r>
      <w:r w:rsidRPr="00187290">
        <w:rPr>
          <w:rStyle w:val="Emphasis"/>
          <w:highlight w:val="green"/>
        </w:rPr>
        <w:t>necessary</w:t>
      </w:r>
      <w:r w:rsidRPr="00187290">
        <w:rPr>
          <w:rStyle w:val="Emphasis"/>
        </w:rPr>
        <w:t xml:space="preserve"> trait since skill no longer determines competency</w:t>
      </w:r>
      <w:r w:rsidRPr="00187290">
        <w:rPr>
          <w:sz w:val="14"/>
        </w:rPr>
        <w:t xml:space="preserve">; what is </w:t>
      </w:r>
      <w:proofErr w:type="spellStart"/>
      <w:r w:rsidRPr="00187290">
        <w:rPr>
          <w:sz w:val="14"/>
        </w:rPr>
        <w:t>furteher</w:t>
      </w:r>
      <w:proofErr w:type="spellEnd"/>
      <w:r w:rsidRPr="00187290">
        <w:rPr>
          <w:sz w:val="14"/>
        </w:rPr>
        <w:t xml:space="preserve"> needed for full-participation in the socio-economic system is to </w:t>
      </w:r>
      <w:r w:rsidRPr="00187290">
        <w:rPr>
          <w:rStyle w:val="Emphasis"/>
          <w:highlight w:val="green"/>
        </w:rPr>
        <w:t>project</w:t>
      </w:r>
      <w:r w:rsidRPr="00187290">
        <w:rPr>
          <w:rStyle w:val="Emphasis"/>
        </w:rPr>
        <w:t xml:space="preserve"> the right sort of image as a </w:t>
      </w:r>
      <w:r w:rsidRPr="00187290">
        <w:rPr>
          <w:rStyle w:val="Emphasis"/>
          <w:highlight w:val="green"/>
        </w:rPr>
        <w:t>marketable and desirable embodied subject</w:t>
      </w:r>
      <w:r w:rsidRPr="00187290">
        <w:rPr>
          <w:sz w:val="14"/>
        </w:rPr>
        <w:t xml:space="preserve">. In this way, it is not uncommon for the compulsion to appear normal and able-bodied to overshadow one’s actual skills. The phenomenon of advertising and marketing the </w:t>
      </w:r>
      <w:proofErr w:type="spellStart"/>
      <w:r w:rsidRPr="00187290">
        <w:rPr>
          <w:sz w:val="14"/>
        </w:rPr>
        <w:t>self trades</w:t>
      </w:r>
      <w:proofErr w:type="spellEnd"/>
      <w:r w:rsidRPr="00187290">
        <w:rPr>
          <w:sz w:val="14"/>
        </w:rPr>
        <w:t xml:space="preserve"> upon communication. </w:t>
      </w:r>
      <w:r w:rsidRPr="00187290">
        <w:rPr>
          <w:rStyle w:val="Emphasis"/>
        </w:rPr>
        <w:t xml:space="preserve">Unlike human knowledge and education, I suggest that communication is not capital per se, but serves a more basic function as the conductive medium through which human capital becomes salient and exploitable. Communicative disabilities are the most obvious examples of disabilities marginalized here, but the </w:t>
      </w:r>
      <w:r w:rsidRPr="00187290">
        <w:rPr>
          <w:rStyle w:val="Emphasis"/>
          <w:highlight w:val="green"/>
        </w:rPr>
        <w:t>drive to perform</w:t>
      </w:r>
      <w:r w:rsidRPr="00187290">
        <w:rPr>
          <w:rStyle w:val="Emphasis"/>
        </w:rPr>
        <w:t xml:space="preserve"> competencies </w:t>
      </w:r>
      <w:r w:rsidRPr="00187290">
        <w:rPr>
          <w:rStyle w:val="Emphasis"/>
          <w:highlight w:val="green"/>
        </w:rPr>
        <w:t>in normalized fashion allows all disabled bodies to be exploited</w:t>
      </w:r>
      <w:r w:rsidRPr="00187290">
        <w:rPr>
          <w:rStyle w:val="Emphasis"/>
        </w:rPr>
        <w:t xml:space="preserve"> in ways impossible within industrial capitalism</w:t>
      </w:r>
      <w:r w:rsidRPr="00187290">
        <w:rPr>
          <w:sz w:val="14"/>
        </w:rPr>
        <w:t xml:space="preserve">. To explain this move, I turn to Michael Hardt and affective </w:t>
      </w:r>
      <w:proofErr w:type="spellStart"/>
      <w:r w:rsidRPr="00187290">
        <w:rPr>
          <w:sz w:val="14"/>
        </w:rPr>
        <w:t>labour</w:t>
      </w:r>
      <w:proofErr w:type="spellEnd"/>
      <w:r w:rsidRPr="00187290">
        <w:rPr>
          <w:sz w:val="14"/>
        </w:rPr>
        <w:t xml:space="preserve">. In his ground-breaking piece “Affective Labor,” Hardt outlines the succession of economic paradigms since the middle ages: “a first paradigm, in which agriculture and the extraction of raw materials dominated the economy; a second, in which industry and the manufacture of durable goods occupied the privilege position; and the current paradigm in which providing services and manipulating information are at the heart of economic production” (90). </w:t>
      </w:r>
      <w:r w:rsidRPr="00187290">
        <w:rPr>
          <w:rStyle w:val="Emphasis"/>
        </w:rPr>
        <w:t xml:space="preserve">The most recent shift of post-modernization, from the secondary sector to the tertiary, marks the overshadowing economic importance of knowledge, information, communication, and affect. It is not that </w:t>
      </w:r>
      <w:r w:rsidRPr="00187290">
        <w:rPr>
          <w:rStyle w:val="Emphasis"/>
          <w:highlight w:val="green"/>
        </w:rPr>
        <w:t>industrial</w:t>
      </w:r>
      <w:r w:rsidRPr="00187290">
        <w:rPr>
          <w:rStyle w:val="Emphasis"/>
        </w:rPr>
        <w:t xml:space="preserve"> </w:t>
      </w:r>
      <w:r w:rsidRPr="00187290">
        <w:rPr>
          <w:rStyle w:val="Emphasis"/>
          <w:highlight w:val="green"/>
        </w:rPr>
        <w:t>production</w:t>
      </w:r>
      <w:r w:rsidRPr="00187290">
        <w:rPr>
          <w:rStyle w:val="Emphasis"/>
        </w:rPr>
        <w:t xml:space="preserve"> and the extraction of raw materials cease to play an important role, but rather that their role has been </w:t>
      </w:r>
      <w:r w:rsidRPr="00187290">
        <w:rPr>
          <w:rStyle w:val="Emphasis"/>
          <w:highlight w:val="green"/>
        </w:rPr>
        <w:t>redefined</w:t>
      </w:r>
      <w:r w:rsidRPr="00187290">
        <w:rPr>
          <w:rStyle w:val="Emphasis"/>
        </w:rPr>
        <w:t xml:space="preserve"> through the informational economy such that </w:t>
      </w:r>
      <w:r w:rsidRPr="00187290">
        <w:rPr>
          <w:rStyle w:val="Emphasis"/>
          <w:highlight w:val="green"/>
        </w:rPr>
        <w:t>production has become</w:t>
      </w:r>
      <w:r w:rsidRPr="00187290">
        <w:rPr>
          <w:rStyle w:val="Emphasis"/>
        </w:rPr>
        <w:t xml:space="preserve"> </w:t>
      </w:r>
      <w:proofErr w:type="spellStart"/>
      <w:r w:rsidRPr="00187290">
        <w:rPr>
          <w:rStyle w:val="Emphasis"/>
          <w:highlight w:val="green"/>
        </w:rPr>
        <w:t>informationalized</w:t>
      </w:r>
      <w:proofErr w:type="spellEnd"/>
      <w:r w:rsidRPr="00187290">
        <w:rPr>
          <w:sz w:val="14"/>
        </w:rPr>
        <w:t xml:space="preserve">. Hardt argues that within this economy, the quality and nature of </w:t>
      </w:r>
      <w:proofErr w:type="spellStart"/>
      <w:r w:rsidRPr="00187290">
        <w:rPr>
          <w:sz w:val="14"/>
        </w:rPr>
        <w:t>labour</w:t>
      </w:r>
      <w:proofErr w:type="spellEnd"/>
      <w:r w:rsidRPr="00187290">
        <w:rPr>
          <w:sz w:val="14"/>
        </w:rPr>
        <w:t xml:space="preserve"> has shifted from material—the production and selling of “stuff”—to immaterial </w:t>
      </w:r>
      <w:proofErr w:type="spellStart"/>
      <w:r w:rsidRPr="00187290">
        <w:rPr>
          <w:sz w:val="14"/>
        </w:rPr>
        <w:t>labour</w:t>
      </w:r>
      <w:proofErr w:type="spellEnd"/>
      <w:r w:rsidRPr="00187290">
        <w:rPr>
          <w:sz w:val="14"/>
        </w:rPr>
        <w:t>—</w:t>
      </w:r>
      <w:proofErr w:type="spellStart"/>
      <w:r w:rsidRPr="00187290">
        <w:rPr>
          <w:sz w:val="14"/>
        </w:rPr>
        <w:t>labour</w:t>
      </w:r>
      <w:proofErr w:type="spellEnd"/>
      <w:r w:rsidRPr="00187290">
        <w:rPr>
          <w:sz w:val="14"/>
        </w:rPr>
        <w:t xml:space="preserve"> that produces immaterial goods. In particular, there are three types of immaterial </w:t>
      </w:r>
      <w:proofErr w:type="spellStart"/>
      <w:r w:rsidRPr="00187290">
        <w:rPr>
          <w:sz w:val="14"/>
        </w:rPr>
        <w:t>labour</w:t>
      </w:r>
      <w:proofErr w:type="spellEnd"/>
      <w:r w:rsidRPr="00187290">
        <w:rPr>
          <w:sz w:val="14"/>
        </w:rPr>
        <w:t xml:space="preserve">: 1) industrial production that has been </w:t>
      </w:r>
      <w:proofErr w:type="spellStart"/>
      <w:r w:rsidRPr="00187290">
        <w:rPr>
          <w:sz w:val="14"/>
        </w:rPr>
        <w:t>informationalized</w:t>
      </w:r>
      <w:proofErr w:type="spellEnd"/>
      <w:r w:rsidRPr="00187290">
        <w:rPr>
          <w:sz w:val="14"/>
        </w:rPr>
        <w:t xml:space="preserve"> 2) </w:t>
      </w:r>
      <w:proofErr w:type="spellStart"/>
      <w:r w:rsidRPr="00187290">
        <w:rPr>
          <w:sz w:val="14"/>
        </w:rPr>
        <w:t>labour</w:t>
      </w:r>
      <w:proofErr w:type="spellEnd"/>
      <w:r w:rsidRPr="00187290">
        <w:rPr>
          <w:sz w:val="14"/>
        </w:rPr>
        <w:t xml:space="preserve"> of analytic and symbolic tasks 3) production and manipulation of affect (which requires actual or virtual human contact and proximity). </w:t>
      </w:r>
      <w:r w:rsidRPr="00187290">
        <w:rPr>
          <w:rStyle w:val="Emphasis"/>
        </w:rPr>
        <w:t xml:space="preserve">This third category is the one that most interests both Hardt and myself, for while those with communicative disabilities are generally disadvantaged by the move to an informational economy and immaterial </w:t>
      </w:r>
      <w:proofErr w:type="spellStart"/>
      <w:r w:rsidRPr="00187290">
        <w:rPr>
          <w:rStyle w:val="Emphasis"/>
        </w:rPr>
        <w:t>labour</w:t>
      </w:r>
      <w:proofErr w:type="spellEnd"/>
      <w:r w:rsidRPr="00187290">
        <w:rPr>
          <w:rStyle w:val="Emphasis"/>
        </w:rPr>
        <w:t xml:space="preserve">, affective </w:t>
      </w:r>
      <w:proofErr w:type="spellStart"/>
      <w:r w:rsidRPr="00187290">
        <w:rPr>
          <w:rStyle w:val="Emphasis"/>
        </w:rPr>
        <w:t>labour</w:t>
      </w:r>
      <w:proofErr w:type="spellEnd"/>
      <w:r w:rsidRPr="00187290">
        <w:rPr>
          <w:rStyle w:val="Emphasis"/>
        </w:rPr>
        <w:t xml:space="preserve"> significantly reshapes the terrain of disability. The first two forms of immaterial </w:t>
      </w:r>
      <w:proofErr w:type="spellStart"/>
      <w:r w:rsidRPr="00187290">
        <w:rPr>
          <w:rStyle w:val="Emphasis"/>
        </w:rPr>
        <w:t>labour</w:t>
      </w:r>
      <w:proofErr w:type="spellEnd"/>
      <w:r w:rsidRPr="00187290">
        <w:rPr>
          <w:rStyle w:val="Emphasis"/>
        </w:rPr>
        <w:t xml:space="preserve"> are directly concerned with the exchange of information and knowledge; affective </w:t>
      </w:r>
      <w:proofErr w:type="spellStart"/>
      <w:r w:rsidRPr="00187290">
        <w:rPr>
          <w:rStyle w:val="Emphasis"/>
        </w:rPr>
        <w:t>labour</w:t>
      </w:r>
      <w:proofErr w:type="spellEnd"/>
      <w:r w:rsidRPr="00187290">
        <w:rPr>
          <w:rStyle w:val="Emphasis"/>
        </w:rPr>
        <w:t xml:space="preserve"> produces affect: “a feeling of ease, well-being, satisfaction, excitement, passion—even a sense of connectedness or community</w:t>
      </w:r>
      <w:r w:rsidRPr="00187290">
        <w:rPr>
          <w:sz w:val="14"/>
        </w:rPr>
        <w:t xml:space="preserve">” (96). In the most obvious sense, affective </w:t>
      </w:r>
      <w:proofErr w:type="spellStart"/>
      <w:r w:rsidRPr="00187290">
        <w:rPr>
          <w:sz w:val="14"/>
        </w:rPr>
        <w:t>labour</w:t>
      </w:r>
      <w:proofErr w:type="spellEnd"/>
      <w:r w:rsidRPr="00187290">
        <w:rPr>
          <w:sz w:val="14"/>
        </w:rPr>
        <w:t xml:space="preserve"> describes the service industry—Disneyland is in the business of selling a particular experience—but affective </w:t>
      </w:r>
      <w:proofErr w:type="spellStart"/>
      <w:r w:rsidRPr="00187290">
        <w:rPr>
          <w:sz w:val="14"/>
        </w:rPr>
        <w:t>labour</w:t>
      </w:r>
      <w:proofErr w:type="spellEnd"/>
      <w:r w:rsidRPr="00187290">
        <w:rPr>
          <w:sz w:val="14"/>
        </w:rPr>
        <w:t xml:space="preserve"> has also reconstituted the socio-economic terrain such that material goods are not sold anymore; that is, Starbucks does not sell coffee, but Zen, wholeness, and friendship while Mazda sells not cars but a lifestyle of freedom and adventure. </w:t>
      </w:r>
      <w:r w:rsidRPr="00187290">
        <w:rPr>
          <w:rStyle w:val="Emphasis"/>
        </w:rPr>
        <w:t xml:space="preserve">The creation and </w:t>
      </w:r>
      <w:r w:rsidRPr="00187290">
        <w:rPr>
          <w:rStyle w:val="Emphasis"/>
          <w:highlight w:val="green"/>
        </w:rPr>
        <w:t>manipulation of affect is central</w:t>
      </w:r>
      <w:r w:rsidRPr="00187290">
        <w:rPr>
          <w:rStyle w:val="Emphasis"/>
        </w:rPr>
        <w:t xml:space="preserve">. Affective </w:t>
      </w:r>
      <w:proofErr w:type="spellStart"/>
      <w:r w:rsidRPr="00187290">
        <w:rPr>
          <w:rStyle w:val="Emphasis"/>
        </w:rPr>
        <w:t>labour</w:t>
      </w:r>
      <w:proofErr w:type="spellEnd"/>
      <w:r w:rsidRPr="00187290">
        <w:rPr>
          <w:rStyle w:val="Emphasis"/>
        </w:rPr>
        <w:t xml:space="preserve"> collides economy and culture, insofar as “</w:t>
      </w:r>
      <w:r w:rsidRPr="00187290">
        <w:rPr>
          <w:rStyle w:val="Emphasis"/>
          <w:highlight w:val="green"/>
        </w:rPr>
        <w:t>production has become communicative</w:t>
      </w:r>
      <w:r w:rsidRPr="00187290">
        <w:rPr>
          <w:rStyle w:val="Emphasis"/>
        </w:rPr>
        <w:t>, affective, de-instrumentalized, and ‘</w:t>
      </w:r>
      <w:r w:rsidRPr="00187290">
        <w:rPr>
          <w:rStyle w:val="Emphasis"/>
          <w:highlight w:val="green"/>
        </w:rPr>
        <w:t>elevated’</w:t>
      </w:r>
      <w:r w:rsidRPr="00187290">
        <w:rPr>
          <w:rStyle w:val="Emphasis"/>
        </w:rPr>
        <w:t xml:space="preserve"> </w:t>
      </w:r>
      <w:r w:rsidRPr="00187290">
        <w:rPr>
          <w:rStyle w:val="Emphasis"/>
          <w:highlight w:val="green"/>
        </w:rPr>
        <w:t>to</w:t>
      </w:r>
      <w:r w:rsidRPr="00187290">
        <w:rPr>
          <w:rStyle w:val="Emphasis"/>
        </w:rPr>
        <w:t xml:space="preserve"> the </w:t>
      </w:r>
      <w:r w:rsidRPr="00187290">
        <w:rPr>
          <w:rStyle w:val="Emphasis"/>
          <w:highlight w:val="green"/>
        </w:rPr>
        <w:t>level of human relations</w:t>
      </w:r>
      <w:r w:rsidRPr="00187290">
        <w:rPr>
          <w:sz w:val="14"/>
        </w:rPr>
        <w:t xml:space="preserve">” (96). Through affective </w:t>
      </w:r>
      <w:proofErr w:type="spellStart"/>
      <w:r w:rsidRPr="00187290">
        <w:rPr>
          <w:sz w:val="14"/>
        </w:rPr>
        <w:t>labour</w:t>
      </w:r>
      <w:proofErr w:type="spellEnd"/>
      <w:r w:rsidRPr="00187290">
        <w:rPr>
          <w:sz w:val="14"/>
        </w:rPr>
        <w:t xml:space="preserve"> the human is constituted as a node of informational conductivity in relation to systems of communication between the production and consumption of commodities. </w:t>
      </w:r>
      <w:r w:rsidRPr="00187290">
        <w:rPr>
          <w:rStyle w:val="Emphasis"/>
        </w:rPr>
        <w:t xml:space="preserve">Since communication is that which holds the fluid socio-economic structure of post-modernization together, </w:t>
      </w:r>
      <w:r w:rsidRPr="00187290">
        <w:rPr>
          <w:rStyle w:val="Emphasis"/>
          <w:highlight w:val="green"/>
        </w:rPr>
        <w:t>informational conductivity</w:t>
      </w:r>
      <w:r w:rsidRPr="00187290">
        <w:rPr>
          <w:rStyle w:val="Emphasis"/>
        </w:rPr>
        <w:t xml:space="preserve"> becomes </w:t>
      </w:r>
      <w:r w:rsidRPr="00187290">
        <w:rPr>
          <w:rStyle w:val="Emphasis"/>
          <w:highlight w:val="green"/>
        </w:rPr>
        <w:t>key to competing and surviving</w:t>
      </w:r>
      <w:r w:rsidRPr="00187290">
        <w:rPr>
          <w:rStyle w:val="Emphasis"/>
        </w:rPr>
        <w:t>. Existing as informational nodes, those with communicative disabilities distort and put stress on the mechanisms of production and are therefore disadvantaged in highly competitive markets that exploit human capital. Yet labor is not only produced communicatively, but reciprocally produces informationally structured subjectivities</w:t>
      </w:r>
      <w:r w:rsidRPr="00187290">
        <w:rPr>
          <w:sz w:val="14"/>
        </w:rPr>
        <w:t xml:space="preserve">. While Hardt does not here make this connection, affective </w:t>
      </w:r>
      <w:proofErr w:type="spellStart"/>
      <w:r w:rsidRPr="00187290">
        <w:rPr>
          <w:sz w:val="14"/>
        </w:rPr>
        <w:t>labour</w:t>
      </w:r>
      <w:proofErr w:type="spellEnd"/>
      <w:r w:rsidRPr="00187290">
        <w:rPr>
          <w:sz w:val="14"/>
        </w:rPr>
        <w:t xml:space="preserve"> dissolves the informationally closed body-as-organism/body-as-machine constituted by industrialism and ushers in the informationally open posthuman. </w:t>
      </w:r>
      <w:r w:rsidRPr="00187290">
        <w:rPr>
          <w:rStyle w:val="Emphasis"/>
        </w:rPr>
        <w:t xml:space="preserve">Through affective </w:t>
      </w:r>
      <w:proofErr w:type="spellStart"/>
      <w:r w:rsidRPr="00187290">
        <w:rPr>
          <w:rStyle w:val="Emphasis"/>
        </w:rPr>
        <w:t>labour</w:t>
      </w:r>
      <w:proofErr w:type="spellEnd"/>
      <w:r w:rsidRPr="00187290">
        <w:rPr>
          <w:rStyle w:val="Emphasis"/>
        </w:rPr>
        <w:t xml:space="preserve">, communicative </w:t>
      </w:r>
      <w:r w:rsidRPr="00187290">
        <w:rPr>
          <w:rStyle w:val="Emphasis"/>
          <w:highlight w:val="green"/>
        </w:rPr>
        <w:t>disability</w:t>
      </w:r>
      <w:r w:rsidRPr="00187290">
        <w:rPr>
          <w:rStyle w:val="Emphasis"/>
        </w:rPr>
        <w:t xml:space="preserve"> thus </w:t>
      </w:r>
      <w:r w:rsidRPr="00187290">
        <w:rPr>
          <w:rStyle w:val="Emphasis"/>
          <w:highlight w:val="green"/>
        </w:rPr>
        <w:t>threatens posthuman subjectivity by being unmalleable and impermeable to information flow</w:t>
      </w:r>
      <w:r w:rsidRPr="00187290">
        <w:rPr>
          <w:rStyle w:val="Emphasis"/>
        </w:rPr>
        <w:t xml:space="preserve">. Those who are </w:t>
      </w:r>
      <w:r w:rsidRPr="00187290">
        <w:rPr>
          <w:rStyle w:val="Emphasis"/>
          <w:highlight w:val="green"/>
        </w:rPr>
        <w:t>disabled communicatively</w:t>
      </w:r>
      <w:r w:rsidRPr="00187290">
        <w:rPr>
          <w:rStyle w:val="Emphasis"/>
        </w:rPr>
        <w:t xml:space="preserve"> are further </w:t>
      </w:r>
      <w:r w:rsidRPr="00187290">
        <w:rPr>
          <w:rStyle w:val="Emphasis"/>
          <w:highlight w:val="green"/>
        </w:rPr>
        <w:t xml:space="preserve">marginalized insofar as affective </w:t>
      </w:r>
      <w:proofErr w:type="spellStart"/>
      <w:r w:rsidRPr="00187290">
        <w:rPr>
          <w:rStyle w:val="Emphasis"/>
          <w:highlight w:val="green"/>
        </w:rPr>
        <w:t>labour</w:t>
      </w:r>
      <w:proofErr w:type="spellEnd"/>
      <w:r w:rsidRPr="00187290">
        <w:rPr>
          <w:rStyle w:val="Emphasis"/>
        </w:rPr>
        <w:t xml:space="preserve"> is particularly </w:t>
      </w:r>
      <w:r w:rsidRPr="00187290">
        <w:rPr>
          <w:rStyle w:val="Emphasis"/>
          <w:highlight w:val="green"/>
        </w:rPr>
        <w:t>concerned with producing marketable affects</w:t>
      </w:r>
      <w:r w:rsidRPr="00187290">
        <w:rPr>
          <w:sz w:val="14"/>
        </w:rPr>
        <w:t xml:space="preserve">. This has led to the aestheticization of socio-economic space. </w:t>
      </w:r>
      <w:r w:rsidRPr="00187290">
        <w:rPr>
          <w:rStyle w:val="Emphasis"/>
        </w:rPr>
        <w:t xml:space="preserve">The common fear, anxiety, and </w:t>
      </w:r>
      <w:r w:rsidRPr="00187290">
        <w:rPr>
          <w:rStyle w:val="Emphasis"/>
          <w:highlight w:val="green"/>
        </w:rPr>
        <w:t>discomfort experienced in the presence of disability</w:t>
      </w:r>
      <w:r w:rsidRPr="00187290">
        <w:rPr>
          <w:rStyle w:val="Emphasis"/>
        </w:rPr>
        <w:t xml:space="preserve">—the disruption of the perceptual field—is now internal to the production of capital. The marketable product of affective </w:t>
      </w:r>
      <w:proofErr w:type="spellStart"/>
      <w:r w:rsidRPr="00187290">
        <w:rPr>
          <w:rStyle w:val="Emphasis"/>
        </w:rPr>
        <w:t>labour</w:t>
      </w:r>
      <w:proofErr w:type="spellEnd"/>
      <w:r w:rsidRPr="00187290">
        <w:rPr>
          <w:rStyle w:val="Emphasis"/>
        </w:rPr>
        <w:t xml:space="preserve"> depends upon aesthetically normalized human contact, communication, and projection of ability and the self. </w:t>
      </w:r>
      <w:r w:rsidRPr="00187290">
        <w:rPr>
          <w:rStyle w:val="Emphasis"/>
          <w:highlight w:val="green"/>
        </w:rPr>
        <w:t xml:space="preserve">The drive to advertise </w:t>
      </w:r>
      <w:proofErr w:type="gramStart"/>
      <w:r w:rsidRPr="00187290">
        <w:rPr>
          <w:rStyle w:val="Emphasis"/>
          <w:highlight w:val="green"/>
        </w:rPr>
        <w:t>ourselves</w:t>
      </w:r>
      <w:proofErr w:type="gramEnd"/>
      <w:r w:rsidRPr="00187290">
        <w:rPr>
          <w:rStyle w:val="Emphasis"/>
        </w:rPr>
        <w:t xml:space="preserve"> troubles the borders of ‘disability’ and </w:t>
      </w:r>
      <w:r w:rsidRPr="00187290">
        <w:rPr>
          <w:rStyle w:val="Emphasis"/>
          <w:highlight w:val="green"/>
        </w:rPr>
        <w:t>oppresses those who</w:t>
      </w:r>
      <w:r w:rsidRPr="00187290">
        <w:rPr>
          <w:rStyle w:val="Emphasis"/>
        </w:rPr>
        <w:t xml:space="preserve">, for example, </w:t>
      </w:r>
      <w:r w:rsidRPr="00187290">
        <w:rPr>
          <w:rStyle w:val="Emphasis"/>
          <w:highlight w:val="green"/>
        </w:rPr>
        <w:t>stutter</w:t>
      </w:r>
      <w:r w:rsidRPr="00187290">
        <w:rPr>
          <w:rStyle w:val="Emphasis"/>
        </w:rPr>
        <w:t>, far beyond what was experienced in industrialized capitalism.</w:t>
      </w:r>
      <w:r w:rsidRPr="00187290">
        <w:rPr>
          <w:rFonts w:eastAsia="Cambria"/>
          <w:sz w:val="14"/>
          <w:szCs w:val="26"/>
        </w:rPr>
        <w:t xml:space="preserve"> In this way, neoliberal ableism and affective </w:t>
      </w:r>
      <w:proofErr w:type="spellStart"/>
      <w:r w:rsidRPr="00187290">
        <w:rPr>
          <w:rFonts w:eastAsia="Cambria"/>
          <w:sz w:val="14"/>
          <w:szCs w:val="26"/>
        </w:rPr>
        <w:t>labour</w:t>
      </w:r>
      <w:proofErr w:type="spellEnd"/>
      <w:r w:rsidRPr="00187290">
        <w:rPr>
          <w:rFonts w:eastAsia="Cambria"/>
          <w:sz w:val="14"/>
          <w:szCs w:val="26"/>
        </w:rPr>
        <w:t xml:space="preserve"> stretch the conception of a normalized body to often unlivable proportions. It is of course true that the stigmatization and </w:t>
      </w:r>
      <w:proofErr w:type="spellStart"/>
      <w:r w:rsidRPr="00187290">
        <w:rPr>
          <w:rFonts w:eastAsia="Cambria"/>
          <w:sz w:val="14"/>
          <w:szCs w:val="26"/>
        </w:rPr>
        <w:t>enfreakment</w:t>
      </w:r>
      <w:proofErr w:type="spellEnd"/>
      <w:r w:rsidRPr="00187290">
        <w:rPr>
          <w:rFonts w:eastAsia="Cambria"/>
          <w:sz w:val="14"/>
          <w:szCs w:val="26"/>
        </w:rPr>
        <w:t xml:space="preserve"> of the disabled body was economically marginalizing within industrial capitalism (and before), however, the turn to affective </w:t>
      </w:r>
      <w:proofErr w:type="spellStart"/>
      <w:r w:rsidRPr="00187290">
        <w:rPr>
          <w:rFonts w:eastAsia="Cambria"/>
          <w:sz w:val="14"/>
          <w:szCs w:val="26"/>
        </w:rPr>
        <w:t>labour</w:t>
      </w:r>
      <w:proofErr w:type="spellEnd"/>
      <w:r w:rsidRPr="00187290">
        <w:rPr>
          <w:rFonts w:eastAsia="Cambria"/>
          <w:sz w:val="14"/>
          <w:szCs w:val="26"/>
        </w:rPr>
        <w:t xml:space="preserve"> collapses any previously existing space between </w:t>
      </w:r>
      <w:proofErr w:type="spellStart"/>
      <w:r w:rsidRPr="00187290">
        <w:rPr>
          <w:rFonts w:eastAsia="Cambria"/>
          <w:sz w:val="14"/>
          <w:szCs w:val="26"/>
        </w:rPr>
        <w:t>asethetics</w:t>
      </w:r>
      <w:proofErr w:type="spellEnd"/>
      <w:r w:rsidRPr="00187290">
        <w:rPr>
          <w:rFonts w:eastAsia="Cambria"/>
          <w:sz w:val="14"/>
          <w:szCs w:val="26"/>
        </w:rPr>
        <w:t xml:space="preserve"> and economics. Consider this response of one forthright interviewer to Marty </w:t>
      </w:r>
      <w:proofErr w:type="spellStart"/>
      <w:r w:rsidRPr="00187290">
        <w:rPr>
          <w:rFonts w:eastAsia="Cambria"/>
          <w:sz w:val="14"/>
          <w:szCs w:val="26"/>
        </w:rPr>
        <w:t>Jezer</w:t>
      </w:r>
      <w:proofErr w:type="spellEnd"/>
      <w:r w:rsidRPr="00187290">
        <w:rPr>
          <w:rFonts w:eastAsia="Cambria"/>
          <w:sz w:val="14"/>
          <w:szCs w:val="26"/>
        </w:rPr>
        <w:t xml:space="preserve">, a stutterer: “I’m going to be frank. You’ve got all the qualifications to be a good copywriter. But in advertising it is image that counts. Executives aren’t as impressed by talent and creativity as they are by a person’s ability to fit in . . . </w:t>
      </w:r>
      <w:r w:rsidRPr="00187290">
        <w:rPr>
          <w:rStyle w:val="Emphasis"/>
        </w:rPr>
        <w:t xml:space="preserve">Take care of your speech and come back. </w:t>
      </w:r>
      <w:r w:rsidRPr="00187290">
        <w:rPr>
          <w:rStyle w:val="Emphasis"/>
          <w:highlight w:val="green"/>
        </w:rPr>
        <w:t>You’ll never</w:t>
      </w:r>
      <w:r w:rsidRPr="00187290">
        <w:rPr>
          <w:rStyle w:val="Emphasis"/>
        </w:rPr>
        <w:t xml:space="preserve"> get a job in </w:t>
      </w:r>
      <w:r w:rsidRPr="00187290">
        <w:rPr>
          <w:rStyle w:val="Emphasis"/>
          <w:highlight w:val="green"/>
        </w:rPr>
        <w:t>advertis</w:t>
      </w:r>
      <w:r w:rsidRPr="00187290">
        <w:rPr>
          <w:rStyle w:val="Emphasis"/>
        </w:rPr>
        <w:t xml:space="preserve">ing </w:t>
      </w:r>
      <w:r w:rsidRPr="00187290">
        <w:rPr>
          <w:rStyle w:val="Emphasis"/>
          <w:highlight w:val="green"/>
        </w:rPr>
        <w:t>until you learn to talk</w:t>
      </w:r>
      <w:r w:rsidRPr="00187290">
        <w:rPr>
          <w:rFonts w:eastAsia="Cambria"/>
          <w:sz w:val="14"/>
          <w:szCs w:val="26"/>
        </w:rPr>
        <w:t xml:space="preserve">.” </w:t>
      </w:r>
      <w:proofErr w:type="spellStart"/>
      <w:r w:rsidRPr="00187290">
        <w:rPr>
          <w:rFonts w:eastAsia="Cambria"/>
          <w:sz w:val="14"/>
          <w:szCs w:val="26"/>
        </w:rPr>
        <w:t>Jezer’s</w:t>
      </w:r>
      <w:proofErr w:type="spellEnd"/>
      <w:r w:rsidRPr="00187290">
        <w:rPr>
          <w:rFonts w:eastAsia="Cambria"/>
          <w:sz w:val="14"/>
          <w:szCs w:val="26"/>
        </w:rPr>
        <w:t xml:space="preserve"> marginalization is twofold: in the first place, he is marginalized by disrupting information flow since according to post-modernization, the entirety of journalism is structured by </w:t>
      </w:r>
      <w:proofErr w:type="spellStart"/>
      <w:r w:rsidRPr="00187290">
        <w:rPr>
          <w:rFonts w:eastAsia="Cambria"/>
          <w:sz w:val="14"/>
          <w:szCs w:val="26"/>
        </w:rPr>
        <w:t>informationalization</w:t>
      </w:r>
      <w:proofErr w:type="spellEnd"/>
      <w:r w:rsidRPr="00187290">
        <w:rPr>
          <w:rFonts w:eastAsia="Cambria"/>
          <w:sz w:val="14"/>
          <w:szCs w:val="26"/>
        </w:rPr>
        <w:t xml:space="preserve">. </w:t>
      </w:r>
      <w:r w:rsidRPr="00187290">
        <w:rPr>
          <w:rStyle w:val="Emphasis"/>
        </w:rPr>
        <w:t>Yet secondly, the drive</w:t>
      </w:r>
      <w:r w:rsidRPr="00187290">
        <w:rPr>
          <w:rFonts w:eastAsia="Cambria"/>
          <w:b/>
          <w:iCs/>
          <w:sz w:val="26"/>
          <w:szCs w:val="26"/>
          <w:u w:val="single"/>
        </w:rPr>
        <w:t xml:space="preserve"> to perform competencies in a normalized fashion runs roughshod over bodies affectively abnormal</w:t>
      </w:r>
      <w:r w:rsidRPr="00187290">
        <w:rPr>
          <w:rFonts w:eastAsia="Cambria"/>
          <w:sz w:val="14"/>
          <w:szCs w:val="26"/>
        </w:rPr>
        <w:t xml:space="preserve">. </w:t>
      </w:r>
      <w:proofErr w:type="spellStart"/>
      <w:r w:rsidRPr="00187290">
        <w:rPr>
          <w:rFonts w:eastAsia="Cambria"/>
          <w:sz w:val="14"/>
          <w:szCs w:val="26"/>
        </w:rPr>
        <w:t>Jezer’s</w:t>
      </w:r>
      <w:proofErr w:type="spellEnd"/>
      <w:r w:rsidRPr="00187290">
        <w:rPr>
          <w:rFonts w:eastAsia="Cambria"/>
          <w:sz w:val="14"/>
          <w:szCs w:val="26"/>
        </w:rPr>
        <w:t xml:space="preserve"> </w:t>
      </w:r>
      <w:proofErr w:type="spellStart"/>
      <w:r w:rsidRPr="00187290">
        <w:rPr>
          <w:rFonts w:eastAsia="Cambria"/>
          <w:sz w:val="14"/>
          <w:szCs w:val="26"/>
        </w:rPr>
        <w:t>marginization</w:t>
      </w:r>
      <w:proofErr w:type="spellEnd"/>
      <w:r w:rsidRPr="00187290">
        <w:rPr>
          <w:rFonts w:eastAsia="Cambria"/>
          <w:sz w:val="14"/>
          <w:szCs w:val="26"/>
        </w:rPr>
        <w:t xml:space="preserve"> is </w:t>
      </w:r>
      <w:proofErr w:type="spellStart"/>
      <w:r w:rsidRPr="00187290">
        <w:rPr>
          <w:rFonts w:eastAsia="Cambria"/>
          <w:sz w:val="14"/>
          <w:szCs w:val="26"/>
        </w:rPr>
        <w:t>inseperable</w:t>
      </w:r>
      <w:proofErr w:type="spellEnd"/>
      <w:r w:rsidRPr="00187290">
        <w:rPr>
          <w:rFonts w:eastAsia="Cambria"/>
          <w:sz w:val="14"/>
          <w:szCs w:val="26"/>
        </w:rPr>
        <w:t xml:space="preserve"> from the </w:t>
      </w:r>
      <w:proofErr w:type="spellStart"/>
      <w:r w:rsidRPr="00187290">
        <w:rPr>
          <w:rFonts w:eastAsia="Cambria"/>
          <w:sz w:val="14"/>
          <w:szCs w:val="26"/>
        </w:rPr>
        <w:t>asethetics</w:t>
      </w:r>
      <w:proofErr w:type="spellEnd"/>
      <w:r w:rsidRPr="00187290">
        <w:rPr>
          <w:rFonts w:eastAsia="Cambria"/>
          <w:sz w:val="14"/>
          <w:szCs w:val="26"/>
        </w:rPr>
        <w:t xml:space="preserve"> of human interaction and the production of marketable affect. </w:t>
      </w:r>
      <w:r w:rsidRPr="00187290">
        <w:rPr>
          <w:rFonts w:eastAsia="Cambria"/>
          <w:b/>
          <w:iCs/>
          <w:sz w:val="26"/>
          <w:szCs w:val="26"/>
          <w:u w:val="single"/>
        </w:rPr>
        <w:t xml:space="preserve">While people with explicit communicative disabilities are the most obvious examples of those sidelined within an informational economy, all disabilities are reconfigured by neoliberalism and affective </w:t>
      </w:r>
      <w:proofErr w:type="spellStart"/>
      <w:r w:rsidRPr="00187290">
        <w:rPr>
          <w:rFonts w:eastAsia="Cambria"/>
          <w:b/>
          <w:iCs/>
          <w:sz w:val="26"/>
          <w:szCs w:val="26"/>
          <w:u w:val="single"/>
        </w:rPr>
        <w:t>labour</w:t>
      </w:r>
      <w:proofErr w:type="spellEnd"/>
      <w:r w:rsidRPr="00187290">
        <w:rPr>
          <w:rFonts w:eastAsia="Cambria"/>
          <w:b/>
          <w:iCs/>
          <w:sz w:val="26"/>
          <w:szCs w:val="26"/>
          <w:u w:val="single"/>
        </w:rPr>
        <w:t>.</w:t>
      </w:r>
      <w:r w:rsidRPr="00187290">
        <w:rPr>
          <w:rFonts w:eastAsia="Cambria"/>
          <w:sz w:val="14"/>
          <w:szCs w:val="26"/>
        </w:rPr>
        <w:t xml:space="preserve"> Through the logic of affective </w:t>
      </w:r>
      <w:proofErr w:type="spellStart"/>
      <w:r w:rsidRPr="00187290">
        <w:rPr>
          <w:rFonts w:eastAsia="Cambria"/>
          <w:sz w:val="14"/>
          <w:szCs w:val="26"/>
        </w:rPr>
        <w:t>labour</w:t>
      </w:r>
      <w:proofErr w:type="spellEnd"/>
      <w:r w:rsidRPr="00187290">
        <w:rPr>
          <w:rFonts w:eastAsia="Cambria"/>
          <w:sz w:val="14"/>
          <w:szCs w:val="26"/>
        </w:rPr>
        <w:t xml:space="preserve"> all disabilities, like all </w:t>
      </w:r>
      <w:r w:rsidRPr="00187290">
        <w:rPr>
          <w:rStyle w:val="Emphasis"/>
        </w:rPr>
        <w:t>abilities, are now communicative. Bodies now primarily produce not material goods but affect and are situated within communicative socio-economic networks. Thinking seriously about communication and disability may thus be an important move in pushing disability theory further, into uncharted territory.</w:t>
      </w:r>
    </w:p>
    <w:p w14:paraId="1ED7408C" w14:textId="77777777" w:rsidR="00504DAC" w:rsidRPr="00187290" w:rsidRDefault="00504DAC" w:rsidP="00504DAC">
      <w:pPr>
        <w:pStyle w:val="Heading4"/>
      </w:pPr>
      <w:r w:rsidRPr="00187290">
        <w:t xml:space="preserve">Vote affirmative as an endorsement of dysfluency and the failure of disability to be productive – this 1AC is a performative affective intervention by diverting from what is expected in a space that is meant to purposefully exclude disability in the name of productivity – this 1AC serves as a reminder of the failed ASL movement that the PRL instantly stopped in the name of productivity and efficiency. Only a refusal of this world addresses ableism as the basis of communication—we defend the 1AC’s affective pessimism as an example of a die-in within topic discussions, a refusal to breathe life into the resolution. Pessimistic die-ins break from institutional participation as a starting point for politics in favor of disrupting the circulation of discourses predicated upon optimism and disabled death. This hijacks communicative spheres by purposefully </w:t>
      </w:r>
      <w:proofErr w:type="spellStart"/>
      <w:r w:rsidRPr="00187290">
        <w:t>forefronting</w:t>
      </w:r>
      <w:proofErr w:type="spellEnd"/>
      <w:r w:rsidRPr="00187290">
        <w:t xml:space="preserve"> discussions of disabled </w:t>
      </w:r>
      <w:proofErr w:type="spellStart"/>
      <w:r w:rsidRPr="00187290">
        <w:t>killability</w:t>
      </w:r>
      <w:proofErr w:type="spellEnd"/>
      <w:r w:rsidRPr="00187290">
        <w:t xml:space="preserve">. </w:t>
      </w:r>
    </w:p>
    <w:p w14:paraId="42D3FA53" w14:textId="77777777" w:rsidR="00504DAC" w:rsidRPr="00187290" w:rsidRDefault="00504DAC" w:rsidP="00504DAC">
      <w:proofErr w:type="spellStart"/>
      <w:r w:rsidRPr="00187290">
        <w:rPr>
          <w:rFonts w:eastAsiaTheme="majorEastAsia" w:cstheme="majorBidi"/>
          <w:b/>
          <w:bCs/>
          <w:sz w:val="26"/>
          <w:szCs w:val="26"/>
        </w:rPr>
        <w:t>Selck</w:t>
      </w:r>
      <w:proofErr w:type="spellEnd"/>
      <w:r w:rsidRPr="00187290">
        <w:rPr>
          <w:rFonts w:eastAsiaTheme="majorEastAsia" w:cstheme="majorBidi"/>
          <w:b/>
          <w:bCs/>
          <w:sz w:val="26"/>
          <w:szCs w:val="26"/>
        </w:rPr>
        <w:t xml:space="preserve"> 16</w:t>
      </w:r>
      <w:r w:rsidRPr="00187290">
        <w:t xml:space="preserve"> </w:t>
      </w:r>
      <w:r w:rsidRPr="00187290">
        <w:rPr>
          <w:sz w:val="16"/>
          <w:szCs w:val="16"/>
        </w:rPr>
        <w:t>Michael (2016): Crip Pessimism: The Language of Dis/ability and the Culture that Isn't, Southern Illinois University Carbondale, SJCP//JG</w:t>
      </w:r>
    </w:p>
    <w:p w14:paraId="59371638" w14:textId="77777777" w:rsidR="00504DAC" w:rsidRPr="00187290" w:rsidRDefault="00504DAC" w:rsidP="00504DAC">
      <w:pPr>
        <w:rPr>
          <w:b/>
          <w:iCs/>
          <w:sz w:val="26"/>
          <w:u w:val="single"/>
        </w:rPr>
      </w:pPr>
      <w:r w:rsidRPr="00187290">
        <w:rPr>
          <w:rStyle w:val="Emphasis"/>
        </w:rPr>
        <w:t>The disabled are dying and with them dis/abled culture is being eradicated. In the time between formulating this project and its completion already too many disabled souls have been taken from this world</w:t>
      </w:r>
      <w:r w:rsidRPr="00187290">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187290">
        <w:rPr>
          <w:sz w:val="14"/>
        </w:rPr>
        <w:t>Siebers</w:t>
      </w:r>
      <w:proofErr w:type="spellEnd"/>
      <w:r w:rsidRPr="00187290">
        <w:rPr>
          <w:sz w:val="14"/>
        </w:rPr>
        <w:t xml:space="preserve">. </w:t>
      </w:r>
      <w:r w:rsidRPr="00187290">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187290">
        <w:rPr>
          <w:rStyle w:val="Emphasis"/>
          <w:highlight w:val="green"/>
        </w:rPr>
        <w:t>disability</w:t>
      </w:r>
      <w:r w:rsidRPr="00187290">
        <w:rPr>
          <w:rStyle w:val="Emphasis"/>
        </w:rPr>
        <w:t xml:space="preserve"> research that attempts to make a space </w:t>
      </w:r>
      <w:r w:rsidRPr="00187290">
        <w:rPr>
          <w:rStyle w:val="Emphasis"/>
          <w:highlight w:val="green"/>
        </w:rPr>
        <w:t>free from</w:t>
      </w:r>
      <w:r w:rsidRPr="00187290">
        <w:rPr>
          <w:rStyle w:val="Emphasis"/>
        </w:rPr>
        <w:t xml:space="preserve"> the </w:t>
      </w:r>
      <w:r w:rsidRPr="00187290">
        <w:rPr>
          <w:rStyle w:val="Emphasis"/>
          <w:highlight w:val="green"/>
        </w:rPr>
        <w:t>ideological constraints of optimism</w:t>
      </w:r>
      <w:r w:rsidRPr="00187290">
        <w:rPr>
          <w:rStyle w:val="Emphasis"/>
        </w:rPr>
        <w:t xml:space="preserve">. </w:t>
      </w:r>
      <w:r w:rsidRPr="00187290">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187290">
        <w:rPr>
          <w:sz w:val="14"/>
        </w:rPr>
        <w:t>handicapable</w:t>
      </w:r>
      <w:proofErr w:type="spellEnd"/>
      <w:r w:rsidRPr="00187290">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187290">
        <w:rPr>
          <w:sz w:val="14"/>
        </w:rPr>
        <w:t>crip</w:t>
      </w:r>
      <w:proofErr w:type="spellEnd"/>
      <w:r w:rsidRPr="00187290">
        <w:rPr>
          <w:sz w:val="14"/>
        </w:rPr>
        <w:t xml:space="preserve">-pessimist performance art project Under </w:t>
      </w:r>
      <w:proofErr w:type="gramStart"/>
      <w:r w:rsidRPr="00187290">
        <w:rPr>
          <w:sz w:val="14"/>
        </w:rPr>
        <w:t>The</w:t>
      </w:r>
      <w:proofErr w:type="gramEnd"/>
      <w:r w:rsidRPr="00187290">
        <w:rPr>
          <w:sz w:val="14"/>
        </w:rPr>
        <w:t xml:space="preserv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w:t>
      </w:r>
      <w:proofErr w:type="gramStart"/>
      <w:r w:rsidRPr="00187290">
        <w:rPr>
          <w:sz w:val="14"/>
        </w:rPr>
        <w:t>section</w:t>
      </w:r>
      <w:proofErr w:type="gramEnd"/>
      <w:r w:rsidRPr="00187290">
        <w:rPr>
          <w:sz w:val="14"/>
        </w:rPr>
        <w:t xml:space="preserve">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w:t>
      </w:r>
      <w:proofErr w:type="spellStart"/>
      <w:r w:rsidRPr="00187290">
        <w:rPr>
          <w:sz w:val="14"/>
        </w:rPr>
        <w:t>ablism</w:t>
      </w:r>
      <w:proofErr w:type="spellEnd"/>
      <w:r w:rsidRPr="00187290">
        <w:rPr>
          <w:sz w:val="14"/>
        </w:rPr>
        <w:t xml:space="preserve"> (Goodley, 2011, 2014; Devlin &amp; </w:t>
      </w:r>
      <w:proofErr w:type="spellStart"/>
      <w:r w:rsidRPr="00187290">
        <w:rPr>
          <w:sz w:val="14"/>
        </w:rPr>
        <w:t>Pothier</w:t>
      </w:r>
      <w:proofErr w:type="spellEnd"/>
      <w:r w:rsidRPr="00187290">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187290">
        <w:rPr>
          <w:sz w:val="14"/>
        </w:rPr>
        <w:t>studies</w:t>
      </w:r>
      <w:proofErr w:type="spellEnd"/>
      <w:r w:rsidRPr="00187290">
        <w:rPr>
          <w:sz w:val="14"/>
        </w:rPr>
        <w:t xml:space="preserve"> authors claiming there are as many as seven themes of CDT (Hosking, 2008). In the introduction to their edited collection of dis/ability essays, Richard Devlin and Dianne </w:t>
      </w:r>
      <w:proofErr w:type="spellStart"/>
      <w:r w:rsidRPr="00187290">
        <w:rPr>
          <w:sz w:val="14"/>
        </w:rPr>
        <w:t>Pothier</w:t>
      </w:r>
      <w:proofErr w:type="spellEnd"/>
      <w:r w:rsidRPr="00187290">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187290">
        <w:rPr>
          <w:sz w:val="14"/>
        </w:rPr>
        <w:t>Pothier</w:t>
      </w:r>
      <w:proofErr w:type="spellEnd"/>
      <w:r w:rsidRPr="00187290">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187290">
        <w:rPr>
          <w:rStyle w:val="Emphasis"/>
          <w:highlight w:val="green"/>
        </w:rPr>
        <w:t>Often times</w:t>
      </w:r>
      <w:r w:rsidRPr="00187290">
        <w:rPr>
          <w:rStyle w:val="Emphasis"/>
        </w:rPr>
        <w:t xml:space="preserve">, “social </w:t>
      </w:r>
      <w:r w:rsidRPr="00187290">
        <w:rPr>
          <w:rStyle w:val="Emphasis"/>
          <w:highlight w:val="green"/>
        </w:rPr>
        <w:t>organization</w:t>
      </w:r>
      <w:r w:rsidRPr="00187290">
        <w:rPr>
          <w:rStyle w:val="Emphasis"/>
        </w:rPr>
        <w:t xml:space="preserve"> according </w:t>
      </w:r>
      <w:r w:rsidRPr="00187290">
        <w:rPr>
          <w:rStyle w:val="Emphasis"/>
          <w:highlight w:val="green"/>
        </w:rPr>
        <w:t>to</w:t>
      </w:r>
      <w:r w:rsidRPr="00187290">
        <w:rPr>
          <w:rStyle w:val="Emphasis"/>
        </w:rPr>
        <w:t xml:space="preserve"> </w:t>
      </w:r>
      <w:r w:rsidRPr="00187290">
        <w:rPr>
          <w:rStyle w:val="Emphasis"/>
          <w:highlight w:val="green"/>
        </w:rPr>
        <w:t>able-bodied</w:t>
      </w:r>
      <w:r w:rsidRPr="00187290">
        <w:rPr>
          <w:rStyle w:val="Emphasis"/>
        </w:rPr>
        <w:t xml:space="preserve"> norms is just </w:t>
      </w:r>
      <w:r w:rsidRPr="00187290">
        <w:rPr>
          <w:rStyle w:val="Emphasis"/>
          <w:highlight w:val="green"/>
        </w:rPr>
        <w:t>taken as</w:t>
      </w:r>
      <w:r w:rsidRPr="00187290">
        <w:rPr>
          <w:rStyle w:val="Emphasis"/>
        </w:rPr>
        <w:t xml:space="preserve"> natural, normal, </w:t>
      </w:r>
      <w:r w:rsidRPr="00187290">
        <w:rPr>
          <w:rStyle w:val="Emphasis"/>
          <w:highlight w:val="green"/>
        </w:rPr>
        <w:t>inevitable</w:t>
      </w:r>
      <w:r w:rsidRPr="00187290">
        <w:rPr>
          <w:rStyle w:val="Emphasis"/>
        </w:rPr>
        <w:t xml:space="preserve">, necessary, even progress” (Delvin &amp; </w:t>
      </w:r>
      <w:proofErr w:type="spellStart"/>
      <w:r w:rsidRPr="00187290">
        <w:rPr>
          <w:rStyle w:val="Emphasis"/>
        </w:rPr>
        <w:t>Pothier</w:t>
      </w:r>
      <w:proofErr w:type="spellEnd"/>
      <w:r w:rsidRPr="00187290">
        <w:rPr>
          <w:rStyle w:val="Emphasis"/>
        </w:rPr>
        <w:t>, 2006, p. 7).</w:t>
      </w:r>
      <w:r w:rsidRPr="00187290">
        <w:rPr>
          <w:rStyle w:val="Emphasis"/>
          <w:b w:val="0"/>
          <w:bCs/>
          <w:sz w:val="14"/>
          <w:szCs w:val="14"/>
          <w:u w:val="none"/>
        </w:rPr>
        <w:t xml:space="preserve"> It might be true that the lack of collaborative work between critical communication studies and dis/ability studies is because neoliberalism is supremely effective at rebranding marginalized oppression as a marker of its progress</w:t>
      </w:r>
      <w:r w:rsidRPr="00187290">
        <w:rPr>
          <w:sz w:val="14"/>
        </w:rPr>
        <w:t xml:space="preserve">. The implications of this assertion are dire but essential to the basis of </w:t>
      </w:r>
      <w:proofErr w:type="spellStart"/>
      <w:r w:rsidRPr="00187290">
        <w:rPr>
          <w:sz w:val="14"/>
        </w:rPr>
        <w:t>crip</w:t>
      </w:r>
      <w:proofErr w:type="spellEnd"/>
      <w:r w:rsidRPr="00187290">
        <w:rPr>
          <w:sz w:val="14"/>
        </w:rPr>
        <w:t xml:space="preserve">-pessimism. Theoretical approaches based in pessimism and skepticism are often necessary to distinguish the instruments of </w:t>
      </w:r>
      <w:proofErr w:type="spellStart"/>
      <w:r w:rsidRPr="00187290">
        <w:rPr>
          <w:sz w:val="14"/>
        </w:rPr>
        <w:t>self destruction</w:t>
      </w:r>
      <w:proofErr w:type="spellEnd"/>
      <w:r w:rsidRPr="00187290">
        <w:rPr>
          <w:sz w:val="14"/>
        </w:rPr>
        <w:t xml:space="preserve"> that have been mistaken for those of </w:t>
      </w:r>
      <w:proofErr w:type="spellStart"/>
      <w:r w:rsidRPr="00187290">
        <w:rPr>
          <w:sz w:val="14"/>
        </w:rPr>
        <w:t>self betterment</w:t>
      </w:r>
      <w:proofErr w:type="spellEnd"/>
      <w:r w:rsidRPr="00187290">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187290">
        <w:rPr>
          <w:sz w:val="14"/>
        </w:rPr>
        <w:t>Pothier</w:t>
      </w:r>
      <w:proofErr w:type="spellEnd"/>
      <w:r w:rsidRPr="00187290">
        <w:rPr>
          <w:sz w:val="14"/>
        </w:rPr>
        <w:t xml:space="preserve"> (2006) use the language of “anti-necessitarian” (p. 2), which refers to the efficacy of social organizations and an unflinching skepticism of liberalism. For </w:t>
      </w:r>
      <w:proofErr w:type="spellStart"/>
      <w:r w:rsidRPr="00187290">
        <w:rPr>
          <w:sz w:val="14"/>
        </w:rPr>
        <w:t>Shildrick</w:t>
      </w:r>
      <w:proofErr w:type="spellEnd"/>
      <w:r w:rsidRPr="00187290">
        <w:rPr>
          <w:sz w:val="14"/>
        </w:rPr>
        <w:t xml:space="preserve"> and Price (1999), “disabled bodies call into question the ‘</w:t>
      </w:r>
      <w:proofErr w:type="spellStart"/>
      <w:r w:rsidRPr="00187290">
        <w:rPr>
          <w:sz w:val="14"/>
        </w:rPr>
        <w:t>giveness</w:t>
      </w:r>
      <w:proofErr w:type="spellEnd"/>
      <w:r w:rsidRPr="00187290">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w:t>
      </w:r>
      <w:proofErr w:type="spellStart"/>
      <w:r w:rsidRPr="00187290">
        <w:rPr>
          <w:sz w:val="14"/>
        </w:rPr>
        <w:t>disablism</w:t>
      </w:r>
      <w:proofErr w:type="spellEnd"/>
      <w:r w:rsidRPr="00187290">
        <w:rPr>
          <w:sz w:val="14"/>
        </w:rPr>
        <w:t>?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187290">
        <w:rPr>
          <w:sz w:val="14"/>
        </w:rPr>
        <w:t>denaturalising</w:t>
      </w:r>
      <w:proofErr w:type="spellEnd"/>
      <w:r w:rsidRPr="00187290">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187290">
        <w:rPr>
          <w:sz w:val="14"/>
        </w:rPr>
        <w:t>Siebers</w:t>
      </w:r>
      <w:proofErr w:type="spellEnd"/>
      <w:r w:rsidRPr="00187290">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187290">
        <w:rPr>
          <w:sz w:val="14"/>
        </w:rPr>
        <w:t>rights based</w:t>
      </w:r>
      <w:proofErr w:type="gramEnd"/>
      <w:r w:rsidRPr="00187290">
        <w:rPr>
          <w:sz w:val="14"/>
        </w:rPr>
        <w:t xml:space="preserve"> approach that will be suitable to address all disabled experiences, as the theoretical call for </w:t>
      </w:r>
      <w:proofErr w:type="spellStart"/>
      <w:r w:rsidRPr="00187290">
        <w:rPr>
          <w:sz w:val="14"/>
        </w:rPr>
        <w:t>crip</w:t>
      </w:r>
      <w:proofErr w:type="spellEnd"/>
      <w:r w:rsidRPr="00187290">
        <w:rPr>
          <w:sz w:val="14"/>
        </w:rPr>
        <w:t>-pessimism will remind us. Instead of a universal abstract Rawlsian concept of social justice, CDS “attend(s) to the relational components of dis/</w:t>
      </w:r>
      <w:proofErr w:type="spellStart"/>
      <w:r w:rsidRPr="00187290">
        <w:rPr>
          <w:sz w:val="14"/>
        </w:rPr>
        <w:t>ablism</w:t>
      </w:r>
      <w:proofErr w:type="spellEnd"/>
      <w:r w:rsidRPr="00187290">
        <w:rPr>
          <w:sz w:val="14"/>
        </w:rPr>
        <w:t xml:space="preserve">” (Goodley, 2011, p. 159). By a Rawlsian concept of social </w:t>
      </w:r>
      <w:proofErr w:type="gramStart"/>
      <w:r w:rsidRPr="00187290">
        <w:rPr>
          <w:sz w:val="14"/>
        </w:rPr>
        <w:t>justice</w:t>
      </w:r>
      <w:proofErr w:type="gramEnd"/>
      <w:r w:rsidRPr="00187290">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187290">
        <w:rPr>
          <w:sz w:val="14"/>
        </w:rPr>
        <w:t>including:</w:t>
      </w:r>
      <w:proofErr w:type="gramEnd"/>
      <w:r w:rsidRPr="00187290">
        <w:rPr>
          <w:sz w:val="14"/>
        </w:rPr>
        <w:t xml:space="preserve">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187290">
        <w:rPr>
          <w:sz w:val="14"/>
        </w:rPr>
        <w:t>inspirationalize</w:t>
      </w:r>
      <w:proofErr w:type="spellEnd"/>
      <w:r w:rsidRPr="00187290">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187290">
        <w:rPr>
          <w:rStyle w:val="Emphasis"/>
        </w:rPr>
        <w:t>Philosophical pessimism is articulated next as a way to temper the risk of sensationalizing dis/ability</w:t>
      </w:r>
      <w:r w:rsidRPr="00187290">
        <w:rPr>
          <w:sz w:val="14"/>
        </w:rPr>
        <w:t xml:space="preserve">. The theories ultimately fuse together like orchids and wasps to generate the larger theme of </w:t>
      </w:r>
      <w:proofErr w:type="spellStart"/>
      <w:r w:rsidRPr="00187290">
        <w:rPr>
          <w:sz w:val="14"/>
        </w:rPr>
        <w:t>crip</w:t>
      </w:r>
      <w:proofErr w:type="spellEnd"/>
      <w:r w:rsidRPr="00187290">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187290">
        <w:rPr>
          <w:sz w:val="14"/>
        </w:rPr>
        <w:t>Dienstag</w:t>
      </w:r>
      <w:proofErr w:type="spellEnd"/>
      <w:r w:rsidRPr="00187290">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187290">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187290">
        <w:rPr>
          <w:rStyle w:val="Emphasis"/>
          <w:highlight w:val="green"/>
        </w:rPr>
        <w:t>after</w:t>
      </w:r>
      <w:r w:rsidRPr="00187290">
        <w:rPr>
          <w:rStyle w:val="Emphasis"/>
        </w:rPr>
        <w:t xml:space="preserve"> years of </w:t>
      </w:r>
      <w:r w:rsidRPr="00187290">
        <w:rPr>
          <w:rStyle w:val="Emphasis"/>
          <w:highlight w:val="green"/>
        </w:rPr>
        <w:t>failing to rehabilitate</w:t>
      </w:r>
      <w:r w:rsidRPr="00187290">
        <w:rPr>
          <w:rStyle w:val="Emphasis"/>
        </w:rPr>
        <w:t xml:space="preserve"> my sameness to </w:t>
      </w:r>
      <w:r w:rsidRPr="00187290">
        <w:rPr>
          <w:rStyle w:val="Emphasis"/>
          <w:highlight w:val="green"/>
        </w:rPr>
        <w:t>able-bodied standards</w:t>
      </w:r>
      <w:r w:rsidRPr="00187290">
        <w:rPr>
          <w:rStyle w:val="Emphasis"/>
        </w:rPr>
        <w:t xml:space="preserve">, I have </w:t>
      </w:r>
      <w:r w:rsidRPr="00187290">
        <w:rPr>
          <w:rStyle w:val="Emphasis"/>
          <w:highlight w:val="green"/>
        </w:rPr>
        <w:t>come to a comfort with pessimism</w:t>
      </w:r>
      <w:r w:rsidRPr="00187290">
        <w:rPr>
          <w:rStyle w:val="Emphasis"/>
        </w:rPr>
        <w:t xml:space="preserve">. </w:t>
      </w:r>
      <w:r w:rsidRPr="00187290">
        <w:rPr>
          <w:sz w:val="14"/>
        </w:rPr>
        <w:t xml:space="preserve">I choose to include pessimism as a theoretical crutch to avoid communication studies’ sensationalism of disability. I imagine that when critical communication studies </w:t>
      </w:r>
      <w:proofErr w:type="gramStart"/>
      <w:r w:rsidRPr="00187290">
        <w:rPr>
          <w:sz w:val="14"/>
        </w:rPr>
        <w:t>does</w:t>
      </w:r>
      <w:proofErr w:type="gramEnd"/>
      <w:r w:rsidRPr="00187290">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187290">
        <w:rPr>
          <w:sz w:val="14"/>
        </w:rPr>
        <w:t>Mudge</w:t>
      </w:r>
      <w:proofErr w:type="spellEnd"/>
      <w:r w:rsidRPr="00187290">
        <w:rPr>
          <w:sz w:val="14"/>
        </w:rPr>
        <w:t xml:space="preserve">, 2008, p. 706-707). There are four components of pessimism outlined by Joshua </w:t>
      </w:r>
      <w:proofErr w:type="spellStart"/>
      <w:r w:rsidRPr="00187290">
        <w:rPr>
          <w:sz w:val="14"/>
        </w:rPr>
        <w:t>Foa</w:t>
      </w:r>
      <w:proofErr w:type="spellEnd"/>
      <w:r w:rsidRPr="00187290">
        <w:rPr>
          <w:sz w:val="14"/>
        </w:rPr>
        <w:t xml:space="preserve"> </w:t>
      </w:r>
      <w:proofErr w:type="spellStart"/>
      <w:r w:rsidRPr="00187290">
        <w:rPr>
          <w:sz w:val="14"/>
        </w:rPr>
        <w:t>Dienstag</w:t>
      </w:r>
      <w:proofErr w:type="spellEnd"/>
      <w:r w:rsidRPr="00187290">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187290">
        <w:rPr>
          <w:sz w:val="14"/>
        </w:rPr>
        <w:t>Dienstag</w:t>
      </w:r>
      <w:proofErr w:type="spellEnd"/>
      <w:r w:rsidRPr="00187290">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187290">
        <w:rPr>
          <w:rStyle w:val="Emphasis"/>
        </w:rPr>
        <w:t>Pessimists ask if those improvements are related to a greater set of costs that are not immediately recognizable. (</w:t>
      </w:r>
      <w:proofErr w:type="spellStart"/>
      <w:r w:rsidRPr="00187290">
        <w:rPr>
          <w:rStyle w:val="Emphasis"/>
        </w:rPr>
        <w:t>Dienstag</w:t>
      </w:r>
      <w:proofErr w:type="spellEnd"/>
      <w:r w:rsidRPr="00187290">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187290">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187290">
        <w:rPr>
          <w:rStyle w:val="Emphasis"/>
        </w:rPr>
        <w:t>The absurdity of existence “is illustrated by the persistent mismatch between human purposes and the means available to achieve them: or again, between our desire for happiness and our capacity to encounter or sustain it”</w:t>
      </w:r>
      <w:r w:rsidRPr="00187290">
        <w:rPr>
          <w:sz w:val="14"/>
        </w:rPr>
        <w:t xml:space="preserve"> (</w:t>
      </w:r>
      <w:proofErr w:type="spellStart"/>
      <w:r w:rsidRPr="00187290">
        <w:rPr>
          <w:sz w:val="14"/>
        </w:rPr>
        <w:t>Dienstag</w:t>
      </w:r>
      <w:proofErr w:type="spellEnd"/>
      <w:r w:rsidRPr="00187290">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187290">
        <w:rPr>
          <w:rStyle w:val="Emphasis"/>
        </w:rPr>
        <w:t>The fourth and final tenet of pessimism that we are to examine asks what we are to do about our dire human condition.</w:t>
      </w:r>
      <w:r w:rsidRPr="00187290">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187290">
        <w:rPr>
          <w:rStyle w:val="Emphasis"/>
          <w:highlight w:val="green"/>
        </w:rPr>
        <w:t>The choice to affirm life in its entirety is a pessimistic choice</w:t>
      </w:r>
      <w:r w:rsidRPr="00187290">
        <w:rPr>
          <w:rStyle w:val="Emphasis"/>
        </w:rPr>
        <w:t xml:space="preserve">. </w:t>
      </w:r>
      <w:r w:rsidRPr="00187290">
        <w:rPr>
          <w:rStyle w:val="Emphasis"/>
          <w:highlight w:val="green"/>
        </w:rPr>
        <w:t>Embracing life as</w:t>
      </w:r>
      <w:r w:rsidRPr="00187290">
        <w:rPr>
          <w:rStyle w:val="Emphasis"/>
        </w:rPr>
        <w:t xml:space="preserve"> both </w:t>
      </w:r>
      <w:r w:rsidRPr="00187290">
        <w:rPr>
          <w:rStyle w:val="Emphasis"/>
          <w:highlight w:val="green"/>
        </w:rPr>
        <w:t>miserable and</w:t>
      </w:r>
      <w:r w:rsidRPr="00187290">
        <w:rPr>
          <w:rStyle w:val="Emphasis"/>
        </w:rPr>
        <w:t xml:space="preserve"> </w:t>
      </w:r>
      <w:r w:rsidRPr="00187290">
        <w:rPr>
          <w:rStyle w:val="Emphasis"/>
          <w:highlight w:val="green"/>
        </w:rPr>
        <w:t>beautiful</w:t>
      </w:r>
      <w:r w:rsidRPr="00187290">
        <w:rPr>
          <w:rStyle w:val="Emphasis"/>
        </w:rPr>
        <w:t xml:space="preserve">, fleeting and enduring, validates the perpetually fragmented subject seeking a world that exists beyond good and evil and instead just is. </w:t>
      </w:r>
    </w:p>
    <w:p w14:paraId="315C5AE8" w14:textId="77777777" w:rsidR="00504DAC" w:rsidRPr="00187290" w:rsidRDefault="00504DAC" w:rsidP="00504DAC">
      <w:pPr>
        <w:pStyle w:val="Heading4"/>
        <w:rPr>
          <w:rFonts w:cs="Calibri"/>
          <w:color w:val="000000" w:themeColor="text1"/>
        </w:rPr>
      </w:pPr>
      <w:r w:rsidRPr="00187290">
        <w:rPr>
          <w:rFonts w:cs="Calibri"/>
          <w:color w:val="000000" w:themeColor="text1"/>
        </w:rPr>
        <w:t>Disability controls proximate cause to and explains all other violence – treating those as inferior is only justifiable through the guise of disability.</w:t>
      </w:r>
    </w:p>
    <w:p w14:paraId="3F1833B9" w14:textId="77777777" w:rsidR="00504DAC" w:rsidRPr="00187290" w:rsidRDefault="00504DAC" w:rsidP="00504DAC">
      <w:pPr>
        <w:rPr>
          <w:color w:val="000000" w:themeColor="text1"/>
          <w:sz w:val="16"/>
          <w:szCs w:val="16"/>
        </w:rPr>
      </w:pPr>
      <w:proofErr w:type="spellStart"/>
      <w:r w:rsidRPr="00187290">
        <w:rPr>
          <w:b/>
          <w:bCs/>
          <w:color w:val="000000" w:themeColor="text1"/>
          <w:sz w:val="26"/>
          <w:szCs w:val="26"/>
        </w:rPr>
        <w:t>Siebers</w:t>
      </w:r>
      <w:proofErr w:type="spellEnd"/>
      <w:r w:rsidRPr="00187290">
        <w:rPr>
          <w:b/>
          <w:bCs/>
          <w:color w:val="000000" w:themeColor="text1"/>
          <w:sz w:val="26"/>
          <w:szCs w:val="26"/>
        </w:rPr>
        <w:t xml:space="preserve"> et al. 17</w:t>
      </w:r>
      <w:r w:rsidRPr="00187290">
        <w:rPr>
          <w:color w:val="000000" w:themeColor="text1"/>
          <w:sz w:val="16"/>
          <w:szCs w:val="16"/>
        </w:rPr>
        <w:t xml:space="preserve"> Tobin, et al. (2017): Culture – Theory – Disability: Encounters between Disability Studies and Cultural Studies, </w:t>
      </w:r>
      <w:proofErr w:type="spellStart"/>
      <w:r w:rsidRPr="00187290">
        <w:rPr>
          <w:color w:val="000000" w:themeColor="text1"/>
          <w:sz w:val="16"/>
          <w:szCs w:val="16"/>
        </w:rPr>
        <w:t>Siebers</w:t>
      </w:r>
      <w:proofErr w:type="spellEnd"/>
      <w:r w:rsidRPr="00187290">
        <w:rPr>
          <w:color w:val="000000" w:themeColor="text1"/>
          <w:sz w:val="16"/>
          <w:szCs w:val="16"/>
        </w:rPr>
        <w:t xml:space="preserve"> began his career at the University of Michigan in 1980. He has authored ten books, including field-defining Disability Aesthetics (UM Press, 2010) and Disability Theory (UM Press, 2008). In 2004 </w:t>
      </w:r>
      <w:proofErr w:type="spellStart"/>
      <w:r w:rsidRPr="00187290">
        <w:rPr>
          <w:color w:val="000000" w:themeColor="text1"/>
          <w:sz w:val="16"/>
          <w:szCs w:val="16"/>
        </w:rPr>
        <w:t>Siebers</w:t>
      </w:r>
      <w:proofErr w:type="spellEnd"/>
      <w:r w:rsidRPr="00187290">
        <w:rPr>
          <w:color w:val="000000" w:themeColor="text1"/>
          <w:sz w:val="16"/>
          <w:szCs w:val="16"/>
        </w:rPr>
        <w:t xml:space="preserve"> was named the V. L. Parrington Collegiate Professor. </w:t>
      </w:r>
      <w:proofErr w:type="spellStart"/>
      <w:r w:rsidRPr="00187290">
        <w:rPr>
          <w:color w:val="000000" w:themeColor="text1"/>
          <w:sz w:val="16"/>
          <w:szCs w:val="16"/>
        </w:rPr>
        <w:t>Siebers</w:t>
      </w:r>
      <w:proofErr w:type="spellEnd"/>
      <w:r w:rsidRPr="00187290">
        <w:rPr>
          <w:color w:val="000000" w:themeColor="text1"/>
          <w:sz w:val="16"/>
          <w:szCs w:val="16"/>
        </w:rPr>
        <w:t xml:space="preserve"> was a Chair of the LSA Comparative Literature Program (currently the Department of Comparative Literature). In 2009, the University of Michigan Council for Disability Concerns presented </w:t>
      </w:r>
      <w:proofErr w:type="spellStart"/>
      <w:r w:rsidRPr="00187290">
        <w:rPr>
          <w:color w:val="000000" w:themeColor="text1"/>
          <w:sz w:val="16"/>
          <w:szCs w:val="16"/>
        </w:rPr>
        <w:t>Siebers</w:t>
      </w:r>
      <w:proofErr w:type="spellEnd"/>
      <w:r w:rsidRPr="00187290">
        <w:rPr>
          <w:color w:val="000000" w:themeColor="text1"/>
          <w:sz w:val="16"/>
          <w:szCs w:val="16"/>
        </w:rPr>
        <w:t xml:space="preserve"> with the James T. </w:t>
      </w:r>
      <w:proofErr w:type="spellStart"/>
      <w:r w:rsidRPr="00187290">
        <w:rPr>
          <w:color w:val="000000" w:themeColor="text1"/>
          <w:sz w:val="16"/>
          <w:szCs w:val="16"/>
        </w:rPr>
        <w:t>Neubacher</w:t>
      </w:r>
      <w:proofErr w:type="spellEnd"/>
      <w:r w:rsidRPr="00187290">
        <w:rPr>
          <w:color w:val="000000" w:themeColor="text1"/>
          <w:sz w:val="16"/>
          <w:szCs w:val="16"/>
        </w:rPr>
        <w:t xml:space="preserve"> Award in recognition of extraordinary leadership and service in support of the disability community. </w:t>
      </w:r>
      <w:proofErr w:type="spellStart"/>
      <w:r w:rsidRPr="00187290">
        <w:rPr>
          <w:color w:val="000000" w:themeColor="text1"/>
          <w:sz w:val="16"/>
          <w:szCs w:val="16"/>
        </w:rPr>
        <w:t>Siebers</w:t>
      </w:r>
      <w:proofErr w:type="spellEnd"/>
      <w:r w:rsidRPr="00187290">
        <w:rPr>
          <w:color w:val="000000" w:themeColor="text1"/>
          <w:sz w:val="16"/>
          <w:szCs w:val="16"/>
        </w:rPr>
        <w:t xml:space="preserve"> has been selected for fellowships by the Michigan Society of Fellows, the Guggenheim Foundation, the Mellon Foundation, and the Institute for the Humanities at the University of Michigan. Tobin </w:t>
      </w:r>
      <w:proofErr w:type="spellStart"/>
      <w:r w:rsidRPr="00187290">
        <w:rPr>
          <w:color w:val="000000" w:themeColor="text1"/>
          <w:sz w:val="16"/>
          <w:szCs w:val="16"/>
        </w:rPr>
        <w:t>Siebers</w:t>
      </w:r>
      <w:proofErr w:type="spellEnd"/>
      <w:r w:rsidRPr="00187290">
        <w:rPr>
          <w:color w:val="000000" w:themeColor="text1"/>
          <w:sz w:val="16"/>
          <w:szCs w:val="16"/>
        </w:rPr>
        <w:t xml:space="preserve"> passed away in January 2015. In March 2015, the University of Michigan announced the establishment of the Tobin </w:t>
      </w:r>
      <w:proofErr w:type="spellStart"/>
      <w:r w:rsidRPr="00187290">
        <w:rPr>
          <w:color w:val="000000" w:themeColor="text1"/>
          <w:sz w:val="16"/>
          <w:szCs w:val="16"/>
        </w:rPr>
        <w:t>Siebers</w:t>
      </w:r>
      <w:proofErr w:type="spellEnd"/>
      <w:r w:rsidRPr="00187290">
        <w:rPr>
          <w:color w:val="000000" w:themeColor="text1"/>
          <w:sz w:val="16"/>
          <w:szCs w:val="16"/>
        </w:rPr>
        <w:t xml:space="preserve"> Prize for Disability Studies in the Humanities "for best book-length manuscript on a topic of pressing urgency to Disability Studies in the humanities.", DOI: 10.14361/9783839425336-002 SJCP//JG</w:t>
      </w:r>
    </w:p>
    <w:p w14:paraId="1E8517F3" w14:textId="77777777" w:rsidR="00504DAC" w:rsidRPr="00187290" w:rsidRDefault="00504DAC" w:rsidP="00504DAC">
      <w:pPr>
        <w:rPr>
          <w:rStyle w:val="Emphasis"/>
          <w:color w:val="000000" w:themeColor="text1"/>
        </w:rPr>
      </w:pPr>
      <w:r w:rsidRPr="00187290">
        <w:rPr>
          <w:rStyle w:val="Emphasis"/>
          <w:color w:val="000000" w:themeColor="text1"/>
        </w:rPr>
        <w:t xml:space="preserve">The use of </w:t>
      </w:r>
      <w:r w:rsidRPr="00187290">
        <w:rPr>
          <w:rStyle w:val="Emphasis"/>
          <w:color w:val="000000" w:themeColor="text1"/>
          <w:highlight w:val="green"/>
        </w:rPr>
        <w:t>disability</w:t>
      </w:r>
      <w:r w:rsidRPr="00187290">
        <w:rPr>
          <w:rStyle w:val="Emphasis"/>
          <w:color w:val="000000" w:themeColor="text1"/>
        </w:rPr>
        <w:t xml:space="preserve"> identity as a prop to </w:t>
      </w:r>
      <w:r w:rsidRPr="00187290">
        <w:rPr>
          <w:rStyle w:val="Emphasis"/>
          <w:color w:val="000000" w:themeColor="text1"/>
          <w:highlight w:val="green"/>
        </w:rPr>
        <w:t>denigrate minority politics</w:t>
      </w:r>
      <w:r w:rsidRPr="00187290">
        <w:rPr>
          <w:rStyle w:val="Emphasis"/>
          <w:color w:val="000000" w:themeColor="text1"/>
        </w:rPr>
        <w:t xml:space="preserve"> has a long and pernicious history on the right</w:t>
      </w:r>
      <w:r w:rsidRPr="00187290">
        <w:rPr>
          <w:color w:val="000000" w:themeColor="text1"/>
          <w:sz w:val="14"/>
        </w:rPr>
        <w:t xml:space="preserve">, although it is bewildering to find the usage alive and well in Butler, Brown, and other cultural critics on the left.5 (This surprising agreement between the right and left gives one small clue to the tenacious hold that ability as an ideology exercises over political thinking today.6 ) </w:t>
      </w:r>
      <w:r w:rsidRPr="00187290">
        <w:rPr>
          <w:rStyle w:val="Emphasis"/>
          <w:color w:val="000000" w:themeColor="text1"/>
        </w:rPr>
        <w:t xml:space="preserve">Indeed, the idea that the political claims made by </w:t>
      </w:r>
      <w:r w:rsidRPr="00187290">
        <w:rPr>
          <w:rStyle w:val="Emphasis"/>
          <w:color w:val="000000" w:themeColor="text1"/>
          <w:highlight w:val="green"/>
        </w:rPr>
        <w:t>people of color and women are illegitimate</w:t>
      </w:r>
      <w:r w:rsidRPr="00187290">
        <w:rPr>
          <w:rStyle w:val="Emphasis"/>
          <w:color w:val="000000" w:themeColor="text1"/>
        </w:rPr>
        <w:t xml:space="preserve"> because </w:t>
      </w:r>
      <w:r w:rsidRPr="00187290">
        <w:rPr>
          <w:rStyle w:val="Emphasis"/>
          <w:color w:val="000000" w:themeColor="text1"/>
          <w:highlight w:val="green"/>
        </w:rPr>
        <w:t>their identities are disabled</w:t>
      </w:r>
      <w:r w:rsidRPr="00187290">
        <w:rPr>
          <w:rStyle w:val="Emphasis"/>
          <w:color w:val="000000" w:themeColor="text1"/>
        </w:rPr>
        <w:t xml:space="preserve"> would be outrageous if it were not such a familiar and </w:t>
      </w:r>
      <w:r w:rsidRPr="00187290">
        <w:rPr>
          <w:rStyle w:val="Emphasis"/>
          <w:color w:val="000000" w:themeColor="text1"/>
          <w:highlight w:val="green"/>
        </w:rPr>
        <w:t>successful ploy</w:t>
      </w:r>
      <w:r w:rsidRPr="00187290">
        <w:rPr>
          <w:color w:val="000000" w:themeColor="text1"/>
          <w:sz w:val="14"/>
        </w:rPr>
        <w:t xml:space="preserve">. </w:t>
      </w:r>
      <w:r w:rsidRPr="00187290">
        <w:rPr>
          <w:rStyle w:val="Emphasis"/>
          <w:color w:val="000000" w:themeColor="text1"/>
        </w:rPr>
        <w:t xml:space="preserve">Historical opponents of political and social equality for women, Douglas </w:t>
      </w:r>
      <w:proofErr w:type="spellStart"/>
      <w:r w:rsidRPr="00187290">
        <w:rPr>
          <w:rStyle w:val="Emphasis"/>
          <w:color w:val="000000" w:themeColor="text1"/>
        </w:rPr>
        <w:t>Baynton</w:t>
      </w:r>
      <w:proofErr w:type="spellEnd"/>
      <w:r w:rsidRPr="00187290">
        <w:rPr>
          <w:rStyle w:val="Emphasis"/>
          <w:color w:val="000000" w:themeColor="text1"/>
        </w:rPr>
        <w:t xml:space="preserve"> shows, cite their </w:t>
      </w:r>
      <w:r w:rsidRPr="00187290">
        <w:rPr>
          <w:rStyle w:val="Emphasis"/>
          <w:color w:val="000000" w:themeColor="text1"/>
          <w:highlight w:val="green"/>
        </w:rPr>
        <w:t>supposed</w:t>
      </w:r>
      <w:r w:rsidRPr="00187290">
        <w:rPr>
          <w:rStyle w:val="Emphasis"/>
          <w:color w:val="000000" w:themeColor="text1"/>
        </w:rPr>
        <w:t xml:space="preserve"> </w:t>
      </w:r>
      <w:r w:rsidRPr="00187290">
        <w:rPr>
          <w:rStyle w:val="Emphasis"/>
          <w:color w:val="000000" w:themeColor="text1"/>
          <w:highlight w:val="green"/>
        </w:rPr>
        <w:t>physical</w:t>
      </w:r>
      <w:r w:rsidRPr="00187290">
        <w:rPr>
          <w:rStyle w:val="Emphasis"/>
          <w:color w:val="000000" w:themeColor="text1"/>
        </w:rPr>
        <w:t xml:space="preserve">, intellectual, and </w:t>
      </w:r>
      <w:r w:rsidRPr="00187290">
        <w:rPr>
          <w:rStyle w:val="Emphasis"/>
          <w:color w:val="000000" w:themeColor="text1"/>
          <w:highlight w:val="green"/>
        </w:rPr>
        <w:t>psychological flaws</w:t>
      </w:r>
      <w:r w:rsidRPr="00187290">
        <w:rPr>
          <w:rStyle w:val="Emphasis"/>
          <w:color w:val="000000" w:themeColor="text1"/>
        </w:rPr>
        <w:t xml:space="preserve">, stressing </w:t>
      </w:r>
      <w:r w:rsidRPr="00187290">
        <w:rPr>
          <w:rStyle w:val="Emphasis"/>
          <w:color w:val="000000" w:themeColor="text1"/>
          <w:highlight w:val="green"/>
        </w:rPr>
        <w:t>irrationality</w:t>
      </w:r>
      <w:r w:rsidRPr="00187290">
        <w:rPr>
          <w:rStyle w:val="Emphasis"/>
          <w:color w:val="000000" w:themeColor="text1"/>
        </w:rPr>
        <w:t xml:space="preserve">, excessive </w:t>
      </w:r>
      <w:r w:rsidRPr="00187290">
        <w:rPr>
          <w:rStyle w:val="Emphasis"/>
          <w:color w:val="000000" w:themeColor="text1"/>
          <w:highlight w:val="green"/>
        </w:rPr>
        <w:t>emotions</w:t>
      </w:r>
      <w:r w:rsidRPr="00187290">
        <w:rPr>
          <w:rStyle w:val="Emphasis"/>
          <w:color w:val="000000" w:themeColor="text1"/>
        </w:rPr>
        <w:t xml:space="preserve">, </w:t>
      </w:r>
      <w:r w:rsidRPr="00187290">
        <w:rPr>
          <w:rStyle w:val="Emphasis"/>
          <w:color w:val="000000" w:themeColor="text1"/>
          <w:highlight w:val="green"/>
        </w:rPr>
        <w:t>and</w:t>
      </w:r>
      <w:r w:rsidRPr="00187290">
        <w:rPr>
          <w:rStyle w:val="Emphasis"/>
          <w:color w:val="000000" w:themeColor="text1"/>
        </w:rPr>
        <w:t xml:space="preserve"> physical </w:t>
      </w:r>
      <w:r w:rsidRPr="00187290">
        <w:rPr>
          <w:rStyle w:val="Emphasis"/>
          <w:color w:val="000000" w:themeColor="text1"/>
          <w:highlight w:val="green"/>
        </w:rPr>
        <w:t>weakness</w:t>
      </w:r>
      <w:r w:rsidRPr="00187290">
        <w:rPr>
          <w:rStyle w:val="Emphasis"/>
          <w:color w:val="000000" w:themeColor="text1"/>
        </w:rPr>
        <w:t xml:space="preserve">, while similar arguments for </w:t>
      </w:r>
      <w:r w:rsidRPr="00187290">
        <w:rPr>
          <w:rStyle w:val="Emphasis"/>
          <w:color w:val="000000" w:themeColor="text1"/>
          <w:highlight w:val="green"/>
        </w:rPr>
        <w:t>racial inequality</w:t>
      </w:r>
      <w:r w:rsidRPr="00187290">
        <w:rPr>
          <w:rStyle w:val="Emphasis"/>
          <w:color w:val="000000" w:themeColor="text1"/>
        </w:rPr>
        <w:t xml:space="preserve"> and immigration restrictions involving particular races and ethnic groups invoke their apparent </w:t>
      </w:r>
      <w:r w:rsidRPr="00187290">
        <w:rPr>
          <w:rStyle w:val="Emphasis"/>
          <w:color w:val="000000" w:themeColor="text1"/>
          <w:highlight w:val="green"/>
        </w:rPr>
        <w:t>susceptibility to feeble-mindedness</w:t>
      </w:r>
      <w:r w:rsidRPr="00187290">
        <w:rPr>
          <w:rStyle w:val="Emphasis"/>
          <w:color w:val="000000" w:themeColor="text1"/>
        </w:rPr>
        <w:t>, mental illness, deafness, blindness, and other disabilities</w:t>
      </w:r>
      <w:r w:rsidRPr="00187290">
        <w:rPr>
          <w:color w:val="000000" w:themeColor="text1"/>
          <w:sz w:val="14"/>
        </w:rPr>
        <w:t xml:space="preserve"> (see </w:t>
      </w:r>
      <w:proofErr w:type="spellStart"/>
      <w:r w:rsidRPr="00187290">
        <w:rPr>
          <w:color w:val="000000" w:themeColor="text1"/>
          <w:sz w:val="14"/>
        </w:rPr>
        <w:t>Baynton</w:t>
      </w:r>
      <w:proofErr w:type="spellEnd"/>
      <w:r w:rsidRPr="00187290">
        <w:rPr>
          <w:color w:val="000000" w:themeColor="text1"/>
          <w:sz w:val="14"/>
        </w:rPr>
        <w:t xml:space="preserve"> 33). </w:t>
      </w:r>
      <w:r w:rsidRPr="00187290">
        <w:rPr>
          <w:rStyle w:val="Emphasis"/>
          <w:color w:val="000000" w:themeColor="text1"/>
        </w:rPr>
        <w:t xml:space="preserve">Moreover, </w:t>
      </w:r>
      <w:r w:rsidRPr="00187290">
        <w:rPr>
          <w:rStyle w:val="Emphasis"/>
          <w:color w:val="000000" w:themeColor="text1"/>
          <w:highlight w:val="green"/>
        </w:rPr>
        <w:t>disability remains today</w:t>
      </w:r>
      <w:r w:rsidRPr="00187290">
        <w:rPr>
          <w:rStyle w:val="Emphasis"/>
          <w:color w:val="000000" w:themeColor="text1"/>
        </w:rPr>
        <w:t xml:space="preserve">, </w:t>
      </w:r>
      <w:proofErr w:type="spellStart"/>
      <w:r w:rsidRPr="00187290">
        <w:rPr>
          <w:rStyle w:val="Emphasis"/>
          <w:color w:val="000000" w:themeColor="text1"/>
        </w:rPr>
        <w:t>Baynton</w:t>
      </w:r>
      <w:proofErr w:type="spellEnd"/>
      <w:r w:rsidRPr="00187290">
        <w:rPr>
          <w:rStyle w:val="Emphasis"/>
          <w:color w:val="000000" w:themeColor="text1"/>
        </w:rPr>
        <w:t xml:space="preserve"> explains, </w:t>
      </w:r>
      <w:r w:rsidRPr="00187290">
        <w:rPr>
          <w:rStyle w:val="Emphasis"/>
          <w:color w:val="000000" w:themeColor="text1"/>
          <w:highlight w:val="green"/>
        </w:rPr>
        <w:t>an acceptable reason for unequal treatment</w:t>
      </w:r>
      <w:r w:rsidRPr="00187290">
        <w:rPr>
          <w:rStyle w:val="Emphasis"/>
          <w:color w:val="000000" w:themeColor="text1"/>
        </w:rPr>
        <w:t xml:space="preserve">, even as </w:t>
      </w:r>
      <w:r w:rsidRPr="00187290">
        <w:rPr>
          <w:rStyle w:val="Emphasis"/>
          <w:color w:val="000000" w:themeColor="text1"/>
          <w:highlight w:val="green"/>
        </w:rPr>
        <w:t>other justifications</w:t>
      </w:r>
      <w:r w:rsidRPr="00187290">
        <w:rPr>
          <w:rStyle w:val="Emphasis"/>
          <w:color w:val="000000" w:themeColor="text1"/>
        </w:rPr>
        <w:t xml:space="preserve"> for discrimination, based on race, ethnicity, sex, and gender, </w:t>
      </w:r>
      <w:r w:rsidRPr="00187290">
        <w:rPr>
          <w:rStyle w:val="Emphasis"/>
          <w:color w:val="000000" w:themeColor="text1"/>
          <w:highlight w:val="green"/>
        </w:rPr>
        <w:t>have begun to fall away</w:t>
      </w:r>
      <w:r w:rsidRPr="00187290">
        <w:rPr>
          <w:rStyle w:val="Emphasis"/>
          <w:color w:val="000000" w:themeColor="text1"/>
        </w:rPr>
        <w:t xml:space="preserve">. It is </w:t>
      </w:r>
      <w:r w:rsidRPr="00187290">
        <w:rPr>
          <w:rStyle w:val="Emphasis"/>
          <w:color w:val="000000" w:themeColor="text1"/>
          <w:highlight w:val="green"/>
        </w:rPr>
        <w:t>no longer</w:t>
      </w:r>
      <w:r w:rsidRPr="00187290">
        <w:rPr>
          <w:rStyle w:val="Emphasis"/>
          <w:color w:val="000000" w:themeColor="text1"/>
        </w:rPr>
        <w:t xml:space="preserve"> considered permissible </w:t>
      </w:r>
      <w:r w:rsidRPr="00187290">
        <w:rPr>
          <w:rStyle w:val="Emphasis"/>
          <w:color w:val="000000" w:themeColor="text1"/>
          <w:highlight w:val="green"/>
        </w:rPr>
        <w:t>to treat</w:t>
      </w:r>
      <w:r w:rsidRPr="00187290">
        <w:rPr>
          <w:rStyle w:val="Emphasis"/>
          <w:color w:val="000000" w:themeColor="text1"/>
        </w:rPr>
        <w:t xml:space="preserve"> minority people </w:t>
      </w:r>
      <w:r w:rsidRPr="00187290">
        <w:rPr>
          <w:rStyle w:val="Emphasis"/>
          <w:color w:val="000000" w:themeColor="text1"/>
          <w:highlight w:val="green"/>
        </w:rPr>
        <w:t>as inferior</w:t>
      </w:r>
      <w:r w:rsidRPr="00187290">
        <w:rPr>
          <w:rStyle w:val="Emphasis"/>
          <w:color w:val="000000" w:themeColor="text1"/>
        </w:rPr>
        <w:t xml:space="preserve"> citizens, although it happens all the time, </w:t>
      </w:r>
      <w:r w:rsidRPr="00187290">
        <w:rPr>
          <w:rStyle w:val="Emphasis"/>
          <w:color w:val="000000" w:themeColor="text1"/>
          <w:highlight w:val="green"/>
        </w:rPr>
        <w:t>unless</w:t>
      </w:r>
      <w:r w:rsidRPr="00187290">
        <w:rPr>
          <w:rStyle w:val="Emphasis"/>
          <w:color w:val="000000" w:themeColor="text1"/>
        </w:rPr>
        <w:t xml:space="preserve"> that inferiority is </w:t>
      </w:r>
      <w:r w:rsidRPr="00187290">
        <w:rPr>
          <w:rStyle w:val="Emphasis"/>
          <w:color w:val="000000" w:themeColor="text1"/>
          <w:highlight w:val="green"/>
        </w:rPr>
        <w:t>tied to disability</w:t>
      </w:r>
      <w:r w:rsidRPr="00187290">
        <w:rPr>
          <w:rStyle w:val="Emphasis"/>
          <w:color w:val="000000" w:themeColor="text1"/>
        </w:rPr>
        <w:t>.</w:t>
      </w:r>
      <w:r w:rsidRPr="00187290">
        <w:rPr>
          <w:color w:val="000000" w:themeColor="text1"/>
          <w:sz w:val="14"/>
        </w:rPr>
        <w:t xml:space="preserve"> As long as minority identities are thought disabled, </w:t>
      </w:r>
      <w:r w:rsidRPr="00187290">
        <w:rPr>
          <w:rStyle w:val="Emphasis"/>
          <w:color w:val="000000" w:themeColor="text1"/>
        </w:rPr>
        <w:t xml:space="preserve">there is little hope for the political and social equality of either persons with these identities or disabled people, for </w:t>
      </w:r>
      <w:r w:rsidRPr="00187290">
        <w:rPr>
          <w:rStyle w:val="Emphasis"/>
          <w:color w:val="000000" w:themeColor="text1"/>
          <w:highlight w:val="green"/>
        </w:rPr>
        <w:t>there will always</w:t>
      </w:r>
      <w:r w:rsidRPr="00187290">
        <w:rPr>
          <w:rStyle w:val="Emphasis"/>
          <w:color w:val="000000" w:themeColor="text1"/>
        </w:rPr>
        <w:t xml:space="preserve"> </w:t>
      </w:r>
      <w:r w:rsidRPr="00187290">
        <w:rPr>
          <w:rStyle w:val="Emphasis"/>
          <w:color w:val="000000" w:themeColor="text1"/>
          <w:highlight w:val="green"/>
        </w:rPr>
        <w:t>be one last justification for inferior treatment</w:t>
      </w:r>
      <w:r w:rsidRPr="00187290">
        <w:rPr>
          <w:rStyle w:val="Emphasis"/>
          <w:color w:val="000000" w:themeColor="text1"/>
        </w:rPr>
        <w:t>.</w:t>
      </w:r>
      <w:r w:rsidRPr="00187290">
        <w:rPr>
          <w:color w:val="000000" w:themeColor="text1"/>
          <w:sz w:val="14"/>
        </w:rPr>
        <w:t xml:space="preserve"> There will always be the possibility of proving the inferiority of any given human being at any given moment as long as </w:t>
      </w:r>
      <w:r w:rsidRPr="00187290">
        <w:rPr>
          <w:rStyle w:val="Emphasis"/>
          <w:color w:val="000000" w:themeColor="text1"/>
        </w:rPr>
        <w:t xml:space="preserve">inferiority is </w:t>
      </w:r>
      <w:r w:rsidRPr="00187290">
        <w:rPr>
          <w:rStyle w:val="Emphasis"/>
          <w:color w:val="000000" w:themeColor="text1"/>
          <w:highlight w:val="green"/>
        </w:rPr>
        <w:t>tied to physical and mental difference</w:t>
      </w:r>
      <w:r w:rsidRPr="00187290">
        <w:rPr>
          <w:rStyle w:val="Emphasis"/>
          <w:color w:val="000000" w:themeColor="text1"/>
        </w:rPr>
        <w:t>. Moreover, that pain in itself leads to inferior identities, ones given to greater self-recrimination or frequent victimizing of others, relies on a fallacious psychological scenario prejudiced inherently against disability</w:t>
      </w:r>
      <w:r w:rsidRPr="00187290">
        <w:rPr>
          <w:color w:val="000000" w:themeColor="text1"/>
          <w:sz w:val="14"/>
        </w:rPr>
        <w:t xml:space="preserve">.7 Once touching a person, pain is apparently transformative, to all intents and purposes serving as an organic and natural cause whose psychological formation evolves with little variation according to the internal logic of the psyche. First, the psychology of pain links mental and physical suffering inextricably, and, second, </w:t>
      </w:r>
      <w:proofErr w:type="gramStart"/>
      <w:r w:rsidRPr="00187290">
        <w:rPr>
          <w:color w:val="000000" w:themeColor="text1"/>
          <w:sz w:val="14"/>
        </w:rPr>
        <w:t>it</w:t>
      </w:r>
      <w:proofErr w:type="gramEnd"/>
      <w:r w:rsidRPr="00187290">
        <w:rPr>
          <w:color w:val="000000" w:themeColor="text1"/>
          <w:sz w:val="14"/>
        </w:rPr>
        <w:t xml:space="preserve"> names pain, opposed to all other causes, as transformative of individuals, compelling them to withdraw into selfish, narcissistic, and anti-social behavior. </w:t>
      </w:r>
      <w:r w:rsidRPr="00187290">
        <w:rPr>
          <w:rStyle w:val="Emphasis"/>
          <w:color w:val="000000" w:themeColor="text1"/>
        </w:rPr>
        <w:t xml:space="preserve">Any attempt to sketch a political theory, especially of minority identity, based on this misleading psychology will produce the same predictable and deplorable results. </w:t>
      </w:r>
    </w:p>
    <w:p w14:paraId="72F493A6" w14:textId="77777777" w:rsidR="00504DAC" w:rsidRPr="00187290" w:rsidRDefault="00504DAC" w:rsidP="00504DAC">
      <w:pPr>
        <w:pStyle w:val="Heading4"/>
        <w:rPr>
          <w:rFonts w:cs="Calibri"/>
        </w:rPr>
      </w:pPr>
      <w:r w:rsidRPr="00187290">
        <w:rPr>
          <w:rFonts w:cs="Calibri"/>
        </w:rPr>
        <w:t xml:space="preserve">Put away your psychoanalysis indicts – we integrate </w:t>
      </w:r>
      <w:r w:rsidRPr="00187290">
        <w:rPr>
          <w:rFonts w:cs="Calibri"/>
          <w:color w:val="000000" w:themeColor="text1"/>
        </w:rPr>
        <w:t>intersection with feminist, queer, colonialist, and anti-white supremacist theorization that accounts for lacks in original psychoanalytic theories which accounts for and revises Freudian and Lacanian theorization.</w:t>
      </w:r>
    </w:p>
    <w:p w14:paraId="2BD1475C" w14:textId="77777777" w:rsidR="00504DAC" w:rsidRPr="00187290" w:rsidRDefault="00504DAC" w:rsidP="00504DAC">
      <w:pPr>
        <w:rPr>
          <w:b/>
          <w:sz w:val="26"/>
          <w:szCs w:val="26"/>
        </w:rPr>
      </w:pPr>
      <w:proofErr w:type="spellStart"/>
      <w:r w:rsidRPr="00187290">
        <w:rPr>
          <w:rStyle w:val="Style13ptBold"/>
          <w:szCs w:val="26"/>
        </w:rPr>
        <w:t>Mollow</w:t>
      </w:r>
      <w:proofErr w:type="spellEnd"/>
      <w:r w:rsidRPr="00187290">
        <w:rPr>
          <w:rStyle w:val="Style13ptBold"/>
          <w:szCs w:val="26"/>
        </w:rPr>
        <w:t xml:space="preserve"> 3 </w:t>
      </w:r>
      <w:r w:rsidRPr="00187290">
        <w:rPr>
          <w:sz w:val="16"/>
          <w:szCs w:val="16"/>
        </w:rPr>
        <w:t xml:space="preserve">(The Disability Drive by Anna </w:t>
      </w:r>
      <w:proofErr w:type="spellStart"/>
      <w:r w:rsidRPr="00187290">
        <w:rPr>
          <w:sz w:val="16"/>
          <w:szCs w:val="16"/>
        </w:rPr>
        <w:t>Mollow</w:t>
      </w:r>
      <w:proofErr w:type="spellEnd"/>
      <w:r w:rsidRPr="00187290">
        <w:rPr>
          <w:sz w:val="16"/>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187290">
        <w:rPr>
          <w:sz w:val="16"/>
          <w:szCs w:val="16"/>
        </w:rPr>
        <w:t>Langan</w:t>
      </w:r>
      <w:proofErr w:type="spellEnd"/>
      <w:r w:rsidRPr="00187290">
        <w:rPr>
          <w:sz w:val="16"/>
          <w:szCs w:val="16"/>
        </w:rPr>
        <w:t xml:space="preserve"> Professor Melinda Y. Chen Spring 2015) BL</w:t>
      </w:r>
    </w:p>
    <w:p w14:paraId="16AB583C" w14:textId="77777777" w:rsidR="00504DAC" w:rsidRPr="00187290" w:rsidRDefault="00504DAC" w:rsidP="00504DAC">
      <w:pPr>
        <w:rPr>
          <w:sz w:val="14"/>
          <w:szCs w:val="26"/>
        </w:rPr>
      </w:pPr>
      <w:r w:rsidRPr="00187290">
        <w:rPr>
          <w:sz w:val="14"/>
          <w:szCs w:val="26"/>
        </w:rPr>
        <w:t xml:space="preserve">The theoretical trajectory that I will trace, which begins with </w:t>
      </w:r>
      <w:proofErr w:type="spellStart"/>
      <w:r w:rsidRPr="00187290">
        <w:rPr>
          <w:sz w:val="14"/>
          <w:szCs w:val="26"/>
        </w:rPr>
        <w:t>Dora‟s</w:t>
      </w:r>
      <w:proofErr w:type="spellEnd"/>
      <w:r w:rsidRPr="00187290">
        <w:rPr>
          <w:sz w:val="14"/>
          <w:szCs w:val="26"/>
        </w:rPr>
        <w:t xml:space="preserve"> account of hysteria as a disorder afflicting a minority of disabled </w:t>
      </w:r>
      <w:proofErr w:type="gramStart"/>
      <w:r w:rsidRPr="00187290">
        <w:rPr>
          <w:sz w:val="14"/>
          <w:szCs w:val="26"/>
        </w:rPr>
        <w:t>subjects, and</w:t>
      </w:r>
      <w:proofErr w:type="gramEnd"/>
      <w:r w:rsidRPr="00187290">
        <w:rPr>
          <w:sz w:val="14"/>
          <w:szCs w:val="26"/>
        </w:rPr>
        <w:t xml:space="preserve"> ends with Beyond the Pleasure </w:t>
      </w:r>
      <w:proofErr w:type="spellStart"/>
      <w:r w:rsidRPr="00187290">
        <w:rPr>
          <w:sz w:val="14"/>
          <w:szCs w:val="26"/>
        </w:rPr>
        <w:t>Principle‟s</w:t>
      </w:r>
      <w:proofErr w:type="spellEnd"/>
      <w:r w:rsidRPr="00187290">
        <w:rPr>
          <w:sz w:val="14"/>
          <w:szCs w:val="26"/>
        </w:rPr>
        <w:t xml:space="preserve"> universalizing account of the death drive, is not explicitly articulated by Freud. Throughout his career, Freud held fast to his construction of hysteria; therefore, the death drive cannot be seen as supplanting hysteria in Freudian thought. But my reading of hysteria as both a precursor to the theory of the drive and a way for Freud to avoid naming and confronting the drive demonstrates that a </w:t>
      </w:r>
      <w:proofErr w:type="spellStart"/>
      <w:r w:rsidRPr="00187290">
        <w:rPr>
          <w:sz w:val="14"/>
          <w:szCs w:val="26"/>
        </w:rPr>
        <w:t>rearticulation</w:t>
      </w:r>
      <w:proofErr w:type="spellEnd"/>
      <w:r w:rsidRPr="00187290">
        <w:rPr>
          <w:sz w:val="14"/>
          <w:szCs w:val="26"/>
        </w:rPr>
        <w:t xml:space="preserve"> of </w:t>
      </w:r>
      <w:proofErr w:type="spellStart"/>
      <w:r w:rsidRPr="00187290">
        <w:rPr>
          <w:sz w:val="14"/>
          <w:szCs w:val="26"/>
        </w:rPr>
        <w:t>Freud‟s</w:t>
      </w:r>
      <w:proofErr w:type="spellEnd"/>
      <w:r w:rsidRPr="00187290">
        <w:rPr>
          <w:sz w:val="14"/>
          <w:szCs w:val="26"/>
        </w:rPr>
        <w:t xml:space="preserve"> concept of hysteria can be a starting point for a more universalizing approach, grounded in the concept of the disability drive. Departing from </w:t>
      </w:r>
      <w:proofErr w:type="spellStart"/>
      <w:r w:rsidRPr="00187290">
        <w:rPr>
          <w:sz w:val="14"/>
          <w:szCs w:val="26"/>
        </w:rPr>
        <w:t>Freud‟s</w:t>
      </w:r>
      <w:proofErr w:type="spellEnd"/>
      <w:r w:rsidRPr="00187290">
        <w:rPr>
          <w:sz w:val="14"/>
          <w:szCs w:val="26"/>
        </w:rPr>
        <w:t xml:space="preserve"> tendency to pathologize individual disabled people, such a model may yield more nearly universal insights about psychic life. </w:t>
      </w:r>
      <w:r w:rsidRPr="00187290">
        <w:rPr>
          <w:rStyle w:val="Emphasis"/>
        </w:rPr>
        <w:t xml:space="preserve">Questions about universalism are among the most compelling and difficult aspects of psychoanalysis, a discipline that posits a set of psychic structures that are said to govern the lives of all subjects. Does psychoanalysis‟ universalizing model mistake the psychological determinants of middle-class members of western capitalist societies for universal norms? This question can in part be answered by way of a distinction: </w:t>
      </w:r>
      <w:r w:rsidRPr="00187290">
        <w:rPr>
          <w:rStyle w:val="Emphasis"/>
          <w:highlight w:val="green"/>
        </w:rPr>
        <w:t>although Freud specifies</w:t>
      </w:r>
      <w:r w:rsidRPr="00187290">
        <w:rPr>
          <w:rStyle w:val="Emphasis"/>
        </w:rPr>
        <w:t xml:space="preserve"> that the </w:t>
      </w:r>
      <w:r w:rsidRPr="00187290">
        <w:rPr>
          <w:rStyle w:val="Emphasis"/>
          <w:highlight w:val="green"/>
        </w:rPr>
        <w:t>structure</w:t>
      </w:r>
      <w:r w:rsidRPr="00187290">
        <w:rPr>
          <w:rStyle w:val="Emphasis"/>
        </w:rPr>
        <w:t xml:space="preserve"> of the psyche that he delineates is universal, </w:t>
      </w:r>
      <w:r w:rsidRPr="00187290">
        <w:rPr>
          <w:rStyle w:val="Emphasis"/>
          <w:highlight w:val="green"/>
        </w:rPr>
        <w:t>his model leaves room for the theorization of</w:t>
      </w:r>
      <w:r w:rsidRPr="00187290">
        <w:rPr>
          <w:rStyle w:val="Emphasis"/>
        </w:rPr>
        <w:t xml:space="preserve"> a </w:t>
      </w:r>
      <w:r w:rsidRPr="00187290">
        <w:rPr>
          <w:rStyle w:val="Emphasis"/>
          <w:highlight w:val="green"/>
        </w:rPr>
        <w:t>great diversity of</w:t>
      </w:r>
      <w:r w:rsidRPr="00187290">
        <w:rPr>
          <w:rStyle w:val="Emphasis"/>
        </w:rPr>
        <w:t xml:space="preserve"> particular </w:t>
      </w:r>
      <w:r w:rsidRPr="00187290">
        <w:rPr>
          <w:rStyle w:val="Emphasis"/>
          <w:highlight w:val="green"/>
        </w:rPr>
        <w:t>content that</w:t>
      </w:r>
      <w:r w:rsidRPr="00187290">
        <w:rPr>
          <w:rStyle w:val="Emphasis"/>
        </w:rPr>
        <w:t xml:space="preserve"> might </w:t>
      </w:r>
      <w:r w:rsidRPr="00187290">
        <w:rPr>
          <w:rStyle w:val="Emphasis"/>
          <w:highlight w:val="green"/>
        </w:rPr>
        <w:t>fill that structure</w:t>
      </w:r>
      <w:r w:rsidRPr="00187290">
        <w:rPr>
          <w:rStyle w:val="Emphasis"/>
        </w:rPr>
        <w:t xml:space="preserve">. </w:t>
      </w:r>
      <w:r w:rsidRPr="00187290">
        <w:rPr>
          <w:rStyle w:val="Emphasis"/>
          <w:highlight w:val="green"/>
        </w:rPr>
        <w:t>Factors such as gender, queerness, race, class, colonialism, disability</w:t>
      </w:r>
      <w:r w:rsidRPr="00187290">
        <w:rPr>
          <w:rStyle w:val="Emphasis"/>
        </w:rPr>
        <w:t xml:space="preserve">, and historical context </w:t>
      </w:r>
      <w:r w:rsidRPr="00187290">
        <w:rPr>
          <w:rStyle w:val="Emphasis"/>
          <w:highlight w:val="green"/>
        </w:rPr>
        <w:t>can radically alter the ways in which constructs such as “the ego,” “the drive,” and “sexuality” come to be figured.</w:t>
      </w:r>
      <w:r w:rsidRPr="00187290">
        <w:rPr>
          <w:rStyle w:val="Emphasis"/>
        </w:rPr>
        <w:t xml:space="preserve"> </w:t>
      </w:r>
      <w:r w:rsidRPr="00187290">
        <w:rPr>
          <w:rStyle w:val="Emphasis"/>
          <w:highlight w:val="green"/>
        </w:rPr>
        <w:t>The</w:t>
      </w:r>
      <w:r w:rsidRPr="00187290">
        <w:rPr>
          <w:rStyle w:val="Emphasis"/>
        </w:rPr>
        <w:t xml:space="preserve"> potential </w:t>
      </w:r>
      <w:r w:rsidRPr="00187290">
        <w:rPr>
          <w:rStyle w:val="Emphasis"/>
          <w:highlight w:val="green"/>
        </w:rPr>
        <w:t xml:space="preserve">fluidity of </w:t>
      </w:r>
      <w:proofErr w:type="spellStart"/>
      <w:r w:rsidRPr="00187290">
        <w:rPr>
          <w:rStyle w:val="Emphasis"/>
          <w:highlight w:val="green"/>
        </w:rPr>
        <w:t>Freud‟s</w:t>
      </w:r>
      <w:proofErr w:type="spellEnd"/>
      <w:r w:rsidRPr="00187290">
        <w:rPr>
          <w:rStyle w:val="Emphasis"/>
          <w:highlight w:val="green"/>
        </w:rPr>
        <w:t xml:space="preserve"> paradigm has been the basis of important interventions by social theorists who</w:t>
      </w:r>
      <w:r w:rsidRPr="00187290">
        <w:rPr>
          <w:rStyle w:val="Emphasis"/>
        </w:rPr>
        <w:t xml:space="preserve">, working within and beyond the discipline of psychoanalysis, have rethought </w:t>
      </w:r>
      <w:proofErr w:type="spellStart"/>
      <w:r w:rsidRPr="00187290">
        <w:rPr>
          <w:rStyle w:val="Emphasis"/>
        </w:rPr>
        <w:t>Freud‟s</w:t>
      </w:r>
      <w:proofErr w:type="spellEnd"/>
      <w:r w:rsidRPr="00187290">
        <w:rPr>
          <w:rStyle w:val="Emphasis"/>
        </w:rPr>
        <w:t xml:space="preserve"> arguments from the vantage points of feminist, antiracist, postcolonial, and queer criticism.</w:t>
      </w:r>
      <w:r w:rsidRPr="00187290">
        <w:rPr>
          <w:sz w:val="14"/>
          <w:szCs w:val="26"/>
        </w:rPr>
        <w:t xml:space="preserve">22 My project builds upon this work by bringing a critical disability studies perspective to bear upon </w:t>
      </w:r>
      <w:proofErr w:type="spellStart"/>
      <w:r w:rsidRPr="00187290">
        <w:rPr>
          <w:sz w:val="14"/>
          <w:szCs w:val="26"/>
        </w:rPr>
        <w:t>Freud‟s</w:t>
      </w:r>
      <w:proofErr w:type="spellEnd"/>
      <w:r w:rsidRPr="00187290">
        <w:rPr>
          <w:sz w:val="14"/>
          <w:szCs w:val="26"/>
        </w:rPr>
        <w:t xml:space="preserve"> concept of the death drive. In the chapters that follow</w:t>
      </w:r>
      <w:r w:rsidRPr="00187290">
        <w:rPr>
          <w:rStyle w:val="Emphasis"/>
        </w:rPr>
        <w:t xml:space="preserve">, </w:t>
      </w:r>
      <w:r w:rsidRPr="00187290">
        <w:rPr>
          <w:rStyle w:val="Emphasis"/>
          <w:highlight w:val="green"/>
        </w:rPr>
        <w:t>I</w:t>
      </w:r>
      <w:r w:rsidRPr="00187290">
        <w:rPr>
          <w:rStyle w:val="Emphasis"/>
        </w:rPr>
        <w:t xml:space="preserve"> will </w:t>
      </w:r>
      <w:r w:rsidRPr="00187290">
        <w:rPr>
          <w:rStyle w:val="Emphasis"/>
          <w:highlight w:val="green"/>
        </w:rPr>
        <w:t>examine the</w:t>
      </w:r>
      <w:r w:rsidRPr="00187290">
        <w:rPr>
          <w:rStyle w:val="Emphasis"/>
        </w:rPr>
        <w:t xml:space="preserve"> 9 </w:t>
      </w:r>
      <w:r w:rsidRPr="00187290">
        <w:rPr>
          <w:rStyle w:val="Emphasis"/>
          <w:highlight w:val="green"/>
        </w:rPr>
        <w:t>ways in which cultural projections of the disability drive shape intersections</w:t>
      </w:r>
      <w:r w:rsidRPr="00187290">
        <w:rPr>
          <w:rStyle w:val="Emphasis"/>
        </w:rPr>
        <w:t xml:space="preserve"> of multiple modalities </w:t>
      </w:r>
      <w:r w:rsidRPr="00187290">
        <w:rPr>
          <w:rStyle w:val="Emphasis"/>
          <w:highlight w:val="green"/>
        </w:rPr>
        <w:t>of oppression</w:t>
      </w:r>
      <w:r w:rsidRPr="00187290">
        <w:rPr>
          <w:rStyle w:val="Emphasis"/>
        </w:rPr>
        <w:t xml:space="preserve">, </w:t>
      </w:r>
      <w:r w:rsidRPr="00187290">
        <w:rPr>
          <w:rStyle w:val="Emphasis"/>
          <w:highlight w:val="green"/>
        </w:rPr>
        <w:t>including</w:t>
      </w:r>
      <w:r w:rsidRPr="00187290">
        <w:rPr>
          <w:rStyle w:val="Emphasis"/>
        </w:rPr>
        <w:t xml:space="preserve"> ableism, </w:t>
      </w:r>
      <w:r w:rsidRPr="00187290">
        <w:rPr>
          <w:rStyle w:val="Emphasis"/>
          <w:highlight w:val="green"/>
        </w:rPr>
        <w:t>misogyny</w:t>
      </w:r>
      <w:r w:rsidRPr="00187290">
        <w:rPr>
          <w:rStyle w:val="Emphasis"/>
        </w:rPr>
        <w:t xml:space="preserve">, </w:t>
      </w:r>
      <w:r w:rsidRPr="00187290">
        <w:rPr>
          <w:rStyle w:val="Emphasis"/>
          <w:highlight w:val="green"/>
        </w:rPr>
        <w:t>homophobia</w:t>
      </w:r>
      <w:r w:rsidRPr="00187290">
        <w:rPr>
          <w:rStyle w:val="Emphasis"/>
        </w:rPr>
        <w:t xml:space="preserve">, fatphobia, </w:t>
      </w:r>
      <w:r w:rsidRPr="00187290">
        <w:rPr>
          <w:rStyle w:val="Emphasis"/>
          <w:highlight w:val="green"/>
        </w:rPr>
        <w:t>white supremacy</w:t>
      </w:r>
      <w:r w:rsidRPr="00187290">
        <w:rPr>
          <w:rStyle w:val="Emphasis"/>
        </w:rPr>
        <w:t>, classism</w:t>
      </w:r>
      <w:r w:rsidRPr="00187290">
        <w:rPr>
          <w:rStyle w:val="Emphasis"/>
          <w:highlight w:val="green"/>
        </w:rPr>
        <w:t>, and colonialism</w:t>
      </w:r>
      <w:r w:rsidRPr="00187290">
        <w:rPr>
          <w:rStyle w:val="Emphasis"/>
        </w:rPr>
        <w:t>.</w:t>
      </w:r>
      <w:r w:rsidRPr="00187290">
        <w:rPr>
          <w:sz w:val="14"/>
          <w:szCs w:val="26"/>
        </w:rPr>
        <w:t xml:space="preserve"> I also wish to emphasize that although my argument about the disability drive unfolds within a psychoanalytic framework, in which the structuring components of the psyche are said to be universal, </w:t>
      </w:r>
      <w:r w:rsidRPr="00187290">
        <w:rPr>
          <w:rStyle w:val="Emphasis"/>
        </w:rPr>
        <w:t xml:space="preserve">I am not suggesting that a psychoanalytic epistemology should be seen as trumping other ways of knowing human minds, bodies, and </w:t>
      </w:r>
      <w:proofErr w:type="spellStart"/>
      <w:r w:rsidRPr="00187290">
        <w:rPr>
          <w:rStyle w:val="Emphasis"/>
        </w:rPr>
        <w:t>bodyminds</w:t>
      </w:r>
      <w:proofErr w:type="spellEnd"/>
      <w:r w:rsidRPr="00187290">
        <w:rPr>
          <w:rStyle w:val="Emphasis"/>
        </w:rPr>
        <w:t>.</w:t>
      </w:r>
      <w:r w:rsidRPr="00187290">
        <w:rPr>
          <w:sz w:val="14"/>
          <w:szCs w:val="26"/>
        </w:rPr>
        <w:t xml:space="preserve"> Nonwestern models of mind and body, for example, may differ significantly from the frame within which I situate my analysis. For this reason, </w:t>
      </w:r>
      <w:r w:rsidRPr="00187290">
        <w:rPr>
          <w:rStyle w:val="Emphasis"/>
          <w:highlight w:val="green"/>
        </w:rPr>
        <w:t>I will neither assume nor attempt to establish that the psychoanalytic ways of thinking</w:t>
      </w:r>
      <w:r w:rsidRPr="00187290">
        <w:rPr>
          <w:rStyle w:val="Emphasis"/>
        </w:rPr>
        <w:t xml:space="preserve"> that I employ in this dissertation </w:t>
      </w:r>
      <w:r w:rsidRPr="00187290">
        <w:rPr>
          <w:rStyle w:val="Emphasis"/>
          <w:highlight w:val="green"/>
        </w:rPr>
        <w:t>will be useful</w:t>
      </w:r>
      <w:r w:rsidRPr="00187290">
        <w:rPr>
          <w:rStyle w:val="Emphasis"/>
        </w:rPr>
        <w:t xml:space="preserve"> or meaningful </w:t>
      </w:r>
      <w:r w:rsidRPr="00187290">
        <w:rPr>
          <w:rStyle w:val="Emphasis"/>
          <w:highlight w:val="green"/>
        </w:rPr>
        <w:t>to every subject and culture</w:t>
      </w:r>
      <w:r w:rsidRPr="00187290">
        <w:rPr>
          <w:rStyle w:val="StyleUnderline"/>
          <w:szCs w:val="26"/>
        </w:rPr>
        <w:t>.</w:t>
      </w:r>
      <w:r w:rsidRPr="00187290">
        <w:rPr>
          <w:sz w:val="14"/>
          <w:szCs w:val="26"/>
        </w:rPr>
        <w:t xml:space="preserve"> However, I will also not assume in advance that my elucidation of the disability drive does not apply to specific groups or individuals, as I am wary of the danger of effecting harmful and unnecessary exclusions by prematurely designating an argument as inapplicable to particular subjects or experiences</w:t>
      </w:r>
      <w:r w:rsidRPr="00187290">
        <w:rPr>
          <w:b/>
          <w:sz w:val="26"/>
          <w:szCs w:val="26"/>
          <w:u w:val="single"/>
        </w:rPr>
        <w:t>. It is for this reason that throughout this thesis I use the term “our culture” to reference the social world(s) in which I understand cultural manifestations of, and defenses against, the disability drive to take shape. I intend for the phrase “our culture” to signify expansively, issuing a deliberately open-ended and indeterminate invitation to any person to whom the language and concepts in this dissertation may be accessible and illuminating</w:t>
      </w:r>
      <w:r w:rsidRPr="00187290">
        <w:rPr>
          <w:b/>
          <w:sz w:val="26"/>
          <w:szCs w:val="26"/>
          <w:highlight w:val="green"/>
          <w:u w:val="single"/>
        </w:rPr>
        <w:t>. The words</w:t>
      </w:r>
      <w:r w:rsidRPr="00187290">
        <w:rPr>
          <w:b/>
          <w:sz w:val="26"/>
          <w:szCs w:val="26"/>
          <w:u w:val="single"/>
        </w:rPr>
        <w:t xml:space="preserve"> “</w:t>
      </w:r>
      <w:r w:rsidRPr="00187290">
        <w:rPr>
          <w:b/>
          <w:sz w:val="26"/>
          <w:szCs w:val="26"/>
          <w:highlight w:val="green"/>
          <w:u w:val="single"/>
        </w:rPr>
        <w:t>our culture” cannot</w:t>
      </w:r>
      <w:r w:rsidRPr="00187290">
        <w:rPr>
          <w:b/>
          <w:sz w:val="26"/>
          <w:szCs w:val="26"/>
          <w:u w:val="single"/>
        </w:rPr>
        <w:t>, of course</w:t>
      </w:r>
      <w:r w:rsidRPr="00187290">
        <w:rPr>
          <w:b/>
          <w:sz w:val="26"/>
          <w:szCs w:val="26"/>
          <w:highlight w:val="green"/>
          <w:u w:val="single"/>
        </w:rPr>
        <w:t>, reference every person</w:t>
      </w:r>
      <w:r w:rsidRPr="00187290">
        <w:rPr>
          <w:b/>
          <w:sz w:val="26"/>
          <w:szCs w:val="26"/>
          <w:u w:val="single"/>
        </w:rPr>
        <w:t xml:space="preserve"> in the world; </w:t>
      </w:r>
      <w:r w:rsidRPr="00187290">
        <w:rPr>
          <w:b/>
          <w:sz w:val="26"/>
          <w:szCs w:val="26"/>
          <w:highlight w:val="green"/>
          <w:u w:val="single"/>
        </w:rPr>
        <w:t>but</w:t>
      </w:r>
      <w:r w:rsidRPr="00187290">
        <w:rPr>
          <w:b/>
          <w:sz w:val="26"/>
          <w:szCs w:val="26"/>
          <w:u w:val="single"/>
        </w:rPr>
        <w:t xml:space="preserve"> because </w:t>
      </w:r>
      <w:r w:rsidRPr="00187290">
        <w:rPr>
          <w:b/>
          <w:sz w:val="26"/>
          <w:szCs w:val="26"/>
          <w:highlight w:val="green"/>
          <w:u w:val="single"/>
        </w:rPr>
        <w:t>the ableist social and psychic structures</w:t>
      </w:r>
      <w:r w:rsidRPr="00187290">
        <w:rPr>
          <w:b/>
          <w:sz w:val="26"/>
          <w:szCs w:val="26"/>
          <w:u w:val="single"/>
        </w:rPr>
        <w:t xml:space="preserve"> that I delineate in this project seem to me to potentially </w:t>
      </w:r>
      <w:r w:rsidRPr="00187290">
        <w:rPr>
          <w:b/>
          <w:sz w:val="26"/>
          <w:szCs w:val="26"/>
          <w:highlight w:val="green"/>
          <w:u w:val="single"/>
        </w:rPr>
        <w:t>exceed the bounds of</w:t>
      </w:r>
      <w:r w:rsidRPr="00187290">
        <w:rPr>
          <w:b/>
          <w:sz w:val="26"/>
          <w:szCs w:val="26"/>
          <w:u w:val="single"/>
        </w:rPr>
        <w:t xml:space="preserve"> </w:t>
      </w:r>
      <w:r w:rsidRPr="00187290">
        <w:rPr>
          <w:b/>
          <w:sz w:val="26"/>
          <w:szCs w:val="26"/>
          <w:highlight w:val="green"/>
          <w:u w:val="single"/>
        </w:rPr>
        <w:t>demarcations such as “US American culture,” “the West,” or “modern industrial societies</w:t>
      </w:r>
      <w:r w:rsidRPr="00187290">
        <w:rPr>
          <w:b/>
          <w:sz w:val="26"/>
          <w:szCs w:val="26"/>
          <w:u w:val="single"/>
        </w:rPr>
        <w:t>,” I employ this “our” to leave open questions about the extent to which my analyses may or may not apply to particular geographies and cultural locations.</w:t>
      </w:r>
      <w:r w:rsidRPr="00187290">
        <w:rPr>
          <w:sz w:val="14"/>
          <w:szCs w:val="26"/>
        </w:rPr>
        <w:t xml:space="preserve"> The problematic of universalism versus exclusions in this project can be illustrated by raising a set of questions regarding my arguments‟ relation to asexual </w:t>
      </w:r>
      <w:proofErr w:type="spellStart"/>
      <w:r w:rsidRPr="00187290">
        <w:rPr>
          <w:sz w:val="14"/>
          <w:szCs w:val="26"/>
        </w:rPr>
        <w:t>people‟s</w:t>
      </w:r>
      <w:proofErr w:type="spellEnd"/>
      <w:r w:rsidRPr="00187290">
        <w:rPr>
          <w:sz w:val="14"/>
          <w:szCs w:val="26"/>
        </w:rPr>
        <w:t xml:space="preserve"> experiences and identities. If this </w:t>
      </w:r>
      <w:proofErr w:type="spellStart"/>
      <w:r w:rsidRPr="00187290">
        <w:rPr>
          <w:sz w:val="14"/>
          <w:szCs w:val="26"/>
        </w:rPr>
        <w:t>dissertation‟s</w:t>
      </w:r>
      <w:proofErr w:type="spellEnd"/>
      <w:r w:rsidRPr="00187290">
        <w:rPr>
          <w:sz w:val="14"/>
          <w:szCs w:val="26"/>
        </w:rPr>
        <w:t xml:space="preserve"> opening assertion of </w:t>
      </w:r>
      <w:proofErr w:type="spellStart"/>
      <w:r w:rsidRPr="00187290">
        <w:rPr>
          <w:sz w:val="14"/>
          <w:szCs w:val="26"/>
        </w:rPr>
        <w:t>disability‟s</w:t>
      </w:r>
      <w:proofErr w:type="spellEnd"/>
      <w:r w:rsidRPr="00187290">
        <w:rPr>
          <w:sz w:val="14"/>
          <w:szCs w:val="26"/>
        </w:rPr>
        <w:t xml:space="preserve"> sexiness were taken to mean that sexiness is a quality that disabled people should aspire to embody—and conversely, that an absence of sexual desire is grounds for social discrediting—then this assertion would contribute to our </w:t>
      </w:r>
      <w:proofErr w:type="spellStart"/>
      <w:r w:rsidRPr="00187290">
        <w:rPr>
          <w:sz w:val="14"/>
          <w:szCs w:val="26"/>
        </w:rPr>
        <w:t>culture‟s</w:t>
      </w:r>
      <w:proofErr w:type="spellEnd"/>
      <w:r w:rsidRPr="00187290">
        <w:rPr>
          <w:sz w:val="14"/>
          <w:szCs w:val="26"/>
        </w:rPr>
        <w:t xml:space="preserve"> stigmatization of asexual people. Such a reading, however, would run directly counter to my </w:t>
      </w:r>
      <w:proofErr w:type="spellStart"/>
      <w:r w:rsidRPr="00187290">
        <w:rPr>
          <w:sz w:val="14"/>
          <w:szCs w:val="26"/>
        </w:rPr>
        <w:t>project‟s</w:t>
      </w:r>
      <w:proofErr w:type="spellEnd"/>
      <w:r w:rsidRPr="00187290">
        <w:rPr>
          <w:sz w:val="14"/>
          <w:szCs w:val="26"/>
        </w:rPr>
        <w:t xml:space="preserve"> central aim: the sexual model of disability is intended to complicate efforts to highlight sexualities as causes for pride or empowerment. In conceiving of sexuality as inextricable from failure, loss, and suffering, I hope to make visible </w:t>
      </w:r>
      <w:proofErr w:type="spellStart"/>
      <w:r w:rsidRPr="00187290">
        <w:rPr>
          <w:sz w:val="14"/>
          <w:szCs w:val="26"/>
        </w:rPr>
        <w:t>sexuality‟s</w:t>
      </w:r>
      <w:proofErr w:type="spellEnd"/>
      <w:r w:rsidRPr="00187290">
        <w:rPr>
          <w:sz w:val="14"/>
          <w:szCs w:val="26"/>
        </w:rPr>
        <w:t xml:space="preserve"> incompatibility with proud identity claims. Yet even this approach presents risks. As I will discuss in the next section of this chapter, some queer theorists‟ citations of </w:t>
      </w:r>
      <w:proofErr w:type="spellStart"/>
      <w:r w:rsidRPr="00187290">
        <w:rPr>
          <w:sz w:val="14"/>
          <w:szCs w:val="26"/>
        </w:rPr>
        <w:t>sexuality‟s</w:t>
      </w:r>
      <w:proofErr w:type="spellEnd"/>
      <w:r w:rsidRPr="00187290">
        <w:rPr>
          <w:sz w:val="14"/>
          <w:szCs w:val="26"/>
        </w:rPr>
        <w:t xml:space="preserve"> identity-disturbing effects have been articulated in ways that seem to imply that the more sex one has, or the more </w:t>
      </w:r>
      <w:proofErr w:type="spellStart"/>
      <w:r w:rsidRPr="00187290">
        <w:rPr>
          <w:sz w:val="14"/>
          <w:szCs w:val="26"/>
        </w:rPr>
        <w:t>that</w:t>
      </w:r>
      <w:proofErr w:type="spellEnd"/>
      <w:r w:rsidRPr="00187290">
        <w:rPr>
          <w:sz w:val="14"/>
          <w:szCs w:val="26"/>
        </w:rPr>
        <w:t xml:space="preserve"> one engages in particular sexual practices, the more effectively one can challenge heteronormative cultural imperatives. “The Disability Drive” will not forward such an argument. I emphasize the sexiness of disability to counter our </w:t>
      </w:r>
      <w:proofErr w:type="spellStart"/>
      <w:r w:rsidRPr="00187290">
        <w:rPr>
          <w:sz w:val="14"/>
          <w:szCs w:val="26"/>
        </w:rPr>
        <w:t>culture‟s</w:t>
      </w:r>
      <w:proofErr w:type="spellEnd"/>
      <w:r w:rsidRPr="00187290">
        <w:rPr>
          <w:sz w:val="14"/>
          <w:szCs w:val="26"/>
        </w:rPr>
        <w:t xml:space="preserve"> widespread </w:t>
      </w:r>
      <w:proofErr w:type="spellStart"/>
      <w:r w:rsidRPr="00187290">
        <w:rPr>
          <w:sz w:val="14"/>
          <w:szCs w:val="26"/>
        </w:rPr>
        <w:t>desexualization</w:t>
      </w:r>
      <w:proofErr w:type="spellEnd"/>
      <w:r w:rsidRPr="00187290">
        <w:rPr>
          <w:sz w:val="14"/>
          <w:szCs w:val="26"/>
        </w:rPr>
        <w:t xml:space="preserve"> of disabled people; this emphasis, however, is not meant to suggest that disabled people have, or should have, “more” or “better” sex than nondisabled people (whatever those comparatives might mean), or that we should aim to secure social legitimacy by establishing our “attractiveness” to sexual partners. The sexiness of disability that I highlight refers less to attributes of individual subjects than to aspects of disability as it is envisioned and sometimes experienced. Additionally, </w:t>
      </w:r>
      <w:r w:rsidRPr="00187290">
        <w:rPr>
          <w:rStyle w:val="Emphasis"/>
          <w:szCs w:val="26"/>
        </w:rPr>
        <w:t>although Freud assumed that sexuality was universal, I will not make this assumption,</w:t>
      </w:r>
      <w:r w:rsidRPr="00187290">
        <w:rPr>
          <w:sz w:val="14"/>
          <w:szCs w:val="26"/>
        </w:rPr>
        <w:t xml:space="preserve"> since such a claim would contradict many asexual </w:t>
      </w:r>
      <w:proofErr w:type="spellStart"/>
      <w:r w:rsidRPr="00187290">
        <w:rPr>
          <w:sz w:val="14"/>
          <w:szCs w:val="26"/>
        </w:rPr>
        <w:t>people‟s</w:t>
      </w:r>
      <w:proofErr w:type="spellEnd"/>
      <w:r w:rsidRPr="00187290">
        <w:rPr>
          <w:sz w:val="14"/>
          <w:szCs w:val="26"/>
        </w:rPr>
        <w:t xml:space="preserve"> lived experiences. This 10 does not mean, though, that the sexual model of disability must be irrelevant to asexual people. The Asexual Visibility and Education Network (AVEN) defines an asexual person as someone “who does not experience sexual attraction”; however, AVEN‟s website notes that many (but not all) asexual people experience sexual arousal, have sexual fantasies, or masturbate.23 Even </w:t>
      </w:r>
      <w:proofErr w:type="spellStart"/>
      <w:r w:rsidRPr="00187290">
        <w:rPr>
          <w:sz w:val="14"/>
          <w:szCs w:val="26"/>
        </w:rPr>
        <w:t>nonlibidoists</w:t>
      </w:r>
      <w:proofErr w:type="spellEnd"/>
      <w:r w:rsidRPr="00187290">
        <w:rPr>
          <w:sz w:val="14"/>
          <w:szCs w:val="26"/>
        </w:rPr>
        <w:t xml:space="preserve">, those </w:t>
      </w:r>
      <w:proofErr w:type="spellStart"/>
      <w:r w:rsidRPr="00187290">
        <w:rPr>
          <w:sz w:val="14"/>
          <w:szCs w:val="26"/>
        </w:rPr>
        <w:t>asexuals</w:t>
      </w:r>
      <w:proofErr w:type="spellEnd"/>
      <w:r w:rsidRPr="00187290">
        <w:rPr>
          <w:sz w:val="14"/>
          <w:szCs w:val="26"/>
        </w:rPr>
        <w:t xml:space="preserve"> who “have no sexual feelings at all,” may nonetheless have experiences that fall within the extremely broad rubric of what Freud designates as sexuality. According to Freud, intellectual work, strong emotion, illness, athletic activity, eating, swinging, warm baths, and train travel can all potentially be regarded as sexual.24 On the other hand, just because such activities and feelings can be described as sexual does not mean that they have to be, and to force the application of the label “sexual” would effect a discursive violence upon subjects who have determined that this term does not apply to their lives. Thus, although I postulate the sexual model as one means of theorizing the disability drive, I do not suggest that it is the only such method.</w:t>
      </w:r>
    </w:p>
    <w:p w14:paraId="4E5722B5" w14:textId="6237AF51" w:rsidR="00504DAC" w:rsidRPr="00187290" w:rsidRDefault="00504DAC" w:rsidP="00504DAC">
      <w:pPr>
        <w:pStyle w:val="Heading4"/>
        <w:rPr>
          <w:rFonts w:cs="Calibri"/>
        </w:rPr>
      </w:pPr>
      <w:r w:rsidRPr="00187290">
        <w:rPr>
          <w:rFonts w:cs="Calibri"/>
        </w:rPr>
        <w:t xml:space="preserve">Exclusionary conceptions of topical correctness are violent. </w:t>
      </w:r>
    </w:p>
    <w:p w14:paraId="7FDB613A" w14:textId="77777777" w:rsidR="00504DAC" w:rsidRPr="00187290" w:rsidRDefault="00504DAC" w:rsidP="00504DAC">
      <w:pPr>
        <w:shd w:val="clear" w:color="auto" w:fill="FFFFFF"/>
        <w:spacing w:line="235" w:lineRule="atLeast"/>
        <w:rPr>
          <w:rFonts w:eastAsia="Times New Roman"/>
          <w:color w:val="000000" w:themeColor="text1"/>
          <w:szCs w:val="22"/>
          <w:lang w:eastAsia="zh-CN"/>
        </w:rPr>
      </w:pPr>
      <w:proofErr w:type="spellStart"/>
      <w:r w:rsidRPr="00187290">
        <w:rPr>
          <w:rFonts w:eastAsia="Times New Roman"/>
          <w:b/>
          <w:bCs/>
          <w:color w:val="000000" w:themeColor="text1"/>
          <w:sz w:val="26"/>
          <w:szCs w:val="26"/>
          <w:lang w:eastAsia="zh-CN"/>
        </w:rPr>
        <w:t>Conquergood</w:t>
      </w:r>
      <w:proofErr w:type="spellEnd"/>
      <w:r w:rsidRPr="00187290">
        <w:rPr>
          <w:rFonts w:eastAsia="Times New Roman"/>
          <w:b/>
          <w:bCs/>
          <w:color w:val="000000" w:themeColor="text1"/>
          <w:sz w:val="26"/>
          <w:szCs w:val="26"/>
          <w:lang w:eastAsia="zh-CN"/>
        </w:rPr>
        <w:t xml:space="preserve"> 13</w:t>
      </w:r>
      <w:r w:rsidRPr="00187290">
        <w:rPr>
          <w:rFonts w:eastAsia="Times New Roman"/>
          <w:color w:val="000000" w:themeColor="text1"/>
          <w:szCs w:val="22"/>
          <w:lang w:eastAsia="zh-CN"/>
        </w:rPr>
        <w:t> [</w:t>
      </w:r>
      <w:proofErr w:type="spellStart"/>
      <w:r w:rsidRPr="00187290">
        <w:rPr>
          <w:rFonts w:eastAsia="Times New Roman"/>
          <w:color w:val="000000" w:themeColor="text1"/>
          <w:szCs w:val="22"/>
          <w:lang w:eastAsia="zh-CN"/>
        </w:rPr>
        <w:t>Conquergood</w:t>
      </w:r>
      <w:proofErr w:type="spellEnd"/>
      <w:r w:rsidRPr="00187290">
        <w:rPr>
          <w:rFonts w:eastAsia="Times New Roman"/>
          <w:color w:val="000000" w:themeColor="text1"/>
          <w:szCs w:val="22"/>
          <w:lang w:eastAsia="zh-CN"/>
        </w:rPr>
        <w:t>, Dwight. Cultural struggles: Performance, ethnography, praxis. University of Michigan Press, 2013. (a professor of anthropology and performance studies at Northwestern University)//Elmer</w:t>
      </w:r>
    </w:p>
    <w:p w14:paraId="1E2DE85B" w14:textId="5B79CC03" w:rsidR="00504DAC" w:rsidRDefault="00504DAC" w:rsidP="00504DAC">
      <w:pPr>
        <w:shd w:val="clear" w:color="auto" w:fill="FFFFFF"/>
        <w:spacing w:line="235" w:lineRule="atLeast"/>
        <w:rPr>
          <w:rFonts w:eastAsia="Times New Roman"/>
          <w:color w:val="000000" w:themeColor="text1"/>
          <w:sz w:val="16"/>
          <w:szCs w:val="16"/>
          <w:lang w:eastAsia="zh-CN"/>
        </w:rPr>
      </w:pPr>
      <w:r w:rsidRPr="00187290">
        <w:rPr>
          <w:rFonts w:eastAsia="Times New Roman"/>
          <w:color w:val="000000" w:themeColor="text1"/>
          <w:sz w:val="16"/>
          <w:szCs w:val="16"/>
          <w:lang w:eastAsia="zh-CN"/>
        </w:rPr>
        <w:t xml:space="preserve">According to de </w:t>
      </w:r>
      <w:proofErr w:type="spellStart"/>
      <w:r w:rsidRPr="00187290">
        <w:rPr>
          <w:rFonts w:eastAsia="Times New Roman"/>
          <w:color w:val="000000" w:themeColor="text1"/>
          <w:sz w:val="16"/>
          <w:szCs w:val="16"/>
          <w:lang w:eastAsia="zh-CN"/>
        </w:rPr>
        <w:t>Certeau</w:t>
      </w:r>
      <w:proofErr w:type="spellEnd"/>
      <w:r w:rsidRPr="00187290">
        <w:rPr>
          <w:rFonts w:eastAsia="Times New Roman"/>
          <w:color w:val="000000" w:themeColor="text1"/>
          <w:sz w:val="16"/>
          <w:szCs w:val="16"/>
          <w:lang w:eastAsia="zh-CN"/>
        </w:rPr>
        <w:t>, </w:t>
      </w:r>
      <w:r w:rsidRPr="00187290">
        <w:rPr>
          <w:rFonts w:eastAsia="Times New Roman"/>
          <w:color w:val="000000" w:themeColor="text1"/>
          <w:szCs w:val="22"/>
          <w:u w:val="single"/>
          <w:lang w:eastAsia="zh-CN"/>
        </w:rPr>
        <w:t>this </w:t>
      </w:r>
      <w:proofErr w:type="spellStart"/>
      <w:r w:rsidRPr="00187290">
        <w:rPr>
          <w:rFonts w:eastAsia="Times New Roman"/>
          <w:color w:val="000000" w:themeColor="text1"/>
          <w:szCs w:val="22"/>
          <w:u w:val="single"/>
          <w:shd w:val="clear" w:color="auto" w:fill="00FF00"/>
          <w:lang w:eastAsia="zh-CN"/>
        </w:rPr>
        <w:t>scriptocentrism</w:t>
      </w:r>
      <w:proofErr w:type="spellEnd"/>
      <w:r w:rsidRPr="00187290">
        <w:rPr>
          <w:rFonts w:eastAsia="Times New Roman"/>
          <w:color w:val="000000" w:themeColor="text1"/>
          <w:szCs w:val="22"/>
          <w:u w:val="single"/>
          <w:shd w:val="clear" w:color="auto" w:fill="00FF00"/>
          <w:lang w:eastAsia="zh-CN"/>
        </w:rPr>
        <w:t xml:space="preserve"> is a </w:t>
      </w:r>
      <w:r w:rsidRPr="00187290">
        <w:rPr>
          <w:rFonts w:eastAsia="Times New Roman"/>
          <w:b/>
          <w:bCs/>
          <w:color w:val="000000" w:themeColor="text1"/>
          <w:szCs w:val="22"/>
          <w:u w:val="single"/>
          <w:bdr w:val="single" w:sz="18" w:space="0" w:color="auto" w:frame="1"/>
          <w:shd w:val="clear" w:color="auto" w:fill="00FF00"/>
          <w:lang w:eastAsia="zh-CN"/>
        </w:rPr>
        <w:t>hallmark of Western imperialism</w:t>
      </w:r>
      <w:r w:rsidRPr="00187290">
        <w:rPr>
          <w:rFonts w:eastAsia="Times New Roman"/>
          <w:color w:val="000000" w:themeColor="text1"/>
          <w:szCs w:val="22"/>
          <w:u w:val="single"/>
          <w:lang w:eastAsia="zh-CN"/>
        </w:rPr>
        <w:t>. Posted above the gates of modernity, this sign: “‘Here </w:t>
      </w:r>
      <w:r w:rsidRPr="00187290">
        <w:rPr>
          <w:rFonts w:eastAsia="Times New Roman"/>
          <w:color w:val="000000" w:themeColor="text1"/>
          <w:szCs w:val="22"/>
          <w:u w:val="single"/>
          <w:shd w:val="clear" w:color="auto" w:fill="00FF00"/>
          <w:lang w:eastAsia="zh-CN"/>
        </w:rPr>
        <w:t>only what is written is understood</w:t>
      </w:r>
      <w:r w:rsidRPr="00187290">
        <w:rPr>
          <w:rFonts w:eastAsia="Times New Roman"/>
          <w:color w:val="000000" w:themeColor="text1"/>
          <w:szCs w:val="22"/>
          <w:u w:val="single"/>
          <w:lang w:eastAsia="zh-CN"/>
        </w:rPr>
        <w:t>.’ Such is </w:t>
      </w:r>
      <w:r w:rsidRPr="00187290">
        <w:rPr>
          <w:rFonts w:eastAsia="Times New Roman"/>
          <w:color w:val="000000" w:themeColor="text1"/>
          <w:szCs w:val="22"/>
          <w:u w:val="single"/>
          <w:shd w:val="clear" w:color="auto" w:fill="00FF00"/>
          <w:lang w:eastAsia="zh-CN"/>
        </w:rPr>
        <w:t>the internal law of </w:t>
      </w:r>
      <w:r w:rsidRPr="00187290">
        <w:rPr>
          <w:rFonts w:eastAsia="Times New Roman"/>
          <w:color w:val="000000" w:themeColor="text1"/>
          <w:szCs w:val="22"/>
          <w:u w:val="single"/>
          <w:lang w:eastAsia="zh-CN"/>
        </w:rPr>
        <w:t>that which has constituted itself as ‘</w:t>
      </w:r>
      <w:r w:rsidRPr="00187290">
        <w:rPr>
          <w:rFonts w:eastAsia="Times New Roman"/>
          <w:color w:val="000000" w:themeColor="text1"/>
          <w:szCs w:val="22"/>
          <w:u w:val="single"/>
          <w:shd w:val="clear" w:color="auto" w:fill="00FF00"/>
          <w:lang w:eastAsia="zh-CN"/>
        </w:rPr>
        <w:t>Western’ </w:t>
      </w:r>
      <w:r w:rsidRPr="00187290">
        <w:rPr>
          <w:rFonts w:eastAsia="Times New Roman"/>
          <w:color w:val="000000" w:themeColor="text1"/>
          <w:szCs w:val="22"/>
          <w:u w:val="single"/>
          <w:lang w:eastAsia="zh-CN"/>
        </w:rPr>
        <w:t>[and ‘white’]” Only middle-class academics could blithely assume that all the world is a text because reading and writing are central to their everyday lives and occupational security. </w:t>
      </w:r>
      <w:r w:rsidRPr="00187290">
        <w:rPr>
          <w:rFonts w:eastAsia="Times New Roman"/>
          <w:color w:val="000000" w:themeColor="text1"/>
          <w:szCs w:val="22"/>
          <w:u w:val="single"/>
          <w:shd w:val="clear" w:color="auto" w:fill="00FF00"/>
          <w:lang w:eastAsia="zh-CN"/>
        </w:rPr>
        <w:t>For many</w:t>
      </w:r>
      <w:r w:rsidRPr="00187290">
        <w:rPr>
          <w:rFonts w:eastAsia="Times New Roman"/>
          <w:color w:val="000000" w:themeColor="text1"/>
          <w:sz w:val="16"/>
          <w:szCs w:val="16"/>
          <w:shd w:val="clear" w:color="auto" w:fill="00FF00"/>
          <w:lang w:eastAsia="zh-CN"/>
        </w:rPr>
        <w:t> </w:t>
      </w:r>
      <w:r w:rsidRPr="00187290">
        <w:rPr>
          <w:rFonts w:eastAsia="Times New Roman"/>
          <w:color w:val="000000" w:themeColor="text1"/>
          <w:sz w:val="16"/>
          <w:szCs w:val="16"/>
          <w:lang w:eastAsia="zh-CN"/>
        </w:rPr>
        <w:t>people </w:t>
      </w:r>
      <w:r w:rsidRPr="00187290">
        <w:rPr>
          <w:rFonts w:eastAsia="Times New Roman"/>
          <w:color w:val="000000" w:themeColor="text1"/>
          <w:szCs w:val="22"/>
          <w:u w:val="single"/>
          <w:lang w:eastAsia="zh-CN"/>
        </w:rPr>
        <w:t>throughout the world</w:t>
      </w:r>
      <w:r w:rsidRPr="00187290">
        <w:rPr>
          <w:rFonts w:eastAsia="Times New Roman"/>
          <w:color w:val="000000" w:themeColor="text1"/>
          <w:sz w:val="16"/>
          <w:szCs w:val="16"/>
          <w:lang w:eastAsia="zh-CN"/>
        </w:rPr>
        <w:t>, however, </w:t>
      </w:r>
      <w:r w:rsidRPr="00187290">
        <w:rPr>
          <w:rFonts w:eastAsia="Times New Roman"/>
          <w:color w:val="000000" w:themeColor="text1"/>
          <w:szCs w:val="22"/>
          <w:u w:val="single"/>
          <w:shd w:val="clear" w:color="auto" w:fill="00FF00"/>
          <w:lang w:eastAsia="zh-CN"/>
        </w:rPr>
        <w:t>particularly subaltern groups</w:t>
      </w:r>
      <w:r w:rsidRPr="00187290">
        <w:rPr>
          <w:rFonts w:eastAsia="Times New Roman"/>
          <w:color w:val="000000" w:themeColor="text1"/>
          <w:szCs w:val="22"/>
          <w:u w:val="single"/>
          <w:lang w:eastAsia="zh-CN"/>
        </w:rPr>
        <w:t>, </w:t>
      </w:r>
      <w:r w:rsidRPr="00187290">
        <w:rPr>
          <w:rFonts w:eastAsia="Times New Roman"/>
          <w:color w:val="000000" w:themeColor="text1"/>
          <w:szCs w:val="22"/>
          <w:u w:val="single"/>
          <w:shd w:val="clear" w:color="auto" w:fill="00FF00"/>
          <w:lang w:eastAsia="zh-CN"/>
        </w:rPr>
        <w:t>texts are</w:t>
      </w:r>
      <w:r w:rsidRPr="00187290">
        <w:rPr>
          <w:rFonts w:eastAsia="Times New Roman"/>
          <w:color w:val="000000" w:themeColor="text1"/>
          <w:sz w:val="16"/>
          <w:szCs w:val="16"/>
          <w:shd w:val="clear" w:color="auto" w:fill="00FF00"/>
          <w:lang w:eastAsia="zh-CN"/>
        </w:rPr>
        <w:t> </w:t>
      </w:r>
      <w:r w:rsidRPr="00187290">
        <w:rPr>
          <w:rFonts w:eastAsia="Times New Roman"/>
          <w:color w:val="000000" w:themeColor="text1"/>
          <w:sz w:val="16"/>
          <w:szCs w:val="16"/>
          <w:lang w:eastAsia="zh-CN"/>
        </w:rPr>
        <w:t>often </w:t>
      </w:r>
      <w:r w:rsidRPr="00187290">
        <w:rPr>
          <w:rFonts w:eastAsia="Times New Roman"/>
          <w:color w:val="000000" w:themeColor="text1"/>
          <w:szCs w:val="22"/>
          <w:u w:val="single"/>
          <w:shd w:val="clear" w:color="auto" w:fill="00FF00"/>
          <w:lang w:eastAsia="zh-CN"/>
        </w:rPr>
        <w:t>inaccessible, or threatening</w:t>
      </w:r>
      <w:r w:rsidRPr="00187290">
        <w:rPr>
          <w:rFonts w:eastAsia="Times New Roman"/>
          <w:color w:val="000000" w:themeColor="text1"/>
          <w:szCs w:val="22"/>
          <w:u w:val="single"/>
          <w:lang w:eastAsia="zh-CN"/>
        </w:rPr>
        <w:t>, charged with the regulator)' powers of the state.</w:t>
      </w:r>
      <w:r w:rsidRPr="00187290">
        <w:rPr>
          <w:rFonts w:eastAsia="Times New Roman"/>
          <w:color w:val="000000" w:themeColor="text1"/>
          <w:sz w:val="16"/>
          <w:szCs w:val="16"/>
          <w:lang w:eastAsia="zh-CN"/>
        </w:rPr>
        <w:t> More often than not, </w:t>
      </w:r>
      <w:r w:rsidRPr="00187290">
        <w:rPr>
          <w:rFonts w:eastAsia="Times New Roman"/>
          <w:color w:val="000000" w:themeColor="text1"/>
          <w:szCs w:val="22"/>
          <w:u w:val="single"/>
          <w:lang w:eastAsia="zh-CN"/>
        </w:rPr>
        <w:t>subordinate people experience texts and the bureaucracy of literacy as instruments of control and displacement, e.g., </w:t>
      </w:r>
      <w:r w:rsidRPr="00187290">
        <w:rPr>
          <w:rFonts w:eastAsia="Times New Roman"/>
          <w:b/>
          <w:bCs/>
          <w:color w:val="000000" w:themeColor="text1"/>
          <w:szCs w:val="22"/>
          <w:u w:val="single"/>
          <w:lang w:eastAsia="zh-CN"/>
        </w:rPr>
        <w:t>green cards, passports, arrest warrants, deportation orders</w:t>
      </w:r>
      <w:r w:rsidRPr="00187290">
        <w:rPr>
          <w:rFonts w:eastAsia="Times New Roman"/>
          <w:color w:val="000000" w:themeColor="text1"/>
          <w:sz w:val="16"/>
          <w:szCs w:val="16"/>
          <w:lang w:eastAsia="zh-CN"/>
        </w:rPr>
        <w:t xml:space="preserve">—what de </w:t>
      </w:r>
      <w:proofErr w:type="spellStart"/>
      <w:r w:rsidRPr="00187290">
        <w:rPr>
          <w:rFonts w:eastAsia="Times New Roman"/>
          <w:color w:val="000000" w:themeColor="text1"/>
          <w:sz w:val="16"/>
          <w:szCs w:val="16"/>
          <w:lang w:eastAsia="zh-CN"/>
        </w:rPr>
        <w:t>Certeau</w:t>
      </w:r>
      <w:proofErr w:type="spellEnd"/>
      <w:r w:rsidRPr="00187290">
        <w:rPr>
          <w:rFonts w:eastAsia="Times New Roman"/>
          <w:color w:val="000000" w:themeColor="text1"/>
          <w:sz w:val="16"/>
          <w:szCs w:val="16"/>
          <w:lang w:eastAsia="zh-CN"/>
        </w:rPr>
        <w:t xml:space="preserve"> calls "</w:t>
      </w:r>
      <w:proofErr w:type="spellStart"/>
      <w:r w:rsidRPr="00187290">
        <w:rPr>
          <w:rFonts w:eastAsia="Times New Roman"/>
          <w:color w:val="000000" w:themeColor="text1"/>
          <w:sz w:val="16"/>
          <w:szCs w:val="16"/>
          <w:lang w:eastAsia="zh-CN"/>
        </w:rPr>
        <w:t>intextuation</w:t>
      </w:r>
      <w:proofErr w:type="spellEnd"/>
      <w:r w:rsidRPr="00187290">
        <w:rPr>
          <w:rFonts w:eastAsia="Times New Roman"/>
          <w:color w:val="000000" w:themeColor="text1"/>
          <w:sz w:val="16"/>
          <w:szCs w:val="16"/>
          <w:lang w:eastAsia="zh-CN"/>
        </w:rPr>
        <w:t>": "Ever)' power, including </w:t>
      </w:r>
      <w:r w:rsidRPr="00187290">
        <w:rPr>
          <w:rFonts w:eastAsia="Times New Roman"/>
          <w:b/>
          <w:bCs/>
          <w:color w:val="000000" w:themeColor="text1"/>
          <w:szCs w:val="22"/>
          <w:u w:val="single"/>
          <w:bdr w:val="single" w:sz="18" w:space="0" w:color="auto" w:frame="1"/>
          <w:shd w:val="clear" w:color="auto" w:fill="00FF00"/>
          <w:lang w:eastAsia="zh-CN"/>
        </w:rPr>
        <w:t>the power of law, is written </w:t>
      </w:r>
      <w:r w:rsidRPr="00187290">
        <w:rPr>
          <w:rFonts w:eastAsia="Times New Roman"/>
          <w:b/>
          <w:bCs/>
          <w:color w:val="000000" w:themeColor="text1"/>
          <w:szCs w:val="22"/>
          <w:u w:val="single"/>
          <w:bdr w:val="single" w:sz="18" w:space="0" w:color="auto" w:frame="1"/>
          <w:lang w:eastAsia="zh-CN"/>
        </w:rPr>
        <w:t>first of all </w:t>
      </w:r>
      <w:r w:rsidRPr="00187290">
        <w:rPr>
          <w:rFonts w:eastAsia="Times New Roman"/>
          <w:b/>
          <w:bCs/>
          <w:color w:val="000000" w:themeColor="text1"/>
          <w:szCs w:val="22"/>
          <w:u w:val="single"/>
          <w:bdr w:val="single" w:sz="18" w:space="0" w:color="auto" w:frame="1"/>
          <w:shd w:val="clear" w:color="auto" w:fill="00FF00"/>
          <w:lang w:eastAsia="zh-CN"/>
        </w:rPr>
        <w:t>on the backs of its subjects</w:t>
      </w:r>
      <w:r w:rsidRPr="00187290">
        <w:rPr>
          <w:rFonts w:eastAsia="Times New Roman"/>
          <w:b/>
          <w:bCs/>
          <w:color w:val="000000" w:themeColor="text1"/>
          <w:szCs w:val="22"/>
          <w:u w:val="single"/>
          <w:bdr w:val="single" w:sz="18" w:space="0" w:color="auto" w:frame="1"/>
          <w:lang w:eastAsia="zh-CN"/>
        </w:rPr>
        <w:t>"</w:t>
      </w:r>
      <w:r w:rsidRPr="00187290">
        <w:rPr>
          <w:rFonts w:eastAsia="Times New Roman"/>
          <w:color w:val="000000" w:themeColor="text1"/>
          <w:sz w:val="16"/>
          <w:szCs w:val="16"/>
          <w:lang w:eastAsia="zh-CN"/>
        </w:rPr>
        <w:t> (1984:140). Among the most oppressed people in the United States today are the "undocumented" immigrants, the so-called "</w:t>
      </w:r>
      <w:proofErr w:type="spellStart"/>
      <w:r w:rsidRPr="00187290">
        <w:rPr>
          <w:rFonts w:eastAsia="Times New Roman"/>
          <w:color w:val="000000" w:themeColor="text1"/>
          <w:sz w:val="16"/>
          <w:szCs w:val="16"/>
          <w:lang w:eastAsia="zh-CN"/>
        </w:rPr>
        <w:t>il</w:t>
      </w:r>
      <w:proofErr w:type="spellEnd"/>
      <w:r w:rsidRPr="00187290">
        <w:rPr>
          <w:rFonts w:eastAsia="Times New Roman"/>
          <w:color w:val="000000" w:themeColor="text1"/>
          <w:sz w:val="16"/>
          <w:szCs w:val="16"/>
          <w:lang w:eastAsia="zh-CN"/>
        </w:rPr>
        <w:t xml:space="preserve">- legal aliens," known in the vernacular as the people "sin </w:t>
      </w:r>
      <w:proofErr w:type="spellStart"/>
      <w:r w:rsidRPr="00187290">
        <w:rPr>
          <w:rFonts w:eastAsia="Times New Roman"/>
          <w:color w:val="000000" w:themeColor="text1"/>
          <w:sz w:val="16"/>
          <w:szCs w:val="16"/>
          <w:lang w:eastAsia="zh-CN"/>
        </w:rPr>
        <w:t>papeles</w:t>
      </w:r>
      <w:proofErr w:type="spellEnd"/>
      <w:r w:rsidRPr="00187290">
        <w:rPr>
          <w:rFonts w:eastAsia="Times New Roman"/>
          <w:color w:val="000000" w:themeColor="text1"/>
          <w:sz w:val="16"/>
          <w:szCs w:val="16"/>
          <w:lang w:eastAsia="zh-CN"/>
        </w:rPr>
        <w:t xml:space="preserve">," the people without papers, </w:t>
      </w:r>
      <w:proofErr w:type="spellStart"/>
      <w:r w:rsidRPr="00187290">
        <w:rPr>
          <w:rFonts w:eastAsia="Times New Roman"/>
          <w:color w:val="000000" w:themeColor="text1"/>
          <w:sz w:val="16"/>
          <w:szCs w:val="16"/>
          <w:lang w:eastAsia="zh-CN"/>
        </w:rPr>
        <w:t>indocitmentado</w:t>
      </w:r>
      <w:proofErr w:type="spellEnd"/>
      <w:r w:rsidRPr="00187290">
        <w:rPr>
          <w:rFonts w:eastAsia="Times New Roman"/>
          <w:color w:val="000000" w:themeColor="text1"/>
          <w:sz w:val="16"/>
          <w:szCs w:val="16"/>
          <w:lang w:eastAsia="zh-CN"/>
        </w:rPr>
        <w:t xml:space="preserve">/as. They are illegal because they are not legible, they trouble "the writing machine of the law" (de </w:t>
      </w:r>
      <w:proofErr w:type="spellStart"/>
      <w:r w:rsidRPr="00187290">
        <w:rPr>
          <w:rFonts w:eastAsia="Times New Roman"/>
          <w:color w:val="000000" w:themeColor="text1"/>
          <w:sz w:val="16"/>
          <w:szCs w:val="16"/>
          <w:lang w:eastAsia="zh-CN"/>
        </w:rPr>
        <w:t>Certeau</w:t>
      </w:r>
      <w:proofErr w:type="spellEnd"/>
      <w:r w:rsidRPr="00187290">
        <w:rPr>
          <w:rFonts w:eastAsia="Times New Roman"/>
          <w:color w:val="000000" w:themeColor="text1"/>
          <w:sz w:val="16"/>
          <w:szCs w:val="16"/>
          <w:lang w:eastAsia="zh-CN"/>
        </w:rPr>
        <w:t xml:space="preserve"> 1984:141). </w:t>
      </w:r>
      <w:r w:rsidRPr="00187290">
        <w:rPr>
          <w:rFonts w:eastAsia="Times New Roman"/>
          <w:b/>
          <w:bCs/>
          <w:color w:val="000000" w:themeColor="text1"/>
          <w:szCs w:val="22"/>
          <w:u w:val="single"/>
          <w:bdr w:val="single" w:sz="18" w:space="0" w:color="auto" w:frame="1"/>
          <w:shd w:val="clear" w:color="auto" w:fill="00FF00"/>
          <w:lang w:eastAsia="zh-CN"/>
        </w:rPr>
        <w:t>The hegemony of textualism needs to be exposed </w:t>
      </w:r>
      <w:r w:rsidRPr="00187290">
        <w:rPr>
          <w:rFonts w:eastAsia="Times New Roman"/>
          <w:b/>
          <w:bCs/>
          <w:color w:val="000000" w:themeColor="text1"/>
          <w:szCs w:val="22"/>
          <w:u w:val="single"/>
          <w:bdr w:val="single" w:sz="18" w:space="0" w:color="auto" w:frame="1"/>
          <w:lang w:eastAsia="zh-CN"/>
        </w:rPr>
        <w:t>and undermined.</w:t>
      </w:r>
      <w:r w:rsidRPr="00187290">
        <w:rPr>
          <w:rFonts w:eastAsia="Times New Roman"/>
          <w:color w:val="000000" w:themeColor="text1"/>
          <w:sz w:val="16"/>
          <w:szCs w:val="16"/>
          <w:lang w:eastAsia="zh-CN"/>
        </w:rPr>
        <w:t> </w:t>
      </w:r>
      <w:proofErr w:type="spellStart"/>
      <w:r w:rsidRPr="00187290">
        <w:rPr>
          <w:rFonts w:eastAsia="Times New Roman"/>
          <w:color w:val="000000" w:themeColor="text1"/>
          <w:szCs w:val="22"/>
          <w:u w:val="single"/>
          <w:lang w:eastAsia="zh-CN"/>
        </w:rPr>
        <w:t>Transcrip</w:t>
      </w:r>
      <w:proofErr w:type="spellEnd"/>
      <w:r w:rsidRPr="00187290">
        <w:rPr>
          <w:rFonts w:eastAsia="Times New Roman"/>
          <w:color w:val="000000" w:themeColor="text1"/>
          <w:szCs w:val="22"/>
          <w:u w:val="single"/>
          <w:lang w:eastAsia="zh-CN"/>
        </w:rPr>
        <w:t xml:space="preserve">- </w:t>
      </w:r>
      <w:proofErr w:type="spellStart"/>
      <w:r w:rsidRPr="00187290">
        <w:rPr>
          <w:rFonts w:eastAsia="Times New Roman"/>
          <w:color w:val="000000" w:themeColor="text1"/>
          <w:szCs w:val="22"/>
          <w:u w:val="single"/>
          <w:lang w:eastAsia="zh-CN"/>
        </w:rPr>
        <w:t>tion</w:t>
      </w:r>
      <w:proofErr w:type="spellEnd"/>
      <w:r w:rsidRPr="00187290">
        <w:rPr>
          <w:rFonts w:eastAsia="Times New Roman"/>
          <w:color w:val="000000" w:themeColor="text1"/>
          <w:szCs w:val="22"/>
          <w:u w:val="single"/>
          <w:lang w:eastAsia="zh-CN"/>
        </w:rPr>
        <w:t xml:space="preserve"> is not</w:t>
      </w:r>
      <w:r w:rsidRPr="00187290">
        <w:rPr>
          <w:rFonts w:eastAsia="Times New Roman"/>
          <w:color w:val="000000" w:themeColor="text1"/>
          <w:sz w:val="16"/>
          <w:szCs w:val="16"/>
          <w:lang w:eastAsia="zh-CN"/>
        </w:rPr>
        <w:t> a </w:t>
      </w:r>
      <w:r w:rsidRPr="00187290">
        <w:rPr>
          <w:rFonts w:eastAsia="Times New Roman"/>
          <w:b/>
          <w:bCs/>
          <w:color w:val="000000" w:themeColor="text1"/>
          <w:szCs w:val="22"/>
          <w:u w:val="single"/>
          <w:bdr w:val="single" w:sz="18" w:space="0" w:color="auto" w:frame="1"/>
          <w:lang w:eastAsia="zh-CN"/>
        </w:rPr>
        <w:t>transparent or politically innocent model for</w:t>
      </w:r>
      <w:r w:rsidRPr="00187290">
        <w:rPr>
          <w:rFonts w:eastAsia="Times New Roman"/>
          <w:color w:val="000000" w:themeColor="text1"/>
          <w:sz w:val="16"/>
          <w:szCs w:val="16"/>
          <w:lang w:eastAsia="zh-CN"/>
        </w:rPr>
        <w:t> conceptualizing or </w:t>
      </w:r>
      <w:r w:rsidRPr="00187290">
        <w:rPr>
          <w:rFonts w:eastAsia="Times New Roman"/>
          <w:b/>
          <w:bCs/>
          <w:color w:val="000000" w:themeColor="text1"/>
          <w:szCs w:val="22"/>
          <w:u w:val="single"/>
          <w:bdr w:val="single" w:sz="18" w:space="0" w:color="auto" w:frame="1"/>
          <w:lang w:eastAsia="zh-CN"/>
        </w:rPr>
        <w:t>engaging the world</w:t>
      </w:r>
      <w:r w:rsidRPr="00187290">
        <w:rPr>
          <w:rFonts w:eastAsia="Times New Roman"/>
          <w:color w:val="000000" w:themeColor="text1"/>
          <w:sz w:val="16"/>
          <w:szCs w:val="16"/>
          <w:lang w:eastAsia="zh-CN"/>
        </w:rPr>
        <w:t>. </w:t>
      </w:r>
      <w:r w:rsidRPr="00187290">
        <w:rPr>
          <w:rFonts w:eastAsia="Times New Roman"/>
          <w:color w:val="000000" w:themeColor="text1"/>
          <w:szCs w:val="22"/>
          <w:u w:val="single"/>
          <w:lang w:eastAsia="zh-CN"/>
        </w:rPr>
        <w:t>The root metaphor of the text underpins the </w:t>
      </w:r>
      <w:r w:rsidRPr="00187290">
        <w:rPr>
          <w:rFonts w:eastAsia="Times New Roman"/>
          <w:b/>
          <w:bCs/>
          <w:color w:val="000000" w:themeColor="text1"/>
          <w:szCs w:val="22"/>
          <w:u w:val="single"/>
          <w:bdr w:val="single" w:sz="18" w:space="0" w:color="auto" w:frame="1"/>
          <w:shd w:val="clear" w:color="auto" w:fill="00FF00"/>
          <w:lang w:eastAsia="zh-CN"/>
        </w:rPr>
        <w:t>supremacy of Western knowledge systems</w:t>
      </w:r>
      <w:r w:rsidRPr="00187290">
        <w:rPr>
          <w:rFonts w:eastAsia="Times New Roman"/>
          <w:color w:val="000000" w:themeColor="text1"/>
          <w:szCs w:val="22"/>
          <w:u w:val="single"/>
          <w:lang w:eastAsia="zh-CN"/>
        </w:rPr>
        <w:t> by </w:t>
      </w:r>
      <w:r w:rsidRPr="00187290">
        <w:rPr>
          <w:rFonts w:eastAsia="Times New Roman"/>
          <w:b/>
          <w:bCs/>
          <w:color w:val="000000" w:themeColor="text1"/>
          <w:szCs w:val="22"/>
          <w:u w:val="single"/>
          <w:bdr w:val="single" w:sz="18" w:space="0" w:color="auto" w:frame="1"/>
          <w:shd w:val="clear" w:color="auto" w:fill="00FF00"/>
          <w:lang w:eastAsia="zh-CN"/>
        </w:rPr>
        <w:t>erasing</w:t>
      </w:r>
      <w:r w:rsidRPr="00187290">
        <w:rPr>
          <w:rFonts w:eastAsia="Times New Roman"/>
          <w:color w:val="000000" w:themeColor="text1"/>
          <w:sz w:val="16"/>
          <w:szCs w:val="16"/>
          <w:shd w:val="clear" w:color="auto" w:fill="00FF00"/>
          <w:lang w:eastAsia="zh-CN"/>
        </w:rPr>
        <w:t> </w:t>
      </w:r>
      <w:r w:rsidRPr="00187290">
        <w:rPr>
          <w:rFonts w:eastAsia="Times New Roman"/>
          <w:color w:val="000000" w:themeColor="text1"/>
          <w:sz w:val="16"/>
          <w:szCs w:val="16"/>
          <w:lang w:eastAsia="zh-CN"/>
        </w:rPr>
        <w:t>the vast realm of human </w:t>
      </w:r>
      <w:r w:rsidRPr="00187290">
        <w:rPr>
          <w:rFonts w:eastAsia="Times New Roman"/>
          <w:b/>
          <w:bCs/>
          <w:color w:val="000000" w:themeColor="text1"/>
          <w:szCs w:val="22"/>
          <w:u w:val="single"/>
          <w:bdr w:val="single" w:sz="18" w:space="0" w:color="auto" w:frame="1"/>
          <w:shd w:val="clear" w:color="auto" w:fill="00FF00"/>
          <w:lang w:eastAsia="zh-CN"/>
        </w:rPr>
        <w:t>knowledge </w:t>
      </w:r>
      <w:r w:rsidRPr="00187290">
        <w:rPr>
          <w:rFonts w:eastAsia="Times New Roman"/>
          <w:b/>
          <w:bCs/>
          <w:color w:val="000000" w:themeColor="text1"/>
          <w:szCs w:val="22"/>
          <w:u w:val="single"/>
          <w:bdr w:val="single" w:sz="18" w:space="0" w:color="auto" w:frame="1"/>
          <w:lang w:eastAsia="zh-CN"/>
        </w:rPr>
        <w:t>and meaningful action </w:t>
      </w:r>
      <w:r w:rsidRPr="00187290">
        <w:rPr>
          <w:rFonts w:eastAsia="Times New Roman"/>
          <w:b/>
          <w:bCs/>
          <w:color w:val="000000" w:themeColor="text1"/>
          <w:szCs w:val="22"/>
          <w:u w:val="single"/>
          <w:bdr w:val="single" w:sz="18" w:space="0" w:color="auto" w:frame="1"/>
          <w:shd w:val="clear" w:color="auto" w:fill="00FF00"/>
          <w:lang w:eastAsia="zh-CN"/>
        </w:rPr>
        <w:t>that is unlettered</w:t>
      </w:r>
      <w:r w:rsidRPr="00187290">
        <w:rPr>
          <w:rFonts w:eastAsia="Times New Roman"/>
          <w:b/>
          <w:bCs/>
          <w:color w:val="000000" w:themeColor="text1"/>
          <w:szCs w:val="22"/>
          <w:u w:val="single"/>
          <w:bdr w:val="single" w:sz="18" w:space="0" w:color="auto" w:frame="1"/>
          <w:lang w:eastAsia="zh-CN"/>
        </w:rPr>
        <w:t>,</w:t>
      </w:r>
      <w:r w:rsidRPr="00187290">
        <w:rPr>
          <w:rFonts w:eastAsia="Times New Roman"/>
          <w:color w:val="000000" w:themeColor="text1"/>
          <w:sz w:val="16"/>
          <w:szCs w:val="16"/>
          <w:lang w:eastAsia="zh-CN"/>
        </w:rPr>
        <w:t xml:space="preserve"> "a history of the tacit and the habitual" (Jackson 2000:29). In their multivolume historical ethnography of colonialism/ evangelism in South Africa, John and Jean </w:t>
      </w:r>
      <w:proofErr w:type="spellStart"/>
      <w:r w:rsidRPr="00187290">
        <w:rPr>
          <w:rFonts w:eastAsia="Times New Roman"/>
          <w:color w:val="000000" w:themeColor="text1"/>
          <w:sz w:val="16"/>
          <w:szCs w:val="16"/>
          <w:lang w:eastAsia="zh-CN"/>
        </w:rPr>
        <w:t>ComarofFpay</w:t>
      </w:r>
      <w:proofErr w:type="spellEnd"/>
      <w:r w:rsidRPr="00187290">
        <w:rPr>
          <w:rFonts w:eastAsia="Times New Roman"/>
          <w:color w:val="000000" w:themeColor="text1"/>
          <w:sz w:val="16"/>
          <w:szCs w:val="16"/>
          <w:lang w:eastAsia="zh-CN"/>
        </w:rPr>
        <w:t xml:space="preserve"> careful attention to the way Tswana people argued with their white interlocutors "both verbally and nonverbally" (1997:47; see also 1991). They excavate spaces of agency and </w:t>
      </w:r>
      <w:proofErr w:type="spellStart"/>
      <w:r w:rsidRPr="00187290">
        <w:rPr>
          <w:rFonts w:eastAsia="Times New Roman"/>
          <w:color w:val="000000" w:themeColor="text1"/>
          <w:sz w:val="16"/>
          <w:szCs w:val="16"/>
          <w:lang w:eastAsia="zh-CN"/>
        </w:rPr>
        <w:t>strug</w:t>
      </w:r>
      <w:proofErr w:type="spellEnd"/>
      <w:r w:rsidRPr="00187290">
        <w:rPr>
          <w:rFonts w:eastAsia="Times New Roman"/>
          <w:color w:val="000000" w:themeColor="text1"/>
          <w:sz w:val="16"/>
          <w:szCs w:val="16"/>
          <w:lang w:eastAsia="zh-CN"/>
        </w:rPr>
        <w:t xml:space="preserve">- </w:t>
      </w:r>
      <w:proofErr w:type="spellStart"/>
      <w:r w:rsidRPr="00187290">
        <w:rPr>
          <w:rFonts w:eastAsia="Times New Roman"/>
          <w:color w:val="000000" w:themeColor="text1"/>
          <w:sz w:val="16"/>
          <w:szCs w:val="16"/>
          <w:lang w:eastAsia="zh-CN"/>
        </w:rPr>
        <w:t>gle</w:t>
      </w:r>
      <w:proofErr w:type="spellEnd"/>
      <w:r w:rsidRPr="00187290">
        <w:rPr>
          <w:rFonts w:eastAsia="Times New Roman"/>
          <w:color w:val="000000" w:themeColor="text1"/>
          <w:sz w:val="16"/>
          <w:szCs w:val="16"/>
          <w:lang w:eastAsia="zh-CN"/>
        </w:rPr>
        <w:t xml:space="preserve"> from everyday performance practices—clothing, gardening, healing, trading, worshipping, architecture, and homemaking—to reveal an impressive repertoire of conscious, creative, critical, contrapuntal responses to the imperialist project that exceeded the verbal. The </w:t>
      </w:r>
      <w:proofErr w:type="spellStart"/>
      <w:r w:rsidRPr="00187290">
        <w:rPr>
          <w:rFonts w:eastAsia="Times New Roman"/>
          <w:color w:val="000000" w:themeColor="text1"/>
          <w:sz w:val="16"/>
          <w:szCs w:val="16"/>
          <w:lang w:eastAsia="zh-CN"/>
        </w:rPr>
        <w:t>Comarofis</w:t>
      </w:r>
      <w:proofErr w:type="spellEnd"/>
      <w:r w:rsidRPr="00187290">
        <w:rPr>
          <w:rFonts w:eastAsia="Times New Roman"/>
          <w:color w:val="000000" w:themeColor="text1"/>
          <w:sz w:val="16"/>
          <w:szCs w:val="16"/>
          <w:lang w:eastAsia="zh-CN"/>
        </w:rPr>
        <w:t xml:space="preserve"> intervene in an academically fashionable textual fundamentalism and fetish of the (verbal) archive where "text—a sad proxy for life—becomes all" (1992:26). "In this day and age," they ask, "</w:t>
      </w:r>
      <w:r w:rsidRPr="00187290">
        <w:rPr>
          <w:rFonts w:eastAsia="Times New Roman"/>
          <w:color w:val="000000" w:themeColor="text1"/>
          <w:szCs w:val="22"/>
          <w:u w:val="single"/>
          <w:lang w:eastAsia="zh-CN"/>
        </w:rPr>
        <w:t>do we still have to remind ourselves that many of the players on any historical stage </w:t>
      </w:r>
      <w:r w:rsidRPr="00187290">
        <w:rPr>
          <w:rFonts w:eastAsia="Times New Roman"/>
          <w:b/>
          <w:bCs/>
          <w:color w:val="000000" w:themeColor="text1"/>
          <w:szCs w:val="22"/>
          <w:u w:val="single"/>
          <w:bdr w:val="single" w:sz="18" w:space="0" w:color="auto" w:frame="1"/>
          <w:lang w:eastAsia="zh-CN"/>
        </w:rPr>
        <w:t>cannot speak at all? Or</w:t>
      </w:r>
      <w:r w:rsidRPr="00187290">
        <w:rPr>
          <w:rFonts w:eastAsia="Times New Roman"/>
          <w:color w:val="000000" w:themeColor="text1"/>
          <w:sz w:val="16"/>
          <w:szCs w:val="16"/>
          <w:lang w:eastAsia="zh-CN"/>
        </w:rPr>
        <w:t>, under greater or lesser duress, </w:t>
      </w:r>
      <w:r w:rsidRPr="00187290">
        <w:rPr>
          <w:rFonts w:eastAsia="Times New Roman"/>
          <w:b/>
          <w:bCs/>
          <w:color w:val="000000" w:themeColor="text1"/>
          <w:szCs w:val="22"/>
          <w:u w:val="single"/>
          <w:bdr w:val="single" w:sz="18" w:space="0" w:color="auto" w:frame="1"/>
          <w:lang w:eastAsia="zh-CN"/>
        </w:rPr>
        <w:t>opt not to</w:t>
      </w:r>
      <w:r w:rsidRPr="00187290">
        <w:rPr>
          <w:rFonts w:eastAsia="Times New Roman"/>
          <w:color w:val="000000" w:themeColor="text1"/>
          <w:sz w:val="16"/>
          <w:szCs w:val="16"/>
          <w:lang w:eastAsia="zh-CN"/>
        </w:rPr>
        <w:t> do so" (1997:48; see also Scott 1990)?</w:t>
      </w:r>
    </w:p>
    <w:p w14:paraId="5EE2B215" w14:textId="382B0649" w:rsidR="00504DAC" w:rsidRPr="00187290" w:rsidRDefault="00504DAC" w:rsidP="00504DAC">
      <w:pPr>
        <w:pStyle w:val="Heading4"/>
        <w:rPr>
          <w:sz w:val="8"/>
        </w:rPr>
      </w:pPr>
      <w:r w:rsidRPr="00187290">
        <w:t xml:space="preserve">Notions of competitive equity marginalize the out group and retrench power structures. - </w:t>
      </w:r>
    </w:p>
    <w:p w14:paraId="39D6B96E" w14:textId="77777777" w:rsidR="00504DAC" w:rsidRPr="00187290" w:rsidRDefault="00504DAC" w:rsidP="00504DAC">
      <w:pPr>
        <w:pStyle w:val="Smalltext"/>
        <w:rPr>
          <w:color w:val="000000" w:themeColor="text1"/>
        </w:rPr>
      </w:pPr>
      <w:r w:rsidRPr="00187290">
        <w:rPr>
          <w:rStyle w:val="Style13ptBold"/>
          <w:color w:val="000000" w:themeColor="text1"/>
        </w:rPr>
        <w:t>Delgado 92</w:t>
      </w:r>
      <w:r w:rsidRPr="00187290">
        <w:rPr>
          <w:color w:val="000000" w:themeColor="text1"/>
        </w:rPr>
        <w:t xml:space="preserve">, Law Prof at U. of Colorado, 1992 [Richard, “Shadowboxing: An Essay </w:t>
      </w:r>
      <w:proofErr w:type="gramStart"/>
      <w:r w:rsidRPr="00187290">
        <w:rPr>
          <w:color w:val="000000" w:themeColor="text1"/>
        </w:rPr>
        <w:t>On</w:t>
      </w:r>
      <w:proofErr w:type="gramEnd"/>
      <w:r w:rsidRPr="00187290">
        <w:rPr>
          <w:color w:val="000000" w:themeColor="text1"/>
        </w:rPr>
        <w:t xml:space="preserve"> Power,” In Cornell Law Review, May]</w:t>
      </w:r>
    </w:p>
    <w:p w14:paraId="6A9485ED" w14:textId="439B4ECE" w:rsidR="00504DAC" w:rsidRPr="00504DAC" w:rsidRDefault="00504DAC" w:rsidP="00504DAC">
      <w:pPr>
        <w:pStyle w:val="Smalltext"/>
        <w:rPr>
          <w:color w:val="000000" w:themeColor="text1"/>
        </w:rPr>
      </w:pPr>
      <w:r w:rsidRPr="00187290">
        <w:rPr>
          <w:rStyle w:val="Emphasis"/>
        </w:rPr>
        <w:t>We have cleverly built power's view of the appropriate standard of conduct into the very term fair. Thus</w:t>
      </w:r>
      <w:r w:rsidRPr="00187290">
        <w:rPr>
          <w:rStyle w:val="Emphasis"/>
          <w:highlight w:val="green"/>
        </w:rPr>
        <w:t>, the stronger party is able to have</w:t>
      </w:r>
      <w:r w:rsidRPr="00187290">
        <w:rPr>
          <w:rStyle w:val="Emphasis"/>
        </w:rPr>
        <w:t xml:space="preserve"> his/</w:t>
      </w:r>
      <w:r w:rsidRPr="00187290">
        <w:rPr>
          <w:rStyle w:val="Emphasis"/>
          <w:highlight w:val="green"/>
        </w:rPr>
        <w:t>her way</w:t>
      </w:r>
      <w:r w:rsidRPr="00187290">
        <w:rPr>
          <w:rStyle w:val="Emphasis"/>
        </w:rPr>
        <w:t xml:space="preserve"> and see her/himself as principled at the same time.</w:t>
      </w:r>
      <w:r w:rsidRPr="00187290">
        <w:rPr>
          <w:rStyle w:val="StyleUnderline"/>
          <w:color w:val="000000" w:themeColor="text1"/>
        </w:rPr>
        <w:t xml:space="preserve"> </w:t>
      </w:r>
      <w:r w:rsidRPr="00187290">
        <w:rPr>
          <w:color w:val="000000" w:themeColor="text1"/>
        </w:rPr>
        <w:t xml:space="preserve">Imagine, for example, a man's likely reaction to the suggestion that subjective considerations -- a woman's mood, her sense of pressure or intimidation, how she felt about the man, her unexpressed fear of reprisals if she did not go ahead-- ought to play a part in determining whether the man is guilty of rape. Most men find this suggestion offensive; it requires them to do something they are not accustomed to doing. "Why," they say, "I'd have to be a mind reader before I could have sex with anybody?" "Who knows, anyway, what internal inhibitions the woman might have been harboring?" And "what if the woman simply changed her mind later and charged me with rape?"  What we never notice is that women can "read" men's minds perfectly well. The male perspective is right out there in the world, plain as day, inscribed in culture, song, and myth -- in all the prevailing narratives. These narratives tell us that men want and are </w:t>
      </w:r>
      <w:proofErr w:type="gramStart"/>
      <w:r w:rsidRPr="00187290">
        <w:rPr>
          <w:color w:val="000000" w:themeColor="text1"/>
        </w:rPr>
        <w:t xml:space="preserve">entitled </w:t>
      </w:r>
      <w:bookmarkStart w:id="0" w:name="PAGE_820_8325"/>
      <w:bookmarkEnd w:id="0"/>
      <w:r w:rsidRPr="00187290">
        <w:rPr>
          <w:color w:val="000000" w:themeColor="text1"/>
        </w:rPr>
        <w:t> [</w:t>
      </w:r>
      <w:proofErr w:type="gramEnd"/>
      <w:r w:rsidRPr="00187290">
        <w:rPr>
          <w:color w:val="000000" w:themeColor="text1"/>
        </w:rPr>
        <w:t xml:space="preserve">*820]  to sex, that it is a prime function of women to give it to them, and that unless something unusual happens, the act of sex is ordinary and blameless. We believe these things because that is the way we have constructed women, men, and "normal" sexual intercourse.  Yet society and law accept only this latter message (or something like it), and not the former, more nuanced ones, to mean refusal. Why? </w:t>
      </w:r>
      <w:r w:rsidRPr="00187290">
        <w:rPr>
          <w:rStyle w:val="Emphasis"/>
          <w:highlight w:val="green"/>
        </w:rPr>
        <w:t>The "objective" approach</w:t>
      </w:r>
      <w:r w:rsidRPr="00187290">
        <w:rPr>
          <w:rStyle w:val="Emphasis"/>
        </w:rPr>
        <w:t xml:space="preserve"> is </w:t>
      </w:r>
      <w:r w:rsidRPr="00187290">
        <w:rPr>
          <w:rStyle w:val="Emphasis"/>
          <w:highlight w:val="green"/>
        </w:rPr>
        <w:t>not</w:t>
      </w:r>
      <w:r w:rsidRPr="00187290">
        <w:rPr>
          <w:rStyle w:val="Emphasis"/>
        </w:rPr>
        <w:t xml:space="preserve"> inherently better or </w:t>
      </w:r>
      <w:proofErr w:type="gramStart"/>
      <w:r w:rsidRPr="00187290">
        <w:rPr>
          <w:rStyle w:val="Emphasis"/>
          <w:highlight w:val="green"/>
        </w:rPr>
        <w:t>more fair</w:t>
      </w:r>
      <w:proofErr w:type="gramEnd"/>
      <w:r w:rsidRPr="00187290">
        <w:rPr>
          <w:rStyle w:val="Emphasis"/>
        </w:rPr>
        <w:t xml:space="preserve">. Rather, it is accepted because </w:t>
      </w:r>
      <w:r w:rsidRPr="00187290">
        <w:rPr>
          <w:rStyle w:val="Emphasis"/>
          <w:highlight w:val="green"/>
        </w:rPr>
        <w:t>it embodies</w:t>
      </w:r>
      <w:r w:rsidRPr="00187290">
        <w:rPr>
          <w:rStyle w:val="Emphasis"/>
        </w:rPr>
        <w:t xml:space="preserve"> the sense of </w:t>
      </w:r>
      <w:r w:rsidRPr="00187290">
        <w:rPr>
          <w:rStyle w:val="Emphasis"/>
          <w:highlight w:val="green"/>
        </w:rPr>
        <w:t>the stronger party</w:t>
      </w:r>
      <w:r w:rsidRPr="00187290">
        <w:rPr>
          <w:rStyle w:val="Emphasis"/>
        </w:rPr>
        <w:t xml:space="preserve">, who centuries ago found himself in a position to dictate what permission meant. </w:t>
      </w:r>
      <w:r w:rsidRPr="00187290">
        <w:rPr>
          <w:rStyle w:val="Emphasis"/>
          <w:highlight w:val="green"/>
        </w:rPr>
        <w:t>Allowing ourselves to be drawn into</w:t>
      </w:r>
      <w:r w:rsidRPr="00187290">
        <w:rPr>
          <w:rStyle w:val="Emphasis"/>
        </w:rPr>
        <w:t xml:space="preserve"> reflexive, predictable </w:t>
      </w:r>
      <w:r w:rsidRPr="00187290">
        <w:rPr>
          <w:rStyle w:val="Emphasis"/>
          <w:highlight w:val="green"/>
        </w:rPr>
        <w:t>arguments</w:t>
      </w:r>
      <w:r w:rsidRPr="00187290">
        <w:rPr>
          <w:rStyle w:val="Emphasis"/>
        </w:rPr>
        <w:t xml:space="preserve"> </w:t>
      </w:r>
      <w:r w:rsidRPr="00187290">
        <w:rPr>
          <w:rStyle w:val="Emphasis"/>
          <w:highlight w:val="green"/>
        </w:rPr>
        <w:t>about</w:t>
      </w:r>
      <w:r w:rsidRPr="00187290">
        <w:rPr>
          <w:color w:val="000000" w:themeColor="text1"/>
        </w:rPr>
        <w:t xml:space="preserve"> administrability, </w:t>
      </w:r>
      <w:r w:rsidRPr="00187290">
        <w:rPr>
          <w:rStyle w:val="Emphasis"/>
          <w:highlight w:val="green"/>
        </w:rPr>
        <w:t>fairness</w:t>
      </w:r>
      <w:r w:rsidRPr="00187290">
        <w:rPr>
          <w:rStyle w:val="Emphasis"/>
        </w:rPr>
        <w:t xml:space="preserve">, stability, and ease of determination </w:t>
      </w:r>
      <w:r w:rsidRPr="00187290">
        <w:rPr>
          <w:rStyle w:val="Emphasis"/>
          <w:highlight w:val="green"/>
        </w:rPr>
        <w:t>points us away from</w:t>
      </w:r>
      <w:r w:rsidRPr="00187290">
        <w:rPr>
          <w:rStyle w:val="Emphasis"/>
        </w:rPr>
        <w:t xml:space="preserve"> what </w:t>
      </w:r>
      <w:bookmarkStart w:id="1" w:name="PAGE_821_8325"/>
      <w:bookmarkEnd w:id="1"/>
      <w:r w:rsidRPr="00187290">
        <w:rPr>
          <w:rStyle w:val="Emphasis"/>
        </w:rPr>
        <w:t xml:space="preserve"> [*821]  really counts: </w:t>
      </w:r>
      <w:r w:rsidRPr="00187290">
        <w:rPr>
          <w:rStyle w:val="Emphasis"/>
          <w:highlight w:val="green"/>
        </w:rPr>
        <w:t>the way in which stronger parties have managed to inscribe their views and interests</w:t>
      </w:r>
      <w:r w:rsidRPr="00187290">
        <w:rPr>
          <w:rStyle w:val="Emphasis"/>
        </w:rPr>
        <w:t xml:space="preserve"> into "external" culture</w:t>
      </w:r>
      <w:r w:rsidRPr="00187290">
        <w:rPr>
          <w:rStyle w:val="StyleUnderline"/>
          <w:color w:val="000000" w:themeColor="text1"/>
        </w:rPr>
        <w:t>,</w:t>
      </w:r>
      <w:r w:rsidRPr="00187290">
        <w:rPr>
          <w:color w:val="000000" w:themeColor="text1"/>
        </w:rPr>
        <w:t xml:space="preserve"> so that we are now enamored with that way of judging action. First, we read our values and preferences into the culture; then we pretend to consult that culture meekly and humbly in order to judge our own acts. </w:t>
      </w:r>
    </w:p>
    <w:p w14:paraId="6AE24E33" w14:textId="77777777" w:rsidR="00504DAC" w:rsidRPr="00187290" w:rsidRDefault="00504DAC" w:rsidP="00504DAC">
      <w:pPr>
        <w:pStyle w:val="Heading4"/>
        <w:spacing w:before="0" w:after="160" w:line="276" w:lineRule="auto"/>
      </w:pPr>
      <w:r w:rsidRPr="00187290">
        <w:t xml:space="preserve">Our analysis foregrounds race and disability in the construction of </w:t>
      </w:r>
      <w:r w:rsidRPr="00187290">
        <w:rPr>
          <w:u w:val="single"/>
        </w:rPr>
        <w:t>blackness</w:t>
      </w:r>
      <w:r w:rsidRPr="00187290">
        <w:t xml:space="preserve">. This understands disability as co-responsible for the marking of black bodies as chattel. Our theory of impairment becomes situated within a historical context that understands blackness as disabled. </w:t>
      </w:r>
    </w:p>
    <w:p w14:paraId="06DEE0E2" w14:textId="77777777" w:rsidR="00504DAC" w:rsidRPr="00187290" w:rsidRDefault="00504DAC" w:rsidP="00504DAC">
      <w:pPr>
        <w:spacing w:line="276" w:lineRule="auto"/>
        <w:rPr>
          <w:b/>
        </w:rPr>
      </w:pPr>
      <w:proofErr w:type="spellStart"/>
      <w:r w:rsidRPr="00187290">
        <w:rPr>
          <w:b/>
          <w:sz w:val="26"/>
          <w:szCs w:val="26"/>
        </w:rPr>
        <w:t>Erevelles</w:t>
      </w:r>
      <w:proofErr w:type="spellEnd"/>
      <w:r w:rsidRPr="00187290">
        <w:rPr>
          <w:b/>
          <w:sz w:val="26"/>
          <w:szCs w:val="26"/>
        </w:rPr>
        <w:t xml:space="preserve"> 16</w:t>
      </w:r>
      <w:r w:rsidRPr="00187290">
        <w:rPr>
          <w:b/>
        </w:rPr>
        <w:t xml:space="preserve"> </w:t>
      </w:r>
      <w:r w:rsidRPr="00187290">
        <w:rPr>
          <w:sz w:val="16"/>
          <w:szCs w:val="16"/>
        </w:rPr>
        <w:t xml:space="preserve">“Becoming Disabled / Becoming Black: </w:t>
      </w:r>
      <w:proofErr w:type="spellStart"/>
      <w:r w:rsidRPr="00187290">
        <w:rPr>
          <w:sz w:val="16"/>
          <w:szCs w:val="16"/>
        </w:rPr>
        <w:t>Crippin</w:t>
      </w:r>
      <w:proofErr w:type="spellEnd"/>
      <w:r w:rsidRPr="00187290">
        <w:rPr>
          <w:sz w:val="16"/>
          <w:szCs w:val="16"/>
        </w:rPr>
        <w:t xml:space="preserve">’ Critical Ethnic Studies from the Periphery” Nirmala </w:t>
      </w:r>
      <w:proofErr w:type="spellStart"/>
      <w:r w:rsidRPr="00187290">
        <w:rPr>
          <w:sz w:val="16"/>
          <w:szCs w:val="16"/>
        </w:rPr>
        <w:t>Erevelles</w:t>
      </w:r>
      <w:proofErr w:type="spellEnd"/>
      <w:r w:rsidRPr="00187290">
        <w:rPr>
          <w:sz w:val="16"/>
          <w:szCs w:val="16"/>
        </w:rPr>
        <w:t xml:space="preserve"> May 2016 // UTDD</w:t>
      </w:r>
    </w:p>
    <w:p w14:paraId="2F65F660" w14:textId="77777777" w:rsidR="00504DAC" w:rsidRPr="00187290" w:rsidRDefault="00504DAC" w:rsidP="00504DAC">
      <w:pPr>
        <w:spacing w:line="276" w:lineRule="auto"/>
        <w:rPr>
          <w:b/>
          <w:sz w:val="14"/>
          <w:szCs w:val="26"/>
        </w:rPr>
      </w:pPr>
      <w:r w:rsidRPr="00187290">
        <w:rPr>
          <w:sz w:val="14"/>
          <w:szCs w:val="26"/>
        </w:rPr>
        <w:t>“</w:t>
      </w:r>
      <w:r w:rsidRPr="00187290">
        <w:rPr>
          <w:b/>
          <w:sz w:val="26"/>
          <w:szCs w:val="26"/>
          <w:u w:val="single"/>
        </w:rPr>
        <w:t xml:space="preserve">Spillers describes this transformation of the enslaved body into a com- </w:t>
      </w:r>
      <w:proofErr w:type="spellStart"/>
      <w:r w:rsidRPr="00187290">
        <w:rPr>
          <w:b/>
          <w:sz w:val="26"/>
          <w:szCs w:val="26"/>
          <w:u w:val="single"/>
        </w:rPr>
        <w:t>modity</w:t>
      </w:r>
      <w:proofErr w:type="spellEnd"/>
      <w:r w:rsidRPr="00187290">
        <w:rPr>
          <w:b/>
          <w:sz w:val="26"/>
          <w:szCs w:val="26"/>
          <w:u w:val="single"/>
        </w:rPr>
        <w:t xml:space="preserve"> so dehumanized that it is conceived of as mere flesh and proffered for the economic and sexual consumption of the white master as </w:t>
      </w:r>
      <w:proofErr w:type="spellStart"/>
      <w:r w:rsidRPr="00187290">
        <w:rPr>
          <w:b/>
          <w:sz w:val="26"/>
          <w:szCs w:val="26"/>
          <w:u w:val="single"/>
        </w:rPr>
        <w:t>pornotroping</w:t>
      </w:r>
      <w:proofErr w:type="spellEnd"/>
      <w:r w:rsidRPr="00187290">
        <w:rPr>
          <w:b/>
          <w:sz w:val="26"/>
          <w:szCs w:val="26"/>
          <w:u w:val="single"/>
        </w:rPr>
        <w:t>.</w:t>
      </w:r>
      <w:r w:rsidRPr="00187290">
        <w:rPr>
          <w:sz w:val="14"/>
          <w:szCs w:val="26"/>
        </w:rPr>
        <w:t xml:space="preserve"> She writes, “(1) The captive body becomes the source of an irresistible, de- </w:t>
      </w:r>
      <w:proofErr w:type="spellStart"/>
      <w:r w:rsidRPr="00187290">
        <w:rPr>
          <w:sz w:val="14"/>
          <w:szCs w:val="26"/>
        </w:rPr>
        <w:t>structive</w:t>
      </w:r>
      <w:proofErr w:type="spellEnd"/>
      <w:r w:rsidRPr="00187290">
        <w:rPr>
          <w:sz w:val="14"/>
          <w:szCs w:val="26"/>
        </w:rPr>
        <w:t xml:space="preserve"> sensuality; (2) at the same time—in stunning contradiction—the captive body reduces to a thing, becoming being for the captor; (3) in this absence from a subject position, </w:t>
      </w:r>
      <w:r w:rsidRPr="00187290">
        <w:rPr>
          <w:b/>
          <w:sz w:val="26"/>
          <w:szCs w:val="26"/>
          <w:u w:val="single"/>
        </w:rPr>
        <w:t>the captured sexualities provide a physical and biological expression of ‘otherness’;</w:t>
      </w:r>
      <w:r w:rsidRPr="00187290">
        <w:rPr>
          <w:sz w:val="14"/>
          <w:szCs w:val="26"/>
        </w:rPr>
        <w:t xml:space="preserve"> (4) </w:t>
      </w:r>
      <w:r w:rsidRPr="00187290">
        <w:rPr>
          <w:b/>
          <w:sz w:val="26"/>
          <w:szCs w:val="26"/>
          <w:u w:val="single"/>
        </w:rPr>
        <w:t xml:space="preserve">as a category of ‘otherness,’ the captive body translates into a potential for </w:t>
      </w:r>
      <w:proofErr w:type="spellStart"/>
      <w:r w:rsidRPr="00187290">
        <w:rPr>
          <w:b/>
          <w:sz w:val="26"/>
          <w:szCs w:val="26"/>
          <w:u w:val="single"/>
        </w:rPr>
        <w:t>pornotroping</w:t>
      </w:r>
      <w:proofErr w:type="spellEnd"/>
      <w:r w:rsidRPr="00187290">
        <w:rPr>
          <w:sz w:val="14"/>
          <w:szCs w:val="26"/>
        </w:rPr>
        <w:t xml:space="preserve"> and embodies sheer physical powerlessness that slides into a more general ‘powerlessness,’ resonating through various centers of human and social meaning.”13 Because flesh is conceived of as a precursor to the body (an argument that Spillers makes earlier in her essay), </w:t>
      </w:r>
      <w:r w:rsidRPr="00187290">
        <w:rPr>
          <w:b/>
          <w:sz w:val="26"/>
          <w:szCs w:val="26"/>
          <w:highlight w:val="green"/>
          <w:u w:val="single"/>
        </w:rPr>
        <w:t>“the (white) body—full life—functions as the abstract norm against which (black) flesh—mere life—is measured</w:t>
      </w:r>
      <w:r w:rsidRPr="00187290">
        <w:rPr>
          <w:b/>
          <w:sz w:val="26"/>
          <w:szCs w:val="26"/>
          <w:u w:val="single"/>
        </w:rPr>
        <w:t>, and it also serves as an exception due to its unattainability for the black subject.</w:t>
      </w:r>
      <w:r w:rsidRPr="00187290">
        <w:rPr>
          <w:sz w:val="14"/>
          <w:szCs w:val="26"/>
        </w:rPr>
        <w:t xml:space="preserve">”14 I argue that </w:t>
      </w:r>
      <w:r w:rsidRPr="00187290">
        <w:rPr>
          <w:b/>
          <w:sz w:val="26"/>
          <w:szCs w:val="26"/>
          <w:u w:val="single"/>
        </w:rPr>
        <w:t xml:space="preserve">the practice of </w:t>
      </w:r>
      <w:proofErr w:type="spellStart"/>
      <w:r w:rsidRPr="00187290">
        <w:rPr>
          <w:b/>
          <w:sz w:val="26"/>
          <w:szCs w:val="26"/>
          <w:highlight w:val="green"/>
          <w:u w:val="single"/>
        </w:rPr>
        <w:t>pornotroping</w:t>
      </w:r>
      <w:proofErr w:type="spellEnd"/>
      <w:r w:rsidRPr="00187290">
        <w:rPr>
          <w:b/>
          <w:sz w:val="26"/>
          <w:szCs w:val="26"/>
          <w:highlight w:val="green"/>
          <w:u w:val="single"/>
        </w:rPr>
        <w:t xml:space="preserve"> </w:t>
      </w:r>
      <w:r w:rsidRPr="00187290">
        <w:rPr>
          <w:b/>
          <w:sz w:val="26"/>
          <w:szCs w:val="26"/>
          <w:u w:val="single"/>
        </w:rPr>
        <w:t xml:space="preserve">that results in “the conscription of the victim as lacking both body and full human existence” </w:t>
      </w:r>
      <w:r w:rsidRPr="00187290">
        <w:rPr>
          <w:b/>
          <w:sz w:val="26"/>
          <w:szCs w:val="26"/>
          <w:highlight w:val="green"/>
          <w:u w:val="single"/>
        </w:rPr>
        <w:t>occurs when the body becomes simultaneously racialized and disabled.</w:t>
      </w:r>
      <w:r w:rsidRPr="00187290">
        <w:rPr>
          <w:sz w:val="14"/>
          <w:szCs w:val="26"/>
        </w:rPr>
        <w:t xml:space="preserve">15 Here </w:t>
      </w:r>
      <w:r w:rsidRPr="00187290">
        <w:rPr>
          <w:b/>
          <w:sz w:val="26"/>
          <w:szCs w:val="26"/>
          <w:u w:val="single"/>
        </w:rPr>
        <w:t>the logic of dehumanization regarded as synonymous with disability in ableist discourses is deployed to justify the abject racialization of enslaved bodies for their economic and sexual consumption by white society.</w:t>
      </w:r>
      <w:r w:rsidRPr="00187290">
        <w:rPr>
          <w:sz w:val="14"/>
          <w:szCs w:val="26"/>
        </w:rPr>
        <w:t xml:space="preserve">16 Thus, in the remainder of this chapter, I discuss the process of </w:t>
      </w:r>
      <w:proofErr w:type="spellStart"/>
      <w:r w:rsidRPr="00187290">
        <w:rPr>
          <w:sz w:val="14"/>
          <w:szCs w:val="26"/>
        </w:rPr>
        <w:t>pornotroping</w:t>
      </w:r>
      <w:proofErr w:type="spellEnd"/>
      <w:r w:rsidRPr="00187290">
        <w:rPr>
          <w:sz w:val="14"/>
          <w:szCs w:val="26"/>
        </w:rPr>
        <w:t xml:space="preserve"> not just as discursive but also as a process that has historical-materialist significance via the deploy- </w:t>
      </w:r>
      <w:proofErr w:type="spellStart"/>
      <w:r w:rsidRPr="00187290">
        <w:rPr>
          <w:sz w:val="14"/>
          <w:szCs w:val="26"/>
        </w:rPr>
        <w:t>ment</w:t>
      </w:r>
      <w:proofErr w:type="spellEnd"/>
      <w:r w:rsidRPr="00187290">
        <w:rPr>
          <w:sz w:val="14"/>
          <w:szCs w:val="26"/>
        </w:rPr>
        <w:t xml:space="preserve"> of disability. </w:t>
      </w:r>
      <w:proofErr w:type="spellStart"/>
      <w:r w:rsidRPr="00187290">
        <w:rPr>
          <w:sz w:val="14"/>
          <w:szCs w:val="26"/>
        </w:rPr>
        <w:t>Spillers’s</w:t>
      </w:r>
      <w:proofErr w:type="spellEnd"/>
      <w:r w:rsidRPr="00187290">
        <w:rPr>
          <w:sz w:val="14"/>
          <w:szCs w:val="26"/>
        </w:rPr>
        <w:t xml:space="preserve"> essay begins (and I use this verb very tentatively) </w:t>
      </w:r>
      <w:r w:rsidRPr="00187290">
        <w:rPr>
          <w:b/>
          <w:sz w:val="26"/>
          <w:szCs w:val="26"/>
          <w:highlight w:val="green"/>
          <w:u w:val="single"/>
        </w:rPr>
        <w:t>in the fifteenth century, in the initial encounters between European adventurers and West Africans</w:t>
      </w:r>
      <w:r w:rsidRPr="00187290">
        <w:rPr>
          <w:sz w:val="14"/>
          <w:szCs w:val="26"/>
        </w:rPr>
        <w:t xml:space="preserve">, as culled from the 1789 narrative of the Nigerian </w:t>
      </w:r>
      <w:proofErr w:type="spellStart"/>
      <w:r w:rsidRPr="00187290">
        <w:rPr>
          <w:sz w:val="14"/>
          <w:szCs w:val="26"/>
        </w:rPr>
        <w:t>Olaudau</w:t>
      </w:r>
      <w:proofErr w:type="spellEnd"/>
      <w:r w:rsidRPr="00187290">
        <w:rPr>
          <w:sz w:val="14"/>
          <w:szCs w:val="26"/>
        </w:rPr>
        <w:t xml:space="preserve"> Equiano, or Gustavus </w:t>
      </w:r>
      <w:proofErr w:type="spellStart"/>
      <w:r w:rsidRPr="00187290">
        <w:rPr>
          <w:sz w:val="14"/>
          <w:szCs w:val="26"/>
        </w:rPr>
        <w:t>Vassa</w:t>
      </w:r>
      <w:proofErr w:type="spellEnd"/>
      <w:r w:rsidRPr="00187290">
        <w:rPr>
          <w:sz w:val="14"/>
          <w:szCs w:val="26"/>
        </w:rPr>
        <w:t xml:space="preserve">, and the Portuguese Gomes </w:t>
      </w:r>
      <w:proofErr w:type="spellStart"/>
      <w:r w:rsidRPr="00187290">
        <w:rPr>
          <w:sz w:val="14"/>
          <w:szCs w:val="26"/>
        </w:rPr>
        <w:t>Eannes</w:t>
      </w:r>
      <w:proofErr w:type="spellEnd"/>
      <w:r w:rsidRPr="00187290">
        <w:rPr>
          <w:sz w:val="14"/>
          <w:szCs w:val="26"/>
        </w:rPr>
        <w:t xml:space="preserve"> de </w:t>
      </w:r>
      <w:proofErr w:type="spellStart"/>
      <w:r w:rsidRPr="00187290">
        <w:rPr>
          <w:sz w:val="14"/>
          <w:szCs w:val="26"/>
        </w:rPr>
        <w:t>Azurara’s</w:t>
      </w:r>
      <w:proofErr w:type="spellEnd"/>
      <w:r w:rsidRPr="00187290">
        <w:rPr>
          <w:sz w:val="14"/>
          <w:szCs w:val="26"/>
        </w:rPr>
        <w:t xml:space="preserve"> chronicle of the discovery and conquest of Guinea, 1441–48. In both </w:t>
      </w:r>
      <w:r w:rsidRPr="00187290">
        <w:rPr>
          <w:b/>
          <w:sz w:val="26"/>
          <w:szCs w:val="26"/>
          <w:u w:val="single"/>
        </w:rPr>
        <w:t>narratives, writ- ten from entirely different perspectives</w:t>
      </w:r>
      <w:r w:rsidRPr="00187290">
        <w:rPr>
          <w:sz w:val="14"/>
          <w:szCs w:val="26"/>
        </w:rPr>
        <w:t>, the initial encounter between the Self and its Other produced the shocked recognition of radical difference</w:t>
      </w:r>
      <w:r w:rsidRPr="00187290">
        <w:rPr>
          <w:sz w:val="26"/>
          <w:szCs w:val="26"/>
          <w:u w:val="single"/>
        </w:rPr>
        <w:t xml:space="preserve">. </w:t>
      </w:r>
      <w:r w:rsidRPr="00187290">
        <w:rPr>
          <w:rStyle w:val="Emphasis"/>
          <w:szCs w:val="26"/>
        </w:rPr>
        <w:t xml:space="preserve">In these initial encounters “white men with horrible looks, red faces, and long hair” came face to face with men and women “black as </w:t>
      </w:r>
      <w:proofErr w:type="spellStart"/>
      <w:r w:rsidRPr="00187290">
        <w:rPr>
          <w:rStyle w:val="Emphasis"/>
          <w:szCs w:val="26"/>
        </w:rPr>
        <w:t>Ethiops</w:t>
      </w:r>
      <w:proofErr w:type="spellEnd"/>
      <w:r w:rsidRPr="00187290">
        <w:rPr>
          <w:rStyle w:val="Emphasis"/>
          <w:szCs w:val="26"/>
        </w:rPr>
        <w:t xml:space="preserve">, and so ugly, both in features and in body, as almost to appear (to those who saw them) the images of a lower hemisphere.” </w:t>
      </w:r>
      <w:r w:rsidRPr="00187290">
        <w:rPr>
          <w:rStyle w:val="Emphasis"/>
          <w:szCs w:val="26"/>
          <w:highlight w:val="green"/>
        </w:rPr>
        <w:t>The</w:t>
      </w:r>
      <w:r w:rsidRPr="00187290">
        <w:rPr>
          <w:b/>
          <w:sz w:val="26"/>
          <w:szCs w:val="26"/>
          <w:highlight w:val="green"/>
          <w:u w:val="single"/>
        </w:rPr>
        <w:t xml:space="preserve"> sociocultural and psychic horror expressed by the Self when brought face to face with the monstrous Other</w:t>
      </w:r>
      <w:r w:rsidRPr="00187290">
        <w:rPr>
          <w:b/>
          <w:sz w:val="26"/>
          <w:szCs w:val="26"/>
          <w:u w:val="single"/>
        </w:rPr>
        <w:t xml:space="preserve"> </w:t>
      </w:r>
      <w:r w:rsidRPr="00187290">
        <w:rPr>
          <w:sz w:val="14"/>
          <w:szCs w:val="26"/>
        </w:rPr>
        <w:t xml:space="preserve">mimics Julia Kristeva’s argument that the abject </w:t>
      </w:r>
      <w:r w:rsidRPr="00187290">
        <w:rPr>
          <w:b/>
          <w:sz w:val="26"/>
          <w:szCs w:val="26"/>
          <w:u w:val="single"/>
        </w:rPr>
        <w:t>inspires an irrational fear</w:t>
      </w:r>
      <w:r w:rsidRPr="00187290">
        <w:rPr>
          <w:sz w:val="14"/>
          <w:szCs w:val="26"/>
        </w:rPr>
        <w:t xml:space="preserve"> of engulfment or contamination. At face value it would appear that both parties are guilty of this horror. However, as Spillers is quick to point out, </w:t>
      </w:r>
      <w:r w:rsidRPr="00187290">
        <w:rPr>
          <w:rStyle w:val="Emphasis"/>
          <w:szCs w:val="26"/>
          <w:highlight w:val="green"/>
        </w:rPr>
        <w:t>this notion of</w:t>
      </w:r>
      <w:r w:rsidRPr="00187290">
        <w:rPr>
          <w:rStyle w:val="Emphasis"/>
          <w:szCs w:val="26"/>
        </w:rPr>
        <w:t xml:space="preserve"> simultaneous and mutual </w:t>
      </w:r>
      <w:r w:rsidRPr="00187290">
        <w:rPr>
          <w:rStyle w:val="Emphasis"/>
          <w:szCs w:val="26"/>
          <w:highlight w:val="green"/>
        </w:rPr>
        <w:t>horror is a solipsism that conceals</w:t>
      </w:r>
      <w:r w:rsidRPr="00187290">
        <w:rPr>
          <w:rStyle w:val="Emphasis"/>
          <w:szCs w:val="26"/>
        </w:rPr>
        <w:t xml:space="preserve"> a more brutal reality: </w:t>
      </w:r>
      <w:r w:rsidRPr="00187290">
        <w:rPr>
          <w:rStyle w:val="Emphasis"/>
          <w:szCs w:val="26"/>
          <w:highlight w:val="green"/>
        </w:rPr>
        <w:t>the intention of the One to subjugate the Other on the basis of difference perceived in skin color</w:t>
      </w:r>
      <w:r w:rsidRPr="00187290">
        <w:rPr>
          <w:rStyle w:val="Emphasis"/>
          <w:szCs w:val="26"/>
        </w:rPr>
        <w:t xml:space="preserve">. To the ship’s crew of mostly European men, those </w:t>
      </w:r>
      <w:r w:rsidRPr="00187290">
        <w:rPr>
          <w:rStyle w:val="Emphasis"/>
          <w:szCs w:val="26"/>
          <w:highlight w:val="green"/>
        </w:rPr>
        <w:t>bodie</w:t>
      </w:r>
      <w:r w:rsidRPr="00187290">
        <w:rPr>
          <w:b/>
          <w:sz w:val="26"/>
          <w:szCs w:val="26"/>
          <w:highlight w:val="green"/>
          <w:u w:val="single"/>
        </w:rPr>
        <w:t>s</w:t>
      </w:r>
      <w:r w:rsidRPr="00187290">
        <w:rPr>
          <w:sz w:val="14"/>
          <w:szCs w:val="26"/>
        </w:rPr>
        <w:t xml:space="preserve">, “black as </w:t>
      </w:r>
      <w:proofErr w:type="spellStart"/>
      <w:r w:rsidRPr="00187290">
        <w:rPr>
          <w:sz w:val="14"/>
          <w:szCs w:val="26"/>
        </w:rPr>
        <w:t>Ethiops</w:t>
      </w:r>
      <w:proofErr w:type="spellEnd"/>
      <w:r w:rsidRPr="00187290">
        <w:rPr>
          <w:sz w:val="14"/>
          <w:szCs w:val="26"/>
        </w:rPr>
        <w:t xml:space="preserve">, and so ugly, both in features and in body,” </w:t>
      </w:r>
      <w:r w:rsidRPr="00187290">
        <w:rPr>
          <w:b/>
          <w:sz w:val="26"/>
          <w:szCs w:val="26"/>
          <w:highlight w:val="green"/>
          <w:u w:val="single"/>
        </w:rPr>
        <w:t>were nothing more than cargo</w:t>
      </w:r>
      <w:r w:rsidRPr="00187290">
        <w:rPr>
          <w:b/>
          <w:sz w:val="26"/>
          <w:szCs w:val="26"/>
          <w:u w:val="single"/>
        </w:rPr>
        <w:t xml:space="preserve"> to be transported to the New World by sea and to be traded for unimaginable profit </w:t>
      </w:r>
      <w:r w:rsidRPr="00187290">
        <w:rPr>
          <w:b/>
          <w:sz w:val="26"/>
          <w:szCs w:val="26"/>
          <w:highlight w:val="green"/>
          <w:u w:val="single"/>
        </w:rPr>
        <w:t>because of their obvious “physical impairments.”</w:t>
      </w:r>
      <w:r w:rsidRPr="00187290">
        <w:rPr>
          <w:b/>
          <w:sz w:val="26"/>
          <w:szCs w:val="26"/>
          <w:u w:val="single"/>
        </w:rPr>
        <w:t xml:space="preserve"> It is at this moment of </w:t>
      </w:r>
      <w:proofErr w:type="spellStart"/>
      <w:r w:rsidRPr="00187290">
        <w:rPr>
          <w:b/>
          <w:sz w:val="26"/>
          <w:szCs w:val="26"/>
          <w:u w:val="single"/>
        </w:rPr>
        <w:t>pornotroping</w:t>
      </w:r>
      <w:proofErr w:type="spellEnd"/>
      <w:r w:rsidRPr="00187290">
        <w:rPr>
          <w:b/>
          <w:sz w:val="26"/>
          <w:szCs w:val="26"/>
          <w:u w:val="single"/>
        </w:rPr>
        <w:t xml:space="preserve"> that </w:t>
      </w:r>
      <w:r w:rsidRPr="00187290">
        <w:rPr>
          <w:b/>
          <w:sz w:val="26"/>
          <w:szCs w:val="26"/>
          <w:highlight w:val="green"/>
          <w:u w:val="single"/>
        </w:rPr>
        <w:t>the conceptualization of black subjectivity as impaired</w:t>
      </w:r>
      <w:r w:rsidRPr="00187290">
        <w:rPr>
          <w:b/>
          <w:sz w:val="26"/>
          <w:szCs w:val="26"/>
          <w:u w:val="single"/>
        </w:rPr>
        <w:t xml:space="preserve"> subjectivity </w:t>
      </w:r>
      <w:r w:rsidRPr="00187290">
        <w:rPr>
          <w:b/>
          <w:sz w:val="26"/>
          <w:szCs w:val="26"/>
          <w:highlight w:val="green"/>
          <w:u w:val="single"/>
        </w:rPr>
        <w:t>is not accidental, nor</w:t>
      </w:r>
      <w:r w:rsidRPr="00187290">
        <w:rPr>
          <w:b/>
          <w:sz w:val="26"/>
          <w:szCs w:val="26"/>
          <w:u w:val="single"/>
        </w:rPr>
        <w:t xml:space="preserve"> should it be conceived of as </w:t>
      </w:r>
      <w:r w:rsidRPr="00187290">
        <w:rPr>
          <w:b/>
          <w:sz w:val="26"/>
          <w:szCs w:val="26"/>
          <w:highlight w:val="green"/>
          <w:u w:val="single"/>
        </w:rPr>
        <w:t>merely metaphorical.</w:t>
      </w:r>
      <w:r w:rsidRPr="00187290">
        <w:rPr>
          <w:b/>
          <w:sz w:val="26"/>
          <w:szCs w:val="26"/>
          <w:u w:val="single"/>
        </w:rPr>
        <w:t xml:space="preserve"> Rather </w:t>
      </w:r>
      <w:r w:rsidRPr="00187290">
        <w:rPr>
          <w:b/>
          <w:sz w:val="26"/>
          <w:szCs w:val="26"/>
          <w:highlight w:val="green"/>
          <w:u w:val="single"/>
        </w:rPr>
        <w:t>it is precisely at the historical moment when one class of human beings was transformed into cargo</w:t>
      </w:r>
      <w:r w:rsidRPr="00187290">
        <w:rPr>
          <w:b/>
          <w:sz w:val="26"/>
          <w:szCs w:val="26"/>
          <w:u w:val="single"/>
        </w:rPr>
        <w:t xml:space="preserve"> to be transported to the New World </w:t>
      </w:r>
      <w:r w:rsidRPr="00187290">
        <w:rPr>
          <w:b/>
          <w:sz w:val="26"/>
          <w:szCs w:val="26"/>
          <w:highlight w:val="green"/>
          <w:u w:val="single"/>
        </w:rPr>
        <w:t>that black bodies become disabled and disabled bodies become black.</w:t>
      </w:r>
      <w:r w:rsidRPr="00187290">
        <w:rPr>
          <w:b/>
          <w:sz w:val="26"/>
          <w:szCs w:val="26"/>
          <w:u w:val="single"/>
        </w:rPr>
        <w:t xml:space="preserve"> </w:t>
      </w:r>
      <w:r w:rsidRPr="00187290">
        <w:rPr>
          <w:sz w:val="14"/>
          <w:szCs w:val="26"/>
        </w:rPr>
        <w:t xml:space="preserve">It is also important to note that </w:t>
      </w:r>
      <w:r w:rsidRPr="00187290">
        <w:rPr>
          <w:b/>
          <w:sz w:val="26"/>
          <w:szCs w:val="26"/>
          <w:highlight w:val="green"/>
          <w:u w:val="single"/>
        </w:rPr>
        <w:t>blackness itself does not stand in for skin color.</w:t>
      </w:r>
      <w:r w:rsidRPr="00187290">
        <w:rPr>
          <w:b/>
          <w:sz w:val="26"/>
          <w:szCs w:val="26"/>
          <w:u w:val="single"/>
        </w:rPr>
        <w:t xml:space="preserve"> </w:t>
      </w:r>
      <w:r w:rsidRPr="00187290">
        <w:rPr>
          <w:sz w:val="14"/>
          <w:szCs w:val="26"/>
        </w:rPr>
        <w:t xml:space="preserve">After all, in his chronicle, de </w:t>
      </w:r>
      <w:proofErr w:type="spellStart"/>
      <w:r w:rsidRPr="00187290">
        <w:rPr>
          <w:sz w:val="14"/>
          <w:szCs w:val="26"/>
        </w:rPr>
        <w:t>Azurara</w:t>
      </w:r>
      <w:proofErr w:type="spellEnd"/>
      <w:r w:rsidRPr="00187290">
        <w:rPr>
          <w:sz w:val="14"/>
          <w:szCs w:val="26"/>
        </w:rPr>
        <w:t xml:space="preserve"> recognizes that “in the field of captives, some of the observed are ‘white enough, fair to look upon, and well-proportioned’ [while] Others are less ‘white like mulattoes.’”18 In other words, black and disabled are not just linguistic tropes used to delineate </w:t>
      </w:r>
      <w:proofErr w:type="spellStart"/>
      <w:r w:rsidRPr="00187290">
        <w:rPr>
          <w:sz w:val="14"/>
          <w:szCs w:val="26"/>
        </w:rPr>
        <w:t>dif</w:t>
      </w:r>
      <w:proofErr w:type="spellEnd"/>
      <w:r w:rsidRPr="00187290">
        <w:rPr>
          <w:sz w:val="14"/>
          <w:szCs w:val="26"/>
        </w:rPr>
        <w:t xml:space="preserve">- </w:t>
      </w:r>
      <w:proofErr w:type="spellStart"/>
      <w:r w:rsidRPr="00187290">
        <w:rPr>
          <w:sz w:val="14"/>
          <w:szCs w:val="26"/>
        </w:rPr>
        <w:t>ference</w:t>
      </w:r>
      <w:proofErr w:type="spellEnd"/>
      <w:r w:rsidRPr="00187290">
        <w:rPr>
          <w:sz w:val="14"/>
          <w:szCs w:val="26"/>
        </w:rPr>
        <w:t xml:space="preserve"> </w:t>
      </w:r>
      <w:r w:rsidRPr="00187290">
        <w:rPr>
          <w:b/>
          <w:sz w:val="26"/>
          <w:szCs w:val="26"/>
          <w:u w:val="single"/>
        </w:rPr>
        <w:t>but</w:t>
      </w:r>
      <w:r w:rsidRPr="00187290">
        <w:rPr>
          <w:sz w:val="14"/>
          <w:szCs w:val="26"/>
        </w:rPr>
        <w:t xml:space="preserve"> are </w:t>
      </w:r>
      <w:r w:rsidRPr="00187290">
        <w:rPr>
          <w:b/>
          <w:sz w:val="26"/>
          <w:szCs w:val="26"/>
          <w:u w:val="single"/>
        </w:rPr>
        <w:t xml:space="preserve">instead materialist constructs produced for the appropriation of profit in a historical context where black disabled bodies were subjected to the most brutal violence. </w:t>
      </w:r>
      <w:r w:rsidRPr="00187290">
        <w:rPr>
          <w:sz w:val="14"/>
          <w:szCs w:val="26"/>
        </w:rPr>
        <w:t xml:space="preserve">The other factor to recognize in these flesh-and-blood encounters of in- </w:t>
      </w:r>
      <w:proofErr w:type="spellStart"/>
      <w:r w:rsidRPr="00187290">
        <w:rPr>
          <w:sz w:val="14"/>
          <w:szCs w:val="26"/>
        </w:rPr>
        <w:t>tercorporeality</w:t>
      </w:r>
      <w:proofErr w:type="spellEnd"/>
      <w:r w:rsidRPr="00187290">
        <w:rPr>
          <w:sz w:val="14"/>
          <w:szCs w:val="26"/>
        </w:rPr>
        <w:t xml:space="preserve"> is that both </w:t>
      </w:r>
      <w:r w:rsidRPr="00187290">
        <w:rPr>
          <w:b/>
          <w:sz w:val="26"/>
          <w:szCs w:val="26"/>
          <w:highlight w:val="green"/>
          <w:u w:val="single"/>
        </w:rPr>
        <w:t xml:space="preserve">race and disability are mutually constitutive on account of this form of </w:t>
      </w:r>
      <w:proofErr w:type="spellStart"/>
      <w:r w:rsidRPr="00187290">
        <w:rPr>
          <w:b/>
          <w:sz w:val="26"/>
          <w:szCs w:val="26"/>
          <w:highlight w:val="green"/>
          <w:u w:val="single"/>
        </w:rPr>
        <w:t>pornotropic</w:t>
      </w:r>
      <w:proofErr w:type="spellEnd"/>
      <w:r w:rsidRPr="00187290">
        <w:rPr>
          <w:sz w:val="14"/>
          <w:szCs w:val="26"/>
        </w:rPr>
        <w:t xml:space="preserve"> social </w:t>
      </w:r>
      <w:r w:rsidRPr="00187290">
        <w:rPr>
          <w:b/>
          <w:sz w:val="26"/>
          <w:szCs w:val="26"/>
          <w:highlight w:val="green"/>
          <w:u w:val="single"/>
        </w:rPr>
        <w:t>violence.</w:t>
      </w:r>
      <w:r w:rsidRPr="00187290">
        <w:rPr>
          <w:b/>
          <w:sz w:val="26"/>
          <w:szCs w:val="26"/>
          <w:u w:val="single"/>
        </w:rPr>
        <w:t xml:space="preserve"> </w:t>
      </w:r>
      <w:r w:rsidRPr="00187290">
        <w:rPr>
          <w:sz w:val="14"/>
          <w:szCs w:val="26"/>
        </w:rPr>
        <w:t xml:space="preserve">Here </w:t>
      </w:r>
      <w:r w:rsidRPr="00187290">
        <w:rPr>
          <w:b/>
          <w:sz w:val="26"/>
          <w:szCs w:val="26"/>
          <w:highlight w:val="green"/>
          <w:u w:val="single"/>
        </w:rPr>
        <w:t>disability is</w:t>
      </w:r>
      <w:r w:rsidRPr="00187290">
        <w:rPr>
          <w:sz w:val="14"/>
          <w:szCs w:val="26"/>
        </w:rPr>
        <w:t xml:space="preserve"> again </w:t>
      </w:r>
      <w:r w:rsidRPr="00187290">
        <w:rPr>
          <w:b/>
          <w:sz w:val="26"/>
          <w:szCs w:val="26"/>
          <w:highlight w:val="green"/>
          <w:u w:val="single"/>
        </w:rPr>
        <w:t>not just a linguistic trope but the actual bloodied markings on the black body.</w:t>
      </w:r>
      <w:r w:rsidRPr="00187290">
        <w:rPr>
          <w:sz w:val="14"/>
          <w:szCs w:val="26"/>
        </w:rPr>
        <w:t xml:space="preserve"> Spillers cites William Goodell’s account of North American slave codes that expose this brutal violation of black flesh: </w:t>
      </w:r>
      <w:r w:rsidRPr="00187290">
        <w:rPr>
          <w:rStyle w:val="Emphasis"/>
        </w:rPr>
        <w:t>“‘</w:t>
      </w:r>
      <w:r w:rsidRPr="00187290">
        <w:rPr>
          <w:rStyle w:val="Emphasis"/>
          <w:highlight w:val="green"/>
        </w:rPr>
        <w:t>The smack of the whip</w:t>
      </w:r>
      <w:r w:rsidRPr="00187290">
        <w:rPr>
          <w:rStyle w:val="Emphasis"/>
        </w:rPr>
        <w:t xml:space="preserve"> is all day long in the ears of those who are on the plantation, or in the vicinity; and it </w:t>
      </w:r>
      <w:r w:rsidRPr="00187290">
        <w:rPr>
          <w:rStyle w:val="Emphasis"/>
          <w:highlight w:val="green"/>
        </w:rPr>
        <w:t>is used with such dexterity and severity as not only to lacerate the skin, but to tear out small portions of</w:t>
      </w:r>
      <w:r w:rsidRPr="00187290">
        <w:rPr>
          <w:rStyle w:val="Emphasis"/>
        </w:rPr>
        <w:t xml:space="preserve"> the </w:t>
      </w:r>
      <w:r w:rsidRPr="00187290">
        <w:rPr>
          <w:rStyle w:val="Emphasis"/>
          <w:highlight w:val="green"/>
        </w:rPr>
        <w:t>flesh</w:t>
      </w:r>
      <w:r w:rsidRPr="00187290">
        <w:rPr>
          <w:rStyle w:val="Emphasis"/>
        </w:rPr>
        <w:t xml:space="preserve"> at almost every stake.</w:t>
      </w:r>
      <w:r w:rsidRPr="00187290">
        <w:rPr>
          <w:sz w:val="14"/>
          <w:szCs w:val="26"/>
        </w:rPr>
        <w:t xml:space="preserve">’ The anatomical specifications of rupture, of altered human tissue, take on the objective description of laboratory prose—eyes beaten out, arms, backs, skulls branded, a left jaw, a right ankle, punctured; teeth missing, as the calculated work of iron, whips, chains, knives, the canine patrol, the bullet.” While Spillers describes these markings on the flesh as “the concentration of ethnicity” in a culture “whose state apparatus, including judges, attorneys, ‘owners,’ ‘soul drivers,’ ‘overseers,’ and ‘men of God,’ apparently colludes with a protocol of ‘search and destroy,’” I argue that these same </w:t>
      </w:r>
      <w:r w:rsidRPr="00187290">
        <w:rPr>
          <w:b/>
          <w:sz w:val="26"/>
          <w:szCs w:val="26"/>
          <w:highlight w:val="green"/>
          <w:u w:val="single"/>
        </w:rPr>
        <w:t>markings on the flesh quite simply</w:t>
      </w:r>
      <w:r w:rsidRPr="00187290">
        <w:rPr>
          <w:sz w:val="14"/>
          <w:szCs w:val="26"/>
        </w:rPr>
        <w:t xml:space="preserve"> also </w:t>
      </w:r>
      <w:r w:rsidRPr="00187290">
        <w:rPr>
          <w:b/>
          <w:sz w:val="26"/>
          <w:szCs w:val="26"/>
          <w:highlight w:val="green"/>
          <w:u w:val="single"/>
        </w:rPr>
        <w:t>produce impairment. Here impairment is not just biological</w:t>
      </w:r>
      <w:r w:rsidRPr="00187290">
        <w:rPr>
          <w:b/>
          <w:sz w:val="26"/>
          <w:szCs w:val="26"/>
          <w:u w:val="single"/>
        </w:rPr>
        <w:t xml:space="preserve"> or natural; </w:t>
      </w:r>
      <w:r w:rsidRPr="00187290">
        <w:rPr>
          <w:b/>
          <w:sz w:val="26"/>
          <w:szCs w:val="26"/>
          <w:highlight w:val="green"/>
          <w:u w:val="single"/>
        </w:rPr>
        <w:t>it is also produced in a historical</w:t>
      </w:r>
      <w:r w:rsidRPr="00187290">
        <w:rPr>
          <w:b/>
          <w:sz w:val="26"/>
          <w:szCs w:val="26"/>
          <w:u w:val="single"/>
        </w:rPr>
        <w:t xml:space="preserve">, social, and economic </w:t>
      </w:r>
      <w:r w:rsidRPr="00187290">
        <w:rPr>
          <w:b/>
          <w:sz w:val="26"/>
          <w:szCs w:val="26"/>
          <w:highlight w:val="green"/>
          <w:u w:val="single"/>
        </w:rPr>
        <w:t>context, where the very embodiment of blackness and disability “bears in person the marks of a cultural text whose inside has been turned outside.”</w:t>
      </w:r>
      <w:r w:rsidRPr="00187290">
        <w:rPr>
          <w:sz w:val="14"/>
          <w:szCs w:val="26"/>
        </w:rPr>
        <w:t xml:space="preserve">19 </w:t>
      </w:r>
      <w:r w:rsidRPr="00187290">
        <w:rPr>
          <w:rStyle w:val="Emphasis"/>
          <w:szCs w:val="26"/>
        </w:rPr>
        <w:t xml:space="preserve">Here too Rosemarie Garland-Thomson’s depiction of disability as the set of practices that produce disabled and nondisabled bodies via a system of interpreting and disciplining bodily variation takes a brutally violent </w:t>
      </w:r>
      <w:proofErr w:type="spellStart"/>
      <w:r w:rsidRPr="00187290">
        <w:rPr>
          <w:rStyle w:val="Emphasis"/>
          <w:szCs w:val="26"/>
        </w:rPr>
        <w:t>pornotropic</w:t>
      </w:r>
      <w:proofErr w:type="spellEnd"/>
      <w:r w:rsidRPr="00187290">
        <w:rPr>
          <w:rStyle w:val="Emphasis"/>
          <w:szCs w:val="26"/>
        </w:rPr>
        <w:t xml:space="preserve"> turn. </w:t>
      </w:r>
      <w:r w:rsidRPr="00187290">
        <w:rPr>
          <w:sz w:val="14"/>
          <w:szCs w:val="26"/>
        </w:rPr>
        <w:t xml:space="preserve">When the imbrication of blackness and disability produce violent markings on enslaved bodies, the assault on enslaved subjectivities is profound. Take, for example, one historical account cited by Spillers that describes the detailed specifications provided as instruction to the crew of one of the most famous ships associated with the Middle Passage (the Brookes) on how to most profitably cram its human cargo on board: “‘Let it now be supposed . . . further, that every man slave is to be allowed six feet by one foot four inches for room, every woman five feet ten by one foot four, every boy five feet by one foot two, and every girl four feet six by one foot. . . .’ The owner of The Brookes, James Jones, had recommended that ‘five females be reckoned as four males, and three boys or girls as equal to two grown persons.’”21 Instructed with much mathematical precision, bodily boundaries collapse and collide, stretch and shrink. The categorical permeability of boundaries has scant re- </w:t>
      </w:r>
      <w:proofErr w:type="spellStart"/>
      <w:r w:rsidRPr="00187290">
        <w:rPr>
          <w:sz w:val="14"/>
          <w:szCs w:val="26"/>
        </w:rPr>
        <w:t>gard</w:t>
      </w:r>
      <w:proofErr w:type="spellEnd"/>
      <w:r w:rsidRPr="00187290">
        <w:rPr>
          <w:sz w:val="14"/>
          <w:szCs w:val="26"/>
        </w:rPr>
        <w:t xml:space="preserve"> for the sovereign subject because complex computations of equivalency are not bound by bodily limits. And yet </w:t>
      </w:r>
      <w:r w:rsidRPr="00187290">
        <w:rPr>
          <w:b/>
          <w:sz w:val="26"/>
          <w:szCs w:val="26"/>
          <w:u w:val="single"/>
        </w:rPr>
        <w:t>it is difficult to celebrate the fragility, malleability, and instability of these bodily boundaries born out of so much violence as either transgressive or transformative.</w:t>
      </w:r>
      <w:r w:rsidRPr="00187290">
        <w:rPr>
          <w:sz w:val="14"/>
          <w:szCs w:val="26"/>
        </w:rPr>
        <w:t xml:space="preserve"> Rather, more profoundly, </w:t>
      </w:r>
      <w:r w:rsidRPr="00187290">
        <w:rPr>
          <w:b/>
          <w:sz w:val="26"/>
          <w:szCs w:val="26"/>
          <w:u w:val="single"/>
        </w:rPr>
        <w:t xml:space="preserve">the </w:t>
      </w:r>
      <w:proofErr w:type="spellStart"/>
      <w:r w:rsidRPr="00187290">
        <w:rPr>
          <w:b/>
          <w:sz w:val="26"/>
          <w:szCs w:val="26"/>
          <w:u w:val="single"/>
        </w:rPr>
        <w:t>intercorporeal</w:t>
      </w:r>
      <w:proofErr w:type="spellEnd"/>
      <w:r w:rsidRPr="00187290">
        <w:rPr>
          <w:b/>
          <w:sz w:val="26"/>
          <w:szCs w:val="26"/>
          <w:u w:val="single"/>
        </w:rPr>
        <w:t xml:space="preserve"> permeability between these ungendered, unnamed, and unremarkable bodies (except for their economic value as cargo) serves only to further erode any form of subjectivity that these bodies could claim for themselves. </w:t>
      </w:r>
      <w:r w:rsidRPr="00187290">
        <w:rPr>
          <w:sz w:val="14"/>
          <w:szCs w:val="26"/>
        </w:rPr>
        <w:t xml:space="preserve">The </w:t>
      </w:r>
      <w:r w:rsidRPr="00187290">
        <w:rPr>
          <w:b/>
          <w:sz w:val="26"/>
          <w:szCs w:val="26"/>
          <w:u w:val="single"/>
        </w:rPr>
        <w:t>historical conditions</w:t>
      </w:r>
      <w:r w:rsidRPr="00187290">
        <w:rPr>
          <w:sz w:val="14"/>
          <w:szCs w:val="26"/>
        </w:rPr>
        <w:t xml:space="preserve"> of a nascent colonialist transnational expansion of capitalism </w:t>
      </w:r>
      <w:r w:rsidRPr="00187290">
        <w:rPr>
          <w:b/>
          <w:sz w:val="26"/>
          <w:szCs w:val="26"/>
          <w:u w:val="single"/>
        </w:rPr>
        <w:t xml:space="preserve">are responsible for the violent reconfiguration of the flesh, such that it becomes almost impossible to claim the sovereign subject, now mutually constituted via race, disability, and gender as a dehumanized commodity. </w:t>
      </w:r>
      <w:r w:rsidRPr="00187290">
        <w:rPr>
          <w:sz w:val="14"/>
          <w:szCs w:val="26"/>
        </w:rPr>
        <w:t>Yet even though the deconstruction of the sovereign subject is cause for celebration, how does one celebrate in the face of so much violated and wounded flesh?”</w:t>
      </w:r>
      <w:r w:rsidRPr="00187290">
        <w:rPr>
          <w:b/>
          <w:sz w:val="14"/>
          <w:szCs w:val="26"/>
        </w:rPr>
        <w:t xml:space="preserve"> </w:t>
      </w:r>
    </w:p>
    <w:p w14:paraId="13BB9D1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4D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5D7"/>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DA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E5D66D"/>
  <w14:defaultImageDpi w14:val="300"/>
  <w15:docId w15:val="{8C13637E-DD42-6644-80E2-C091E2840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04DA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04D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4D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4D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No Spacing1,No Spacing1121,No Spacing4,No Spacing21,CD - Cite,TAG,no read,ta, Ch,No Spacing211,No Spacing12,No Spacing2111,No Spacing5,tags,T,t"/>
    <w:basedOn w:val="Normal"/>
    <w:next w:val="Normal"/>
    <w:link w:val="Heading4Char"/>
    <w:uiPriority w:val="9"/>
    <w:unhideWhenUsed/>
    <w:qFormat/>
    <w:rsid w:val="00504D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04D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4DAC"/>
  </w:style>
  <w:style w:type="character" w:customStyle="1" w:styleId="Heading1Char">
    <w:name w:val="Heading 1 Char"/>
    <w:aliases w:val="Pocket Char"/>
    <w:basedOn w:val="DefaultParagraphFont"/>
    <w:link w:val="Heading1"/>
    <w:uiPriority w:val="9"/>
    <w:rsid w:val="00504D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04DA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04DA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No Spacing1 Char,No Spacing1121 Char,No Spacing4 Char,No Spacing21 Char,CD - Cite Char,T Char"/>
    <w:basedOn w:val="DefaultParagraphFont"/>
    <w:link w:val="Heading4"/>
    <w:uiPriority w:val="9"/>
    <w:rsid w:val="00504DA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04DAC"/>
    <w:rPr>
      <w:b/>
      <w:sz w:val="26"/>
      <w:u w:val="none"/>
    </w:rPr>
  </w:style>
  <w:style w:type="character" w:customStyle="1" w:styleId="StyleUnderline">
    <w:name w:val="Style Underline"/>
    <w:aliases w:val="Underline,Intense Emphasis1,Style Bold Underline,apple-style-span + 6 pt,Kern at 16 pt,Bold,Intense Emphasis11,Intense Emphasis2,Title Char,HHeading 3 + 12 pt,Cards + Font: 12 pt Char,Style,Bold Cite Char,Citation Char Char Char,ci,c,Bo"/>
    <w:basedOn w:val="DefaultParagraphFont"/>
    <w:uiPriority w:val="1"/>
    <w:qFormat/>
    <w:rsid w:val="00504DAC"/>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504DA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04DAC"/>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504DAC"/>
    <w:rPr>
      <w:color w:val="auto"/>
      <w:u w:val="none"/>
    </w:rPr>
  </w:style>
  <w:style w:type="paragraph" w:styleId="DocumentMap">
    <w:name w:val="Document Map"/>
    <w:basedOn w:val="Normal"/>
    <w:link w:val="DocumentMapChar"/>
    <w:uiPriority w:val="99"/>
    <w:semiHidden/>
    <w:unhideWhenUsed/>
    <w:rsid w:val="00504D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4DAC"/>
    <w:rPr>
      <w:rFonts w:ascii="Lucida Grande" w:hAnsi="Lucida Grande" w:cs="Lucida Grande"/>
    </w:rPr>
  </w:style>
  <w:style w:type="paragraph" w:customStyle="1" w:styleId="textbold">
    <w:name w:val="text bold"/>
    <w:basedOn w:val="Normal"/>
    <w:link w:val="Emphasis"/>
    <w:uiPriority w:val="20"/>
    <w:qFormat/>
    <w:rsid w:val="00504DAC"/>
    <w:pPr>
      <w:spacing w:after="0" w:line="240" w:lineRule="auto"/>
      <w:ind w:left="720"/>
      <w:jc w:val="both"/>
    </w:pPr>
    <w:rPr>
      <w:b/>
      <w:iCs/>
      <w:u w:val="single"/>
    </w:rPr>
  </w:style>
  <w:style w:type="paragraph" w:customStyle="1" w:styleId="Card">
    <w:name w:val="Card"/>
    <w:aliases w:val="No Spacing31,No Spacing22,No Spacing3,Tags,Very Small Text,No Spacing41,No Spacing111112,Note Level 2"/>
    <w:basedOn w:val="Heading1"/>
    <w:link w:val="Hyperlink"/>
    <w:autoRedefine/>
    <w:uiPriority w:val="99"/>
    <w:qFormat/>
    <w:rsid w:val="00504DA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Smalltext">
    <w:name w:val="Small text"/>
    <w:aliases w:val="Quote1,Quote11"/>
    <w:basedOn w:val="Normal"/>
    <w:link w:val="SmalltextChar"/>
    <w:qFormat/>
    <w:rsid w:val="00504DAC"/>
    <w:rPr>
      <w:rFonts w:eastAsia="Calibri"/>
      <w:sz w:val="14"/>
    </w:rPr>
  </w:style>
  <w:style w:type="character" w:customStyle="1" w:styleId="SmalltextChar">
    <w:name w:val="Small text Char"/>
    <w:aliases w:val="Quote Char,Quote1 Char1"/>
    <w:link w:val="Smalltext"/>
    <w:rsid w:val="00504DAC"/>
    <w:rPr>
      <w:rFonts w:ascii="Calibri" w:eastAsia="Calibri" w:hAnsi="Calibri" w:cs="Calibr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sabilitycapitalism.files.wordpress.com/2013/06/congress_cdsa_victoria_edit_2.docx"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11659</Words>
  <Characters>66459</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1</cp:revision>
  <dcterms:created xsi:type="dcterms:W3CDTF">2021-12-19T20:54:00Z</dcterms:created>
  <dcterms:modified xsi:type="dcterms:W3CDTF">2021-12-19T21:11:00Z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