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380A" w14:textId="4DEB23C3" w:rsidR="001A307E" w:rsidRDefault="001A307E" w:rsidP="001A307E">
      <w:pPr>
        <w:pStyle w:val="Heading3"/>
      </w:pPr>
      <w:r>
        <w:t>1</w:t>
      </w:r>
    </w:p>
    <w:p w14:paraId="6B0F9032" w14:textId="1605488E" w:rsidR="001A307E" w:rsidRDefault="001A307E" w:rsidP="001A307E">
      <w:pPr>
        <w:pStyle w:val="Heading4"/>
        <w:rPr>
          <w:rFonts w:cs="Arial"/>
        </w:rPr>
      </w:pPr>
      <w:r w:rsidRPr="00422FC0">
        <w:rPr>
          <w:rFonts w:cs="Arial"/>
        </w:rPr>
        <w:t xml:space="preserve">Interpretation: The affirmative </w:t>
      </w:r>
      <w:r>
        <w:rPr>
          <w:rFonts w:cs="Arial"/>
        </w:rPr>
        <w:t>must</w:t>
      </w:r>
      <w:r w:rsidRPr="00422FC0">
        <w:rPr>
          <w:rFonts w:cs="Arial"/>
        </w:rPr>
        <w:t xml:space="preserve"> defend the hypothetical implementation of the resolution</w:t>
      </w:r>
      <w:r>
        <w:rPr>
          <w:rFonts w:cs="Arial"/>
        </w:rPr>
        <w:t>.</w:t>
      </w:r>
    </w:p>
    <w:p w14:paraId="4F1BBAF6" w14:textId="77777777" w:rsidR="001A307E" w:rsidRDefault="001A307E" w:rsidP="001A307E"/>
    <w:p w14:paraId="75E03F50" w14:textId="77777777" w:rsidR="001A307E" w:rsidRPr="00422FC0" w:rsidRDefault="001A307E" w:rsidP="001A307E">
      <w:pPr>
        <w:pStyle w:val="Heading4"/>
        <w:rPr>
          <w:rFonts w:cs="Calibri"/>
        </w:rPr>
      </w:pPr>
      <w:r w:rsidRPr="00422FC0">
        <w:rPr>
          <w:rFonts w:cs="Calibri"/>
        </w:rPr>
        <w:t>Resolved means a legislative policy</w:t>
      </w:r>
    </w:p>
    <w:p w14:paraId="36E9D8FF" w14:textId="77777777" w:rsidR="001A307E" w:rsidRPr="00422FC0" w:rsidRDefault="001A307E" w:rsidP="001A307E">
      <w:pPr>
        <w:rPr>
          <w:rStyle w:val="StyleUnderline"/>
          <w:b/>
          <w:sz w:val="16"/>
        </w:rPr>
      </w:pPr>
      <w:r w:rsidRPr="00422FC0">
        <w:rPr>
          <w:rStyle w:val="Style13ptBold"/>
        </w:rPr>
        <w:t>Words and Phrases 64</w:t>
      </w:r>
      <w:r w:rsidRPr="00422FC0">
        <w:rPr>
          <w:sz w:val="16"/>
        </w:rPr>
        <w:t xml:space="preserve"> Words and Phrases Permanent Edition. “Resolved”. 1964. ED</w:t>
      </w:r>
    </w:p>
    <w:p w14:paraId="44368F12" w14:textId="77777777" w:rsidR="001A307E" w:rsidRDefault="001A307E" w:rsidP="001A307E">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7C1B769C" w14:textId="77777777" w:rsidR="001A307E" w:rsidRDefault="001A307E" w:rsidP="001A307E"/>
    <w:p w14:paraId="44A22D0B" w14:textId="4706FFD2" w:rsidR="001A307E" w:rsidRDefault="001A307E" w:rsidP="001A307E">
      <w:pPr>
        <w:pStyle w:val="Heading4"/>
      </w:pPr>
      <w:r>
        <w:t xml:space="preserve">Violation: 1. Cross-ex 2. The </w:t>
      </w:r>
      <w:proofErr w:type="spellStart"/>
      <w:r>
        <w:t>aff</w:t>
      </w:r>
      <w:proofErr w:type="spellEnd"/>
      <w:r>
        <w:t xml:space="preserve"> is a moral calculation which is not the same as a policy action because we don’t get to use comparative worlds 3. AT BEST is extra-t because “the end of capitalism is necessary” which is outside the scope of the resolution. Hold them to the text of the 1ac since anything else allows them to shift ou</w:t>
      </w:r>
      <w:r w:rsidR="00117319">
        <w:t xml:space="preserve">t </w:t>
      </w:r>
      <w:r>
        <w:t>of our offense in the 1ar.</w:t>
      </w:r>
    </w:p>
    <w:p w14:paraId="1CA6C7E7" w14:textId="77777777" w:rsidR="001A307E" w:rsidRDefault="001A307E" w:rsidP="001A307E"/>
    <w:p w14:paraId="454FB8A4" w14:textId="77777777" w:rsidR="001A307E" w:rsidRDefault="001A307E" w:rsidP="001A307E">
      <w:pPr>
        <w:pStyle w:val="Heading4"/>
      </w:pPr>
      <w:r>
        <w:t>Standards:</w:t>
      </w:r>
    </w:p>
    <w:p w14:paraId="1E6B4F9C" w14:textId="77777777" w:rsidR="001A307E" w:rsidRDefault="001A307E" w:rsidP="001A307E">
      <w:pPr>
        <w:pStyle w:val="Heading4"/>
        <w:numPr>
          <w:ilvl w:val="0"/>
          <w:numId w:val="12"/>
        </w:numPr>
      </w:pPr>
      <w:r>
        <w:t xml:space="preserve">Ground- we don’t get to read CPs or even DAs because those all are predicated upon the </w:t>
      </w:r>
      <w:proofErr w:type="spellStart"/>
      <w:r>
        <w:t>aff</w:t>
      </w:r>
      <w:proofErr w:type="spellEnd"/>
      <w:r>
        <w:t xml:space="preserve"> being a policy and they can spike out of links by saying we must prove the </w:t>
      </w:r>
      <w:proofErr w:type="spellStart"/>
      <w:r>
        <w:t>aff</w:t>
      </w:r>
      <w:proofErr w:type="spellEnd"/>
      <w:r>
        <w:t xml:space="preserve"> as a general principle is bad in a normative sense, kills fairness because none of my arguments stick and education because they can skirt questions of topic literature.</w:t>
      </w:r>
    </w:p>
    <w:p w14:paraId="15D9D9F5" w14:textId="77777777" w:rsidR="001A307E" w:rsidRDefault="001A307E" w:rsidP="001A307E">
      <w:pPr>
        <w:pStyle w:val="Heading4"/>
        <w:numPr>
          <w:ilvl w:val="0"/>
          <w:numId w:val="12"/>
        </w:numPr>
      </w:pPr>
      <w:r>
        <w:t xml:space="preserve">Burden of Rejoinder- the burden of the neg is to prove that the </w:t>
      </w:r>
      <w:proofErr w:type="spellStart"/>
      <w:r>
        <w:t>aff</w:t>
      </w:r>
      <w:proofErr w:type="spellEnd"/>
      <w:r>
        <w:t xml:space="preserve"> is a bad idea but we can’t do this when they’re a general principle because we become constrained to solely normative indicts and can’t test the </w:t>
      </w:r>
      <w:proofErr w:type="spellStart"/>
      <w:r>
        <w:t>aff</w:t>
      </w:r>
      <w:proofErr w:type="spellEnd"/>
      <w:r>
        <w:t xml:space="preserve"> from multiple angles. Kills neg flex and our ability to engage.</w:t>
      </w:r>
    </w:p>
    <w:p w14:paraId="618B4E04" w14:textId="77777777" w:rsidR="001A307E" w:rsidRDefault="001A307E" w:rsidP="001A307E"/>
    <w:p w14:paraId="383CCA44" w14:textId="77777777" w:rsidR="001A307E" w:rsidRPr="00F13770" w:rsidRDefault="001A307E" w:rsidP="001A307E">
      <w:pPr>
        <w:pStyle w:val="Heading4"/>
        <w:numPr>
          <w:ilvl w:val="0"/>
          <w:numId w:val="12"/>
        </w:numPr>
      </w:pPr>
      <w:r>
        <w:t>Engagement—they transform debate into a monologue where we can’t read CPs which means their arguments are presumptively false because they haven’t been subjected to well researched scrutiny.</w:t>
      </w:r>
    </w:p>
    <w:p w14:paraId="0F28723D" w14:textId="77777777" w:rsidR="001A307E" w:rsidRDefault="001A307E" w:rsidP="001A307E"/>
    <w:p w14:paraId="1DB35857" w14:textId="77777777" w:rsidR="001A307E" w:rsidRPr="00422FC0" w:rsidRDefault="001A307E" w:rsidP="001A307E">
      <w:pPr>
        <w:pStyle w:val="Heading4"/>
      </w:pPr>
      <w:r>
        <w:lastRenderedPageBreak/>
        <w:t xml:space="preserve">TVA: Literally just defend the </w:t>
      </w:r>
      <w:proofErr w:type="spellStart"/>
      <w:r>
        <w:t>aff</w:t>
      </w:r>
      <w:proofErr w:type="spellEnd"/>
      <w:r>
        <w:t xml:space="preserve"> as a policy plan.</w:t>
      </w:r>
    </w:p>
    <w:p w14:paraId="0450D4B4" w14:textId="77777777" w:rsidR="001A307E" w:rsidRPr="00422FC0" w:rsidRDefault="001A307E" w:rsidP="001A307E">
      <w:pPr>
        <w:pStyle w:val="Heading4"/>
      </w:pPr>
      <w:r w:rsidRPr="00422FC0">
        <w:t>Vote neg – they’ve destroyed the round from the beginning and topicality’s key to set the correct model of debate which means it comes first.</w:t>
      </w:r>
    </w:p>
    <w:p w14:paraId="2BFCC1BA" w14:textId="77777777" w:rsidR="001A307E" w:rsidRDefault="001A307E" w:rsidP="001A307E"/>
    <w:p w14:paraId="1AA0C939" w14:textId="77777777" w:rsidR="001A307E" w:rsidRPr="00772C2C" w:rsidRDefault="001A307E" w:rsidP="001A307E">
      <w:pPr>
        <w:pStyle w:val="Heading4"/>
        <w:rPr>
          <w:rFonts w:cs="Calibri"/>
        </w:rPr>
      </w:pPr>
      <w:r w:rsidRPr="00772C2C">
        <w:rPr>
          <w:rFonts w:cs="Calibri"/>
        </w:rPr>
        <w:t xml:space="preserve">Voter: </w:t>
      </w:r>
    </w:p>
    <w:p w14:paraId="25546294" w14:textId="77777777" w:rsidR="001A307E" w:rsidRDefault="001A307E" w:rsidP="001A307E">
      <w:pPr>
        <w:pStyle w:val="Heading4"/>
      </w:pPr>
      <w:r>
        <w:t xml:space="preserve">Evaluate T through competing </w:t>
      </w:r>
      <w:proofErr w:type="spellStart"/>
      <w:r>
        <w:t>interps</w:t>
      </w:r>
      <w:proofErr w:type="spellEnd"/>
      <w:r>
        <w:t>—it tells the negative what they do and do not have to prepare for. Reasonability is arbitrary and unpredictable</w:t>
      </w:r>
    </w:p>
    <w:p w14:paraId="31569D8F" w14:textId="77777777" w:rsidR="001A307E" w:rsidRDefault="001A307E" w:rsidP="001A307E">
      <w:pPr>
        <w:pStyle w:val="Heading4"/>
      </w:pPr>
      <w:r>
        <w:t xml:space="preserve">Precision o/w – anything else justifies the </w:t>
      </w:r>
      <w:proofErr w:type="spellStart"/>
      <w:r>
        <w:t>aff</w:t>
      </w:r>
      <w:proofErr w:type="spellEnd"/>
      <w:r>
        <w:t xml:space="preserve"> arbitrarily jettisoning words in the resolution at their whim </w:t>
      </w:r>
    </w:p>
    <w:p w14:paraId="62E74FF6" w14:textId="77777777" w:rsidR="001A307E" w:rsidRPr="00B14F71" w:rsidRDefault="001A307E" w:rsidP="001A307E">
      <w:pPr>
        <w:pStyle w:val="Heading4"/>
        <w:rPr>
          <w:rFonts w:cs="Calibri"/>
        </w:rPr>
      </w:pPr>
      <w:r w:rsidRPr="00772C2C">
        <w:rPr>
          <w:rFonts w:cs="Calibri"/>
        </w:rPr>
        <w:t>Drop the debater</w:t>
      </w:r>
      <w:r>
        <w:rPr>
          <w:rFonts w:cs="Calibri"/>
        </w:rPr>
        <w:t xml:space="preserve"> to deter future abuse </w:t>
      </w:r>
    </w:p>
    <w:p w14:paraId="5EF3887A" w14:textId="77777777" w:rsidR="001A307E" w:rsidRDefault="001A307E" w:rsidP="001A307E">
      <w:pPr>
        <w:pStyle w:val="Heading4"/>
      </w:pPr>
      <w:r w:rsidRPr="00422FC0">
        <w:t>Fairness is an impact</w:t>
      </w:r>
      <w:r>
        <w:t xml:space="preserve"> and </w:t>
      </w:r>
      <w:r w:rsidRPr="00422FC0">
        <w:t xml:space="preserve">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3FC790AE" w14:textId="77777777" w:rsidR="001A307E" w:rsidRPr="00B14F71" w:rsidRDefault="001A307E" w:rsidP="001A307E">
      <w:pPr>
        <w:pStyle w:val="Heading4"/>
      </w:pPr>
      <w:r w:rsidRPr="00422FC0">
        <w:t>Education is an impact – it’s the only reason schools fund debate</w:t>
      </w:r>
    </w:p>
    <w:p w14:paraId="66062D50" w14:textId="77777777" w:rsidR="001A307E" w:rsidRPr="00422FC0" w:rsidRDefault="001A307E" w:rsidP="001A307E">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r>
        <w:rPr>
          <w:rFonts w:cs="Calibri"/>
        </w:rPr>
        <w:t>2] incentivizes baiting theory</w:t>
      </w:r>
    </w:p>
    <w:p w14:paraId="6A4EC605" w14:textId="1C34C284" w:rsidR="001A307E" w:rsidRDefault="001A307E" w:rsidP="001A307E">
      <w:pPr>
        <w:pStyle w:val="Heading3"/>
      </w:pPr>
      <w:r>
        <w:lastRenderedPageBreak/>
        <w:t>2</w:t>
      </w:r>
    </w:p>
    <w:p w14:paraId="7F566C16" w14:textId="77777777" w:rsidR="00F901F7" w:rsidRDefault="00F901F7" w:rsidP="00F901F7">
      <w:pPr>
        <w:pStyle w:val="Heading4"/>
        <w:rPr>
          <w:u w:val="single"/>
        </w:rPr>
      </w:pPr>
      <w:r>
        <w:t xml:space="preserve">Private sector mining is coming now – new tech and precious resources create </w:t>
      </w:r>
      <w:r>
        <w:rPr>
          <w:u w:val="single"/>
        </w:rPr>
        <w:t>concrete incentives.</w:t>
      </w:r>
    </w:p>
    <w:p w14:paraId="317D8007" w14:textId="77777777" w:rsidR="00F901F7" w:rsidRPr="0051758E" w:rsidRDefault="00F901F7" w:rsidP="00F901F7">
      <w:pPr>
        <w:rPr>
          <w:szCs w:val="22"/>
        </w:rPr>
      </w:pPr>
      <w:r w:rsidRPr="0051758E">
        <w:rPr>
          <w:rStyle w:val="Style13ptBold"/>
        </w:rPr>
        <w:t>Davenport 20</w:t>
      </w:r>
      <w:r>
        <w:rPr>
          <w:szCs w:val="22"/>
        </w:rPr>
        <w:t xml:space="preserve"> </w:t>
      </w:r>
      <w:r w:rsidRPr="0051758E">
        <w:rPr>
          <w:szCs w:val="22"/>
        </w:rPr>
        <w:t>Davenport, Christian. [Reporter covering NASA and the space industry</w:t>
      </w:r>
      <w:r>
        <w:rPr>
          <w:szCs w:val="22"/>
        </w:rPr>
        <w:t xml:space="preserve">, </w:t>
      </w:r>
      <w:r w:rsidRPr="0051758E">
        <w:rPr>
          <w:rFonts w:eastAsia="Times New Roman"/>
          <w:szCs w:val="22"/>
        </w:rPr>
        <w:t xml:space="preserve">Education: Colby College, B.A., American </w:t>
      </w:r>
      <w:proofErr w:type="gramStart"/>
      <w:r w:rsidRPr="0051758E">
        <w:rPr>
          <w:rFonts w:eastAsia="Times New Roman"/>
          <w:szCs w:val="22"/>
        </w:rPr>
        <w:t>Studies</w:t>
      </w:r>
      <w:r w:rsidRPr="0051758E">
        <w:rPr>
          <w:szCs w:val="22"/>
        </w:rPr>
        <w:t>]“</w:t>
      </w:r>
      <w:proofErr w:type="gramEnd"/>
      <w:r w:rsidRPr="0051758E">
        <w:rPr>
          <w:szCs w:val="22"/>
        </w:rPr>
        <w:t>A Dollar Can't Buy You a Cup of Coffee but That's What NASA Intends to Pay for Some Moon Rocks.”</w:t>
      </w:r>
      <w:r w:rsidRPr="0051758E">
        <w:rPr>
          <w:rStyle w:val="apple-converted-space"/>
          <w:color w:val="000000"/>
          <w:szCs w:val="22"/>
        </w:rPr>
        <w:t> </w:t>
      </w:r>
      <w:r w:rsidRPr="0051758E">
        <w:rPr>
          <w:i/>
          <w:iCs/>
          <w:szCs w:val="22"/>
        </w:rPr>
        <w:t>The Washington Post</w:t>
      </w:r>
      <w:r w:rsidRPr="0051758E">
        <w:rPr>
          <w:szCs w:val="22"/>
        </w:rPr>
        <w:t>, WP Company, 3 Dec. 2020, https://www.washingtonpost.com/technology/2020/12/03/moon-mining-contracts-named/.</w:t>
      </w:r>
      <w:r w:rsidRPr="0051758E">
        <w:rPr>
          <w:rStyle w:val="apple-converted-space"/>
          <w:color w:val="000000"/>
          <w:szCs w:val="22"/>
        </w:rPr>
        <w:t> </w:t>
      </w:r>
      <w:r>
        <w:rPr>
          <w:rStyle w:val="apple-converted-space"/>
          <w:color w:val="000000"/>
          <w:szCs w:val="22"/>
        </w:rPr>
        <w:t>//Debatedrills AS</w:t>
      </w:r>
    </w:p>
    <w:p w14:paraId="36A56615" w14:textId="77777777" w:rsidR="00F901F7" w:rsidRPr="006B38FF" w:rsidRDefault="00F901F7" w:rsidP="00F901F7">
      <w:r w:rsidRPr="00A23A5E">
        <w:rPr>
          <w:highlight w:val="green"/>
          <w:u w:val="single"/>
        </w:rPr>
        <w:t>NASA announced Thursday that several companies had won contracts to mine the moon</w:t>
      </w:r>
      <w:r w:rsidRPr="006B38FF">
        <w:t xml:space="preserve"> </w:t>
      </w:r>
      <w:r w:rsidRPr="00A23A5E">
        <w:rPr>
          <w:u w:val="single"/>
        </w:rPr>
        <w:t xml:space="preserve">and turn over small samples to the space agency for a small fee. </w:t>
      </w:r>
      <w:r w:rsidRPr="006B38FF">
        <w:t xml:space="preserve">In one case, a company called </w:t>
      </w:r>
      <w:r w:rsidRPr="00A23A5E">
        <w:rPr>
          <w:u w:val="single"/>
        </w:rPr>
        <w:t>Lunar Outpost</w:t>
      </w:r>
      <w:r w:rsidRPr="006B38FF">
        <w:t xml:space="preserve"> bid $1 for the work, a price NASA jumped at after deciding the Colorado-based robotics firm had the technical ability to deliver.</w:t>
      </w:r>
    </w:p>
    <w:p w14:paraId="024A0FCB" w14:textId="77777777" w:rsidR="00F901F7" w:rsidRPr="00A23A5E" w:rsidRDefault="00F901F7" w:rsidP="00F901F7">
      <w:pPr>
        <w:rPr>
          <w:sz w:val="16"/>
          <w:szCs w:val="16"/>
        </w:rPr>
      </w:pPr>
      <w:r w:rsidRPr="00A23A5E">
        <w:rPr>
          <w:sz w:val="16"/>
          <w:szCs w:val="16"/>
        </w:rPr>
        <w:t>“You’d be surprised at what a dollar can buy you in space,” Mike Gold, NASA’s acting associate administrator for international and interagency relations, said in a call with reporters.</w:t>
      </w:r>
    </w:p>
    <w:p w14:paraId="6E4CA241" w14:textId="77777777" w:rsidR="00F901F7" w:rsidRPr="00A23A5E" w:rsidRDefault="00F901F7" w:rsidP="00F901F7">
      <w:pPr>
        <w:rPr>
          <w:sz w:val="16"/>
          <w:szCs w:val="16"/>
        </w:rPr>
      </w:pPr>
      <w:r w:rsidRPr="00A23A5E">
        <w:rPr>
          <w:sz w:val="16"/>
          <w:szCs w:val="16"/>
        </w:rPr>
        <w:t>But the modest financial incentives are not the </w:t>
      </w:r>
      <w:hyperlink r:id="rId5" w:tgtFrame="_blank" w:history="1">
        <w:r w:rsidRPr="00A23A5E">
          <w:rPr>
            <w:color w:val="1955A5"/>
            <w:sz w:val="16"/>
            <w:szCs w:val="16"/>
            <w:u w:val="single"/>
          </w:rPr>
          <w:t>driver of the program</w:t>
        </w:r>
      </w:hyperlink>
      <w:r w:rsidRPr="00A23A5E">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0CF98AB5" w14:textId="77777777" w:rsidR="00F901F7" w:rsidRPr="006B38FF" w:rsidRDefault="00F901F7" w:rsidP="00F901F7">
      <w:r w:rsidRPr="006B38FF">
        <w:t xml:space="preserve">It </w:t>
      </w:r>
      <w:r w:rsidRPr="00A23A5E">
        <w:rPr>
          <w:highlight w:val="green"/>
          <w:u w:val="single"/>
        </w:rPr>
        <w:t>would also establish a legal precedent that would pave the way for companies to mine celestial bodies</w:t>
      </w:r>
      <w:r w:rsidRPr="006B38FF">
        <w:t xml:space="preserve"> in an effort blessed by the U.S. government </w:t>
      </w:r>
      <w:r w:rsidRPr="00A23A5E">
        <w:rPr>
          <w:highlight w:val="green"/>
          <w:u w:val="single"/>
        </w:rPr>
        <w:t>to help build a sustainable presence</w:t>
      </w:r>
      <w:r w:rsidRPr="00A23A5E">
        <w:rPr>
          <w:u w:val="single"/>
        </w:rPr>
        <w:t xml:space="preserve"> </w:t>
      </w:r>
      <w:r w:rsidRPr="006B38FF">
        <w:t>on the moon and elsewhere.</w:t>
      </w:r>
    </w:p>
    <w:p w14:paraId="5C4B0C4E" w14:textId="77777777" w:rsidR="00F901F7" w:rsidRPr="006B38FF" w:rsidRDefault="00F901F7" w:rsidP="00F901F7">
      <w:r w:rsidRPr="006B38FF">
        <w:t xml:space="preserve">To do that, NASA says it needs its astronauts, like the western pioneers, to “live off the land,” using the resources in space instead of hauling them from Earth. </w:t>
      </w:r>
      <w:r w:rsidRPr="00A23A5E">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46240246" w14:textId="77777777" w:rsidR="00F901F7" w:rsidRPr="006B38FF" w:rsidRDefault="00F901F7" w:rsidP="00F901F7">
      <w:r w:rsidRPr="00A23A5E">
        <w:rPr>
          <w:highlight w:val="green"/>
          <w:u w:val="single"/>
        </w:rPr>
        <w:t>Asteroids also have significant resources, particularly precious metals that could be used for in-space manufacturing.</w:t>
      </w:r>
      <w:r w:rsidRPr="006B38FF">
        <w:t xml:space="preserve"> </w:t>
      </w:r>
      <w:r w:rsidRPr="00A23A5E">
        <w:rPr>
          <w:sz w:val="16"/>
          <w:szCs w:val="16"/>
        </w:rPr>
        <w:t>While the prospect of large mining and manufacturing facilities in orbit is still many years away, NASA wants to use the mining program as a small step toward that goal.</w:t>
      </w:r>
    </w:p>
    <w:p w14:paraId="6E780D85" w14:textId="77777777" w:rsidR="00F901F7" w:rsidRPr="00A23A5E" w:rsidRDefault="00F901F7" w:rsidP="00F901F7">
      <w:pPr>
        <w:rPr>
          <w:sz w:val="16"/>
          <w:szCs w:val="16"/>
        </w:rPr>
      </w:pPr>
      <w:r w:rsidRPr="00A23A5E">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0EAB9C35" w14:textId="77777777" w:rsidR="00F901F7" w:rsidRPr="006B38FF" w:rsidRDefault="00F901F7" w:rsidP="00F901F7">
      <w:r w:rsidRPr="006B38FF">
        <w:t>“</w:t>
      </w:r>
      <w:r w:rsidRPr="002431FC">
        <w:rPr>
          <w:highlight w:val="green"/>
          <w:u w:val="single"/>
        </w:rPr>
        <w:t>The ability to extract and utilize space resources is the key to achieving this objective of sustainability</w:t>
      </w:r>
      <w:r w:rsidRPr="006B38FF">
        <w:t>,” Gold said. “</w:t>
      </w:r>
      <w:r w:rsidRPr="002431FC">
        <w:rPr>
          <w:highlight w:val="green"/>
          <w:u w:val="single"/>
        </w:rPr>
        <w:t>We must learn to generate our own water, air and even fuel</w:t>
      </w:r>
      <w:r w:rsidRPr="002431FC">
        <w:rPr>
          <w:u w:val="single"/>
        </w:rPr>
        <w:t>. Living off the land will enable ambitious exploration activities that will result in</w:t>
      </w:r>
      <w:r w:rsidRPr="006B38FF">
        <w:t xml:space="preserve"> </w:t>
      </w:r>
      <w:r w:rsidRPr="002431FC">
        <w:rPr>
          <w:u w:val="single"/>
        </w:rPr>
        <w:t>awe-inspiring science and unprecedented discoveries.”</w:t>
      </w:r>
    </w:p>
    <w:p w14:paraId="68945E84" w14:textId="77777777" w:rsidR="00F901F7" w:rsidRPr="002431FC" w:rsidRDefault="00F901F7" w:rsidP="00F901F7">
      <w:pPr>
        <w:rPr>
          <w:u w:val="single"/>
        </w:rPr>
      </w:pPr>
      <w:r w:rsidRPr="002431FC">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1EFACFD0" w14:textId="77777777" w:rsidR="00F901F7" w:rsidRPr="00E52161" w:rsidRDefault="00F901F7" w:rsidP="00F901F7">
      <w:pPr>
        <w:rPr>
          <w:sz w:val="16"/>
          <w:szCs w:val="16"/>
        </w:rPr>
      </w:pPr>
      <w:r w:rsidRPr="00E52161">
        <w:rPr>
          <w:sz w:val="16"/>
          <w:szCs w:val="16"/>
        </w:rPr>
        <w:t xml:space="preserve">The effort would not violate the 1967 Outer Space Treaty, NASA officials have said, which prohibits nations from claiming sovereignty over a celestial body. NASA Administrator Jim </w:t>
      </w:r>
      <w:proofErr w:type="spellStart"/>
      <w:r w:rsidRPr="00E52161">
        <w:rPr>
          <w:sz w:val="16"/>
          <w:szCs w:val="16"/>
        </w:rPr>
        <w:t>Bridenstine</w:t>
      </w:r>
      <w:proofErr w:type="spellEnd"/>
      <w:r w:rsidRPr="00E52161">
        <w:rPr>
          <w:sz w:val="16"/>
          <w:szCs w:val="16"/>
        </w:rPr>
        <w:t xml:space="preserve"> previously likened the policy to the rules governing the seas.</w:t>
      </w:r>
    </w:p>
    <w:p w14:paraId="17031A95" w14:textId="77777777" w:rsidR="00F901F7" w:rsidRPr="002431FC" w:rsidRDefault="00F901F7" w:rsidP="00F901F7">
      <w:pPr>
        <w:rPr>
          <w:b/>
          <w:bCs/>
          <w:u w:val="single"/>
        </w:rPr>
      </w:pPr>
      <w:r w:rsidRPr="002431FC">
        <w:rPr>
          <w:b/>
          <w:bCs/>
          <w:u w:val="single"/>
        </w:rPr>
        <w:lastRenderedPageBreak/>
        <w:t>“We do believe we can extract and utilize the resources of the moon, just as we can extract and utilize tuna from the ocean,” he said earlier this year.</w:t>
      </w:r>
    </w:p>
    <w:p w14:paraId="6D1F8C8F" w14:textId="77777777" w:rsidR="00F901F7" w:rsidRPr="006B38FF" w:rsidRDefault="00F901F7" w:rsidP="00F901F7">
      <w:r w:rsidRPr="006B38FF">
        <w:t xml:space="preserve">As part of its lunar exploration mission, </w:t>
      </w:r>
      <w:r w:rsidRPr="002431FC">
        <w:rPr>
          <w:highlight w:val="green"/>
          <w:u w:val="single"/>
        </w:rPr>
        <w:t>NASA has been working to get countries around the world to adopt</w:t>
      </w:r>
      <w:r w:rsidRPr="002431FC">
        <w:rPr>
          <w:u w:val="single"/>
        </w:rPr>
        <w:t xml:space="preserve"> what it calls the Artemis Accords</w:t>
      </w:r>
      <w:r w:rsidRPr="006B38FF">
        <w:rPr>
          <w:color w:val="1955A5"/>
          <w:u w:val="single"/>
        </w:rPr>
        <w:t>,</w:t>
      </w:r>
      <w:r w:rsidRPr="006B38FF">
        <w:t> </w:t>
      </w:r>
      <w:r w:rsidRPr="002431FC">
        <w:rPr>
          <w:highlight w:val="green"/>
          <w:u w:val="single"/>
        </w:rPr>
        <w:t>a legal framework that would govern behavior in space</w:t>
      </w:r>
      <w:r w:rsidRPr="006B38FF">
        <w:t xml:space="preserve"> and on celestial bodies such as the moon.</w:t>
      </w:r>
    </w:p>
    <w:p w14:paraId="6E604042" w14:textId="77777777" w:rsidR="00F901F7" w:rsidRPr="002431FC" w:rsidRDefault="00F901F7" w:rsidP="00F901F7">
      <w:pPr>
        <w:rPr>
          <w:u w:val="single"/>
        </w:rPr>
      </w:pPr>
      <w:r w:rsidRPr="002431FC">
        <w:rPr>
          <w:highlight w:val="green"/>
          <w:u w:val="single"/>
        </w:rPr>
        <w:t xml:space="preserve">The rules would allow private companies to extract lunar resources and create safety zones to prevent </w:t>
      </w:r>
      <w:r w:rsidRPr="0051758E">
        <w:rPr>
          <w:highlight w:val="green"/>
          <w:u w:val="single"/>
        </w:rPr>
        <w:t>conflict</w:t>
      </w:r>
      <w:r w:rsidRPr="0051758E">
        <w:rPr>
          <w:u w:val="single"/>
        </w:rPr>
        <w:t xml:space="preserve"> and ensure that countries act transparently about their plans in space, while sharing their scientific discoveries.</w:t>
      </w:r>
    </w:p>
    <w:p w14:paraId="7D8E1CFB" w14:textId="77777777" w:rsidR="00F901F7" w:rsidRPr="002431FC" w:rsidRDefault="00F901F7" w:rsidP="00F901F7">
      <w:pPr>
        <w:rPr>
          <w:sz w:val="16"/>
          <w:szCs w:val="16"/>
        </w:rPr>
      </w:pPr>
      <w:r w:rsidRPr="002431FC">
        <w:rPr>
          <w:sz w:val="16"/>
          <w:szCs w:val="16"/>
        </w:rPr>
        <w:t>The mining announcement came during the same week that </w:t>
      </w:r>
      <w:r w:rsidRPr="002431FC">
        <w:rPr>
          <w:sz w:val="18"/>
          <w:szCs w:val="18"/>
        </w:rPr>
        <w:t>China landed a spacecraft</w:t>
      </w:r>
      <w:r w:rsidRPr="002431FC">
        <w:rPr>
          <w:sz w:val="16"/>
          <w:szCs w:val="16"/>
        </w:rPr>
        <w:t xml:space="preserve"> on the moon, extracted </w:t>
      </w:r>
      <w:proofErr w:type="gramStart"/>
      <w:r w:rsidRPr="002431FC">
        <w:rPr>
          <w:sz w:val="16"/>
          <w:szCs w:val="16"/>
        </w:rPr>
        <w:t>resources</w:t>
      </w:r>
      <w:proofErr w:type="gramEnd"/>
      <w:r w:rsidRPr="002431FC">
        <w:rPr>
          <w:sz w:val="16"/>
          <w:szCs w:val="16"/>
        </w:rPr>
        <w:t xml:space="preserve"> and then lifted off from the lunar surface in an effort to return the sample to Earth.</w:t>
      </w:r>
    </w:p>
    <w:p w14:paraId="4FFAD6DF" w14:textId="77777777" w:rsidR="00F901F7" w:rsidRPr="006B38FF" w:rsidRDefault="00F901F7" w:rsidP="00F901F7">
      <w:r w:rsidRPr="002431FC">
        <w:rPr>
          <w:highlight w:val="green"/>
          <w:u w:val="single"/>
        </w:rPr>
        <w:t>Instead of developing</w:t>
      </w:r>
      <w:r w:rsidRPr="006B38FF">
        <w:t xml:space="preserve"> and sustaining </w:t>
      </w:r>
      <w:r w:rsidRPr="002431FC">
        <w:rPr>
          <w:highlight w:val="green"/>
          <w:u w:val="single"/>
        </w:rPr>
        <w:t>a big government sample-return mission,</w:t>
      </w:r>
      <w:r w:rsidRPr="006B38FF">
        <w:t xml:space="preserve"> </w:t>
      </w:r>
      <w:r w:rsidRPr="002431FC">
        <w:rPr>
          <w:highlight w:val="green"/>
          <w:u w:val="single"/>
        </w:rPr>
        <w:t>NASA is taking another approach by partnering with the private sector.</w:t>
      </w:r>
      <w:r w:rsidRPr="006B38FF">
        <w:t xml:space="preserve"> “If you step back and think about how really amazing it is that </w:t>
      </w:r>
      <w:r w:rsidRPr="002431FC">
        <w:rPr>
          <w:highlight w:val="green"/>
          <w:u w:val="single"/>
        </w:rPr>
        <w:t>NASA can essentially piggyback on the private-sector space capabilities to perform this mission, it would not have been possible 10 years ago</w:t>
      </w:r>
      <w:r w:rsidRPr="006B38FF">
        <w:t>,” said Phil McAlister, the director of NASA’s commercial spaceflight division.</w:t>
      </w:r>
    </w:p>
    <w:p w14:paraId="6512156E" w14:textId="77777777" w:rsidR="00F901F7" w:rsidRPr="002431FC" w:rsidRDefault="00F901F7" w:rsidP="00F901F7">
      <w:pPr>
        <w:rPr>
          <w:u w:val="single"/>
        </w:rPr>
      </w:pPr>
      <w:r w:rsidRPr="002431FC">
        <w:rPr>
          <w:u w:val="single"/>
        </w:rPr>
        <w:t xml:space="preserve">In addition to Lunar Outpost, the other companies chosen for NASA’s program are: </w:t>
      </w:r>
      <w:proofErr w:type="spellStart"/>
      <w:r w:rsidRPr="002431FC">
        <w:rPr>
          <w:u w:val="single"/>
        </w:rPr>
        <w:t>ispace</w:t>
      </w:r>
      <w:proofErr w:type="spellEnd"/>
      <w:r w:rsidRPr="002431FC">
        <w:rPr>
          <w:u w:val="single"/>
        </w:rPr>
        <w:t xml:space="preserve"> Japan and Europe, which would each charge $5,000 for the material; and </w:t>
      </w:r>
      <w:proofErr w:type="spellStart"/>
      <w:r w:rsidRPr="002431FC">
        <w:rPr>
          <w:u w:val="single"/>
        </w:rPr>
        <w:t>Masten</w:t>
      </w:r>
      <w:proofErr w:type="spellEnd"/>
      <w:r w:rsidRPr="002431FC">
        <w:rPr>
          <w:u w:val="single"/>
        </w:rPr>
        <w:t xml:space="preserve"> Space Systems of California, would charge $15,000.</w:t>
      </w:r>
    </w:p>
    <w:p w14:paraId="01CD16CC" w14:textId="77777777" w:rsidR="00F901F7" w:rsidRPr="00A02846" w:rsidRDefault="00F901F7" w:rsidP="00F901F7">
      <w:pPr>
        <w:rPr>
          <w:u w:val="single"/>
        </w:rPr>
      </w:pPr>
      <w:proofErr w:type="gramStart"/>
      <w:r w:rsidRPr="002431FC">
        <w:rPr>
          <w:u w:val="single"/>
        </w:rPr>
        <w:t>All of</w:t>
      </w:r>
      <w:proofErr w:type="gramEnd"/>
      <w:r w:rsidRPr="002431FC">
        <w:rPr>
          <w:u w:val="single"/>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2431FC">
        <w:rPr>
          <w:u w:val="single"/>
        </w:rPr>
        <w:t>a number of</w:t>
      </w:r>
      <w:proofErr w:type="gramEnd"/>
      <w:r w:rsidRPr="002431FC">
        <w:rPr>
          <w:u w:val="single"/>
        </w:rPr>
        <w:t xml:space="preserve"> landers to get it to the lunar surface, and not just Blue Origin’s. The </w:t>
      </w:r>
      <w:proofErr w:type="spellStart"/>
      <w:r w:rsidRPr="002431FC">
        <w:rPr>
          <w:u w:val="single"/>
        </w:rPr>
        <w:t>ispace</w:t>
      </w:r>
      <w:proofErr w:type="spellEnd"/>
      <w:r w:rsidRPr="002431FC">
        <w:rPr>
          <w:u w:val="single"/>
        </w:rPr>
        <w:t xml:space="preserve"> companies would fly on a Japanese lander, McAlister said, and </w:t>
      </w:r>
      <w:proofErr w:type="spellStart"/>
      <w:r w:rsidRPr="002431FC">
        <w:rPr>
          <w:u w:val="single"/>
        </w:rPr>
        <w:t>Masten</w:t>
      </w:r>
      <w:proofErr w:type="spellEnd"/>
      <w:r w:rsidRPr="002431FC">
        <w:rPr>
          <w:u w:val="single"/>
        </w:rPr>
        <w:t xml:space="preserve">, already part of another NASA lunar contract, would use its own </w:t>
      </w:r>
      <w:proofErr w:type="spellStart"/>
      <w:r w:rsidRPr="002431FC">
        <w:rPr>
          <w:u w:val="single"/>
        </w:rPr>
        <w:t>Masten</w:t>
      </w:r>
      <w:proofErr w:type="spellEnd"/>
      <w:r w:rsidRPr="002431FC">
        <w:rPr>
          <w:u w:val="single"/>
        </w:rPr>
        <w:t xml:space="preserve"> XL-1 lander.</w:t>
      </w:r>
    </w:p>
    <w:p w14:paraId="33F050EC" w14:textId="77777777" w:rsidR="00F901F7" w:rsidRDefault="00F901F7" w:rsidP="00F901F7">
      <w:pPr>
        <w:pStyle w:val="Heading4"/>
      </w:pPr>
      <w:r>
        <w:t>The word “appropriation” means to take as property which includes minerals – prefer our definition because it’s specific to space.</w:t>
      </w:r>
    </w:p>
    <w:p w14:paraId="255D4C26" w14:textId="77777777" w:rsidR="00F901F7" w:rsidRPr="001A147E" w:rsidRDefault="00F901F7" w:rsidP="00F901F7">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 EE</w:t>
      </w:r>
    </w:p>
    <w:p w14:paraId="073F1331" w14:textId="77777777" w:rsidR="00F901F7" w:rsidRDefault="00F901F7" w:rsidP="00F901F7">
      <w:r w:rsidRPr="00E85887">
        <w:rPr>
          <w:rStyle w:val="StyleUnderline"/>
          <w:highlight w:val="green"/>
        </w:rPr>
        <w:t>Appropriation</w:t>
      </w:r>
      <w:r>
        <w:t xml:space="preserve">. The term "appropriation" also remains ambiguous. </w:t>
      </w:r>
      <w:r w:rsidRPr="00E85887">
        <w:rPr>
          <w:rStyle w:val="StyleUnderline"/>
          <w:highlight w:val="green"/>
        </w:rPr>
        <w:t>Webster's defines</w:t>
      </w:r>
      <w:r>
        <w:t xml:space="preserve"> the verb "</w:t>
      </w:r>
      <w:r w:rsidRPr="00E85887">
        <w:rPr>
          <w:rStyle w:val="StyleUnderline"/>
          <w:highlight w:val="green"/>
        </w:rPr>
        <w:t>appropriate</w:t>
      </w:r>
      <w:r>
        <w:t xml:space="preserve">" </w:t>
      </w:r>
      <w:r w:rsidRPr="00E85887">
        <w:rPr>
          <w:rStyle w:val="StyleUnderline"/>
          <w:highlight w:val="green"/>
        </w:rPr>
        <w:t>as</w:t>
      </w:r>
      <w:r>
        <w:t xml:space="preserve"> "</w:t>
      </w:r>
      <w:r w:rsidRPr="006A4328">
        <w:rPr>
          <w:rStyle w:val="StyleUnderline"/>
        </w:rPr>
        <w:t>to take to oneself in exclusion of others</w:t>
      </w:r>
      <w:r>
        <w:t xml:space="preserve">; to claim or use as by an exclusive or pre-eminent right; as, let no man appropriate a common benefit."16 5 Similarly, </w:t>
      </w:r>
      <w:r w:rsidRPr="006A4328">
        <w:rPr>
          <w:rStyle w:val="StyleUnderline"/>
        </w:rPr>
        <w:t>Black's</w:t>
      </w:r>
      <w:r>
        <w:t xml:space="preserve"> Law Dictionary </w:t>
      </w:r>
      <w:r w:rsidRPr="006A4328">
        <w:rPr>
          <w:rStyle w:val="StyleUnderline"/>
        </w:rPr>
        <w:t xml:space="preserve">describes "appropriate" as an act "[t]o make a thing one's own; </w:t>
      </w:r>
      <w:r w:rsidRPr="00E85887">
        <w:rPr>
          <w:rStyle w:val="StyleUnderline"/>
          <w:highlight w:val="green"/>
        </w:rPr>
        <w:t>to make a thing the subject of property</w:t>
      </w:r>
      <w:r>
        <w:t xml:space="preserve">; to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only with respect to real property but also with water. According to U.S. case law, a person completes an appropriation of water by diversion of the water and an application of the water to beneficial use.167 This common use of the term "appropriation" with respect to water illustrates two key points: (1) </w:t>
      </w:r>
      <w:r w:rsidRPr="001A147E">
        <w:rPr>
          <w:rStyle w:val="StyleUnderline"/>
          <w:highlight w:val="green"/>
        </w:rPr>
        <w:t>the term applies to natural resources</w:t>
      </w:r>
      <w:r w:rsidRPr="006A4328">
        <w:rPr>
          <w:rStyle w:val="StyleUnderline"/>
        </w:rPr>
        <w:t>-</w:t>
      </w:r>
      <w:r w:rsidRPr="001A147E">
        <w:rPr>
          <w:rStyle w:val="StyleUnderline"/>
          <w:highlight w:val="green"/>
        </w:rPr>
        <w:t>e.g.</w:t>
      </w:r>
      <w:r w:rsidRPr="006A4328">
        <w:rPr>
          <w:rStyle w:val="StyleUnderline"/>
        </w:rPr>
        <w:t xml:space="preserve">, </w:t>
      </w:r>
      <w:r w:rsidRPr="001A147E">
        <w:rPr>
          <w:rStyle w:val="StyleUnderline"/>
          <w:highlight w:val="green"/>
        </w:rPr>
        <w:t xml:space="preserve">water or </w:t>
      </w:r>
      <w:r w:rsidRPr="001A147E">
        <w:rPr>
          <w:rStyle w:val="StyleUnderline"/>
          <w:highlight w:val="green"/>
        </w:rPr>
        <w:lastRenderedPageBreak/>
        <w:t>minerals</w:t>
      </w:r>
      <w:r w:rsidRPr="006A4328">
        <w:rPr>
          <w:rStyle w:val="StyleUnderline"/>
        </w:rPr>
        <w:t>-not just real property</w:t>
      </w:r>
      <w:r>
        <w:t xml:space="preserve">, </w:t>
      </w:r>
      <w:r w:rsidRPr="001A147E">
        <w:rPr>
          <w:rStyle w:val="StyleUnderline"/>
        </w:rPr>
        <w:t>and</w:t>
      </w:r>
      <w:r>
        <w:t xml:space="preserve"> (2) </w:t>
      </w:r>
      <w:r w:rsidRPr="001A147E">
        <w:rPr>
          <w:rStyle w:val="StyleUnderline"/>
          <w:highlight w:val="green"/>
        </w:rPr>
        <w:t>mining space resources</w:t>
      </w:r>
      <w:r w:rsidRPr="00332CC3">
        <w:rPr>
          <w:rStyle w:val="StyleUnderline"/>
        </w:rPr>
        <w:t xml:space="preserve"> and putting them to beneficial use</w:t>
      </w:r>
      <w:r>
        <w:t xml:space="preserve">-e.g., selling or manufacturing the mined resources </w:t>
      </w:r>
      <w:r w:rsidRPr="001A147E">
        <w:rPr>
          <w:rStyle w:val="StyleUnderline"/>
          <w:highlight w:val="green"/>
        </w:rPr>
        <w:t>could</w:t>
      </w:r>
      <w:r w:rsidRPr="00332CC3">
        <w:rPr>
          <w:rStyle w:val="StyleUnderline"/>
        </w:rPr>
        <w:t xml:space="preserve"> reasonably </w:t>
      </w:r>
      <w:r w:rsidRPr="001A147E">
        <w:rPr>
          <w:rStyle w:val="StyleUnderline"/>
          <w:highlight w:val="green"/>
        </w:rPr>
        <w:t>be interpreted as</w:t>
      </w:r>
      <w:r w:rsidRPr="00332CC3">
        <w:rPr>
          <w:rStyle w:val="StyleUnderline"/>
        </w:rPr>
        <w:t xml:space="preserve"> an "</w:t>
      </w:r>
      <w:r w:rsidRPr="001A147E">
        <w:rPr>
          <w:rStyle w:val="StyleUnderline"/>
          <w:highlight w:val="green"/>
        </w:rPr>
        <w:t>appropriation</w:t>
      </w:r>
      <w:r w:rsidRPr="00332CC3">
        <w:rPr>
          <w:rStyle w:val="StyleUnderline"/>
        </w:rPr>
        <w:t xml:space="preserve">" </w:t>
      </w:r>
      <w:r w:rsidRPr="001A147E">
        <w:rPr>
          <w:rStyle w:val="StyleUnderline"/>
          <w:highlight w:val="green"/>
        </w:rPr>
        <w:t>of outer space</w:t>
      </w:r>
      <w:r>
        <w:t xml:space="preserve">. While </w:t>
      </w:r>
      <w:r w:rsidRPr="001A147E">
        <w:rPr>
          <w:rStyle w:val="StyleUnderline"/>
        </w:rPr>
        <w:t>the ordinary meaning of "appropriation"</w:t>
      </w:r>
      <w:r>
        <w:t xml:space="preserve"> </w:t>
      </w:r>
      <w:r w:rsidRPr="001A147E">
        <w:t>reasonably</w:t>
      </w:r>
      <w:r w:rsidRPr="001A147E">
        <w:rPr>
          <w:rStyle w:val="StyleUnderline"/>
        </w:rPr>
        <w:t xml:space="preserve"> includes the taking of natural resources as well as land</w:t>
      </w:r>
      <w:r>
        <w:t xml:space="preserve">, whether the drafters and parties to the OST envisioned such a broad meaning of the term remains difficult to determine with any certainty. </w:t>
      </w:r>
      <w:r w:rsidRPr="00332CC3">
        <w:rPr>
          <w:rStyle w:val="StyleUnderline"/>
        </w:rPr>
        <w:t>The prohibition against appropriation "by any other means" supports such a reading</w:t>
      </w:r>
      <w:r>
        <w:t>, though</w:t>
      </w:r>
      <w:r w:rsidRPr="00332CC3">
        <w:rPr>
          <w:rStyle w:val="StyleUnderline"/>
        </w:rPr>
        <w:t>, by expanding the prohibition to other types not explicitly described</w:t>
      </w:r>
      <w:r>
        <w:t xml:space="preserve">.168 </w:t>
      </w:r>
    </w:p>
    <w:p w14:paraId="19CFF9EC" w14:textId="77777777" w:rsidR="00F901F7" w:rsidRPr="001A147E" w:rsidRDefault="00F901F7" w:rsidP="00F901F7">
      <w:pPr>
        <w:rPr>
          <w:sz w:val="12"/>
          <w:szCs w:val="12"/>
        </w:rPr>
      </w:pPr>
      <w:r w:rsidRPr="001A147E">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1A147E">
        <w:rPr>
          <w:sz w:val="12"/>
          <w:szCs w:val="12"/>
        </w:rPr>
        <w:t>In order to</w:t>
      </w:r>
      <w:proofErr w:type="gramEnd"/>
      <w:r w:rsidRPr="001A147E">
        <w:rPr>
          <w:sz w:val="12"/>
          <w:szCs w:val="12"/>
        </w:rPr>
        <w:t xml:space="preserve"> resolve these ambiguities, an analysis of preparatory materials, historical context, and state practice follows.</w:t>
      </w:r>
    </w:p>
    <w:p w14:paraId="5AB39246" w14:textId="77777777" w:rsidR="00F901F7" w:rsidRPr="001A147E" w:rsidRDefault="00F901F7" w:rsidP="00F901F7">
      <w:pPr>
        <w:rPr>
          <w:sz w:val="12"/>
          <w:szCs w:val="12"/>
        </w:rPr>
      </w:pPr>
      <w:r w:rsidRPr="001A147E">
        <w:rPr>
          <w:sz w:val="12"/>
          <w:szCs w:val="12"/>
        </w:rPr>
        <w:t xml:space="preserve">2. Preparatory Materials </w:t>
      </w:r>
    </w:p>
    <w:p w14:paraId="35FF6278" w14:textId="77777777" w:rsidR="00F901F7" w:rsidRPr="001A147E" w:rsidRDefault="00F901F7" w:rsidP="00F901F7">
      <w:pPr>
        <w:rPr>
          <w:sz w:val="12"/>
          <w:szCs w:val="12"/>
        </w:rPr>
      </w:pPr>
      <w:r w:rsidRPr="001A147E">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1A147E">
        <w:rPr>
          <w:sz w:val="12"/>
          <w:szCs w:val="12"/>
        </w:rPr>
        <w:t>occurred</w:t>
      </w:r>
      <w:proofErr w:type="gramEnd"/>
      <w:r w:rsidRPr="001A147E">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1A147E">
        <w:rPr>
          <w:sz w:val="12"/>
          <w:szCs w:val="12"/>
        </w:rPr>
        <w:t>i</w:t>
      </w:r>
      <w:proofErr w:type="spellEnd"/>
      <w:r w:rsidRPr="001A147E">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217163AC" w14:textId="77777777" w:rsidR="00F901F7" w:rsidRPr="001A147E" w:rsidRDefault="00F901F7" w:rsidP="00F901F7">
      <w:pPr>
        <w:ind w:left="720"/>
        <w:rPr>
          <w:sz w:val="12"/>
          <w:szCs w:val="12"/>
        </w:rPr>
      </w:pPr>
      <w:r w:rsidRPr="001A147E">
        <w:rPr>
          <w:sz w:val="12"/>
          <w:szCs w:val="12"/>
        </w:rPr>
        <w:t>[A]</w:t>
      </w:r>
      <w:proofErr w:type="spellStart"/>
      <w:r w:rsidRPr="001A147E">
        <w:rPr>
          <w:sz w:val="12"/>
          <w:szCs w:val="12"/>
        </w:rPr>
        <w:t>dequate</w:t>
      </w:r>
      <w:proofErr w:type="spellEnd"/>
      <w:r w:rsidRPr="001A147E">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1A147E">
        <w:rPr>
          <w:sz w:val="12"/>
          <w:szCs w:val="12"/>
        </w:rPr>
        <w:t>words</w:t>
      </w:r>
      <w:proofErr w:type="gramEnd"/>
      <w:r w:rsidRPr="001A147E">
        <w:rPr>
          <w:sz w:val="12"/>
          <w:szCs w:val="12"/>
        </w:rPr>
        <w:t xml:space="preserve"> no human activity on the moon or any other celestial body could be taken as justification for national appropriation. 174</w:t>
      </w:r>
    </w:p>
    <w:p w14:paraId="16097B4E" w14:textId="77777777" w:rsidR="00F901F7" w:rsidRPr="001A147E" w:rsidRDefault="00F901F7" w:rsidP="00F901F7">
      <w:pPr>
        <w:rPr>
          <w:sz w:val="12"/>
          <w:szCs w:val="12"/>
        </w:rPr>
      </w:pPr>
      <w:r w:rsidRPr="001A147E">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w:t>
      </w:r>
      <w:proofErr w:type="spellStart"/>
      <w:r w:rsidRPr="001A147E">
        <w:rPr>
          <w:sz w:val="12"/>
          <w:szCs w:val="12"/>
        </w:rPr>
        <w:t>nonappropriation</w:t>
      </w:r>
      <w:proofErr w:type="spellEnd"/>
      <w:r w:rsidRPr="001A147E">
        <w:rPr>
          <w:sz w:val="12"/>
          <w:szCs w:val="12"/>
        </w:rPr>
        <w:t xml:space="preserve"> principle fails to overcome the presumption of freedom of use.7</w:t>
      </w:r>
    </w:p>
    <w:p w14:paraId="04CC0D32" w14:textId="77777777" w:rsidR="00F901F7" w:rsidRPr="00332CC3" w:rsidRDefault="00F901F7" w:rsidP="00F901F7">
      <w:pPr>
        <w:rPr>
          <w:rStyle w:val="Emphasis"/>
        </w:rPr>
      </w:pPr>
      <w:r w:rsidRPr="00332CC3">
        <w:rPr>
          <w:rStyle w:val="Emphasis"/>
        </w:rPr>
        <w:t xml:space="preserve">3. Historical Context </w:t>
      </w:r>
    </w:p>
    <w:p w14:paraId="2322F0F0" w14:textId="77777777" w:rsidR="00F901F7" w:rsidRDefault="00F901F7" w:rsidP="00F901F7">
      <w:r w:rsidRPr="00332CC3">
        <w:rPr>
          <w:rStyle w:val="StyleUnderline"/>
        </w:rPr>
        <w:t>Two interrelated, major historical events cannot be ignored when considering the meaning of the OST: (1) the Cold War and (2) the Space Race</w:t>
      </w:r>
      <w:r>
        <w:t xml:space="preserve">. The success of Sputnik I in 1957 showed space travel and exploration no longer to be a dream, but a reality.7 While exciting, this news also brought fear </w:t>
      </w:r>
      <w:proofErr w:type="gramStart"/>
      <w:r>
        <w:t>in light of</w:t>
      </w:r>
      <w:proofErr w:type="gramEnd"/>
      <w:r>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32CC3">
        <w:rPr>
          <w:rStyle w:val="StyleUnderline"/>
        </w:rPr>
        <w:t>When viewed as a response to this perilous era, the OST begins to look much more like a nuclear arms treaty and an attempt to ease Cold War tensions than a treaty concerned with the issue of property rights in space</w:t>
      </w:r>
      <w:r>
        <w:t xml:space="preserve">."' </w:t>
      </w:r>
      <w:r w:rsidRPr="00332CC3">
        <w:rPr>
          <w:rStyle w:val="StyleUnderline"/>
        </w:rPr>
        <w:t>The Treaty's emphasis on "peaceful purposes" supports this contextual interpretation</w:t>
      </w:r>
      <w:r>
        <w:t>. 1 82</w:t>
      </w:r>
    </w:p>
    <w:p w14:paraId="0E81DC64" w14:textId="77777777" w:rsidR="00F901F7" w:rsidRDefault="00F901F7" w:rsidP="00F901F7">
      <w:pPr>
        <w:rPr>
          <w:rStyle w:val="StyleUnderline"/>
        </w:rPr>
      </w:pPr>
      <w:r>
        <w:t xml:space="preserve">On the one hand, as many suggest, this context leads to the conclusion that the vague </w:t>
      </w:r>
      <w:proofErr w:type="spellStart"/>
      <w:r>
        <w:t>nonappropriation</w:t>
      </w:r>
      <w:proofErr w:type="spellEnd"/>
      <w:r>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32CC3">
        <w:rPr>
          <w:rStyle w:val="StyleUnderline"/>
        </w:rPr>
        <w:t>the context surrounding the treaty's drafting does not necessarily lead to this conclusion</w:t>
      </w:r>
      <w:r>
        <w:t xml:space="preserve">. In fact, </w:t>
      </w:r>
      <w:r w:rsidRPr="00332CC3">
        <w:rPr>
          <w:rStyle w:val="StyleUnderline"/>
        </w:rPr>
        <w:t>the emphasis on "peaceful purposes" and reducing international tension might instead suggest a stricter reading of Articles I and II</w:t>
      </w:r>
      <w:r>
        <w:t xml:space="preserve">. </w:t>
      </w:r>
      <w:r w:rsidRPr="00332CC3">
        <w:rPr>
          <w:rStyle w:val="StyleUnderline"/>
        </w:rPr>
        <w:t>If things were so unstable</w:t>
      </w:r>
      <w:r>
        <w:t xml:space="preserve"> and tense </w:t>
      </w:r>
      <w:r w:rsidRPr="00332CC3">
        <w:rPr>
          <w:rStyle w:val="StyleUnderline"/>
        </w:rPr>
        <w:t>on Earth, the drafters may have instead intended Article II as a qualification on the general right to explore and use outer space in Article I, recognizing the simple fact that disputes over property, both land and minerals, have sparked some of history's bloodiest conflicts.</w:t>
      </w:r>
    </w:p>
    <w:p w14:paraId="26F09A75" w14:textId="77777777" w:rsidR="00F901F7" w:rsidRPr="001A147E" w:rsidRDefault="00F901F7" w:rsidP="00F901F7">
      <w:pPr>
        <w:rPr>
          <w:sz w:val="8"/>
          <w:szCs w:val="8"/>
        </w:rPr>
      </w:pPr>
      <w:r w:rsidRPr="001A147E">
        <w:rPr>
          <w:sz w:val="8"/>
          <w:szCs w:val="8"/>
        </w:rPr>
        <w:lastRenderedPageBreak/>
        <w:t xml:space="preserve">The Antarctic treaty experience </w:t>
      </w:r>
      <w:proofErr w:type="gramStart"/>
      <w:r w:rsidRPr="001A147E">
        <w:rPr>
          <w:sz w:val="8"/>
          <w:szCs w:val="8"/>
        </w:rPr>
        <w:t>evidences</w:t>
      </w:r>
      <w:proofErr w:type="gramEnd"/>
      <w:r w:rsidRPr="001A147E">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1A147E">
        <w:rPr>
          <w:sz w:val="8"/>
          <w:szCs w:val="8"/>
        </w:rPr>
        <w:t>reedom</w:t>
      </w:r>
      <w:proofErr w:type="spellEnd"/>
      <w:r w:rsidRPr="001A147E">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1A147E">
        <w:rPr>
          <w:sz w:val="8"/>
          <w:szCs w:val="8"/>
        </w:rPr>
        <w:t>simplystates</w:t>
      </w:r>
      <w:proofErr w:type="spellEnd"/>
      <w:r w:rsidRPr="001A147E">
        <w:rPr>
          <w:sz w:val="8"/>
          <w:szCs w:val="8"/>
        </w:rPr>
        <w:t xml:space="preserve"> "[a]</w:t>
      </w:r>
      <w:proofErr w:type="spellStart"/>
      <w:r w:rsidRPr="001A147E">
        <w:rPr>
          <w:sz w:val="8"/>
          <w:szCs w:val="8"/>
        </w:rPr>
        <w:t>ny</w:t>
      </w:r>
      <w:proofErr w:type="spellEnd"/>
      <w:r w:rsidRPr="001A147E">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776241D5" w14:textId="77777777" w:rsidR="00F901F7" w:rsidRPr="001A147E" w:rsidRDefault="00F901F7" w:rsidP="00F901F7">
      <w:pPr>
        <w:rPr>
          <w:sz w:val="8"/>
          <w:szCs w:val="8"/>
        </w:rPr>
      </w:pPr>
      <w:r w:rsidRPr="001A147E">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0F848596" w14:textId="77777777" w:rsidR="00F901F7" w:rsidRPr="001A147E" w:rsidRDefault="00F901F7" w:rsidP="00F901F7">
      <w:pPr>
        <w:rPr>
          <w:sz w:val="8"/>
          <w:szCs w:val="8"/>
        </w:rPr>
      </w:pPr>
      <w:r w:rsidRPr="001A147E">
        <w:rPr>
          <w:sz w:val="8"/>
          <w:szCs w:val="8"/>
        </w:rPr>
        <w:t xml:space="preserve">4. State Practice </w:t>
      </w:r>
    </w:p>
    <w:p w14:paraId="6A05930C" w14:textId="77777777" w:rsidR="00F901F7" w:rsidRPr="001A147E" w:rsidRDefault="00F901F7" w:rsidP="00F901F7">
      <w:pPr>
        <w:rPr>
          <w:sz w:val="8"/>
          <w:szCs w:val="8"/>
        </w:rPr>
      </w:pPr>
      <w:r w:rsidRPr="001A147E">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1A147E">
        <w:rPr>
          <w:sz w:val="8"/>
          <w:szCs w:val="8"/>
        </w:rPr>
        <w:t>ongressional</w:t>
      </w:r>
      <w:proofErr w:type="spellEnd"/>
      <w:r w:rsidRPr="001A147E">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72E71F1A" w14:textId="77777777" w:rsidR="00F901F7" w:rsidRPr="001A147E" w:rsidRDefault="00F901F7" w:rsidP="00F901F7">
      <w:pPr>
        <w:rPr>
          <w:sz w:val="8"/>
          <w:szCs w:val="8"/>
        </w:rPr>
      </w:pPr>
      <w:r w:rsidRPr="001A147E">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7A1304B" w14:textId="77777777" w:rsidR="00F901F7" w:rsidRPr="001A147E" w:rsidRDefault="00F901F7" w:rsidP="00F901F7">
      <w:pPr>
        <w:rPr>
          <w:sz w:val="8"/>
          <w:szCs w:val="8"/>
        </w:rPr>
      </w:pPr>
      <w:r w:rsidRPr="001A147E">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1A147E">
        <w:rPr>
          <w:sz w:val="8"/>
          <w:szCs w:val="8"/>
        </w:rPr>
        <w:t>Tronchetti</w:t>
      </w:r>
      <w:proofErr w:type="spellEnd"/>
      <w:r w:rsidRPr="001A147E">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1A147E">
        <w:rPr>
          <w:sz w:val="8"/>
          <w:szCs w:val="8"/>
        </w:rPr>
        <w:t>nonappropriation</w:t>
      </w:r>
      <w:proofErr w:type="spellEnd"/>
      <w:r w:rsidRPr="001A147E">
        <w:rPr>
          <w:sz w:val="8"/>
          <w:szCs w:val="8"/>
        </w:rPr>
        <w:t xml:space="preserve"> principles of the OST. Though there is no consensus regarding whether the </w:t>
      </w:r>
      <w:proofErr w:type="spellStart"/>
      <w:r w:rsidRPr="001A147E">
        <w:rPr>
          <w:sz w:val="8"/>
          <w:szCs w:val="8"/>
        </w:rPr>
        <w:t>nonappropriation</w:t>
      </w:r>
      <w:proofErr w:type="spellEnd"/>
      <w:r w:rsidRPr="001A147E">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1A147E">
        <w:rPr>
          <w:sz w:val="8"/>
          <w:szCs w:val="8"/>
        </w:rPr>
        <w:t>nonappropriation</w:t>
      </w:r>
      <w:proofErr w:type="spellEnd"/>
      <w:r w:rsidRPr="001A147E">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6DC66CDC" w14:textId="77777777" w:rsidR="00F901F7" w:rsidRPr="001A147E" w:rsidRDefault="00F901F7" w:rsidP="00F901F7">
      <w:pPr>
        <w:rPr>
          <w:sz w:val="8"/>
          <w:szCs w:val="8"/>
        </w:rPr>
      </w:pPr>
      <w:r w:rsidRPr="001A147E">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1A147E">
        <w:rPr>
          <w:sz w:val="8"/>
          <w:szCs w:val="8"/>
        </w:rPr>
        <w:t>supra Part</w:t>
      </w:r>
      <w:proofErr w:type="gramEnd"/>
      <w:r w:rsidRPr="001A147E">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1A147E">
        <w:rPr>
          <w:sz w:val="8"/>
          <w:szCs w:val="8"/>
        </w:rPr>
        <w:t>actually surrounded</w:t>
      </w:r>
      <w:proofErr w:type="gramEnd"/>
      <w:r w:rsidRPr="001A147E">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704B15ED" w14:textId="77777777" w:rsidR="00F901F7" w:rsidRPr="001A147E" w:rsidRDefault="00F901F7" w:rsidP="00F901F7">
      <w:pPr>
        <w:rPr>
          <w:sz w:val="8"/>
          <w:szCs w:val="8"/>
        </w:rPr>
      </w:pPr>
      <w:r w:rsidRPr="001A147E">
        <w:rPr>
          <w:sz w:val="8"/>
          <w:szCs w:val="8"/>
        </w:rPr>
        <w:t xml:space="preserve">5. State Interpretations </w:t>
      </w:r>
    </w:p>
    <w:p w14:paraId="0B95156B" w14:textId="77777777" w:rsidR="00F901F7" w:rsidRPr="001A147E" w:rsidRDefault="00F901F7" w:rsidP="00F901F7">
      <w:pPr>
        <w:rPr>
          <w:sz w:val="8"/>
          <w:szCs w:val="8"/>
        </w:rPr>
      </w:pPr>
      <w:r w:rsidRPr="001A147E">
        <w:rPr>
          <w:sz w:val="8"/>
          <w:szCs w:val="8"/>
        </w:rPr>
        <w:t xml:space="preserve">Much like the preparatory materials discussed </w:t>
      </w:r>
      <w:proofErr w:type="gramStart"/>
      <w:r w:rsidRPr="001A147E">
        <w:rPr>
          <w:sz w:val="8"/>
          <w:szCs w:val="8"/>
        </w:rPr>
        <w:t>supra Part IV</w:t>
      </w:r>
      <w:proofErr w:type="gramEnd"/>
      <w:r w:rsidRPr="001A147E">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1A147E">
        <w:rPr>
          <w:sz w:val="8"/>
          <w:szCs w:val="8"/>
        </w:rPr>
        <w:t>nonappropriation</w:t>
      </w:r>
      <w:proofErr w:type="spellEnd"/>
      <w:r w:rsidRPr="001A147E">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1A147E">
        <w:rPr>
          <w:sz w:val="8"/>
          <w:szCs w:val="8"/>
        </w:rPr>
        <w:t>cnot</w:t>
      </w:r>
      <w:proofErr w:type="spellEnd"/>
      <w:r w:rsidRPr="001A147E">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71636822" w14:textId="77777777" w:rsidR="00F901F7" w:rsidRPr="001A147E" w:rsidRDefault="00F901F7" w:rsidP="00F901F7">
      <w:pPr>
        <w:rPr>
          <w:sz w:val="8"/>
          <w:szCs w:val="8"/>
        </w:rPr>
      </w:pPr>
      <w:r w:rsidRPr="001A147E">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0D9EDE62" w14:textId="77777777" w:rsidR="00F901F7" w:rsidRPr="001A147E" w:rsidRDefault="00F901F7" w:rsidP="00F901F7">
      <w:pPr>
        <w:rPr>
          <w:sz w:val="8"/>
          <w:szCs w:val="8"/>
        </w:rPr>
      </w:pPr>
      <w:r w:rsidRPr="001A147E">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22C61D29" w14:textId="77777777" w:rsidR="00F901F7" w:rsidRPr="001A147E" w:rsidRDefault="00F901F7" w:rsidP="00F901F7">
      <w:pPr>
        <w:rPr>
          <w:sz w:val="8"/>
          <w:szCs w:val="8"/>
        </w:rPr>
      </w:pPr>
      <w:r w:rsidRPr="001A147E">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25597348" w14:textId="77777777" w:rsidR="00F901F7" w:rsidRPr="001A147E" w:rsidRDefault="00F901F7" w:rsidP="00F901F7">
      <w:pPr>
        <w:rPr>
          <w:sz w:val="8"/>
          <w:szCs w:val="8"/>
        </w:rPr>
      </w:pPr>
      <w:r w:rsidRPr="001A147E">
        <w:rPr>
          <w:sz w:val="8"/>
          <w:szCs w:val="8"/>
        </w:rPr>
        <w:t xml:space="preserve">B. Compatibility </w:t>
      </w:r>
    </w:p>
    <w:p w14:paraId="73A84C46" w14:textId="77777777" w:rsidR="00F901F7" w:rsidRPr="001A147E" w:rsidRDefault="00F901F7" w:rsidP="00F901F7">
      <w:pPr>
        <w:rPr>
          <w:sz w:val="8"/>
          <w:szCs w:val="8"/>
        </w:rPr>
      </w:pPr>
      <w:r w:rsidRPr="001A147E">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1A147E">
        <w:rPr>
          <w:sz w:val="8"/>
          <w:szCs w:val="8"/>
        </w:rPr>
        <w:t>privateventure</w:t>
      </w:r>
      <w:proofErr w:type="spellEnd"/>
      <w:r w:rsidRPr="001A147E">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1A82FF56" w14:textId="77777777" w:rsidR="00F901F7" w:rsidRDefault="00F901F7" w:rsidP="00F901F7">
      <w:r w:rsidRPr="00E85887">
        <w:rPr>
          <w:rStyle w:val="StyleUnderline"/>
        </w:rPr>
        <w:t>Overall</w:t>
      </w:r>
      <w:r>
        <w:t xml:space="preserve">, however, </w:t>
      </w:r>
      <w:r w:rsidRPr="00D626CF">
        <w:rPr>
          <w:rStyle w:val="StyleUnderline"/>
          <w:highlight w:val="green"/>
        </w:rPr>
        <w:t>the Treaty's structure and</w:t>
      </w:r>
      <w:r w:rsidRPr="00E85887">
        <w:rPr>
          <w:rStyle w:val="StyleUnderline"/>
        </w:rPr>
        <w:t xml:space="preserve"> its </w:t>
      </w:r>
      <w:r w:rsidRPr="00D626CF">
        <w:rPr>
          <w:rStyle w:val="StyleUnderline"/>
          <w:highlight w:val="green"/>
        </w:rPr>
        <w:t>purposes</w:t>
      </w:r>
      <w:r>
        <w:t xml:space="preserve"> (</w:t>
      </w:r>
      <w:r w:rsidRPr="00E85887">
        <w:rPr>
          <w:rStyle w:val="StyleUnderline"/>
        </w:rPr>
        <w:t>preserving peace and avoiding international conflict in outer space</w:t>
      </w:r>
      <w:r>
        <w:t xml:space="preserve">) </w:t>
      </w:r>
      <w:r w:rsidRPr="00E85887">
        <w:rPr>
          <w:rStyle w:val="StyleUnderline"/>
        </w:rPr>
        <w:t xml:space="preserve">ultimately </w:t>
      </w:r>
      <w:r w:rsidRPr="00D626CF">
        <w:rPr>
          <w:rStyle w:val="StyleUnderline"/>
          <w:highlight w:val="green"/>
        </w:rPr>
        <w:t>indicate that</w:t>
      </w:r>
      <w:r w:rsidRPr="00E85887">
        <w:rPr>
          <w:rStyle w:val="StyleUnderline"/>
        </w:rPr>
        <w:t xml:space="preserve"> </w:t>
      </w:r>
      <w:r w:rsidRPr="00E85887">
        <w:rPr>
          <w:rStyle w:val="StyleUnderline"/>
          <w:highlight w:val="green"/>
        </w:rPr>
        <w:t>private property rights in space resources</w:t>
      </w:r>
      <w:r w:rsidRPr="00E85887">
        <w:rPr>
          <w:rStyle w:val="StyleUnderline"/>
        </w:rPr>
        <w:t xml:space="preserve"> </w:t>
      </w:r>
      <w:r w:rsidRPr="00E85887">
        <w:rPr>
          <w:rStyle w:val="StyleUnderline"/>
          <w:highlight w:val="green"/>
        </w:rPr>
        <w:t>are prohibited by</w:t>
      </w:r>
      <w:r w:rsidRPr="00E85887">
        <w:rPr>
          <w:rStyle w:val="StyleUnderline"/>
        </w:rPr>
        <w:t xml:space="preserve"> </w:t>
      </w:r>
      <w:r w:rsidRPr="00D626CF">
        <w:rPr>
          <w:rStyle w:val="StyleUnderline"/>
        </w:rPr>
        <w:t xml:space="preserve">Article II's </w:t>
      </w:r>
      <w:r w:rsidRPr="00E85887">
        <w:rPr>
          <w:rStyle w:val="StyleUnderline"/>
          <w:highlight w:val="green"/>
        </w:rPr>
        <w:t xml:space="preserve">non-appropriation </w:t>
      </w:r>
      <w:r w:rsidRPr="00D626CF">
        <w:rPr>
          <w:rStyle w:val="StyleUnderline"/>
        </w:rPr>
        <w:t>principle</w:t>
      </w:r>
      <w:r w:rsidRPr="00D626CF">
        <w:t xml:space="preserve">, </w:t>
      </w:r>
      <w:r w:rsidRPr="00D626CF">
        <w:rPr>
          <w:rStyle w:val="StyleUnderline"/>
        </w:rPr>
        <w:t>at</w:t>
      </w:r>
      <w:r w:rsidRPr="00E85887">
        <w:rPr>
          <w:rStyle w:val="StyleUnderline"/>
        </w:rPr>
        <w:t xml:space="preserve"> least until future international delegation determines otherwise</w:t>
      </w:r>
      <w:r>
        <w:t xml:space="preserve"> (</w:t>
      </w:r>
      <w:r w:rsidRPr="00E85887">
        <w:rPr>
          <w:rStyle w:val="StyleUnderline"/>
        </w:rPr>
        <w:t>like in the Antarctic</w:t>
      </w:r>
      <w:r w:rsidRPr="00E85887">
        <w:t xml:space="preserve">). </w:t>
      </w:r>
      <w:r w:rsidRPr="00E85887">
        <w:rPr>
          <w:rStyle w:val="StyleUnderline"/>
        </w:rPr>
        <w:t>The Treaty's structure confirms this interpretation</w:t>
      </w:r>
      <w:r w:rsidRPr="00E85887">
        <w:t xml:space="preserve">. </w:t>
      </w:r>
      <w:r w:rsidRPr="00E85887">
        <w:rPr>
          <w:rStyle w:val="StyleUnderline"/>
        </w:rPr>
        <w:t xml:space="preserve">Article I </w:t>
      </w:r>
      <w:proofErr w:type="gramStart"/>
      <w:r w:rsidRPr="00E85887">
        <w:rPr>
          <w:rStyle w:val="StyleUnderline"/>
        </w:rPr>
        <w:t>lays</w:t>
      </w:r>
      <w:proofErr w:type="gramEnd"/>
      <w:r w:rsidRPr="00E85887">
        <w:rPr>
          <w:rStyle w:val="StyleUnderline"/>
        </w:rPr>
        <w:t xml:space="preserve"> down a general rule for activity in space</w:t>
      </w:r>
      <w:r>
        <w:t xml:space="preserve">. </w:t>
      </w:r>
      <w:r w:rsidRPr="00E85887">
        <w:rPr>
          <w:rStyle w:val="StyleUnderline"/>
        </w:rPr>
        <w:t>Subsequent</w:t>
      </w:r>
      <w:r>
        <w:t xml:space="preserve"> </w:t>
      </w:r>
      <w:r w:rsidRPr="00E85887">
        <w:rPr>
          <w:rStyle w:val="StyleUnderline"/>
        </w:rPr>
        <w:t>articles</w:t>
      </w:r>
      <w:r>
        <w:t xml:space="preserve"> of the Treaty </w:t>
      </w:r>
      <w:r w:rsidRPr="00E85887">
        <w:rPr>
          <w:rStyle w:val="StyleUnderline"/>
        </w:rPr>
        <w:t>then lay out more specific requirements of and qualifications</w:t>
      </w:r>
      <w:r>
        <w:t xml:space="preserve"> to this general rule. Much like Article IV </w:t>
      </w:r>
      <w:r w:rsidRPr="00D626CF">
        <w:t xml:space="preserve">restricts the use of nuclear weapons in space, </w:t>
      </w:r>
      <w:r w:rsidRPr="00D626CF">
        <w:rPr>
          <w:rStyle w:val="StyleUnderline"/>
        </w:rPr>
        <w:t>Article II restricts the use of space in ways that might result in potentially controversial property claims</w:t>
      </w:r>
      <w:r w:rsidRPr="00D626CF">
        <w:t xml:space="preserve">. </w:t>
      </w:r>
      <w:r w:rsidRPr="00D626CF">
        <w:rPr>
          <w:rStyle w:val="StyleUnderline"/>
        </w:rPr>
        <w:t>Historically, claims to mineral rights have resulted in just as contentious conflict</w:t>
      </w:r>
      <w:r w:rsidRPr="00E85887">
        <w:rPr>
          <w:rStyle w:val="StyleUnderline"/>
        </w:rPr>
        <w:t xml:space="preserve"> as those over sovereign lands</w:t>
      </w:r>
      <w:r>
        <w:t xml:space="preserve">. </w:t>
      </w:r>
      <w:r w:rsidRPr="00E85887">
        <w:rPr>
          <w:rStyle w:val="StyleUnderline"/>
        </w:rPr>
        <w:t>Treaty efforts to avoid conflicts in Antarctica and the high seas reflect similar sentiments</w:t>
      </w:r>
      <w:r>
        <w:t xml:space="preserve">. </w:t>
      </w:r>
      <w:r w:rsidRPr="00E85887">
        <w:rPr>
          <w:rStyle w:val="StyleUnderline"/>
        </w:rPr>
        <w:t>The Soviet Union's representative even hinted at this structural relationship between Articles I and II during Treaty S1 232 negotiations.</w:t>
      </w:r>
      <w:r>
        <w:t xml:space="preserve">22 </w:t>
      </w:r>
      <w:r w:rsidRPr="00E85887">
        <w:rPr>
          <w:rStyle w:val="StyleUnderline"/>
        </w:rPr>
        <w:t>In light of the imminent need to ease Cold War tensions</w:t>
      </w:r>
      <w:r>
        <w:t xml:space="preserve">, </w:t>
      </w:r>
      <w:r w:rsidRPr="00E85887">
        <w:rPr>
          <w:rStyle w:val="StyleUnderline"/>
        </w:rPr>
        <w:t>the potential for conflict over property, and the final structure of the Treaty, this Note concludes that the large-scale extraction of space resources is incompatible with the non-appropriation principle of Article II of the OST</w:t>
      </w:r>
      <w:r>
        <w:t xml:space="preserve">.23 3 As a result, the United States' provision of property rights to its </w:t>
      </w:r>
      <w:r>
        <w:lastRenderedPageBreak/>
        <w:t>citizens to possess, own, transport, use, and sell space and asteroid resources extracted through the SREU Act contravenes its international obligations established by the OST.</w:t>
      </w:r>
    </w:p>
    <w:p w14:paraId="2E8A3AEB" w14:textId="77777777" w:rsidR="00F901F7" w:rsidRPr="005A2D8E" w:rsidRDefault="00F901F7" w:rsidP="00F901F7">
      <w:pPr>
        <w:pStyle w:val="Heading4"/>
      </w:pPr>
      <w:r>
        <w:t xml:space="preserve">Reject the link turn – private sector space competition </w:t>
      </w:r>
      <w:r w:rsidRPr="005A2D8E">
        <w:rPr>
          <w:u w:val="single"/>
        </w:rPr>
        <w:t>decreases costs</w:t>
      </w:r>
      <w:r>
        <w:t xml:space="preserve"> and </w:t>
      </w:r>
      <w:r w:rsidRPr="005A2D8E">
        <w:rPr>
          <w:u w:val="single"/>
        </w:rPr>
        <w:t>increases investment</w:t>
      </w:r>
      <w:r>
        <w:t xml:space="preserve"> into space exploration and mining.</w:t>
      </w:r>
    </w:p>
    <w:p w14:paraId="08031773" w14:textId="77777777" w:rsidR="00F901F7" w:rsidRPr="005A2D8E" w:rsidRDefault="00F901F7" w:rsidP="00F901F7">
      <w:pPr>
        <w:rPr>
          <w:u w:val="single"/>
        </w:rPr>
      </w:pPr>
      <w:r w:rsidRPr="005A2D8E">
        <w:rPr>
          <w:rStyle w:val="Style13ptBold"/>
        </w:rPr>
        <w:t>Grady 21</w:t>
      </w:r>
      <w:r>
        <w:t xml:space="preserve"> </w:t>
      </w:r>
      <w:proofErr w:type="gramStart"/>
      <w:r>
        <w:t>Grady ,</w:t>
      </w:r>
      <w:proofErr w:type="gramEnd"/>
      <w:r>
        <w:t xml:space="preserve"> Monica. [</w:t>
      </w:r>
      <w:r w:rsidRPr="005A2D8E">
        <w:rPr>
          <w:u w:val="single"/>
        </w:rPr>
        <w:t xml:space="preserve">Professor of Planetary and Space </w:t>
      </w:r>
      <w:proofErr w:type="gramStart"/>
      <w:r w:rsidRPr="005A2D8E">
        <w:rPr>
          <w:u w:val="single"/>
        </w:rPr>
        <w:t>Sciences</w:t>
      </w:r>
      <w:r>
        <w:t>]“</w:t>
      </w:r>
      <w:proofErr w:type="gramEnd"/>
      <w:r>
        <w:t>Private Companies Are Launching a New Space Race – Here's What to Expect.”</w:t>
      </w:r>
      <w:r>
        <w:rPr>
          <w:rStyle w:val="apple-converted-space"/>
          <w:color w:val="000000"/>
        </w:rPr>
        <w:t> </w:t>
      </w:r>
      <w:r>
        <w:rPr>
          <w:i/>
          <w:iCs/>
        </w:rPr>
        <w:t>The Conversation</w:t>
      </w:r>
      <w:r>
        <w:t>, 6 Oct. 2021, https://theconversation.com/private-companies-are-launching-a-new-space-race-heres-what-to-expect-80697.</w:t>
      </w:r>
      <w:r>
        <w:rPr>
          <w:rStyle w:val="apple-converted-space"/>
          <w:color w:val="000000"/>
        </w:rPr>
        <w:t> //Debatedrills AS</w:t>
      </w:r>
    </w:p>
    <w:p w14:paraId="79A75497" w14:textId="77777777" w:rsidR="00F901F7" w:rsidRPr="00FF0240" w:rsidRDefault="00F901F7" w:rsidP="00F901F7">
      <w:pPr>
        <w:rPr>
          <w:u w:val="single"/>
          <w:shd w:val="clear" w:color="auto" w:fill="FFFFFF"/>
        </w:rPr>
      </w:pPr>
      <w:r w:rsidRPr="005A2D8E">
        <w:rPr>
          <w:highlight w:val="green"/>
          <w:u w:val="single"/>
          <w:shd w:val="clear" w:color="auto" w:fill="FFFFFF"/>
        </w:rPr>
        <w:t>A benefit of the entry of the private sector into space exploration has been recognition of the high-tech companies that contribute to the growth of the economy as valuable targets for investment.</w:t>
      </w:r>
      <w:r w:rsidRPr="005A2D8E">
        <w:rPr>
          <w:shd w:val="clear" w:color="auto" w:fill="FFFFFF"/>
        </w:rPr>
        <w:t xml:space="preserve"> </w:t>
      </w:r>
      <w:r w:rsidRPr="005A2D8E">
        <w:rPr>
          <w:u w:val="single"/>
          <w:shd w:val="clear" w:color="auto" w:fill="FFFFFF"/>
        </w:rPr>
        <w:t>Indeed, </w:t>
      </w:r>
      <w:hyperlink r:id="rId6" w:history="1">
        <w:r w:rsidRPr="005A2D8E">
          <w:rPr>
            <w:u w:val="single"/>
          </w:rPr>
          <w:t>a recent presentation</w:t>
        </w:r>
      </w:hyperlink>
      <w:r w:rsidRPr="005A2D8E">
        <w:rPr>
          <w:u w:val="single"/>
        </w:rPr>
        <w:t> at an</w:t>
      </w:r>
      <w:r w:rsidRPr="005A2D8E">
        <w:rPr>
          <w:u w:val="single"/>
          <w:shd w:val="clear" w:color="auto" w:fill="FFFFFF"/>
        </w:rPr>
        <w:t xml:space="preserve"> international investment bank – under a heading of “Space; the next investment frontier” – declared that</w:t>
      </w:r>
      <w:r w:rsidRPr="005A2D8E">
        <w:rPr>
          <w:shd w:val="clear" w:color="auto" w:fill="FFFFFF"/>
        </w:rPr>
        <w:t xml:space="preserve"> “</w:t>
      </w:r>
      <w:r w:rsidRPr="005A2D8E">
        <w:rPr>
          <w:highlight w:val="green"/>
          <w:u w:val="single"/>
          <w:shd w:val="clear" w:color="auto" w:fill="FFFFFF"/>
        </w:rPr>
        <w:t>investment interest has helped reduce launch costs and spur innovation across related industries, opening up a new chapter in the history of the space economy”.</w:t>
      </w:r>
    </w:p>
    <w:p w14:paraId="23651F71" w14:textId="6909FFB3" w:rsidR="00F901F7" w:rsidRDefault="00F901F7" w:rsidP="00F901F7">
      <w:pPr>
        <w:pStyle w:val="Heading4"/>
        <w:rPr>
          <w:shd w:val="clear" w:color="auto" w:fill="FFFFFF"/>
        </w:rPr>
      </w:pPr>
      <w:r>
        <w:rPr>
          <w:shd w:val="clear" w:color="auto" w:fill="FFFFFF"/>
        </w:rPr>
        <w:t xml:space="preserve">The </w:t>
      </w:r>
      <w:proofErr w:type="spellStart"/>
      <w:r w:rsidR="00094E59">
        <w:rPr>
          <w:shd w:val="clear" w:color="auto" w:fill="FFFFFF"/>
        </w:rPr>
        <w:t>aff</w:t>
      </w:r>
      <w:proofErr w:type="spellEnd"/>
      <w:r>
        <w:rPr>
          <w:shd w:val="clear" w:color="auto" w:fill="FFFFFF"/>
        </w:rPr>
        <w:t xml:space="preserve"> removes the economic incentives for space exploration and asteroid mining—the mere threat is sufficient to kill investment.</w:t>
      </w:r>
    </w:p>
    <w:p w14:paraId="7973EBD1" w14:textId="77777777" w:rsidR="00F901F7" w:rsidRPr="00FF0240" w:rsidRDefault="00F901F7" w:rsidP="00F901F7">
      <w:pPr>
        <w:rPr>
          <w:rFonts w:ascii="Times New Roman" w:hAnsi="Times New Roman"/>
          <w:sz w:val="24"/>
        </w:rPr>
      </w:pPr>
      <w:proofErr w:type="spellStart"/>
      <w:r w:rsidRPr="00FF0240">
        <w:rPr>
          <w:rStyle w:val="Style13ptBold"/>
        </w:rPr>
        <w:t>Basulto</w:t>
      </w:r>
      <w:proofErr w:type="spellEnd"/>
      <w:r w:rsidRPr="00FF0240">
        <w:rPr>
          <w:rStyle w:val="Style13ptBold"/>
        </w:rPr>
        <w:t xml:space="preserve"> 21</w:t>
      </w:r>
      <w:r>
        <w:t xml:space="preserve"> </w:t>
      </w:r>
      <w:proofErr w:type="spellStart"/>
      <w:r>
        <w:t>Basulto</w:t>
      </w:r>
      <w:proofErr w:type="spellEnd"/>
      <w:r>
        <w:t>, Dominic. “How Property Rights in Outer Space May Lead to a Scramble to Exploit the Moon's Resources.”</w:t>
      </w:r>
      <w:r>
        <w:rPr>
          <w:rStyle w:val="apple-converted-space"/>
          <w:color w:val="000000"/>
        </w:rPr>
        <w:t> </w:t>
      </w:r>
      <w:r>
        <w:rPr>
          <w:i/>
          <w:iCs/>
        </w:rPr>
        <w:t>The Washington Post</w:t>
      </w:r>
      <w:r>
        <w:t>, WP Company, 5 Dec. 2021, https://www.washingtonpost.com/news/innovations/wp/2015/11/18/how-property-rights-in-outer-space-may-lead-to-a-scramble-to-exploit-the-moons-resources/.</w:t>
      </w:r>
      <w:r>
        <w:rPr>
          <w:rStyle w:val="apple-converted-space"/>
          <w:color w:val="000000"/>
        </w:rPr>
        <w:t> </w:t>
      </w:r>
    </w:p>
    <w:p w14:paraId="6F2AB2D9" w14:textId="77777777" w:rsidR="00F901F7" w:rsidRPr="004034FF" w:rsidRDefault="00F901F7" w:rsidP="00F901F7">
      <w:pPr>
        <w:rPr>
          <w:color w:val="000000" w:themeColor="text1"/>
        </w:rPr>
      </w:pPr>
      <w:r w:rsidRPr="004034FF">
        <w:rPr>
          <w:color w:val="000000" w:themeColor="text1"/>
        </w:rPr>
        <w:t xml:space="preserve">What’s happening now, in essence, is a sea change in how we think about outer space. </w:t>
      </w:r>
      <w:r w:rsidRPr="00AE6CAB">
        <w:rPr>
          <w:color w:val="000000" w:themeColor="text1"/>
          <w:highlight w:val="green"/>
          <w:u w:val="single"/>
        </w:rPr>
        <w:t xml:space="preserve">To convince private commercial space exploration companies to invest millions of dollars, there </w:t>
      </w:r>
      <w:proofErr w:type="gramStart"/>
      <w:r w:rsidRPr="00AE6CAB">
        <w:rPr>
          <w:color w:val="000000" w:themeColor="text1"/>
          <w:highlight w:val="green"/>
          <w:u w:val="single"/>
        </w:rPr>
        <w:t>have to</w:t>
      </w:r>
      <w:proofErr w:type="gramEnd"/>
      <w:r w:rsidRPr="00AE6CAB">
        <w:rPr>
          <w:color w:val="000000" w:themeColor="text1"/>
          <w:highlight w:val="green"/>
          <w:u w:val="single"/>
        </w:rPr>
        <w:t xml:space="preserve"> be economic incentives involved.</w:t>
      </w:r>
      <w:r w:rsidRPr="004034FF">
        <w:rPr>
          <w:color w:val="000000" w:themeColor="text1"/>
        </w:rPr>
        <w:t xml:space="preserve"> In short, financial backers of </w:t>
      </w:r>
      <w:r w:rsidRPr="00AE6CAB">
        <w:rPr>
          <w:color w:val="000000" w:themeColor="text1"/>
          <w:highlight w:val="green"/>
          <w:u w:val="single"/>
        </w:rPr>
        <w:t xml:space="preserve">these companies </w:t>
      </w:r>
      <w:proofErr w:type="gramStart"/>
      <w:r w:rsidRPr="00AE6CAB">
        <w:rPr>
          <w:color w:val="000000" w:themeColor="text1"/>
          <w:highlight w:val="green"/>
          <w:u w:val="single"/>
        </w:rPr>
        <w:t>have to</w:t>
      </w:r>
      <w:proofErr w:type="gramEnd"/>
      <w:r w:rsidRPr="00AE6CAB">
        <w:rPr>
          <w:color w:val="000000" w:themeColor="text1"/>
          <w:highlight w:val="green"/>
          <w:u w:val="single"/>
        </w:rPr>
        <w:t xml:space="preserve"> be able to realize a profit from their investments</w:t>
      </w:r>
      <w:r w:rsidRPr="004034FF">
        <w:rPr>
          <w:color w:val="000000" w:themeColor="text1"/>
        </w:rPr>
        <w:t xml:space="preserve"> </w:t>
      </w:r>
      <w:r w:rsidRPr="00AE6CAB">
        <w:rPr>
          <w:color w:val="000000" w:themeColor="text1"/>
          <w:u w:val="single"/>
        </w:rPr>
        <w:t>if innovation is going to happen. That’s the reality.</w:t>
      </w:r>
    </w:p>
    <w:p w14:paraId="541C2DD6" w14:textId="77777777" w:rsidR="00F901F7" w:rsidRPr="00AE6CAB" w:rsidRDefault="00F901F7" w:rsidP="00F901F7">
      <w:pPr>
        <w:rPr>
          <w:color w:val="000000" w:themeColor="text1"/>
          <w:sz w:val="16"/>
          <w:szCs w:val="16"/>
        </w:rPr>
      </w:pPr>
      <w:r w:rsidRPr="00AE6CAB">
        <w:rPr>
          <w:color w:val="000000" w:themeColor="text1"/>
          <w:sz w:val="16"/>
          <w:szCs w:val="16"/>
        </w:rPr>
        <w:t xml:space="preserve">Richards cites the rights of fishing boats in international waters as an economic template for the SPACE Act, “The ships are owned by companies flying flags of nations under which laws they are </w:t>
      </w:r>
      <w:proofErr w:type="gramStart"/>
      <w:r w:rsidRPr="00AE6CAB">
        <w:rPr>
          <w:color w:val="000000" w:themeColor="text1"/>
          <w:sz w:val="16"/>
          <w:szCs w:val="16"/>
        </w:rPr>
        <w:t>bound:</w:t>
      </w:r>
      <w:proofErr w:type="gramEnd"/>
      <w:r w:rsidRPr="00AE6CAB">
        <w:rPr>
          <w:color w:val="000000" w:themeColor="text1"/>
          <w:sz w:val="16"/>
          <w:szCs w:val="16"/>
        </w:rPr>
        <w:t xml:space="preserve"> they have a right to peacefully fish in international waters that they don’t own; but they have a right of ownership of the fish once obtained.”</w:t>
      </w:r>
    </w:p>
    <w:p w14:paraId="58174016" w14:textId="77777777" w:rsidR="00F901F7" w:rsidRPr="00AE6CAB" w:rsidRDefault="00F901F7" w:rsidP="00F901F7">
      <w:pPr>
        <w:rPr>
          <w:color w:val="000000" w:themeColor="text1"/>
          <w:sz w:val="16"/>
          <w:szCs w:val="16"/>
        </w:rPr>
      </w:pPr>
      <w:r w:rsidRPr="00AE6CAB">
        <w:rPr>
          <w:color w:val="000000" w:themeColor="text1"/>
          <w:sz w:val="16"/>
          <w:szCs w:val="16"/>
        </w:rPr>
        <w:t>The fishing analogy is a useful one. It suggests that we’re simply extending the same economic principles used on Earth to the moon and beyond, not creating new principles. Seafaring nations are now spacefaring nations. Moon Express even refers to the moon as “the eighth continent,” suggesting that people should think about the moon the same way they think about the other seven continents on the planet. And Planetary Resources, an asteroid mining company, refers to the “off-planet economy.”</w:t>
      </w:r>
    </w:p>
    <w:p w14:paraId="0F026190" w14:textId="77777777" w:rsidR="00F901F7" w:rsidRPr="00AE6CAB" w:rsidRDefault="00F901F7" w:rsidP="00F901F7">
      <w:pPr>
        <w:rPr>
          <w:color w:val="000000" w:themeColor="text1"/>
          <w:sz w:val="16"/>
          <w:szCs w:val="16"/>
        </w:rPr>
      </w:pPr>
      <w:r w:rsidRPr="00AE6CAB">
        <w:rPr>
          <w:color w:val="000000" w:themeColor="text1"/>
          <w:sz w:val="16"/>
          <w:szCs w:val="16"/>
        </w:rPr>
        <w:t xml:space="preserve">Throughout the annals of exploration, there have always been commercial incentives. Would the untapped economic potential of America have been possible without similar types of incentives? One example cited by backers of the SPACE Act is the Homestead Act of 1862, which paved the way for Americans to search for gold and timber. Governments they say, have an important role to play here </w:t>
      </w:r>
      <w:proofErr w:type="gramStart"/>
      <w:r w:rsidRPr="00AE6CAB">
        <w:rPr>
          <w:color w:val="000000" w:themeColor="text1"/>
          <w:sz w:val="16"/>
          <w:szCs w:val="16"/>
        </w:rPr>
        <w:t>by passing</w:t>
      </w:r>
      <w:proofErr w:type="gramEnd"/>
      <w:r w:rsidRPr="00AE6CAB">
        <w:rPr>
          <w:color w:val="000000" w:themeColor="text1"/>
          <w:sz w:val="16"/>
          <w:szCs w:val="16"/>
        </w:rPr>
        <w:t xml:space="preserve"> legislation that catalyzes, rather than stifles, growth and innovation.</w:t>
      </w:r>
    </w:p>
    <w:p w14:paraId="6965956C" w14:textId="77777777" w:rsidR="00F901F7" w:rsidRPr="004034FF" w:rsidRDefault="00F901F7" w:rsidP="00F901F7">
      <w:r w:rsidRPr="004034FF">
        <w:rPr>
          <w:color w:val="000000" w:themeColor="text1"/>
        </w:rPr>
        <w:t xml:space="preserve">For supporters of the SPACE Act, the year 2017 looms large. That’s exactly 50 years since the passage of the 1967 Outer Space Treaty. And it’s also the deadline for winning the $30 million Google Lunar X-PRIZE. </w:t>
      </w:r>
      <w:r w:rsidRPr="00AE6CAB">
        <w:rPr>
          <w:color w:val="000000" w:themeColor="text1"/>
          <w:highlight w:val="green"/>
          <w:u w:val="single"/>
        </w:rPr>
        <w:t>If privately owned companies are going to be landing on the surface of the moon within the next 24 months, they are going to want assurances that their innovative efforts now are going to have an economic pa</w:t>
      </w:r>
      <w:r w:rsidRPr="00AE6CAB">
        <w:rPr>
          <w:highlight w:val="green"/>
          <w:u w:val="single"/>
        </w:rPr>
        <w:t>yoff later.</w:t>
      </w:r>
    </w:p>
    <w:p w14:paraId="79222E57" w14:textId="77777777" w:rsidR="00F901F7" w:rsidRPr="004034FF" w:rsidRDefault="00F901F7" w:rsidP="00F901F7">
      <w:pPr>
        <w:rPr>
          <w:rFonts w:asciiTheme="majorHAnsi" w:hAnsiTheme="majorHAnsi" w:cstheme="majorHAnsi"/>
          <w:szCs w:val="22"/>
        </w:rPr>
      </w:pPr>
    </w:p>
    <w:p w14:paraId="2F58C534" w14:textId="77777777" w:rsidR="00F901F7" w:rsidRDefault="00F901F7" w:rsidP="00F901F7">
      <w:pPr>
        <w:pStyle w:val="Heading4"/>
      </w:pPr>
      <w:r>
        <w:lastRenderedPageBreak/>
        <w:t>Space mining solves warming.</w:t>
      </w:r>
    </w:p>
    <w:p w14:paraId="7B9230A2" w14:textId="77777777" w:rsidR="00F901F7" w:rsidRPr="00BF7AAE" w:rsidRDefault="00F901F7" w:rsidP="00F901F7">
      <w:r w:rsidRPr="00BF7AAE">
        <w:rPr>
          <w:rStyle w:val="Style13ptBold"/>
        </w:rPr>
        <w:t>Duran 21,</w:t>
      </w:r>
      <w:r>
        <w:rPr>
          <w:rStyle w:val="Style13ptBold"/>
        </w:rPr>
        <w:t xml:space="preserve"> </w:t>
      </w:r>
      <w:r w:rsidRPr="00BF7AAE">
        <w:t xml:space="preserve">(Paloma Duran is a journalist and industry analyst at Mexico Business News, “Is Space Mining the Best Option to Face Climate Change?”), 11-03-21, Mexico Business News, https://mexicobusiness.news/mining/news/space-mining-best-option-face-climate-change // </w:t>
      </w:r>
      <w:proofErr w:type="spellStart"/>
      <w:r w:rsidRPr="00BF7AAE">
        <w:t>Debatedrills</w:t>
      </w:r>
      <w:proofErr w:type="spellEnd"/>
      <w:r w:rsidRPr="00BF7AAE">
        <w:t xml:space="preserve"> AS</w:t>
      </w:r>
    </w:p>
    <w:p w14:paraId="3260A167" w14:textId="77777777" w:rsidR="00F901F7" w:rsidRPr="00BF7AAE" w:rsidRDefault="00F901F7" w:rsidP="00F901F7">
      <w:pPr>
        <w:rPr>
          <w:u w:val="single"/>
        </w:rPr>
      </w:pPr>
      <w:r w:rsidRPr="00BF7AAE">
        <w:rPr>
          <w:highlight w:val="green"/>
          <w:u w:val="single"/>
          <w:bdr w:val="none" w:sz="0" w:space="0" w:color="auto" w:frame="1"/>
        </w:rPr>
        <w:t>Going to net zero means that more mining is needed.</w:t>
      </w:r>
      <w:r>
        <w:rPr>
          <w:bdr w:val="none" w:sz="0" w:space="0" w:color="auto" w:frame="1"/>
        </w:rPr>
        <w:t xml:space="preserve"> </w:t>
      </w:r>
      <w:r w:rsidRPr="00BF7AAE">
        <w:rPr>
          <w:u w:val="single"/>
          <w:bdr w:val="none" w:sz="0" w:space="0" w:color="auto" w:frame="1"/>
        </w:rPr>
        <w:t>Experts have said that</w:t>
      </w:r>
      <w:r>
        <w:rPr>
          <w:bdr w:val="none" w:sz="0" w:space="0" w:color="auto" w:frame="1"/>
        </w:rPr>
        <w:t xml:space="preserve"> </w:t>
      </w:r>
      <w:r w:rsidRPr="00BF7AAE">
        <w:rPr>
          <w:highlight w:val="green"/>
          <w:u w:val="single"/>
          <w:bdr w:val="none" w:sz="0" w:space="0" w:color="auto" w:frame="1"/>
        </w:rPr>
        <w:t>the current supply cannot support the necessary metals demand for the green transition.</w:t>
      </w:r>
      <w:r>
        <w:rPr>
          <w:bdr w:val="none" w:sz="0" w:space="0" w:color="auto" w:frame="1"/>
        </w:rPr>
        <w:t xml:space="preserve"> </w:t>
      </w:r>
      <w:r w:rsidRPr="00BF7AAE">
        <w:rPr>
          <w:u w:val="single"/>
          <w:bdr w:val="none" w:sz="0" w:space="0" w:color="auto" w:frame="1"/>
        </w:rPr>
        <w:t xml:space="preserve">As a result, new mining alternatives have gained greater relevance, among them is </w:t>
      </w:r>
      <w:r w:rsidRPr="00BF7AAE">
        <w:rPr>
          <w:b/>
          <w:bCs/>
          <w:u w:val="single"/>
          <w:bdr w:val="none" w:sz="0" w:space="0" w:color="auto" w:frame="1"/>
        </w:rPr>
        <w:t>space mining.</w:t>
      </w:r>
      <w:r w:rsidRPr="00BF7AAE">
        <w:rPr>
          <w:u w:val="single"/>
          <w:bdr w:val="none" w:sz="0" w:space="0" w:color="auto" w:frame="1"/>
        </w:rPr>
        <w:t xml:space="preserve"> Several countries, including Mexico, have shown their interest in this alternative, creating a new space race.</w:t>
      </w:r>
    </w:p>
    <w:p w14:paraId="401CAB48" w14:textId="77777777" w:rsidR="00F901F7" w:rsidRPr="00D85F06" w:rsidRDefault="00F901F7" w:rsidP="00F901F7">
      <w:pPr>
        <w:rPr>
          <w:bdr w:val="none" w:sz="0" w:space="0" w:color="auto" w:frame="1"/>
        </w:rPr>
      </w:pPr>
      <w:r w:rsidRPr="00BF7AAE">
        <w:rPr>
          <w:sz w:val="16"/>
          <w:szCs w:val="16"/>
          <w:bdr w:val="none" w:sz="0" w:space="0" w:color="auto" w:frame="1"/>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BF7AAE">
        <w:rPr>
          <w:sz w:val="16"/>
          <w:szCs w:val="16"/>
          <w:bdr w:val="none" w:sz="0" w:space="0" w:color="auto" w:frame="1"/>
        </w:rPr>
        <w:t>at the same time that</w:t>
      </w:r>
      <w:proofErr w:type="gramEnd"/>
      <w:r>
        <w:rPr>
          <w:bdr w:val="none" w:sz="0" w:space="0" w:color="auto" w:frame="1"/>
        </w:rPr>
        <w:t xml:space="preserve"> </w:t>
      </w:r>
      <w:r w:rsidRPr="00BF7AAE">
        <w:rPr>
          <w:highlight w:val="green"/>
          <w:u w:val="single"/>
          <w:bdr w:val="none" w:sz="0" w:space="0" w:color="auto" w:frame="1"/>
        </w:rPr>
        <w:t>we would be reducing the environmental burden on the Earth</w:t>
      </w:r>
      <w:r>
        <w:rPr>
          <w:bdr w:val="none" w:sz="0" w:space="0" w:color="auto" w:frame="1"/>
        </w:rPr>
        <w:t>,” said Dr. Phil Metzger, Planetary Scientist at the University of Central Florida.</w:t>
      </w:r>
    </w:p>
    <w:p w14:paraId="26E3D235" w14:textId="77777777" w:rsidR="00F901F7" w:rsidRPr="00BF7AAE" w:rsidRDefault="00F901F7" w:rsidP="00F901F7">
      <w:pPr>
        <w:rPr>
          <w:u w:val="single"/>
        </w:rPr>
      </w:pPr>
      <w:r>
        <w:rPr>
          <w:bdr w:val="none" w:sz="0" w:space="0" w:color="auto" w:frame="1"/>
        </w:rPr>
        <w:t xml:space="preserve">Currently, there are several attempts to address global warming and transition to a net zero carbon economy. </w:t>
      </w:r>
      <w:r w:rsidRPr="00BF7AAE">
        <w:rPr>
          <w:highlight w:val="green"/>
          <w:u w:val="single"/>
          <w:bdr w:val="none" w:sz="0" w:space="0" w:color="auto" w:frame="1"/>
        </w:rPr>
        <w:t>There has been an increasing interest in renewable energy and infrastructure, which has increased demand for various minerals</w:t>
      </w:r>
      <w:r>
        <w:rPr>
          <w:bdr w:val="none" w:sz="0" w:space="0" w:color="auto" w:frame="1"/>
        </w:rPr>
        <w:t xml:space="preserve">, </w:t>
      </w:r>
      <w:r w:rsidRPr="00BF7AAE">
        <w:rPr>
          <w:u w:val="single"/>
          <w:bdr w:val="none" w:sz="0" w:space="0" w:color="auto" w:frame="1"/>
        </w:rPr>
        <w:t xml:space="preserve">especially lithium, cobalt, nickel, </w:t>
      </w:r>
      <w:proofErr w:type="gramStart"/>
      <w:r w:rsidRPr="00BF7AAE">
        <w:rPr>
          <w:u w:val="single"/>
          <w:bdr w:val="none" w:sz="0" w:space="0" w:color="auto" w:frame="1"/>
        </w:rPr>
        <w:t>copper</w:t>
      </w:r>
      <w:proofErr w:type="gramEnd"/>
      <w:r w:rsidRPr="00BF7AAE">
        <w:rPr>
          <w:u w:val="single"/>
          <w:bdr w:val="none" w:sz="0" w:space="0" w:color="auto" w:frame="1"/>
        </w:rPr>
        <w:t xml:space="preserve"> and rare earth elements</w:t>
      </w:r>
      <w:r>
        <w:rPr>
          <w:bdr w:val="none" w:sz="0" w:space="0" w:color="auto" w:frame="1"/>
        </w:rPr>
        <w:t xml:space="preserve">. </w:t>
      </w:r>
      <w:r w:rsidRPr="00BF7AAE">
        <w:rPr>
          <w:u w:val="single"/>
          <w:bdr w:val="none" w:sz="0" w:space="0" w:color="auto" w:frame="1"/>
        </w:rPr>
        <w:t xml:space="preserve">However, according to experts, the </w:t>
      </w:r>
      <w:r w:rsidRPr="00BF7AAE">
        <w:rPr>
          <w:highlight w:val="green"/>
          <w:u w:val="single"/>
          <w:bdr w:val="none" w:sz="0" w:space="0" w:color="auto" w:frame="1"/>
        </w:rPr>
        <w:t xml:space="preserve">world is close to entering a metals </w:t>
      </w:r>
      <w:proofErr w:type="spellStart"/>
      <w:r w:rsidRPr="00BF7AAE">
        <w:rPr>
          <w:highlight w:val="green"/>
          <w:u w:val="single"/>
          <w:bdr w:val="none" w:sz="0" w:space="0" w:color="auto" w:frame="1"/>
        </w:rPr>
        <w:t>supercycle</w:t>
      </w:r>
      <w:proofErr w:type="spellEnd"/>
      <w:r w:rsidRPr="00BF7AAE">
        <w:rPr>
          <w:u w:val="single"/>
          <w:bdr w:val="none" w:sz="0" w:space="0" w:color="auto" w:frame="1"/>
        </w:rPr>
        <w:t xml:space="preserve">, </w:t>
      </w:r>
      <w:r w:rsidRPr="00BF7AAE">
        <w:rPr>
          <w:b/>
          <w:bCs/>
          <w:u w:val="single"/>
          <w:bdr w:val="none" w:sz="0" w:space="0" w:color="auto" w:frame="1"/>
        </w:rPr>
        <w:t>where demand will exceed available supply</w:t>
      </w:r>
      <w:r w:rsidRPr="00BF7AAE">
        <w:rPr>
          <w:u w:val="single"/>
          <w:bdr w:val="none" w:sz="0" w:space="0" w:color="auto" w:frame="1"/>
        </w:rPr>
        <w:t xml:space="preserve">, </w:t>
      </w:r>
      <w:r w:rsidRPr="00BF7AAE">
        <w:rPr>
          <w:highlight w:val="green"/>
          <w:u w:val="single"/>
          <w:bdr w:val="none" w:sz="0" w:space="0" w:color="auto" w:frame="1"/>
        </w:rPr>
        <w:t>causing prices to skyrocket</w:t>
      </w:r>
      <w:r w:rsidRPr="00BF7AAE">
        <w:rPr>
          <w:u w:val="single"/>
          <w:bdr w:val="none" w:sz="0" w:space="0" w:color="auto" w:frame="1"/>
        </w:rPr>
        <w:t>.</w:t>
      </w:r>
    </w:p>
    <w:p w14:paraId="0D04080F" w14:textId="77777777" w:rsidR="00F901F7" w:rsidRPr="00BF7AAE" w:rsidRDefault="00F901F7" w:rsidP="00F901F7">
      <w:pPr>
        <w:rPr>
          <w:sz w:val="16"/>
          <w:szCs w:val="16"/>
        </w:rPr>
      </w:pPr>
      <w:r w:rsidRPr="00BF7AAE">
        <w:rPr>
          <w:sz w:val="16"/>
          <w:szCs w:val="16"/>
          <w:bdr w:val="none" w:sz="0" w:space="0" w:color="auto" w:frame="1"/>
        </w:rPr>
        <w:t>Consequently, the mining industry has sought alternatives to achieve the required supply.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BF7AAE">
        <w:rPr>
          <w:rStyle w:val="apple-converted-space"/>
          <w:rFonts w:ascii="open_sansregular" w:hAnsi="open_sansregular"/>
          <w:color w:val="333333"/>
          <w:sz w:val="16"/>
          <w:szCs w:val="16"/>
          <w:bdr w:val="none" w:sz="0" w:space="0" w:color="auto" w:frame="1"/>
        </w:rPr>
        <w:t> </w:t>
      </w:r>
    </w:p>
    <w:p w14:paraId="6EB5E1E4" w14:textId="77777777" w:rsidR="00F901F7" w:rsidRPr="00BF7AAE" w:rsidRDefault="00F901F7" w:rsidP="00F901F7">
      <w:pPr>
        <w:rPr>
          <w:sz w:val="16"/>
          <w:szCs w:val="16"/>
        </w:rPr>
      </w:pPr>
      <w:r w:rsidRPr="00BF7AAE">
        <w:rPr>
          <w:sz w:val="16"/>
          <w:szCs w:val="16"/>
          <w:bdr w:val="none" w:sz="0" w:space="0" w:color="auto" w:frame="1"/>
        </w:rPr>
        <w:t>Despite the lack of knowledge regarding space mining, it has become a very attractive option since the planet is running out of resources. While some people believe that land-based mining is cheaper than space mining, experts believe this may change in the long term. Furthermore, within the solar system there are countless bodies rich in minerals, ores and elements that will accelerate the fight against climate change.</w:t>
      </w:r>
      <w:r w:rsidRPr="00BF7AAE">
        <w:rPr>
          <w:rStyle w:val="apple-converted-space"/>
          <w:rFonts w:ascii="open_sansregular" w:hAnsi="open_sansregular"/>
          <w:color w:val="333333"/>
          <w:sz w:val="16"/>
          <w:szCs w:val="16"/>
          <w:bdr w:val="none" w:sz="0" w:space="0" w:color="auto" w:frame="1"/>
        </w:rPr>
        <w:t> </w:t>
      </w:r>
    </w:p>
    <w:p w14:paraId="52A7DBBE" w14:textId="77777777" w:rsidR="00F901F7" w:rsidRDefault="00F901F7" w:rsidP="00F901F7">
      <w:r w:rsidRPr="00BF7AAE">
        <w:rPr>
          <w:highlight w:val="green"/>
          <w:u w:val="single"/>
          <w:bdr w:val="none" w:sz="0" w:space="0" w:color="auto" w:frame="1"/>
        </w:rPr>
        <w:t>“There will come a point when there is nothing left to mine</w:t>
      </w:r>
      <w:r>
        <w:rPr>
          <w:bdr w:val="none" w:sz="0" w:space="0" w:color="auto" w:frame="1"/>
        </w:rPr>
        <w:t xml:space="preserve"> </w:t>
      </w:r>
      <w:r w:rsidRPr="00BF7AAE">
        <w:rPr>
          <w:u w:val="single"/>
          <w:bdr w:val="none" w:sz="0" w:space="0" w:color="auto" w:frame="1"/>
        </w:rPr>
        <w:t>on the surface, prompting mines to reach even further below. But even those resources are destined to run out and so we will aim toward ocean mining, which already has specific technologies that are being developed. Nevertheless, even those mines are limited as well.</w:t>
      </w:r>
      <w:r>
        <w:rPr>
          <w:bdr w:val="none" w:sz="0" w:space="0" w:color="auto" w:frame="1"/>
        </w:rPr>
        <w:t xml:space="preserve"> </w:t>
      </w:r>
      <w:r w:rsidRPr="00BF7AAE">
        <w:rPr>
          <w:highlight w:val="green"/>
          <w:u w:val="single"/>
          <w:bdr w:val="none" w:sz="0" w:space="0" w:color="auto" w:frame="1"/>
        </w:rPr>
        <w:t>The mine of the future</w:t>
      </w:r>
      <w:r>
        <w:rPr>
          <w:bdr w:val="none" w:sz="0" w:space="0" w:color="auto" w:frame="1"/>
        </w:rPr>
        <w:t xml:space="preserve">, which today may seem unlikely, </w:t>
      </w:r>
      <w:r w:rsidRPr="00BF7AAE">
        <w:rPr>
          <w:highlight w:val="green"/>
          <w:u w:val="single"/>
          <w:bdr w:val="none" w:sz="0" w:space="0" w:color="auto" w:frame="1"/>
        </w:rPr>
        <w:t>will no longer be on our planet.</w:t>
      </w:r>
      <w:r>
        <w:rPr>
          <w:bdr w:val="none" w:sz="0" w:space="0" w:color="auto" w:frame="1"/>
        </w:rPr>
        <w:t xml:space="preserve"> There will be a time when space mining will be as common as an open leach mine,” Eder Lugo, Minerals Head at Siemens, told MBN.</w:t>
      </w:r>
      <w:r>
        <w:rPr>
          <w:rStyle w:val="apple-converted-space"/>
          <w:rFonts w:ascii="open_sansregular" w:hAnsi="open_sansregular"/>
          <w:color w:val="333333"/>
          <w:sz w:val="23"/>
          <w:szCs w:val="23"/>
          <w:bdr w:val="none" w:sz="0" w:space="0" w:color="auto" w:frame="1"/>
        </w:rPr>
        <w:t> </w:t>
      </w:r>
    </w:p>
    <w:p w14:paraId="0CA5E1DE" w14:textId="77777777" w:rsidR="00F901F7" w:rsidRDefault="00F901F7" w:rsidP="00F901F7">
      <w:pPr>
        <w:rPr>
          <w:rStyle w:val="apple-converted-space"/>
          <w:rFonts w:ascii="open_sansregular" w:hAnsi="open_sansregular" w:hint="eastAsia"/>
          <w:b/>
          <w:bCs/>
          <w:color w:val="333333"/>
          <w:sz w:val="23"/>
          <w:szCs w:val="23"/>
          <w:bdr w:val="none" w:sz="0" w:space="0" w:color="auto" w:frame="1"/>
        </w:rPr>
      </w:pPr>
      <w:r w:rsidRPr="00BF7AAE">
        <w:rPr>
          <w:b/>
          <w:bCs/>
          <w:highlight w:val="green"/>
          <w:u w:val="single"/>
          <w:bdr w:val="none" w:sz="0" w:space="0" w:color="auto" w:frame="1"/>
        </w:rPr>
        <w:t>More than 150 million asteroids measuring approximately 100m are believed to be in the inner solar system alone.</w:t>
      </w:r>
      <w:r>
        <w:rPr>
          <w:bdr w:val="none" w:sz="0" w:space="0" w:color="auto" w:frame="1"/>
        </w:rPr>
        <w:t xml:space="preserve"> </w:t>
      </w:r>
      <w:r w:rsidRPr="00D85F06">
        <w:rPr>
          <w:u w:val="single"/>
          <w:bdr w:val="none" w:sz="0" w:space="0" w:color="auto" w:frame="1"/>
        </w:rPr>
        <w:t xml:space="preserve">In addition, astronomers have also identified abundant minerals near the Earth’s space and the Main Asteroid Belt. There are three main groups into which asteroids are divided: C- type, S- type, and M- type. The last two groups are the most abundant in minerals such as </w:t>
      </w:r>
      <w:r w:rsidRPr="00D85F06">
        <w:rPr>
          <w:b/>
          <w:bCs/>
          <w:u w:val="single"/>
          <w:bdr w:val="none" w:sz="0" w:space="0" w:color="auto" w:frame="1"/>
        </w:rPr>
        <w:t xml:space="preserve">gold, platinum, cobalt, zinc, tin, lead, indium, silver, </w:t>
      </w:r>
      <w:proofErr w:type="gramStart"/>
      <w:r w:rsidRPr="00D85F06">
        <w:rPr>
          <w:b/>
          <w:bCs/>
          <w:u w:val="single"/>
          <w:bdr w:val="none" w:sz="0" w:space="0" w:color="auto" w:frame="1"/>
        </w:rPr>
        <w:t>copper</w:t>
      </w:r>
      <w:proofErr w:type="gramEnd"/>
      <w:r w:rsidRPr="00D85F06">
        <w:rPr>
          <w:b/>
          <w:bCs/>
          <w:u w:val="single"/>
          <w:bdr w:val="none" w:sz="0" w:space="0" w:color="auto" w:frame="1"/>
        </w:rPr>
        <w:t xml:space="preserve"> and rare earth metals.</w:t>
      </w:r>
      <w:r w:rsidRPr="00D85F06">
        <w:rPr>
          <w:rStyle w:val="apple-converted-space"/>
          <w:rFonts w:ascii="open_sansregular" w:hAnsi="open_sansregular"/>
          <w:b/>
          <w:bCs/>
          <w:color w:val="333333"/>
          <w:sz w:val="23"/>
          <w:szCs w:val="23"/>
          <w:bdr w:val="none" w:sz="0" w:space="0" w:color="auto" w:frame="1"/>
        </w:rPr>
        <w:t> </w:t>
      </w:r>
    </w:p>
    <w:p w14:paraId="52D6ACF5" w14:textId="77777777" w:rsidR="00F901F7" w:rsidRDefault="00F901F7" w:rsidP="00F901F7">
      <w:pPr>
        <w:pStyle w:val="Heading4"/>
        <w:rPr>
          <w:rFonts w:cs="Times New Roman"/>
        </w:rPr>
      </w:pPr>
      <w:r>
        <w:rPr>
          <w:rFonts w:cs="Times New Roman"/>
        </w:rPr>
        <w:t>Warming causes extinction</w:t>
      </w:r>
    </w:p>
    <w:p w14:paraId="10B60C66" w14:textId="77777777" w:rsidR="00F901F7" w:rsidRPr="00601C82" w:rsidRDefault="00F901F7" w:rsidP="00F901F7">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 </w:t>
      </w:r>
    </w:p>
    <w:p w14:paraId="2F16F043" w14:textId="13C19F20" w:rsidR="001A307E" w:rsidRPr="00F901F7" w:rsidRDefault="00F901F7" w:rsidP="001A307E">
      <w:pPr>
        <w:rPr>
          <w:szCs w:val="22"/>
          <w:u w:val="single"/>
        </w:rPr>
      </w:pPr>
      <w:r w:rsidRPr="00435BD2">
        <w:rPr>
          <w:sz w:val="16"/>
          <w:szCs w:val="22"/>
        </w:rPr>
        <w:lastRenderedPageBreak/>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435BD2">
        <w:rPr>
          <w:szCs w:val="22"/>
          <w:u w:val="single"/>
        </w:rPr>
        <w:t xml:space="preserve">However, the three remaining boundaries </w:t>
      </w:r>
      <w:r w:rsidRPr="00D85F06">
        <w:rPr>
          <w:szCs w:val="22"/>
          <w:highlight w:val="green"/>
          <w:u w:val="single"/>
        </w:rPr>
        <w:t>(</w:t>
      </w:r>
      <w:r w:rsidRPr="00D85F06">
        <w:rPr>
          <w:b/>
          <w:szCs w:val="22"/>
          <w:highlight w:val="green"/>
          <w:u w:val="single"/>
        </w:rPr>
        <w:t>climate change</w:t>
      </w:r>
      <w:r w:rsidRPr="00435BD2">
        <w:rPr>
          <w:szCs w:val="22"/>
          <w:u w:val="single"/>
        </w:rPr>
        <w:t xml:space="preserve">, global </w:t>
      </w:r>
      <w:r w:rsidRPr="00D85F06">
        <w:rPr>
          <w:b/>
          <w:szCs w:val="22"/>
          <w:highlight w:val="green"/>
          <w:u w:val="single"/>
        </w:rPr>
        <w:t>freshwater</w:t>
      </w:r>
      <w:r w:rsidRPr="00D85F06">
        <w:rPr>
          <w:szCs w:val="22"/>
          <w:highlight w:val="green"/>
          <w:u w:val="single"/>
        </w:rPr>
        <w:t xml:space="preserve"> </w:t>
      </w:r>
      <w:r w:rsidRPr="00435BD2">
        <w:rPr>
          <w:szCs w:val="22"/>
          <w:u w:val="single"/>
        </w:rPr>
        <w:t xml:space="preserve">cycle, </w:t>
      </w:r>
      <w:r w:rsidRPr="00D85F06">
        <w:rPr>
          <w:b/>
          <w:szCs w:val="22"/>
          <w:highlight w:val="green"/>
          <w:u w:val="single"/>
        </w:rPr>
        <w:t>and</w:t>
      </w:r>
      <w:r w:rsidRPr="00435BD2">
        <w:rPr>
          <w:szCs w:val="22"/>
          <w:u w:val="single"/>
        </w:rPr>
        <w:t xml:space="preserve"> ocean </w:t>
      </w:r>
      <w:r w:rsidRPr="00D85F06">
        <w:rPr>
          <w:b/>
          <w:szCs w:val="22"/>
          <w:highlight w:val="green"/>
          <w:u w:val="single"/>
        </w:rPr>
        <w:t>acidification</w:t>
      </w:r>
      <w:r w:rsidRPr="00435BD2">
        <w:rPr>
          <w:szCs w:val="22"/>
          <w:u w:val="single"/>
        </w:rPr>
        <w:t xml:space="preserve">) do </w:t>
      </w:r>
      <w:r w:rsidRPr="00D85F06">
        <w:rPr>
          <w:b/>
          <w:szCs w:val="22"/>
          <w:highlight w:val="green"/>
          <w:u w:val="single"/>
          <w:bdr w:val="single" w:sz="4" w:space="0" w:color="auto"/>
        </w:rPr>
        <w:t>pose existential risks</w:t>
      </w:r>
      <w:r w:rsidRPr="00D85F06">
        <w:rPr>
          <w:szCs w:val="22"/>
          <w:highlight w:val="green"/>
          <w:u w:val="single"/>
        </w:rPr>
        <w:t>. This is</w:t>
      </w:r>
      <w:r w:rsidRPr="00435BD2">
        <w:rPr>
          <w:szCs w:val="22"/>
          <w:u w:val="single"/>
        </w:rPr>
        <w:t xml:space="preserve"> </w:t>
      </w:r>
      <w:r w:rsidRPr="00D85F06">
        <w:rPr>
          <w:b/>
          <w:szCs w:val="22"/>
          <w:highlight w:val="green"/>
          <w:u w:val="single"/>
        </w:rPr>
        <w:t>because of</w:t>
      </w:r>
      <w:r w:rsidRPr="00435BD2">
        <w:rPr>
          <w:szCs w:val="22"/>
          <w:u w:val="single"/>
        </w:rPr>
        <w:t xml:space="preserve"> intrinsic </w:t>
      </w:r>
      <w:r w:rsidRPr="00D85F06">
        <w:rPr>
          <w:b/>
          <w:szCs w:val="22"/>
          <w:highlight w:val="green"/>
          <w:u w:val="single"/>
        </w:rPr>
        <w:t>positive feedback loops</w:t>
      </w:r>
      <w:r w:rsidRPr="00435BD2">
        <w:rPr>
          <w:szCs w:val="22"/>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85F06">
        <w:rPr>
          <w:b/>
          <w:szCs w:val="22"/>
          <w:highlight w:val="green"/>
          <w:u w:val="single"/>
        </w:rPr>
        <w:t>directly connected to</w:t>
      </w:r>
      <w:r w:rsidRPr="00435BD2">
        <w:rPr>
          <w:b/>
          <w:szCs w:val="22"/>
          <w:u w:val="single"/>
        </w:rPr>
        <w:t xml:space="preserve"> </w:t>
      </w:r>
      <w:r w:rsidRPr="00435BD2">
        <w:rPr>
          <w:szCs w:val="22"/>
          <w:u w:val="single"/>
        </w:rPr>
        <w:t xml:space="preserve">the provision of </w:t>
      </w:r>
      <w:r w:rsidRPr="00D85F06">
        <w:rPr>
          <w:b/>
          <w:szCs w:val="22"/>
          <w:highlight w:val="green"/>
          <w:u w:val="single"/>
        </w:rPr>
        <w:t>food and water</w:t>
      </w:r>
      <w:r w:rsidRPr="00435BD2">
        <w:rPr>
          <w:szCs w:val="22"/>
          <w:u w:val="single"/>
        </w:rPr>
        <w:t xml:space="preserve">, and </w:t>
      </w:r>
      <w:r w:rsidRPr="00D85F06">
        <w:rPr>
          <w:b/>
          <w:szCs w:val="22"/>
          <w:highlight w:val="green"/>
          <w:u w:val="single"/>
        </w:rPr>
        <w:t>shortages</w:t>
      </w:r>
      <w:r w:rsidRPr="00435BD2">
        <w:rPr>
          <w:szCs w:val="22"/>
          <w:u w:val="single"/>
        </w:rPr>
        <w:t xml:space="preserve"> of food and water can </w:t>
      </w:r>
      <w:r w:rsidRPr="00D85F06">
        <w:rPr>
          <w:b/>
          <w:szCs w:val="22"/>
          <w:highlight w:val="green"/>
          <w:u w:val="single"/>
        </w:rPr>
        <w:t>create conflict</w:t>
      </w:r>
      <w:r w:rsidRPr="00435BD2">
        <w:rPr>
          <w:szCs w:val="22"/>
          <w:u w:val="single"/>
        </w:rPr>
        <w:t xml:space="preserve"> and social unrest. </w:t>
      </w:r>
      <w:r w:rsidRPr="00435BD2">
        <w:rPr>
          <w:sz w:val="16"/>
          <w:szCs w:val="22"/>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435BD2">
        <w:rPr>
          <w:szCs w:val="22"/>
          <w:u w:val="single"/>
        </w:rPr>
        <w:t>Climate change intersects with freshwater resources because it is expected to exacerbate drought and water scarcity, as well as flooding</w:t>
      </w:r>
      <w:r w:rsidRPr="00435BD2">
        <w:rPr>
          <w:sz w:val="16"/>
          <w:szCs w:val="22"/>
        </w:rPr>
        <w:t xml:space="preserve">. Climate change can even impair water quality because it is associated with heavy rains that overwhelm sewage treatment facilities, or because it results in higher concentrations of pollutants in groundwater </w:t>
      </w:r>
      <w:proofErr w:type="gramStart"/>
      <w:r w:rsidRPr="00435BD2">
        <w:rPr>
          <w:sz w:val="16"/>
          <w:szCs w:val="22"/>
        </w:rPr>
        <w:t>as a result of</w:t>
      </w:r>
      <w:proofErr w:type="gramEnd"/>
      <w:r w:rsidRPr="00435BD2">
        <w:rPr>
          <w:sz w:val="16"/>
          <w:szCs w:val="22"/>
        </w:rPr>
        <w:t xml:space="preserve"> enhanced evaporation and reduced groundwater recharge</w:t>
      </w:r>
      <w:r w:rsidRPr="00D85F06">
        <w:rPr>
          <w:sz w:val="16"/>
          <w:szCs w:val="22"/>
          <w:highlight w:val="green"/>
        </w:rPr>
        <w:t xml:space="preserve">. </w:t>
      </w:r>
      <w:r w:rsidRPr="00D85F06">
        <w:rPr>
          <w:b/>
          <w:szCs w:val="22"/>
          <w:highlight w:val="green"/>
          <w:u w:val="single"/>
        </w:rPr>
        <w:t>Ample clean water</w:t>
      </w:r>
      <w:r w:rsidRPr="00435BD2">
        <w:rPr>
          <w:szCs w:val="22"/>
          <w:u w:val="single"/>
        </w:rPr>
        <w:t xml:space="preserve"> is not a luxury—it </w:t>
      </w:r>
      <w:r w:rsidRPr="00D85F06">
        <w:rPr>
          <w:b/>
          <w:szCs w:val="22"/>
          <w:highlight w:val="green"/>
          <w:u w:val="single"/>
        </w:rPr>
        <w:t>is essential for human survival</w:t>
      </w:r>
      <w:r w:rsidRPr="00435BD2">
        <w:rPr>
          <w:szCs w:val="22"/>
          <w:u w:val="single"/>
        </w:rPr>
        <w:t>. Consequently, cities, regions and nations that lack clean freshwater are vulnerable to social disruption and disease</w:t>
      </w:r>
      <w:r w:rsidRPr="00435BD2">
        <w:rPr>
          <w:sz w:val="16"/>
          <w:szCs w:val="22"/>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435BD2">
        <w:rPr>
          <w:sz w:val="16"/>
          <w:szCs w:val="22"/>
        </w:rPr>
        <w:t>rarity, but</w:t>
      </w:r>
      <w:proofErr w:type="gramEnd"/>
      <w:r w:rsidRPr="00435BD2">
        <w:rPr>
          <w:sz w:val="16"/>
          <w:szCs w:val="22"/>
        </w:rPr>
        <w:t xml:space="preserve"> are exactly the manifestations of climate change that we must get better at anticipating (</w:t>
      </w:r>
      <w:proofErr w:type="spellStart"/>
      <w:r w:rsidRPr="00435BD2">
        <w:rPr>
          <w:sz w:val="16"/>
          <w:szCs w:val="22"/>
        </w:rPr>
        <w:t>Diffenbaugh</w:t>
      </w:r>
      <w:proofErr w:type="spellEnd"/>
      <w:r w:rsidRPr="00435BD2">
        <w:rPr>
          <w:sz w:val="16"/>
          <w:szCs w:val="2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435BD2">
        <w:rPr>
          <w:szCs w:val="22"/>
          <w:u w:val="single"/>
        </w:rPr>
        <w:t xml:space="preserve">The combination of positive feedback loops and societal inertia is fertile ground for global environmental catastrophes </w:t>
      </w:r>
      <w:r w:rsidRPr="00D85F06">
        <w:rPr>
          <w:b/>
          <w:szCs w:val="22"/>
          <w:highlight w:val="green"/>
          <w:u w:val="single"/>
        </w:rPr>
        <w:t>Humans</w:t>
      </w:r>
      <w:r w:rsidRPr="00435BD2">
        <w:rPr>
          <w:szCs w:val="22"/>
          <w:u w:val="single"/>
        </w:rPr>
        <w:t xml:space="preserve"> are remarkably </w:t>
      </w:r>
      <w:proofErr w:type="gramStart"/>
      <w:r w:rsidRPr="00435BD2">
        <w:rPr>
          <w:szCs w:val="22"/>
          <w:u w:val="single"/>
        </w:rPr>
        <w:t>ingenious, and</w:t>
      </w:r>
      <w:proofErr w:type="gramEnd"/>
      <w:r w:rsidRPr="00435BD2">
        <w:rPr>
          <w:szCs w:val="22"/>
          <w:u w:val="single"/>
        </w:rPr>
        <w:t xml:space="preserve"> </w:t>
      </w:r>
      <w:r w:rsidRPr="00D85F06">
        <w:rPr>
          <w:b/>
          <w:szCs w:val="22"/>
          <w:highlight w:val="green"/>
          <w:u w:val="single"/>
        </w:rPr>
        <w:t>have adapted</w:t>
      </w:r>
      <w:r w:rsidRPr="00435BD2">
        <w:rPr>
          <w:szCs w:val="22"/>
          <w:u w:val="single"/>
        </w:rPr>
        <w:t xml:space="preserve"> to crises </w:t>
      </w:r>
      <w:r w:rsidRPr="00D85F06">
        <w:rPr>
          <w:b/>
          <w:szCs w:val="22"/>
          <w:highlight w:val="green"/>
          <w:u w:val="single"/>
        </w:rPr>
        <w:t>throughout</w:t>
      </w:r>
      <w:r w:rsidRPr="00D85F06">
        <w:rPr>
          <w:szCs w:val="22"/>
          <w:highlight w:val="green"/>
          <w:u w:val="single"/>
        </w:rPr>
        <w:t xml:space="preserve"> </w:t>
      </w:r>
      <w:r w:rsidRPr="00435BD2">
        <w:rPr>
          <w:szCs w:val="22"/>
          <w:u w:val="single"/>
        </w:rPr>
        <w:t xml:space="preserve">their </w:t>
      </w:r>
      <w:r w:rsidRPr="00D85F06">
        <w:rPr>
          <w:b/>
          <w:szCs w:val="22"/>
          <w:highlight w:val="green"/>
          <w:u w:val="single"/>
        </w:rPr>
        <w:t>history</w:t>
      </w:r>
      <w:r w:rsidRPr="00D85F06">
        <w:rPr>
          <w:szCs w:val="22"/>
          <w:highlight w:val="green"/>
          <w:u w:val="single"/>
        </w:rPr>
        <w:t>.</w:t>
      </w:r>
      <w:r w:rsidRPr="00435BD2">
        <w:rPr>
          <w:szCs w:val="22"/>
          <w:u w:val="single"/>
        </w:rPr>
        <w:t xml:space="preserve"> Our doom has been repeatedly predicted, only to be averted by innovation (Ridley, 2011). </w:t>
      </w:r>
      <w:r w:rsidRPr="00D85F06">
        <w:rPr>
          <w:b/>
          <w:szCs w:val="22"/>
          <w:highlight w:val="green"/>
          <w:u w:val="single"/>
        </w:rPr>
        <w:t>However</w:t>
      </w:r>
      <w:r w:rsidRPr="00435BD2">
        <w:rPr>
          <w:szCs w:val="22"/>
          <w:u w:val="single"/>
        </w:rPr>
        <w:t xml:space="preserve">, the many </w:t>
      </w:r>
      <w:r w:rsidRPr="00D85F06">
        <w:rPr>
          <w:b/>
          <w:szCs w:val="22"/>
          <w:highlight w:val="green"/>
          <w:u w:val="single"/>
        </w:rPr>
        <w:t>stories</w:t>
      </w:r>
      <w:r w:rsidRPr="00D85F06">
        <w:rPr>
          <w:szCs w:val="22"/>
          <w:highlight w:val="green"/>
          <w:u w:val="single"/>
        </w:rPr>
        <w:t xml:space="preserve"> </w:t>
      </w:r>
      <w:r w:rsidRPr="00D85F06">
        <w:rPr>
          <w:b/>
          <w:szCs w:val="22"/>
          <w:highlight w:val="green"/>
          <w:u w:val="single"/>
        </w:rPr>
        <w:t>of</w:t>
      </w:r>
      <w:r w:rsidRPr="00435BD2">
        <w:rPr>
          <w:szCs w:val="22"/>
          <w:u w:val="single"/>
        </w:rPr>
        <w:t xml:space="preserve"> human ingenuity </w:t>
      </w:r>
      <w:r w:rsidRPr="00D85F06">
        <w:rPr>
          <w:b/>
          <w:szCs w:val="22"/>
          <w:highlight w:val="green"/>
          <w:u w:val="single"/>
        </w:rPr>
        <w:t>successfully</w:t>
      </w:r>
      <w:r w:rsidRPr="00D85F06">
        <w:rPr>
          <w:szCs w:val="22"/>
          <w:highlight w:val="green"/>
          <w:u w:val="single"/>
        </w:rPr>
        <w:t xml:space="preserve"> </w:t>
      </w:r>
      <w:r w:rsidRPr="00D85F06">
        <w:rPr>
          <w:b/>
          <w:szCs w:val="22"/>
          <w:highlight w:val="green"/>
          <w:u w:val="single"/>
        </w:rPr>
        <w:t>addressing</w:t>
      </w:r>
      <w:r w:rsidRPr="00D85F06">
        <w:rPr>
          <w:szCs w:val="22"/>
          <w:highlight w:val="green"/>
          <w:u w:val="single"/>
        </w:rPr>
        <w:t xml:space="preserve"> </w:t>
      </w:r>
      <w:r w:rsidRPr="00D85F06">
        <w:rPr>
          <w:b/>
          <w:szCs w:val="22"/>
          <w:highlight w:val="green"/>
          <w:u w:val="single"/>
        </w:rPr>
        <w:t>existential risks</w:t>
      </w:r>
      <w:r w:rsidRPr="00435BD2">
        <w:rPr>
          <w:szCs w:val="22"/>
          <w:u w:val="single"/>
        </w:rPr>
        <w:t xml:space="preserve"> such as global famine or extreme air pollution </w:t>
      </w:r>
      <w:r w:rsidRPr="00D85F06">
        <w:rPr>
          <w:b/>
          <w:szCs w:val="22"/>
          <w:highlight w:val="green"/>
          <w:u w:val="single"/>
        </w:rPr>
        <w:t>represent</w:t>
      </w:r>
      <w:r w:rsidRPr="00435BD2">
        <w:rPr>
          <w:szCs w:val="22"/>
          <w:u w:val="single"/>
        </w:rPr>
        <w:t xml:space="preserve"> environmental </w:t>
      </w:r>
      <w:r w:rsidRPr="00D85F06">
        <w:rPr>
          <w:szCs w:val="22"/>
          <w:highlight w:val="green"/>
          <w:u w:val="single"/>
        </w:rPr>
        <w:t>c</w:t>
      </w:r>
      <w:r w:rsidRPr="00D85F06">
        <w:rPr>
          <w:b/>
          <w:szCs w:val="22"/>
          <w:highlight w:val="green"/>
          <w:u w:val="single"/>
        </w:rPr>
        <w:t>hallenges that are</w:t>
      </w:r>
      <w:r w:rsidRPr="00D85F06">
        <w:rPr>
          <w:szCs w:val="22"/>
          <w:highlight w:val="green"/>
          <w:u w:val="single"/>
        </w:rPr>
        <w:t xml:space="preserve"> </w:t>
      </w:r>
      <w:r w:rsidRPr="00435BD2">
        <w:rPr>
          <w:szCs w:val="22"/>
          <w:u w:val="single"/>
        </w:rPr>
        <w:t xml:space="preserve">largely </w:t>
      </w:r>
      <w:r w:rsidRPr="00D85F06">
        <w:rPr>
          <w:b/>
          <w:szCs w:val="22"/>
          <w:highlight w:val="green"/>
          <w:u w:val="single"/>
        </w:rPr>
        <w:t>linear</w:t>
      </w:r>
      <w:r w:rsidRPr="00D85F06">
        <w:rPr>
          <w:szCs w:val="22"/>
          <w:highlight w:val="green"/>
          <w:u w:val="single"/>
        </w:rPr>
        <w:t xml:space="preserve">, </w:t>
      </w:r>
      <w:r w:rsidRPr="00435BD2">
        <w:rPr>
          <w:szCs w:val="22"/>
          <w:u w:val="single"/>
        </w:rPr>
        <w:t xml:space="preserve">have immediate consequences, </w:t>
      </w:r>
      <w:r w:rsidRPr="00D85F06">
        <w:rPr>
          <w:b/>
          <w:szCs w:val="22"/>
          <w:highlight w:val="green"/>
          <w:u w:val="single"/>
        </w:rPr>
        <w:t>and operate without positive feedbacks</w:t>
      </w:r>
      <w:r w:rsidRPr="00435BD2">
        <w:rPr>
          <w:szCs w:val="22"/>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435BD2">
        <w:rPr>
          <w:sz w:val="16"/>
          <w:szCs w:val="22"/>
        </w:rPr>
        <w:t xml:space="preserve"> In </w:t>
      </w:r>
      <w:proofErr w:type="gramStart"/>
      <w:r w:rsidRPr="00435BD2">
        <w:rPr>
          <w:sz w:val="16"/>
          <w:szCs w:val="22"/>
        </w:rPr>
        <w:t>fact</w:t>
      </w:r>
      <w:proofErr w:type="gramEnd"/>
      <w:r w:rsidRPr="00435BD2">
        <w:rPr>
          <w:sz w:val="16"/>
          <w:szCs w:val="2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435BD2">
        <w:rPr>
          <w:sz w:val="16"/>
          <w:szCs w:val="22"/>
        </w:rPr>
        <w:t>a negative feedback of society</w:t>
      </w:r>
      <w:proofErr w:type="gramEnd"/>
      <w:r w:rsidRPr="00435BD2">
        <w:rPr>
          <w:sz w:val="16"/>
          <w:szCs w:val="22"/>
        </w:rPr>
        <w:t xml:space="preserve"> seeking to reduce the harm. In contrast, today’s great environmental crisis of climate change may cause some harm but there are generally </w:t>
      </w:r>
      <w:proofErr w:type="gramStart"/>
      <w:r w:rsidRPr="00435BD2">
        <w:rPr>
          <w:sz w:val="16"/>
          <w:szCs w:val="22"/>
        </w:rPr>
        <w:t>long time</w:t>
      </w:r>
      <w:proofErr w:type="gramEnd"/>
      <w:r w:rsidRPr="00435BD2">
        <w:rPr>
          <w:sz w:val="16"/>
          <w:szCs w:val="22"/>
        </w:rPr>
        <w:t xml:space="preserve"> delays between rising CO2 concentrations and damage to humans. The consequence of these delays </w:t>
      </w:r>
      <w:proofErr w:type="gramStart"/>
      <w:r w:rsidRPr="00435BD2">
        <w:rPr>
          <w:sz w:val="16"/>
          <w:szCs w:val="22"/>
        </w:rPr>
        <w:t>are</w:t>
      </w:r>
      <w:proofErr w:type="gramEnd"/>
      <w:r w:rsidRPr="00435BD2">
        <w:rPr>
          <w:sz w:val="16"/>
          <w:szCs w:val="22"/>
        </w:rPr>
        <w:t xml:space="preserve"> an absence of urgency; thus although 70% of Americans believe global warming is happening, only 40% think it will harm them (http://climatecommunication.yale.edu/visualizations-data/ycom-us-2016</w:t>
      </w:r>
      <w:r w:rsidRPr="00435BD2">
        <w:rPr>
          <w:szCs w:val="22"/>
          <w:u w:val="single"/>
        </w:rPr>
        <w:t xml:space="preserve">/). Secondly, unlike past environmental challenges, </w:t>
      </w:r>
      <w:r w:rsidRPr="00435BD2">
        <w:rPr>
          <w:b/>
          <w:bCs/>
          <w:szCs w:val="22"/>
          <w:u w:val="single"/>
        </w:rPr>
        <w:t>the Earth’s climate system is rife with positive feedback loops</w:t>
      </w:r>
      <w:r w:rsidRPr="00435BD2">
        <w:rPr>
          <w:szCs w:val="22"/>
          <w:u w:val="single"/>
        </w:rPr>
        <w:t xml:space="preserve">. </w:t>
      </w:r>
      <w:proofErr w:type="gramStart"/>
      <w:r w:rsidRPr="00435BD2">
        <w:rPr>
          <w:szCs w:val="22"/>
          <w:u w:val="single"/>
        </w:rPr>
        <w:t>In particular, as</w:t>
      </w:r>
      <w:proofErr w:type="gramEnd"/>
      <w:r w:rsidRPr="00435BD2">
        <w:rPr>
          <w:szCs w:val="22"/>
          <w:u w:val="single"/>
        </w:rPr>
        <w:t xml:space="preserve"> CO2 </w:t>
      </w:r>
      <w:r w:rsidRPr="00435BD2">
        <w:rPr>
          <w:szCs w:val="22"/>
          <w:u w:val="single"/>
        </w:rPr>
        <w:lastRenderedPageBreak/>
        <w:t xml:space="preserve">increases and the climate warms, that </w:t>
      </w:r>
      <w:r w:rsidRPr="00435BD2">
        <w:rPr>
          <w:b/>
          <w:bCs/>
          <w:szCs w:val="22"/>
          <w:u w:val="single"/>
        </w:rPr>
        <w:t>very warming can cause more CO2 release</w:t>
      </w:r>
      <w:r w:rsidRPr="00435BD2">
        <w:rPr>
          <w:szCs w:val="22"/>
          <w:u w:val="single"/>
        </w:rPr>
        <w:t xml:space="preserve"> which further increases global warming, and then more CO2, and so on.</w:t>
      </w:r>
      <w:r w:rsidRPr="00435BD2">
        <w:rPr>
          <w:sz w:val="16"/>
          <w:szCs w:val="22"/>
        </w:rPr>
        <w:t xml:space="preserve"> Table 2 summarizes the best documented positive feedback loops for the Earth’s climate system. These feedbacks can be neatly categorized into carbon cycle, biogeochemical, </w:t>
      </w:r>
      <w:proofErr w:type="spellStart"/>
      <w:r w:rsidRPr="00435BD2">
        <w:rPr>
          <w:sz w:val="16"/>
          <w:szCs w:val="22"/>
        </w:rPr>
        <w:t>biogeophysical</w:t>
      </w:r>
      <w:proofErr w:type="spellEnd"/>
      <w:r w:rsidRPr="00435BD2">
        <w:rPr>
          <w:sz w:val="16"/>
          <w:szCs w:val="2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435BD2">
        <w:rPr>
          <w:sz w:val="16"/>
          <w:szCs w:val="22"/>
        </w:rPr>
        <w:t>Totterdell</w:t>
      </w:r>
      <w:proofErr w:type="spellEnd"/>
      <w:r w:rsidRPr="00435BD2">
        <w:rPr>
          <w:sz w:val="16"/>
          <w:szCs w:val="22"/>
        </w:rPr>
        <w:t xml:space="preserve">, 2000; </w:t>
      </w:r>
      <w:proofErr w:type="spellStart"/>
      <w:r w:rsidRPr="00435BD2">
        <w:rPr>
          <w:sz w:val="16"/>
          <w:szCs w:val="22"/>
        </w:rPr>
        <w:t>Hajima</w:t>
      </w:r>
      <w:proofErr w:type="spellEnd"/>
      <w:r w:rsidRPr="00435BD2">
        <w:rPr>
          <w:sz w:val="16"/>
          <w:szCs w:val="22"/>
        </w:rPr>
        <w:t xml:space="preserve">, </w:t>
      </w:r>
      <w:proofErr w:type="spellStart"/>
      <w:r w:rsidRPr="00435BD2">
        <w:rPr>
          <w:sz w:val="16"/>
          <w:szCs w:val="22"/>
        </w:rPr>
        <w:t>Tachiiri</w:t>
      </w:r>
      <w:proofErr w:type="spellEnd"/>
      <w:r w:rsidRPr="00435BD2">
        <w:rPr>
          <w:sz w:val="16"/>
          <w:szCs w:val="22"/>
        </w:rPr>
        <w:t xml:space="preserve">, Ito, &amp; </w:t>
      </w:r>
      <w:proofErr w:type="spellStart"/>
      <w:r w:rsidRPr="00435BD2">
        <w:rPr>
          <w:sz w:val="16"/>
          <w:szCs w:val="22"/>
        </w:rPr>
        <w:t>Kawamiya</w:t>
      </w:r>
      <w:proofErr w:type="spellEnd"/>
      <w:r w:rsidRPr="00435BD2">
        <w:rPr>
          <w:sz w:val="16"/>
          <w:szCs w:val="22"/>
        </w:rPr>
        <w:t xml:space="preserve">, 2014; </w:t>
      </w:r>
      <w:proofErr w:type="spellStart"/>
      <w:r w:rsidRPr="00435BD2">
        <w:rPr>
          <w:sz w:val="16"/>
          <w:szCs w:val="22"/>
        </w:rPr>
        <w:t>Knutti</w:t>
      </w:r>
      <w:proofErr w:type="spellEnd"/>
      <w:r w:rsidRPr="00435BD2">
        <w:rPr>
          <w:sz w:val="16"/>
          <w:szCs w:val="22"/>
        </w:rPr>
        <w:t xml:space="preserve"> &amp; </w:t>
      </w:r>
      <w:proofErr w:type="spellStart"/>
      <w:r w:rsidRPr="00435BD2">
        <w:rPr>
          <w:sz w:val="16"/>
          <w:szCs w:val="22"/>
        </w:rPr>
        <w:t>Rugenstein</w:t>
      </w:r>
      <w:proofErr w:type="spellEnd"/>
      <w:r w:rsidRPr="00435BD2">
        <w:rPr>
          <w:sz w:val="16"/>
          <w:szCs w:val="2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435BD2">
        <w:rPr>
          <w:sz w:val="16"/>
          <w:szCs w:val="22"/>
        </w:rPr>
        <w:t>Friedlingstein</w:t>
      </w:r>
      <w:proofErr w:type="spellEnd"/>
      <w:r w:rsidRPr="00435BD2">
        <w:rPr>
          <w:sz w:val="16"/>
          <w:szCs w:val="2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435BD2">
        <w:rPr>
          <w:sz w:val="16"/>
          <w:szCs w:val="22"/>
        </w:rPr>
        <w:t>biogeophysical</w:t>
      </w:r>
      <w:proofErr w:type="spellEnd"/>
      <w:r w:rsidRPr="00435BD2">
        <w:rPr>
          <w:sz w:val="16"/>
          <w:szCs w:val="2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435BD2">
        <w:rPr>
          <w:sz w:val="16"/>
          <w:szCs w:val="22"/>
        </w:rPr>
        <w:t>Chamey</w:t>
      </w:r>
      <w:proofErr w:type="spellEnd"/>
      <w:r w:rsidRPr="00435BD2">
        <w:rPr>
          <w:sz w:val="16"/>
          <w:szCs w:val="22"/>
        </w:rPr>
        <w:t>, Stone, &amp; Quirk, 1975). To top it off, overgrazing depletes the soil, leading to augmented vegetation loss (</w:t>
      </w:r>
      <w:proofErr w:type="spellStart"/>
      <w:r w:rsidRPr="00435BD2">
        <w:rPr>
          <w:sz w:val="16"/>
          <w:szCs w:val="22"/>
        </w:rPr>
        <w:t>Anderies</w:t>
      </w:r>
      <w:proofErr w:type="spellEnd"/>
      <w:r w:rsidRPr="00435BD2">
        <w:rPr>
          <w:sz w:val="16"/>
          <w:szCs w:val="22"/>
        </w:rPr>
        <w:t xml:space="preserve">, Janssen, &amp; Walker, 2002). Climate change often also increases the risk of forest fires, </w:t>
      </w:r>
      <w:proofErr w:type="gramStart"/>
      <w:r w:rsidRPr="00435BD2">
        <w:rPr>
          <w:sz w:val="16"/>
          <w:szCs w:val="22"/>
        </w:rPr>
        <w:t>as a result of</w:t>
      </w:r>
      <w:proofErr w:type="gramEnd"/>
      <w:r w:rsidRPr="00435BD2">
        <w:rPr>
          <w:sz w:val="16"/>
          <w:szCs w:val="22"/>
        </w:rPr>
        <w:t xml:space="preserve"> higher temperatures and persistent drought conditions. The expectation is that </w:t>
      </w:r>
      <w:r w:rsidRPr="00D85F06">
        <w:rPr>
          <w:b/>
          <w:szCs w:val="22"/>
          <w:highlight w:val="green"/>
          <w:u w:val="single"/>
        </w:rPr>
        <w:t>forest fires will become more frequent</w:t>
      </w:r>
      <w:r w:rsidRPr="00435BD2">
        <w:rPr>
          <w:sz w:val="16"/>
          <w:szCs w:val="22"/>
        </w:rPr>
        <w:t xml:space="preserve"> and severe with climate warming and drought (</w:t>
      </w:r>
      <w:proofErr w:type="spellStart"/>
      <w:r w:rsidRPr="00435BD2">
        <w:rPr>
          <w:sz w:val="16"/>
          <w:szCs w:val="22"/>
        </w:rPr>
        <w:t>Scholze</w:t>
      </w:r>
      <w:proofErr w:type="spellEnd"/>
      <w:r w:rsidRPr="00435BD2">
        <w:rPr>
          <w:sz w:val="16"/>
          <w:szCs w:val="22"/>
        </w:rPr>
        <w:t>, Knorr, Arnell, &amp; Prentice, 2006), a trend for which we have already seen evidence (Allen et al., 2010). Tragically, the increased severity and risk of Southern California wildfires recently predicted by climate scientists (</w:t>
      </w:r>
      <w:proofErr w:type="spellStart"/>
      <w:r w:rsidRPr="00435BD2">
        <w:rPr>
          <w:sz w:val="16"/>
          <w:szCs w:val="22"/>
        </w:rPr>
        <w:t>Jin</w:t>
      </w:r>
      <w:proofErr w:type="spellEnd"/>
      <w:r w:rsidRPr="00435BD2">
        <w:rPr>
          <w:sz w:val="16"/>
          <w:szCs w:val="22"/>
        </w:rPr>
        <w:t xml:space="preserve"> et al., 2015), was realized in December 2017, with the largest fire in the history of California (the “Thomas fire” that burned 282,000 acres, https://www.vox.com/2017/12/27/16822180/thomas-fire-california-largest-wildfire). </w:t>
      </w:r>
      <w:r w:rsidRPr="00435BD2">
        <w:rPr>
          <w:szCs w:val="22"/>
          <w:u w:val="single"/>
        </w:rPr>
        <w:t xml:space="preserve">This </w:t>
      </w:r>
      <w:r w:rsidRPr="00D85F06">
        <w:rPr>
          <w:b/>
          <w:szCs w:val="22"/>
          <w:highlight w:val="green"/>
          <w:u w:val="single"/>
        </w:rPr>
        <w:t>catastrophic</w:t>
      </w:r>
      <w:r w:rsidRPr="00F718A2">
        <w:rPr>
          <w:b/>
          <w:szCs w:val="22"/>
          <w:highlight w:val="cyan"/>
          <w:u w:val="single"/>
        </w:rPr>
        <w:t xml:space="preserve"> </w:t>
      </w:r>
      <w:r w:rsidRPr="00D85F06">
        <w:rPr>
          <w:b/>
          <w:szCs w:val="22"/>
          <w:highlight w:val="green"/>
          <w:u w:val="single"/>
        </w:rPr>
        <w:t>fire</w:t>
      </w:r>
      <w:r w:rsidRPr="00435BD2">
        <w:rPr>
          <w:szCs w:val="22"/>
          <w:u w:val="single"/>
        </w:rPr>
        <w:t xml:space="preserve"> embodies the sorts of positive feedbacks and interacting factors that </w:t>
      </w:r>
      <w:r w:rsidRPr="00D85F06">
        <w:rPr>
          <w:b/>
          <w:szCs w:val="22"/>
          <w:highlight w:val="green"/>
          <w:u w:val="single"/>
        </w:rPr>
        <w:t>could catch humanity off-guard and produce a</w:t>
      </w:r>
      <w:r w:rsidRPr="00D85F06">
        <w:rPr>
          <w:szCs w:val="22"/>
          <w:highlight w:val="green"/>
          <w:u w:val="single"/>
        </w:rPr>
        <w:t xml:space="preserve"> </w:t>
      </w:r>
      <w:r w:rsidRPr="00435BD2">
        <w:rPr>
          <w:szCs w:val="22"/>
          <w:u w:val="single"/>
        </w:rPr>
        <w:t xml:space="preserve">true </w:t>
      </w:r>
      <w:r w:rsidRPr="00D85F06">
        <w:rPr>
          <w:b/>
          <w:szCs w:val="22"/>
          <w:highlight w:val="green"/>
          <w:u w:val="single"/>
        </w:rPr>
        <w:t>apocalyptic event.</w:t>
      </w:r>
      <w:r w:rsidRPr="00D85F06">
        <w:rPr>
          <w:szCs w:val="22"/>
          <w:highlight w:val="green"/>
          <w:u w:val="single"/>
        </w:rPr>
        <w:t xml:space="preserve"> </w:t>
      </w:r>
      <w:r w:rsidRPr="00435BD2">
        <w:rPr>
          <w:szCs w:val="22"/>
          <w:u w:val="single"/>
        </w:rPr>
        <w:t>Record-breaking rains produced an extraordinary flush of new vegetation, that then dried out as record heat waves and dry conditions took hold, coupled with stronger than normal winds, and ignition.</w:t>
      </w:r>
      <w:r w:rsidRPr="00435BD2">
        <w:rPr>
          <w:sz w:val="16"/>
          <w:szCs w:val="22"/>
        </w:rPr>
        <w:t xml:space="preserve"> </w:t>
      </w:r>
      <w:proofErr w:type="gramStart"/>
      <w:r w:rsidRPr="00435BD2">
        <w:rPr>
          <w:sz w:val="16"/>
          <w:szCs w:val="22"/>
        </w:rPr>
        <w:t>Of course</w:t>
      </w:r>
      <w:proofErr w:type="gramEnd"/>
      <w:r w:rsidRPr="00435BD2">
        <w:rPr>
          <w:sz w:val="16"/>
          <w:szCs w:val="2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435BD2">
        <w:rPr>
          <w:sz w:val="16"/>
          <w:szCs w:val="22"/>
        </w:rPr>
        <w:t>as a consequence of</w:t>
      </w:r>
      <w:proofErr w:type="gramEnd"/>
      <w:r w:rsidRPr="00435BD2">
        <w:rPr>
          <w:sz w:val="16"/>
          <w:szCs w:val="2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435BD2">
        <w:rPr>
          <w:sz w:val="16"/>
          <w:szCs w:val="22"/>
        </w:rPr>
        <w:t>Wetherald</w:t>
      </w:r>
      <w:proofErr w:type="spellEnd"/>
      <w:r w:rsidRPr="00435BD2">
        <w:rPr>
          <w:sz w:val="16"/>
          <w:szCs w:val="2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435BD2">
        <w:rPr>
          <w:sz w:val="16"/>
          <w:szCs w:val="22"/>
        </w:rPr>
        <w:t>Lashof</w:t>
      </w:r>
      <w:proofErr w:type="spellEnd"/>
      <w:r w:rsidRPr="00435BD2">
        <w:rPr>
          <w:sz w:val="16"/>
          <w:szCs w:val="22"/>
        </w:rPr>
        <w:t xml:space="preserve">, DeAngelo, </w:t>
      </w:r>
      <w:proofErr w:type="spellStart"/>
      <w:r w:rsidRPr="00435BD2">
        <w:rPr>
          <w:sz w:val="16"/>
          <w:szCs w:val="22"/>
        </w:rPr>
        <w:t>Saleska</w:t>
      </w:r>
      <w:proofErr w:type="spellEnd"/>
      <w:r w:rsidRPr="00435BD2">
        <w:rPr>
          <w:sz w:val="16"/>
          <w:szCs w:val="2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435BD2">
        <w:rPr>
          <w:sz w:val="16"/>
          <w:szCs w:val="22"/>
        </w:rPr>
        <w:t>Burgman</w:t>
      </w:r>
      <w:proofErr w:type="spellEnd"/>
      <w:r w:rsidRPr="00435BD2">
        <w:rPr>
          <w:sz w:val="16"/>
          <w:szCs w:val="22"/>
        </w:rPr>
        <w:t xml:space="preserve">, &amp; Norris, 2009). </w:t>
      </w:r>
      <w:r w:rsidRPr="00435BD2">
        <w:rPr>
          <w:szCs w:val="22"/>
          <w:u w:val="single"/>
        </w:rPr>
        <w:t xml:space="preserve">The key lesson from the long list of potentially positive feedbacks and their interactions is that </w:t>
      </w:r>
      <w:r w:rsidRPr="00D85F06">
        <w:rPr>
          <w:b/>
          <w:szCs w:val="22"/>
          <w:highlight w:val="green"/>
          <w:u w:val="single"/>
        </w:rPr>
        <w:t>runaway</w:t>
      </w:r>
      <w:r w:rsidRPr="00F718A2">
        <w:rPr>
          <w:b/>
          <w:szCs w:val="22"/>
          <w:highlight w:val="cyan"/>
          <w:u w:val="single"/>
        </w:rPr>
        <w:t xml:space="preserve"> </w:t>
      </w:r>
      <w:r w:rsidRPr="00D85F06">
        <w:rPr>
          <w:b/>
          <w:szCs w:val="22"/>
          <w:highlight w:val="green"/>
          <w:u w:val="single"/>
        </w:rPr>
        <w:t>climate change,</w:t>
      </w:r>
      <w:r w:rsidRPr="00435BD2">
        <w:rPr>
          <w:szCs w:val="22"/>
          <w:u w:val="single"/>
        </w:rPr>
        <w:t xml:space="preserve"> and runaway perturbations </w:t>
      </w:r>
      <w:proofErr w:type="gramStart"/>
      <w:r w:rsidRPr="00435BD2">
        <w:rPr>
          <w:szCs w:val="22"/>
          <w:u w:val="single"/>
        </w:rPr>
        <w:t>have to</w:t>
      </w:r>
      <w:proofErr w:type="gramEnd"/>
      <w:r w:rsidRPr="00435BD2">
        <w:rPr>
          <w:szCs w:val="22"/>
          <w:u w:val="single"/>
        </w:rPr>
        <w:t xml:space="preserve"> be taken as a serious possibility</w:t>
      </w:r>
      <w:r w:rsidRPr="00435BD2">
        <w:rPr>
          <w:sz w:val="16"/>
          <w:szCs w:val="22"/>
        </w:rPr>
        <w:t>. Table 2 is just a snapshot of the type of feedbacks that have been identified (see Supplementary material for a more thorough explanation of positive feedback loops).</w:t>
      </w:r>
      <w:r w:rsidRPr="00435BD2">
        <w:rPr>
          <w:szCs w:val="22"/>
          <w:u w:val="single"/>
        </w:rPr>
        <w:t xml:space="preserve"> However, this list is not </w:t>
      </w:r>
      <w:proofErr w:type="gramStart"/>
      <w:r w:rsidRPr="00435BD2">
        <w:rPr>
          <w:szCs w:val="22"/>
          <w:u w:val="single"/>
        </w:rPr>
        <w:t>exhaustive</w:t>
      </w:r>
      <w:proofErr w:type="gramEnd"/>
      <w:r w:rsidRPr="00435BD2">
        <w:rPr>
          <w:szCs w:val="22"/>
          <w:u w:val="single"/>
        </w:rPr>
        <w:t xml:space="preserve"> and the possibility of undiscovered positive feedbacks </w:t>
      </w:r>
      <w:r w:rsidRPr="00D85F06">
        <w:rPr>
          <w:b/>
          <w:szCs w:val="22"/>
          <w:highlight w:val="green"/>
          <w:u w:val="single"/>
        </w:rPr>
        <w:t>portends</w:t>
      </w:r>
      <w:r w:rsidRPr="00435BD2">
        <w:rPr>
          <w:szCs w:val="22"/>
          <w:u w:val="single"/>
        </w:rPr>
        <w:t xml:space="preserve"> even greater </w:t>
      </w:r>
      <w:r w:rsidRPr="00D85F06">
        <w:rPr>
          <w:b/>
          <w:szCs w:val="22"/>
          <w:highlight w:val="green"/>
          <w:u w:val="single"/>
        </w:rPr>
        <w:t>existential risks</w:t>
      </w:r>
      <w:r w:rsidRPr="00D85F06">
        <w:rPr>
          <w:szCs w:val="22"/>
          <w:highlight w:val="green"/>
          <w:u w:val="single"/>
        </w:rPr>
        <w:t>.</w:t>
      </w:r>
      <w:r w:rsidRPr="00435BD2">
        <w:rPr>
          <w:szCs w:val="22"/>
          <w:u w:val="single"/>
        </w:rPr>
        <w:t xml:space="preserve">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0BA415E" w14:textId="427E619B" w:rsidR="00FA5384" w:rsidRDefault="001A307E" w:rsidP="001A307E">
      <w:pPr>
        <w:pStyle w:val="Heading1"/>
      </w:pPr>
      <w:r>
        <w:lastRenderedPageBreak/>
        <w:t>Case</w:t>
      </w:r>
    </w:p>
    <w:p w14:paraId="05734B3B" w14:textId="06025A9B" w:rsidR="001A307E" w:rsidRDefault="001A307E" w:rsidP="00F901F7">
      <w:pPr>
        <w:pStyle w:val="Heading4"/>
        <w:rPr>
          <w:rStyle w:val="Style13ptBold"/>
          <w:b/>
          <w:bCs w:val="0"/>
        </w:rPr>
      </w:pPr>
      <w:r w:rsidRPr="00F901F7">
        <w:rPr>
          <w:rStyle w:val="Style13ptBold"/>
          <w:b/>
          <w:bCs w:val="0"/>
        </w:rPr>
        <w:t>1] Double bind: They say public is good, but public drives colonialism and capitalism. For example, the US government is inherently capitalist and colonialist.</w:t>
      </w:r>
    </w:p>
    <w:p w14:paraId="76D83AD4" w14:textId="55AD4DDB" w:rsidR="00F901F7" w:rsidRPr="00F901F7" w:rsidRDefault="00F901F7" w:rsidP="00F901F7">
      <w:pPr>
        <w:pStyle w:val="Heading4"/>
        <w:rPr>
          <w:rStyle w:val="Style13ptBold"/>
          <w:b/>
          <w:bCs w:val="0"/>
        </w:rPr>
      </w:pPr>
      <w:r w:rsidRPr="00F901F7">
        <w:rPr>
          <w:rStyle w:val="Style13ptBold"/>
          <w:b/>
          <w:bCs w:val="0"/>
        </w:rPr>
        <w:t xml:space="preserve">2] On the adv on the </w:t>
      </w:r>
      <w:proofErr w:type="spellStart"/>
      <w:r w:rsidRPr="00F901F7">
        <w:rPr>
          <w:rStyle w:val="Style13ptBold"/>
          <w:b/>
          <w:bCs w:val="0"/>
        </w:rPr>
        <w:t>marx</w:t>
      </w:r>
      <w:proofErr w:type="spellEnd"/>
      <w:r w:rsidRPr="00F901F7">
        <w:rPr>
          <w:rStyle w:val="Style13ptBold"/>
          <w:b/>
          <w:bCs w:val="0"/>
        </w:rPr>
        <w:t xml:space="preserve"> 20 card – the card </w:t>
      </w:r>
      <w:proofErr w:type="spellStart"/>
      <w:r w:rsidRPr="00F901F7">
        <w:rPr>
          <w:rStyle w:val="Style13ptBold"/>
          <w:b/>
          <w:bCs w:val="0"/>
        </w:rPr>
        <w:t>isnt</w:t>
      </w:r>
      <w:proofErr w:type="spellEnd"/>
      <w:r w:rsidRPr="00F901F7">
        <w:rPr>
          <w:rStyle w:val="Style13ptBold"/>
          <w:b/>
          <w:bCs w:val="0"/>
        </w:rPr>
        <w:t xml:space="preserve"> even by the real </w:t>
      </w:r>
      <w:proofErr w:type="spellStart"/>
      <w:r w:rsidRPr="00F901F7">
        <w:rPr>
          <w:rStyle w:val="Style13ptBold"/>
          <w:b/>
          <w:bCs w:val="0"/>
        </w:rPr>
        <w:t>marx</w:t>
      </w:r>
      <w:proofErr w:type="spellEnd"/>
      <w:r w:rsidRPr="00F901F7">
        <w:rPr>
          <w:rStyle w:val="Style13ptBold"/>
          <w:b/>
          <w:bCs w:val="0"/>
        </w:rPr>
        <w:t xml:space="preserve"> </w:t>
      </w:r>
      <w:proofErr w:type="spellStart"/>
      <w:r w:rsidRPr="00F901F7">
        <w:rPr>
          <w:rStyle w:val="Style13ptBold"/>
          <w:b/>
          <w:bCs w:val="0"/>
        </w:rPr>
        <w:t>its</w:t>
      </w:r>
      <w:proofErr w:type="spellEnd"/>
      <w:r w:rsidRPr="00F901F7">
        <w:rPr>
          <w:rStyle w:val="Style13ptBold"/>
          <w:b/>
          <w:bCs w:val="0"/>
        </w:rPr>
        <w:t xml:space="preserve"> by a </w:t>
      </w:r>
      <w:r w:rsidRPr="00F901F7">
        <w:rPr>
          <w:rStyle w:val="Style13ptBold"/>
          <w:b/>
          <w:bCs w:val="0"/>
        </w:rPr>
        <w:br/>
        <w:t xml:space="preserve">freelance writer with no author quals </w:t>
      </w:r>
      <w:proofErr w:type="gramStart"/>
      <w:r w:rsidRPr="00F901F7">
        <w:rPr>
          <w:rStyle w:val="Style13ptBold"/>
          <w:b/>
          <w:bCs w:val="0"/>
        </w:rPr>
        <w:t>what so ever</w:t>
      </w:r>
      <w:proofErr w:type="gramEnd"/>
      <w:r w:rsidRPr="00F901F7">
        <w:rPr>
          <w:rStyle w:val="Style13ptBold"/>
          <w:b/>
          <w:bCs w:val="0"/>
        </w:rPr>
        <w:t xml:space="preserve"> – err negative no the cap </w:t>
      </w:r>
      <w:r w:rsidRPr="00F901F7">
        <w:rPr>
          <w:rStyle w:val="Style13ptBold"/>
          <w:b/>
          <w:bCs w:val="0"/>
        </w:rPr>
        <w:br/>
        <w:t xml:space="preserve">debate </w:t>
      </w:r>
    </w:p>
    <w:p w14:paraId="235AA6D4" w14:textId="6055C682" w:rsidR="00F901F7" w:rsidRPr="00F901F7" w:rsidRDefault="00F901F7" w:rsidP="00F901F7"/>
    <w:p w14:paraId="6A089554" w14:textId="6BAC527A" w:rsidR="001A307E" w:rsidRPr="00355308" w:rsidRDefault="00F901F7" w:rsidP="001A307E">
      <w:pPr>
        <w:pStyle w:val="Heading4"/>
        <w:rPr>
          <w:rFonts w:cs="Calibri"/>
          <w:color w:val="000000" w:themeColor="text1"/>
        </w:rPr>
      </w:pPr>
      <w:r>
        <w:rPr>
          <w:rFonts w:cs="Calibri"/>
          <w:color w:val="000000" w:themeColor="text1"/>
        </w:rPr>
        <w:t>3</w:t>
      </w:r>
      <w:r w:rsidR="001A307E">
        <w:rPr>
          <w:rFonts w:cs="Calibri"/>
          <w:color w:val="000000" w:themeColor="text1"/>
        </w:rPr>
        <w:t xml:space="preserve">] </w:t>
      </w:r>
      <w:r w:rsidR="001A307E" w:rsidRPr="00355308">
        <w:rPr>
          <w:rFonts w:cs="Calibri"/>
          <w:color w:val="000000" w:themeColor="text1"/>
        </w:rPr>
        <w:t xml:space="preserve">Capitalism is self-correcting and sustainable – war and environmental destruction are not </w:t>
      </w:r>
      <w:proofErr w:type="gramStart"/>
      <w:r w:rsidR="001A307E" w:rsidRPr="00355308">
        <w:rPr>
          <w:rFonts w:cs="Calibri"/>
          <w:color w:val="000000" w:themeColor="text1"/>
        </w:rPr>
        <w:t>profitable</w:t>
      </w:r>
      <w:proofErr w:type="gramEnd"/>
      <w:r w:rsidR="001A307E" w:rsidRPr="00355308">
        <w:rPr>
          <w:rFonts w:cs="Calibri"/>
          <w:color w:val="000000" w:themeColor="text1"/>
        </w:rPr>
        <w:t xml:space="preserve"> and innovation solves their impacts</w:t>
      </w:r>
    </w:p>
    <w:p w14:paraId="6655A5BC" w14:textId="77777777" w:rsidR="001A307E" w:rsidRPr="00355308" w:rsidRDefault="001A307E" w:rsidP="001A307E">
      <w:pPr>
        <w:rPr>
          <w:color w:val="000000" w:themeColor="text1"/>
          <w:sz w:val="16"/>
          <w:szCs w:val="16"/>
        </w:rPr>
      </w:pPr>
      <w:proofErr w:type="spellStart"/>
      <w:r w:rsidRPr="00355308">
        <w:rPr>
          <w:b/>
          <w:color w:val="000000" w:themeColor="text1"/>
        </w:rPr>
        <w:t>Kaletsky</w:t>
      </w:r>
      <w:proofErr w:type="spellEnd"/>
      <w:r w:rsidRPr="00355308">
        <w:rPr>
          <w:b/>
          <w:color w:val="000000" w:themeColor="text1"/>
        </w:rPr>
        <w:t xml:space="preserve"> ’11</w:t>
      </w:r>
      <w:r w:rsidRPr="00355308">
        <w:rPr>
          <w:color w:val="000000" w:themeColor="text1"/>
          <w:sz w:val="16"/>
          <w:szCs w:val="16"/>
        </w:rPr>
        <w:t xml:space="preserve"> (Anatole, editor-at-large of </w:t>
      </w:r>
      <w:r w:rsidRPr="00355308">
        <w:rPr>
          <w:i/>
          <w:color w:val="000000" w:themeColor="text1"/>
          <w:sz w:val="16"/>
          <w:szCs w:val="16"/>
        </w:rPr>
        <w:t>The Times</w:t>
      </w:r>
      <w:r w:rsidRPr="00355308">
        <w:rPr>
          <w:color w:val="000000" w:themeColor="text1"/>
          <w:sz w:val="16"/>
          <w:szCs w:val="16"/>
        </w:rPr>
        <w:t xml:space="preserve"> of London, where he writes weekly columns on economics, politics, and international </w:t>
      </w:r>
      <w:proofErr w:type="spellStart"/>
      <w:r w:rsidRPr="00355308">
        <w:rPr>
          <w:color w:val="000000" w:themeColor="text1"/>
          <w:sz w:val="16"/>
          <w:szCs w:val="16"/>
        </w:rPr>
        <w:t>relationsand</w:t>
      </w:r>
      <w:proofErr w:type="spellEnd"/>
      <w:r w:rsidRPr="00355308">
        <w:rPr>
          <w:color w:val="000000" w:themeColor="text1"/>
          <w:sz w:val="16"/>
          <w:szCs w:val="16"/>
        </w:rPr>
        <w:t xml:space="preserve"> on the governing board of the New York-based Institute for New Economic Theory (INET), a nonprofit created after the 2007-2009 crisis to promote and finance academic research in economics, Capitalism 4.0: The Birth of a New Economy in the Aftermath of Crisis, p. 19-21)</w:t>
      </w:r>
    </w:p>
    <w:p w14:paraId="0D0DEB4D" w14:textId="40095E95" w:rsidR="001A307E" w:rsidRPr="001A307E" w:rsidRDefault="001A307E" w:rsidP="001A307E">
      <w:pPr>
        <w:rPr>
          <w:color w:val="000000" w:themeColor="text1"/>
          <w:sz w:val="16"/>
          <w:szCs w:val="16"/>
        </w:rPr>
      </w:pPr>
      <w:r w:rsidRPr="00355308">
        <w:rPr>
          <w:color w:val="000000" w:themeColor="text1"/>
          <w:sz w:val="16"/>
          <w:szCs w:val="16"/>
        </w:rPr>
        <w:t xml:space="preserve">Democratic </w:t>
      </w:r>
      <w:r w:rsidRPr="00355308">
        <w:rPr>
          <w:b/>
          <w:color w:val="000000" w:themeColor="text1"/>
          <w:highlight w:val="green"/>
          <w:u w:val="single"/>
        </w:rPr>
        <w:t>cap</w:t>
      </w:r>
      <w:r w:rsidRPr="00355308">
        <w:rPr>
          <w:b/>
          <w:color w:val="000000" w:themeColor="text1"/>
          <w:u w:val="single"/>
        </w:rPr>
        <w:t xml:space="preserve">italism </w:t>
      </w:r>
      <w:r w:rsidRPr="00355308">
        <w:rPr>
          <w:b/>
          <w:color w:val="000000" w:themeColor="text1"/>
          <w:highlight w:val="green"/>
          <w:u w:val="single"/>
        </w:rPr>
        <w:t>is</w:t>
      </w:r>
      <w:r w:rsidRPr="00355308">
        <w:rPr>
          <w:b/>
          <w:color w:val="000000" w:themeColor="text1"/>
          <w:u w:val="single"/>
        </w:rPr>
        <w:t xml:space="preserve"> a system </w:t>
      </w:r>
      <w:r w:rsidRPr="00355308">
        <w:rPr>
          <w:b/>
          <w:color w:val="000000" w:themeColor="text1"/>
          <w:highlight w:val="green"/>
          <w:u w:val="single"/>
        </w:rPr>
        <w:t>built for survival.</w:t>
      </w:r>
      <w:r w:rsidRPr="00355308">
        <w:rPr>
          <w:b/>
          <w:color w:val="000000" w:themeColor="text1"/>
          <w:u w:val="single"/>
        </w:rPr>
        <w:t xml:space="preserve"> </w:t>
      </w:r>
      <w:r w:rsidRPr="00355308">
        <w:rPr>
          <w:b/>
          <w:color w:val="000000" w:themeColor="text1"/>
          <w:highlight w:val="green"/>
          <w:u w:val="single"/>
        </w:rPr>
        <w:t>It</w:t>
      </w:r>
      <w:r w:rsidRPr="00355308">
        <w:rPr>
          <w:b/>
          <w:color w:val="000000" w:themeColor="text1"/>
          <w:u w:val="single"/>
        </w:rPr>
        <w:t xml:space="preserve"> has </w:t>
      </w:r>
      <w:r w:rsidRPr="00355308">
        <w:rPr>
          <w:b/>
          <w:color w:val="000000" w:themeColor="text1"/>
          <w:highlight w:val="green"/>
          <w:u w:val="single"/>
        </w:rPr>
        <w:t>adapted successfully to shocks</w:t>
      </w:r>
      <w:r w:rsidRPr="00355308">
        <w:rPr>
          <w:b/>
          <w:color w:val="000000" w:themeColor="text1"/>
          <w:u w:val="single"/>
        </w:rPr>
        <w:t xml:space="preserve"> of every kind, to </w:t>
      </w:r>
      <w:r w:rsidRPr="00355308">
        <w:rPr>
          <w:b/>
          <w:color w:val="000000" w:themeColor="text1"/>
          <w:highlight w:val="green"/>
          <w:u w:val="single"/>
        </w:rPr>
        <w:t>upheavals in tec</w:t>
      </w:r>
      <w:r w:rsidRPr="00355308">
        <w:rPr>
          <w:b/>
          <w:color w:val="000000" w:themeColor="text1"/>
          <w:u w:val="single"/>
        </w:rPr>
        <w:t xml:space="preserve">hnology </w:t>
      </w:r>
      <w:r w:rsidRPr="00355308">
        <w:rPr>
          <w:b/>
          <w:color w:val="000000" w:themeColor="text1"/>
          <w:highlight w:val="green"/>
          <w:u w:val="single"/>
        </w:rPr>
        <w:t>and economics</w:t>
      </w:r>
      <w:r w:rsidRPr="00355308">
        <w:rPr>
          <w:b/>
          <w:color w:val="000000" w:themeColor="text1"/>
          <w:u w:val="single"/>
        </w:rPr>
        <w:t xml:space="preserve">, to political revolutions and world wars. </w:t>
      </w:r>
      <w:r w:rsidRPr="00355308">
        <w:rPr>
          <w:b/>
          <w:color w:val="000000" w:themeColor="text1"/>
          <w:highlight w:val="green"/>
          <w:u w:val="single"/>
        </w:rPr>
        <w:t>Cap</w:t>
      </w:r>
      <w:r w:rsidRPr="00355308">
        <w:rPr>
          <w:b/>
          <w:color w:val="000000" w:themeColor="text1"/>
          <w:u w:val="single"/>
        </w:rPr>
        <w:t xml:space="preserve">italism </w:t>
      </w:r>
      <w:r w:rsidRPr="00355308">
        <w:rPr>
          <w:color w:val="000000" w:themeColor="text1"/>
          <w:sz w:val="16"/>
          <w:szCs w:val="16"/>
        </w:rPr>
        <w:t xml:space="preserve">has been able to do this because, unlike communism or socialism or feudalism, it </w:t>
      </w:r>
      <w:r w:rsidRPr="00355308">
        <w:rPr>
          <w:b/>
          <w:color w:val="000000" w:themeColor="text1"/>
          <w:u w:val="single"/>
        </w:rPr>
        <w:t>h</w:t>
      </w:r>
      <w:r w:rsidRPr="00355308">
        <w:rPr>
          <w:b/>
          <w:color w:val="000000" w:themeColor="text1"/>
          <w:highlight w:val="green"/>
          <w:u w:val="single"/>
        </w:rPr>
        <w:t>as an inner dynamic akin to a living thing</w:t>
      </w:r>
      <w:r w:rsidRPr="00355308">
        <w:rPr>
          <w:b/>
          <w:color w:val="000000" w:themeColor="text1"/>
          <w:u w:val="single"/>
        </w:rPr>
        <w:t>. It can adapt and refine itself in response to the changing environment.</w:t>
      </w:r>
      <w:r w:rsidRPr="00355308">
        <w:rPr>
          <w:color w:val="000000" w:themeColor="text1"/>
          <w:sz w:val="16"/>
          <w:szCs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55308">
        <w:rPr>
          <w:b/>
          <w:color w:val="000000" w:themeColor="text1"/>
          <w:highlight w:val="green"/>
          <w:u w:val="single"/>
        </w:rPr>
        <w:t>The self-correcting mechanisms</w:t>
      </w:r>
      <w:r w:rsidRPr="00355308">
        <w:rPr>
          <w:b/>
          <w:color w:val="000000" w:themeColor="text1"/>
          <w:u w:val="single"/>
        </w:rPr>
        <w:t xml:space="preserve"> that market economies and democratic societies </w:t>
      </w:r>
      <w:r w:rsidRPr="00355308">
        <w:rPr>
          <w:b/>
          <w:color w:val="000000" w:themeColor="text1"/>
          <w:highlight w:val="green"/>
          <w:u w:val="single"/>
        </w:rPr>
        <w:t>have evolved over several centuries</w:t>
      </w:r>
      <w:r w:rsidRPr="00355308">
        <w:rPr>
          <w:b/>
          <w:color w:val="000000" w:themeColor="text1"/>
          <w:u w:val="single"/>
        </w:rPr>
        <w:t xml:space="preserve"> were either forgotten or assumed defunct.</w:t>
      </w:r>
      <w:r w:rsidRPr="00355308">
        <w:rPr>
          <w:color w:val="000000" w:themeColor="text1"/>
          <w:sz w:val="16"/>
          <w:szCs w:val="16"/>
        </w:rPr>
        <w:t xml:space="preserve"> The language of biology has been applied to politics and economics, but rarely to the way they interact. </w:t>
      </w:r>
      <w:r w:rsidRPr="00355308">
        <w:rPr>
          <w:b/>
          <w:color w:val="000000" w:themeColor="text1"/>
          <w:u w:val="single"/>
        </w:rPr>
        <w:t xml:space="preserve">Democratic </w:t>
      </w:r>
      <w:r w:rsidRPr="00355308">
        <w:rPr>
          <w:b/>
          <w:color w:val="000000" w:themeColor="text1"/>
          <w:highlight w:val="green"/>
          <w:u w:val="single"/>
        </w:rPr>
        <w:t>capitalism’s</w:t>
      </w:r>
      <w:r w:rsidRPr="00355308">
        <w:rPr>
          <w:b/>
          <w:color w:val="000000" w:themeColor="text1"/>
          <w:u w:val="single"/>
        </w:rPr>
        <w:t xml:space="preserve"> equivalent of the biological survival instinct is a </w:t>
      </w:r>
      <w:r w:rsidRPr="00355308">
        <w:rPr>
          <w:b/>
          <w:color w:val="000000" w:themeColor="text1"/>
          <w:highlight w:val="green"/>
          <w:u w:val="single"/>
        </w:rPr>
        <w:t>built-in capacity for solving</w:t>
      </w:r>
      <w:r w:rsidRPr="00355308">
        <w:rPr>
          <w:b/>
          <w:color w:val="000000" w:themeColor="text1"/>
          <w:u w:val="single"/>
        </w:rPr>
        <w:t xml:space="preserve"> social </w:t>
      </w:r>
      <w:r w:rsidRPr="00355308">
        <w:rPr>
          <w:b/>
          <w:color w:val="000000" w:themeColor="text1"/>
          <w:highlight w:val="green"/>
          <w:u w:val="single"/>
        </w:rPr>
        <w:t>problem</w:t>
      </w:r>
      <w:r w:rsidRPr="00355308">
        <w:rPr>
          <w:b/>
          <w:color w:val="000000" w:themeColor="text1"/>
          <w:u w:val="single"/>
        </w:rPr>
        <w:t xml:space="preserve">s and meeting material needs. This capacity </w:t>
      </w:r>
      <w:r w:rsidRPr="00355308">
        <w:rPr>
          <w:b/>
          <w:color w:val="000000" w:themeColor="text1"/>
          <w:highlight w:val="green"/>
          <w:u w:val="single"/>
        </w:rPr>
        <w:t>stems from the principle of competition</w:t>
      </w:r>
      <w:r w:rsidRPr="00355308">
        <w:rPr>
          <w:b/>
          <w:color w:val="000000" w:themeColor="text1"/>
          <w:u w:val="single"/>
        </w:rPr>
        <w:t xml:space="preserve">, </w:t>
      </w:r>
      <w:r w:rsidRPr="00355308">
        <w:rPr>
          <w:b/>
          <w:color w:val="000000" w:themeColor="text1"/>
          <w:highlight w:val="green"/>
          <w:u w:val="single"/>
        </w:rPr>
        <w:t>which drives</w:t>
      </w:r>
      <w:r w:rsidRPr="00355308">
        <w:rPr>
          <w:b/>
          <w:color w:val="000000" w:themeColor="text1"/>
          <w:u w:val="single"/>
        </w:rPr>
        <w:t xml:space="preserve"> both democratic </w:t>
      </w:r>
      <w:r w:rsidRPr="00355308">
        <w:rPr>
          <w:b/>
          <w:color w:val="000000" w:themeColor="text1"/>
          <w:highlight w:val="green"/>
          <w:u w:val="single"/>
        </w:rPr>
        <w:t>politics and</w:t>
      </w:r>
      <w:r w:rsidRPr="00355308">
        <w:rPr>
          <w:b/>
          <w:color w:val="000000" w:themeColor="text1"/>
          <w:u w:val="single"/>
        </w:rPr>
        <w:t xml:space="preserve"> capitalist </w:t>
      </w:r>
      <w:r w:rsidRPr="00355308">
        <w:rPr>
          <w:b/>
          <w:color w:val="000000" w:themeColor="text1"/>
          <w:highlight w:val="green"/>
          <w:u w:val="single"/>
        </w:rPr>
        <w:t>markets.</w:t>
      </w:r>
      <w:r w:rsidRPr="00355308">
        <w:rPr>
          <w:b/>
          <w:color w:val="000000" w:themeColor="text1"/>
          <w:u w:val="single"/>
        </w:rPr>
        <w:t xml:space="preserve"> Because </w:t>
      </w:r>
      <w:r w:rsidRPr="00355308">
        <w:rPr>
          <w:b/>
          <w:color w:val="000000" w:themeColor="text1"/>
          <w:highlight w:val="green"/>
          <w:u w:val="single"/>
        </w:rPr>
        <w:t>market forces generally reward</w:t>
      </w:r>
      <w:r w:rsidRPr="00355308">
        <w:rPr>
          <w:b/>
          <w:color w:val="000000" w:themeColor="text1"/>
          <w:u w:val="single"/>
        </w:rPr>
        <w:t xml:space="preserve"> the creation of </w:t>
      </w:r>
      <w:r w:rsidRPr="00355308">
        <w:rPr>
          <w:b/>
          <w:color w:val="000000" w:themeColor="text1"/>
          <w:highlight w:val="green"/>
          <w:u w:val="single"/>
        </w:rPr>
        <w:t>wealth</w:t>
      </w:r>
      <w:r w:rsidRPr="00355308">
        <w:rPr>
          <w:b/>
          <w:color w:val="000000" w:themeColor="text1"/>
          <w:u w:val="single"/>
        </w:rPr>
        <w:t xml:space="preserve"> rather than its destruction, </w:t>
      </w:r>
      <w:r w:rsidRPr="00355308">
        <w:rPr>
          <w:b/>
          <w:color w:val="000000" w:themeColor="text1"/>
          <w:highlight w:val="green"/>
          <w:u w:val="single"/>
        </w:rPr>
        <w:t>they direct the</w:t>
      </w:r>
      <w:r w:rsidRPr="00355308">
        <w:rPr>
          <w:b/>
          <w:color w:val="000000" w:themeColor="text1"/>
          <w:u w:val="single"/>
        </w:rPr>
        <w:t xml:space="preserve"> independent </w:t>
      </w:r>
      <w:r w:rsidRPr="00355308">
        <w:rPr>
          <w:b/>
          <w:color w:val="000000" w:themeColor="text1"/>
          <w:highlight w:val="green"/>
          <w:u w:val="single"/>
        </w:rPr>
        <w:t>efforts and ambitions of millions</w:t>
      </w:r>
      <w:r w:rsidRPr="00355308">
        <w:rPr>
          <w:b/>
          <w:color w:val="000000" w:themeColor="text1"/>
          <w:u w:val="single"/>
        </w:rPr>
        <w:t xml:space="preserve"> of individuals </w:t>
      </w:r>
      <w:r w:rsidRPr="00355308">
        <w:rPr>
          <w:b/>
          <w:color w:val="000000" w:themeColor="text1"/>
          <w:highlight w:val="green"/>
          <w:u w:val="single"/>
        </w:rPr>
        <w:t>toward</w:t>
      </w:r>
      <w:r w:rsidRPr="00355308">
        <w:rPr>
          <w:b/>
          <w:color w:val="000000" w:themeColor="text1"/>
          <w:u w:val="single"/>
        </w:rPr>
        <w:t xml:space="preserve"> satisfying </w:t>
      </w:r>
      <w:r w:rsidRPr="00355308">
        <w:rPr>
          <w:b/>
          <w:color w:val="000000" w:themeColor="text1"/>
          <w:highlight w:val="green"/>
          <w:u w:val="single"/>
        </w:rPr>
        <w:t>material demands</w:t>
      </w:r>
      <w:r w:rsidRPr="00355308">
        <w:rPr>
          <w:b/>
          <w:color w:val="000000" w:themeColor="text1"/>
          <w:u w:val="single"/>
        </w:rPr>
        <w:t>, even if these demands sometimes create unwelcome by-products.</w:t>
      </w:r>
      <w:r w:rsidRPr="00355308">
        <w:rPr>
          <w:color w:val="000000" w:themeColor="text1"/>
          <w:sz w:val="16"/>
          <w:szCs w:val="16"/>
        </w:rPr>
        <w:t xml:space="preserve"> Because voters generally reward politicians for making their lives better and safer, rather than worse and more dangerous, </w:t>
      </w:r>
      <w:r w:rsidRPr="00355308">
        <w:rPr>
          <w:b/>
          <w:color w:val="000000" w:themeColor="text1"/>
          <w:u w:val="single"/>
        </w:rPr>
        <w:t xml:space="preserve">democratic </w:t>
      </w:r>
      <w:r w:rsidRPr="00355308">
        <w:rPr>
          <w:b/>
          <w:color w:val="000000" w:themeColor="text1"/>
          <w:highlight w:val="green"/>
          <w:u w:val="single"/>
        </w:rPr>
        <w:t>competition directs</w:t>
      </w:r>
      <w:r w:rsidRPr="00355308">
        <w:rPr>
          <w:b/>
          <w:color w:val="000000" w:themeColor="text1"/>
          <w:u w:val="single"/>
        </w:rPr>
        <w:t xml:space="preserve"> </w:t>
      </w:r>
      <w:r w:rsidRPr="00355308">
        <w:rPr>
          <w:b/>
          <w:color w:val="000000" w:themeColor="text1"/>
          <w:highlight w:val="green"/>
          <w:u w:val="single"/>
        </w:rPr>
        <w:t>political institutions toward solving</w:t>
      </w:r>
      <w:r w:rsidRPr="00355308">
        <w:rPr>
          <w:b/>
          <w:color w:val="000000" w:themeColor="text1"/>
          <w:u w:val="single"/>
        </w:rPr>
        <w:t xml:space="preserve"> rather than aggravating society’s </w:t>
      </w:r>
      <w:r w:rsidRPr="00355308">
        <w:rPr>
          <w:b/>
          <w:color w:val="000000" w:themeColor="text1"/>
          <w:highlight w:val="green"/>
          <w:u w:val="single"/>
        </w:rPr>
        <w:t>problems</w:t>
      </w:r>
      <w:r w:rsidRPr="00355308">
        <w:rPr>
          <w:color w:val="000000" w:themeColor="text1"/>
          <w:sz w:val="16"/>
          <w:szCs w:val="16"/>
        </w:rPr>
        <w:t>, even if these solutions sometimes create new problems of their own</w:t>
      </w:r>
      <w:r w:rsidRPr="00355308">
        <w:rPr>
          <w:b/>
          <w:color w:val="000000" w:themeColor="text1"/>
          <w:u w:val="single"/>
        </w:rPr>
        <w:t xml:space="preserve">. Political competition is slower and less decisive than market competition, so its self-stabilizing qualities play out over decades or even generations, not months or years. </w:t>
      </w:r>
      <w:r w:rsidRPr="00355308">
        <w:rPr>
          <w:color w:val="000000" w:themeColor="text1"/>
          <w:sz w:val="16"/>
          <w:szCs w:val="16"/>
        </w:rPr>
        <w:t xml:space="preserve">But regardless of the difference in timescale, </w:t>
      </w:r>
      <w:r w:rsidRPr="00355308">
        <w:rPr>
          <w:b/>
          <w:color w:val="000000" w:themeColor="text1"/>
          <w:highlight w:val="green"/>
          <w:u w:val="single"/>
        </w:rPr>
        <w:t>cap</w:t>
      </w:r>
      <w:r w:rsidRPr="00355308">
        <w:rPr>
          <w:b/>
          <w:color w:val="000000" w:themeColor="text1"/>
          <w:u w:val="single"/>
        </w:rPr>
        <w:t>italism</w:t>
      </w:r>
      <w:r w:rsidRPr="00355308">
        <w:rPr>
          <w:color w:val="000000" w:themeColor="text1"/>
          <w:sz w:val="16"/>
          <w:szCs w:val="16"/>
        </w:rPr>
        <w:t xml:space="preserve"> and democracy have one crucial feature in common: Both are mechanisms that </w:t>
      </w:r>
      <w:r w:rsidRPr="00355308">
        <w:rPr>
          <w:b/>
          <w:color w:val="000000" w:themeColor="text1"/>
          <w:highlight w:val="green"/>
          <w:u w:val="single"/>
        </w:rPr>
        <w:t>encourage individuals to channel</w:t>
      </w:r>
      <w:r w:rsidRPr="00355308">
        <w:rPr>
          <w:b/>
          <w:color w:val="000000" w:themeColor="text1"/>
          <w:u w:val="single"/>
        </w:rPr>
        <w:t xml:space="preserve"> their </w:t>
      </w:r>
      <w:r w:rsidRPr="00355308">
        <w:rPr>
          <w:b/>
          <w:color w:val="000000" w:themeColor="text1"/>
          <w:highlight w:val="green"/>
          <w:u w:val="single"/>
        </w:rPr>
        <w:t>creativity, efforts, and</w:t>
      </w:r>
      <w:r w:rsidRPr="00355308">
        <w:rPr>
          <w:b/>
          <w:color w:val="000000" w:themeColor="text1"/>
          <w:u w:val="single"/>
        </w:rPr>
        <w:t xml:space="preserve"> competitive </w:t>
      </w:r>
      <w:r w:rsidRPr="00355308">
        <w:rPr>
          <w:b/>
          <w:color w:val="000000" w:themeColor="text1"/>
          <w:highlight w:val="green"/>
          <w:u w:val="single"/>
        </w:rPr>
        <w:t>spirit into finding solutions</w:t>
      </w:r>
      <w:r w:rsidRPr="00355308">
        <w:rPr>
          <w:b/>
          <w:color w:val="000000" w:themeColor="text1"/>
          <w:u w:val="single"/>
        </w:rPr>
        <w:t xml:space="preserve"> for material and social problems.</w:t>
      </w:r>
      <w:r w:rsidRPr="00355308">
        <w:rPr>
          <w:color w:val="000000" w:themeColor="text1"/>
          <w:sz w:val="16"/>
          <w:szCs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55308">
        <w:rPr>
          <w:color w:val="000000" w:themeColor="text1"/>
          <w:sz w:val="16"/>
          <w:szCs w:val="16"/>
        </w:rPr>
        <w:t>d’etre</w:t>
      </w:r>
      <w:proofErr w:type="spellEnd"/>
      <w:r w:rsidRPr="00355308">
        <w:rPr>
          <w:color w:val="000000" w:themeColor="text1"/>
          <w:sz w:val="16"/>
          <w:szCs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55308">
        <w:rPr>
          <w:b/>
          <w:color w:val="000000" w:themeColor="text1"/>
          <w:u w:val="single"/>
        </w:rPr>
        <w:t>Once the self-healing nature of the capitalist system is recognized,</w:t>
      </w:r>
      <w:r w:rsidRPr="00355308">
        <w:rPr>
          <w:color w:val="000000" w:themeColor="text1"/>
          <w:sz w:val="16"/>
          <w:szCs w:val="16"/>
        </w:rPr>
        <w:t xml:space="preserve"> the charge of “passing on our problems to our grand-children”—whether made about budget deficits by conservatives or about global warming by liberals—becomes morally unconvincing. Our </w:t>
      </w:r>
      <w:proofErr w:type="gramStart"/>
      <w:r w:rsidRPr="00355308">
        <w:rPr>
          <w:color w:val="000000" w:themeColor="text1"/>
          <w:sz w:val="16"/>
          <w:szCs w:val="16"/>
        </w:rPr>
        <w:t>grand-children</w:t>
      </w:r>
      <w:proofErr w:type="gramEnd"/>
      <w:r w:rsidRPr="00355308">
        <w:rPr>
          <w:color w:val="000000" w:themeColor="text1"/>
          <w:sz w:val="16"/>
          <w:szCs w:val="16"/>
        </w:rPr>
        <w:t xml:space="preserve"> will almost certainly </w:t>
      </w:r>
      <w:r w:rsidRPr="00355308">
        <w:rPr>
          <w:color w:val="000000" w:themeColor="text1"/>
          <w:sz w:val="16"/>
          <w:szCs w:val="16"/>
        </w:rPr>
        <w:lastRenderedPageBreak/>
        <w:t xml:space="preserve">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2E85FB75" w14:textId="05DFEBA9" w:rsidR="001A307E" w:rsidRPr="00355308" w:rsidRDefault="00F901F7" w:rsidP="001A307E">
      <w:pPr>
        <w:pStyle w:val="Heading4"/>
        <w:rPr>
          <w:rFonts w:cs="Calibri"/>
          <w:color w:val="000000" w:themeColor="text1"/>
        </w:rPr>
      </w:pPr>
      <w:r>
        <w:rPr>
          <w:rFonts w:cs="Calibri"/>
          <w:color w:val="000000" w:themeColor="text1"/>
        </w:rPr>
        <w:t>4</w:t>
      </w:r>
      <w:r w:rsidR="001A307E">
        <w:rPr>
          <w:rFonts w:cs="Calibri"/>
          <w:color w:val="000000" w:themeColor="text1"/>
        </w:rPr>
        <w:t xml:space="preserve">] </w:t>
      </w:r>
      <w:r w:rsidR="001A307E" w:rsidRPr="00355308">
        <w:rPr>
          <w:rFonts w:cs="Calibri"/>
          <w:color w:val="000000" w:themeColor="text1"/>
        </w:rPr>
        <w:t>Free market capitalism has drastically improved the world.</w:t>
      </w:r>
    </w:p>
    <w:p w14:paraId="650C8CD8" w14:textId="77777777" w:rsidR="001A307E" w:rsidRPr="00355308" w:rsidRDefault="001A307E" w:rsidP="001A307E">
      <w:pPr>
        <w:rPr>
          <w:color w:val="000000" w:themeColor="text1"/>
          <w:sz w:val="16"/>
          <w:szCs w:val="16"/>
        </w:rPr>
      </w:pPr>
      <w:r w:rsidRPr="00355308">
        <w:rPr>
          <w:color w:val="000000" w:themeColor="text1"/>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2D843667" w14:textId="77777777" w:rsidR="001A307E" w:rsidRPr="00355308" w:rsidRDefault="001A307E" w:rsidP="001A307E">
      <w:pPr>
        <w:rPr>
          <w:color w:val="000000" w:themeColor="text1"/>
          <w:sz w:val="16"/>
          <w:szCs w:val="16"/>
        </w:rPr>
      </w:pPr>
      <w:proofErr w:type="spellStart"/>
      <w:r w:rsidRPr="00355308">
        <w:rPr>
          <w:b/>
          <w:color w:val="000000" w:themeColor="text1"/>
        </w:rPr>
        <w:t>Feyman</w:t>
      </w:r>
      <w:proofErr w:type="spellEnd"/>
      <w:r w:rsidRPr="00355308">
        <w:rPr>
          <w:b/>
          <w:color w:val="000000" w:themeColor="text1"/>
        </w:rPr>
        <w:t xml:space="preserve"> 14</w:t>
      </w:r>
      <w:r w:rsidRPr="00355308">
        <w:rPr>
          <w:color w:val="000000" w:themeColor="text1"/>
          <w:sz w:val="16"/>
          <w:szCs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355308">
        <w:rPr>
          <w:color w:val="000000" w:themeColor="text1"/>
          <w:sz w:val="16"/>
          <w:szCs w:val="16"/>
        </w:rPr>
        <w:t>Feyman</w:t>
      </w:r>
      <w:proofErr w:type="spellEnd"/>
      <w:r w:rsidRPr="00355308">
        <w:rPr>
          <w:color w:val="000000" w:themeColor="text1"/>
          <w:sz w:val="16"/>
          <w:szCs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4427D187" w14:textId="77777777" w:rsidR="001A307E" w:rsidRPr="00355308" w:rsidRDefault="001A307E" w:rsidP="001A307E">
      <w:pPr>
        <w:rPr>
          <w:color w:val="000000" w:themeColor="text1"/>
          <w:sz w:val="16"/>
          <w:szCs w:val="16"/>
        </w:rPr>
      </w:pPr>
      <w:r w:rsidRPr="00355308">
        <w:rPr>
          <w:color w:val="000000" w:themeColor="text1"/>
          <w:sz w:val="16"/>
          <w:szCs w:val="16"/>
        </w:rPr>
        <w:t xml:space="preserve">In How Much Have Global Problems Cost the World? </w:t>
      </w:r>
      <w:r w:rsidRPr="00355308">
        <w:rPr>
          <w:b/>
          <w:color w:val="000000" w:themeColor="text1"/>
          <w:u w:val="single"/>
        </w:rPr>
        <w:t xml:space="preserve">Lomborg and </w:t>
      </w:r>
      <w:r w:rsidRPr="00355308">
        <w:rPr>
          <w:b/>
          <w:color w:val="000000" w:themeColor="text1"/>
          <w:highlight w:val="green"/>
          <w:u w:val="single"/>
        </w:rPr>
        <w:t>a group of economists conclude</w:t>
      </w:r>
      <w:r w:rsidRPr="00355308">
        <w:rPr>
          <w:b/>
          <w:color w:val="000000" w:themeColor="text1"/>
          <w:u w:val="single"/>
        </w:rPr>
        <w:t xml:space="preserve"> that, with a few exceptions, </w:t>
      </w:r>
      <w:r w:rsidRPr="00355308">
        <w:rPr>
          <w:b/>
          <w:color w:val="000000" w:themeColor="text1"/>
          <w:highlight w:val="green"/>
          <w:u w:val="single"/>
        </w:rPr>
        <w:t>the world is richer, freer, healthier, and smarter</w:t>
      </w:r>
      <w:r w:rsidRPr="00355308">
        <w:rPr>
          <w:b/>
          <w:color w:val="000000" w:themeColor="text1"/>
          <w:u w:val="single"/>
        </w:rPr>
        <w:t xml:space="preserve"> than it’s ever been.</w:t>
      </w:r>
      <w:r w:rsidRPr="00355308">
        <w:rPr>
          <w:color w:val="000000" w:themeColor="text1"/>
          <w:sz w:val="16"/>
          <w:szCs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355308">
        <w:rPr>
          <w:b/>
          <w:color w:val="000000" w:themeColor="text1"/>
          <w:u w:val="single"/>
        </w:rPr>
        <w:t xml:space="preserve"> The </w:t>
      </w:r>
      <w:r w:rsidRPr="00355308">
        <w:rPr>
          <w:b/>
          <w:color w:val="000000" w:themeColor="text1"/>
          <w:highlight w:val="green"/>
          <w:u w:val="single"/>
        </w:rPr>
        <w:t>doubling of human life expectancy</w:t>
      </w:r>
      <w:r w:rsidRPr="00355308">
        <w:rPr>
          <w:b/>
          <w:color w:val="000000" w:themeColor="text1"/>
          <w:u w:val="single"/>
        </w:rPr>
        <w:t xml:space="preserve"> is one of the most remarkable achievements of the past century. </w:t>
      </w:r>
      <w:r w:rsidRPr="00355308">
        <w:rPr>
          <w:color w:val="000000" w:themeColor="text1"/>
          <w:sz w:val="16"/>
          <w:szCs w:val="16"/>
        </w:rPr>
        <w:t>Consider, Lomborg writes, that “</w:t>
      </w:r>
      <w:r w:rsidRPr="00355308">
        <w:rPr>
          <w:b/>
          <w:color w:val="000000" w:themeColor="text1"/>
          <w:u w:val="single"/>
        </w:rPr>
        <w:t>the twentieth century saw life expectancy rise by about 3 months for every calendar year.</w:t>
      </w:r>
      <w:r w:rsidRPr="00355308">
        <w:rPr>
          <w:color w:val="000000" w:themeColor="text1"/>
          <w:sz w:val="16"/>
          <w:szCs w:val="16"/>
        </w:rPr>
        <w:t xml:space="preserve">” </w:t>
      </w:r>
      <w:r w:rsidRPr="00355308">
        <w:rPr>
          <w:b/>
          <w:color w:val="000000" w:themeColor="text1"/>
          <w:highlight w:val="green"/>
          <w:u w:val="single"/>
        </w:rPr>
        <w:t>The average child in 1900 could expect to live to</w:t>
      </w:r>
      <w:r w:rsidRPr="00355308">
        <w:rPr>
          <w:b/>
          <w:color w:val="000000" w:themeColor="text1"/>
          <w:u w:val="single"/>
        </w:rPr>
        <w:t xml:space="preserve"> just </w:t>
      </w:r>
      <w:r w:rsidRPr="00355308">
        <w:rPr>
          <w:b/>
          <w:color w:val="000000" w:themeColor="text1"/>
          <w:highlight w:val="green"/>
          <w:u w:val="single"/>
        </w:rPr>
        <w:t>32</w:t>
      </w:r>
      <w:r w:rsidRPr="00355308">
        <w:rPr>
          <w:b/>
          <w:color w:val="000000" w:themeColor="text1"/>
          <w:u w:val="single"/>
        </w:rPr>
        <w:t xml:space="preserve"> years old; now </w:t>
      </w:r>
      <w:r w:rsidRPr="00355308">
        <w:rPr>
          <w:b/>
          <w:color w:val="000000" w:themeColor="text1"/>
          <w:highlight w:val="green"/>
          <w:u w:val="single"/>
        </w:rPr>
        <w:t>that same child should make it to 70.</w:t>
      </w:r>
      <w:r w:rsidRPr="00355308">
        <w:rPr>
          <w:b/>
          <w:color w:val="000000" w:themeColor="text1"/>
          <w:u w:val="single"/>
        </w:rPr>
        <w:t xml:space="preserve"> This increase came during a century when </w:t>
      </w:r>
      <w:r w:rsidRPr="00355308">
        <w:rPr>
          <w:b/>
          <w:color w:val="000000" w:themeColor="text1"/>
          <w:highlight w:val="green"/>
          <w:u w:val="single"/>
        </w:rPr>
        <w:t>worldwide economic output</w:t>
      </w:r>
      <w:r w:rsidRPr="00355308">
        <w:rPr>
          <w:b/>
          <w:color w:val="000000" w:themeColor="text1"/>
          <w:u w:val="single"/>
        </w:rPr>
        <w:t xml:space="preserve">, driven by the spread of </w:t>
      </w:r>
      <w:r w:rsidRPr="00355308">
        <w:rPr>
          <w:b/>
          <w:color w:val="000000" w:themeColor="text1"/>
          <w:highlight w:val="green"/>
          <w:u w:val="single"/>
        </w:rPr>
        <w:t>capitalism and freedom</w:t>
      </w:r>
      <w:r w:rsidRPr="00355308">
        <w:rPr>
          <w:b/>
          <w:color w:val="000000" w:themeColor="text1"/>
          <w:u w:val="single"/>
        </w:rPr>
        <w:t xml:space="preserve">, </w:t>
      </w:r>
      <w:r w:rsidRPr="00355308">
        <w:rPr>
          <w:b/>
          <w:color w:val="000000" w:themeColor="text1"/>
          <w:highlight w:val="green"/>
          <w:u w:val="single"/>
        </w:rPr>
        <w:t>grew by more than 4,000 percent</w:t>
      </w:r>
      <w:r w:rsidRPr="00355308">
        <w:rPr>
          <w:b/>
          <w:color w:val="000000" w:themeColor="text1"/>
          <w:u w:val="single"/>
        </w:rPr>
        <w:t xml:space="preserve">. </w:t>
      </w:r>
      <w:r w:rsidRPr="00355308">
        <w:rPr>
          <w:color w:val="000000" w:themeColor="text1"/>
          <w:sz w:val="16"/>
          <w:szCs w:val="16"/>
        </w:rPr>
        <w:t xml:space="preserve">These gains occurred in developed and developing countries alike; among men and women; and even in a sense among children, as child mortality plummeted. </w:t>
      </w:r>
      <w:r w:rsidRPr="00355308">
        <w:rPr>
          <w:b/>
          <w:color w:val="000000" w:themeColor="text1"/>
          <w:u w:val="single"/>
        </w:rPr>
        <w:t xml:space="preserve">Why are we living so much longer? Massive </w:t>
      </w:r>
      <w:r w:rsidRPr="00355308">
        <w:rPr>
          <w:b/>
          <w:color w:val="000000" w:themeColor="text1"/>
          <w:highlight w:val="green"/>
          <w:u w:val="single"/>
        </w:rPr>
        <w:t>improvements in public health</w:t>
      </w:r>
      <w:r w:rsidRPr="00355308">
        <w:rPr>
          <w:b/>
          <w:color w:val="000000" w:themeColor="text1"/>
          <w:u w:val="single"/>
        </w:rPr>
        <w:t xml:space="preserve"> certainly played an important role. The World Health Organization’s </w:t>
      </w:r>
      <w:r w:rsidRPr="00355308">
        <w:rPr>
          <w:b/>
          <w:color w:val="000000" w:themeColor="text1"/>
          <w:highlight w:val="green"/>
          <w:u w:val="single"/>
        </w:rPr>
        <w:t>global vaccination efforts</w:t>
      </w:r>
      <w:r w:rsidRPr="00355308">
        <w:rPr>
          <w:b/>
          <w:color w:val="000000" w:themeColor="text1"/>
          <w:u w:val="single"/>
        </w:rPr>
        <w:t xml:space="preserve"> essentially eradicated smallpox. But this would have been impossible without the </w:t>
      </w:r>
      <w:r w:rsidRPr="00355308">
        <w:rPr>
          <w:b/>
          <w:color w:val="000000" w:themeColor="text1"/>
          <w:highlight w:val="green"/>
          <w:u w:val="single"/>
        </w:rPr>
        <w:t>innovative methods</w:t>
      </w:r>
      <w:r w:rsidRPr="00355308">
        <w:rPr>
          <w:b/>
          <w:color w:val="000000" w:themeColor="text1"/>
          <w:u w:val="single"/>
        </w:rPr>
        <w:t xml:space="preserve"> of vaccine preservation </w:t>
      </w:r>
      <w:r w:rsidRPr="00355308">
        <w:rPr>
          <w:b/>
          <w:color w:val="000000" w:themeColor="text1"/>
          <w:highlight w:val="green"/>
          <w:u w:val="single"/>
        </w:rPr>
        <w:t>developed in the private sector</w:t>
      </w:r>
      <w:r w:rsidRPr="00355308">
        <w:rPr>
          <w:color w:val="000000" w:themeColor="text1"/>
          <w:sz w:val="16"/>
          <w:szCs w:val="16"/>
        </w:rPr>
        <w:t xml:space="preserve"> by British scientist Leslie Collier. </w:t>
      </w:r>
      <w:r w:rsidRPr="00355308">
        <w:rPr>
          <w:b/>
          <w:color w:val="000000" w:themeColor="text1"/>
          <w:highlight w:val="green"/>
          <w:u w:val="single"/>
        </w:rPr>
        <w:t>Oral rehydration therapies</w:t>
      </w:r>
      <w:r w:rsidRPr="00355308">
        <w:rPr>
          <w:b/>
          <w:color w:val="000000" w:themeColor="text1"/>
          <w:u w:val="single"/>
        </w:rPr>
        <w:t xml:space="preserve"> and </w:t>
      </w:r>
      <w:r w:rsidRPr="00355308">
        <w:rPr>
          <w:b/>
          <w:color w:val="000000" w:themeColor="text1"/>
          <w:highlight w:val="green"/>
          <w:u w:val="single"/>
        </w:rPr>
        <w:t>antibiotics</w:t>
      </w:r>
      <w:r w:rsidRPr="00355308">
        <w:rPr>
          <w:b/>
          <w:color w:val="000000" w:themeColor="text1"/>
          <w:u w:val="single"/>
        </w:rPr>
        <w:t xml:space="preserve"> have also been instrumental in reducing child mortality. Simply put, </w:t>
      </w:r>
      <w:r w:rsidRPr="00355308">
        <w:rPr>
          <w:b/>
          <w:color w:val="000000" w:themeColor="text1"/>
          <w:highlight w:val="green"/>
          <w:u w:val="single"/>
        </w:rPr>
        <w:t>technological progress is the key</w:t>
      </w:r>
      <w:r w:rsidRPr="00355308">
        <w:rPr>
          <w:b/>
          <w:color w:val="000000" w:themeColor="text1"/>
          <w:u w:val="single"/>
        </w:rPr>
        <w:t xml:space="preserve"> to these gains—and </w:t>
      </w:r>
      <w:r w:rsidRPr="00355308">
        <w:rPr>
          <w:b/>
          <w:color w:val="000000" w:themeColor="text1"/>
          <w:highlight w:val="green"/>
          <w:u w:val="single"/>
        </w:rPr>
        <w:t>market economies have liberated</w:t>
      </w:r>
      <w:r w:rsidRPr="00355308">
        <w:rPr>
          <w:b/>
          <w:color w:val="000000" w:themeColor="text1"/>
          <w:u w:val="single"/>
        </w:rPr>
        <w:t xml:space="preserve">, and rewarded, technological </w:t>
      </w:r>
      <w:r w:rsidRPr="00355308">
        <w:rPr>
          <w:b/>
          <w:color w:val="000000" w:themeColor="text1"/>
          <w:highlight w:val="green"/>
          <w:u w:val="single"/>
        </w:rPr>
        <w:t>innovation</w:t>
      </w:r>
      <w:r w:rsidRPr="00355308">
        <w:rPr>
          <w:b/>
          <w:color w:val="000000" w:themeColor="text1"/>
          <w:u w:val="single"/>
        </w:rPr>
        <w:t>.</w:t>
      </w:r>
      <w:r w:rsidRPr="00355308">
        <w:rPr>
          <w:color w:val="000000" w:themeColor="text1"/>
          <w:sz w:val="16"/>
          <w:szCs w:val="16"/>
        </w:rPr>
        <w:t xml:space="preserve"> People are not just living longer, but better—sometimes with government’s help, and sometimes despite it. </w:t>
      </w:r>
      <w:r w:rsidRPr="00355308">
        <w:rPr>
          <w:b/>
          <w:color w:val="000000" w:themeColor="text1"/>
          <w:u w:val="single"/>
        </w:rPr>
        <w:t xml:space="preserve">Even </w:t>
      </w:r>
      <w:r w:rsidRPr="00355308">
        <w:rPr>
          <w:b/>
          <w:color w:val="000000" w:themeColor="text1"/>
          <w:highlight w:val="green"/>
          <w:u w:val="single"/>
        </w:rPr>
        <w:t>people in</w:t>
      </w:r>
      <w:r w:rsidRPr="00355308">
        <w:rPr>
          <w:b/>
          <w:color w:val="000000" w:themeColor="text1"/>
          <w:u w:val="single"/>
        </w:rPr>
        <w:t xml:space="preserve"> the </w:t>
      </w:r>
      <w:r w:rsidRPr="00355308">
        <w:rPr>
          <w:b/>
          <w:color w:val="000000" w:themeColor="text1"/>
          <w:highlight w:val="green"/>
          <w:u w:val="single"/>
        </w:rPr>
        <w:t>developing countries</w:t>
      </w:r>
      <w:r w:rsidRPr="00355308">
        <w:rPr>
          <w:color w:val="000000" w:themeColor="text1"/>
          <w:sz w:val="16"/>
          <w:szCs w:val="16"/>
        </w:rPr>
        <w:t xml:space="preserve"> of Africa and Latin America </w:t>
      </w:r>
      <w:r w:rsidRPr="00355308">
        <w:rPr>
          <w:b/>
          <w:color w:val="000000" w:themeColor="text1"/>
          <w:u w:val="single"/>
        </w:rPr>
        <w:t>a</w:t>
      </w:r>
      <w:r w:rsidRPr="00355308">
        <w:rPr>
          <w:b/>
          <w:color w:val="000000" w:themeColor="text1"/>
          <w:highlight w:val="green"/>
          <w:u w:val="single"/>
        </w:rPr>
        <w:t>re better educated and better fed than ever</w:t>
      </w:r>
      <w:r w:rsidRPr="00355308">
        <w:rPr>
          <w:b/>
          <w:color w:val="000000" w:themeColor="text1"/>
          <w:u w:val="single"/>
        </w:rPr>
        <w:t xml:space="preserve"> before. Hundreds of thousands of children who would have died during previous eras due to malnutrition are alive today. Here, we can thank massive advancements in </w:t>
      </w:r>
      <w:r w:rsidRPr="00355308">
        <w:rPr>
          <w:b/>
          <w:color w:val="000000" w:themeColor="text1"/>
          <w:highlight w:val="green"/>
          <w:u w:val="single"/>
        </w:rPr>
        <w:t>agricultural production unleashed by</w:t>
      </w:r>
      <w:r w:rsidRPr="00355308">
        <w:rPr>
          <w:b/>
          <w:color w:val="000000" w:themeColor="text1"/>
          <w:u w:val="single"/>
        </w:rPr>
        <w:t xml:space="preserve"> the </w:t>
      </w:r>
      <w:r w:rsidRPr="00355308">
        <w:rPr>
          <w:b/>
          <w:color w:val="000000" w:themeColor="text1"/>
          <w:highlight w:val="green"/>
          <w:u w:val="single"/>
        </w:rPr>
        <w:t>free market</w:t>
      </w:r>
      <w:r w:rsidRPr="00355308">
        <w:rPr>
          <w:b/>
          <w:color w:val="000000" w:themeColor="text1"/>
          <w:u w:val="single"/>
        </w:rPr>
        <w:t xml:space="preserve">. In the 1960s, privately funded agricultural researchers </w:t>
      </w:r>
      <w:r w:rsidRPr="00355308">
        <w:rPr>
          <w:b/>
          <w:color w:val="000000" w:themeColor="text1"/>
          <w:highlight w:val="green"/>
          <w:u w:val="single"/>
        </w:rPr>
        <w:t>bred new, high-yield strains of corn, wheat</w:t>
      </w:r>
      <w:r w:rsidRPr="00355308">
        <w:rPr>
          <w:b/>
          <w:color w:val="000000" w:themeColor="text1"/>
          <w:u w:val="single"/>
        </w:rPr>
        <w:t xml:space="preserve">, and various other crops thanks to </w:t>
      </w:r>
      <w:r w:rsidRPr="00355308">
        <w:rPr>
          <w:b/>
          <w:color w:val="000000" w:themeColor="text1"/>
          <w:highlight w:val="green"/>
          <w:u w:val="single"/>
        </w:rPr>
        <w:t>advances in molecular genetics</w:t>
      </w:r>
      <w:r w:rsidRPr="00355308">
        <w:rPr>
          <w:b/>
          <w:color w:val="000000" w:themeColor="text1"/>
          <w:u w:val="single"/>
        </w:rPr>
        <w:t xml:space="preserve">. </w:t>
      </w:r>
      <w:r w:rsidRPr="00355308">
        <w:rPr>
          <w:b/>
          <w:color w:val="000000" w:themeColor="text1"/>
          <w:highlight w:val="green"/>
          <w:u w:val="single"/>
        </w:rPr>
        <w:t>Globalization helped spread these technologies</w:t>
      </w:r>
      <w:r w:rsidRPr="00355308">
        <w:rPr>
          <w:b/>
          <w:color w:val="000000" w:themeColor="text1"/>
          <w:u w:val="single"/>
        </w:rPr>
        <w:t xml:space="preserve"> to developing countries, which used them not only to feed their people, but also to become export powerhouses. This so-called “</w:t>
      </w:r>
      <w:r w:rsidRPr="00355308">
        <w:rPr>
          <w:b/>
          <w:color w:val="000000" w:themeColor="text1"/>
          <w:highlight w:val="green"/>
          <w:u w:val="single"/>
        </w:rPr>
        <w:t>green revolution</w:t>
      </w:r>
      <w:r w:rsidRPr="00355308">
        <w:rPr>
          <w:b/>
          <w:color w:val="000000" w:themeColor="text1"/>
          <w:u w:val="single"/>
        </w:rPr>
        <w:t xml:space="preserve">” </w:t>
      </w:r>
      <w:r w:rsidRPr="00355308">
        <w:rPr>
          <w:b/>
          <w:color w:val="000000" w:themeColor="text1"/>
          <w:highlight w:val="green"/>
          <w:u w:val="single"/>
        </w:rPr>
        <w:t>reinforced both</w:t>
      </w:r>
      <w:r w:rsidRPr="00355308">
        <w:rPr>
          <w:b/>
          <w:color w:val="000000" w:themeColor="text1"/>
          <w:u w:val="single"/>
        </w:rPr>
        <w:t xml:space="preserve"> the </w:t>
      </w:r>
      <w:r w:rsidRPr="00355308">
        <w:rPr>
          <w:b/>
          <w:color w:val="000000" w:themeColor="text1"/>
          <w:highlight w:val="green"/>
          <w:u w:val="single"/>
        </w:rPr>
        <w:t>educational progress</w:t>
      </w:r>
      <w:r w:rsidRPr="00355308">
        <w:rPr>
          <w:b/>
          <w:color w:val="000000" w:themeColor="text1"/>
          <w:u w:val="single"/>
        </w:rPr>
        <w:t xml:space="preserve"> (properly nourished children tend to learn more) </w:t>
      </w:r>
      <w:r w:rsidRPr="00355308">
        <w:rPr>
          <w:b/>
          <w:color w:val="000000" w:themeColor="text1"/>
          <w:highlight w:val="green"/>
          <w:u w:val="single"/>
        </w:rPr>
        <w:t>and the life-expectancy gains</w:t>
      </w:r>
      <w:r w:rsidRPr="00355308">
        <w:rPr>
          <w:color w:val="000000" w:themeColor="text1"/>
          <w:sz w:val="16"/>
          <w:szCs w:val="16"/>
        </w:rPr>
        <w:t xml:space="preserve"> (better nutrition leads to better health) of the twentieth century. </w:t>
      </w:r>
      <w:r w:rsidRPr="00355308">
        <w:rPr>
          <w:b/>
          <w:color w:val="000000" w:themeColor="text1"/>
          <w:u w:val="single"/>
        </w:rPr>
        <w:t xml:space="preserve">These </w:t>
      </w:r>
      <w:r w:rsidRPr="00355308">
        <w:rPr>
          <w:b/>
          <w:color w:val="000000" w:themeColor="text1"/>
          <w:highlight w:val="green"/>
          <w:u w:val="single"/>
        </w:rPr>
        <w:t>children live in a world with fewer armed conflicts</w:t>
      </w:r>
      <w:r w:rsidRPr="00355308">
        <w:rPr>
          <w:b/>
          <w:color w:val="000000" w:themeColor="text1"/>
          <w:u w:val="single"/>
        </w:rPr>
        <w:t>, netting what the authors call a “peace dividend.” Globalization and trade liberalization have surely contributed to this more peaceful world (on aggregate).</w:t>
      </w:r>
      <w:r w:rsidRPr="00355308">
        <w:rPr>
          <w:color w:val="000000" w:themeColor="text1"/>
          <w:sz w:val="16"/>
          <w:szCs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355308">
        <w:rPr>
          <w:color w:val="000000" w:themeColor="text1"/>
          <w:sz w:val="16"/>
          <w:szCs w:val="16"/>
        </w:rPr>
        <w:t>century, and</w:t>
      </w:r>
      <w:proofErr w:type="gramEnd"/>
      <w:r w:rsidRPr="00355308">
        <w:rPr>
          <w:color w:val="000000" w:themeColor="text1"/>
          <w:sz w:val="16"/>
          <w:szCs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355308">
        <w:rPr>
          <w:b/>
          <w:color w:val="000000" w:themeColor="text1"/>
          <w:u w:val="single"/>
        </w:rPr>
        <w:t xml:space="preserve">Thanks to the immense gains of the past century, </w:t>
      </w:r>
      <w:r w:rsidRPr="00355308">
        <w:rPr>
          <w:b/>
          <w:color w:val="000000" w:themeColor="text1"/>
          <w:highlight w:val="green"/>
          <w:u w:val="single"/>
        </w:rPr>
        <w:t>there has never been a better time to be alive</w:t>
      </w:r>
      <w:r w:rsidRPr="00355308">
        <w:rPr>
          <w:color w:val="000000" w:themeColor="text1"/>
          <w:sz w:val="16"/>
          <w:szCs w:val="16"/>
        </w:rPr>
        <w:t>.</w:t>
      </w:r>
    </w:p>
    <w:p w14:paraId="469E0627" w14:textId="6150353D" w:rsidR="001A307E" w:rsidRPr="00F901F7" w:rsidRDefault="00F901F7" w:rsidP="006946C7">
      <w:pPr>
        <w:pStyle w:val="Heading4"/>
      </w:pPr>
      <w:r w:rsidRPr="00F901F7">
        <w:lastRenderedPageBreak/>
        <w:t>5</w:t>
      </w:r>
      <w:r w:rsidR="001A307E" w:rsidRPr="00F901F7">
        <w:t>] Capitalism is key to solving global warming</w:t>
      </w:r>
    </w:p>
    <w:p w14:paraId="375EE567" w14:textId="77777777" w:rsidR="001A307E" w:rsidRPr="00355308" w:rsidRDefault="001A307E" w:rsidP="001A307E">
      <w:pPr>
        <w:rPr>
          <w:rFonts w:eastAsia="Calibri"/>
          <w:color w:val="000000" w:themeColor="text1"/>
        </w:rPr>
      </w:pPr>
      <w:r w:rsidRPr="00355308">
        <w:rPr>
          <w:rFonts w:eastAsia="Calibri"/>
          <w:b/>
          <w:bCs/>
          <w:color w:val="000000" w:themeColor="text1"/>
          <w:szCs w:val="26"/>
        </w:rPr>
        <w:t>Whitman, ’08</w:t>
      </w:r>
      <w:r w:rsidRPr="00355308">
        <w:rPr>
          <w:rFonts w:eastAsia="Calibri"/>
          <w:color w:val="000000" w:themeColor="text1"/>
        </w:rPr>
        <w:t xml:space="preserve"> (Janet, February 19, pg. http://www.financialpost.com/story.html?id=317551)</w:t>
      </w:r>
    </w:p>
    <w:p w14:paraId="4E937516" w14:textId="77777777" w:rsidR="001A307E" w:rsidRPr="00355308" w:rsidRDefault="001A307E" w:rsidP="001A307E">
      <w:pPr>
        <w:rPr>
          <w:rFonts w:eastAsia="Calibri"/>
          <w:color w:val="000000" w:themeColor="text1"/>
        </w:rPr>
      </w:pPr>
    </w:p>
    <w:p w14:paraId="09FFB093" w14:textId="77777777" w:rsidR="001A307E" w:rsidRPr="00355308" w:rsidRDefault="001A307E" w:rsidP="001A307E">
      <w:pPr>
        <w:rPr>
          <w:rFonts w:eastAsia="Calibri"/>
          <w:color w:val="000000" w:themeColor="text1"/>
          <w:sz w:val="18"/>
        </w:rPr>
      </w:pPr>
      <w:r w:rsidRPr="00355308">
        <w:rPr>
          <w:rFonts w:eastAsia="Calibri"/>
          <w:color w:val="000000" w:themeColor="text1"/>
          <w:highlight w:val="green"/>
          <w:u w:val="single"/>
        </w:rPr>
        <w:t xml:space="preserve">Global warming may soon get a </w:t>
      </w:r>
      <w:proofErr w:type="spellStart"/>
      <w:r w:rsidRPr="00355308">
        <w:rPr>
          <w:rFonts w:eastAsia="Calibri"/>
          <w:color w:val="000000" w:themeColor="text1"/>
          <w:highlight w:val="green"/>
          <w:u w:val="single"/>
        </w:rPr>
        <w:t>saviour</w:t>
      </w:r>
      <w:proofErr w:type="spellEnd"/>
      <w:r w:rsidRPr="00355308">
        <w:rPr>
          <w:rFonts w:eastAsia="Calibri"/>
          <w:color w:val="000000" w:themeColor="text1"/>
          <w:highlight w:val="green"/>
          <w:u w:val="single"/>
        </w:rPr>
        <w:t xml:space="preserve"> more effective than Al Gore</w:t>
      </w:r>
      <w:r w:rsidRPr="00355308">
        <w:rPr>
          <w:rFonts w:eastAsia="Calibri"/>
          <w:color w:val="000000" w:themeColor="text1"/>
          <w:sz w:val="18"/>
          <w:highlight w:val="green"/>
        </w:rPr>
        <w:t xml:space="preserve"> </w:t>
      </w:r>
      <w:r w:rsidRPr="00355308">
        <w:rPr>
          <w:rFonts w:eastAsia="Calibri"/>
          <w:color w:val="000000" w:themeColor="text1"/>
          <w:sz w:val="18"/>
        </w:rPr>
        <w:t xml:space="preserve">and his doomsday Power-Point presentations: </w:t>
      </w:r>
      <w:r w:rsidRPr="00355308">
        <w:rPr>
          <w:rFonts w:eastAsia="Calibri"/>
          <w:color w:val="000000" w:themeColor="text1"/>
          <w:highlight w:val="green"/>
          <w:u w:val="single"/>
        </w:rPr>
        <w:t>capitalism.</w:t>
      </w:r>
      <w:r w:rsidRPr="00355308">
        <w:rPr>
          <w:rFonts w:eastAsia="Calibri"/>
          <w:color w:val="000000" w:themeColor="text1"/>
          <w:sz w:val="18"/>
        </w:rPr>
        <w:t xml:space="preserve"> The former U.S. vice-president, who was awarded the Nobel Peace Prize last year for his work on climate change, is credited with bringing widespread attention to the issue. </w:t>
      </w:r>
      <w:r w:rsidRPr="00355308">
        <w:rPr>
          <w:rFonts w:eastAsia="Calibri"/>
          <w:color w:val="000000" w:themeColor="text1"/>
          <w:u w:val="single"/>
        </w:rPr>
        <w:t xml:space="preserve">But </w:t>
      </w:r>
      <w:r w:rsidRPr="00355308">
        <w:rPr>
          <w:rFonts w:eastAsia="Calibri"/>
          <w:color w:val="000000" w:themeColor="text1"/>
          <w:highlight w:val="green"/>
          <w:u w:val="single"/>
        </w:rPr>
        <w:t xml:space="preserve">the huge moneymaking opportunity in going green will be the big driver that leads to the reining in of the </w:t>
      </w:r>
      <w:r w:rsidRPr="00355308">
        <w:rPr>
          <w:rFonts w:eastAsia="Calibri"/>
          <w:color w:val="000000" w:themeColor="text1"/>
          <w:u w:val="single"/>
        </w:rPr>
        <w:t xml:space="preserve">release of </w:t>
      </w:r>
      <w:r w:rsidRPr="00355308">
        <w:rPr>
          <w:rFonts w:eastAsia="Calibri"/>
          <w:color w:val="000000" w:themeColor="text1"/>
          <w:highlight w:val="green"/>
          <w:u w:val="single"/>
        </w:rPr>
        <w:t>greenhouse gasses,</w:t>
      </w:r>
      <w:r w:rsidRPr="00355308">
        <w:rPr>
          <w:rFonts w:eastAsia="Calibri"/>
          <w:color w:val="000000" w:themeColor="text1"/>
          <w:sz w:val="24"/>
          <w:u w:val="thick"/>
        </w:rPr>
        <w:t xml:space="preserve"> </w:t>
      </w:r>
      <w:r w:rsidRPr="00355308">
        <w:rPr>
          <w:rFonts w:eastAsia="Calibri"/>
          <w:color w:val="000000" w:themeColor="text1"/>
          <w:sz w:val="18"/>
        </w:rPr>
        <w:t xml:space="preserve">experts say. </w:t>
      </w:r>
      <w:r w:rsidRPr="00355308">
        <w:rPr>
          <w:rFonts w:eastAsia="Calibri"/>
          <w:color w:val="000000" w:themeColor="text1"/>
          <w:u w:val="single"/>
        </w:rPr>
        <w:t>Money already is pouring into environmental initiatives and technologies in the U</w:t>
      </w:r>
      <w:r w:rsidRPr="00355308">
        <w:rPr>
          <w:rFonts w:eastAsia="Calibri"/>
          <w:color w:val="000000" w:themeColor="text1"/>
          <w:sz w:val="18"/>
        </w:rPr>
        <w:t xml:space="preserve">nited </w:t>
      </w:r>
      <w:r w:rsidRPr="00355308">
        <w:rPr>
          <w:rFonts w:eastAsia="Calibri"/>
          <w:color w:val="000000" w:themeColor="text1"/>
          <w:u w:val="single"/>
        </w:rPr>
        <w:t>S</w:t>
      </w:r>
      <w:r w:rsidRPr="00355308">
        <w:rPr>
          <w:rFonts w:eastAsia="Calibri"/>
          <w:color w:val="000000" w:themeColor="text1"/>
          <w:sz w:val="18"/>
        </w:rPr>
        <w:t xml:space="preserve">tates. </w:t>
      </w:r>
      <w:r w:rsidRPr="00355308">
        <w:rPr>
          <w:rFonts w:eastAsia="Calibri"/>
          <w:color w:val="000000" w:themeColor="text1"/>
          <w:u w:val="single"/>
        </w:rPr>
        <w:t>Experts expect investment in the area to explode over the next few years if, as anticipated, the government here imposes restrictions on the release of gases believed to be behind climate change. "Capitalism will drive this,</w:t>
      </w:r>
      <w:r w:rsidRPr="00355308">
        <w:rPr>
          <w:rFonts w:eastAsia="Calibri"/>
          <w:color w:val="000000" w:themeColor="text1"/>
          <w:sz w:val="18"/>
        </w:rPr>
        <w:t xml:space="preserve">" said Vinod Khosla, founding chief executive of Sun Microsystems and a longtime venture capitalist. Mr. Khosla, speaking on a panel at a recent investment summit on climate change at United Nations headquarters here, said </w:t>
      </w:r>
      <w:r w:rsidRPr="00355308">
        <w:rPr>
          <w:rFonts w:eastAsia="Calibri"/>
          <w:color w:val="000000" w:themeColor="text1"/>
          <w:highlight w:val="green"/>
          <w:u w:val="single"/>
        </w:rPr>
        <w:t>getting consumers to curb their energy use has never worked -- unless they've had a financial incentive. "If we make it economic, it will happen,"</w:t>
      </w:r>
      <w:r w:rsidRPr="00355308">
        <w:rPr>
          <w:rFonts w:eastAsia="Calibri"/>
          <w:color w:val="000000" w:themeColor="text1"/>
          <w:sz w:val="18"/>
        </w:rPr>
        <w:t xml:space="preserve"> he said. The expected government-mandated cap on carbon emissions already is fueling innovation. </w:t>
      </w:r>
      <w:r w:rsidRPr="00355308">
        <w:rPr>
          <w:rFonts w:eastAsia="Calibri"/>
          <w:color w:val="000000" w:themeColor="text1"/>
          <w:u w:val="single"/>
        </w:rPr>
        <w:t>Venture capitalists,</w:t>
      </w:r>
      <w:r w:rsidRPr="00355308">
        <w:rPr>
          <w:rFonts w:eastAsia="Calibri"/>
          <w:color w:val="000000" w:themeColor="text1"/>
          <w:sz w:val="18"/>
        </w:rPr>
        <w:t xml:space="preserve"> for </w:t>
      </w:r>
      <w:r w:rsidRPr="00355308">
        <w:rPr>
          <w:rFonts w:eastAsia="Calibri"/>
          <w:color w:val="000000" w:themeColor="text1"/>
          <w:u w:val="single"/>
        </w:rPr>
        <w:t xml:space="preserve">instance, are investing in new technologies that would make cement -- a major producer of carbon emissions -- </w:t>
      </w:r>
      <w:proofErr w:type="gramStart"/>
      <w:r w:rsidRPr="00355308">
        <w:rPr>
          <w:rFonts w:eastAsia="Calibri"/>
          <w:color w:val="000000" w:themeColor="text1"/>
          <w:u w:val="single"/>
        </w:rPr>
        <w:t>actually absorb</w:t>
      </w:r>
      <w:proofErr w:type="gramEnd"/>
      <w:r w:rsidRPr="00355308">
        <w:rPr>
          <w:rFonts w:eastAsia="Calibri"/>
          <w:color w:val="000000" w:themeColor="text1"/>
          <w:u w:val="single"/>
        </w:rPr>
        <w:t xml:space="preserve"> carbon instead.</w:t>
      </w:r>
      <w:r w:rsidRPr="00355308">
        <w:rPr>
          <w:rFonts w:eastAsia="Calibri"/>
          <w:color w:val="000000" w:themeColor="text1"/>
          <w:sz w:val="18"/>
        </w:rPr>
        <w:t xml:space="preserve"> Cement makers could practically give the product away and reap the financial reward from government carbon credits.</w:t>
      </w:r>
    </w:p>
    <w:p w14:paraId="600FE259" w14:textId="77777777" w:rsidR="006946C7" w:rsidRDefault="006946C7" w:rsidP="006946C7">
      <w:pPr>
        <w:pStyle w:val="Heading1"/>
      </w:pPr>
      <w:r>
        <w:lastRenderedPageBreak/>
        <w:t>Framework</w:t>
      </w:r>
    </w:p>
    <w:p w14:paraId="5C6B4F44" w14:textId="77777777" w:rsidR="006946C7" w:rsidRDefault="006946C7" w:rsidP="006946C7">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1BCCC2DD" w14:textId="77777777" w:rsidR="006946C7" w:rsidRPr="006727CE" w:rsidRDefault="006946C7" w:rsidP="006946C7">
      <w:pPr>
        <w:pStyle w:val="Heading4"/>
      </w:pPr>
      <w:r w:rsidRPr="006727CE">
        <w:t>Utilitarianism respects the moral equality of individuals.</w:t>
      </w:r>
    </w:p>
    <w:p w14:paraId="195C65FD" w14:textId="77777777" w:rsidR="006946C7" w:rsidRPr="00731E9E" w:rsidRDefault="006946C7" w:rsidP="006946C7">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08C15C40" w14:textId="77777777" w:rsidR="006946C7" w:rsidRPr="003E2B9C" w:rsidRDefault="006946C7" w:rsidP="006946C7">
      <w:pPr>
        <w:spacing w:after="200" w:line="240" w:lineRule="auto"/>
        <w:rPr>
          <w:rStyle w:val="Style13ptBold"/>
          <w:rFonts w:ascii="Times New Roman" w:eastAsia="Times New Roman" w:hAnsi="Times New Roman" w:cs="Times New Roman"/>
          <w:b w:val="0"/>
          <w:sz w:val="2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35D7AFF4" w14:textId="77777777" w:rsidR="001A307E" w:rsidRPr="001A307E" w:rsidRDefault="001A307E" w:rsidP="001A307E"/>
    <w:sectPr w:rsidR="001A307E" w:rsidRPr="001A3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_sansregular">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685CA8"/>
    <w:multiLevelType w:val="hybridMultilevel"/>
    <w:tmpl w:val="97AC4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0559D9"/>
    <w:multiLevelType w:val="hybridMultilevel"/>
    <w:tmpl w:val="4C12A7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84"/>
    <w:rsid w:val="00094E59"/>
    <w:rsid w:val="00117319"/>
    <w:rsid w:val="001A307E"/>
    <w:rsid w:val="00675F5E"/>
    <w:rsid w:val="006946C7"/>
    <w:rsid w:val="008A6B0D"/>
    <w:rsid w:val="009D5714"/>
    <w:rsid w:val="00A32A6C"/>
    <w:rsid w:val="00A562B5"/>
    <w:rsid w:val="00B74AA7"/>
    <w:rsid w:val="00EF1CD0"/>
    <w:rsid w:val="00F901F7"/>
    <w:rsid w:val="00FA5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27D06D6"/>
  <w15:chartTrackingRefBased/>
  <w15:docId w15:val="{01E9A9E5-AE6A-D446-A20C-8F9880E1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5384"/>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FA53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53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53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A53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53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384"/>
  </w:style>
  <w:style w:type="character" w:customStyle="1" w:styleId="Heading1Char">
    <w:name w:val="Heading 1 Char"/>
    <w:aliases w:val="Pocket Char"/>
    <w:basedOn w:val="DefaultParagraphFont"/>
    <w:link w:val="Heading1"/>
    <w:uiPriority w:val="9"/>
    <w:rsid w:val="00FA5384"/>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FA5384"/>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FA5384"/>
    <w:rPr>
      <w:rFonts w:ascii="Calibri" w:eastAsiaTheme="majorEastAsia" w:hAnsi="Calibri" w:cstheme="majorBidi"/>
      <w:b/>
      <w:bCs/>
      <w:sz w:val="32"/>
      <w:szCs w:val="32"/>
      <w:u w:val="single"/>
      <w:lang w:eastAsia="en-US"/>
    </w:rPr>
  </w:style>
  <w:style w:type="character" w:customStyle="1" w:styleId="Heading4Char">
    <w:name w:val="Heading 4 Char"/>
    <w:aliases w:val="Tag Char"/>
    <w:basedOn w:val="DefaultParagraphFont"/>
    <w:link w:val="Heading4"/>
    <w:uiPriority w:val="9"/>
    <w:rsid w:val="00FA5384"/>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FA538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A538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FA538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A5384"/>
    <w:rPr>
      <w:color w:val="auto"/>
      <w:u w:val="none"/>
    </w:rPr>
  </w:style>
  <w:style w:type="character" w:styleId="Hyperlink">
    <w:name w:val="Hyperlink"/>
    <w:basedOn w:val="DefaultParagraphFont"/>
    <w:uiPriority w:val="99"/>
    <w:semiHidden/>
    <w:unhideWhenUsed/>
    <w:rsid w:val="00FA5384"/>
    <w:rPr>
      <w:color w:val="auto"/>
      <w:u w:val="none"/>
    </w:rPr>
  </w:style>
  <w:style w:type="paragraph" w:styleId="DocumentMap">
    <w:name w:val="Document Map"/>
    <w:basedOn w:val="Normal"/>
    <w:link w:val="DocumentMapChar"/>
    <w:uiPriority w:val="99"/>
    <w:semiHidden/>
    <w:unhideWhenUsed/>
    <w:rsid w:val="00FA53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5384"/>
    <w:rPr>
      <w:rFonts w:ascii="Lucida Grande" w:hAnsi="Lucida Grande" w:cs="Lucida Grande"/>
      <w:lang w:eastAsia="en-US"/>
    </w:rPr>
  </w:style>
  <w:style w:type="paragraph" w:styleId="ListParagraph">
    <w:name w:val="List Paragraph"/>
    <w:basedOn w:val="Normal"/>
    <w:uiPriority w:val="34"/>
    <w:qFormat/>
    <w:rsid w:val="001A307E"/>
    <w:pPr>
      <w:ind w:left="720"/>
      <w:contextualSpacing/>
    </w:pPr>
  </w:style>
  <w:style w:type="character" w:customStyle="1" w:styleId="apple-converted-space">
    <w:name w:val="apple-converted-space"/>
    <w:basedOn w:val="DefaultParagraphFont"/>
    <w:rsid w:val="00F901F7"/>
  </w:style>
  <w:style w:type="paragraph" w:customStyle="1" w:styleId="textbold">
    <w:name w:val="text bold"/>
    <w:basedOn w:val="Normal"/>
    <w:link w:val="Emphasis"/>
    <w:uiPriority w:val="20"/>
    <w:qFormat/>
    <w:rsid w:val="00F901F7"/>
    <w:pPr>
      <w:ind w:left="720"/>
      <w:jc w:val="both"/>
    </w:pPr>
    <w:rPr>
      <w:b/>
      <w:iCs/>
      <w:u w:val="single"/>
      <w:bdr w:val="single" w:sz="8" w:space="0" w:color="auto"/>
      <w:lang w:eastAsia="zh-CN"/>
    </w:rPr>
  </w:style>
  <w:style w:type="paragraph" w:customStyle="1" w:styleId="UnderlinePara">
    <w:name w:val="Underline Para"/>
    <w:basedOn w:val="Normal"/>
    <w:uiPriority w:val="1"/>
    <w:qFormat/>
    <w:rsid w:val="00F901F7"/>
    <w:pPr>
      <w:widowControl w:val="0"/>
      <w:suppressAutoHyphens/>
      <w:spacing w:after="200" w:line="256"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84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ldmansachs.com/our-thinking/podcasts/episodes/05-22-2017-noah-poponak.html?mediaIndex=1&amp;autoPlay=true&amp;cid=sch-pd-google-poponakpodcast64-searchad-201705--&amp;mkwid=8cazG4Ns" TargetMode="External"/><Relationship Id="rId5" Type="http://schemas.openxmlformats.org/officeDocument/2006/relationships/hyperlink" Target="https://www.washingtonpost.com/technology/2020/09/10/moon-mining-nasa-search/?itid=lk_inline_manual_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9831</Words>
  <Characters>56038</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Timothy Jiang</cp:lastModifiedBy>
  <cp:revision>5</cp:revision>
  <dcterms:created xsi:type="dcterms:W3CDTF">2022-01-23T17:46:00Z</dcterms:created>
  <dcterms:modified xsi:type="dcterms:W3CDTF">2022-01-23T18:25:00Z</dcterms:modified>
</cp:coreProperties>
</file>