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64638" w14:textId="22007B8F" w:rsidR="00BF590A" w:rsidRDefault="00BF590A" w:rsidP="00BF590A">
      <w:pPr>
        <w:pStyle w:val="Heading3"/>
      </w:pPr>
      <w:r>
        <w:t>1</w:t>
      </w:r>
    </w:p>
    <w:p w14:paraId="41C73E71" w14:textId="7CE6B60C" w:rsidR="00BF590A" w:rsidRPr="00A31B40" w:rsidRDefault="003D3C2C" w:rsidP="00BF590A">
      <w:pPr>
        <w:pStyle w:val="Heading4"/>
        <w:rPr>
          <w:rFonts w:asciiTheme="majorHAnsi" w:hAnsiTheme="majorHAnsi" w:cstheme="majorHAnsi"/>
        </w:rPr>
      </w:pPr>
      <w:r>
        <w:rPr>
          <w:rFonts w:asciiTheme="majorHAnsi" w:hAnsiTheme="majorHAnsi" w:cstheme="majorHAnsi"/>
        </w:rPr>
        <w:t xml:space="preserve">Interpretation: </w:t>
      </w:r>
      <w:r w:rsidR="00BF590A" w:rsidRPr="00A31B40">
        <w:rPr>
          <w:rFonts w:asciiTheme="majorHAnsi" w:hAnsiTheme="majorHAnsi" w:cstheme="majorHAnsi"/>
        </w:rPr>
        <w:t xml:space="preserve">Debaters must only regulate appropriation of outer space </w:t>
      </w:r>
    </w:p>
    <w:p w14:paraId="13B34839" w14:textId="77777777" w:rsidR="00BF590A" w:rsidRPr="00A31B40" w:rsidRDefault="00BF590A" w:rsidP="00BF590A">
      <w:pPr>
        <w:pStyle w:val="Heading4"/>
        <w:rPr>
          <w:rFonts w:asciiTheme="majorHAnsi" w:hAnsiTheme="majorHAnsi" w:cstheme="majorHAnsi"/>
        </w:rPr>
      </w:pPr>
      <w:proofErr w:type="spellStart"/>
      <w:r>
        <w:rPr>
          <w:rFonts w:asciiTheme="majorHAnsi" w:hAnsiTheme="majorHAnsi" w:cstheme="majorHAnsi"/>
        </w:rPr>
        <w:t>Appropiation</w:t>
      </w:r>
      <w:proofErr w:type="spellEnd"/>
      <w:r>
        <w:rPr>
          <w:rFonts w:asciiTheme="majorHAnsi" w:hAnsiTheme="majorHAnsi" w:cstheme="majorHAnsi"/>
        </w:rPr>
        <w:t xml:space="preserve"> is a term of art that doesn’t mean occupation or usage. </w:t>
      </w:r>
      <w:r w:rsidRPr="00A31B40">
        <w:rPr>
          <w:rFonts w:asciiTheme="majorHAnsi" w:hAnsiTheme="majorHAnsi" w:cstheme="majorHAnsi"/>
        </w:rPr>
        <w:t xml:space="preserve">Satellites and objects in geosynchronous orbit do not constitute appropriation </w:t>
      </w:r>
      <w:r>
        <w:rPr>
          <w:rFonts w:asciiTheme="majorHAnsi" w:hAnsiTheme="majorHAnsi" w:cstheme="majorHAnsi"/>
        </w:rPr>
        <w:t>– it’s not permanent nor stationary</w:t>
      </w:r>
    </w:p>
    <w:p w14:paraId="5FE67E02" w14:textId="77777777" w:rsidR="00BF590A" w:rsidRPr="00A31B40" w:rsidRDefault="00BF590A" w:rsidP="00BF590A">
      <w:pPr>
        <w:spacing w:after="0" w:line="240" w:lineRule="auto"/>
        <w:rPr>
          <w:rFonts w:asciiTheme="majorHAnsi" w:eastAsia="Times New Roman" w:hAnsiTheme="majorHAnsi" w:cstheme="majorHAnsi"/>
          <w:sz w:val="24"/>
        </w:rPr>
      </w:pPr>
      <w:proofErr w:type="spellStart"/>
      <w:r w:rsidRPr="00A31B40">
        <w:rPr>
          <w:rStyle w:val="Style13ptBold"/>
          <w:rFonts w:asciiTheme="majorHAnsi" w:hAnsiTheme="majorHAnsi" w:cstheme="majorHAnsi"/>
        </w:rPr>
        <w:t>Gorove</w:t>
      </w:r>
      <w:proofErr w:type="spellEnd"/>
      <w:r w:rsidRPr="00A31B40">
        <w:rPr>
          <w:rStyle w:val="Style13ptBold"/>
          <w:rFonts w:asciiTheme="majorHAnsi" w:hAnsiTheme="majorHAnsi" w:cstheme="majorHAnsi"/>
        </w:rPr>
        <w:t xml:space="preserve"> 84 </w:t>
      </w:r>
      <w:r w:rsidRPr="00A31B40">
        <w:rPr>
          <w:rFonts w:asciiTheme="majorHAnsi" w:eastAsia="Times New Roman" w:hAnsiTheme="majorHAnsi" w:cstheme="majorHAnsi"/>
          <w:sz w:val="24"/>
        </w:rPr>
        <w:t xml:space="preserve">Stephen </w:t>
      </w:r>
      <w:proofErr w:type="spellStart"/>
      <w:r w:rsidRPr="00A31B40">
        <w:rPr>
          <w:rFonts w:asciiTheme="majorHAnsi" w:eastAsia="Times New Roman" w:hAnsiTheme="majorHAnsi" w:cstheme="majorHAnsi"/>
          <w:sz w:val="24"/>
        </w:rPr>
        <w:t>Gorove</w:t>
      </w:r>
      <w:proofErr w:type="spellEnd"/>
      <w:r w:rsidRPr="00A31B40">
        <w:rPr>
          <w:rFonts w:asciiTheme="majorHAnsi" w:eastAsia="Times New Roman" w:hAnsiTheme="majorHAnsi" w:cstheme="majorHAnsi"/>
          <w:sz w:val="24"/>
        </w:rPr>
        <w:t xml:space="preserve">, Major Legal Issues Arising from the Use of the Geostationary Orbit, 5 MICH. J. INT'L L. 3 (1984). Available at: </w:t>
      </w:r>
      <w:hyperlink r:id="rId5" w:history="1">
        <w:r w:rsidRPr="00A31B40">
          <w:rPr>
            <w:rStyle w:val="Hyperlink"/>
            <w:rFonts w:asciiTheme="majorHAnsi" w:eastAsia="Times New Roman" w:hAnsiTheme="majorHAnsi" w:cstheme="majorHAnsi"/>
            <w:sz w:val="24"/>
          </w:rPr>
          <w:t>https://repository.law.umich.edu/mjil/vol5/iss1/1</w:t>
        </w:r>
      </w:hyperlink>
      <w:r w:rsidRPr="00A31B40">
        <w:rPr>
          <w:rFonts w:asciiTheme="majorHAnsi" w:eastAsia="Times New Roman" w:hAnsiTheme="majorHAnsi" w:cstheme="majorHAnsi"/>
          <w:sz w:val="24"/>
        </w:rPr>
        <w:t xml:space="preserve"> //RD </w:t>
      </w:r>
      <w:proofErr w:type="spellStart"/>
      <w:r w:rsidRPr="00A31B40">
        <w:rPr>
          <w:rFonts w:asciiTheme="majorHAnsi" w:eastAsia="Times New Roman" w:hAnsiTheme="majorHAnsi" w:cstheme="majorHAnsi"/>
          <w:sz w:val="24"/>
        </w:rPr>
        <w:t>Debatedrills</w:t>
      </w:r>
      <w:proofErr w:type="spellEnd"/>
    </w:p>
    <w:p w14:paraId="287D019F" w14:textId="77777777" w:rsidR="00BF590A" w:rsidRDefault="00BF590A" w:rsidP="00BF590A">
      <w:pPr>
        <w:spacing w:after="0" w:line="240" w:lineRule="auto"/>
        <w:rPr>
          <w:rStyle w:val="StyleUnderline"/>
          <w:rFonts w:asciiTheme="majorHAnsi" w:hAnsiTheme="majorHAnsi" w:cstheme="majorHAnsi"/>
        </w:rPr>
      </w:pPr>
      <w:r w:rsidRPr="00A31B40">
        <w:rPr>
          <w:rStyle w:val="Emphasis"/>
          <w:rFonts w:asciiTheme="majorHAnsi" w:hAnsiTheme="majorHAnsi" w:cstheme="majorHAnsi"/>
        </w:rPr>
        <w:t xml:space="preserve">Crucial to a proper analysis of this issue is an understanding of </w:t>
      </w:r>
      <w:r w:rsidRPr="00A31B40">
        <w:rPr>
          <w:rStyle w:val="Emphasis"/>
          <w:rFonts w:asciiTheme="majorHAnsi" w:hAnsiTheme="majorHAnsi" w:cstheme="majorHAnsi"/>
          <w:highlight w:val="green"/>
        </w:rPr>
        <w:t>the concept</w:t>
      </w:r>
      <w:r w:rsidRPr="00A31B40">
        <w:rPr>
          <w:rStyle w:val="Emphasis"/>
          <w:rFonts w:asciiTheme="majorHAnsi" w:hAnsiTheme="majorHAnsi" w:cstheme="majorHAnsi"/>
        </w:rPr>
        <w:t xml:space="preserve"> of "</w:t>
      </w:r>
      <w:r w:rsidRPr="00A31B40">
        <w:rPr>
          <w:rStyle w:val="Emphasis"/>
          <w:rFonts w:asciiTheme="majorHAnsi" w:hAnsiTheme="majorHAnsi" w:cstheme="majorHAnsi"/>
          <w:highlight w:val="green"/>
        </w:rPr>
        <w:t>appropriation</w:t>
      </w:r>
      <w:r w:rsidRPr="00A31B40">
        <w:rPr>
          <w:rFonts w:asciiTheme="majorHAnsi" w:eastAsia="Times New Roman" w:hAnsiTheme="majorHAnsi" w:cstheme="majorHAnsi"/>
          <w:sz w:val="16"/>
        </w:rPr>
        <w:t>." The term "</w:t>
      </w:r>
      <w:r w:rsidRPr="00A31B40">
        <w:rPr>
          <w:rStyle w:val="Emphasis"/>
          <w:rFonts w:asciiTheme="majorHAnsi" w:hAnsiTheme="majorHAnsi" w:cstheme="majorHAnsi"/>
        </w:rPr>
        <w:t xml:space="preserve">appropriation" </w:t>
      </w:r>
      <w:r w:rsidRPr="00A31B40">
        <w:rPr>
          <w:rStyle w:val="Emphasis"/>
          <w:rFonts w:asciiTheme="majorHAnsi" w:hAnsiTheme="majorHAnsi" w:cstheme="majorHAnsi"/>
          <w:highlight w:val="green"/>
        </w:rPr>
        <w:t>in law is use</w:t>
      </w:r>
      <w:r w:rsidRPr="00A31B40">
        <w:rPr>
          <w:rStyle w:val="Emphasis"/>
          <w:rFonts w:asciiTheme="majorHAnsi" w:hAnsiTheme="majorHAnsi" w:cstheme="majorHAnsi"/>
        </w:rPr>
        <w:t xml:space="preserve">d most frequently </w:t>
      </w:r>
      <w:r w:rsidRPr="00A31B40">
        <w:rPr>
          <w:rStyle w:val="Emphasis"/>
          <w:rFonts w:asciiTheme="majorHAnsi" w:hAnsiTheme="majorHAnsi" w:cstheme="majorHAnsi"/>
          <w:highlight w:val="green"/>
        </w:rPr>
        <w:t>to signify "the taking of property for one's own or exclusive use with a sense of permanenc</w:t>
      </w:r>
      <w:r w:rsidRPr="00A31B40">
        <w:rPr>
          <w:rStyle w:val="Emphasis"/>
          <w:rFonts w:asciiTheme="majorHAnsi" w:hAnsiTheme="majorHAnsi" w:cstheme="majorHAnsi"/>
        </w:rPr>
        <w:t>e</w:t>
      </w:r>
      <w:r w:rsidRPr="00A31B40">
        <w:rPr>
          <w:rFonts w:asciiTheme="majorHAnsi" w:eastAsia="Times New Roman" w:hAnsiTheme="majorHAnsi" w:cstheme="majorHAnsi"/>
          <w:sz w:val="16"/>
        </w:rPr>
        <w:t xml:space="preserve">." 12 </w:t>
      </w:r>
      <w:r w:rsidRPr="00A31B40">
        <w:rPr>
          <w:rStyle w:val="Emphasis"/>
          <w:rFonts w:asciiTheme="majorHAnsi" w:hAnsiTheme="majorHAnsi" w:cstheme="majorHAnsi"/>
        </w:rPr>
        <w:t xml:space="preserve">The word" thus </w:t>
      </w:r>
      <w:r w:rsidRPr="00A31B40">
        <w:rPr>
          <w:rStyle w:val="Emphasis"/>
          <w:rFonts w:asciiTheme="majorHAnsi" w:hAnsiTheme="majorHAnsi" w:cstheme="majorHAnsi"/>
          <w:highlight w:val="green"/>
        </w:rPr>
        <w:t>indicates</w:t>
      </w:r>
      <w:r w:rsidRPr="00A31B40">
        <w:rPr>
          <w:rStyle w:val="Emphasis"/>
          <w:rFonts w:asciiTheme="majorHAnsi" w:hAnsiTheme="majorHAnsi" w:cstheme="majorHAnsi"/>
        </w:rPr>
        <w:t xml:space="preserve"> something </w:t>
      </w:r>
      <w:r w:rsidRPr="00A31B40">
        <w:rPr>
          <w:rStyle w:val="Emphasis"/>
          <w:rFonts w:asciiTheme="majorHAnsi" w:hAnsiTheme="majorHAnsi" w:cstheme="majorHAnsi"/>
          <w:highlight w:val="green"/>
        </w:rPr>
        <w:t>more tha</w:t>
      </w:r>
      <w:r w:rsidRPr="00A31B40">
        <w:rPr>
          <w:rStyle w:val="Emphasis"/>
          <w:rFonts w:asciiTheme="majorHAnsi" w:hAnsiTheme="majorHAnsi" w:cstheme="majorHAnsi"/>
        </w:rPr>
        <w:t xml:space="preserve">n just </w:t>
      </w:r>
      <w:r w:rsidRPr="00A31B40">
        <w:rPr>
          <w:rStyle w:val="Emphasis"/>
          <w:rFonts w:asciiTheme="majorHAnsi" w:hAnsiTheme="majorHAnsi" w:cstheme="majorHAnsi"/>
          <w:highlight w:val="green"/>
        </w:rPr>
        <w:t>casual use</w:t>
      </w:r>
      <w:r w:rsidRPr="00A31B40">
        <w:rPr>
          <w:rStyle w:val="Emphasis"/>
          <w:rFonts w:asciiTheme="majorHAnsi" w:hAnsiTheme="majorHAnsi" w:cstheme="majorHAnsi"/>
        </w:rPr>
        <w:t xml:space="preserve">. The question then becomes whether the continued exclusive occupation by a geostationary satellite of the same physical area </w:t>
      </w:r>
      <w:proofErr w:type="gramStart"/>
      <w:r w:rsidRPr="00A31B40">
        <w:rPr>
          <w:rStyle w:val="Emphasis"/>
          <w:rFonts w:asciiTheme="majorHAnsi" w:hAnsiTheme="majorHAnsi" w:cstheme="majorHAnsi"/>
        </w:rPr>
        <w:t>is a violation of the ban on national appropriation</w:t>
      </w:r>
      <w:proofErr w:type="gramEnd"/>
      <w:r w:rsidRPr="00A31B40">
        <w:rPr>
          <w:rFonts w:asciiTheme="majorHAnsi" w:eastAsia="Times New Roman" w:hAnsiTheme="majorHAnsi" w:cstheme="majorHAnsi"/>
          <w:sz w:val="16"/>
        </w:rPr>
        <w:t>. While a state may certainly exercise exclusive control over a traditional object, such as a ship, or an aircraft, or a part of airspace</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it is not clear</w:t>
      </w:r>
      <w:r w:rsidRPr="00A31B40">
        <w:rPr>
          <w:rStyle w:val="Emphasis"/>
          <w:rFonts w:asciiTheme="majorHAnsi" w:hAnsiTheme="majorHAnsi" w:cstheme="majorHAnsi"/>
        </w:rPr>
        <w:t xml:space="preserve"> that </w:t>
      </w:r>
      <w:r w:rsidRPr="00A31B40">
        <w:rPr>
          <w:rStyle w:val="Emphasis"/>
          <w:rFonts w:asciiTheme="majorHAnsi" w:hAnsiTheme="majorHAnsi" w:cstheme="majorHAnsi"/>
          <w:highlight w:val="green"/>
        </w:rPr>
        <w:t>a satellite in geostationary orbit would be able to maintai</w:t>
      </w:r>
      <w:r w:rsidRPr="00A31B40">
        <w:rPr>
          <w:rStyle w:val="Emphasis"/>
          <w:rFonts w:asciiTheme="majorHAnsi" w:hAnsiTheme="majorHAnsi" w:cstheme="majorHAnsi"/>
        </w:rPr>
        <w:t xml:space="preserve">n its </w:t>
      </w:r>
      <w:r w:rsidRPr="00A31B40">
        <w:rPr>
          <w:rStyle w:val="Emphasis"/>
          <w:rFonts w:asciiTheme="majorHAnsi" w:hAnsiTheme="majorHAnsi" w:cstheme="majorHAnsi"/>
          <w:highlight w:val="green"/>
        </w:rPr>
        <w:t xml:space="preserve">exact position and occupy the same area over </w:t>
      </w:r>
      <w:proofErr w:type="gramStart"/>
      <w:r w:rsidRPr="00A31B40">
        <w:rPr>
          <w:rStyle w:val="Emphasis"/>
          <w:rFonts w:asciiTheme="majorHAnsi" w:hAnsiTheme="majorHAnsi" w:cstheme="majorHAnsi"/>
          <w:highlight w:val="green"/>
        </w:rPr>
        <w:t>a period of time</w:t>
      </w:r>
      <w:proofErr w:type="gramEnd"/>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13 Even if</w:t>
      </w:r>
      <w:r w:rsidRPr="00A31B40">
        <w:rPr>
          <w:rStyle w:val="Emphasis"/>
          <w:rFonts w:asciiTheme="majorHAnsi" w:hAnsiTheme="majorHAnsi" w:cstheme="majorHAnsi"/>
        </w:rPr>
        <w:t xml:space="preserve"> a position could be accurately maintained, and thus possibly constitute an "appropriation" within the meaning of article II</w:t>
      </w:r>
      <w:r w:rsidRPr="00A31B40">
        <w:rPr>
          <w:rStyle w:val="Emphasis"/>
          <w:rFonts w:asciiTheme="majorHAnsi" w:hAnsiTheme="majorHAnsi" w:cstheme="majorHAnsi"/>
          <w:highlight w:val="green"/>
        </w:rPr>
        <w:t>, the satellite would have to be kept in</w:t>
      </w:r>
      <w:r w:rsidRPr="00A31B40">
        <w:rPr>
          <w:rStyle w:val="Emphasis"/>
          <w:rFonts w:asciiTheme="majorHAnsi" w:hAnsiTheme="majorHAnsi" w:cstheme="majorHAnsi"/>
        </w:rPr>
        <w:t xml:space="preserve"> that </w:t>
      </w:r>
      <w:r w:rsidRPr="00A31B40">
        <w:rPr>
          <w:rStyle w:val="Emphasis"/>
          <w:rFonts w:asciiTheme="majorHAnsi" w:hAnsiTheme="majorHAnsi" w:cstheme="majorHAnsi"/>
          <w:highlight w:val="green"/>
        </w:rPr>
        <w:t>orbit with a "sense of permanence</w:t>
      </w:r>
      <w:r w:rsidRPr="00A31B40">
        <w:rPr>
          <w:rStyle w:val="Emphasis"/>
          <w:rFonts w:asciiTheme="majorHAnsi" w:hAnsiTheme="majorHAnsi" w:cstheme="majorHAnsi"/>
        </w:rPr>
        <w:t>" and not on a temporary basis. It</w:t>
      </w:r>
      <w:r w:rsidRPr="00A31B40">
        <w:rPr>
          <w:rFonts w:asciiTheme="majorHAnsi" w:eastAsia="Times New Roman" w:hAnsiTheme="majorHAnsi" w:cstheme="majorHAnsi"/>
          <w:sz w:val="16"/>
        </w:rPr>
        <w:t xml:space="preserve"> has been suggested that the keeping of a solar power satellite in geostationary orbit for a period of thirty years would not constitute appropriation. 14 </w:t>
      </w:r>
      <w:r w:rsidRPr="00A31B40">
        <w:rPr>
          <w:rStyle w:val="Emphasis"/>
          <w:rFonts w:asciiTheme="majorHAnsi" w:hAnsiTheme="majorHAnsi" w:cstheme="majorHAnsi"/>
        </w:rPr>
        <w:t xml:space="preserve">In point of fact, </w:t>
      </w:r>
      <w:r w:rsidRPr="00A31B40">
        <w:rPr>
          <w:rStyle w:val="Emphasis"/>
          <w:rFonts w:asciiTheme="majorHAnsi" w:hAnsiTheme="majorHAnsi" w:cstheme="majorHAnsi"/>
          <w:highlight w:val="green"/>
        </w:rPr>
        <w:t>thirty years would</w:t>
      </w:r>
      <w:r w:rsidRPr="00A31B40">
        <w:rPr>
          <w:rStyle w:val="Emphasis"/>
          <w:rFonts w:asciiTheme="majorHAnsi" w:hAnsiTheme="majorHAnsi" w:cstheme="majorHAnsi"/>
        </w:rPr>
        <w:t xml:space="preserve"> probably </w:t>
      </w:r>
      <w:r w:rsidRPr="00A31B40">
        <w:rPr>
          <w:rStyle w:val="Emphasis"/>
          <w:rFonts w:asciiTheme="majorHAnsi" w:hAnsiTheme="majorHAnsi" w:cstheme="majorHAnsi"/>
          <w:highlight w:val="green"/>
        </w:rPr>
        <w:t>satisfy</w:t>
      </w:r>
      <w:r w:rsidRPr="00A31B40">
        <w:rPr>
          <w:rStyle w:val="Emphasis"/>
          <w:rFonts w:asciiTheme="majorHAnsi" w:hAnsiTheme="majorHAnsi" w:cstheme="majorHAnsi"/>
        </w:rPr>
        <w:t xml:space="preserve"> the "</w:t>
      </w:r>
      <w:r w:rsidRPr="00A31B40">
        <w:rPr>
          <w:rStyle w:val="Emphasis"/>
          <w:rFonts w:asciiTheme="majorHAnsi" w:hAnsiTheme="majorHAnsi" w:cstheme="majorHAnsi"/>
          <w:highlight w:val="green"/>
        </w:rPr>
        <w:t>sense of permanenc</w:t>
      </w:r>
      <w:r w:rsidRPr="00A31B40">
        <w:rPr>
          <w:rStyle w:val="Emphasis"/>
          <w:rFonts w:asciiTheme="majorHAnsi" w:hAnsiTheme="majorHAnsi" w:cstheme="majorHAnsi"/>
        </w:rPr>
        <w:t>e" r</w:t>
      </w:r>
      <w:r w:rsidRPr="00A31B40">
        <w:rPr>
          <w:rStyle w:val="Emphasis"/>
          <w:rFonts w:asciiTheme="majorHAnsi" w:hAnsiTheme="majorHAnsi" w:cstheme="majorHAnsi"/>
          <w:highlight w:val="green"/>
        </w:rPr>
        <w:t>equirement</w:t>
      </w:r>
      <w:r w:rsidRPr="00A31B40">
        <w:rPr>
          <w:rStyle w:val="Emphasis"/>
          <w:rFonts w:asciiTheme="majorHAnsi" w:hAnsiTheme="majorHAnsi" w:cstheme="majorHAnsi"/>
        </w:rPr>
        <w:t>, unless the geostationary orbit were considered a natural resource as characterized by the International Telecommunication Convention of 1973 (ITC) 15 and as claimed by the equatorial countries</w:t>
      </w:r>
      <w:r w:rsidRPr="00A31B40">
        <w:rPr>
          <w:rFonts w:asciiTheme="majorHAnsi" w:eastAsia="Times New Roman" w:hAnsiTheme="majorHAnsi" w:cstheme="majorHAnsi"/>
          <w:sz w:val="16"/>
        </w:rPr>
        <w:t xml:space="preserve">. </w:t>
      </w:r>
      <w:r w:rsidRPr="00A31B40">
        <w:rPr>
          <w:rStyle w:val="Emphasis"/>
          <w:rFonts w:asciiTheme="majorHAnsi" w:hAnsiTheme="majorHAnsi" w:cstheme="majorHAnsi"/>
        </w:rPr>
        <w:t>Authority exists to support the view that the ban on national appropriation of outer space does not relate to resources. 16 I</w:t>
      </w:r>
      <w:r w:rsidRPr="00A31B40">
        <w:rPr>
          <w:rFonts w:asciiTheme="majorHAnsi" w:eastAsia="Times New Roman" w:hAnsiTheme="majorHAnsi" w:cstheme="majorHAnsi"/>
          <w:sz w:val="16"/>
        </w:rPr>
        <w:t xml:space="preserve">n view of this and the additional fact that solar energy </w:t>
      </w:r>
      <w:r w:rsidRPr="00A31B40">
        <w:rPr>
          <w:rStyle w:val="StyleUnderline"/>
          <w:rFonts w:asciiTheme="majorHAnsi" w:hAnsiTheme="majorHAnsi" w:cstheme="majorHAnsi"/>
        </w:rPr>
        <w:t>is an inexhaustible and unlimited resource, its utilization for transmission to earth by satellites does not appear to fall under the prohibition of article II of the 1967 Treaty.</w:t>
      </w:r>
    </w:p>
    <w:p w14:paraId="5EB40401" w14:textId="77777777" w:rsidR="00BF590A" w:rsidRDefault="00BF590A" w:rsidP="00BF590A">
      <w:pPr>
        <w:spacing w:after="0" w:line="240" w:lineRule="auto"/>
        <w:rPr>
          <w:rStyle w:val="StyleUnderline"/>
          <w:rFonts w:asciiTheme="majorHAnsi" w:hAnsiTheme="majorHAnsi" w:cstheme="majorHAnsi"/>
        </w:rPr>
      </w:pPr>
    </w:p>
    <w:p w14:paraId="3B0A9300" w14:textId="77777777" w:rsidR="00BF590A" w:rsidRDefault="00BF590A" w:rsidP="00BF590A">
      <w:pPr>
        <w:spacing w:after="0" w:line="240" w:lineRule="auto"/>
        <w:rPr>
          <w:rStyle w:val="StyleUnderline"/>
          <w:rFonts w:asciiTheme="majorHAnsi" w:hAnsiTheme="majorHAnsi" w:cstheme="majorHAnsi"/>
        </w:rPr>
      </w:pPr>
    </w:p>
    <w:p w14:paraId="1FB62B69" w14:textId="77777777" w:rsidR="00BF590A" w:rsidRDefault="00BF590A" w:rsidP="00BF590A">
      <w:pPr>
        <w:pStyle w:val="Heading4"/>
      </w:pPr>
      <w:r w:rsidRPr="00913B97">
        <w:t xml:space="preserve">If I prove that </w:t>
      </w:r>
      <w:proofErr w:type="spellStart"/>
      <w:r w:rsidRPr="00913B97">
        <w:t>satelities</w:t>
      </w:r>
      <w:proofErr w:type="spellEnd"/>
      <w:r w:rsidRPr="00913B97">
        <w:t xml:space="preserve"> in </w:t>
      </w:r>
      <w:proofErr w:type="spellStart"/>
      <w:r w:rsidRPr="00913B97">
        <w:t>geostrationary</w:t>
      </w:r>
      <w:proofErr w:type="spellEnd"/>
      <w:r w:rsidRPr="00913B97">
        <w:t xml:space="preserve"> orbit isn’t </w:t>
      </w:r>
      <w:proofErr w:type="spellStart"/>
      <w:r w:rsidRPr="00913B97">
        <w:t>appropiation</w:t>
      </w:r>
      <w:proofErr w:type="spellEnd"/>
      <w:r w:rsidRPr="00913B97">
        <w:t xml:space="preserve"> – then </w:t>
      </w:r>
      <w:proofErr w:type="spellStart"/>
      <w:r w:rsidRPr="00913B97">
        <w:t>definetly</w:t>
      </w:r>
      <w:proofErr w:type="spellEnd"/>
      <w:r w:rsidRPr="00913B97">
        <w:t xml:space="preserve"> Low earth orbit isn’t either because </w:t>
      </w:r>
      <w:proofErr w:type="spellStart"/>
      <w:r w:rsidRPr="00913B97">
        <w:t>satelites</w:t>
      </w:r>
      <w:proofErr w:type="spellEnd"/>
      <w:r w:rsidRPr="00913B97">
        <w:t xml:space="preserve"> are moving through space</w:t>
      </w:r>
    </w:p>
    <w:p w14:paraId="2AAC2EC4" w14:textId="77777777" w:rsidR="00BF590A" w:rsidRDefault="00BF590A" w:rsidP="00BF590A">
      <w:pPr>
        <w:rPr>
          <w:rFonts w:ascii="Arial" w:hAnsi="Arial" w:cs="Arial"/>
          <w:color w:val="222222"/>
          <w:sz w:val="20"/>
          <w:szCs w:val="20"/>
          <w:shd w:val="clear" w:color="auto" w:fill="FFFFFF"/>
        </w:rPr>
      </w:pPr>
      <w:r w:rsidRPr="00913B97">
        <w:rPr>
          <w:rStyle w:val="Style13ptBold"/>
        </w:rPr>
        <w:t>Johnson 20’</w:t>
      </w:r>
      <w:r>
        <w:rPr>
          <w:rFonts w:ascii="Arial" w:hAnsi="Arial" w:cs="Arial"/>
          <w:color w:val="222222"/>
          <w:sz w:val="20"/>
          <w:szCs w:val="20"/>
          <w:shd w:val="clear" w:color="auto" w:fill="FFFFFF"/>
        </w:rPr>
        <w:t xml:space="preserve">Johnson, Christopher D. "The legal status of </w:t>
      </w:r>
      <w:proofErr w:type="spellStart"/>
      <w:r>
        <w:rPr>
          <w:rFonts w:ascii="Arial" w:hAnsi="Arial" w:cs="Arial"/>
          <w:color w:val="222222"/>
          <w:sz w:val="20"/>
          <w:szCs w:val="20"/>
          <w:shd w:val="clear" w:color="auto" w:fill="FFFFFF"/>
        </w:rPr>
        <w:t>megaleo</w:t>
      </w:r>
      <w:proofErr w:type="spellEnd"/>
      <w:r>
        <w:rPr>
          <w:rFonts w:ascii="Arial" w:hAnsi="Arial" w:cs="Arial"/>
          <w:color w:val="222222"/>
          <w:sz w:val="20"/>
          <w:szCs w:val="20"/>
          <w:shd w:val="clear" w:color="auto" w:fill="FFFFFF"/>
        </w:rPr>
        <w:t xml:space="preserve"> constellations and concerns about appropriation of large swaths of earth orbit." </w:t>
      </w:r>
      <w:r>
        <w:rPr>
          <w:rFonts w:ascii="Arial" w:hAnsi="Arial" w:cs="Arial"/>
          <w:i/>
          <w:iCs/>
          <w:color w:val="222222"/>
          <w:sz w:val="20"/>
          <w:szCs w:val="20"/>
          <w:shd w:val="clear" w:color="auto" w:fill="FFFFFF"/>
        </w:rPr>
        <w:t xml:space="preserve">Handbook of small satellites: Technology, design, manufacture, applications, </w:t>
      </w:r>
      <w:proofErr w:type="gramStart"/>
      <w:r>
        <w:rPr>
          <w:rFonts w:ascii="Arial" w:hAnsi="Arial" w:cs="Arial"/>
          <w:i/>
          <w:iCs/>
          <w:color w:val="222222"/>
          <w:sz w:val="20"/>
          <w:szCs w:val="20"/>
          <w:shd w:val="clear" w:color="auto" w:fill="FFFFFF"/>
        </w:rPr>
        <w:t>economics</w:t>
      </w:r>
      <w:proofErr w:type="gramEnd"/>
      <w:r>
        <w:rPr>
          <w:rFonts w:ascii="Arial" w:hAnsi="Arial" w:cs="Arial"/>
          <w:i/>
          <w:iCs/>
          <w:color w:val="222222"/>
          <w:sz w:val="20"/>
          <w:szCs w:val="20"/>
          <w:shd w:val="clear" w:color="auto" w:fill="FFFFFF"/>
        </w:rPr>
        <w:t xml:space="preserve"> and regulation</w:t>
      </w:r>
      <w:r>
        <w:rPr>
          <w:rFonts w:ascii="Arial" w:hAnsi="Arial" w:cs="Arial"/>
          <w:color w:val="222222"/>
          <w:sz w:val="20"/>
          <w:szCs w:val="20"/>
          <w:shd w:val="clear" w:color="auto" w:fill="FFFFFF"/>
        </w:rPr>
        <w:t> (2020): 1-22</w:t>
      </w:r>
    </w:p>
    <w:p w14:paraId="2A8AE3F4" w14:textId="77777777" w:rsidR="00BF590A" w:rsidRDefault="00BF590A" w:rsidP="00BF590A">
      <w:r>
        <w:t>C. D. Johnson (*) Secure World Foundation, Washington, DC, USA e-mail: cjohnson@swfound.org © Springer Nature Switzerland AG 2020 J. Pelton (ed.), Handbook of Small Satellites, https://doi.org/10.1007/978-3-030-20707-6_95-1</w:t>
      </w:r>
    </w:p>
    <w:p w14:paraId="2D57DDCF" w14:textId="77777777" w:rsidR="00BF590A" w:rsidRDefault="00BF590A" w:rsidP="00BF590A">
      <w:r>
        <w:rPr>
          <w:rFonts w:eastAsiaTheme="majorEastAsia"/>
        </w:rPr>
        <w:t>C</w:t>
      </w:r>
      <w:r w:rsidRPr="00913B97">
        <w:t>hris Johnson</w:t>
      </w:r>
      <w:r>
        <w:t xml:space="preserve"> </w:t>
      </w:r>
      <w:r w:rsidRPr="00913B97">
        <w:t>is the</w:t>
      </w:r>
      <w:r>
        <w:rPr>
          <w:rFonts w:eastAsiaTheme="majorEastAsia"/>
        </w:rPr>
        <w:t xml:space="preserve"> </w:t>
      </w:r>
      <w:r w:rsidRPr="00913B97">
        <w:t>Space Law Advisor</w:t>
      </w:r>
      <w:r>
        <w:t xml:space="preserve"> </w:t>
      </w:r>
      <w:r w:rsidRPr="00913B97">
        <w:t>for</w:t>
      </w:r>
      <w:r>
        <w:t xml:space="preserve"> </w:t>
      </w:r>
      <w:r w:rsidRPr="00913B97">
        <w:t>Secure World Foundation</w:t>
      </w:r>
      <w:r>
        <w:t xml:space="preserve"> </w:t>
      </w:r>
      <w:r w:rsidRPr="00913B97">
        <w:t>and has nine years of professional experience in international space law and policy.</w:t>
      </w:r>
      <w:r>
        <w:t xml:space="preserve"> </w:t>
      </w:r>
      <w:r w:rsidRPr="00913B97">
        <w:t>He has authored and co-authored publications on international space law, national space legislation, international cooperation in space, human-robotic cooperative space exploration, and on the societal benefits of space technology for Africa.</w:t>
      </w:r>
      <w:r>
        <w:t xml:space="preserve"> </w:t>
      </w:r>
      <w:r w:rsidRPr="00913B97">
        <w:t xml:space="preserve">Prior to joining SWF, Mr. Johnson worked as an attorney in New York City and entered the space field in 2010 as </w:t>
      </w:r>
      <w:r w:rsidRPr="00913B97">
        <w:lastRenderedPageBreak/>
        <w:t>an intern at the</w:t>
      </w:r>
      <w:r>
        <w:t xml:space="preserve"> </w:t>
      </w:r>
      <w:hyperlink r:id="rId6" w:tgtFrame="_blank" w:history="1">
        <w:r w:rsidRPr="00913B97">
          <w:rPr>
            <w:rStyle w:val="Hyperlink"/>
          </w:rPr>
          <w:t>United Nations Office for Outer Space Affairs</w:t>
        </w:r>
      </w:hyperlink>
      <w:r>
        <w:t xml:space="preserve"> </w:t>
      </w:r>
      <w:r w:rsidRPr="00913B97">
        <w:t>(OOSA) in Vienna, Austria during the 53rd Committee on the Peaceful Uses of Outer Space. He has also served as an intern in the</w:t>
      </w:r>
      <w:r>
        <w:t xml:space="preserve"> </w:t>
      </w:r>
      <w:hyperlink r:id="rId7" w:tgtFrame="_blank" w:history="1">
        <w:r w:rsidRPr="00913B97">
          <w:rPr>
            <w:rStyle w:val="Hyperlink"/>
          </w:rPr>
          <w:t>Office of International and Interagency Relations</w:t>
        </w:r>
      </w:hyperlink>
      <w:r>
        <w:t xml:space="preserve"> </w:t>
      </w:r>
      <w:r w:rsidRPr="00913B97">
        <w:t>(OIIR) at</w:t>
      </w:r>
      <w:r>
        <w:t xml:space="preserve"> </w:t>
      </w:r>
      <w:hyperlink r:id="rId8" w:anchor=".UtmGAtIo5ok" w:tgtFrame="_blank" w:history="1">
        <w:r w:rsidRPr="00913B97">
          <w:rPr>
            <w:rStyle w:val="Hyperlink"/>
          </w:rPr>
          <w:t>NASA</w:t>
        </w:r>
      </w:hyperlink>
      <w:r>
        <w:t xml:space="preserve"> </w:t>
      </w:r>
      <w:r w:rsidRPr="00913B97">
        <w:t>Headquarters in Washington, DC, and as a legal stagiaire in the International Law and EU Legal Affairs division at the</w:t>
      </w:r>
      <w:r>
        <w:t xml:space="preserve"> </w:t>
      </w:r>
      <w:hyperlink r:id="rId9" w:tgtFrame="_blank" w:history="1">
        <w:r w:rsidRPr="00913B97">
          <w:rPr>
            <w:rStyle w:val="Hyperlink"/>
          </w:rPr>
          <w:t>European Space Agency</w:t>
        </w:r>
      </w:hyperlink>
      <w:r w:rsidRPr="00913B97">
        <w:t>’s Legal Department at ESA Headquarters in Paris, France.</w:t>
      </w:r>
      <w:r>
        <w:t xml:space="preserve"> </w:t>
      </w:r>
      <w:r w:rsidRPr="00913B97">
        <w:t>As a member of the</w:t>
      </w:r>
      <w:r>
        <w:t xml:space="preserve"> </w:t>
      </w:r>
      <w:hyperlink r:id="rId10" w:tgtFrame="_blank" w:history="1">
        <w:r w:rsidRPr="00913B97">
          <w:rPr>
            <w:rStyle w:val="Hyperlink"/>
          </w:rPr>
          <w:t>Space Generation Advisory Council</w:t>
        </w:r>
      </w:hyperlink>
      <w:r>
        <w:t xml:space="preserve"> </w:t>
      </w:r>
      <w:r w:rsidRPr="00913B97">
        <w:t>(SGAC),</w:t>
      </w:r>
      <w:r>
        <w:t xml:space="preserve"> </w:t>
      </w:r>
      <w:r w:rsidRPr="00913B97">
        <w:t>Mr. Johnson co-founded the</w:t>
      </w:r>
      <w:r>
        <w:t xml:space="preserve"> </w:t>
      </w:r>
      <w:hyperlink r:id="rId11" w:tgtFrame="_blank" w:history="1">
        <w:r w:rsidRPr="00913B97">
          <w:rPr>
            <w:rStyle w:val="Hyperlink"/>
          </w:rPr>
          <w:t>Space Law and Policy Project Group</w:t>
        </w:r>
      </w:hyperlink>
      <w:r>
        <w:t xml:space="preserve"> </w:t>
      </w:r>
      <w:r w:rsidRPr="00913B97">
        <w:t>in 2012.</w:t>
      </w:r>
      <w:r>
        <w:t xml:space="preserve"> </w:t>
      </w:r>
      <w:r w:rsidRPr="00913B97">
        <w:t>Mr. Johnson serves as a Professor of Law (Adjunct) at the Georgetown University Law Center in Washington D.C., where he co-teaches the spring Space Law Seminar. He is also Adjunct Faculty at the International Space University (ISU) in Strasbourg, France, the Legal Advisor for the Moon Village Association (MVA); and a Core Expert and Rule Drafter in the Manual on International Law Applicable to Military Activities in Outer Space (MILAMOS) project.</w:t>
      </w:r>
      <w:r>
        <w:t xml:space="preserve"> </w:t>
      </w:r>
    </w:p>
    <w:p w14:paraId="1EE523B2" w14:textId="77777777" w:rsidR="00BF590A" w:rsidRDefault="00BF590A" w:rsidP="00BF590A">
      <w:pPr>
        <w:spacing w:after="0" w:line="240" w:lineRule="auto"/>
        <w:rPr>
          <w:rFonts w:ascii="Times New Roman" w:hAnsi="Times New Roman" w:cs="Times New Roman"/>
          <w:sz w:val="24"/>
        </w:rPr>
      </w:pPr>
    </w:p>
    <w:p w14:paraId="579720CE" w14:textId="77777777" w:rsidR="00BF590A" w:rsidRPr="00913B97" w:rsidRDefault="00BF590A" w:rsidP="00BF590A"/>
    <w:p w14:paraId="5BD26111" w14:textId="77777777" w:rsidR="00BF590A" w:rsidRDefault="00BF590A" w:rsidP="00BF590A">
      <w:pPr>
        <w:spacing w:after="0" w:line="240" w:lineRule="auto"/>
        <w:rPr>
          <w:rStyle w:val="StyleUnderline"/>
          <w:rFonts w:asciiTheme="majorHAnsi" w:hAnsiTheme="majorHAnsi" w:cstheme="majorHAnsi"/>
        </w:rPr>
      </w:pPr>
      <w:r w:rsidRPr="00913B97">
        <w:rPr>
          <w:rStyle w:val="Emphasis"/>
        </w:rPr>
        <w:t xml:space="preserve">This Does Not Constitute Possession, or Ownership, or Occupation </w:t>
      </w:r>
      <w:r w:rsidRPr="00913B97">
        <w:rPr>
          <w:rStyle w:val="Emphasis"/>
          <w:highlight w:val="green"/>
        </w:rPr>
        <w:t>The use of LEO by satellite constellations is</w:t>
      </w:r>
      <w:r w:rsidRPr="00913B97">
        <w:rPr>
          <w:rStyle w:val="Emphasis"/>
        </w:rPr>
        <w:t xml:space="preserve"> substantially </w:t>
      </w:r>
      <w:proofErr w:type="gramStart"/>
      <w:r w:rsidRPr="00913B97">
        <w:rPr>
          <w:rStyle w:val="Emphasis"/>
          <w:highlight w:val="green"/>
        </w:rPr>
        <w:t>similar to</w:t>
      </w:r>
      <w:proofErr w:type="gramEnd"/>
      <w:r w:rsidRPr="00913B97">
        <w:rPr>
          <w:rStyle w:val="Emphasis"/>
          <w:highlight w:val="green"/>
        </w:rPr>
        <w:t xml:space="preserve"> the use of GSO, and therefore permissible</w:t>
      </w:r>
      <w:r w:rsidRPr="00913B97">
        <w:rPr>
          <w:rStyle w:val="Emphasis"/>
        </w:rPr>
        <w:t>.</w:t>
      </w:r>
      <w:r w:rsidRPr="00913B97">
        <w:rPr>
          <w:rFonts w:ascii="Times New Roman" w:eastAsia="Times New Roman" w:hAnsi="Times New Roman" w:cs="Times New Roman"/>
          <w:sz w:val="16"/>
        </w:rPr>
        <w:t xml:space="preserve"> In each region</w:t>
      </w:r>
      <w:r w:rsidRPr="00913B97">
        <w:rPr>
          <w:rStyle w:val="Emphasis"/>
        </w:rPr>
        <w:t xml:space="preserve">, </w:t>
      </w:r>
      <w:r w:rsidRPr="00913B97">
        <w:rPr>
          <w:rStyle w:val="Emphasis"/>
          <w:highlight w:val="green"/>
        </w:rPr>
        <w:t>indiv</w:t>
      </w:r>
      <w:r w:rsidRPr="00913B97">
        <w:rPr>
          <w:rStyle w:val="Emphasis"/>
        </w:rPr>
        <w:t xml:space="preserve">idual </w:t>
      </w:r>
      <w:r w:rsidRPr="00913B97">
        <w:rPr>
          <w:rStyle w:val="Emphasis"/>
          <w:highlight w:val="green"/>
        </w:rPr>
        <w:t>actors are given permission</w:t>
      </w:r>
      <w:r w:rsidRPr="00913B97">
        <w:rPr>
          <w:rStyle w:val="Emphasis"/>
        </w:rPr>
        <w:t xml:space="preserve"> - either from a national administrator or from an international governing body (the ITU) via a national administer–</w:t>
      </w:r>
      <w:r w:rsidRPr="00913B97">
        <w:rPr>
          <w:rStyle w:val="Emphasis"/>
          <w:highlight w:val="green"/>
        </w:rPr>
        <w:t>to use precoordinated subsections of spac</w:t>
      </w:r>
      <w:r w:rsidRPr="00913B97">
        <w:rPr>
          <w:rStyle w:val="Emphasis"/>
        </w:rPr>
        <w:t>e</w:t>
      </w:r>
      <w:r w:rsidRPr="00913B97">
        <w:rPr>
          <w:rFonts w:ascii="Times New Roman" w:eastAsia="Times New Roman" w:hAnsi="Times New Roman" w:cs="Times New Roman"/>
          <w:sz w:val="16"/>
        </w:rPr>
        <w:t xml:space="preserve">. </w:t>
      </w:r>
      <w:r w:rsidRPr="00913B97">
        <w:rPr>
          <w:rStyle w:val="Emphasis"/>
        </w:rPr>
        <w:t xml:space="preserve">In a way that is overwhelmingly </w:t>
      </w:r>
      <w:proofErr w:type="gramStart"/>
      <w:r w:rsidRPr="00913B97">
        <w:rPr>
          <w:rStyle w:val="Emphasis"/>
        </w:rPr>
        <w:t>similar to</w:t>
      </w:r>
      <w:proofErr w:type="gramEnd"/>
      <w:r w:rsidRPr="00913B97">
        <w:rPr>
          <w:rStyle w:val="Emphasis"/>
        </w:rPr>
        <w:t xml:space="preserve"> the use of orbital slots in GSO, </w:t>
      </w:r>
      <w:r w:rsidRPr="00913B97">
        <w:rPr>
          <w:rStyle w:val="Emphasis"/>
          <w:highlight w:val="green"/>
        </w:rPr>
        <w:t>the placement of spacecraft into orbits in LEO or higher orbits does not constitute possession</w:t>
      </w:r>
      <w:r w:rsidRPr="00913B97">
        <w:rPr>
          <w:rStyle w:val="Emphasis"/>
        </w:rPr>
        <w:t xml:space="preserve">, ownership, or occupation </w:t>
      </w:r>
      <w:r w:rsidRPr="00913B97">
        <w:rPr>
          <w:rStyle w:val="Emphasis"/>
          <w:highlight w:val="green"/>
        </w:rPr>
        <w:t>of those orbits</w:t>
      </w:r>
      <w:r w:rsidRPr="00913B97">
        <w:rPr>
          <w:rStyle w:val="Emphasis"/>
        </w:rPr>
        <w:t xml:space="preserve">. </w:t>
      </w:r>
      <w:r w:rsidRPr="00913B97">
        <w:rPr>
          <w:rStyle w:val="Emphasis"/>
          <w:highlight w:val="green"/>
        </w:rPr>
        <w:t>This is</w:t>
      </w:r>
      <w:r w:rsidRPr="00913B97">
        <w:rPr>
          <w:rStyle w:val="Emphasis"/>
        </w:rPr>
        <w:t xml:space="preserve"> </w:t>
      </w:r>
      <w:r w:rsidRPr="00913B97">
        <w:rPr>
          <w:rStyle w:val="Emphasis"/>
          <w:highlight w:val="green"/>
        </w:rPr>
        <w:t>because States</w:t>
      </w:r>
      <w:r w:rsidRPr="00913B97">
        <w:rPr>
          <w:rStyle w:val="Emphasis"/>
        </w:rPr>
        <w:t xml:space="preserve"> (and their companies) </w:t>
      </w:r>
      <w:r w:rsidRPr="00913B97">
        <w:rPr>
          <w:rStyle w:val="Emphasis"/>
          <w:highlight w:val="green"/>
        </w:rPr>
        <w:t>have been occupying orbital slots in GS</w:t>
      </w:r>
      <w:r w:rsidRPr="00913B97">
        <w:rPr>
          <w:rStyle w:val="Emphasis"/>
        </w:rPr>
        <w:t>O for decades, and these uses of GSO have never been accused of “appropriating” GSO. The users have never claimed to be appropriating GSO, and their exercising of rights to use GSO is respected by other actors in the space domai</w:t>
      </w:r>
      <w:r w:rsidRPr="00913B97">
        <w:rPr>
          <w:rFonts w:ascii="Times New Roman" w:eastAsia="Times New Roman" w:hAnsi="Times New Roman" w:cs="Times New Roman"/>
          <w:sz w:val="16"/>
        </w:rPr>
        <w:t xml:space="preserve">n. </w:t>
      </w:r>
      <w:r w:rsidRPr="00913B97">
        <w:rPr>
          <w:rStyle w:val="StyleUnderline"/>
        </w:rPr>
        <w:t>This is the same situation for other orbits, including LEO and other non-Geostationary orbits. And while GSO locations are relatively stable</w:t>
      </w:r>
      <w:r w:rsidRPr="00913B97">
        <w:rPr>
          <w:rFonts w:ascii="Times New Roman" w:eastAsia="Times New Roman" w:hAnsi="Times New Roman" w:cs="Times New Roman"/>
          <w:sz w:val="16"/>
        </w:rPr>
        <w:t xml:space="preserve"> (subject to space weather and other perturbations, and require </w:t>
      </w:r>
      <w:proofErr w:type="spellStart"/>
      <w:r w:rsidRPr="00913B97">
        <w:rPr>
          <w:rFonts w:ascii="Times New Roman" w:eastAsia="Times New Roman" w:hAnsi="Times New Roman" w:cs="Times New Roman"/>
          <w:sz w:val="16"/>
        </w:rPr>
        <w:t>stationkeeping</w:t>
      </w:r>
      <w:proofErr w:type="spellEnd"/>
      <w:r w:rsidRPr="00913B97">
        <w:rPr>
          <w:rFonts w:ascii="Times New Roman" w:eastAsia="Times New Roman" w:hAnsi="Times New Roman" w:cs="Times New Roman"/>
          <w:sz w:val="16"/>
        </w:rPr>
        <w:t xml:space="preserve">), </w:t>
      </w:r>
      <w:r w:rsidRPr="00913B97">
        <w:rPr>
          <w:rStyle w:val="Emphasis"/>
          <w:highlight w:val="green"/>
        </w:rPr>
        <w:t xml:space="preserve">spacecraft in LEO </w:t>
      </w:r>
      <w:proofErr w:type="gramStart"/>
      <w:r w:rsidRPr="00913B97">
        <w:rPr>
          <w:rStyle w:val="Emphasis"/>
          <w:highlight w:val="green"/>
        </w:rPr>
        <w:t>are</w:t>
      </w:r>
      <w:proofErr w:type="gramEnd"/>
      <w:r w:rsidRPr="00913B97">
        <w:rPr>
          <w:rStyle w:val="Emphasis"/>
        </w:rPr>
        <w:t xml:space="preserve"> actually </w:t>
      </w:r>
      <w:r w:rsidRPr="00913B97">
        <w:rPr>
          <w:rStyle w:val="Emphasis"/>
          <w:highlight w:val="green"/>
        </w:rPr>
        <w:t>moving through space and are not stationary</w:t>
      </w:r>
      <w:r w:rsidRPr="00913B97">
        <w:rPr>
          <w:rStyle w:val="Emphasis"/>
        </w:rPr>
        <w:t xml:space="preserve">, </w:t>
      </w:r>
      <w:r w:rsidRPr="00913B97">
        <w:rPr>
          <w:rStyle w:val="Emphasis"/>
          <w:highlight w:val="green"/>
        </w:rPr>
        <w:t>so it is even more difficult to se</w:t>
      </w:r>
      <w:r w:rsidRPr="00913B97">
        <w:rPr>
          <w:rStyle w:val="Emphasis"/>
        </w:rPr>
        <w:t xml:space="preserve">e this </w:t>
      </w:r>
      <w:r w:rsidRPr="00913B97">
        <w:rPr>
          <w:rStyle w:val="Emphasis"/>
          <w:highlight w:val="green"/>
        </w:rPr>
        <w:t>use by constellations as occupatio</w:t>
      </w:r>
      <w:r w:rsidRPr="00913B97">
        <w:rPr>
          <w:rStyle w:val="Emphasis"/>
        </w:rPr>
        <w:t>n, much less appropriation.</w:t>
      </w:r>
    </w:p>
    <w:p w14:paraId="30E2A809" w14:textId="77777777" w:rsidR="00BF590A" w:rsidRDefault="00BF590A" w:rsidP="00BF590A">
      <w:pPr>
        <w:spacing w:after="0" w:line="240" w:lineRule="auto"/>
        <w:rPr>
          <w:rStyle w:val="StyleUnderline"/>
          <w:rFonts w:asciiTheme="majorHAnsi" w:hAnsiTheme="majorHAnsi" w:cstheme="majorHAnsi"/>
        </w:rPr>
      </w:pPr>
    </w:p>
    <w:p w14:paraId="02553977" w14:textId="77777777" w:rsidR="00BF590A" w:rsidRPr="008913B4" w:rsidRDefault="00BF590A" w:rsidP="00BF590A">
      <w:pPr>
        <w:pStyle w:val="Heading4"/>
      </w:pPr>
      <w:r w:rsidRPr="008913B4">
        <w:t xml:space="preserve">Independently, satellite constellations are not </w:t>
      </w:r>
      <w:proofErr w:type="spellStart"/>
      <w:r w:rsidRPr="008913B4">
        <w:t>appropiation</w:t>
      </w:r>
      <w:proofErr w:type="spellEnd"/>
      <w:r w:rsidRPr="008913B4">
        <w:t xml:space="preserve"> – they are usage but not </w:t>
      </w:r>
      <w:proofErr w:type="spellStart"/>
      <w:r w:rsidRPr="008913B4">
        <w:t>appropiation</w:t>
      </w:r>
      <w:proofErr w:type="spellEnd"/>
      <w:r w:rsidRPr="008913B4">
        <w:t xml:space="preserve"> </w:t>
      </w:r>
    </w:p>
    <w:p w14:paraId="1A8A35B1" w14:textId="77777777" w:rsidR="00BF590A" w:rsidRDefault="00BF590A" w:rsidP="00BF590A">
      <w:pPr>
        <w:rPr>
          <w:rFonts w:ascii="Arial" w:hAnsi="Arial" w:cs="Arial"/>
          <w:color w:val="222222"/>
          <w:sz w:val="20"/>
          <w:szCs w:val="20"/>
          <w:shd w:val="clear" w:color="auto" w:fill="FFFFFF"/>
        </w:rPr>
      </w:pPr>
      <w:r w:rsidRPr="00913B97">
        <w:rPr>
          <w:rStyle w:val="Style13ptBold"/>
        </w:rPr>
        <w:t>Johnson 20’</w:t>
      </w:r>
      <w:r>
        <w:rPr>
          <w:rFonts w:ascii="Arial" w:hAnsi="Arial" w:cs="Arial"/>
          <w:color w:val="222222"/>
          <w:sz w:val="20"/>
          <w:szCs w:val="20"/>
          <w:shd w:val="clear" w:color="auto" w:fill="FFFFFF"/>
        </w:rPr>
        <w:t xml:space="preserve">Johnson, Christopher D. "The legal status of </w:t>
      </w:r>
      <w:proofErr w:type="spellStart"/>
      <w:r>
        <w:rPr>
          <w:rFonts w:ascii="Arial" w:hAnsi="Arial" w:cs="Arial"/>
          <w:color w:val="222222"/>
          <w:sz w:val="20"/>
          <w:szCs w:val="20"/>
          <w:shd w:val="clear" w:color="auto" w:fill="FFFFFF"/>
        </w:rPr>
        <w:t>megaleo</w:t>
      </w:r>
      <w:proofErr w:type="spellEnd"/>
      <w:r>
        <w:rPr>
          <w:rFonts w:ascii="Arial" w:hAnsi="Arial" w:cs="Arial"/>
          <w:color w:val="222222"/>
          <w:sz w:val="20"/>
          <w:szCs w:val="20"/>
          <w:shd w:val="clear" w:color="auto" w:fill="FFFFFF"/>
        </w:rPr>
        <w:t xml:space="preserve"> constellations and concerns about appropriation of large swaths of earth orbit." </w:t>
      </w:r>
      <w:r>
        <w:rPr>
          <w:rFonts w:ascii="Arial" w:hAnsi="Arial" w:cs="Arial"/>
          <w:i/>
          <w:iCs/>
          <w:color w:val="222222"/>
          <w:sz w:val="20"/>
          <w:szCs w:val="20"/>
          <w:shd w:val="clear" w:color="auto" w:fill="FFFFFF"/>
        </w:rPr>
        <w:t xml:space="preserve">Handbook of small satellites: Technology, design, manufacture, applications, </w:t>
      </w:r>
      <w:proofErr w:type="gramStart"/>
      <w:r>
        <w:rPr>
          <w:rFonts w:ascii="Arial" w:hAnsi="Arial" w:cs="Arial"/>
          <w:i/>
          <w:iCs/>
          <w:color w:val="222222"/>
          <w:sz w:val="20"/>
          <w:szCs w:val="20"/>
          <w:shd w:val="clear" w:color="auto" w:fill="FFFFFF"/>
        </w:rPr>
        <w:t>economics</w:t>
      </w:r>
      <w:proofErr w:type="gramEnd"/>
      <w:r>
        <w:rPr>
          <w:rFonts w:ascii="Arial" w:hAnsi="Arial" w:cs="Arial"/>
          <w:i/>
          <w:iCs/>
          <w:color w:val="222222"/>
          <w:sz w:val="20"/>
          <w:szCs w:val="20"/>
          <w:shd w:val="clear" w:color="auto" w:fill="FFFFFF"/>
        </w:rPr>
        <w:t xml:space="preserve"> and regulation</w:t>
      </w:r>
      <w:r>
        <w:rPr>
          <w:rFonts w:ascii="Arial" w:hAnsi="Arial" w:cs="Arial"/>
          <w:color w:val="222222"/>
          <w:sz w:val="20"/>
          <w:szCs w:val="20"/>
          <w:shd w:val="clear" w:color="auto" w:fill="FFFFFF"/>
        </w:rPr>
        <w:t> (2020): 1-22</w:t>
      </w:r>
    </w:p>
    <w:p w14:paraId="433A8844" w14:textId="77777777" w:rsidR="00BF590A" w:rsidRDefault="00BF590A" w:rsidP="00BF590A">
      <w:r>
        <w:t>C. D. Johnson (*) Secure World Foundation, Washington, DC, USA e-mail: cjohnson@swfound.org © Springer Nature Switzerland AG 2020 J. Pelton (ed.), Handbook of Small Satellites, https://doi.org/10.1007/978-3-030-20707-6_95-1</w:t>
      </w:r>
    </w:p>
    <w:p w14:paraId="378A75B1" w14:textId="77777777" w:rsidR="00BF590A" w:rsidRPr="00913B97" w:rsidRDefault="00BF590A" w:rsidP="00BF590A">
      <w:pPr>
        <w:rPr>
          <w:rStyle w:val="Emphasis"/>
          <w:rFonts w:ascii="Times New Roman" w:hAnsi="Times New Roman" w:cs="Times New Roman"/>
          <w:b w:val="0"/>
          <w:iCs w:val="0"/>
          <w:sz w:val="24"/>
          <w:u w:val="none"/>
          <w:bdr w:val="none" w:sz="0" w:space="0" w:color="auto"/>
        </w:rPr>
      </w:pPr>
      <w:r>
        <w:rPr>
          <w:rFonts w:eastAsiaTheme="majorEastAsia"/>
        </w:rPr>
        <w:t>C</w:t>
      </w:r>
      <w:r w:rsidRPr="00913B97">
        <w:t>hris Johnson</w:t>
      </w:r>
      <w:r>
        <w:t xml:space="preserve"> </w:t>
      </w:r>
      <w:r w:rsidRPr="00913B97">
        <w:t>is the</w:t>
      </w:r>
      <w:r>
        <w:rPr>
          <w:rFonts w:eastAsiaTheme="majorEastAsia"/>
        </w:rPr>
        <w:t xml:space="preserve"> </w:t>
      </w:r>
      <w:r w:rsidRPr="00913B97">
        <w:t>Space Law Advisor</w:t>
      </w:r>
      <w:r>
        <w:t xml:space="preserve"> </w:t>
      </w:r>
      <w:r w:rsidRPr="00913B97">
        <w:t>for</w:t>
      </w:r>
      <w:r>
        <w:t xml:space="preserve"> </w:t>
      </w:r>
      <w:r w:rsidRPr="00913B97">
        <w:t>Secure World Foundation</w:t>
      </w:r>
      <w:r>
        <w:t xml:space="preserve"> </w:t>
      </w:r>
      <w:r w:rsidRPr="00913B97">
        <w:t>and has nine years of professional experience in international space law and policy.</w:t>
      </w:r>
      <w:r>
        <w:t xml:space="preserve"> </w:t>
      </w:r>
      <w:r w:rsidRPr="00913B97">
        <w:t>He has authored and co-authored publications on international space law, national space legislation, international cooperation in space, human-robotic cooperative space exploration, and on the societal benefits of space technology for Africa.</w:t>
      </w:r>
      <w:r>
        <w:t xml:space="preserve"> </w:t>
      </w:r>
      <w:r w:rsidRPr="00913B97">
        <w:t>Prior to joining SWF, Mr. Johnson worked as an attorney in New York City and entered the space field in 2010 as an intern at the</w:t>
      </w:r>
      <w:r>
        <w:t xml:space="preserve"> </w:t>
      </w:r>
      <w:hyperlink r:id="rId12" w:tgtFrame="_blank" w:history="1">
        <w:r w:rsidRPr="00913B97">
          <w:rPr>
            <w:rStyle w:val="Hyperlink"/>
          </w:rPr>
          <w:t>United Nations Office for Outer Space Affairs</w:t>
        </w:r>
      </w:hyperlink>
      <w:r>
        <w:t xml:space="preserve"> </w:t>
      </w:r>
      <w:r w:rsidRPr="00913B97">
        <w:t xml:space="preserve">(OOSA) in Vienna, Austria during the 53rd </w:t>
      </w:r>
      <w:r w:rsidRPr="00913B97">
        <w:lastRenderedPageBreak/>
        <w:t>Committee on the Peaceful Uses of Outer Space. He has also served as an intern in the</w:t>
      </w:r>
      <w:r>
        <w:t xml:space="preserve"> </w:t>
      </w:r>
      <w:hyperlink r:id="rId13" w:tgtFrame="_blank" w:history="1">
        <w:r w:rsidRPr="00913B97">
          <w:rPr>
            <w:rStyle w:val="Hyperlink"/>
          </w:rPr>
          <w:t>Office of International and Interagency Relations</w:t>
        </w:r>
      </w:hyperlink>
      <w:r>
        <w:t xml:space="preserve"> </w:t>
      </w:r>
      <w:r w:rsidRPr="00913B97">
        <w:t>(OIIR) at</w:t>
      </w:r>
      <w:r>
        <w:t xml:space="preserve"> </w:t>
      </w:r>
      <w:hyperlink r:id="rId14" w:anchor=".UtmGAtIo5ok" w:tgtFrame="_blank" w:history="1">
        <w:r w:rsidRPr="00913B97">
          <w:rPr>
            <w:rStyle w:val="Hyperlink"/>
          </w:rPr>
          <w:t>NASA</w:t>
        </w:r>
      </w:hyperlink>
      <w:r>
        <w:t xml:space="preserve"> </w:t>
      </w:r>
      <w:r w:rsidRPr="00913B97">
        <w:t>Headquarters in Washington, DC, and as a legal stagiaire in the International Law and EU Legal Affairs division at the</w:t>
      </w:r>
      <w:r>
        <w:t xml:space="preserve"> </w:t>
      </w:r>
      <w:hyperlink r:id="rId15" w:tgtFrame="_blank" w:history="1">
        <w:r w:rsidRPr="00913B97">
          <w:rPr>
            <w:rStyle w:val="Hyperlink"/>
          </w:rPr>
          <w:t>European Space Agency</w:t>
        </w:r>
      </w:hyperlink>
      <w:r w:rsidRPr="00913B97">
        <w:t>’s Legal Department at ESA Headquarters in Paris, France.</w:t>
      </w:r>
      <w:r>
        <w:t xml:space="preserve"> </w:t>
      </w:r>
      <w:r w:rsidRPr="00913B97">
        <w:t>As a member of the</w:t>
      </w:r>
      <w:r>
        <w:t xml:space="preserve"> </w:t>
      </w:r>
      <w:hyperlink r:id="rId16" w:tgtFrame="_blank" w:history="1">
        <w:r w:rsidRPr="00913B97">
          <w:rPr>
            <w:rStyle w:val="Hyperlink"/>
          </w:rPr>
          <w:t>Space Generation Advisory Council</w:t>
        </w:r>
      </w:hyperlink>
      <w:r>
        <w:t xml:space="preserve"> </w:t>
      </w:r>
      <w:r w:rsidRPr="00913B97">
        <w:t>(SGAC),</w:t>
      </w:r>
      <w:r>
        <w:t xml:space="preserve"> </w:t>
      </w:r>
      <w:r w:rsidRPr="00913B97">
        <w:t>Mr. Johnson co-founded the</w:t>
      </w:r>
      <w:r>
        <w:t xml:space="preserve"> </w:t>
      </w:r>
      <w:hyperlink r:id="rId17" w:tgtFrame="_blank" w:history="1">
        <w:r w:rsidRPr="00913B97">
          <w:rPr>
            <w:rStyle w:val="Hyperlink"/>
          </w:rPr>
          <w:t>Space Law and Policy Project Group</w:t>
        </w:r>
      </w:hyperlink>
      <w:r>
        <w:t xml:space="preserve"> </w:t>
      </w:r>
      <w:r w:rsidRPr="00913B97">
        <w:t>in 2012.</w:t>
      </w:r>
      <w:r>
        <w:t xml:space="preserve"> </w:t>
      </w:r>
      <w:r w:rsidRPr="00913B97">
        <w:t>Mr. Johnson serves as a Professor of Law (Adjunct) at the Georgetown University Law Center in Washington D.C., where he co-teaches the spring Space Law Seminar. He is also Adjunct Faculty at the International Space University (ISU) in Strasbourg, France, the Legal Advisor for the Moon Village Association (MVA); and a Core Expert and Rule Drafter in the Manual on International Law Applicable to Military Activities in Outer Space (MILAMOS) project.</w:t>
      </w:r>
      <w:r>
        <w:t xml:space="preserve"> </w:t>
      </w:r>
    </w:p>
    <w:p w14:paraId="55D1CABC" w14:textId="77777777" w:rsidR="00BF590A" w:rsidRDefault="00BF590A" w:rsidP="00BF590A">
      <w:pPr>
        <w:rPr>
          <w:sz w:val="16"/>
        </w:rPr>
      </w:pPr>
      <w:r w:rsidRPr="00913B97">
        <w:rPr>
          <w:rStyle w:val="Emphasis"/>
        </w:rPr>
        <w:t xml:space="preserve">These </w:t>
      </w:r>
      <w:r w:rsidRPr="00913B97">
        <w:rPr>
          <w:rStyle w:val="Emphasis"/>
          <w:highlight w:val="green"/>
        </w:rPr>
        <w:t>constellations are</w:t>
      </w:r>
      <w:r w:rsidRPr="00913B97">
        <w:rPr>
          <w:rStyle w:val="Emphasis"/>
        </w:rPr>
        <w:t xml:space="preserve"> merely </w:t>
      </w:r>
      <w:r w:rsidRPr="00913B97">
        <w:rPr>
          <w:rStyle w:val="Emphasis"/>
          <w:highlight w:val="green"/>
        </w:rPr>
        <w:t>the exercise and enjoyment of the freedom of exploration an</w:t>
      </w:r>
      <w:r w:rsidRPr="00913B97">
        <w:rPr>
          <w:rStyle w:val="Emphasis"/>
        </w:rPr>
        <w:t xml:space="preserve">d use of outer space and </w:t>
      </w:r>
      <w:r w:rsidRPr="00913B97">
        <w:rPr>
          <w:rStyle w:val="Emphasis"/>
          <w:highlight w:val="green"/>
        </w:rPr>
        <w:t>do not constitute any impermissible appropriation</w:t>
      </w:r>
      <w:r w:rsidRPr="00913B97">
        <w:rPr>
          <w:rStyle w:val="Emphasis"/>
        </w:rPr>
        <w:t xml:space="preserve"> of the orbits that they transit</w:t>
      </w:r>
      <w:r w:rsidRPr="00913B97">
        <w:rPr>
          <w:rFonts w:ascii="Times New Roman" w:eastAsia="Times New Roman" w:hAnsi="Times New Roman" w:cs="Times New Roman"/>
          <w:sz w:val="16"/>
        </w:rPr>
        <w:t>. 18 C. D. Johnson Freedom of Access and Use Permits Constellations</w:t>
      </w:r>
      <w:r w:rsidRPr="00913B97">
        <w:rPr>
          <w:rStyle w:val="Emphasis"/>
        </w:rPr>
        <w:t xml:space="preserve"> Rather than being a violation of other’s rights to access and explore outer space, </w:t>
      </w:r>
      <w:r w:rsidRPr="00913B97">
        <w:rPr>
          <w:rStyle w:val="Emphasis"/>
          <w:highlight w:val="green"/>
        </w:rPr>
        <w:t>the deployment of these constellations is</w:t>
      </w:r>
      <w:r w:rsidRPr="00913B97">
        <w:rPr>
          <w:rStyle w:val="Emphasis"/>
        </w:rPr>
        <w:t xml:space="preserve"> more correctly viewed as the exercise and enjoyment of </w:t>
      </w:r>
      <w:r w:rsidRPr="00913B97">
        <w:rPr>
          <w:rStyle w:val="Emphasis"/>
          <w:highlight w:val="green"/>
        </w:rPr>
        <w:t>the right to access and use outer space</w:t>
      </w:r>
      <w:r w:rsidRPr="00913B97">
        <w:rPr>
          <w:rStyle w:val="Emphasis"/>
        </w:rPr>
        <w:t xml:space="preserve">. Article I of the Outer Space Treaty establishes a right to access and use space without discrimination. </w:t>
      </w:r>
      <w:r w:rsidRPr="00913B97">
        <w:rPr>
          <w:rStyle w:val="StyleUnderline"/>
        </w:rPr>
        <w:t>Not allowing an actor to deploy spacecraft, regardless of their number or destination, would be infringing with the exercise of their freedom. It would be discriminatory</w:t>
      </w:r>
      <w:r w:rsidRPr="00913B97">
        <w:rPr>
          <w:rFonts w:ascii="Times New Roman" w:eastAsia="Times New Roman" w:hAnsi="Times New Roman" w:cs="Times New Roman"/>
          <w:sz w:val="16"/>
        </w:rPr>
        <w:t xml:space="preserve">. Additionally, actors do not need permission from any other State, or group of States, to access and explore outer space. Aligned with the Intentions of the Outer Space Treaty This use of outer space by constellations in LEO, while not explicitly mentioned by the drafters of the Outer Space Treaty or other space law, </w:t>
      </w:r>
      <w:proofErr w:type="gramStart"/>
      <w:r w:rsidRPr="00913B97">
        <w:rPr>
          <w:rFonts w:ascii="Times New Roman" w:eastAsia="Times New Roman" w:hAnsi="Times New Roman" w:cs="Times New Roman"/>
          <w:sz w:val="16"/>
        </w:rPr>
        <w:t>actually is</w:t>
      </w:r>
      <w:proofErr w:type="gramEnd"/>
      <w:r w:rsidRPr="00913B97">
        <w:rPr>
          <w:rFonts w:ascii="Times New Roman" w:eastAsia="Times New Roman" w:hAnsi="Times New Roman" w:cs="Times New Roman"/>
          <w:sz w:val="16"/>
        </w:rPr>
        <w:t xml:space="preserve"> the fulfillment of their visions for the use of outer space. The preamble to the Outer Space Treaty (which contains the subject matter and purpose of the treaty and can be used for interpreting the operative articles of the treaty) speaks of the aspirations of humanity in exploring and using outer space. It is easy to see constellations that will provide Internet access to the world as fulfilling the visions of the drafters: The States Parties to this Treaty, Inspired by the great prospects opening up before mankind as a result of man’s entry into outer space,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w:t>
      </w:r>
      <w:r w:rsidRPr="00913B97">
        <w:rPr>
          <w:rFonts w:ascii="Times New Roman" w:eastAsia="Times New Roman" w:hAnsi="Times New Roman" w:cs="Times New Roman"/>
          <w:b/>
          <w:bCs/>
          <w:sz w:val="16"/>
          <w:u w:val="single"/>
        </w:rPr>
        <w:t>Desiring to contribute to broad international cooperation in the scientific as well as the legal aspects of the exploration and use of outer space for peaceful purposes, Believing that such cooperation will contribute to the development of mutual understanding and to the strengthening of friendly relations between States and peoples, As such, subsequent article of the Outer Space Treaty should be read in a permissive light, as permitting constellations, rather than a restrictive light which only sees potential negative aspects of constellations</w:t>
      </w:r>
      <w:r w:rsidRPr="00913B97">
        <w:rPr>
          <w:rFonts w:ascii="Times New Roman" w:eastAsia="Times New Roman" w:hAnsi="Times New Roman" w:cs="Times New Roman"/>
          <w:b/>
          <w:bCs/>
          <w:sz w:val="24"/>
          <w:u w:val="single"/>
        </w:rPr>
        <w:t xml:space="preserve">. </w:t>
      </w:r>
      <w:r w:rsidRPr="00913B97">
        <w:rPr>
          <w:rFonts w:ascii="Times New Roman" w:eastAsia="Times New Roman" w:hAnsi="Times New Roman" w:cs="Times New Roman"/>
          <w:b/>
          <w:bCs/>
          <w:sz w:val="24"/>
          <w:highlight w:val="green"/>
          <w:u w:val="single"/>
        </w:rPr>
        <w:t>Due Regard</w:t>
      </w:r>
      <w:r w:rsidRPr="00913B97">
        <w:rPr>
          <w:rFonts w:ascii="Times New Roman" w:eastAsia="Times New Roman" w:hAnsi="Times New Roman" w:cs="Times New Roman"/>
          <w:b/>
          <w:bCs/>
          <w:sz w:val="24"/>
          <w:u w:val="single"/>
        </w:rPr>
        <w:t xml:space="preserve"> and Harmful Contamination </w:t>
      </w:r>
      <w:r w:rsidRPr="00913B97">
        <w:rPr>
          <w:rFonts w:ascii="Times New Roman" w:eastAsia="Times New Roman" w:hAnsi="Times New Roman" w:cs="Times New Roman"/>
          <w:b/>
          <w:bCs/>
          <w:sz w:val="24"/>
          <w:highlight w:val="green"/>
          <w:u w:val="single"/>
        </w:rPr>
        <w:t>Will be Addressed Operators in LEO are</w:t>
      </w:r>
      <w:r w:rsidRPr="00913B97">
        <w:rPr>
          <w:rFonts w:ascii="Times New Roman" w:eastAsia="Times New Roman" w:hAnsi="Times New Roman" w:cs="Times New Roman"/>
          <w:b/>
          <w:bCs/>
          <w:sz w:val="24"/>
          <w:u w:val="single"/>
        </w:rPr>
        <w:t xml:space="preserve"> </w:t>
      </w:r>
      <w:proofErr w:type="gramStart"/>
      <w:r w:rsidRPr="00913B97">
        <w:rPr>
          <w:rFonts w:ascii="Times New Roman" w:eastAsia="Times New Roman" w:hAnsi="Times New Roman" w:cs="Times New Roman"/>
          <w:b/>
          <w:bCs/>
          <w:sz w:val="24"/>
          <w:u w:val="single"/>
        </w:rPr>
        <w:t xml:space="preserve">well </w:t>
      </w:r>
      <w:r w:rsidRPr="00913B97">
        <w:rPr>
          <w:rFonts w:ascii="Times New Roman" w:eastAsia="Times New Roman" w:hAnsi="Times New Roman" w:cs="Times New Roman"/>
          <w:b/>
          <w:bCs/>
          <w:sz w:val="24"/>
          <w:highlight w:val="green"/>
          <w:u w:val="single"/>
        </w:rPr>
        <w:t>aware</w:t>
      </w:r>
      <w:proofErr w:type="gramEnd"/>
      <w:r w:rsidRPr="00913B97">
        <w:rPr>
          <w:rFonts w:ascii="Times New Roman" w:eastAsia="Times New Roman" w:hAnsi="Times New Roman" w:cs="Times New Roman"/>
          <w:b/>
          <w:bCs/>
          <w:sz w:val="24"/>
          <w:highlight w:val="green"/>
          <w:u w:val="single"/>
        </w:rPr>
        <w:t xml:space="preserve"> of the challenges to space sustainability</w:t>
      </w:r>
      <w:r w:rsidRPr="00913B97">
        <w:rPr>
          <w:rFonts w:ascii="Times New Roman" w:eastAsia="Times New Roman" w:hAnsi="Times New Roman" w:cs="Times New Roman"/>
          <w:b/>
          <w:bCs/>
          <w:sz w:val="24"/>
          <w:u w:val="single"/>
        </w:rPr>
        <w:t xml:space="preserve"> that their constellations will pose </w:t>
      </w:r>
      <w:r w:rsidRPr="00913B97">
        <w:rPr>
          <w:rFonts w:ascii="Times New Roman" w:eastAsia="Times New Roman" w:hAnsi="Times New Roman" w:cs="Times New Roman"/>
          <w:b/>
          <w:bCs/>
          <w:sz w:val="24"/>
          <w:highlight w:val="green"/>
          <w:u w:val="single"/>
        </w:rPr>
        <w:t>and will be taking efforts to mitigate</w:t>
      </w:r>
      <w:r w:rsidRPr="00913B97">
        <w:rPr>
          <w:rFonts w:ascii="Times New Roman" w:eastAsia="Times New Roman" w:hAnsi="Times New Roman" w:cs="Times New Roman"/>
          <w:b/>
          <w:bCs/>
          <w:sz w:val="24"/>
          <w:u w:val="single"/>
        </w:rPr>
        <w:t xml:space="preserve"> the </w:t>
      </w:r>
      <w:r w:rsidRPr="00913B97">
        <w:rPr>
          <w:rFonts w:ascii="Times New Roman" w:eastAsia="Times New Roman" w:hAnsi="Times New Roman" w:cs="Times New Roman"/>
          <w:b/>
          <w:bCs/>
          <w:sz w:val="24"/>
          <w:highlight w:val="green"/>
          <w:u w:val="single"/>
        </w:rPr>
        <w:t>creation of debris</w:t>
      </w:r>
      <w:r w:rsidRPr="00913B97">
        <w:rPr>
          <w:rFonts w:ascii="Times New Roman" w:eastAsia="Times New Roman" w:hAnsi="Times New Roman" w:cs="Times New Roman"/>
          <w:b/>
          <w:bCs/>
          <w:sz w:val="24"/>
          <w:u w:val="single"/>
        </w:rPr>
        <w:t xml:space="preserve">. </w:t>
      </w:r>
      <w:proofErr w:type="spellStart"/>
      <w:r w:rsidRPr="00913B97">
        <w:rPr>
          <w:rFonts w:ascii="Times New Roman" w:eastAsia="Times New Roman" w:hAnsi="Times New Roman" w:cs="Times New Roman"/>
          <w:b/>
          <w:bCs/>
          <w:sz w:val="24"/>
          <w:u w:val="single"/>
        </w:rPr>
        <w:t>OneWeb</w:t>
      </w:r>
      <w:proofErr w:type="spellEnd"/>
      <w:r w:rsidRPr="00913B97">
        <w:rPr>
          <w:rFonts w:ascii="Times New Roman" w:eastAsia="Times New Roman" w:hAnsi="Times New Roman" w:cs="Times New Roman"/>
          <w:b/>
          <w:bCs/>
          <w:sz w:val="24"/>
          <w:u w:val="single"/>
        </w:rPr>
        <w:t xml:space="preserve"> is keenly focused on space sustainability and has even argued that the current norm, </w:t>
      </w:r>
      <w:r w:rsidRPr="00913B97">
        <w:rPr>
          <w:rFonts w:ascii="Times New Roman" w:eastAsia="Times New Roman" w:hAnsi="Times New Roman" w:cs="Times New Roman"/>
          <w:b/>
          <w:bCs/>
          <w:sz w:val="24"/>
          <w:highlight w:val="green"/>
          <w:u w:val="single"/>
        </w:rPr>
        <w:t>whereby spacecraft are not in space for longer than 25 years and are deorbited from lower orbi</w:t>
      </w:r>
      <w:r w:rsidRPr="00913B97">
        <w:rPr>
          <w:rFonts w:ascii="Times New Roman" w:eastAsia="Times New Roman" w:hAnsi="Times New Roman" w:cs="Times New Roman"/>
          <w:b/>
          <w:bCs/>
          <w:sz w:val="24"/>
          <w:u w:val="single"/>
        </w:rPr>
        <w:t>ts at the end of their lifetime (aka post mission disposal), is not sufficient</w:t>
      </w:r>
      <w:r w:rsidRPr="00913B97">
        <w:rPr>
          <w:rFonts w:ascii="Times New Roman" w:eastAsia="Times New Roman" w:hAnsi="Times New Roman" w:cs="Times New Roman"/>
          <w:sz w:val="16"/>
        </w:rPr>
        <w:t xml:space="preserve"> </w:t>
      </w:r>
      <w:r w:rsidRPr="00913B97">
        <w:rPr>
          <w:rStyle w:val="Emphasis"/>
        </w:rPr>
        <w:t xml:space="preserve">The Legal Status of </w:t>
      </w:r>
      <w:proofErr w:type="spellStart"/>
      <w:r w:rsidRPr="00913B97">
        <w:rPr>
          <w:rStyle w:val="Emphasis"/>
        </w:rPr>
        <w:t>MegaLEO</w:t>
      </w:r>
      <w:proofErr w:type="spellEnd"/>
      <w:r w:rsidRPr="00913B97">
        <w:rPr>
          <w:rStyle w:val="Emphasis"/>
        </w:rPr>
        <w:t xml:space="preserve"> Constellations and Concerns About Appropriation... 19 to keep outer space clean and that shorter lifespan limits should be imposed on operators, especially operators in LEO, and operators of small satellites. Additionally, </w:t>
      </w:r>
      <w:r w:rsidRPr="00913B97">
        <w:rPr>
          <w:rStyle w:val="Emphasis"/>
          <w:highlight w:val="green"/>
        </w:rPr>
        <w:t>these systems will</w:t>
      </w:r>
      <w:r w:rsidRPr="00913B97">
        <w:rPr>
          <w:rStyle w:val="Emphasis"/>
        </w:rPr>
        <w:t xml:space="preserve"> be able to </w:t>
      </w:r>
      <w:r w:rsidRPr="00913B97">
        <w:rPr>
          <w:rStyle w:val="Emphasis"/>
          <w:highlight w:val="green"/>
        </w:rPr>
        <w:t>cooperate with emerging space safety</w:t>
      </w:r>
      <w:r w:rsidRPr="00913B97">
        <w:rPr>
          <w:rStyle w:val="Emphasis"/>
        </w:rPr>
        <w:t xml:space="preserve"> and space traffic management plans </w:t>
      </w:r>
      <w:r w:rsidRPr="00913B97">
        <w:rPr>
          <w:rStyle w:val="Emphasis"/>
          <w:highlight w:val="green"/>
        </w:rPr>
        <w:t>and can operate</w:t>
      </w:r>
      <w:r w:rsidRPr="00913B97">
        <w:rPr>
          <w:rStyle w:val="Emphasis"/>
        </w:rPr>
        <w:t xml:space="preserve"> </w:t>
      </w:r>
      <w:r w:rsidRPr="00913B97">
        <w:rPr>
          <w:rStyle w:val="Emphasis"/>
          <w:highlight w:val="green"/>
        </w:rPr>
        <w:t>in ways that do not restrict</w:t>
      </w:r>
      <w:r w:rsidRPr="00913B97">
        <w:rPr>
          <w:rStyle w:val="Emphasis"/>
        </w:rPr>
        <w:t xml:space="preserve"> or impinge on other </w:t>
      </w:r>
      <w:r w:rsidRPr="00913B97">
        <w:rPr>
          <w:rStyle w:val="Emphasis"/>
          <w:highlight w:val="green"/>
        </w:rPr>
        <w:t>users of the space domain</w:t>
      </w:r>
      <w:r w:rsidRPr="00913B97">
        <w:rPr>
          <w:rStyle w:val="StyleUnderline"/>
        </w:rPr>
        <w:t xml:space="preserve">. Because due regard is therefore displayed for the space domain, and to the interests of others, these constellations do not prejudice or infringe upon the freedoms of use and </w:t>
      </w:r>
      <w:r w:rsidRPr="00913B97">
        <w:rPr>
          <w:rStyle w:val="StyleUnderline"/>
          <w:highlight w:val="green"/>
        </w:rPr>
        <w:t>exploration of the space domain and are therefore not occupation, or possession, much less appropriation</w:t>
      </w:r>
      <w:r w:rsidRPr="00913B97">
        <w:rPr>
          <w:rFonts w:ascii="Times New Roman" w:eastAsia="Times New Roman" w:hAnsi="Times New Roman" w:cs="Times New Roman"/>
          <w:sz w:val="16"/>
        </w:rPr>
        <w:t xml:space="preserve">. </w:t>
      </w:r>
      <w:r w:rsidRPr="00913B97">
        <w:rPr>
          <w:rStyle w:val="Emphasis"/>
        </w:rPr>
        <w:t xml:space="preserve">This Does Not Constitute Possession, or Ownership, or Occupation The use of LEO by satellite constellations is substantially </w:t>
      </w:r>
      <w:proofErr w:type="gramStart"/>
      <w:r w:rsidRPr="00913B97">
        <w:rPr>
          <w:rStyle w:val="Emphasis"/>
        </w:rPr>
        <w:t>similar to</w:t>
      </w:r>
      <w:proofErr w:type="gramEnd"/>
      <w:r w:rsidRPr="00913B97">
        <w:rPr>
          <w:rStyle w:val="Emphasis"/>
        </w:rPr>
        <w:t xml:space="preserve"> the use of GSO, and therefore permissible.</w:t>
      </w:r>
      <w:r w:rsidRPr="00913B97">
        <w:rPr>
          <w:rFonts w:ascii="Times New Roman" w:eastAsia="Times New Roman" w:hAnsi="Times New Roman" w:cs="Times New Roman"/>
          <w:sz w:val="16"/>
        </w:rPr>
        <w:t xml:space="preserve"> In each region</w:t>
      </w:r>
      <w:r w:rsidRPr="00913B97">
        <w:rPr>
          <w:rStyle w:val="Emphasis"/>
        </w:rPr>
        <w:t xml:space="preserve">, individual actors are given permission - either from a </w:t>
      </w:r>
      <w:r w:rsidRPr="00913B97">
        <w:rPr>
          <w:rStyle w:val="Emphasis"/>
        </w:rPr>
        <w:lastRenderedPageBreak/>
        <w:t>national administrator or from an international governing body (the ITU) via a national administer–to use precoordinated subsections of space</w:t>
      </w:r>
      <w:r w:rsidRPr="00913B97">
        <w:rPr>
          <w:rFonts w:ascii="Times New Roman" w:eastAsia="Times New Roman" w:hAnsi="Times New Roman" w:cs="Times New Roman"/>
          <w:sz w:val="16"/>
        </w:rPr>
        <w:t xml:space="preserve">. </w:t>
      </w:r>
      <w:r w:rsidRPr="00913B97">
        <w:rPr>
          <w:rStyle w:val="Emphasis"/>
        </w:rPr>
        <w:t xml:space="preserve">In a way that is overwhelmingly </w:t>
      </w:r>
      <w:proofErr w:type="gramStart"/>
      <w:r w:rsidRPr="00913B97">
        <w:rPr>
          <w:rStyle w:val="Emphasis"/>
        </w:rPr>
        <w:t>similar to</w:t>
      </w:r>
      <w:proofErr w:type="gramEnd"/>
      <w:r w:rsidRPr="00913B97">
        <w:rPr>
          <w:rStyle w:val="Emphasis"/>
        </w:rPr>
        <w:t xml:space="preserve"> the use of orbital slots in GSO, the placement of spacecraft into orbits in LEO or higher orbits does not constitute possession, ownership, or occupation of those orbits. This is because States (and their companies) have been occupying orbital slots in GSO for decades, and these uses of GSO have never been accused of “appropriating” GSO. The users have never claimed to be appropriating GSO, and their exercising of rights to use GSO is respected by other actors in the space domai</w:t>
      </w:r>
      <w:r w:rsidRPr="00913B97">
        <w:rPr>
          <w:rFonts w:ascii="Times New Roman" w:eastAsia="Times New Roman" w:hAnsi="Times New Roman" w:cs="Times New Roman"/>
          <w:sz w:val="16"/>
        </w:rPr>
        <w:t xml:space="preserve">n. </w:t>
      </w:r>
      <w:r w:rsidRPr="00913B97">
        <w:rPr>
          <w:rStyle w:val="StyleUnderline"/>
        </w:rPr>
        <w:t>This is the same situation for other orbits, including LEO and other non-Geostationary orbits. And while GSO locations are relatively stable</w:t>
      </w:r>
      <w:r w:rsidRPr="00913B97">
        <w:rPr>
          <w:rFonts w:ascii="Times New Roman" w:eastAsia="Times New Roman" w:hAnsi="Times New Roman" w:cs="Times New Roman"/>
          <w:sz w:val="16"/>
        </w:rPr>
        <w:t xml:space="preserve"> (subject to space weather and other perturbations, and require </w:t>
      </w:r>
      <w:proofErr w:type="spellStart"/>
      <w:r w:rsidRPr="00913B97">
        <w:rPr>
          <w:rFonts w:ascii="Times New Roman" w:eastAsia="Times New Roman" w:hAnsi="Times New Roman" w:cs="Times New Roman"/>
          <w:sz w:val="16"/>
        </w:rPr>
        <w:t>stationkeeping</w:t>
      </w:r>
      <w:proofErr w:type="spellEnd"/>
      <w:r w:rsidRPr="00913B97">
        <w:rPr>
          <w:rFonts w:ascii="Times New Roman" w:eastAsia="Times New Roman" w:hAnsi="Times New Roman" w:cs="Times New Roman"/>
          <w:sz w:val="16"/>
        </w:rPr>
        <w:t xml:space="preserve">), </w:t>
      </w:r>
      <w:r w:rsidRPr="00913B97">
        <w:rPr>
          <w:rStyle w:val="Emphasis"/>
          <w:highlight w:val="green"/>
        </w:rPr>
        <w:t xml:space="preserve">spacecraft in LEO </w:t>
      </w:r>
      <w:proofErr w:type="gramStart"/>
      <w:r w:rsidRPr="00913B97">
        <w:rPr>
          <w:rStyle w:val="Emphasis"/>
          <w:highlight w:val="green"/>
        </w:rPr>
        <w:t>are</w:t>
      </w:r>
      <w:proofErr w:type="gramEnd"/>
      <w:r w:rsidRPr="00913B97">
        <w:rPr>
          <w:rStyle w:val="Emphasis"/>
        </w:rPr>
        <w:t xml:space="preserve"> actually </w:t>
      </w:r>
      <w:r w:rsidRPr="00913B97">
        <w:rPr>
          <w:rStyle w:val="Emphasis"/>
          <w:highlight w:val="green"/>
        </w:rPr>
        <w:t>moving through space and are not stationary</w:t>
      </w:r>
      <w:r w:rsidRPr="00913B97">
        <w:rPr>
          <w:rStyle w:val="Emphasis"/>
        </w:rPr>
        <w:t xml:space="preserve">, </w:t>
      </w:r>
      <w:r w:rsidRPr="00913B97">
        <w:rPr>
          <w:rStyle w:val="Emphasis"/>
          <w:highlight w:val="green"/>
        </w:rPr>
        <w:t>so it is even more difficult to se</w:t>
      </w:r>
      <w:r w:rsidRPr="00913B97">
        <w:rPr>
          <w:rStyle w:val="Emphasis"/>
        </w:rPr>
        <w:t xml:space="preserve">e this </w:t>
      </w:r>
      <w:r w:rsidRPr="00913B97">
        <w:rPr>
          <w:rStyle w:val="Emphasis"/>
          <w:highlight w:val="green"/>
        </w:rPr>
        <w:t>use by constellations as occupatio</w:t>
      </w:r>
      <w:r w:rsidRPr="00913B97">
        <w:rPr>
          <w:rStyle w:val="Emphasis"/>
        </w:rPr>
        <w:t>n, much less appropriation.</w:t>
      </w:r>
      <w:r w:rsidRPr="00913B97">
        <w:rPr>
          <w:rFonts w:ascii="Times New Roman" w:eastAsia="Times New Roman" w:hAnsi="Times New Roman" w:cs="Times New Roman"/>
          <w:sz w:val="16"/>
        </w:rPr>
        <w:t xml:space="preserve"> Moreover, Space Situational Awareness (SSA) and Space Traffic Management (STM) will allow other uses to use these orbits, and nothing about the use of any one user necessarily precludes others. </w:t>
      </w:r>
      <w:r w:rsidRPr="00913B97">
        <w:rPr>
          <w:rStyle w:val="Emphasis"/>
        </w:rPr>
        <w:t>Lastly, there is no intention by operators of constellations to exclusively occupy, must less possess or appropriate, these orbits.</w:t>
      </w:r>
      <w:r w:rsidRPr="00913B97">
        <w:rPr>
          <w:rFonts w:ascii="Times New Roman" w:eastAsia="Times New Roman" w:hAnsi="Times New Roman" w:cs="Times New Roman"/>
          <w:sz w:val="16"/>
        </w:rPr>
        <w:t xml:space="preserve"> Would not the appropriation of outer space be an intentional, </w:t>
      </w:r>
      <w:proofErr w:type="spellStart"/>
      <w:r w:rsidRPr="00913B97">
        <w:rPr>
          <w:rFonts w:ascii="Times New Roman" w:eastAsia="Times New Roman" w:hAnsi="Times New Roman" w:cs="Times New Roman"/>
          <w:sz w:val="16"/>
        </w:rPr>
        <w:t>volutional</w:t>
      </w:r>
      <w:proofErr w:type="spellEnd"/>
      <w:r w:rsidRPr="00913B97">
        <w:rPr>
          <w:rFonts w:ascii="Times New Roman" w:eastAsia="Times New Roman" w:hAnsi="Times New Roman" w:cs="Times New Roman"/>
          <w:sz w:val="16"/>
        </w:rPr>
        <w:t xml:space="preserve"> act? No such intention can be found in the operators of global constellations. Conclusion The development and deployment of constellations is certainly a unique and impressive technological development which will bring unprecedented advancements to both space activity and concerns here on Earth. It offers more benefits than risks. Rather than being multiple users </w:t>
      </w:r>
      <w:proofErr w:type="gramStart"/>
      <w:r w:rsidRPr="00913B97">
        <w:rPr>
          <w:rFonts w:ascii="Times New Roman" w:eastAsia="Times New Roman" w:hAnsi="Times New Roman" w:cs="Times New Roman"/>
          <w:sz w:val="16"/>
        </w:rPr>
        <w:t>which</w:t>
      </w:r>
      <w:proofErr w:type="gramEnd"/>
      <w:r w:rsidRPr="00913B97">
        <w:rPr>
          <w:rFonts w:ascii="Times New Roman" w:eastAsia="Times New Roman" w:hAnsi="Times New Roman" w:cs="Times New Roman"/>
          <w:sz w:val="16"/>
        </w:rPr>
        <w:t xml:space="preserve"> would threaten orbital safety, a single user at any altitude makes SSA and STM easier, and the actor merely has to govern their own spacecraft, rather than worry about others spacecraft. No such data sharing issues will exist with global constellations. Consequently, and in conclusion, it is in the wider public interests to permit, and not prevent, actors from planning, developing, deploying, and operating constellations in LEO. This technological advancement, of plentiful, off-the-shelf spacecraft, is the wave of the future for space exploration and utilization. It should not only be 20 C. D. Johnson permitted, </w:t>
      </w:r>
      <w:proofErr w:type="gramStart"/>
      <w:r w:rsidRPr="00913B97">
        <w:rPr>
          <w:rFonts w:ascii="Times New Roman" w:eastAsia="Times New Roman" w:hAnsi="Times New Roman" w:cs="Times New Roman"/>
          <w:sz w:val="16"/>
        </w:rPr>
        <w:t>it should</w:t>
      </w:r>
      <w:proofErr w:type="gramEnd"/>
      <w:r w:rsidRPr="00913B97">
        <w:rPr>
          <w:rFonts w:ascii="Times New Roman" w:eastAsia="Times New Roman" w:hAnsi="Times New Roman" w:cs="Times New Roman"/>
          <w:sz w:val="16"/>
        </w:rPr>
        <w:t xml:space="preserve"> be positively authorized, fostered, and nurtured. It is a future we want, where all can benefit from space technologies and capabilities.</w:t>
      </w:r>
    </w:p>
    <w:p w14:paraId="6C5B7A6B" w14:textId="77777777" w:rsidR="00BF590A" w:rsidRPr="00A31B40" w:rsidRDefault="00BF590A" w:rsidP="00BF590A">
      <w:pPr>
        <w:rPr>
          <w:rFonts w:asciiTheme="majorHAnsi" w:hAnsiTheme="majorHAnsi" w:cstheme="majorHAnsi"/>
        </w:rPr>
      </w:pPr>
    </w:p>
    <w:p w14:paraId="0C7438D6" w14:textId="77777777" w:rsidR="00BF590A" w:rsidRPr="00A31B40" w:rsidRDefault="00BF590A" w:rsidP="00BF590A">
      <w:pPr>
        <w:pStyle w:val="Heading4"/>
        <w:rPr>
          <w:rFonts w:asciiTheme="majorHAnsi" w:hAnsiTheme="majorHAnsi" w:cstheme="majorHAnsi"/>
        </w:rPr>
      </w:pPr>
      <w:r w:rsidRPr="00A31B40">
        <w:rPr>
          <w:rFonts w:asciiTheme="majorHAnsi" w:hAnsiTheme="majorHAnsi" w:cstheme="majorHAnsi"/>
        </w:rPr>
        <w:t>Violation:</w:t>
      </w:r>
    </w:p>
    <w:p w14:paraId="61B514D3" w14:textId="77777777" w:rsidR="00BF590A" w:rsidRPr="00A31B40" w:rsidRDefault="00BF590A" w:rsidP="00BF590A">
      <w:pPr>
        <w:spacing w:after="0" w:line="240" w:lineRule="auto"/>
        <w:rPr>
          <w:rStyle w:val="StyleUnderline"/>
          <w:rFonts w:asciiTheme="majorHAnsi" w:hAnsiTheme="majorHAnsi" w:cstheme="majorHAnsi"/>
        </w:rPr>
      </w:pPr>
    </w:p>
    <w:p w14:paraId="7AECCD7F" w14:textId="77777777" w:rsidR="00BF590A" w:rsidRPr="00A31B40" w:rsidRDefault="00BF590A" w:rsidP="00BF590A">
      <w:pPr>
        <w:pStyle w:val="Heading4"/>
        <w:rPr>
          <w:rStyle w:val="StyleUnderline"/>
          <w:rFonts w:asciiTheme="majorHAnsi" w:hAnsiTheme="majorHAnsi" w:cstheme="majorHAnsi"/>
          <w:bCs w:val="0"/>
          <w:u w:val="none"/>
        </w:rPr>
      </w:pPr>
      <w:r w:rsidRPr="00A31B40">
        <w:rPr>
          <w:rStyle w:val="StyleUnderline"/>
          <w:rFonts w:asciiTheme="majorHAnsi" w:hAnsiTheme="majorHAnsi" w:cstheme="majorHAnsi"/>
          <w:u w:val="none"/>
        </w:rPr>
        <w:t>Standards:</w:t>
      </w:r>
    </w:p>
    <w:p w14:paraId="69948216" w14:textId="77777777" w:rsidR="00BF590A" w:rsidRPr="00A31B40" w:rsidRDefault="00BF590A" w:rsidP="00BF590A">
      <w:pPr>
        <w:pStyle w:val="Heading4"/>
        <w:rPr>
          <w:rFonts w:asciiTheme="majorHAnsi" w:hAnsiTheme="majorHAnsi" w:cstheme="majorHAnsi"/>
        </w:rPr>
      </w:pPr>
      <w:r w:rsidRPr="00A31B40">
        <w:rPr>
          <w:rFonts w:asciiTheme="majorHAnsi" w:hAnsiTheme="majorHAnsi" w:cstheme="majorHAnsi"/>
        </w:rPr>
        <w:t>1] Precision- Their model incentivizes arbitrarily doing away with words in the resolution- outer space is a term of the art that requires a specific distinction.</w:t>
      </w:r>
    </w:p>
    <w:p w14:paraId="014F7710" w14:textId="77777777" w:rsidR="00BF590A" w:rsidRPr="00A31B40" w:rsidRDefault="00BF590A" w:rsidP="00BF590A">
      <w:pPr>
        <w:pStyle w:val="Heading4"/>
        <w:rPr>
          <w:rFonts w:asciiTheme="majorHAnsi" w:hAnsiTheme="majorHAnsi" w:cstheme="majorHAnsi"/>
        </w:rPr>
      </w:pPr>
      <w:r w:rsidRPr="00A31B40">
        <w:rPr>
          <w:rFonts w:asciiTheme="majorHAnsi" w:hAnsiTheme="majorHAnsi" w:cstheme="majorHAnsi"/>
        </w:rPr>
        <w:t xml:space="preserve">2] Neg Prep- Their model explodes the amount of potential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because there’s thousands of different types of private satellites—in combination with the </w:t>
      </w:r>
      <w:proofErr w:type="spellStart"/>
      <w:r w:rsidRPr="00A31B40">
        <w:rPr>
          <w:rFonts w:asciiTheme="majorHAnsi" w:hAnsiTheme="majorHAnsi" w:cstheme="majorHAnsi"/>
        </w:rPr>
        <w:t>million</w:t>
      </w:r>
      <w:proofErr w:type="spellEnd"/>
      <w:r w:rsidRPr="00A31B40">
        <w:rPr>
          <w:rFonts w:asciiTheme="majorHAnsi" w:hAnsiTheme="majorHAnsi" w:cstheme="majorHAnsi"/>
        </w:rPr>
        <w:t xml:space="preserve"> of other things they can spec, neg prep becomes impossible since there’s no universal DA because each action has a different situation- limits k2 reciprocal engagement because it creates neg </w:t>
      </w:r>
      <w:proofErr w:type="spellStart"/>
      <w:r w:rsidRPr="00A31B40">
        <w:rPr>
          <w:rFonts w:asciiTheme="majorHAnsi" w:hAnsiTheme="majorHAnsi" w:cstheme="majorHAnsi"/>
        </w:rPr>
        <w:t>caselists</w:t>
      </w:r>
      <w:proofErr w:type="spellEnd"/>
      <w:r w:rsidRPr="00A31B40">
        <w:rPr>
          <w:rFonts w:asciiTheme="majorHAnsi" w:hAnsiTheme="majorHAnsi" w:cstheme="majorHAnsi"/>
        </w:rPr>
        <w:t>.</w:t>
      </w:r>
    </w:p>
    <w:p w14:paraId="4F61DE19" w14:textId="77777777" w:rsidR="003D3C2C" w:rsidRPr="00772C2C" w:rsidRDefault="003D3C2C" w:rsidP="003D3C2C">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w:t>
      </w:r>
      <w:proofErr w:type="spellStart"/>
      <w:r w:rsidRPr="00772C2C">
        <w:rPr>
          <w:rFonts w:cs="Calibri"/>
        </w:rPr>
        <w:t>args</w:t>
      </w:r>
      <w:proofErr w:type="spellEnd"/>
      <w:r w:rsidRPr="00772C2C">
        <w:rPr>
          <w:rFonts w:cs="Calibri"/>
        </w:rPr>
        <w:t xml:space="preserve"> I can’t respond to, b) it deters future abuse and sets a positive norm. </w:t>
      </w:r>
    </w:p>
    <w:p w14:paraId="1F92BDBE" w14:textId="77777777" w:rsidR="003D3C2C" w:rsidRPr="00772C2C" w:rsidRDefault="003D3C2C" w:rsidP="003D3C2C">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w:t>
      </w:r>
      <w:proofErr w:type="spellStart"/>
      <w:r w:rsidRPr="00772C2C">
        <w:rPr>
          <w:rFonts w:cs="Calibri"/>
        </w:rPr>
        <w:t>brightlines</w:t>
      </w:r>
      <w:proofErr w:type="spellEnd"/>
      <w:r w:rsidRPr="00772C2C">
        <w:rPr>
          <w:rFonts w:cs="Calibri"/>
        </w:rPr>
        <w:t xml:space="preserve"> under an offense defense paradigm just like 2 </w:t>
      </w:r>
      <w:proofErr w:type="spellStart"/>
      <w:r w:rsidRPr="00772C2C">
        <w:rPr>
          <w:rFonts w:cs="Calibri"/>
        </w:rPr>
        <w:t>interps</w:t>
      </w:r>
      <w:proofErr w:type="spellEnd"/>
      <w:r w:rsidRPr="00772C2C">
        <w:rPr>
          <w:rFonts w:cs="Calibri"/>
        </w:rPr>
        <w:t xml:space="preserve">. </w:t>
      </w:r>
    </w:p>
    <w:p w14:paraId="62F7DB23" w14:textId="77777777" w:rsidR="00BF590A" w:rsidRPr="00BF590A" w:rsidRDefault="00BF590A" w:rsidP="00BF590A"/>
    <w:p w14:paraId="0F8B4203" w14:textId="2BECD1F0" w:rsidR="00791E29" w:rsidRDefault="00791E29" w:rsidP="00791E29">
      <w:pPr>
        <w:pStyle w:val="Heading3"/>
        <w:rPr>
          <w:rFonts w:eastAsia="Calibri" w:cs="Calibri"/>
        </w:rPr>
      </w:pPr>
      <w:r>
        <w:rPr>
          <w:rFonts w:eastAsia="Calibri" w:cs="Calibri"/>
        </w:rPr>
        <w:lastRenderedPageBreak/>
        <w:t>2</w:t>
      </w:r>
    </w:p>
    <w:p w14:paraId="6C703638" w14:textId="1131281E" w:rsidR="00791E29" w:rsidRDefault="00791E29" w:rsidP="00791E29">
      <w:pPr>
        <w:pStyle w:val="Heading4"/>
      </w:pPr>
      <w:r>
        <w:t xml:space="preserve">CP: </w:t>
      </w:r>
      <w:r>
        <w:t xml:space="preserve">Do the </w:t>
      </w:r>
      <w:proofErr w:type="spellStart"/>
      <w:r>
        <w:t>Aff</w:t>
      </w:r>
      <w:proofErr w:type="spellEnd"/>
      <w:r>
        <w:t xml:space="preserve"> except for private entities registered within The Republic of India. </w:t>
      </w:r>
    </w:p>
    <w:p w14:paraId="27DCE6F9" w14:textId="77777777" w:rsidR="00791E29" w:rsidRDefault="00791E29" w:rsidP="00791E29">
      <w:pPr>
        <w:pStyle w:val="Heading4"/>
      </w:pPr>
      <w:r>
        <w:t>The Republic of India should limit the Indian Space Research Organization’s market share to 7.5%</w:t>
      </w:r>
    </w:p>
    <w:p w14:paraId="6095B632" w14:textId="77777777" w:rsidR="00791E29" w:rsidRDefault="00791E29" w:rsidP="00791E29">
      <w:pPr>
        <w:rPr>
          <w:sz w:val="14"/>
          <w:szCs w:val="14"/>
        </w:rPr>
      </w:pPr>
    </w:p>
    <w:p w14:paraId="2172C79C" w14:textId="77777777" w:rsidR="00791E29" w:rsidRDefault="00791E29" w:rsidP="00791E29">
      <w:pPr>
        <w:pStyle w:val="Heading4"/>
      </w:pPr>
      <w:r>
        <w:t>Private appropriation for Indian private entities is key for investor confidence.</w:t>
      </w:r>
    </w:p>
    <w:p w14:paraId="4B606F68" w14:textId="77777777" w:rsidR="00791E29" w:rsidRDefault="00791E29" w:rsidP="00791E29">
      <w:r>
        <w:rPr>
          <w:b/>
          <w:sz w:val="26"/>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4D9ECA6A" w14:textId="77777777" w:rsidR="00791E29" w:rsidRDefault="00791E29" w:rsidP="00791E29">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w:t>
      </w:r>
      <w:proofErr w:type="gramStart"/>
      <w:r>
        <w:rPr>
          <w:sz w:val="16"/>
          <w:szCs w:val="16"/>
        </w:rPr>
        <w:t>project</w:t>
      </w:r>
      <w:proofErr w:type="gramEnd"/>
      <w:r>
        <w:rPr>
          <w:sz w:val="16"/>
          <w:szCs w:val="16"/>
        </w:rPr>
        <w:t xml:space="preserve">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 xml:space="preserve">in 2017 was the herald of a new era in India’s Space </w:t>
      </w:r>
      <w:proofErr w:type="spellStart"/>
      <w:r>
        <w:rPr>
          <w:u w:val="single"/>
        </w:rPr>
        <w:t>endeavours</w:t>
      </w:r>
      <w:proofErr w:type="spellEnd"/>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a substantial 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Pr>
          <w:b/>
          <w:highlight w:val="green"/>
          <w:u w:val="single"/>
        </w:rPr>
        <w:t xml:space="preserve">sounds exhilarating </w:t>
      </w:r>
      <w:r>
        <w:rPr>
          <w:u w:val="single"/>
        </w:rPr>
        <w:t xml:space="preserve">and will </w:t>
      </w:r>
      <w:proofErr w:type="gramStart"/>
      <w:r>
        <w:rPr>
          <w:u w:val="single"/>
        </w:rPr>
        <w:t>definitely go</w:t>
      </w:r>
      <w:proofErr w:type="gramEnd"/>
      <w:r>
        <w:rPr>
          <w:u w:val="single"/>
        </w:rPr>
        <w:t xml:space="preserve">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predominantly with </w:t>
      </w:r>
      <w:r>
        <w:rPr>
          <w:u w:val="single"/>
        </w:rPr>
        <w:t>the object of individual gains</w:t>
      </w:r>
      <w:r>
        <w:rPr>
          <w:b/>
          <w:u w:val="single"/>
        </w:rPr>
        <w:t xml:space="preserve"> </w:t>
      </w:r>
      <w:r>
        <w:rPr>
          <w:b/>
          <w:highlight w:val="green"/>
          <w:u w:val="single"/>
        </w:rPr>
        <w:t xml:space="preserve">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5FC811FB" w14:textId="77777777" w:rsidR="00791E29" w:rsidRDefault="00791E29" w:rsidP="00791E29"/>
    <w:p w14:paraId="1966C358" w14:textId="77777777" w:rsidR="00791E29" w:rsidRDefault="00791E29" w:rsidP="00791E29">
      <w:pPr>
        <w:pStyle w:val="Heading4"/>
      </w:pPr>
      <w:r>
        <w:t xml:space="preserve">Investor confidence is necessary for strong Indian private space-tech—that spills over, boosts Indian military </w:t>
      </w:r>
      <w:proofErr w:type="spellStart"/>
      <w:r>
        <w:t>heg</w:t>
      </w:r>
      <w:proofErr w:type="spellEnd"/>
      <w:r>
        <w:t xml:space="preserve">, and turns case. </w:t>
      </w:r>
    </w:p>
    <w:p w14:paraId="1660D5CC" w14:textId="77777777" w:rsidR="00791E29" w:rsidRDefault="00791E29" w:rsidP="00791E29">
      <w:r>
        <w:rPr>
          <w:b/>
          <w:sz w:val="26"/>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1BF6A9E2" w14:textId="77777777" w:rsidR="00791E29" w:rsidRDefault="00791E29" w:rsidP="00791E29">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w:t>
      </w:r>
      <w:proofErr w:type="gramStart"/>
      <w:r>
        <w:rPr>
          <w:sz w:val="14"/>
          <w:szCs w:val="14"/>
        </w:rPr>
        <w:t>timelines, and</w:t>
      </w:r>
      <w:proofErr w:type="gramEnd"/>
      <w:r>
        <w:rPr>
          <w:sz w:val="14"/>
          <w:szCs w:val="14"/>
        </w:rPr>
        <w:t xml:space="preserve">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w:t>
      </w:r>
      <w:proofErr w:type="gramStart"/>
      <w:r>
        <w:rPr>
          <w:sz w:val="14"/>
          <w:szCs w:val="14"/>
        </w:rPr>
        <w:t>in order to</w:t>
      </w:r>
      <w:proofErr w:type="gramEnd"/>
      <w:r>
        <w:rPr>
          <w:sz w:val="14"/>
          <w:szCs w:val="14"/>
        </w:rPr>
        <w:t xml:space="preserve">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indirect benefits of space technology </w:t>
      </w:r>
      <w:proofErr w:type="gramStart"/>
      <w:r>
        <w:rPr>
          <w:sz w:val="14"/>
          <w:szCs w:val="14"/>
        </w:rPr>
        <w:t>include:</w:t>
      </w:r>
      <w:proofErr w:type="gramEnd"/>
      <w:r>
        <w:rPr>
          <w:sz w:val="14"/>
          <w:szCs w:val="14"/>
        </w:rPr>
        <w:t xml:space="preserv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w:t>
      </w:r>
      <w:r>
        <w:rPr>
          <w:sz w:val="14"/>
          <w:szCs w:val="14"/>
        </w:rPr>
        <w:lastRenderedPageBreak/>
        <w:t>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w:t>
      </w:r>
      <w:proofErr w:type="gramStart"/>
      <w:r>
        <w:rPr>
          <w:sz w:val="14"/>
          <w:szCs w:val="14"/>
        </w:rPr>
        <w:t>create also</w:t>
      </w:r>
      <w:proofErr w:type="gramEnd"/>
      <w:r>
        <w:rPr>
          <w:sz w:val="14"/>
          <w:szCs w:val="14"/>
        </w:rPr>
        <w:t xml:space="preserve">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w:t>
      </w:r>
      <w:proofErr w:type="gramStart"/>
      <w:r>
        <w:rPr>
          <w:sz w:val="14"/>
          <w:szCs w:val="14"/>
        </w:rPr>
        <w:t>software</w:t>
      </w:r>
      <w:proofErr w:type="gramEnd"/>
      <w:r>
        <w:rPr>
          <w:sz w:val="14"/>
          <w:szCs w:val="14"/>
        </w:rPr>
        <w:t xml:space="preserv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of capabilities 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w:t>
      </w:r>
      <w:proofErr w:type="gramStart"/>
      <w:r>
        <w:rPr>
          <w:sz w:val="14"/>
          <w:szCs w:val="14"/>
        </w:rPr>
        <w:t>data, and</w:t>
      </w:r>
      <w:proofErr w:type="gramEnd"/>
      <w:r>
        <w:rPr>
          <w:sz w:val="14"/>
          <w:szCs w:val="14"/>
        </w:rPr>
        <w:t xml:space="preserve">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 xml:space="preserve">across various sectors such as </w:t>
      </w:r>
      <w:proofErr w:type="spellStart"/>
      <w:r>
        <w:rPr>
          <w:u w:val="single"/>
        </w:rPr>
        <w:t>defence</w:t>
      </w:r>
      <w:proofErr w:type="spellEnd"/>
      <w:r>
        <w:rPr>
          <w:u w:val="single"/>
        </w:rPr>
        <w:t xml:space="preserve">, education, agriculture, energy, </w:t>
      </w:r>
      <w:proofErr w:type="gramStart"/>
      <w:r>
        <w:rPr>
          <w:u w:val="single"/>
        </w:rPr>
        <w:t>transportation</w:t>
      </w:r>
      <w:proofErr w:type="gramEnd"/>
      <w:r>
        <w:rPr>
          <w:u w:val="single"/>
        </w:rPr>
        <w:t xml:space="preserve">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60E01479" w14:textId="77777777" w:rsidR="00791E29" w:rsidRDefault="00791E29" w:rsidP="00791E29"/>
    <w:p w14:paraId="0F7E49D7" w14:textId="77777777" w:rsidR="00791E29" w:rsidRDefault="00791E29" w:rsidP="00791E29">
      <w:pPr>
        <w:pStyle w:val="Heading4"/>
      </w:pPr>
      <w:r>
        <w:lastRenderedPageBreak/>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7AE37573" w14:textId="77777777" w:rsidR="00791E29" w:rsidRDefault="00791E29" w:rsidP="00791E29">
      <w:proofErr w:type="spellStart"/>
      <w:r>
        <w:rPr>
          <w:b/>
          <w:sz w:val="26"/>
          <w:szCs w:val="26"/>
        </w:rPr>
        <w:t>Bommakanti</w:t>
      </w:r>
      <w:proofErr w:type="spellEnd"/>
      <w:r>
        <w:rPr>
          <w:b/>
          <w:sz w:val="26"/>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w:t>
      </w:r>
      <w:proofErr w:type="gramStart"/>
      <w:r>
        <w:t>conventional</w:t>
      </w:r>
      <w:proofErr w:type="gramEnd"/>
      <w:r>
        <w:t xml:space="preserve">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031DAD66" w14:textId="77777777" w:rsidR="00791E29" w:rsidRDefault="00791E29" w:rsidP="00791E29">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w:t>
      </w:r>
      <w:proofErr w:type="gramStart"/>
      <w:r>
        <w:rPr>
          <w:sz w:val="14"/>
          <w:szCs w:val="14"/>
        </w:rPr>
        <w:t>launched</w:t>
      </w:r>
      <w:proofErr w:type="gramEnd"/>
      <w:r>
        <w:rPr>
          <w:sz w:val="14"/>
          <w:szCs w:val="14"/>
        </w:rPr>
        <w:t xml:space="preserve">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w:t>
      </w:r>
      <w:proofErr w:type="gramStart"/>
      <w:r>
        <w:rPr>
          <w:b/>
          <w:u w:val="single"/>
        </w:rPr>
        <w:t>sea</w:t>
      </w:r>
      <w:proofErr w:type="gramEnd"/>
      <w:r>
        <w:rPr>
          <w:b/>
          <w:u w:val="single"/>
        </w:rPr>
        <w:t xml:space="preserve">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w:t>
      </w:r>
      <w:proofErr w:type="gramStart"/>
      <w:r>
        <w:rPr>
          <w:sz w:val="14"/>
          <w:szCs w:val="14"/>
        </w:rPr>
        <w:t>in close proximity to</w:t>
      </w:r>
      <w:proofErr w:type="gramEnd"/>
      <w:r>
        <w:rPr>
          <w:sz w:val="14"/>
          <w:szCs w:val="14"/>
        </w:rPr>
        <w:t xml:space="preserve">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 xml:space="preserve">unwarranted </w:t>
      </w:r>
      <w:proofErr w:type="gramStart"/>
      <w:r>
        <w:rPr>
          <w:b/>
          <w:highlight w:val="green"/>
          <w:u w:val="single"/>
        </w:rPr>
        <w:t>in light of</w:t>
      </w:r>
      <w:proofErr w:type="gramEnd"/>
      <w:r>
        <w:rPr>
          <w:b/>
          <w:highlight w:val="green"/>
          <w:u w:val="single"/>
        </w:rPr>
        <w:t xml:space="preserve"> Beijing’s</w:t>
      </w:r>
      <w:r>
        <w:rPr>
          <w:b/>
          <w:u w:val="single"/>
        </w:rPr>
        <w:t xml:space="preserve"> recent and ongoing </w:t>
      </w:r>
      <w:r>
        <w:rPr>
          <w:b/>
          <w:highlight w:val="green"/>
          <w:u w:val="single"/>
        </w:rPr>
        <w:t>aggressiveness</w:t>
      </w:r>
      <w:r>
        <w:rPr>
          <w:b/>
          <w:u w:val="single"/>
        </w:rPr>
        <w:t xml:space="preserve">, </w:t>
      </w:r>
      <w:r>
        <w:rPr>
          <w:u w:val="single"/>
        </w:rPr>
        <w:t xml:space="preserve">which India is evidently bearing the brunt. 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xml:space="preserve">.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w:t>
      </w:r>
      <w:r>
        <w:rPr>
          <w:sz w:val="14"/>
          <w:szCs w:val="14"/>
        </w:rPr>
        <w:lastRenderedPageBreak/>
        <w:t>(COMMINT),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 xml:space="preserve">Chinese hegemony on the other hand will become a certainty, if New Delhi lapses into self-doubt and remains unduly restrained in the testing, </w:t>
      </w:r>
      <w:proofErr w:type="gramStart"/>
      <w:r>
        <w:rPr>
          <w:u w:val="single"/>
        </w:rPr>
        <w:t>integration</w:t>
      </w:r>
      <w:proofErr w:type="gramEnd"/>
      <w:r>
        <w:rPr>
          <w:u w:val="single"/>
        </w:rPr>
        <w:t xml:space="preserve"> and deployment of space weapons.</w:t>
      </w:r>
    </w:p>
    <w:p w14:paraId="2491D5D5" w14:textId="77777777" w:rsidR="00791E29" w:rsidRDefault="00791E29" w:rsidP="00791E29"/>
    <w:p w14:paraId="09C51391" w14:textId="77777777" w:rsidR="00791E29" w:rsidRDefault="00791E29" w:rsidP="00791E29">
      <w:pPr>
        <w:pStyle w:val="Heading4"/>
      </w:pPr>
      <w:r>
        <w:t xml:space="preserve">China </w:t>
      </w:r>
      <w:proofErr w:type="spellStart"/>
      <w:r>
        <w:t>heg</w:t>
      </w:r>
      <w:proofErr w:type="spellEnd"/>
      <w:r>
        <w:t xml:space="preserve"> is revisionist and offensive-- in the Indo-Pacific that causes draw-in.</w:t>
      </w:r>
    </w:p>
    <w:p w14:paraId="688C5B38" w14:textId="77777777" w:rsidR="00791E29" w:rsidRDefault="00791E29" w:rsidP="00791E29">
      <w:bookmarkStart w:id="0" w:name="_heading=h.gjdgxs" w:colFirst="0" w:colLast="0"/>
      <w:bookmarkEnd w:id="0"/>
      <w:r>
        <w:rPr>
          <w:b/>
          <w:sz w:val="26"/>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18">
        <w:r>
          <w:t>https://tnsr.org/2019/02/after-the-responsible-stakeholder-what-debating-americas-china-strategy-2/</w:t>
        </w:r>
      </w:hyperlink>
      <w:r>
        <w:t xml:space="preserve"> 12-10-2021 amrita]</w:t>
      </w:r>
    </w:p>
    <w:p w14:paraId="6B94605D" w14:textId="77777777" w:rsidR="00791E29" w:rsidRDefault="00791E29" w:rsidP="00791E29">
      <w:pPr>
        <w:rPr>
          <w:sz w:val="14"/>
          <w:szCs w:val="14"/>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embraced more repressive policies</w:t>
      </w:r>
      <w:r>
        <w:rPr>
          <w:sz w:val="14"/>
          <w:szCs w:val="14"/>
        </w:rPr>
        <w:t xml:space="preserve">, especially after Xi Jinping became general secretary in 2012. </w:t>
      </w:r>
      <w:r>
        <w:rPr>
          <w:b/>
          <w:u w:val="single"/>
        </w:rPr>
        <w:t xml:space="preserve">Meanwhile, Beijing </w:t>
      </w:r>
      <w:r>
        <w:rPr>
          <w:b/>
          <w:highlight w:val="green"/>
          <w:u w:val="single"/>
        </w:rPr>
        <w:t xml:space="preserve">sought to control the Indo-Pacific </w:t>
      </w:r>
      <w:r>
        <w:rPr>
          <w:b/>
          <w:u w:val="single"/>
        </w:rPr>
        <w:t xml:space="preserve">region </w:t>
      </w:r>
      <w:r>
        <w:rPr>
          <w:b/>
          <w:highlight w:val="green"/>
          <w:u w:val="single"/>
        </w:rPr>
        <w:t>by</w:t>
      </w:r>
      <w:r>
        <w:rPr>
          <w:b/>
          <w:u w:val="single"/>
        </w:rPr>
        <w:t xml:space="preserve"> </w:t>
      </w:r>
      <w:r>
        <w:rPr>
          <w:u w:val="single"/>
        </w:rPr>
        <w:t>coercing its neighbors, undermining U.S. alliances, practicing mercantilist policies, steadily</w:t>
      </w:r>
      <w:r>
        <w:rPr>
          <w:b/>
          <w:u w:val="single"/>
        </w:rPr>
        <w:t xml:space="preserve"> </w:t>
      </w:r>
      <w:r>
        <w:rPr>
          <w:b/>
          <w:highlight w:val="green"/>
          <w:u w:val="single"/>
        </w:rPr>
        <w:t xml:space="preserve">increasing its presence </w:t>
      </w:r>
      <w:r>
        <w:rPr>
          <w:u w:val="single"/>
        </w:rPr>
        <w:t>and influence in the South China Sea</w:t>
      </w:r>
      <w:r>
        <w:rPr>
          <w:b/>
          <w:u w:val="single"/>
        </w:rPr>
        <w:t xml:space="preserve">, </w:t>
      </w:r>
      <w:r>
        <w:rPr>
          <w:b/>
          <w:highlight w:val="green"/>
          <w:u w:val="single"/>
        </w:rPr>
        <w:t>and modernizing its military</w:t>
      </w:r>
      <w:r>
        <w:rPr>
          <w:b/>
          <w:u w:val="single"/>
        </w:rPr>
        <w:t xml:space="preserve">. In </w:t>
      </w:r>
      <w:r>
        <w:rPr>
          <w:b/>
          <w:highlight w:val="green"/>
          <w:u w:val="single"/>
        </w:rPr>
        <w:t>the Indo-Pacific and beyond</w:t>
      </w:r>
      <w:r>
        <w:rPr>
          <w:b/>
          <w:u w:val="single"/>
        </w:rPr>
        <w:t xml:space="preserve">, moreover,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Chinese 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w:t>
      </w:r>
      <w:proofErr w:type="gramStart"/>
      <w:r>
        <w:rPr>
          <w:sz w:val="14"/>
          <w:szCs w:val="14"/>
        </w:rPr>
        <w:t>in a position</w:t>
      </w:r>
      <w:proofErr w:type="gramEnd"/>
      <w:r>
        <w:rPr>
          <w:sz w:val="14"/>
          <w:szCs w:val="14"/>
        </w:rPr>
        <w:t xml:space="preserve">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in the Indo-Pacific </w:t>
      </w:r>
      <w:r>
        <w:rPr>
          <w:b/>
          <w:u w:val="single"/>
        </w:rPr>
        <w:t xml:space="preserve">and beyond. </w:t>
      </w:r>
      <w:r>
        <w:rPr>
          <w:u w:val="single"/>
        </w:rPr>
        <w:t>These more assertive policies have been made possible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 xml:space="preserve">is unprecedented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lastRenderedPageBreak/>
        <w:t xml:space="preserve">three enduring U.S. interests. First, the United States seeks to maintain a favorable </w:t>
      </w:r>
      <w:r>
        <w:rPr>
          <w:b/>
          <w:highlight w:val="green"/>
          <w:u w:val="single"/>
        </w:rPr>
        <w:t>balance of power in the Indo-Pacific 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3641B4A4" w14:textId="77777777" w:rsidR="00791E29" w:rsidRDefault="00791E29" w:rsidP="00791E29"/>
    <w:p w14:paraId="11BBBDF0" w14:textId="77777777" w:rsidR="00791E29" w:rsidRDefault="00791E29" w:rsidP="00791E29">
      <w:pPr>
        <w:pStyle w:val="Heading4"/>
      </w:pPr>
      <w:bookmarkStart w:id="1" w:name="_heading=h.vjry1mdl3trt" w:colFirst="0" w:colLast="0"/>
      <w:bookmarkEnd w:id="1"/>
      <w:r>
        <w:t xml:space="preserve">That goes nuclear-- extinction :/ </w:t>
      </w:r>
    </w:p>
    <w:p w14:paraId="6A72692A" w14:textId="77777777" w:rsidR="00791E29" w:rsidRDefault="00791E29" w:rsidP="00791E29">
      <w:pPr>
        <w:shd w:val="clear" w:color="auto" w:fill="FFFFFF"/>
      </w:pPr>
      <w:r>
        <w:rPr>
          <w:b/>
          <w:sz w:val="26"/>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w:t>
      </w:r>
      <w:proofErr w:type="gramStart"/>
      <w:r>
        <w:t>gobears</w:t>
      </w:r>
      <w:proofErr w:type="gramEnd"/>
      <w:r>
        <w:t xml:space="preserve">, Trump and the Interregnum of American Nuclear Hegemony, November 8, 2018. </w:t>
      </w:r>
      <w:hyperlink r:id="rId19">
        <w:r>
          <w:t>https://www.tandfonline.com/doi/full/10.1080/25751654.2018.1532525 recut 12-10-2021</w:t>
        </w:r>
      </w:hyperlink>
      <w:r>
        <w:t xml:space="preserve"> amrita]</w:t>
      </w:r>
    </w:p>
    <w:p w14:paraId="42396D50" w14:textId="77777777" w:rsidR="00791E29" w:rsidRDefault="00791E29" w:rsidP="00791E29">
      <w:pPr>
        <w:rPr>
          <w:sz w:val="14"/>
          <w:szCs w:val="14"/>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w:t>
      </w:r>
      <w:proofErr w:type="gramStart"/>
      <w:r>
        <w:rPr>
          <w:sz w:val="14"/>
          <w:szCs w:val="14"/>
        </w:rPr>
        <w:t>aligning</w:t>
      </w:r>
      <w:proofErr w:type="gramEnd"/>
      <w:r>
        <w:rPr>
          <w:sz w:val="14"/>
          <w:szCs w:val="14"/>
        </w:rPr>
        <w:t xml:space="preserve">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w:t>
      </w:r>
      <w:proofErr w:type="gramStart"/>
      <w:r>
        <w:rPr>
          <w:sz w:val="14"/>
          <w:szCs w:val="14"/>
        </w:rPr>
        <w:t>a number of</w:t>
      </w:r>
      <w:proofErr w:type="gramEnd"/>
      <w:r>
        <w:rPr>
          <w:sz w:val="14"/>
          <w:szCs w:val="14"/>
        </w:rPr>
        <w:t xml:space="preserve">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Pr>
          <w:b/>
          <w:highlight w:val="green"/>
          <w:u w:val="single"/>
        </w:rPr>
        <w:t>strategically,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Pr>
          <w:b/>
          <w:highlight w:val="green"/>
          <w:u w:val="single"/>
        </w:rPr>
        <w:t>nuclear threats</w:t>
      </w:r>
      <w:r>
        <w:rPr>
          <w:highlight w:val="green"/>
          <w:u w:val="single"/>
        </w:rPr>
        <w:t xml:space="preserve"> </w:t>
      </w:r>
      <w:r>
        <w:rPr>
          <w:u w:val="single"/>
        </w:rPr>
        <w:t xml:space="preserve">and deployments </w:t>
      </w:r>
      <w:r>
        <w:rPr>
          <w:b/>
          <w:highlight w:val="green"/>
          <w:u w:val="single"/>
        </w:rPr>
        <w:t>against nuclear-armed adversaries</w:t>
      </w:r>
      <w:r>
        <w:rPr>
          <w:u w:val="single"/>
        </w:rPr>
        <w:t xml:space="preserve"> </w:t>
      </w:r>
      <w:r>
        <w:rPr>
          <w:sz w:val="14"/>
          <w:szCs w:val="14"/>
        </w:rPr>
        <w:t xml:space="preserve">– as Japan has begun to do with reference to its “technological deterrent” since about 2012.9 This period could last for many years until and </w:t>
      </w:r>
      <w:r>
        <w:rPr>
          <w:b/>
          <w:highlight w:val="green"/>
          <w:u w:val="single"/>
        </w:rPr>
        <w:t>when</w:t>
      </w:r>
      <w:r>
        <w:rPr>
          <w:u w:val="single"/>
        </w:rPr>
        <w:t xml:space="preserve"> nuclear </w:t>
      </w:r>
      <w:r>
        <w:rPr>
          <w:b/>
          <w:highlight w:val="green"/>
          <w:u w:val="single"/>
        </w:rPr>
        <w:t>war breaks out</w:t>
      </w:r>
      <w:r>
        <w:rPr>
          <w:highlight w:val="green"/>
          <w:u w:val="single"/>
        </w:rPr>
        <w:t xml:space="preserve"> </w:t>
      </w:r>
      <w:r>
        <w:rPr>
          <w:u w:val="single"/>
        </w:rPr>
        <w:t xml:space="preserve">and leads to a post-nuclear war disorder; or </w:t>
      </w:r>
      <w:r>
        <w:rPr>
          <w:b/>
          <w:highlight w:val="green"/>
          <w:u w:val="single"/>
        </w:rPr>
        <w:t>a</w:t>
      </w:r>
      <w:r>
        <w:rPr>
          <w:u w:val="single"/>
        </w:rPr>
        <w:t xml:space="preserve"> new, post-hegemonic strategic </w:t>
      </w:r>
      <w:r>
        <w:rPr>
          <w:b/>
          <w:highlight w:val="green"/>
          <w:u w:val="single"/>
        </w:rPr>
        <w:t>framework is established</w:t>
      </w:r>
      <w:r>
        <w:rPr>
          <w:u w:val="single"/>
        </w:rPr>
        <w:t xml:space="preserve"> to manage and/or abolish nuclear threat</w:t>
      </w:r>
      <w:r>
        <w:rPr>
          <w:sz w:val="14"/>
          <w:szCs w:val="14"/>
        </w:rPr>
        <w:t xml:space="preserve">. Under full-blown American nuclear hegemony, fewer states had nuclear weapons, </w:t>
      </w:r>
      <w:r>
        <w:rPr>
          <w:u w:val="single"/>
        </w:rPr>
        <w:t xml:space="preserve">the major nuclear weapons states entered into legally binding restraints on force </w:t>
      </w:r>
      <w:proofErr w:type="gramStart"/>
      <w:r>
        <w:rPr>
          <w:u w:val="single"/>
        </w:rPr>
        <w:t>levels</w:t>
      </w:r>
      <w:proofErr w:type="gramEnd"/>
      <w:r>
        <w:rPr>
          <w:u w:val="single"/>
        </w:rPr>
        <w:t xml:space="preserve">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r>
        <w:rPr>
          <w:u w:val="single"/>
        </w:rPr>
        <w:t xml:space="preserve">first, and during a volley, who fired first and even who hit whom. </w:t>
      </w:r>
      <w:r>
        <w:rPr>
          <w:sz w:val="14"/>
          <w:szCs w:val="14"/>
        </w:rPr>
        <w:t xml:space="preserve">In a highly proliferated world, </w:t>
      </w:r>
      <w:r>
        <w:rPr>
          <w:b/>
          <w:highlight w:val="green"/>
          <w:u w:val="single"/>
        </w:rPr>
        <w:t>nuclear-armed states</w:t>
      </w:r>
      <w:r>
        <w:rPr>
          <w:highlight w:val="green"/>
          <w:u w:val="single"/>
        </w:rPr>
        <w:t xml:space="preserve"> </w:t>
      </w:r>
      <w:r>
        <w:rPr>
          <w:u w:val="single"/>
        </w:rPr>
        <w:t xml:space="preserve">may </w:t>
      </w:r>
      <w:r>
        <w:rPr>
          <w:b/>
          <w:highlight w:val="green"/>
          <w:u w:val="single"/>
        </w:rPr>
        <w:t>feel driven to 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to deter multiple 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Pr>
          <w:b/>
          <w:highlight w:val="green"/>
          <w:u w:val="single"/>
        </w:rPr>
        <w:t>nuclear 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 xml:space="preserve">and post-nuclear attack reconstruction. </w:t>
      </w:r>
      <w:r>
        <w:rPr>
          <w:sz w:val="14"/>
          <w:szCs w:val="14"/>
        </w:rPr>
        <w:t xml:space="preserve">The </w:t>
      </w:r>
      <w:proofErr w:type="gramStart"/>
      <w:r>
        <w:rPr>
          <w:sz w:val="14"/>
          <w:szCs w:val="14"/>
        </w:rPr>
        <w:t>first time</w:t>
      </w:r>
      <w:proofErr w:type="gramEnd"/>
      <w:r>
        <w:rPr>
          <w:sz w:val="14"/>
          <w:szCs w:val="14"/>
        </w:rPr>
        <w:t xml:space="preserve"> nuclear weapons are used since 1945 will be shocking, the second time, less so, the third time, the new normal.</w:t>
      </w:r>
    </w:p>
    <w:p w14:paraId="0826861F" w14:textId="77777777" w:rsidR="00791E29" w:rsidRPr="00791E29" w:rsidRDefault="00791E29" w:rsidP="00791E29"/>
    <w:p w14:paraId="1CBED01C" w14:textId="5E40DA48" w:rsidR="00A36186" w:rsidRDefault="00D16BB5" w:rsidP="00D16BB5">
      <w:pPr>
        <w:pStyle w:val="Heading1"/>
      </w:pPr>
      <w:r>
        <w:lastRenderedPageBreak/>
        <w:t>Case</w:t>
      </w:r>
    </w:p>
    <w:p w14:paraId="08EE528E" w14:textId="1D6AF247" w:rsidR="00791E29" w:rsidRDefault="00791E29" w:rsidP="00791E29">
      <w:pPr>
        <w:pStyle w:val="Heading2"/>
      </w:pPr>
      <w:r>
        <w:lastRenderedPageBreak/>
        <w:t>Space Debris</w:t>
      </w:r>
    </w:p>
    <w:p w14:paraId="2ADD6097" w14:textId="67246C32" w:rsidR="00BF590A" w:rsidRPr="00F400A4" w:rsidRDefault="00BF590A" w:rsidP="00BF590A">
      <w:pPr>
        <w:rPr>
          <w:rStyle w:val="Style13ptBold"/>
        </w:rPr>
      </w:pPr>
      <w:r w:rsidRPr="00F400A4">
        <w:rPr>
          <w:rStyle w:val="Style13ptBold"/>
        </w:rPr>
        <w:t>1) Their May 18 card only talks about satellite collisions now. There’s no link into future satellites because they already will collide now.</w:t>
      </w:r>
    </w:p>
    <w:p w14:paraId="7C55FE12" w14:textId="6FA0F94D" w:rsidR="00791E29" w:rsidRPr="0000052F" w:rsidRDefault="00BF590A" w:rsidP="00791E29">
      <w:pPr>
        <w:pStyle w:val="Heading4"/>
        <w:rPr>
          <w:rFonts w:cs="Arial"/>
        </w:rPr>
      </w:pPr>
      <w:r>
        <w:rPr>
          <w:rFonts w:cs="Arial"/>
        </w:rPr>
        <w:t>2</w:t>
      </w:r>
      <w:r w:rsidR="00791E29">
        <w:rPr>
          <w:rFonts w:cs="Arial"/>
        </w:rPr>
        <w:t xml:space="preserve">] </w:t>
      </w:r>
      <w:r w:rsidR="00791E29" w:rsidRPr="0000052F">
        <w:rPr>
          <w:rFonts w:cs="Arial"/>
        </w:rPr>
        <w:t xml:space="preserve">Either the asteroids are small and not existential OR we’d have forever to prepare. </w:t>
      </w:r>
    </w:p>
    <w:p w14:paraId="0A00EEB4" w14:textId="77777777" w:rsidR="00791E29" w:rsidRDefault="00791E29" w:rsidP="00791E29">
      <w:r w:rsidRPr="0000052F">
        <w:t xml:space="preserve">Martin </w:t>
      </w:r>
      <w:r w:rsidRPr="0088134F">
        <w:rPr>
          <w:rStyle w:val="Style13ptBold"/>
        </w:rPr>
        <w:t>Rees 18</w:t>
      </w:r>
      <w:r w:rsidRPr="0000052F">
        <w:t xml:space="preserve">. </w:t>
      </w:r>
      <w:proofErr w:type="gramStart"/>
      <w:r w:rsidRPr="0000052F">
        <w:t>Astronomer Royal,</w:t>
      </w:r>
      <w:proofErr w:type="gramEnd"/>
      <w:r w:rsidRPr="0000052F">
        <w:t xml:space="preserve"> founded the Centre for the Study of Existential Risk, Fellow of Trinity College and Emeritus Professor of Cosmology and Astrophysics at the University of Cambridge. 10/16/2018. On the Future: Prospects for Humanity. Princeton University Press.</w:t>
      </w:r>
    </w:p>
    <w:p w14:paraId="60D23419" w14:textId="77777777" w:rsidR="00791E29" w:rsidRPr="0000052F" w:rsidRDefault="00791E29" w:rsidP="00791E29"/>
    <w:p w14:paraId="7B259292" w14:textId="77777777" w:rsidR="00791E29" w:rsidRPr="0000052F" w:rsidRDefault="00791E29" w:rsidP="00791E29">
      <w:r w:rsidRPr="0000052F">
        <w:t xml:space="preserve">You may guess </w:t>
      </w:r>
      <w:proofErr w:type="gramStart"/>
      <w:r w:rsidRPr="0000052F">
        <w:t>that,</w:t>
      </w:r>
      <w:proofErr w:type="gramEnd"/>
      <w:r w:rsidRPr="0000052F">
        <w:t xml:space="preserve"> being an astronomer, anxiety about </w:t>
      </w:r>
      <w:r w:rsidRPr="00A53BF8">
        <w:rPr>
          <w:rStyle w:val="StyleUnderline"/>
          <w:highlight w:val="green"/>
        </w:rPr>
        <w:t>asteroid</w:t>
      </w:r>
      <w:r w:rsidRPr="0000052F">
        <w:rPr>
          <w:rStyle w:val="StyleUnderline"/>
        </w:rPr>
        <w:t xml:space="preserve"> collisions</w:t>
      </w:r>
      <w:r w:rsidRPr="0000052F">
        <w:t xml:space="preserve"> keeps me awake at night. Not so. Indeed, this </w:t>
      </w:r>
      <w:r w:rsidRPr="0000052F">
        <w:rPr>
          <w:rStyle w:val="StyleUnderline"/>
        </w:rPr>
        <w:t xml:space="preserve">is </w:t>
      </w:r>
      <w:r w:rsidRPr="00A53BF8">
        <w:rPr>
          <w:rStyle w:val="StyleUnderline"/>
          <w:highlight w:val="green"/>
        </w:rPr>
        <w:t>one of the few threats that</w:t>
      </w:r>
      <w:r w:rsidRPr="00A53BF8">
        <w:rPr>
          <w:highlight w:val="green"/>
        </w:rPr>
        <w:t xml:space="preserve"> </w:t>
      </w:r>
      <w:r w:rsidRPr="00A53BF8">
        <w:rPr>
          <w:rStyle w:val="StyleUnderline"/>
          <w:highlight w:val="green"/>
        </w:rPr>
        <w:t>we</w:t>
      </w:r>
      <w:r w:rsidRPr="00A53BF8">
        <w:rPr>
          <w:highlight w:val="green"/>
        </w:rPr>
        <w:t xml:space="preserve"> </w:t>
      </w:r>
      <w:r w:rsidRPr="00A53BF8">
        <w:rPr>
          <w:rStyle w:val="Emphasis"/>
          <w:highlight w:val="green"/>
        </w:rPr>
        <w:t>can quantify</w:t>
      </w:r>
      <w:r w:rsidRPr="00A53BF8">
        <w:rPr>
          <w:rStyle w:val="StyleUnderline"/>
          <w:highlight w:val="green"/>
        </w:rPr>
        <w:t>— and be</w:t>
      </w:r>
      <w:r w:rsidRPr="00A53BF8">
        <w:rPr>
          <w:highlight w:val="green"/>
        </w:rPr>
        <w:t xml:space="preserve"> </w:t>
      </w:r>
      <w:r w:rsidRPr="00A53BF8">
        <w:rPr>
          <w:rStyle w:val="Emphasis"/>
          <w:highlight w:val="green"/>
        </w:rPr>
        <w:t>confident is unlikely</w:t>
      </w:r>
      <w:r w:rsidRPr="0000052F">
        <w:rPr>
          <w:rStyle w:val="StyleUnderline"/>
        </w:rPr>
        <w:t xml:space="preserve">. Every ten million years or so, a body a few </w:t>
      </w:r>
      <w:proofErr w:type="spellStart"/>
      <w:r w:rsidRPr="0000052F">
        <w:rPr>
          <w:rStyle w:val="StyleUnderline"/>
        </w:rPr>
        <w:t>kilometres</w:t>
      </w:r>
      <w:proofErr w:type="spellEnd"/>
      <w:r w:rsidRPr="0000052F">
        <w:rPr>
          <w:rStyle w:val="StyleUnderline"/>
        </w:rPr>
        <w:t xml:space="preserve"> across will hit the Earth, causing global catastrophe— so </w:t>
      </w:r>
      <w:r w:rsidRPr="00A53BF8">
        <w:rPr>
          <w:rStyle w:val="StyleUnderline"/>
          <w:highlight w:val="green"/>
        </w:rPr>
        <w:t xml:space="preserve">there are </w:t>
      </w:r>
      <w:r w:rsidRPr="00A53BF8">
        <w:rPr>
          <w:rStyle w:val="Emphasis"/>
          <w:highlight w:val="green"/>
        </w:rPr>
        <w:t>a few chances in a million</w:t>
      </w:r>
      <w:r w:rsidRPr="00A53BF8">
        <w:rPr>
          <w:highlight w:val="green"/>
        </w:rPr>
        <w:t xml:space="preserve"> </w:t>
      </w:r>
      <w:r w:rsidRPr="00A53BF8">
        <w:rPr>
          <w:rStyle w:val="StyleUnderline"/>
          <w:highlight w:val="green"/>
        </w:rPr>
        <w:t>that</w:t>
      </w:r>
      <w:r w:rsidRPr="0000052F">
        <w:rPr>
          <w:rStyle w:val="StyleUnderline"/>
        </w:rPr>
        <w:t xml:space="preserve"> such </w:t>
      </w:r>
      <w:r w:rsidRPr="00A53BF8">
        <w:rPr>
          <w:rStyle w:val="StyleUnderline"/>
          <w:highlight w:val="green"/>
        </w:rPr>
        <w:t>an impact occurs within a human lifetime</w:t>
      </w:r>
      <w:r w:rsidRPr="0000052F">
        <w:rPr>
          <w:rStyle w:val="StyleUnderline"/>
        </w:rPr>
        <w:t>. There are larger numbers of smaller asteroids that could cause</w:t>
      </w:r>
      <w:r w:rsidRPr="0000052F">
        <w:t xml:space="preserve"> </w:t>
      </w:r>
      <w:r w:rsidRPr="0000052F">
        <w:rPr>
          <w:rStyle w:val="Emphasis"/>
        </w:rPr>
        <w:t>regional</w:t>
      </w:r>
      <w:r w:rsidRPr="0000052F">
        <w:t xml:space="preserve"> </w:t>
      </w:r>
      <w:r w:rsidRPr="0000052F">
        <w:rPr>
          <w:rStyle w:val="StyleUnderline"/>
        </w:rPr>
        <w:t>or</w:t>
      </w:r>
      <w:r w:rsidRPr="0000052F">
        <w:t xml:space="preserve"> </w:t>
      </w:r>
      <w:r w:rsidRPr="0000052F">
        <w:rPr>
          <w:rStyle w:val="Emphasis"/>
        </w:rPr>
        <w:t>local</w:t>
      </w:r>
      <w:r w:rsidRPr="0000052F">
        <w:t xml:space="preserve"> </w:t>
      </w:r>
      <w:r w:rsidRPr="0000052F">
        <w:rPr>
          <w:rStyle w:val="StyleUnderline"/>
        </w:rPr>
        <w:t>devastation</w:t>
      </w:r>
      <w:r w:rsidRPr="0000052F">
        <w:t xml:space="preserve">. The 1908 Tunguska event, which flattened hundreds of square </w:t>
      </w:r>
      <w:proofErr w:type="spellStart"/>
      <w:r w:rsidRPr="0000052F">
        <w:t>kilometres</w:t>
      </w:r>
      <w:proofErr w:type="spellEnd"/>
      <w:r w:rsidRPr="0000052F">
        <w:t xml:space="preserve"> of (fortunately unpopulated) forests in Siberia, released energy equivalent to several hundred Hiroshima bombs. </w:t>
      </w:r>
      <w:r w:rsidRPr="00A53BF8">
        <w:rPr>
          <w:rStyle w:val="StyleUnderline"/>
          <w:highlight w:val="green"/>
        </w:rPr>
        <w:t>Can we be</w:t>
      </w:r>
      <w:r w:rsidRPr="00A53BF8">
        <w:rPr>
          <w:highlight w:val="green"/>
        </w:rPr>
        <w:t xml:space="preserve"> </w:t>
      </w:r>
      <w:r w:rsidRPr="00A53BF8">
        <w:rPr>
          <w:rStyle w:val="Emphasis"/>
          <w:highlight w:val="green"/>
        </w:rPr>
        <w:t>forewarned</w:t>
      </w:r>
      <w:r w:rsidRPr="0000052F">
        <w:t xml:space="preserve"> </w:t>
      </w:r>
      <w:r w:rsidRPr="0000052F">
        <w:rPr>
          <w:rStyle w:val="StyleUnderline"/>
        </w:rPr>
        <w:t>of</w:t>
      </w:r>
      <w:r w:rsidRPr="0000052F">
        <w:t xml:space="preserve"> these </w:t>
      </w:r>
      <w:r w:rsidRPr="0000052F">
        <w:rPr>
          <w:rStyle w:val="StyleUnderline"/>
        </w:rPr>
        <w:t>crash landings</w:t>
      </w:r>
      <w:r w:rsidRPr="00A53BF8">
        <w:rPr>
          <w:rStyle w:val="StyleUnderline"/>
          <w:highlight w:val="green"/>
        </w:rPr>
        <w:t>?</w:t>
      </w:r>
      <w:r w:rsidRPr="0000052F">
        <w:rPr>
          <w:rStyle w:val="StyleUnderline"/>
        </w:rPr>
        <w:t xml:space="preserve"> The answer is </w:t>
      </w:r>
      <w:r w:rsidRPr="00A53BF8">
        <w:rPr>
          <w:rStyle w:val="Emphasis"/>
          <w:highlight w:val="green"/>
        </w:rPr>
        <w:t>yes</w:t>
      </w:r>
      <w:r w:rsidRPr="0000052F">
        <w:rPr>
          <w:rStyle w:val="StyleUnderline"/>
        </w:rPr>
        <w:t>. Plans are afoot to create a</w:t>
      </w:r>
      <w:r w:rsidRPr="0000052F">
        <w:t xml:space="preserve"> </w:t>
      </w:r>
      <w:r w:rsidRPr="0000052F">
        <w:rPr>
          <w:rStyle w:val="Emphasis"/>
        </w:rPr>
        <w:t>data set</w:t>
      </w:r>
      <w:r w:rsidRPr="0000052F">
        <w:t xml:space="preserve"> of the one million potential Earth- crossing asteroids larger than 50 </w:t>
      </w:r>
      <w:proofErr w:type="spellStart"/>
      <w:r w:rsidRPr="0000052F">
        <w:t>metres</w:t>
      </w:r>
      <w:proofErr w:type="spellEnd"/>
      <w:r w:rsidRPr="0000052F">
        <w:t xml:space="preserve"> and track their orbits precisely enough to identify those that might come dangerously close. </w:t>
      </w:r>
      <w:r w:rsidRPr="0000052F">
        <w:rPr>
          <w:rStyle w:val="StyleUnderline"/>
        </w:rPr>
        <w:t xml:space="preserve">With the forewarning of an impact, </w:t>
      </w:r>
      <w:r w:rsidRPr="00A53BF8">
        <w:rPr>
          <w:rStyle w:val="StyleUnderline"/>
          <w:highlight w:val="green"/>
        </w:rPr>
        <w:t>the most vulnerable areas could be</w:t>
      </w:r>
      <w:r w:rsidRPr="00A53BF8">
        <w:rPr>
          <w:highlight w:val="green"/>
        </w:rPr>
        <w:t xml:space="preserve"> </w:t>
      </w:r>
      <w:r w:rsidRPr="00A53BF8">
        <w:rPr>
          <w:rStyle w:val="Emphasis"/>
          <w:highlight w:val="green"/>
        </w:rPr>
        <w:t>evacuated</w:t>
      </w:r>
      <w:r w:rsidRPr="0000052F">
        <w:rPr>
          <w:rStyle w:val="StyleUnderline"/>
        </w:rPr>
        <w:t>. Even better</w:t>
      </w:r>
      <w:r w:rsidRPr="0000052F">
        <w:t xml:space="preserve"> news is that </w:t>
      </w:r>
      <w:r w:rsidRPr="0000052F">
        <w:rPr>
          <w:rStyle w:val="StyleUnderline"/>
        </w:rPr>
        <w:t>we could feasibly develop</w:t>
      </w:r>
      <w:r w:rsidRPr="0000052F">
        <w:t xml:space="preserve"> </w:t>
      </w:r>
      <w:r w:rsidRPr="0000052F">
        <w:rPr>
          <w:rStyle w:val="Emphasis"/>
        </w:rPr>
        <w:t>spacecraft</w:t>
      </w:r>
      <w:r w:rsidRPr="0000052F">
        <w:t xml:space="preserve"> </w:t>
      </w:r>
      <w:r w:rsidRPr="0000052F">
        <w:rPr>
          <w:rStyle w:val="StyleUnderline"/>
        </w:rPr>
        <w:t>that could</w:t>
      </w:r>
      <w:r w:rsidRPr="0000052F">
        <w:t xml:space="preserve"> protect us. </w:t>
      </w:r>
      <w:r w:rsidRPr="00A53BF8">
        <w:rPr>
          <w:highlight w:val="green"/>
        </w:rPr>
        <w:t xml:space="preserve">A </w:t>
      </w:r>
      <w:r w:rsidRPr="00A53BF8">
        <w:rPr>
          <w:rStyle w:val="Emphasis"/>
          <w:highlight w:val="green"/>
        </w:rPr>
        <w:t>‘nudge’</w:t>
      </w:r>
      <w:r w:rsidRPr="0000052F">
        <w:t xml:space="preserve">, imparted in space </w:t>
      </w:r>
      <w:r w:rsidRPr="00A53BF8">
        <w:rPr>
          <w:rStyle w:val="StyleUnderline"/>
          <w:highlight w:val="green"/>
        </w:rPr>
        <w:t>several years before the threatened impact</w:t>
      </w:r>
      <w:r w:rsidRPr="00A53BF8">
        <w:rPr>
          <w:highlight w:val="green"/>
        </w:rPr>
        <w:t>,</w:t>
      </w:r>
      <w:r w:rsidRPr="0000052F">
        <w:t xml:space="preserve"> would only need to </w:t>
      </w:r>
      <w:r w:rsidRPr="00A53BF8">
        <w:rPr>
          <w:rStyle w:val="StyleUnderline"/>
          <w:highlight w:val="green"/>
        </w:rPr>
        <w:t>change an asteroid’s velocity</w:t>
      </w:r>
      <w:r w:rsidRPr="0000052F">
        <w:rPr>
          <w:rStyle w:val="StyleUnderline"/>
        </w:rPr>
        <w:t xml:space="preserve"> by a few </w:t>
      </w:r>
      <w:proofErr w:type="spellStart"/>
      <w:r w:rsidRPr="0000052F">
        <w:rPr>
          <w:rStyle w:val="StyleUnderline"/>
        </w:rPr>
        <w:t>centimetres</w:t>
      </w:r>
      <w:proofErr w:type="spellEnd"/>
      <w:r w:rsidRPr="0000052F">
        <w:rPr>
          <w:rStyle w:val="StyleUnderline"/>
        </w:rPr>
        <w:t xml:space="preserve"> per second </w:t>
      </w:r>
      <w:r w:rsidRPr="00A53BF8">
        <w:rPr>
          <w:rStyle w:val="StyleUnderline"/>
          <w:highlight w:val="green"/>
        </w:rPr>
        <w:t>to</w:t>
      </w:r>
      <w:r w:rsidRPr="0000052F">
        <w:rPr>
          <w:rStyle w:val="StyleUnderline"/>
        </w:rPr>
        <w:t xml:space="preserve"> </w:t>
      </w:r>
      <w:r w:rsidRPr="00A53BF8">
        <w:rPr>
          <w:rStyle w:val="Emphasis"/>
          <w:highlight w:val="green"/>
        </w:rPr>
        <w:t>deflect</w:t>
      </w:r>
      <w:r w:rsidRPr="0000052F">
        <w:rPr>
          <w:rStyle w:val="Emphasis"/>
        </w:rPr>
        <w:t xml:space="preserve"> it from</w:t>
      </w:r>
      <w:r w:rsidRPr="0000052F">
        <w:t xml:space="preserve"> a </w:t>
      </w:r>
      <w:r w:rsidRPr="00A53BF8">
        <w:rPr>
          <w:rStyle w:val="Emphasis"/>
          <w:highlight w:val="green"/>
        </w:rPr>
        <w:t>collision</w:t>
      </w:r>
      <w:r w:rsidRPr="0000052F">
        <w:t xml:space="preserve"> course with the Earth. </w:t>
      </w:r>
    </w:p>
    <w:p w14:paraId="3AC3804A" w14:textId="592E5010" w:rsidR="00791E29" w:rsidRDefault="00BF590A" w:rsidP="00791E29">
      <w:pPr>
        <w:pStyle w:val="Heading4"/>
      </w:pPr>
      <w:r>
        <w:t>3</w:t>
      </w:r>
      <w:r w:rsidR="00791E29">
        <w:t xml:space="preserve">] </w:t>
      </w:r>
      <w:proofErr w:type="spellStart"/>
      <w:r w:rsidR="00791E29">
        <w:t>Squo</w:t>
      </w:r>
      <w:proofErr w:type="spellEnd"/>
      <w:r w:rsidR="00791E29">
        <w:t xml:space="preserve"> </w:t>
      </w:r>
      <w:r w:rsidR="00791E29" w:rsidRPr="003B6BA7">
        <w:rPr>
          <w:u w:val="single"/>
        </w:rPr>
        <w:t>tracking</w:t>
      </w:r>
      <w:r w:rsidR="00791E29">
        <w:t xml:space="preserve">, </w:t>
      </w:r>
      <w:r w:rsidR="00791E29" w:rsidRPr="003B6BA7">
        <w:rPr>
          <w:u w:val="single"/>
        </w:rPr>
        <w:t>shielding</w:t>
      </w:r>
      <w:r w:rsidR="00791E29">
        <w:t xml:space="preserve">, and </w:t>
      </w:r>
      <w:r w:rsidR="00791E29" w:rsidRPr="003B6BA7">
        <w:rPr>
          <w:u w:val="single"/>
        </w:rPr>
        <w:t>removal</w:t>
      </w:r>
      <w:r w:rsidR="00791E29">
        <w:t xml:space="preserve"> plans solve</w:t>
      </w:r>
    </w:p>
    <w:p w14:paraId="791D6867" w14:textId="77777777" w:rsidR="00791E29" w:rsidRDefault="00791E29" w:rsidP="00791E29">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783B293B" w14:textId="77777777" w:rsidR="00791E29" w:rsidRDefault="00791E29" w:rsidP="00791E29">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10A9B958" w14:textId="77777777" w:rsidR="00791E29" w:rsidRDefault="00791E29" w:rsidP="00791E29">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5A3810A7" w14:textId="77777777" w:rsidR="00791E29" w:rsidRPr="003B6BA7" w:rsidRDefault="00791E29" w:rsidP="00791E29">
      <w:pPr>
        <w:rPr>
          <w:rStyle w:val="StyleUnderline"/>
        </w:rPr>
      </w:pPr>
      <w:r w:rsidRPr="003B6BA7">
        <w:rPr>
          <w:rStyle w:val="StyleUnderline"/>
        </w:rPr>
        <w:lastRenderedPageBreak/>
        <w:t xml:space="preserve">While that might sound alarming, </w:t>
      </w:r>
      <w:r w:rsidRPr="00A1153A">
        <w:rPr>
          <w:rStyle w:val="StyleUnderline"/>
          <w:highlight w:val="cyan"/>
        </w:rPr>
        <w:t xml:space="preserve">it’s </w:t>
      </w:r>
      <w:proofErr w:type="gramStart"/>
      <w:r w:rsidRPr="00A1153A">
        <w:rPr>
          <w:rStyle w:val="StyleUnderline"/>
          <w:highlight w:val="cyan"/>
        </w:rPr>
        <w:t>a</w:t>
      </w:r>
      <w:r w:rsidRPr="003B6BA7">
        <w:rPr>
          <w:rStyle w:val="StyleUnderline"/>
        </w:rPr>
        <w:t xml:space="preserve">ctually </w:t>
      </w:r>
      <w:r w:rsidRPr="003B6BA7">
        <w:rPr>
          <w:rStyle w:val="Emphasis"/>
        </w:rPr>
        <w:t>quite</w:t>
      </w:r>
      <w:proofErr w:type="gramEnd"/>
      <w:r w:rsidRPr="003B6BA7">
        <w:rPr>
          <w:rStyle w:val="Emphasis"/>
        </w:rPr>
        <w:t xml:space="preserv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33E3AC89" w14:textId="77777777" w:rsidR="00791E29" w:rsidRDefault="00791E29" w:rsidP="00791E29">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405EE3C1" w14:textId="77777777" w:rsidR="00791E29" w:rsidRPr="00791E29" w:rsidRDefault="00791E29" w:rsidP="00791E29">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w:t>
      </w:r>
      <w:proofErr w:type="gramStart"/>
      <w:r w:rsidRPr="003B6BA7">
        <w:rPr>
          <w:rStyle w:val="StyleUnderline"/>
        </w:rPr>
        <w:t>amount</w:t>
      </w:r>
      <w:proofErr w:type="gramEnd"/>
      <w:r w:rsidRPr="003B6BA7">
        <w:rPr>
          <w:rStyle w:val="StyleUnderline"/>
        </w:rPr>
        <w:t xml:space="preserve">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w:t>
      </w:r>
      <w:proofErr w:type="gramStart"/>
      <w:r w:rsidRPr="003B6BA7">
        <w:rPr>
          <w:rStyle w:val="StyleUnderline"/>
        </w:rPr>
        <w:t>up, or</w:t>
      </w:r>
      <w:proofErr w:type="gramEnd"/>
      <w:r w:rsidRPr="003B6BA7">
        <w:rPr>
          <w:rStyle w:val="StyleUnderline"/>
        </w:rPr>
        <w:t xml:space="preserve">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6B74F607" w14:textId="77777777" w:rsidR="00791E29" w:rsidRPr="0000052F" w:rsidRDefault="00791E29" w:rsidP="00791E29"/>
    <w:p w14:paraId="010F68A7" w14:textId="1ACC9BF4" w:rsidR="00791E29" w:rsidRPr="00D47167" w:rsidRDefault="00BF590A" w:rsidP="00791E29">
      <w:pPr>
        <w:pStyle w:val="Heading4"/>
        <w:rPr>
          <w:rFonts w:cs="Arial"/>
        </w:rPr>
      </w:pPr>
      <w:r>
        <w:rPr>
          <w:rFonts w:cs="Arial"/>
        </w:rPr>
        <w:t>4</w:t>
      </w:r>
      <w:r w:rsidR="00791E29">
        <w:rPr>
          <w:rFonts w:cs="Arial"/>
        </w:rPr>
        <w:t xml:space="preserve">] </w:t>
      </w:r>
      <w:r w:rsidR="00791E29" w:rsidRPr="00D47167">
        <w:rPr>
          <w:rFonts w:cs="Arial"/>
        </w:rPr>
        <w:t xml:space="preserve">Newest research from NASA proves any threat is at least a </w:t>
      </w:r>
      <w:r w:rsidR="00791E29" w:rsidRPr="00D47167">
        <w:rPr>
          <w:rFonts w:cs="Arial"/>
          <w:u w:val="single"/>
        </w:rPr>
        <w:t>thousand years</w:t>
      </w:r>
      <w:r w:rsidR="00791E29" w:rsidRPr="00D47167">
        <w:rPr>
          <w:rFonts w:cs="Arial"/>
        </w:rPr>
        <w:t xml:space="preserve"> away </w:t>
      </w:r>
    </w:p>
    <w:p w14:paraId="472E76C1" w14:textId="77777777" w:rsidR="00791E29" w:rsidRPr="00D47167" w:rsidRDefault="00791E29" w:rsidP="00791E29">
      <w:r w:rsidRPr="00D47167">
        <w:rPr>
          <w:rStyle w:val="Style13ptBold"/>
        </w:rPr>
        <w:t>Mack 19</w:t>
      </w:r>
      <w:r w:rsidRPr="00D47167">
        <w:t xml:space="preserve"> (Eric, “NASA says city-smashing asteroids aren't so common,” 6-27, </w:t>
      </w:r>
      <w:hyperlink r:id="rId20" w:history="1">
        <w:r w:rsidRPr="00D47167">
          <w:rPr>
            <w:rStyle w:val="Hyperlink"/>
          </w:rPr>
          <w:t>https://www.cnet.com/news/nasa-says-city-smashing-asteroids-arent-so-common/</w:t>
        </w:r>
      </w:hyperlink>
      <w:r w:rsidRPr="00D47167">
        <w:t xml:space="preserve">) </w:t>
      </w:r>
    </w:p>
    <w:p w14:paraId="5C8EAAC5" w14:textId="77777777" w:rsidR="00791E29" w:rsidRPr="00D47167" w:rsidRDefault="00791E29" w:rsidP="00791E29"/>
    <w:p w14:paraId="683A3901" w14:textId="77777777" w:rsidR="00791E29" w:rsidRPr="007645FB" w:rsidRDefault="00791E29" w:rsidP="00791E29">
      <w:r w:rsidRPr="00D47167">
        <w:rPr>
          <w:rStyle w:val="StyleUnderline"/>
        </w:rPr>
        <w:t xml:space="preserve">Asteroids are all around us, but we shouldn't be losing sleep over the big </w:t>
      </w:r>
      <w:proofErr w:type="gramStart"/>
      <w:r w:rsidRPr="00D47167">
        <w:rPr>
          <w:rStyle w:val="StyleUnderline"/>
        </w:rPr>
        <w:t>buggers</w:t>
      </w:r>
      <w:proofErr w:type="gramEnd"/>
      <w:r w:rsidRPr="00D47167">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D47167">
        <w:t xml:space="preserve">Perhaps </w:t>
      </w:r>
      <w:r w:rsidRPr="00A53BF8">
        <w:rPr>
          <w:rStyle w:val="StyleUnderline"/>
          <w:highlight w:val="green"/>
        </w:rPr>
        <w:t>the last time an asteroid large enough to inflict serious hurt on a limited 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D47167">
        <w:t xml:space="preserve"> In June of that year, the so-called Tunguska Event impacted an unpopulated part of Siberia and was witnessed by only a handful of people, but it flattened 500,000 acres of forest, scorched the </w:t>
      </w:r>
      <w:proofErr w:type="gramStart"/>
      <w:r w:rsidRPr="00D47167">
        <w:t>Earth</w:t>
      </w:r>
      <w:proofErr w:type="gramEnd"/>
      <w:r w:rsidRPr="00D47167">
        <w:t xml:space="preserve">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w:t>
      </w:r>
      <w:proofErr w:type="spellStart"/>
      <w:r w:rsidRPr="00D47167">
        <w:rPr>
          <w:rStyle w:val="StyleUnderline"/>
        </w:rPr>
        <w:t>tooked</w:t>
      </w:r>
      <w:proofErr w:type="spellEnd"/>
      <w:r w:rsidRPr="00D47167">
        <w:rPr>
          <w:rStyle w:val="StyleUnderline"/>
        </w:rPr>
        <w:t xml:space="preserve"> into account the latest data on the population of asteroids in our </w:t>
      </w:r>
      <w:r w:rsidRPr="00D47167">
        <w:rPr>
          <w:rStyle w:val="StyleUnderline"/>
        </w:rPr>
        <w:lastRenderedPageBreak/>
        <w:t xml:space="preserve">neighborhood, they found that such </w:t>
      </w:r>
      <w:r w:rsidRPr="00A53BF8">
        <w:rPr>
          <w:rStyle w:val="StyleUnderline"/>
          <w:highlight w:val="green"/>
        </w:rPr>
        <w:t xml:space="preserve">major impacts are </w:t>
      </w:r>
      <w:r w:rsidRPr="00A53BF8">
        <w:rPr>
          <w:rStyle w:val="Emphasis"/>
          <w:highlight w:val="green"/>
        </w:rPr>
        <w:t>exceedingly rare</w:t>
      </w:r>
      <w:r w:rsidRPr="00D47167">
        <w:t xml:space="preserve">. 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 While this is certainly good news for all earthly life forms, the threat of an asteroid impact is still very real and worth preparing for, as the 2013 bolide explosion over Russia reminded us. "A lot of uncertainty remains about how large asteroids break up in the atmosphere and how much damage they could cause on the ground," said NASA researcher and co-author </w:t>
      </w:r>
      <w:proofErr w:type="spellStart"/>
      <w:r w:rsidRPr="00D47167">
        <w:t>Lorien</w:t>
      </w:r>
      <w:proofErr w:type="spellEnd"/>
      <w:r w:rsidRPr="00D47167">
        <w:t xml:space="preserve">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7FBBEEEE" w14:textId="55C9707A" w:rsidR="00791E29" w:rsidRDefault="00BF590A" w:rsidP="00791E29">
      <w:pPr>
        <w:pStyle w:val="Heading4"/>
      </w:pPr>
      <w:r>
        <w:t>5</w:t>
      </w:r>
      <w:r w:rsidR="00791E29">
        <w:t xml:space="preserve">] </w:t>
      </w:r>
      <w:r w:rsidR="00791E29">
        <w:t xml:space="preserve">No impact to asteroids – the solar system is safer than </w:t>
      </w:r>
      <w:proofErr w:type="spellStart"/>
      <w:proofErr w:type="gramStart"/>
      <w:r w:rsidR="00791E29">
        <w:t>its</w:t>
      </w:r>
      <w:proofErr w:type="spellEnd"/>
      <w:proofErr w:type="gramEnd"/>
      <w:r w:rsidR="00791E29">
        <w:t xml:space="preserve"> ever been and there are no civilization ending asteroids that pose a risk for 2400 years – don’t vote </w:t>
      </w:r>
      <w:proofErr w:type="spellStart"/>
      <w:r w:rsidR="00791E29">
        <w:t>aff</w:t>
      </w:r>
      <w:proofErr w:type="spellEnd"/>
      <w:r w:rsidR="00791E29">
        <w:t xml:space="preserve"> on a vague assertion that an asteroid *could* hit earth</w:t>
      </w:r>
    </w:p>
    <w:p w14:paraId="67CA0E4E" w14:textId="77777777" w:rsidR="00791E29" w:rsidRPr="00BC3B13" w:rsidRDefault="00791E29" w:rsidP="00791E29">
      <w:pPr>
        <w:rPr>
          <w:b/>
          <w:sz w:val="26"/>
        </w:rPr>
      </w:pPr>
      <w:r>
        <w:rPr>
          <w:rStyle w:val="Style13ptBold"/>
        </w:rPr>
        <w:t xml:space="preserve">Siegel 16 </w:t>
      </w:r>
      <w:r w:rsidRPr="00BD5041">
        <w:t xml:space="preserve">(Ethan. 12/21. Ph.D. astrophysicist, author, and science communicator, who professes physics and astronomy at various colleges. “No, Earth is not overdue for a massive asteroid strike” </w:t>
      </w:r>
      <w:hyperlink r:id="rId21" w:history="1">
        <w:r w:rsidRPr="00BD5041">
          <w:rPr>
            <w:rStyle w:val="Hyperlink"/>
          </w:rPr>
          <w:t>https://medium.com/starts-with-a-bang/no-earth-is-not-overdue-for-a-massive-asteroid-strike-59ce8edc0cf8</w:t>
        </w:r>
      </w:hyperlink>
      <w:r w:rsidRPr="00BD5041">
        <w:t>) 9/1/19 RK</w:t>
      </w:r>
      <w:r>
        <w:t xml:space="preserve"> [added percent converted to fraction]</w:t>
      </w:r>
    </w:p>
    <w:p w14:paraId="02E93FE3" w14:textId="02725D31" w:rsidR="00791E29" w:rsidRPr="00791E29" w:rsidRDefault="00791E29" w:rsidP="00791E29">
      <w:pPr>
        <w:rPr>
          <w:sz w:val="14"/>
        </w:rPr>
      </w:pPr>
      <w:r w:rsidRPr="00897BC6">
        <w:rPr>
          <w:sz w:val="14"/>
        </w:rPr>
        <w:t xml:space="preserve">It’s only a matter of time before a massive asteroid strike occurs on our world. There’s no doubt about it, as the Solar System and beyond is filled with massive rocks that travel, under the influence of gravity, through the interplanetary and interstellar medium. </w:t>
      </w:r>
      <w:r w:rsidRPr="00BD5041">
        <w:rPr>
          <w:rStyle w:val="StyleUnderline"/>
        </w:rPr>
        <w:t>Every year carries with it a rough probability of such an impact for bodies of all sizes, from</w:t>
      </w:r>
      <w:r w:rsidRPr="00897BC6">
        <w:rPr>
          <w:sz w:val="14"/>
        </w:rPr>
        <w:t xml:space="preserve"> the </w:t>
      </w:r>
      <w:r w:rsidRPr="00BD5041">
        <w:rPr>
          <w:rStyle w:val="StyleUnderline"/>
        </w:rPr>
        <w:t>pebbles</w:t>
      </w:r>
      <w:r w:rsidRPr="00897BC6">
        <w:rPr>
          <w:sz w:val="14"/>
        </w:rPr>
        <w:t xml:space="preserve"> that will never make it to the ground (a virtual certainty) </w:t>
      </w:r>
      <w:r w:rsidRPr="00BD5041">
        <w:rPr>
          <w:rStyle w:val="StyleUnderline"/>
        </w:rPr>
        <w:t xml:space="preserve">to a 5–10 kilometer behemoth </w:t>
      </w:r>
      <w:r w:rsidRPr="00897BC6">
        <w:rPr>
          <w:sz w:val="14"/>
        </w:rPr>
        <w:t xml:space="preserve">like the one </w:t>
      </w:r>
      <w:r w:rsidRPr="00BD5041">
        <w:rPr>
          <w:rStyle w:val="StyleUnderline"/>
        </w:rPr>
        <w:t xml:space="preserve">that wiped out the dinosaurs </w:t>
      </w:r>
      <w:r w:rsidRPr="002B3A08">
        <w:rPr>
          <w:rStyle w:val="StyleUnderline"/>
          <w:highlight w:val="cyan"/>
        </w:rPr>
        <w:t>(</w:t>
      </w:r>
      <w:r w:rsidRPr="002B3A08">
        <w:rPr>
          <w:rStyle w:val="Emphasis"/>
          <w:highlight w:val="cyan"/>
        </w:rPr>
        <w:t xml:space="preserve">less than </w:t>
      </w:r>
      <w:r w:rsidRPr="00F47B14">
        <w:rPr>
          <w:rStyle w:val="Emphasis"/>
        </w:rPr>
        <w:t>0.</w:t>
      </w:r>
      <w:r w:rsidRPr="00A76E4B">
        <w:rPr>
          <w:rStyle w:val="Emphasis"/>
        </w:rPr>
        <w:t>000001</w:t>
      </w:r>
      <w:proofErr w:type="gramStart"/>
      <w:r w:rsidRPr="005F6B4B">
        <w:rPr>
          <w:rStyle w:val="Emphasis"/>
        </w:rPr>
        <w:t>%</w:t>
      </w:r>
      <w:r w:rsidRPr="002B3A08">
        <w:rPr>
          <w:rStyle w:val="Emphasis"/>
          <w:highlight w:val="cyan"/>
        </w:rPr>
        <w:t>[</w:t>
      </w:r>
      <w:proofErr w:type="gramEnd"/>
      <w:r w:rsidRPr="002B3A08">
        <w:rPr>
          <w:rStyle w:val="Emphasis"/>
          <w:highlight w:val="cyan"/>
        </w:rPr>
        <w:t>1/1</w:t>
      </w:r>
      <w:r>
        <w:rPr>
          <w:rStyle w:val="Emphasis"/>
          <w:highlight w:val="cyan"/>
        </w:rPr>
        <w:t>00,0</w:t>
      </w:r>
      <w:r w:rsidRPr="002B3A08">
        <w:rPr>
          <w:rStyle w:val="Emphasis"/>
          <w:highlight w:val="cyan"/>
        </w:rPr>
        <w:t>00,000] odds</w:t>
      </w:r>
      <w:r w:rsidRPr="002B3A08">
        <w:rPr>
          <w:sz w:val="14"/>
          <w:highlight w:val="cyan"/>
        </w:rPr>
        <w:t>).</w:t>
      </w:r>
      <w:r w:rsidRPr="00897BC6">
        <w:rPr>
          <w:sz w:val="14"/>
        </w:rPr>
        <w:t xml:space="preserve"> But </w:t>
      </w:r>
      <w:r w:rsidRPr="00A76E4B">
        <w:rPr>
          <w:rStyle w:val="Emphasis"/>
        </w:rPr>
        <w:t>there’s a myth going around</w:t>
      </w:r>
      <w:r w:rsidRPr="00BD5041">
        <w:rPr>
          <w:rStyle w:val="Emphasis"/>
        </w:rPr>
        <w:t xml:space="preserve"> — propagated by scientists</w:t>
      </w:r>
      <w:r w:rsidRPr="00897BC6">
        <w:rPr>
          <w:sz w:val="14"/>
        </w:rPr>
        <w:t xml:space="preserve">* at reputable agencies like Los Alamos National Laboratory, the American Geophysical </w:t>
      </w:r>
      <w:proofErr w:type="gramStart"/>
      <w:r w:rsidRPr="00897BC6">
        <w:rPr>
          <w:sz w:val="14"/>
        </w:rPr>
        <w:t>Union</w:t>
      </w:r>
      <w:proofErr w:type="gramEnd"/>
      <w:r w:rsidRPr="00897BC6">
        <w:rPr>
          <w:sz w:val="14"/>
        </w:rPr>
        <w:t xml:space="preserve"> and NASA’s Planetary Defense Coordination Office — </w:t>
      </w:r>
      <w:r w:rsidRPr="00BD5041">
        <w:rPr>
          <w:rStyle w:val="Emphasis"/>
        </w:rPr>
        <w:t xml:space="preserve">that we’re </w:t>
      </w:r>
      <w:r w:rsidRPr="00A76E4B">
        <w:rPr>
          <w:rStyle w:val="Emphasis"/>
        </w:rPr>
        <w:t>overdue</w:t>
      </w:r>
      <w:r w:rsidRPr="00897BC6">
        <w:rPr>
          <w:sz w:val="14"/>
        </w:rPr>
        <w:t xml:space="preserve"> for one, </w:t>
      </w:r>
      <w:r w:rsidRPr="00BD5041">
        <w:rPr>
          <w:rStyle w:val="Emphasis"/>
        </w:rPr>
        <w:t xml:space="preserve">and so one is </w:t>
      </w:r>
      <w:r w:rsidRPr="001D7A70">
        <w:rPr>
          <w:rStyle w:val="Emphasis"/>
        </w:rPr>
        <w:t>likelier-than-normal in our future</w:t>
      </w:r>
      <w:r w:rsidRPr="00BD5041">
        <w:rPr>
          <w:rStyle w:val="Emphasis"/>
        </w:rPr>
        <w:t>. The</w:t>
      </w:r>
      <w:r w:rsidRPr="00897BC6">
        <w:rPr>
          <w:sz w:val="14"/>
        </w:rPr>
        <w:t xml:space="preserve"> scientific </w:t>
      </w:r>
      <w:r w:rsidRPr="00BD5041">
        <w:rPr>
          <w:rStyle w:val="Emphasis"/>
        </w:rPr>
        <w:t>truth indicates otherwise.</w:t>
      </w:r>
      <w:r>
        <w:rPr>
          <w:rStyle w:val="Emphasis"/>
        </w:rPr>
        <w:t xml:space="preserve"> </w:t>
      </w:r>
      <w:r w:rsidRPr="00897BC6">
        <w:rPr>
          <w:sz w:val="14"/>
        </w:rPr>
        <w:t xml:space="preserve">A map of the known asteroids in the Solar System. Image credit: The United Kingdom </w:t>
      </w:r>
      <w:proofErr w:type="spellStart"/>
      <w:r w:rsidRPr="00897BC6">
        <w:rPr>
          <w:sz w:val="14"/>
        </w:rPr>
        <w:t>Spaceguard</w:t>
      </w:r>
      <w:proofErr w:type="spellEnd"/>
      <w:r w:rsidRPr="00897BC6">
        <w:rPr>
          <w:sz w:val="14"/>
        </w:rPr>
        <w:t xml:space="preserve"> Centre. </w:t>
      </w:r>
      <w:r w:rsidRPr="00BD5041">
        <w:rPr>
          <w:rStyle w:val="StyleUnderline"/>
        </w:rPr>
        <w:t>The asteroid population</w:t>
      </w:r>
      <w:r w:rsidRPr="00897BC6">
        <w:rPr>
          <w:sz w:val="14"/>
        </w:rPr>
        <w:t xml:space="preserve"> in our Solar System </w:t>
      </w:r>
      <w:r w:rsidRPr="00BD5041">
        <w:rPr>
          <w:rStyle w:val="StyleUnderline"/>
        </w:rPr>
        <w:t>is the number one source of potentially hazardous impacts for our world</w:t>
      </w:r>
      <w:r w:rsidRPr="00897BC6">
        <w:rPr>
          <w:sz w:val="14"/>
        </w:rPr>
        <w:t xml:space="preserve">. Almost </w:t>
      </w:r>
      <w:proofErr w:type="gramStart"/>
      <w:r w:rsidRPr="00897BC6">
        <w:rPr>
          <w:sz w:val="14"/>
        </w:rPr>
        <w:t>all of</w:t>
      </w:r>
      <w:proofErr w:type="gramEnd"/>
      <w:r w:rsidRPr="00897BC6">
        <w:rPr>
          <w:sz w:val="14"/>
        </w:rPr>
        <w:t xml:space="preserve"> the Earth-orbit-crossing objects we know of originate from the asteroid belt; of the impacts we find on our world and the other terrestrial planets (Mercury, Venus, Mars and even the Moon), the vast majority indicate an ultimate origin from our asteroid belt as well. A map of the Solar System’s asteroid population by size. Image credit: Marco Colombo, </w:t>
      </w:r>
      <w:proofErr w:type="spellStart"/>
      <w:r w:rsidRPr="00897BC6">
        <w:rPr>
          <w:sz w:val="14"/>
        </w:rPr>
        <w:t>DensityDesign</w:t>
      </w:r>
      <w:proofErr w:type="spellEnd"/>
      <w:r w:rsidRPr="00897BC6">
        <w:rPr>
          <w:sz w:val="14"/>
        </w:rPr>
        <w:t xml:space="preserve"> Research Lab, under a c.c.a.-s.a.-4.0 license. Based on what we’ve found in our Solar System, there are approximately a few million potential “</w:t>
      </w:r>
      <w:proofErr w:type="gramStart"/>
      <w:r w:rsidRPr="00897BC6">
        <w:rPr>
          <w:sz w:val="14"/>
        </w:rPr>
        <w:t>10”s</w:t>
      </w:r>
      <w:proofErr w:type="gramEnd"/>
      <w:r w:rsidRPr="00897BC6">
        <w:rPr>
          <w:sz w:val="14"/>
        </w:rPr>
        <w:t xml:space="preserve"> on the Torino scale, over 50 million potential “9”s and nearly a billion estimated potential “8”s. With lower likelihoods, Earth is also at risk from impacts due to centaurs, Kuiper belt objects, the Oort cloud and passing objects from the interstellar medium. But when rare events occur, they seem to inspire the worst fears in us. A meteorite trail is seen above a residential apartment block in the Urals city of Chelyabinsk, following the meteor strike on February 15, 2013. Image credit: Oleg </w:t>
      </w:r>
      <w:proofErr w:type="spellStart"/>
      <w:r w:rsidRPr="00897BC6">
        <w:rPr>
          <w:sz w:val="14"/>
        </w:rPr>
        <w:t>Kargopolov</w:t>
      </w:r>
      <w:proofErr w:type="spellEnd"/>
      <w:r w:rsidRPr="00897BC6">
        <w:rPr>
          <w:sz w:val="14"/>
        </w:rPr>
        <w:t xml:space="preserve">/AFP/Getty Images. 2013 was a banner year for collision terror. The year started off with the Chelyabinsk meteor, which caused millions of dollars of property damage and injured more than a thousand people. Then, a fast-moving Oort cloud comet — Comet C/2013 A1 (Siding Spring) — was discovered on a near-collision course with Mars. It was approximately half a kilometer across and </w:t>
      </w:r>
      <w:proofErr w:type="gramStart"/>
      <w:r w:rsidRPr="00897BC6">
        <w:rPr>
          <w:sz w:val="14"/>
        </w:rPr>
        <w:t>wound up</w:t>
      </w:r>
      <w:proofErr w:type="gramEnd"/>
      <w:r w:rsidRPr="00897BC6">
        <w:rPr>
          <w:sz w:val="14"/>
        </w:rPr>
        <w:t xml:space="preserve"> missing Mars by only 140,000 kilometers, or roughly 11 Earth diameters. If that object had struck Earth, it would have been a Torino-scale “9” disaster. A composite image of Comet Siding Spring/C2013 A1 near Mars at closest approach, as taken with the Hubble Space Telescope. Image credit: NASA, ESA, PSI, JHU/APL, </w:t>
      </w:r>
      <w:proofErr w:type="spellStart"/>
      <w:r w:rsidRPr="00897BC6">
        <w:rPr>
          <w:sz w:val="14"/>
        </w:rPr>
        <w:t>STScI</w:t>
      </w:r>
      <w:proofErr w:type="spellEnd"/>
      <w:r w:rsidRPr="00897BC6">
        <w:rPr>
          <w:sz w:val="14"/>
        </w:rPr>
        <w:t xml:space="preserve">/AURA. But </w:t>
      </w:r>
      <w:r w:rsidRPr="002B3A08">
        <w:rPr>
          <w:rStyle w:val="Emphasis"/>
          <w:highlight w:val="cyan"/>
        </w:rPr>
        <w:t>a near-miss is still a miss</w:t>
      </w:r>
      <w:r w:rsidRPr="00897BC6">
        <w:rPr>
          <w:sz w:val="14"/>
        </w:rPr>
        <w:t xml:space="preserve">. In fact, </w:t>
      </w:r>
      <w:r w:rsidRPr="00BD5041">
        <w:rPr>
          <w:rStyle w:val="StyleUnderline"/>
        </w:rPr>
        <w:t xml:space="preserve">the largest impact in </w:t>
      </w:r>
      <w:proofErr w:type="gramStart"/>
      <w:r w:rsidRPr="00BD5041">
        <w:rPr>
          <w:rStyle w:val="StyleUnderline"/>
        </w:rPr>
        <w:t>all of</w:t>
      </w:r>
      <w:proofErr w:type="gramEnd"/>
      <w:r w:rsidRPr="00BD5041">
        <w:rPr>
          <w:rStyle w:val="StyleUnderline"/>
        </w:rPr>
        <w:t xml:space="preserve"> human history</w:t>
      </w:r>
      <w:r w:rsidRPr="00897BC6">
        <w:rPr>
          <w:sz w:val="14"/>
        </w:rPr>
        <w:t xml:space="preserve"> — both recorded and archaeologically discovered after-the-fact — </w:t>
      </w:r>
      <w:r w:rsidRPr="00BD5041">
        <w:rPr>
          <w:rStyle w:val="StyleUnderline"/>
        </w:rPr>
        <w:t>is</w:t>
      </w:r>
      <w:r w:rsidRPr="00897BC6">
        <w:rPr>
          <w:sz w:val="14"/>
        </w:rPr>
        <w:t xml:space="preserve"> Barringer (meteor) crater </w:t>
      </w:r>
      <w:r w:rsidRPr="00BD5041">
        <w:rPr>
          <w:rStyle w:val="StyleUnderline"/>
        </w:rPr>
        <w:t>in Arizona, which itself only rated an “8”</w:t>
      </w:r>
      <w:r w:rsidRPr="00897BC6">
        <w:rPr>
          <w:sz w:val="14"/>
        </w:rPr>
        <w:t xml:space="preserve"> on the Torino scale: the same rating as the 1908 Tunguska event. </w:t>
      </w:r>
      <w:r w:rsidRPr="00BD5041">
        <w:rPr>
          <w:rStyle w:val="StyleUnderline"/>
        </w:rPr>
        <w:t>These events occur every few hundred years at most</w:t>
      </w:r>
      <w:r w:rsidRPr="00897BC6">
        <w:rPr>
          <w:sz w:val="14"/>
        </w:rPr>
        <w:t xml:space="preserve">, and </w:t>
      </w:r>
      <w:r w:rsidRPr="002B3A08">
        <w:rPr>
          <w:rStyle w:val="Emphasis"/>
          <w:highlight w:val="cyan"/>
        </w:rPr>
        <w:t>we can often go</w:t>
      </w:r>
      <w:r w:rsidRPr="00897BC6">
        <w:rPr>
          <w:sz w:val="14"/>
        </w:rPr>
        <w:t xml:space="preserve"> thousands or perhaps even </w:t>
      </w:r>
      <w:r w:rsidRPr="002B3A08">
        <w:rPr>
          <w:rStyle w:val="Emphasis"/>
          <w:highlight w:val="cyan"/>
        </w:rPr>
        <w:t>ten thousand years between them</w:t>
      </w:r>
      <w:r w:rsidRPr="00897BC6">
        <w:rPr>
          <w:sz w:val="14"/>
        </w:rPr>
        <w:t xml:space="preserve">. The Chelyabinsk event’s damage came mostly from broken glass; </w:t>
      </w:r>
      <w:r w:rsidRPr="00BD5041">
        <w:rPr>
          <w:rStyle w:val="StyleUnderline"/>
        </w:rPr>
        <w:t>no meteors of the past century have had enough energy to rate above a “0” on the Torino scale.</w:t>
      </w:r>
      <w:r>
        <w:rPr>
          <w:rStyle w:val="StyleUnderline"/>
        </w:rPr>
        <w:t xml:space="preserve"> </w:t>
      </w:r>
      <w:r w:rsidRPr="00897BC6">
        <w:rPr>
          <w:sz w:val="14"/>
        </w:rPr>
        <w:t xml:space="preserve">Meteor (Barringer) crater, in the Arizona desert, is over 1.1 km (0.7 mi) in </w:t>
      </w:r>
      <w:proofErr w:type="gramStart"/>
      <w:r w:rsidRPr="00897BC6">
        <w:rPr>
          <w:sz w:val="14"/>
        </w:rPr>
        <w:t>diameter, and</w:t>
      </w:r>
      <w:proofErr w:type="gramEnd"/>
      <w:r w:rsidRPr="00897BC6">
        <w:rPr>
          <w:sz w:val="14"/>
        </w:rPr>
        <w:t xml:space="preserve"> represents only a 3–10 </w:t>
      </w:r>
      <w:proofErr w:type="spellStart"/>
      <w:r w:rsidRPr="00897BC6">
        <w:rPr>
          <w:sz w:val="14"/>
        </w:rPr>
        <w:t>MegaTon</w:t>
      </w:r>
      <w:proofErr w:type="spellEnd"/>
      <w:r w:rsidRPr="00897BC6">
        <w:rPr>
          <w:sz w:val="14"/>
        </w:rPr>
        <w:t xml:space="preserve"> release of energy. A 300–</w:t>
      </w:r>
      <w:proofErr w:type="gramStart"/>
      <w:r w:rsidRPr="00897BC6">
        <w:rPr>
          <w:sz w:val="14"/>
        </w:rPr>
        <w:t>400 meter</w:t>
      </w:r>
      <w:proofErr w:type="gramEnd"/>
      <w:r w:rsidRPr="00897BC6">
        <w:rPr>
          <w:sz w:val="14"/>
        </w:rPr>
        <w:t xml:space="preserve"> asteroid strike would release 10–100 times the energy. Image credit: USGS/D. Roddy. Moreover, </w:t>
      </w:r>
      <w:r w:rsidRPr="002B3A08">
        <w:rPr>
          <w:rStyle w:val="Emphasis"/>
          <w:highlight w:val="cyan"/>
        </w:rPr>
        <w:t>the Solar System itself is</w:t>
      </w:r>
      <w:r w:rsidRPr="00BD5041">
        <w:rPr>
          <w:rStyle w:val="Emphasis"/>
        </w:rPr>
        <w:t xml:space="preserve"> more </w:t>
      </w:r>
      <w:r w:rsidRPr="002B3A08">
        <w:rPr>
          <w:rStyle w:val="Emphasis"/>
          <w:highlight w:val="cyan"/>
        </w:rPr>
        <w:t>cleared of</w:t>
      </w:r>
      <w:r w:rsidRPr="00BD5041">
        <w:rPr>
          <w:rStyle w:val="Emphasis"/>
        </w:rPr>
        <w:t xml:space="preserve"> potential </w:t>
      </w:r>
      <w:r w:rsidRPr="002B3A08">
        <w:rPr>
          <w:rStyle w:val="Emphasis"/>
          <w:highlight w:val="cyan"/>
        </w:rPr>
        <w:t>impactors</w:t>
      </w:r>
      <w:r w:rsidRPr="00BD5041">
        <w:rPr>
          <w:rStyle w:val="Emphasis"/>
        </w:rPr>
        <w:t xml:space="preserve"> than at any time in history</w:t>
      </w:r>
      <w:r w:rsidRPr="00897BC6">
        <w:rPr>
          <w:sz w:val="14"/>
        </w:rPr>
        <w:t xml:space="preserve">. </w:t>
      </w:r>
      <w:r w:rsidRPr="00BD5041">
        <w:rPr>
          <w:rStyle w:val="Emphasis"/>
        </w:rPr>
        <w:t>They</w:t>
      </w:r>
      <w:r w:rsidRPr="00897BC6">
        <w:rPr>
          <w:sz w:val="14"/>
        </w:rPr>
        <w:t xml:space="preserve"> still </w:t>
      </w:r>
      <w:r w:rsidRPr="00BD5041">
        <w:rPr>
          <w:rStyle w:val="Emphasis"/>
        </w:rPr>
        <w:t>occur</w:t>
      </w:r>
      <w:r w:rsidRPr="00897BC6">
        <w:rPr>
          <w:sz w:val="14"/>
        </w:rPr>
        <w:t xml:space="preserve">, of course, but </w:t>
      </w:r>
      <w:r w:rsidRPr="00BD5041">
        <w:rPr>
          <w:rStyle w:val="Emphasis"/>
        </w:rPr>
        <w:t xml:space="preserve">with </w:t>
      </w:r>
      <w:r w:rsidRPr="002B3A08">
        <w:rPr>
          <w:rStyle w:val="Emphasis"/>
          <w:highlight w:val="cyan"/>
        </w:rPr>
        <w:t>lower frequency than ever before</w:t>
      </w:r>
      <w:r w:rsidRPr="00BD5041">
        <w:rPr>
          <w:rStyle w:val="Emphasis"/>
        </w:rPr>
        <w:t xml:space="preserve">. </w:t>
      </w:r>
      <w:r w:rsidRPr="00897BC6">
        <w:rPr>
          <w:sz w:val="14"/>
        </w:rPr>
        <w:t xml:space="preserve">Getting hit by a giant, fast-moving massive space rock is still a real threat, but there are only two common classes of impact. The most common type of impacts — from </w:t>
      </w:r>
      <w:r w:rsidRPr="00897BC6">
        <w:rPr>
          <w:rStyle w:val="StyleUnderline"/>
        </w:rPr>
        <w:t>asteroids</w:t>
      </w:r>
      <w:r w:rsidRPr="00897BC6">
        <w:rPr>
          <w:sz w:val="14"/>
        </w:rPr>
        <w:t xml:space="preserve"> — </w:t>
      </w:r>
      <w:r w:rsidRPr="00897BC6">
        <w:rPr>
          <w:rStyle w:val="StyleUnderline"/>
        </w:rPr>
        <w:t xml:space="preserve">are the most easily trackable. If we do a dedicated ongoing </w:t>
      </w:r>
      <w:r w:rsidRPr="00897BC6">
        <w:rPr>
          <w:rStyle w:val="StyleUnderline"/>
        </w:rPr>
        <w:lastRenderedPageBreak/>
        <w:t>sky survey of the asteroid belt</w:t>
      </w:r>
      <w:r w:rsidRPr="00897BC6">
        <w:rPr>
          <w:sz w:val="14"/>
        </w:rPr>
        <w:t xml:space="preserve"> and all near-Earth asteroids, </w:t>
      </w:r>
      <w:r w:rsidRPr="00897BC6">
        <w:rPr>
          <w:rStyle w:val="Emphasis"/>
        </w:rPr>
        <w:t>we could give ourselves decades or even centuries of lead time</w:t>
      </w:r>
      <w:r w:rsidRPr="00897BC6">
        <w:rPr>
          <w:sz w:val="14"/>
        </w:rPr>
        <w:t xml:space="preserve"> when it comes to these potentially hazardous objects. Asteroids in the early Solar System were more numerous, and cratering was catastrophic. The rate has plummeted over the past 4.5 billion years. Image credit: NASA / GSFC, BENNU’S JOURNEY — Heavy Bombardment. The less common type — from long-period objects — are likely to give us less than two years of lead time, and potentially only months. If a fast-moving, massive body from beyond Jupiter, Neptune or even farther out plummets in towards the </w:t>
      </w:r>
      <w:proofErr w:type="gramStart"/>
      <w:r w:rsidRPr="00897BC6">
        <w:rPr>
          <w:sz w:val="14"/>
        </w:rPr>
        <w:t>Sun, and</w:t>
      </w:r>
      <w:proofErr w:type="gramEnd"/>
      <w:r w:rsidRPr="00897BC6">
        <w:rPr>
          <w:sz w:val="14"/>
        </w:rPr>
        <w:t xml:space="preserve"> happens to be on a collision course with Earth, our best option is to get to it as fast as possible with a nuclear impactor to try and divert it or break it up as much as possible. It’s the worst-case scenario, but thankfully, it’s a very unlikely one. While asteroids (grey) and Kuiper Belt objects beyond Neptune (blue and orange) are generally considered Earth’s greatest threats, the centaurs (green) number over 44,000. Image credit: </w:t>
      </w:r>
      <w:proofErr w:type="spellStart"/>
      <w:r w:rsidRPr="00897BC6">
        <w:rPr>
          <w:sz w:val="14"/>
        </w:rPr>
        <w:t>WilyD</w:t>
      </w:r>
      <w:proofErr w:type="spellEnd"/>
      <w:r w:rsidRPr="00897BC6">
        <w:rPr>
          <w:sz w:val="14"/>
        </w:rPr>
        <w:t xml:space="preserve"> at English Wikipedia. Trans-Neptunian objects are most likely to head towards Earth after a recent encounter with a nearby, passing star. But we haven’t had one in many hundreds of thousands of years, and there isn’t one slated for perhaps millions more. </w:t>
      </w:r>
      <w:r w:rsidRPr="00897BC6">
        <w:rPr>
          <w:rStyle w:val="StyleUnderline"/>
        </w:rPr>
        <w:t>The odds of a city-killer asteroid striking Earth are below 0.1% every year</w:t>
      </w:r>
      <w:r w:rsidRPr="00897BC6">
        <w:rPr>
          <w:sz w:val="14"/>
        </w:rPr>
        <w:t xml:space="preserve">, and most </w:t>
      </w:r>
      <w:r w:rsidRPr="00897BC6">
        <w:rPr>
          <w:rStyle w:val="Emphasis"/>
        </w:rPr>
        <w:t xml:space="preserve">of the </w:t>
      </w:r>
      <w:r w:rsidRPr="002B3A08">
        <w:rPr>
          <w:rStyle w:val="Emphasis"/>
          <w:highlight w:val="cyan"/>
        </w:rPr>
        <w:t>ones that will hit us will land in the ocean (70%) or over a relatively unpopulated area (25%).</w:t>
      </w:r>
      <w:r w:rsidRPr="00897BC6">
        <w:rPr>
          <w:rStyle w:val="Emphasis"/>
        </w:rPr>
        <w:t xml:space="preserve"> </w:t>
      </w:r>
      <w:r w:rsidRPr="00897BC6">
        <w:rPr>
          <w:sz w:val="14"/>
        </w:rPr>
        <w:t xml:space="preserve">Only around 5% of the Earth’s surface has a sizable human population density inhabiting it, and </w:t>
      </w:r>
      <w:r w:rsidRPr="00897BC6">
        <w:rPr>
          <w:rStyle w:val="StyleUnderline"/>
        </w:rPr>
        <w:t>the fallout from those events are minor even a small distance away from the direct impact</w:t>
      </w:r>
      <w:r w:rsidRPr="00897BC6">
        <w:rPr>
          <w:sz w:val="14"/>
        </w:rPr>
        <w:t xml:space="preserve">. </w:t>
      </w:r>
      <w:r w:rsidRPr="002B3A08">
        <w:rPr>
          <w:rStyle w:val="Emphasis"/>
          <w:highlight w:val="cyan"/>
        </w:rPr>
        <w:t>The extinction-level events are so low-risk that the most dangerous object known to humanity doesn’t pose any danger at all for more than the next 2400 years.</w:t>
      </w:r>
      <w:r>
        <w:rPr>
          <w:rStyle w:val="Emphasis"/>
        </w:rPr>
        <w:t xml:space="preserve"> </w:t>
      </w:r>
      <w:r w:rsidRPr="00897BC6">
        <w:rPr>
          <w:sz w:val="14"/>
        </w:rPr>
        <w:t xml:space="preserve">The orbital path of Comet Swift-Tuttle, which passes perilously close to crossing Earth’s actual path around the Sun. Image credit: Howard of Teaching Stars, via http://www.teachingstars.com/2012/08/08/the-2012-perseid-meteor-shower/orbital-path-of-swift-tuttle-outer-solar-system_crop-2/. The odds of a massive asteroid strike are lower than they’ve ever been at any point in Earth’s history. Small asteroids will still hit </w:t>
      </w:r>
      <w:proofErr w:type="gramStart"/>
      <w:r w:rsidRPr="00897BC6">
        <w:rPr>
          <w:sz w:val="14"/>
        </w:rPr>
        <w:t>us</w:t>
      </w:r>
      <w:proofErr w:type="gramEnd"/>
      <w:r w:rsidRPr="00897BC6">
        <w:rPr>
          <w:sz w:val="14"/>
        </w:rPr>
        <w:t xml:space="preserve"> and we should still invest in the study and exploration of our Solar System and beyond, but we shouldn’t be afraid. The “quietness” of the past few millennia doesn’t mean we’re overdue for a city-killer asteroid; if anything, it means we’re living in a period of relatively low risk. Don’t let the catastrophic consequences in the game of “what if” blind you to the realities that of all the natural and human-caused disasters facing Earth, asteroids aren’t the one that should be topping our priority lists.</w:t>
      </w:r>
    </w:p>
    <w:p w14:paraId="4D9017D6" w14:textId="5E5F4BDD" w:rsidR="00D16BB5" w:rsidRDefault="00791E29" w:rsidP="00791E29">
      <w:pPr>
        <w:pStyle w:val="Heading2"/>
      </w:pPr>
      <w:r>
        <w:lastRenderedPageBreak/>
        <w:t>Ozone</w:t>
      </w:r>
    </w:p>
    <w:p w14:paraId="21C964AD" w14:textId="77777777" w:rsidR="00791E29" w:rsidRDefault="00791E29" w:rsidP="00791E29">
      <w:pPr>
        <w:pStyle w:val="Heading4"/>
      </w:pPr>
      <w:r>
        <w:rPr>
          <w:rFonts w:eastAsia="Calibri" w:cs="Calibri"/>
          <w:sz w:val="28"/>
          <w:szCs w:val="28"/>
        </w:rPr>
        <w:t xml:space="preserve">Rocket launches are increasing now and are close to matching other major sources of carbon emissions </w:t>
      </w:r>
    </w:p>
    <w:p w14:paraId="462815AB" w14:textId="77777777" w:rsidR="00791E29" w:rsidRDefault="00791E29" w:rsidP="00791E29">
      <w:pPr>
        <w:spacing w:line="257" w:lineRule="auto"/>
      </w:pPr>
      <w:r>
        <w:rPr>
          <w:b/>
          <w:sz w:val="28"/>
          <w:szCs w:val="28"/>
          <w:u w:val="single"/>
        </w:rPr>
        <w:t>Gammon 21</w:t>
      </w:r>
      <w:r>
        <w:t>[Katharine Gammon, 7-19-2021, "How the billionaire space race could be one giant leap for pollution," Katharine Gammon has served in the Peace Corps in Bulgaria, and attended MIT and Princeton University and won the 2020 Society for Environmental Journalists fellowship, 2017 Columbia University Reporting Fellowship on Early Childhood Development, 2014 National Health Journalism Fellowship, 2013 MIT Knight Science Bootcamp, the 2012 Woods Hole Ocean Science Journalism Fellowship, a 2013 National Press Foundation Fellowship, a 2011 Fellowship from the National Institute on Drug Abuse, and others.</w:t>
      </w:r>
      <w:hyperlink r:id="rId22">
        <w:r>
          <w:rPr>
            <w:color w:val="000000"/>
          </w:rPr>
          <w:t>https://www.theguardian.com/science/2021/jul/19/billionaires-space-tourism-environment-emissions</w:t>
        </w:r>
      </w:hyperlink>
      <w:r>
        <w:t xml:space="preserve">]//DebateDrills </w:t>
      </w:r>
      <w:proofErr w:type="spellStart"/>
      <w:r>
        <w:t>ww</w:t>
      </w:r>
      <w:proofErr w:type="spellEnd"/>
    </w:p>
    <w:p w14:paraId="0AD40C47" w14:textId="77777777" w:rsidR="00791E29" w:rsidRDefault="00791E29" w:rsidP="00791E29">
      <w:pPr>
        <w:spacing w:line="257" w:lineRule="auto"/>
      </w:pPr>
      <w:r>
        <w:rPr>
          <w:sz w:val="28"/>
          <w:szCs w:val="28"/>
          <w:highlight w:val="green"/>
          <w:u w:val="single"/>
        </w:rPr>
        <w:t>When rockets launch</w:t>
      </w:r>
      <w:r>
        <w:rPr>
          <w:sz w:val="28"/>
          <w:szCs w:val="28"/>
          <w:u w:val="single"/>
        </w:rPr>
        <w:t xml:space="preserve"> into space, </w:t>
      </w:r>
      <w:r>
        <w:rPr>
          <w:sz w:val="28"/>
          <w:szCs w:val="28"/>
          <w:highlight w:val="green"/>
          <w:u w:val="single"/>
        </w:rPr>
        <w:t>they require</w:t>
      </w:r>
      <w:r>
        <w:rPr>
          <w:sz w:val="28"/>
          <w:szCs w:val="28"/>
          <w:u w:val="single"/>
        </w:rPr>
        <w:t xml:space="preserve"> a huge </w:t>
      </w:r>
      <w:proofErr w:type="gramStart"/>
      <w:r>
        <w:rPr>
          <w:sz w:val="28"/>
          <w:szCs w:val="28"/>
          <w:u w:val="single"/>
        </w:rPr>
        <w:t>amount</w:t>
      </w:r>
      <w:proofErr w:type="gramEnd"/>
      <w:r>
        <w:rPr>
          <w:sz w:val="28"/>
          <w:szCs w:val="28"/>
          <w:u w:val="single"/>
        </w:rPr>
        <w:t xml:space="preserve"> of </w:t>
      </w:r>
      <w:r>
        <w:rPr>
          <w:sz w:val="28"/>
          <w:szCs w:val="28"/>
          <w:highlight w:val="green"/>
          <w:u w:val="single"/>
        </w:rPr>
        <w:t>propellants</w:t>
      </w:r>
      <w:r>
        <w:rPr>
          <w:sz w:val="28"/>
          <w:szCs w:val="28"/>
          <w:u w:val="single"/>
        </w:rPr>
        <w:t xml:space="preserve"> to make it out of the Earth’s atmosphere</w:t>
      </w:r>
      <w:r>
        <w:rPr>
          <w:sz w:val="28"/>
          <w:szCs w:val="28"/>
          <w:highlight w:val="green"/>
          <w:u w:val="single"/>
        </w:rPr>
        <w:t>. For SpaceX’s Falcon 9 rocket, it is kerosene, and for Nasa it is liquid hydrogen</w:t>
      </w:r>
      <w:r>
        <w:rPr>
          <w:sz w:val="28"/>
          <w:szCs w:val="28"/>
          <w:u w:val="single"/>
        </w:rPr>
        <w:t xml:space="preserve"> in their new Space Launch System.</w:t>
      </w:r>
      <w:r>
        <w:rPr>
          <w:sz w:val="16"/>
          <w:szCs w:val="16"/>
        </w:rPr>
        <w:t xml:space="preserve"> Those fuels emit a variety of substances into the atmosphere, including carbon dioxide, water, </w:t>
      </w:r>
      <w:proofErr w:type="gramStart"/>
      <w:r>
        <w:rPr>
          <w:sz w:val="16"/>
          <w:szCs w:val="16"/>
        </w:rPr>
        <w:t>chlorine</w:t>
      </w:r>
      <w:proofErr w:type="gramEnd"/>
      <w:r>
        <w:rPr>
          <w:sz w:val="16"/>
          <w:szCs w:val="16"/>
        </w:rPr>
        <w:t xml:space="preserve"> and other chemicals. The carbon emissions from rockets are small compared with the aircraft industry, she says. But </w:t>
      </w:r>
      <w:r>
        <w:rPr>
          <w:b/>
          <w:sz w:val="28"/>
          <w:szCs w:val="28"/>
          <w:highlight w:val="green"/>
          <w:u w:val="single"/>
        </w:rPr>
        <w:t>they are increasing at nearly 5.6% a year</w:t>
      </w:r>
      <w:r>
        <w:rPr>
          <w:sz w:val="16"/>
          <w:szCs w:val="16"/>
        </w:rPr>
        <w:t xml:space="preserve">, and Marais has been running a simulation for a decade, to figure out at what point will they compete with traditional sources we are familiar with. The rocket motor on Richard Branson’s Unity 22 burns as it heads toward space. The rocket motor on Richard Branson’s Unity 22 burns as it heads toward space. </w:t>
      </w:r>
      <w:r>
        <w:rPr>
          <w:sz w:val="28"/>
          <w:szCs w:val="28"/>
          <w:u w:val="single"/>
        </w:rPr>
        <w:t>“For one long-haul plane flight it’s one to three tons of carbon dioxide [per passenger],”</w:t>
      </w:r>
      <w:r>
        <w:rPr>
          <w:sz w:val="16"/>
          <w:szCs w:val="16"/>
        </w:rPr>
        <w:t xml:space="preserve"> says Marais. </w:t>
      </w:r>
      <w:r>
        <w:rPr>
          <w:b/>
          <w:sz w:val="28"/>
          <w:szCs w:val="28"/>
          <w:highlight w:val="green"/>
          <w:u w:val="single"/>
        </w:rPr>
        <w:t xml:space="preserve">For one rocket launch 200-300 </w:t>
      </w:r>
      <w:proofErr w:type="spellStart"/>
      <w:r>
        <w:rPr>
          <w:b/>
          <w:sz w:val="28"/>
          <w:szCs w:val="28"/>
          <w:highlight w:val="green"/>
          <w:u w:val="single"/>
        </w:rPr>
        <w:t>tonnes</w:t>
      </w:r>
      <w:proofErr w:type="spellEnd"/>
      <w:r>
        <w:rPr>
          <w:b/>
          <w:sz w:val="28"/>
          <w:szCs w:val="28"/>
          <w:highlight w:val="green"/>
          <w:u w:val="single"/>
        </w:rPr>
        <w:t xml:space="preserve"> of carbon dioxide are split between 4 or so passengers</w:t>
      </w:r>
      <w:r>
        <w:rPr>
          <w:sz w:val="16"/>
          <w:szCs w:val="16"/>
        </w:rPr>
        <w:t>, according to Marais. “</w:t>
      </w:r>
      <w:proofErr w:type="gramStart"/>
      <w:r>
        <w:rPr>
          <w:sz w:val="28"/>
          <w:szCs w:val="28"/>
          <w:u w:val="single"/>
        </w:rPr>
        <w:t>So</w:t>
      </w:r>
      <w:proofErr w:type="gramEnd"/>
      <w:r>
        <w:rPr>
          <w:sz w:val="28"/>
          <w:szCs w:val="28"/>
          <w:u w:val="single"/>
        </w:rPr>
        <w:t xml:space="preserve"> </w:t>
      </w:r>
      <w:r>
        <w:rPr>
          <w:b/>
          <w:sz w:val="28"/>
          <w:szCs w:val="28"/>
          <w:highlight w:val="green"/>
          <w:u w:val="single"/>
        </w:rPr>
        <w:t>it doesn’t need to grow that much more to compete with other sources</w:t>
      </w:r>
      <w:r>
        <w:rPr>
          <w:sz w:val="16"/>
          <w:szCs w:val="16"/>
        </w:rPr>
        <w:t xml:space="preserve">.” Advertisement Right now, the number of rocket flights is very small: </w:t>
      </w:r>
      <w:r>
        <w:rPr>
          <w:sz w:val="28"/>
          <w:szCs w:val="28"/>
          <w:u w:val="single"/>
        </w:rPr>
        <w:t>in the whole of 2020, for instance, there were 114 attempted orbital launches in the world, according to Nasa. That compares with the airline industry’s more than 100,000 flights each day on average.</w:t>
      </w:r>
      <w:r>
        <w:rPr>
          <w:sz w:val="16"/>
          <w:szCs w:val="16"/>
        </w:rPr>
        <w:t xml:space="preserve"> </w:t>
      </w:r>
      <w:r>
        <w:rPr>
          <w:sz w:val="28"/>
          <w:szCs w:val="28"/>
          <w:u w:val="single"/>
        </w:rPr>
        <w:t xml:space="preserve">But </w:t>
      </w:r>
      <w:r>
        <w:rPr>
          <w:sz w:val="28"/>
          <w:szCs w:val="28"/>
          <w:highlight w:val="green"/>
          <w:u w:val="single"/>
        </w:rPr>
        <w:t>emissions from rockets are emitted</w:t>
      </w:r>
      <w:r>
        <w:rPr>
          <w:sz w:val="28"/>
          <w:szCs w:val="28"/>
          <w:u w:val="single"/>
        </w:rPr>
        <w:t xml:space="preserve"> right in</w:t>
      </w:r>
      <w:r>
        <w:rPr>
          <w:sz w:val="28"/>
          <w:szCs w:val="28"/>
          <w:highlight w:val="green"/>
          <w:u w:val="single"/>
        </w:rPr>
        <w:t>to</w:t>
      </w:r>
      <w:r>
        <w:rPr>
          <w:sz w:val="28"/>
          <w:szCs w:val="28"/>
          <w:u w:val="single"/>
        </w:rPr>
        <w:t xml:space="preserve"> the </w:t>
      </w:r>
      <w:r>
        <w:rPr>
          <w:sz w:val="28"/>
          <w:szCs w:val="28"/>
          <w:highlight w:val="green"/>
          <w:u w:val="single"/>
        </w:rPr>
        <w:t>upper atmosphere</w:t>
      </w:r>
      <w:r>
        <w:rPr>
          <w:sz w:val="28"/>
          <w:szCs w:val="28"/>
          <w:u w:val="single"/>
        </w:rPr>
        <w:t xml:space="preserve">, which means they stay there </w:t>
      </w:r>
      <w:r>
        <w:rPr>
          <w:sz w:val="28"/>
          <w:szCs w:val="28"/>
          <w:highlight w:val="green"/>
          <w:u w:val="single"/>
        </w:rPr>
        <w:t>for</w:t>
      </w:r>
      <w:r>
        <w:rPr>
          <w:sz w:val="28"/>
          <w:szCs w:val="28"/>
          <w:u w:val="single"/>
        </w:rPr>
        <w:t xml:space="preserve"> a long time: </w:t>
      </w:r>
      <w:r>
        <w:rPr>
          <w:sz w:val="28"/>
          <w:szCs w:val="28"/>
          <w:highlight w:val="green"/>
          <w:u w:val="single"/>
        </w:rPr>
        <w:t>two to three years.</w:t>
      </w:r>
      <w:r>
        <w:rPr>
          <w:sz w:val="28"/>
          <w:szCs w:val="28"/>
          <w:u w:val="single"/>
        </w:rPr>
        <w:t xml:space="preserve"> Even water injected into the upper atmosphere – where it can form clouds – can have warming impacts</w:t>
      </w:r>
      <w:r>
        <w:rPr>
          <w:sz w:val="16"/>
          <w:szCs w:val="16"/>
        </w:rPr>
        <w:t xml:space="preserve">, says Marais. “Even something as seemingly innocuous as water can have an impact.” Closer to the ground, all fuels emit huge amounts of heat, which can add ozone to the troposphere, where it acts like a greenhouse gas and retains heat. In addition to carbon dioxide, fuels like kerosene and methane also produce soot. And in the upper atmosphere, the ozone layer can be destroyed by the combination of elements from burning fuels. “While there are a number of environmental impacts resulting from the launch of space vehicles, the depletion of stratospheric ozone is the most studied and most immediately concerning,” wrote Jessica Dallas, a senior policy adviser at the New Zealand Space Agency, in an analysis of research on space launch emissions published last year. </w:t>
      </w:r>
    </w:p>
    <w:p w14:paraId="03E7BA64" w14:textId="77777777" w:rsidR="00791E29" w:rsidRDefault="00791E29" w:rsidP="00791E29">
      <w:pPr>
        <w:pStyle w:val="Heading4"/>
      </w:pPr>
      <w:r>
        <w:rPr>
          <w:rFonts w:eastAsia="Calibri" w:cs="Calibri"/>
          <w:sz w:val="28"/>
          <w:szCs w:val="28"/>
        </w:rPr>
        <w:lastRenderedPageBreak/>
        <w:t xml:space="preserve">Privatization is key to sustainable rocket launches – reliance on public entities is bad because they are too limited, expensive, and undo critical strides being made right now </w:t>
      </w:r>
    </w:p>
    <w:p w14:paraId="6BE64373" w14:textId="77777777" w:rsidR="00791E29" w:rsidRDefault="00791E29" w:rsidP="00791E29">
      <w:pPr>
        <w:spacing w:line="257" w:lineRule="auto"/>
      </w:pPr>
      <w:r>
        <w:rPr>
          <w:b/>
          <w:sz w:val="28"/>
          <w:szCs w:val="28"/>
          <w:u w:val="single"/>
        </w:rPr>
        <w:t xml:space="preserve">Kapoor &amp; </w:t>
      </w:r>
      <w:proofErr w:type="spellStart"/>
      <w:r>
        <w:rPr>
          <w:b/>
          <w:sz w:val="28"/>
          <w:szCs w:val="28"/>
          <w:u w:val="single"/>
        </w:rPr>
        <w:t>Todi</w:t>
      </w:r>
      <w:proofErr w:type="spellEnd"/>
      <w:r>
        <w:rPr>
          <w:b/>
          <w:sz w:val="28"/>
          <w:szCs w:val="28"/>
          <w:u w:val="single"/>
        </w:rPr>
        <w:t xml:space="preserve"> 21</w:t>
      </w:r>
      <w:r>
        <w:t>[</w:t>
      </w:r>
      <w:sdt>
        <w:sdtPr>
          <w:tag w:val="goog_rdk_0"/>
          <w:id w:val="1713304637"/>
        </w:sdtPr>
        <w:sdtContent>
          <w:commentRangeStart w:id="2"/>
        </w:sdtContent>
      </w:sdt>
      <w:r>
        <w:t xml:space="preserve">Khushi Kapoor and Keshav </w:t>
      </w:r>
      <w:proofErr w:type="spellStart"/>
      <w:r>
        <w:t>Todi</w:t>
      </w:r>
      <w:commentRangeEnd w:id="2"/>
      <w:proofErr w:type="spellEnd"/>
      <w:r>
        <w:commentReference w:id="2"/>
      </w:r>
      <w:r>
        <w:t xml:space="preserve"> On March 20, 2021, 3-20-2021, "The </w:t>
      </w:r>
      <w:proofErr w:type="spellStart"/>
      <w:r>
        <w:t>Privatisation</w:t>
      </w:r>
      <w:proofErr w:type="spellEnd"/>
      <w:r>
        <w:t xml:space="preserve"> of Space Exploration – Finance and Investment Cell, SRCC," Finance and Investment Cell Shri Ram College of Commerce is a student-driven initiative to facilitate knowledge sharing on matters of finance, </w:t>
      </w:r>
      <w:proofErr w:type="gramStart"/>
      <w:r>
        <w:t>geopolitics</w:t>
      </w:r>
      <w:proofErr w:type="gramEnd"/>
      <w:r>
        <w:t xml:space="preserve"> and economy, at Shri Ram College of Commerce and at the university level. The cell aims to provide a stimulus to develop financial instincts among young minds through regular workshops, </w:t>
      </w:r>
      <w:proofErr w:type="gramStart"/>
      <w:r>
        <w:t>events</w:t>
      </w:r>
      <w:proofErr w:type="gramEnd"/>
      <w:r>
        <w:t xml:space="preserve"> and continued collaboration with the industry, to bridge the gap between pedagogy and practice. A small step, that will hopefully yield some great dividends. </w:t>
      </w:r>
      <w:hyperlink r:id="rId27">
        <w:r>
          <w:rPr>
            <w:color w:val="000000"/>
          </w:rPr>
          <w:t>https://ficsrcc.com/the-privatisation-of-space-exploration/]//DebateDrills</w:t>
        </w:r>
      </w:hyperlink>
      <w:r>
        <w:t xml:space="preserve"> </w:t>
      </w:r>
      <w:proofErr w:type="spellStart"/>
      <w:r>
        <w:t>ww</w:t>
      </w:r>
      <w:proofErr w:type="spellEnd"/>
    </w:p>
    <w:p w14:paraId="7BB68AA9" w14:textId="77777777" w:rsidR="00791E29" w:rsidRDefault="00791E29" w:rsidP="00791E29">
      <w:pPr>
        <w:spacing w:line="257" w:lineRule="auto"/>
      </w:pPr>
      <w:proofErr w:type="spellStart"/>
      <w:r>
        <w:rPr>
          <w:b/>
          <w:sz w:val="28"/>
          <w:szCs w:val="28"/>
          <w:highlight w:val="green"/>
          <w:u w:val="single"/>
        </w:rPr>
        <w:t>Privatisation</w:t>
      </w:r>
      <w:proofErr w:type="spellEnd"/>
      <w:r>
        <w:rPr>
          <w:sz w:val="28"/>
          <w:szCs w:val="28"/>
          <w:highlight w:val="green"/>
          <w:u w:val="single"/>
        </w:rPr>
        <w:t xml:space="preserve"> of</w:t>
      </w:r>
      <w:r>
        <w:rPr>
          <w:sz w:val="16"/>
          <w:szCs w:val="16"/>
        </w:rPr>
        <w:t xml:space="preserve"> space exploration has had many benefits for </w:t>
      </w:r>
      <w:r>
        <w:rPr>
          <w:sz w:val="28"/>
          <w:szCs w:val="28"/>
          <w:highlight w:val="green"/>
          <w:u w:val="single"/>
        </w:rPr>
        <w:t>the space industry</w:t>
      </w:r>
      <w:r>
        <w:rPr>
          <w:sz w:val="16"/>
          <w:szCs w:val="16"/>
        </w:rPr>
        <w:t xml:space="preserve"> in the 21st century. Private companies have a greater degree of autonomy in making decisions, which </w:t>
      </w:r>
      <w:r>
        <w:rPr>
          <w:b/>
          <w:sz w:val="28"/>
          <w:szCs w:val="28"/>
          <w:highlight w:val="green"/>
          <w:u w:val="single"/>
        </w:rPr>
        <w:t>enables</w:t>
      </w:r>
      <w:r>
        <w:rPr>
          <w:sz w:val="28"/>
          <w:szCs w:val="28"/>
          <w:u w:val="single"/>
        </w:rPr>
        <w:t xml:space="preserve"> them to take up </w:t>
      </w:r>
      <w:r>
        <w:rPr>
          <w:b/>
          <w:sz w:val="28"/>
          <w:szCs w:val="28"/>
          <w:highlight w:val="green"/>
          <w:u w:val="single"/>
        </w:rPr>
        <w:t xml:space="preserve">new projects </w:t>
      </w:r>
      <w:r>
        <w:rPr>
          <w:sz w:val="28"/>
          <w:szCs w:val="28"/>
          <w:highlight w:val="green"/>
          <w:u w:val="single"/>
        </w:rPr>
        <w:t>while taxpayer</w:t>
      </w:r>
      <w:r>
        <w:rPr>
          <w:sz w:val="28"/>
          <w:szCs w:val="28"/>
          <w:u w:val="single"/>
        </w:rPr>
        <w:t xml:space="preserve">-funded </w:t>
      </w:r>
      <w:r>
        <w:rPr>
          <w:sz w:val="28"/>
          <w:szCs w:val="28"/>
          <w:highlight w:val="green"/>
          <w:u w:val="single"/>
        </w:rPr>
        <w:t>institutions</w:t>
      </w:r>
      <w:r>
        <w:rPr>
          <w:sz w:val="28"/>
          <w:szCs w:val="28"/>
          <w:u w:val="single"/>
        </w:rPr>
        <w:t xml:space="preserve"> are accountable to </w:t>
      </w:r>
      <w:r>
        <w:rPr>
          <w:b/>
          <w:sz w:val="28"/>
          <w:szCs w:val="28"/>
          <w:u w:val="single"/>
        </w:rPr>
        <w:t>the Government</w:t>
      </w:r>
      <w:r>
        <w:rPr>
          <w:sz w:val="28"/>
          <w:szCs w:val="28"/>
          <w:u w:val="single"/>
        </w:rPr>
        <w:t xml:space="preserve"> and </w:t>
      </w:r>
      <w:r>
        <w:rPr>
          <w:sz w:val="16"/>
          <w:szCs w:val="16"/>
        </w:rPr>
        <w:t xml:space="preserve">hence, </w:t>
      </w:r>
      <w:proofErr w:type="gramStart"/>
      <w:r>
        <w:rPr>
          <w:sz w:val="16"/>
          <w:szCs w:val="16"/>
        </w:rPr>
        <w:t xml:space="preserve">have </w:t>
      </w:r>
      <w:proofErr w:type="spellStart"/>
      <w:r>
        <w:rPr>
          <w:sz w:val="16"/>
          <w:szCs w:val="16"/>
        </w:rPr>
        <w:t>to</w:t>
      </w:r>
      <w:proofErr w:type="spellEnd"/>
      <w:proofErr w:type="gramEnd"/>
      <w:r>
        <w:rPr>
          <w:sz w:val="16"/>
          <w:szCs w:val="16"/>
        </w:rPr>
        <w:t xml:space="preserve"> often </w:t>
      </w:r>
      <w:r>
        <w:rPr>
          <w:b/>
          <w:sz w:val="28"/>
          <w:szCs w:val="28"/>
          <w:highlight w:val="green"/>
          <w:u w:val="single"/>
        </w:rPr>
        <w:t>limit themselves</w:t>
      </w:r>
      <w:r>
        <w:rPr>
          <w:sz w:val="16"/>
          <w:szCs w:val="16"/>
        </w:rPr>
        <w:t xml:space="preserve">. Moreover, there is quick decision making in </w:t>
      </w:r>
      <w:r>
        <w:rPr>
          <w:b/>
          <w:sz w:val="28"/>
          <w:szCs w:val="28"/>
          <w:u w:val="single"/>
        </w:rPr>
        <w:t xml:space="preserve">private </w:t>
      </w:r>
      <w:r>
        <w:rPr>
          <w:b/>
          <w:sz w:val="28"/>
          <w:szCs w:val="28"/>
          <w:highlight w:val="green"/>
          <w:u w:val="single"/>
        </w:rPr>
        <w:t>companies</w:t>
      </w:r>
      <w:r>
        <w:rPr>
          <w:sz w:val="16"/>
          <w:szCs w:val="16"/>
        </w:rPr>
        <w:t xml:space="preserve"> while the same process in a public enterprise would have to pass through </w:t>
      </w:r>
      <w:proofErr w:type="gramStart"/>
      <w:r>
        <w:rPr>
          <w:sz w:val="16"/>
          <w:szCs w:val="16"/>
        </w:rPr>
        <w:t>a number of</w:t>
      </w:r>
      <w:proofErr w:type="gramEnd"/>
      <w:r>
        <w:rPr>
          <w:sz w:val="16"/>
          <w:szCs w:val="16"/>
        </w:rPr>
        <w:t xml:space="preserve"> stages. This advantage has allowed companies </w:t>
      </w:r>
      <w:r>
        <w:rPr>
          <w:sz w:val="28"/>
          <w:szCs w:val="28"/>
          <w:highlight w:val="green"/>
          <w:u w:val="single"/>
        </w:rPr>
        <w:t>like SpaceX, Blue Origin</w:t>
      </w:r>
      <w:r>
        <w:rPr>
          <w:sz w:val="28"/>
          <w:szCs w:val="28"/>
          <w:u w:val="single"/>
        </w:rPr>
        <w:t>, etc</w:t>
      </w:r>
      <w:r>
        <w:rPr>
          <w:sz w:val="16"/>
          <w:szCs w:val="16"/>
        </w:rPr>
        <w:t xml:space="preserve">. to </w:t>
      </w:r>
      <w:r>
        <w:rPr>
          <w:sz w:val="28"/>
          <w:szCs w:val="28"/>
          <w:u w:val="single"/>
        </w:rPr>
        <w:t xml:space="preserve">cut </w:t>
      </w:r>
      <w:r>
        <w:rPr>
          <w:sz w:val="16"/>
          <w:szCs w:val="16"/>
        </w:rPr>
        <w:t xml:space="preserve">their </w:t>
      </w:r>
      <w:r>
        <w:rPr>
          <w:sz w:val="28"/>
          <w:szCs w:val="28"/>
          <w:u w:val="single"/>
        </w:rPr>
        <w:t>costs</w:t>
      </w:r>
      <w:r>
        <w:rPr>
          <w:sz w:val="16"/>
          <w:szCs w:val="16"/>
        </w:rPr>
        <w:t xml:space="preserve"> substantially </w:t>
      </w:r>
      <w:r>
        <w:rPr>
          <w:sz w:val="28"/>
          <w:szCs w:val="28"/>
          <w:u w:val="single"/>
        </w:rPr>
        <w:t>and</w:t>
      </w:r>
      <w:r>
        <w:rPr>
          <w:sz w:val="16"/>
          <w:szCs w:val="16"/>
        </w:rPr>
        <w:t xml:space="preserve"> perform operations like </w:t>
      </w:r>
      <w:r>
        <w:rPr>
          <w:b/>
          <w:sz w:val="28"/>
          <w:szCs w:val="28"/>
          <w:highlight w:val="green"/>
          <w:u w:val="single"/>
        </w:rPr>
        <w:t>launch</w:t>
      </w:r>
      <w:r>
        <w:rPr>
          <w:sz w:val="16"/>
          <w:szCs w:val="16"/>
        </w:rPr>
        <w:t xml:space="preserve">ing </w:t>
      </w:r>
      <w:r>
        <w:rPr>
          <w:sz w:val="28"/>
          <w:szCs w:val="28"/>
          <w:highlight w:val="green"/>
          <w:u w:val="single"/>
        </w:rPr>
        <w:t>a rocket</w:t>
      </w:r>
      <w:r>
        <w:rPr>
          <w:sz w:val="28"/>
          <w:szCs w:val="28"/>
          <w:u w:val="single"/>
        </w:rPr>
        <w:t xml:space="preserve"> to ISS </w:t>
      </w:r>
      <w:r>
        <w:rPr>
          <w:b/>
          <w:sz w:val="28"/>
          <w:szCs w:val="28"/>
          <w:highlight w:val="green"/>
          <w:u w:val="single"/>
        </w:rPr>
        <w:t>at</w:t>
      </w:r>
      <w:r>
        <w:rPr>
          <w:sz w:val="16"/>
          <w:szCs w:val="16"/>
        </w:rPr>
        <w:t xml:space="preserve"> merely </w:t>
      </w:r>
      <w:r>
        <w:rPr>
          <w:b/>
          <w:sz w:val="28"/>
          <w:szCs w:val="28"/>
          <w:highlight w:val="green"/>
          <w:u w:val="single"/>
        </w:rPr>
        <w:t>$57 million per seat</w:t>
      </w:r>
      <w:r>
        <w:rPr>
          <w:sz w:val="28"/>
          <w:szCs w:val="28"/>
          <w:u w:val="single"/>
        </w:rPr>
        <w:t xml:space="preserve"> as </w:t>
      </w:r>
      <w:r>
        <w:rPr>
          <w:sz w:val="28"/>
          <w:szCs w:val="28"/>
          <w:highlight w:val="green"/>
          <w:u w:val="single"/>
        </w:rPr>
        <w:t xml:space="preserve">compared to </w:t>
      </w:r>
      <w:r>
        <w:rPr>
          <w:b/>
          <w:sz w:val="28"/>
          <w:szCs w:val="28"/>
          <w:highlight w:val="green"/>
          <w:u w:val="single"/>
        </w:rPr>
        <w:t>$80 million</w:t>
      </w:r>
      <w:r>
        <w:rPr>
          <w:b/>
          <w:sz w:val="28"/>
          <w:szCs w:val="28"/>
          <w:u w:val="single"/>
        </w:rPr>
        <w:t xml:space="preserve"> per seat</w:t>
      </w:r>
      <w:r>
        <w:rPr>
          <w:sz w:val="16"/>
          <w:szCs w:val="16"/>
        </w:rPr>
        <w:t xml:space="preserve"> if aboard a Russian shuttle</w:t>
      </w:r>
      <w:r>
        <w:rPr>
          <w:b/>
          <w:sz w:val="16"/>
          <w:szCs w:val="16"/>
        </w:rPr>
        <w:t xml:space="preserve">, </w:t>
      </w:r>
      <w:r>
        <w:rPr>
          <w:b/>
          <w:sz w:val="28"/>
          <w:szCs w:val="28"/>
          <w:highlight w:val="green"/>
          <w:u w:val="single"/>
        </w:rPr>
        <w:t>and $450 million</w:t>
      </w:r>
      <w:r>
        <w:rPr>
          <w:sz w:val="16"/>
          <w:szCs w:val="16"/>
        </w:rPr>
        <w:t xml:space="preserve"> each mission before NASA ended its space shuttle program. Moreover, </w:t>
      </w:r>
      <w:r>
        <w:rPr>
          <w:b/>
          <w:sz w:val="28"/>
          <w:szCs w:val="28"/>
          <w:highlight w:val="green"/>
          <w:u w:val="single"/>
        </w:rPr>
        <w:t>making reusable landing rocket launchers, improvements in assembly lines and other</w:t>
      </w:r>
      <w:r>
        <w:rPr>
          <w:sz w:val="16"/>
          <w:szCs w:val="16"/>
        </w:rPr>
        <w:t xml:space="preserve"> such </w:t>
      </w:r>
      <w:r>
        <w:rPr>
          <w:b/>
          <w:sz w:val="28"/>
          <w:szCs w:val="28"/>
          <w:highlight w:val="green"/>
          <w:u w:val="single"/>
        </w:rPr>
        <w:t>operations</w:t>
      </w:r>
      <w:r>
        <w:rPr>
          <w:sz w:val="16"/>
          <w:szCs w:val="16"/>
        </w:rPr>
        <w:t xml:space="preserve"> further </w:t>
      </w:r>
      <w:r>
        <w:rPr>
          <w:sz w:val="28"/>
          <w:szCs w:val="28"/>
          <w:highlight w:val="green"/>
          <w:u w:val="single"/>
        </w:rPr>
        <w:t>ensure lower costs</w:t>
      </w:r>
      <w:r>
        <w:rPr>
          <w:sz w:val="28"/>
          <w:szCs w:val="28"/>
          <w:u w:val="single"/>
        </w:rPr>
        <w:t>.</w:t>
      </w:r>
      <w:r>
        <w:rPr>
          <w:sz w:val="16"/>
          <w:szCs w:val="16"/>
        </w:rPr>
        <w:t xml:space="preserve"> </w:t>
      </w:r>
      <w:r>
        <w:rPr>
          <w:sz w:val="28"/>
          <w:szCs w:val="28"/>
          <w:highlight w:val="green"/>
          <w:u w:val="single"/>
        </w:rPr>
        <w:t>Due to</w:t>
      </w:r>
      <w:r>
        <w:rPr>
          <w:sz w:val="16"/>
          <w:szCs w:val="16"/>
        </w:rPr>
        <w:t xml:space="preserve"> the well- known </w:t>
      </w:r>
      <w:r>
        <w:rPr>
          <w:sz w:val="28"/>
          <w:szCs w:val="28"/>
          <w:highlight w:val="green"/>
          <w:u w:val="single"/>
        </w:rPr>
        <w:t>success of the top</w:t>
      </w:r>
      <w:r>
        <w:rPr>
          <w:sz w:val="16"/>
          <w:szCs w:val="16"/>
        </w:rPr>
        <w:t xml:space="preserve"> few </w:t>
      </w:r>
      <w:r>
        <w:rPr>
          <w:b/>
          <w:sz w:val="28"/>
          <w:szCs w:val="28"/>
          <w:highlight w:val="green"/>
          <w:u w:val="single"/>
        </w:rPr>
        <w:t>p</w:t>
      </w:r>
      <w:r>
        <w:rPr>
          <w:sz w:val="28"/>
          <w:szCs w:val="28"/>
          <w:u w:val="single"/>
        </w:rPr>
        <w:t xml:space="preserve">rivate </w:t>
      </w:r>
      <w:r>
        <w:rPr>
          <w:b/>
          <w:sz w:val="28"/>
          <w:szCs w:val="28"/>
          <w:highlight w:val="green"/>
          <w:u w:val="single"/>
        </w:rPr>
        <w:t>s</w:t>
      </w:r>
      <w:r>
        <w:rPr>
          <w:sz w:val="28"/>
          <w:szCs w:val="28"/>
          <w:u w:val="single"/>
        </w:rPr>
        <w:t xml:space="preserve">pace </w:t>
      </w:r>
      <w:r>
        <w:rPr>
          <w:b/>
          <w:sz w:val="28"/>
          <w:szCs w:val="28"/>
          <w:highlight w:val="green"/>
          <w:u w:val="single"/>
        </w:rPr>
        <w:t>c</w:t>
      </w:r>
      <w:r>
        <w:rPr>
          <w:sz w:val="28"/>
          <w:szCs w:val="28"/>
          <w:u w:val="single"/>
        </w:rPr>
        <w:t>ompanies</w:t>
      </w:r>
      <w:r>
        <w:rPr>
          <w:sz w:val="16"/>
          <w:szCs w:val="16"/>
        </w:rPr>
        <w:t xml:space="preserve">, </w:t>
      </w:r>
      <w:r>
        <w:rPr>
          <w:sz w:val="28"/>
          <w:szCs w:val="28"/>
          <w:highlight w:val="green"/>
          <w:u w:val="single"/>
        </w:rPr>
        <w:t>many</w:t>
      </w:r>
      <w:r>
        <w:rPr>
          <w:sz w:val="28"/>
          <w:szCs w:val="28"/>
          <w:u w:val="single"/>
        </w:rPr>
        <w:t xml:space="preserve"> </w:t>
      </w:r>
      <w:proofErr w:type="gramStart"/>
      <w:r>
        <w:rPr>
          <w:sz w:val="28"/>
          <w:szCs w:val="28"/>
          <w:u w:val="single"/>
        </w:rPr>
        <w:t xml:space="preserve">new </w:t>
      </w:r>
      <w:r>
        <w:rPr>
          <w:sz w:val="28"/>
          <w:szCs w:val="28"/>
          <w:highlight w:val="green"/>
          <w:u w:val="single"/>
        </w:rPr>
        <w:t>small</w:t>
      </w:r>
      <w:proofErr w:type="gramEnd"/>
      <w:r>
        <w:rPr>
          <w:sz w:val="28"/>
          <w:szCs w:val="28"/>
          <w:highlight w:val="green"/>
          <w:u w:val="single"/>
        </w:rPr>
        <w:t xml:space="preserve"> companies</w:t>
      </w:r>
      <w:r>
        <w:rPr>
          <w:sz w:val="16"/>
          <w:szCs w:val="16"/>
          <w:highlight w:val="green"/>
        </w:rPr>
        <w:t xml:space="preserve"> </w:t>
      </w:r>
      <w:r>
        <w:rPr>
          <w:sz w:val="28"/>
          <w:szCs w:val="28"/>
          <w:highlight w:val="green"/>
          <w:u w:val="single"/>
        </w:rPr>
        <w:t>such as Firefly systems and Vector launch have been able to raise substantial private capital</w:t>
      </w:r>
      <w:r>
        <w:rPr>
          <w:sz w:val="28"/>
          <w:szCs w:val="28"/>
          <w:u w:val="single"/>
        </w:rPr>
        <w:t xml:space="preserve"> as well</w:t>
      </w:r>
      <w:r>
        <w:rPr>
          <w:sz w:val="16"/>
          <w:szCs w:val="16"/>
        </w:rPr>
        <w:t xml:space="preserve">. </w:t>
      </w:r>
      <w:r>
        <w:rPr>
          <w:sz w:val="28"/>
          <w:szCs w:val="28"/>
          <w:highlight w:val="green"/>
          <w:u w:val="single"/>
        </w:rPr>
        <w:t>The growth in the space industry also provides employment to millions all over the world</w:t>
      </w:r>
      <w:r>
        <w:rPr>
          <w:sz w:val="16"/>
          <w:szCs w:val="16"/>
        </w:rPr>
        <w:t xml:space="preserve">, and the rise in the number of private space companies promotes competition amongst them and encourages constant improvements and advancements. Lastly, the publicity of their operations, like live streaming launches, has sparked widespread interest in space exploration among the </w:t>
      </w:r>
      <w:proofErr w:type="gramStart"/>
      <w:r>
        <w:rPr>
          <w:sz w:val="16"/>
          <w:szCs w:val="16"/>
        </w:rPr>
        <w:t>general public</w:t>
      </w:r>
      <w:proofErr w:type="gramEnd"/>
      <w:r>
        <w:rPr>
          <w:sz w:val="16"/>
          <w:szCs w:val="16"/>
        </w:rPr>
        <w:t>.</w:t>
      </w:r>
    </w:p>
    <w:p w14:paraId="45B59C8A" w14:textId="77777777" w:rsidR="00791E29" w:rsidRPr="00791E29" w:rsidRDefault="00791E29" w:rsidP="00791E29"/>
    <w:sectPr w:rsidR="00791E29" w:rsidRPr="00791E2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Will White" w:date="2021-12-16T19:04:00Z" w:initials="">
    <w:p w14:paraId="24F26736" w14:textId="77777777" w:rsidR="00791E29" w:rsidRDefault="00791E29" w:rsidP="00791E29">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Author quals were really just about the organization in general. I'm happy to dig deeper on these two specific authors though!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4F267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75EA6" w16cex:dateUtc="2021-12-17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F26736" w16cid:durableId="25675EA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942CA9"/>
    <w:multiLevelType w:val="hybridMultilevel"/>
    <w:tmpl w:val="D8ACE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EF"/>
    <w:rsid w:val="003D3C2C"/>
    <w:rsid w:val="00675F5E"/>
    <w:rsid w:val="00775FEF"/>
    <w:rsid w:val="00791E29"/>
    <w:rsid w:val="008A6B0D"/>
    <w:rsid w:val="009D5714"/>
    <w:rsid w:val="00A562B5"/>
    <w:rsid w:val="00B74AA7"/>
    <w:rsid w:val="00BF590A"/>
    <w:rsid w:val="00D16BB5"/>
    <w:rsid w:val="00F40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800A0EE"/>
  <w15:chartTrackingRefBased/>
  <w15:docId w15:val="{DD1EA41A-D028-484A-B824-F84CB4EFC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6BB5"/>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D16B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6B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6B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D16B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6B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6BB5"/>
  </w:style>
  <w:style w:type="character" w:customStyle="1" w:styleId="Heading1Char">
    <w:name w:val="Heading 1 Char"/>
    <w:aliases w:val="Pocket Char"/>
    <w:basedOn w:val="DefaultParagraphFont"/>
    <w:link w:val="Heading1"/>
    <w:uiPriority w:val="9"/>
    <w:rsid w:val="00D16BB5"/>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D16BB5"/>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D16BB5"/>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16BB5"/>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D16BB5"/>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D16BB5"/>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20"/>
    <w:qFormat/>
    <w:rsid w:val="00D16BB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16BB5"/>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16BB5"/>
    <w:rPr>
      <w:color w:val="auto"/>
      <w:u w:val="none"/>
    </w:rPr>
  </w:style>
  <w:style w:type="paragraph" w:styleId="DocumentMap">
    <w:name w:val="Document Map"/>
    <w:basedOn w:val="Normal"/>
    <w:link w:val="DocumentMapChar"/>
    <w:uiPriority w:val="99"/>
    <w:semiHidden/>
    <w:unhideWhenUsed/>
    <w:rsid w:val="00D16B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6BB5"/>
    <w:rPr>
      <w:rFonts w:ascii="Lucida Grande" w:hAnsi="Lucida Grande" w:cs="Lucida Grande"/>
      <w:lang w:eastAsia="en-US"/>
    </w:rPr>
  </w:style>
  <w:style w:type="character" w:customStyle="1" w:styleId="apple-converted-space">
    <w:name w:val="apple-converted-space"/>
    <w:basedOn w:val="DefaultParagraphFont"/>
    <w:rsid w:val="00791E29"/>
  </w:style>
  <w:style w:type="paragraph" w:customStyle="1" w:styleId="textbold">
    <w:name w:val="text bold"/>
    <w:basedOn w:val="Normal"/>
    <w:link w:val="Emphasis"/>
    <w:uiPriority w:val="20"/>
    <w:qFormat/>
    <w:rsid w:val="00791E29"/>
    <w:pPr>
      <w:ind w:left="720"/>
      <w:jc w:val="both"/>
    </w:pPr>
    <w:rPr>
      <w:b/>
      <w:iCs/>
      <w:u w:val="single"/>
      <w:bdr w:val="single" w:sz="8" w:space="0" w:color="auto"/>
      <w:lang w:eastAsia="zh-CN"/>
    </w:rPr>
  </w:style>
  <w:style w:type="paragraph" w:customStyle="1" w:styleId="UnderlinePara">
    <w:name w:val="Underline Para"/>
    <w:basedOn w:val="Normal"/>
    <w:link w:val="StyleUnderline"/>
    <w:uiPriority w:val="1"/>
    <w:qFormat/>
    <w:rsid w:val="00791E29"/>
    <w:pPr>
      <w:widowControl w:val="0"/>
      <w:suppressAutoHyphens/>
      <w:spacing w:after="200" w:line="256" w:lineRule="auto"/>
      <w:contextualSpacing/>
    </w:pPr>
    <w:rPr>
      <w:rFonts w:asciiTheme="minorHAnsi" w:hAnsiTheme="minorHAnsi" w:cstheme="minorBidi"/>
      <w:u w:val="single"/>
      <w:lang w:eastAsia="zh-CN"/>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791E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lang w:eastAsia="zh-CN"/>
    </w:rPr>
  </w:style>
  <w:style w:type="paragraph" w:customStyle="1" w:styleId="Emphasis1">
    <w:name w:val="Emphasis1"/>
    <w:basedOn w:val="Normal"/>
    <w:uiPriority w:val="20"/>
    <w:qFormat/>
    <w:rsid w:val="00791E2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Clear,DDI Tag,Tag Title,Tag and Cite,No Spacing6,No Spacing7,No Spacing8,Dont u,No Spacing311,No Spacing51,ca,card"/>
    <w:basedOn w:val="Heading1"/>
    <w:autoRedefine/>
    <w:uiPriority w:val="99"/>
    <w:qFormat/>
    <w:rsid w:val="00BF590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sa.gov/index.html" TargetMode="External"/><Relationship Id="rId13" Type="http://schemas.openxmlformats.org/officeDocument/2006/relationships/hyperlink" Target="http://oiir.hq.nasa.gov/" TargetMode="External"/><Relationship Id="rId18" Type="http://schemas.openxmlformats.org/officeDocument/2006/relationships/hyperlink" Target="https://tnsr.org/2019/02/after-the-responsible-stakeholder-what-debating-americas-china-strategy-2/" TargetMode="External"/><Relationship Id="rId26" Type="http://schemas.microsoft.com/office/2018/08/relationships/commentsExtensible" Target="commentsExtensible.xml"/><Relationship Id="rId3" Type="http://schemas.openxmlformats.org/officeDocument/2006/relationships/settings" Target="settings.xml"/><Relationship Id="rId21" Type="http://schemas.openxmlformats.org/officeDocument/2006/relationships/hyperlink" Target="https://medium.com/starts-with-a-bang/no-earth-is-not-overdue-for-a-massive-asteroid-strike-59ce8edc0cf8" TargetMode="External"/><Relationship Id="rId7" Type="http://schemas.openxmlformats.org/officeDocument/2006/relationships/hyperlink" Target="http://oiir.hq.nasa.gov/" TargetMode="External"/><Relationship Id="rId12" Type="http://schemas.openxmlformats.org/officeDocument/2006/relationships/hyperlink" Target="http://www.oosa.unvienna.org/" TargetMode="External"/><Relationship Id="rId17" Type="http://schemas.openxmlformats.org/officeDocument/2006/relationships/hyperlink" Target="http://spacegeneration.org/index.php/projects/space-law" TargetMode="External"/><Relationship Id="rId25" Type="http://schemas.microsoft.com/office/2016/09/relationships/commentsIds" Target="commentsIds.xml"/><Relationship Id="rId2" Type="http://schemas.openxmlformats.org/officeDocument/2006/relationships/styles" Target="styles.xml"/><Relationship Id="rId16" Type="http://schemas.openxmlformats.org/officeDocument/2006/relationships/hyperlink" Target="http://spacegeneration.org/" TargetMode="External"/><Relationship Id="rId20" Type="http://schemas.openxmlformats.org/officeDocument/2006/relationships/hyperlink" Target="https://www.cnet.com/news/nasa-says-city-smashing-asteroids-arent-so-common/"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oosa.unvienna.org/" TargetMode="External"/><Relationship Id="rId11" Type="http://schemas.openxmlformats.org/officeDocument/2006/relationships/hyperlink" Target="http://spacegeneration.org/index.php/projects/space-law" TargetMode="External"/><Relationship Id="rId24" Type="http://schemas.microsoft.com/office/2011/relationships/commentsExtended" Target="commentsExtended.xml"/><Relationship Id="rId5" Type="http://schemas.openxmlformats.org/officeDocument/2006/relationships/hyperlink" Target="https://repository.law.umich.edu/mjil/vol5/iss1/1" TargetMode="External"/><Relationship Id="rId15" Type="http://schemas.openxmlformats.org/officeDocument/2006/relationships/hyperlink" Target="http://www.esa.int/ESA" TargetMode="External"/><Relationship Id="rId23" Type="http://schemas.openxmlformats.org/officeDocument/2006/relationships/comments" Target="comments.xml"/><Relationship Id="rId28" Type="http://schemas.openxmlformats.org/officeDocument/2006/relationships/fontTable" Target="fontTable.xml"/><Relationship Id="rId10" Type="http://schemas.openxmlformats.org/officeDocument/2006/relationships/hyperlink" Target="http://spacegeneration.org/" TargetMode="External"/><Relationship Id="rId19" Type="http://schemas.openxmlformats.org/officeDocument/2006/relationships/hyperlink" Target="https://www.tandfonline.com/doi/full/10.1080/25751654.2018.1532525%20recut%2012-10-2021" TargetMode="External"/><Relationship Id="rId4" Type="http://schemas.openxmlformats.org/officeDocument/2006/relationships/webSettings" Target="webSettings.xml"/><Relationship Id="rId9" Type="http://schemas.openxmlformats.org/officeDocument/2006/relationships/hyperlink" Target="http://www.esa.int/ESA" TargetMode="External"/><Relationship Id="rId14" Type="http://schemas.openxmlformats.org/officeDocument/2006/relationships/hyperlink" Target="http://www.nasa.gov/index.html" TargetMode="External"/><Relationship Id="rId22" Type="http://schemas.openxmlformats.org/officeDocument/2006/relationships/hyperlink" Target="https://www.theguardian.com/science/2021/jul/19/billionaires-space-tourism-environment-emissions" TargetMode="External"/><Relationship Id="rId27" Type="http://schemas.openxmlformats.org/officeDocument/2006/relationships/hyperlink" Target="https://ficsrcc.com/the-privatisation-of-space-exploration/%5D//DebateDril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10393</Words>
  <Characters>59241</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3</cp:revision>
  <dcterms:created xsi:type="dcterms:W3CDTF">2022-01-22T23:51:00Z</dcterms:created>
  <dcterms:modified xsi:type="dcterms:W3CDTF">2022-01-23T00:27:00Z</dcterms:modified>
</cp:coreProperties>
</file>