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23171" w14:textId="77777777" w:rsidR="00901512" w:rsidRDefault="00901512" w:rsidP="00901512">
      <w:pPr>
        <w:pStyle w:val="Heading1"/>
      </w:pPr>
      <w:r>
        <w:t>Framework</w:t>
      </w:r>
    </w:p>
    <w:p w14:paraId="506F92D1" w14:textId="77777777" w:rsidR="00901512" w:rsidRDefault="00901512" w:rsidP="00901512">
      <w:pPr>
        <w:rPr>
          <w:b/>
          <w:sz w:val="26"/>
          <w:szCs w:val="26"/>
        </w:rPr>
      </w:pPr>
      <w:r>
        <w:rPr>
          <w:b/>
          <w:sz w:val="26"/>
          <w:szCs w:val="26"/>
        </w:rPr>
        <w:t>The standard is maximizing societal welfare.</w:t>
      </w:r>
    </w:p>
    <w:p w14:paraId="636042CD" w14:textId="77777777" w:rsidR="00901512" w:rsidRPr="006727CE" w:rsidRDefault="00901512" w:rsidP="00901512">
      <w:pPr>
        <w:spacing w:after="200" w:line="240" w:lineRule="auto"/>
        <w:rPr>
          <w:rFonts w:asciiTheme="minorHAnsi" w:eastAsia="Times New Roman" w:hAnsiTheme="minorHAnsi" w:cstheme="minorHAnsi"/>
          <w:sz w:val="26"/>
          <w:szCs w:val="26"/>
        </w:rPr>
      </w:pPr>
      <w:r w:rsidRPr="006727CE">
        <w:rPr>
          <w:rFonts w:asciiTheme="minorHAnsi" w:eastAsia="Times New Roman" w:hAnsiTheme="minorHAnsi" w:cstheme="minorHAnsi"/>
          <w:b/>
          <w:bCs/>
          <w:color w:val="000000"/>
          <w:sz w:val="26"/>
          <w:szCs w:val="26"/>
        </w:rPr>
        <w:t>Utilitarianism respects the moral equality of individuals.</w:t>
      </w:r>
    </w:p>
    <w:p w14:paraId="7EEF9B5E" w14:textId="77777777" w:rsidR="00901512" w:rsidRPr="00731E9E" w:rsidRDefault="00901512" w:rsidP="00901512">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492870BD" w14:textId="77777777" w:rsidR="00901512" w:rsidRPr="00731E9E" w:rsidRDefault="00901512" w:rsidP="00901512">
      <w:pPr>
        <w:spacing w:after="200" w:line="240" w:lineRule="auto"/>
        <w:rPr>
          <w:rFonts w:ascii="Times New Roman" w:eastAsia="Times New Roman" w:hAnsi="Times New Roman" w:cs="Times New Roman"/>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2F79EBC9" w14:textId="77777777" w:rsidR="00901512" w:rsidRPr="00D87972" w:rsidRDefault="00901512" w:rsidP="00901512">
      <w:pPr>
        <w:rPr>
          <w:b/>
          <w:sz w:val="26"/>
          <w:szCs w:val="26"/>
        </w:rPr>
      </w:pPr>
      <w:r>
        <w:rPr>
          <w:b/>
          <w:sz w:val="26"/>
          <w:szCs w:val="26"/>
        </w:rPr>
        <w:t>This means that whoever maximizes societal well-being wins the round.</w:t>
      </w:r>
    </w:p>
    <w:p w14:paraId="735751C9" w14:textId="77777777" w:rsidR="00901512" w:rsidRDefault="00901512" w:rsidP="00901512">
      <w:pPr>
        <w:pStyle w:val="Heading1"/>
      </w:pPr>
      <w:r>
        <w:lastRenderedPageBreak/>
        <w:t>Contention 1: Asteroid Mining</w:t>
      </w:r>
    </w:p>
    <w:p w14:paraId="77E98F11" w14:textId="77777777" w:rsidR="00901512" w:rsidRDefault="00901512" w:rsidP="00901512">
      <w:r>
        <w:t>How is this relevant to appropriation?</w:t>
      </w:r>
    </w:p>
    <w:p w14:paraId="5622738A" w14:textId="77777777" w:rsidR="00901512" w:rsidRDefault="00901512" w:rsidP="00901512">
      <w:r>
        <w:t>Is there space mining happening now?</w:t>
      </w:r>
    </w:p>
    <w:p w14:paraId="02B7526C" w14:textId="77777777" w:rsidR="00901512" w:rsidRPr="00095642" w:rsidRDefault="00901512" w:rsidP="00901512">
      <w:r>
        <w:t>**You might want to start with the problem, not the solution – this means say “We are running out of precious metals now” and then “Space mining solves these concerns” rather than the other way around</w:t>
      </w:r>
    </w:p>
    <w:p w14:paraId="4DE1B22E" w14:textId="77777777" w:rsidR="00901512" w:rsidRDefault="00901512" w:rsidP="00901512">
      <w:pPr>
        <w:pStyle w:val="Heading4"/>
      </w:pPr>
      <w:r>
        <w:t xml:space="preserve">Mining Industry destroying itself. </w:t>
      </w:r>
    </w:p>
    <w:p w14:paraId="667D6A59" w14:textId="77777777" w:rsidR="00901512" w:rsidRPr="00F851DA" w:rsidRDefault="00901512" w:rsidP="00901512">
      <w:pPr>
        <w:rPr>
          <w:rStyle w:val="Style13ptBold"/>
        </w:rPr>
      </w:pPr>
      <w:r>
        <w:rPr>
          <w:rStyle w:val="Style13ptBold"/>
        </w:rPr>
        <w:t>David Oni, Space analyst at Space in Africa, writes in 2019:</w:t>
      </w:r>
    </w:p>
    <w:p w14:paraId="7465CECA" w14:textId="77777777" w:rsidR="00901512" w:rsidRDefault="00901512" w:rsidP="00901512">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00BB2242" w14:textId="77777777" w:rsidR="00901512" w:rsidRPr="00C24168" w:rsidRDefault="00901512" w:rsidP="00901512">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261DEFA8" w14:textId="77777777" w:rsidR="00901512" w:rsidRPr="00C24168" w:rsidRDefault="00901512" w:rsidP="00901512">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657FC3EA" w14:textId="77777777" w:rsidR="00901512" w:rsidRPr="00C24168" w:rsidRDefault="00901512" w:rsidP="00901512">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718BE313" w14:textId="77777777" w:rsidR="00901512" w:rsidRPr="00C24168" w:rsidRDefault="00901512" w:rsidP="00901512">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1E934A30" w14:textId="77777777" w:rsidR="00901512" w:rsidRPr="00C24168" w:rsidRDefault="00901512" w:rsidP="00901512">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1391D7B3" w14:textId="77777777" w:rsidR="00901512" w:rsidRPr="00C24168" w:rsidRDefault="00901512" w:rsidP="00901512">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 xml:space="preserve">alone and a 500m rock could contain half the entire world resources </w:t>
      </w:r>
      <w:r w:rsidRPr="00113E63">
        <w:rPr>
          <w:rStyle w:val="Emphasis"/>
        </w:rPr>
        <w:lastRenderedPageBreak/>
        <w:t>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5D0CB3B6" w14:textId="77777777" w:rsidR="00901512" w:rsidRPr="004B6A4A" w:rsidRDefault="00901512" w:rsidP="00901512">
      <w:pPr>
        <w:rPr>
          <w:sz w:val="16"/>
        </w:rPr>
      </w:pPr>
      <w:r w:rsidRPr="00C24168">
        <w:rPr>
          <w:sz w:val="16"/>
        </w:rPr>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focus on oil resources and a couple of other challenges. </w:t>
      </w:r>
      <w:r w:rsidRPr="00C24168">
        <w:rPr>
          <w:sz w:val="16"/>
        </w:rPr>
        <w:t>The million-dollar question is, what will become of the mining activities in Africa?</w:t>
      </w:r>
    </w:p>
    <w:p w14:paraId="4B57241C" w14:textId="77777777" w:rsidR="00901512" w:rsidRDefault="00901512" w:rsidP="00901512">
      <w:pPr>
        <w:pStyle w:val="Heading4"/>
      </w:pPr>
      <w:r>
        <w:t>Dwindling precious metals are key to innovation.</w:t>
      </w:r>
    </w:p>
    <w:p w14:paraId="69111B97" w14:textId="77777777" w:rsidR="00901512" w:rsidRPr="000A21FD" w:rsidRDefault="00901512" w:rsidP="00901512">
      <w:pPr>
        <w:rPr>
          <w:rStyle w:val="Style13ptBold"/>
        </w:rPr>
      </w:pPr>
      <w:r>
        <w:rPr>
          <w:rStyle w:val="Style13ptBold"/>
        </w:rPr>
        <w:t>Jeremy Hsu, Author in Popular Science and Scientific American mind, writes in 2012:</w:t>
      </w:r>
    </w:p>
    <w:p w14:paraId="505C4C64" w14:textId="77777777" w:rsidR="00901512" w:rsidRPr="006F25C9" w:rsidRDefault="00901512" w:rsidP="00901512">
      <w:r w:rsidRPr="006F25C9">
        <w:t xml:space="preserve">Jeremy </w:t>
      </w:r>
      <w:r w:rsidRPr="006F25C9">
        <w:rPr>
          <w:rStyle w:val="Style13ptBold"/>
        </w:rPr>
        <w:t>Hsu 12</w:t>
      </w:r>
      <w:r w:rsidRPr="006F25C9">
        <w:t xml:space="preserve"> (Jeremy Hsu, </w:t>
      </w:r>
      <w:proofErr w:type="gramStart"/>
      <w:r>
        <w:t>Masters in Science Journalism</w:t>
      </w:r>
      <w:proofErr w:type="gramEnd"/>
      <w:r>
        <w:t xml:space="preserve">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7FEB7EAD" w14:textId="77777777" w:rsidR="00901512" w:rsidRPr="006F25C9" w:rsidRDefault="00901512" w:rsidP="00901512">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0867B7B3" w14:textId="77777777" w:rsidR="00901512" w:rsidRPr="006F25C9" w:rsidRDefault="00901512" w:rsidP="00901512">
      <w:pPr>
        <w:rPr>
          <w:rStyle w:val="StyleUnderline"/>
        </w:rPr>
      </w:pPr>
      <w:r w:rsidRPr="006F25C9">
        <w:rPr>
          <w:rStyle w:val="StyleUnderline"/>
          <w:highlight w:val="green"/>
        </w:rPr>
        <w:t>Scarce metals</w:t>
      </w:r>
      <w:r w:rsidRPr="006F25C9">
        <w:rPr>
          <w:rStyle w:val="StyleUnderline"/>
        </w:rPr>
        <w:t xml:space="preserve"> such as gallium, </w:t>
      </w:r>
      <w:proofErr w:type="gramStart"/>
      <w:r w:rsidRPr="006F25C9">
        <w:rPr>
          <w:rStyle w:val="StyleUnderline"/>
        </w:rPr>
        <w:t>indium</w:t>
      </w:r>
      <w:proofErr w:type="gramEnd"/>
      <w:r w:rsidRPr="006F25C9">
        <w:rPr>
          <w:rStyle w:val="StyleUnderline"/>
        </w:rPr>
        <w:t xml:space="preserve">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0DFF0374" w14:textId="77777777" w:rsidR="00901512" w:rsidRPr="006F25C9" w:rsidRDefault="00901512" w:rsidP="00901512">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0B34402D" w14:textId="77777777" w:rsidR="00901512" w:rsidRPr="006F25C9" w:rsidRDefault="00901512" w:rsidP="00901512">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6E8EB950" w14:textId="77777777" w:rsidR="00901512" w:rsidRPr="006F25C9" w:rsidRDefault="00901512" w:rsidP="00901512">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74683064" w14:textId="77777777" w:rsidR="00901512" w:rsidRPr="006F25C9" w:rsidRDefault="00901512" w:rsidP="00901512">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5C154FC2" w14:textId="77777777" w:rsidR="00901512" w:rsidRPr="006F25C9" w:rsidRDefault="00901512" w:rsidP="00901512">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38A1A0D1" w14:textId="77777777" w:rsidR="00901512" w:rsidRPr="006F25C9" w:rsidRDefault="00901512" w:rsidP="00901512">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2BA33583" w14:textId="77777777" w:rsidR="00901512" w:rsidRPr="006F25C9" w:rsidRDefault="00901512" w:rsidP="00901512">
      <w:pPr>
        <w:rPr>
          <w:sz w:val="16"/>
          <w:szCs w:val="16"/>
        </w:rPr>
      </w:pPr>
      <w:r w:rsidRPr="006F25C9">
        <w:rPr>
          <w:sz w:val="16"/>
          <w:szCs w:val="16"/>
        </w:rPr>
        <w:t xml:space="preserve">Ayres worries </w:t>
      </w:r>
      <w:proofErr w:type="gramStart"/>
      <w:r w:rsidRPr="006F25C9">
        <w:rPr>
          <w:sz w:val="16"/>
          <w:szCs w:val="16"/>
        </w:rPr>
        <w:t>in particular about</w:t>
      </w:r>
      <w:proofErr w:type="gramEnd"/>
      <w:r w:rsidRPr="006F25C9">
        <w:rPr>
          <w:sz w:val="16"/>
          <w:szCs w:val="16"/>
        </w:rPr>
        <w:t xml:space="preserve"> rare metal shortages crippling innovation in clean energy technologies such as solar power.</w:t>
      </w:r>
    </w:p>
    <w:p w14:paraId="2F48B649" w14:textId="77777777" w:rsidR="00901512" w:rsidRPr="004B6A4A" w:rsidRDefault="00901512" w:rsidP="00901512">
      <w:pPr>
        <w:rPr>
          <w:sz w:val="16"/>
          <w:szCs w:val="16"/>
        </w:rPr>
      </w:pPr>
      <w:r w:rsidRPr="006F25C9">
        <w:rPr>
          <w:sz w:val="16"/>
          <w:szCs w:val="16"/>
        </w:rPr>
        <w:lastRenderedPageBreak/>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1385E43E" w14:textId="77777777" w:rsidR="00901512" w:rsidRDefault="00901512" w:rsidP="00901512">
      <w:pPr>
        <w:pStyle w:val="Heading4"/>
      </w:pPr>
      <w:r>
        <w:t>Asteroid mining provides the necessary precious metals for innovation.</w:t>
      </w:r>
    </w:p>
    <w:p w14:paraId="1291CA36" w14:textId="77777777" w:rsidR="00901512" w:rsidRPr="00F851DA" w:rsidRDefault="00901512" w:rsidP="00901512">
      <w:pPr>
        <w:rPr>
          <w:rStyle w:val="Style13ptBold"/>
        </w:rPr>
      </w:pPr>
      <w:r>
        <w:rPr>
          <w:rStyle w:val="Style13ptBold"/>
        </w:rPr>
        <w:t>Matthew Williams, Journalist with articles in Universe Today and Business Insider, writes in 2020:</w:t>
      </w:r>
    </w:p>
    <w:p w14:paraId="7E07291E" w14:textId="77777777" w:rsidR="00901512" w:rsidRDefault="00901512" w:rsidP="00901512">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73C16A3E" w14:textId="77777777" w:rsidR="00901512" w:rsidRPr="00E0449F" w:rsidRDefault="00901512" w:rsidP="00901512">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5E15C096" w14:textId="77777777" w:rsidR="00901512" w:rsidRPr="00E0449F" w:rsidRDefault="00901512" w:rsidP="00901512">
      <w:pPr>
        <w:rPr>
          <w:sz w:val="16"/>
          <w:szCs w:val="16"/>
        </w:rPr>
      </w:pPr>
      <w:r w:rsidRPr="00E0449F">
        <w:rPr>
          <w:sz w:val="16"/>
          <w:szCs w:val="16"/>
        </w:rPr>
        <w:t xml:space="preserve">Asteroids, as we saw above, are believed to be the material left over from the formation of the Solar System. As such, many asteroids are thought to have compositions that are </w:t>
      </w:r>
      <w:proofErr w:type="gramStart"/>
      <w:r w:rsidRPr="00E0449F">
        <w:rPr>
          <w:sz w:val="16"/>
          <w:szCs w:val="16"/>
        </w:rPr>
        <w:t>similar to</w:t>
      </w:r>
      <w:proofErr w:type="gramEnd"/>
      <w:r w:rsidRPr="00E0449F">
        <w:rPr>
          <w:sz w:val="16"/>
          <w:szCs w:val="16"/>
        </w:rPr>
        <w:t xml:space="preserve"> that of Earth and the other rocky planets (Mercury, Venus, and Mars).</w:t>
      </w:r>
    </w:p>
    <w:p w14:paraId="038A2246" w14:textId="77777777" w:rsidR="00901512" w:rsidRPr="00E0449F" w:rsidRDefault="00901512" w:rsidP="00901512">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65517A7F" w14:textId="77777777" w:rsidR="00901512" w:rsidRPr="00E0449F" w:rsidRDefault="00901512" w:rsidP="00901512">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01D53448" w14:textId="77777777" w:rsidR="00901512" w:rsidRPr="00E0449F" w:rsidRDefault="00901512" w:rsidP="00901512">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6B434EF9" w14:textId="77777777" w:rsidR="00901512" w:rsidRPr="00E0449F" w:rsidRDefault="00901512" w:rsidP="00901512">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103995BB" w14:textId="77777777" w:rsidR="00901512" w:rsidRPr="00E0449F" w:rsidRDefault="00901512" w:rsidP="00901512">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0C31E74D" w14:textId="77777777" w:rsidR="00901512" w:rsidRPr="00E0449F" w:rsidRDefault="00901512" w:rsidP="00901512">
      <w:pPr>
        <w:rPr>
          <w:sz w:val="16"/>
          <w:szCs w:val="16"/>
        </w:rPr>
      </w:pPr>
      <w:r w:rsidRPr="00E0449F">
        <w:rPr>
          <w:sz w:val="16"/>
          <w:szCs w:val="16"/>
        </w:rPr>
        <w:t xml:space="preserve">Of course, this raises the obvious question: wouldn't it be </w:t>
      </w:r>
      <w:proofErr w:type="gramStart"/>
      <w:r w:rsidRPr="00E0449F">
        <w:rPr>
          <w:sz w:val="16"/>
          <w:szCs w:val="16"/>
        </w:rPr>
        <w:t>really expensive</w:t>
      </w:r>
      <w:proofErr w:type="gramEnd"/>
      <w:r w:rsidRPr="00E0449F">
        <w:rPr>
          <w:sz w:val="16"/>
          <w:szCs w:val="16"/>
        </w:rPr>
        <w:t xml:space="preserve"> to do all this mining? Why not simply continue to rely on Earth for sources of precious metals and resources and simply learn to use them better?</w:t>
      </w:r>
    </w:p>
    <w:p w14:paraId="71832992" w14:textId="77777777" w:rsidR="00901512" w:rsidRPr="00540F12" w:rsidRDefault="00901512" w:rsidP="00901512">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4FDEB382" w14:textId="77777777" w:rsidR="00901512" w:rsidRDefault="00901512" w:rsidP="00901512">
      <w:pPr>
        <w:pStyle w:val="Heading4"/>
      </w:pPr>
      <w:r>
        <w:t>Space Research is key to solving climate change.</w:t>
      </w:r>
    </w:p>
    <w:p w14:paraId="2D996A9A" w14:textId="77777777" w:rsidR="00901512" w:rsidRPr="000A21FD" w:rsidRDefault="00901512" w:rsidP="00901512">
      <w:pPr>
        <w:rPr>
          <w:rStyle w:val="Style13ptBold"/>
        </w:rPr>
      </w:pPr>
      <w:r>
        <w:rPr>
          <w:rStyle w:val="Style13ptBold"/>
        </w:rPr>
        <w:t>Greg Autry, Professor of Space Leadership at Thunderbird School of Global Management, writes in 2019:</w:t>
      </w:r>
    </w:p>
    <w:p w14:paraId="719B70C1" w14:textId="77777777" w:rsidR="00901512" w:rsidRPr="008E5757" w:rsidRDefault="00901512" w:rsidP="00901512">
      <w:r w:rsidRPr="001A48DF">
        <w:lastRenderedPageBreak/>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 xml:space="preserve">Tech startup founder, Researcher on entrepreneurship, commercial </w:t>
      </w:r>
      <w:proofErr w:type="gramStart"/>
      <w:r w:rsidRPr="00F214AF">
        <w:t>space</w:t>
      </w:r>
      <w:proofErr w:type="gramEnd"/>
      <w:r w:rsidRPr="00F214AF">
        <w:t xml:space="preserv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7341A202" w14:textId="77777777" w:rsidR="00901512" w:rsidRPr="001A48DF" w:rsidRDefault="00901512" w:rsidP="00901512">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37F11758" w14:textId="77777777" w:rsidR="00901512" w:rsidRPr="001A48DF" w:rsidRDefault="00901512" w:rsidP="00901512">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3719651C" w14:textId="77777777" w:rsidR="00901512" w:rsidRPr="001A48DF" w:rsidRDefault="00901512" w:rsidP="00901512">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w:t>
      </w:r>
      <w:proofErr w:type="gramStart"/>
      <w:r w:rsidRPr="001A48DF">
        <w:rPr>
          <w:rStyle w:val="StyleUnderline"/>
        </w:rPr>
        <w:t>Earth day</w:t>
      </w:r>
      <w:proofErr w:type="gramEnd"/>
      <w:r w:rsidRPr="001A48DF">
        <w:rPr>
          <w:rStyle w:val="StyleUnderline"/>
        </w:rPr>
        <w:t xml:space="preserve">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6448AA5A" w14:textId="77777777" w:rsidR="00901512" w:rsidRPr="001A48DF" w:rsidRDefault="00901512" w:rsidP="00901512">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52BC2DF7" w14:textId="77777777" w:rsidR="00901512" w:rsidRDefault="00901512" w:rsidP="00901512">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183C2C75" w14:textId="77777777" w:rsidR="00901512" w:rsidRPr="006F25C9" w:rsidRDefault="00901512" w:rsidP="00901512">
      <w:pPr>
        <w:rPr>
          <w:sz w:val="16"/>
          <w:szCs w:val="16"/>
        </w:rPr>
      </w:pPr>
    </w:p>
    <w:p w14:paraId="5782422B" w14:textId="77777777" w:rsidR="00901512" w:rsidRDefault="00901512" w:rsidP="00901512">
      <w:pPr>
        <w:pStyle w:val="Heading1"/>
      </w:pPr>
      <w:r>
        <w:lastRenderedPageBreak/>
        <w:t>Contention 2: Safety Zones</w:t>
      </w:r>
    </w:p>
    <w:p w14:paraId="3B315845" w14:textId="77777777" w:rsidR="00901512" w:rsidRDefault="00901512" w:rsidP="00901512">
      <w:r>
        <w:t>What is a keep out zone?</w:t>
      </w:r>
    </w:p>
    <w:p w14:paraId="6F141113" w14:textId="77777777" w:rsidR="00901512" w:rsidRPr="00095642" w:rsidRDefault="00901512" w:rsidP="00901512">
      <w:r>
        <w:t xml:space="preserve">What is a space war? Why is it likely? Who would fight a space war? Why are satellites valuable? </w:t>
      </w:r>
    </w:p>
    <w:p w14:paraId="6FE00713" w14:textId="77777777" w:rsidR="00901512" w:rsidRDefault="00901512" w:rsidP="00901512">
      <w:pPr>
        <w:pStyle w:val="Heading4"/>
      </w:pPr>
      <w:r>
        <w:t>Keep-out zones are crucial to preventing space wars</w:t>
      </w:r>
    </w:p>
    <w:p w14:paraId="007C69CE" w14:textId="77777777" w:rsidR="00901512" w:rsidRPr="000A21FD" w:rsidRDefault="00901512" w:rsidP="00901512">
      <w:pPr>
        <w:rPr>
          <w:rStyle w:val="Style13ptBold"/>
        </w:rPr>
      </w:pPr>
      <w:r>
        <w:rPr>
          <w:rStyle w:val="Style13ptBold"/>
        </w:rPr>
        <w:t>James Acton, Co-director of the Nuclear Policy Program at the Carnegie Endowment for International Peace, writes in 2021:</w:t>
      </w:r>
    </w:p>
    <w:p w14:paraId="3FF3A7BA" w14:textId="77777777" w:rsidR="00901512" w:rsidRPr="004D5F9E" w:rsidRDefault="00901512" w:rsidP="00901512">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017664A4" w14:textId="77777777" w:rsidR="00901512" w:rsidRPr="00FD1907" w:rsidRDefault="00901512" w:rsidP="00901512">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t>
      </w:r>
      <w:proofErr w:type="gramStart"/>
      <w:r w:rsidRPr="00FD1907">
        <w:rPr>
          <w:sz w:val="16"/>
        </w:rPr>
        <w:t>with the exception of</w:t>
      </w:r>
      <w:proofErr w:type="gramEnd"/>
      <w:r w:rsidRPr="00FD1907">
        <w:rPr>
          <w:sz w:val="16"/>
        </w:rPr>
        <w:t xml:space="preserve">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35FF8CE5" w14:textId="77777777" w:rsidR="00901512" w:rsidRPr="00FD1907" w:rsidRDefault="00901512" w:rsidP="00901512">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 xml:space="preserve">The International Telecommunication Union (ITU), a United Nations agency, allocates slots to geostationary broadcast and communication satellites </w:t>
      </w:r>
      <w:proofErr w:type="gramStart"/>
      <w:r w:rsidRPr="00FD1907">
        <w:rPr>
          <w:rStyle w:val="Emphasis"/>
        </w:rPr>
        <w:t>in order to</w:t>
      </w:r>
      <w:proofErr w:type="gramEnd"/>
      <w:r w:rsidRPr="00FD1907">
        <w:rPr>
          <w:rStyle w:val="Emphasis"/>
        </w:rPr>
        <w:t xml:space="preserve">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27CCF234" w14:textId="77777777" w:rsidR="00901512" w:rsidRPr="00B805DB" w:rsidRDefault="00901512" w:rsidP="00901512">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7C747EFE" w14:textId="77777777" w:rsidR="00901512" w:rsidRPr="00B805DB" w:rsidRDefault="00901512" w:rsidP="00901512">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define the difference between 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1C38C8C4" w14:textId="77777777" w:rsidR="00901512" w:rsidRPr="00FD1907" w:rsidRDefault="00901512" w:rsidP="00901512">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 xml:space="preserve">close in on a target </w:t>
      </w:r>
      <w:r w:rsidRPr="00FF7A06">
        <w:rPr>
          <w:rStyle w:val="StyleUnderline"/>
          <w:highlight w:val="green"/>
        </w:rPr>
        <w:lastRenderedPageBreak/>
        <w:t>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for example, maneuvering its 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497ACFA9" w14:textId="77777777" w:rsidR="00901512" w:rsidRPr="00FD1907" w:rsidRDefault="00901512" w:rsidP="00901512">
      <w:pPr>
        <w:rPr>
          <w:sz w:val="16"/>
        </w:rPr>
      </w:pPr>
      <w:r w:rsidRPr="00D574DC">
        <w:rPr>
          <w:rStyle w:val="Emphasis"/>
        </w:rPr>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077D52AD" w14:textId="77777777" w:rsidR="00901512" w:rsidRPr="00FD1907" w:rsidRDefault="00901512" w:rsidP="00901512">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w:t>
      </w:r>
      <w:proofErr w:type="gramStart"/>
      <w:r w:rsidRPr="00FD1907">
        <w:rPr>
          <w:rStyle w:val="StyleUnderline"/>
        </w:rPr>
        <w:t xml:space="preserve">in an effort </w:t>
      </w:r>
      <w:r w:rsidRPr="00FF7A06">
        <w:rPr>
          <w:rStyle w:val="StyleUnderline"/>
          <w:highlight w:val="green"/>
        </w:rPr>
        <w:t>to</w:t>
      </w:r>
      <w:proofErr w:type="gramEnd"/>
      <w:r w:rsidRPr="00FF7A06">
        <w:rPr>
          <w:rStyle w:val="StyleUnderline"/>
          <w:highlight w:val="green"/>
        </w:rPr>
        <w:t xml:space="preserve">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6DD966E0" w14:textId="77777777" w:rsidR="00901512" w:rsidRDefault="00901512" w:rsidP="00901512">
      <w:pPr>
        <w:pStyle w:val="Heading4"/>
      </w:pPr>
      <w:r>
        <w:t>Space wars destroys satellites which hinders innovation and deters private companies.</w:t>
      </w:r>
    </w:p>
    <w:p w14:paraId="484C89C6" w14:textId="77777777" w:rsidR="00901512" w:rsidRPr="000A21FD" w:rsidRDefault="00901512" w:rsidP="00901512">
      <w:pPr>
        <w:rPr>
          <w:rStyle w:val="Style13ptBold"/>
        </w:rPr>
      </w:pPr>
      <w:r>
        <w:rPr>
          <w:rStyle w:val="Style13ptBold"/>
        </w:rPr>
        <w:t>Thomas Roberts, space security researcher at the Center for Strategic and International Studies, writes in 2017:</w:t>
      </w:r>
    </w:p>
    <w:p w14:paraId="3B4E4812" w14:textId="77777777" w:rsidR="00901512" w:rsidRPr="00FD1907" w:rsidRDefault="00901512" w:rsidP="00901512">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452FBDE5" w14:textId="77777777" w:rsidR="00901512" w:rsidRPr="00E62D6E" w:rsidRDefault="00901512" w:rsidP="00901512">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5394CE7C" w14:textId="77777777" w:rsidR="00901512" w:rsidRPr="00E62D6E" w:rsidRDefault="00901512" w:rsidP="00901512">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0EC25227" w14:textId="77777777" w:rsidR="00901512" w:rsidRPr="00E62D6E" w:rsidRDefault="00901512" w:rsidP="00901512">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 xml:space="preserve">one third of satellites in orbit and poisoned </w:t>
      </w:r>
      <w:r w:rsidRPr="00E62D6E">
        <w:rPr>
          <w:rStyle w:val="StyleUnderline"/>
          <w:highlight w:val="green"/>
        </w:rPr>
        <w:lastRenderedPageBreak/>
        <w:t>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In 2007, China tested an anti-satellite weapon</w:t>
      </w:r>
      <w:r w:rsidRPr="00E62D6E">
        <w:rPr>
          <w:rStyle w:val="StyleUnderline"/>
        </w:rPr>
        <w:t xml:space="preserve">, a </w:t>
      </w:r>
      <w:proofErr w:type="gramStart"/>
      <w:r w:rsidRPr="00E62D6E">
        <w:rPr>
          <w:rStyle w:val="StyleUnderline"/>
        </w:rPr>
        <w:t>conventionally-armed</w:t>
      </w:r>
      <w:proofErr w:type="gramEnd"/>
      <w:r w:rsidRPr="00E62D6E">
        <w:rPr>
          <w:rStyle w:val="StyleUnderline"/>
        </w:rPr>
        <w:t xml:space="preserve">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4FD6533F" w14:textId="77777777" w:rsidR="00901512" w:rsidRPr="00E62D6E" w:rsidRDefault="00901512" w:rsidP="00901512">
      <w:pPr>
        <w:rPr>
          <w:rStyle w:val="Emphasis"/>
        </w:rPr>
      </w:pPr>
      <w:r w:rsidRPr="00041B54">
        <w:rPr>
          <w:rStyle w:val="Emphasis"/>
          <w:highlight w:val="green"/>
        </w:rPr>
        <w:t>The U.S. has the most to lose</w:t>
      </w:r>
      <w:r w:rsidRPr="00E62D6E">
        <w:rPr>
          <w:rStyle w:val="Emphasis"/>
        </w:rPr>
        <w:t xml:space="preserve"> in a space-based conflict</w:t>
      </w:r>
    </w:p>
    <w:p w14:paraId="18A65FED" w14:textId="1D54E1DA" w:rsidR="00901512" w:rsidRDefault="00901512" w:rsidP="00901512">
      <w:pPr>
        <w:rPr>
          <w:sz w:val="16"/>
        </w:rPr>
      </w:pPr>
      <w:r w:rsidRPr="00E62D6E">
        <w:rPr>
          <w:sz w:val="16"/>
        </w:rPr>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5C692D0E" w14:textId="77777777" w:rsidR="00901512" w:rsidRPr="00901512" w:rsidRDefault="00901512" w:rsidP="00901512">
      <w:pPr>
        <w:rPr>
          <w:sz w:val="16"/>
        </w:rPr>
      </w:pPr>
    </w:p>
    <w:p w14:paraId="35CD9178" w14:textId="49F24927" w:rsidR="00901512" w:rsidRDefault="00901512" w:rsidP="00901512">
      <w:pPr>
        <w:pStyle w:val="Heading4"/>
        <w:rPr>
          <w:rStyle w:val="Style13ptBold"/>
          <w:b/>
          <w:bCs w:val="0"/>
        </w:rPr>
      </w:pPr>
      <w:r w:rsidRPr="00540F12">
        <w:rPr>
          <w:rStyle w:val="Style13ptBold"/>
          <w:b/>
          <w:bCs w:val="0"/>
        </w:rPr>
        <w:t>Re</w:t>
      </w:r>
      <w:r>
        <w:rPr>
          <w:rStyle w:val="Style13ptBold"/>
          <w:b/>
          <w:bCs w:val="0"/>
        </w:rPr>
        <w:t>call</w:t>
      </w:r>
      <w:r w:rsidRPr="00540F12">
        <w:rPr>
          <w:rStyle w:val="Style13ptBold"/>
          <w:b/>
          <w:bCs w:val="0"/>
        </w:rPr>
        <w:t xml:space="preserve"> the Greg Autry Evidence. It explains that space research solves climate change because it allows for efficient solar panels in space and spinoff technologies that reduce fuel emissions.</w:t>
      </w:r>
    </w:p>
    <w:p w14:paraId="6EED398D" w14:textId="77777777" w:rsidR="00901512" w:rsidRPr="00901512" w:rsidRDefault="00901512" w:rsidP="00901512"/>
    <w:p w14:paraId="2425AB90" w14:textId="2AA7DBD8" w:rsidR="00901512" w:rsidRPr="00BC464D" w:rsidRDefault="00D04BF9" w:rsidP="00BC464D">
      <w:pPr>
        <w:pStyle w:val="Heading1"/>
      </w:pPr>
      <w:r>
        <w:lastRenderedPageBreak/>
        <w:t>Case</w:t>
      </w:r>
    </w:p>
    <w:p w14:paraId="557F0816" w14:textId="77777777" w:rsidR="00901512" w:rsidRDefault="00901512" w:rsidP="00901512">
      <w:pPr>
        <w:pStyle w:val="Heading4"/>
      </w:pPr>
      <w:r>
        <w:t xml:space="preserve">Asteroid Mining </w:t>
      </w:r>
      <w:proofErr w:type="gramStart"/>
      <w:r>
        <w:t>betters</w:t>
      </w:r>
      <w:proofErr w:type="gramEnd"/>
      <w:r>
        <w:t xml:space="preserve"> quality of life and the economy.</w:t>
      </w:r>
    </w:p>
    <w:p w14:paraId="05660AFD" w14:textId="77777777" w:rsidR="00901512" w:rsidRPr="000A21FD" w:rsidRDefault="00901512" w:rsidP="00901512">
      <w:pPr>
        <w:rPr>
          <w:rStyle w:val="Style13ptBold"/>
        </w:rPr>
      </w:pPr>
      <w:r>
        <w:rPr>
          <w:rStyle w:val="Style13ptBold"/>
        </w:rPr>
        <w:t>Daniel Sutter, Professor of Economics at Troy University, writes in 2020:</w:t>
      </w:r>
    </w:p>
    <w:p w14:paraId="36C03AF7" w14:textId="77777777" w:rsidR="00901512" w:rsidRPr="007830F9" w:rsidRDefault="00901512" w:rsidP="00901512">
      <w:r w:rsidRPr="007830F9">
        <w:t xml:space="preserve">Dr. Daniel </w:t>
      </w:r>
      <w:r w:rsidRPr="007830F9">
        <w:rPr>
          <w:rStyle w:val="Style13ptBold"/>
        </w:rPr>
        <w:t>Sutter 20</w:t>
      </w:r>
      <w:r w:rsidRPr="007830F9">
        <w:t xml:space="preserve"> (Dr. Daniel Sutter, Charles G. Koch Professor of Economics with the Manuel H. Johnson Center for Political Economy at Troy University) Could an asteroid destroy our economy? 1-26-2020 Yellowhammer News https://yellowhammernews.com/could-an-asteroid-destroy-our-economy/ //</w:t>
      </w:r>
      <w:proofErr w:type="spellStart"/>
      <w:r w:rsidRPr="007830F9">
        <w:t>DebateDrills</w:t>
      </w:r>
      <w:proofErr w:type="spellEnd"/>
      <w:r w:rsidRPr="007830F9">
        <w:t xml:space="preserve"> TJ</w:t>
      </w:r>
    </w:p>
    <w:p w14:paraId="07A2F245" w14:textId="77777777" w:rsidR="00901512" w:rsidRPr="0046365D" w:rsidRDefault="00901512" w:rsidP="00901512">
      <w:pPr>
        <w:rPr>
          <w:sz w:val="16"/>
          <w:szCs w:val="16"/>
        </w:rPr>
      </w:pPr>
      <w:r w:rsidRPr="0046365D">
        <w:rPr>
          <w:sz w:val="16"/>
          <w:szCs w:val="16"/>
        </w:rPr>
        <w:t>An asteroid could wipe out all life on Earth, so yes. But what if we mined and brought an asteroid’s valuable metals to Earth? NASA’s plan to send a probe to an asteroid generated some out-of-this-world economic claims.</w:t>
      </w:r>
    </w:p>
    <w:p w14:paraId="1135010F" w14:textId="77777777" w:rsidR="00901512" w:rsidRPr="007830F9" w:rsidRDefault="00901512" w:rsidP="00901512">
      <w:pPr>
        <w:rPr>
          <w:rStyle w:val="StyleUnderline"/>
        </w:rPr>
      </w:pPr>
      <w:r w:rsidRPr="0046365D">
        <w:rPr>
          <w:sz w:val="16"/>
        </w:rPr>
        <w:t xml:space="preserve">The asteroid belt between Mars and Jupiter may be the remnants of a </w:t>
      </w:r>
      <w:proofErr w:type="gramStart"/>
      <w:r w:rsidRPr="0046365D">
        <w:rPr>
          <w:sz w:val="16"/>
        </w:rPr>
        <w:t>proto-planet</w:t>
      </w:r>
      <w:proofErr w:type="gramEnd"/>
      <w:r w:rsidRPr="0046365D">
        <w:rPr>
          <w:sz w:val="16"/>
        </w:rPr>
        <w:t xml:space="preserve"> that broke up long ago. NASA plans to visit 16 Psyche, a heavy metal asteroid, which astronomers believe is mostly nickel and iron, but may contain precious metals like gold and platinum. </w:t>
      </w:r>
      <w:r w:rsidRPr="0046365D">
        <w:rPr>
          <w:rStyle w:val="Emphasis"/>
        </w:rPr>
        <w:t>The reported $10 quintillion</w:t>
      </w:r>
      <w:r w:rsidRPr="0046365D">
        <w:rPr>
          <w:sz w:val="16"/>
        </w:rPr>
        <w:t xml:space="preserve"> (a 1 with eighteen zeros behind it) </w:t>
      </w:r>
      <w:r w:rsidRPr="0046365D">
        <w:rPr>
          <w:rStyle w:val="Emphasis"/>
        </w:rPr>
        <w:t>market value for Psyche’s metals seems to have been pulled out of thin air, or the vacuum of space.</w:t>
      </w:r>
    </w:p>
    <w:p w14:paraId="39765492" w14:textId="77777777" w:rsidR="00901512" w:rsidRPr="0046365D" w:rsidRDefault="00901512" w:rsidP="00901512">
      <w:pPr>
        <w:rPr>
          <w:sz w:val="16"/>
        </w:rPr>
      </w:pPr>
      <w:r w:rsidRPr="0046365D">
        <w:rPr>
          <w:sz w:val="16"/>
        </w:rPr>
        <w:t xml:space="preserve">Would the metals in 16 Psyche make everyone on Earth become a billionaire? Or would metals markets crash and somehow destroy the world economy? </w:t>
      </w:r>
      <w:r w:rsidRPr="007830F9">
        <w:rPr>
          <w:rStyle w:val="StyleUnderline"/>
        </w:rPr>
        <w:t>Economics suggests neither extreme.</w:t>
      </w:r>
    </w:p>
    <w:p w14:paraId="0B9740C1" w14:textId="77777777" w:rsidR="00901512" w:rsidRPr="007830F9" w:rsidRDefault="00901512" w:rsidP="00901512">
      <w:pPr>
        <w:rPr>
          <w:rStyle w:val="StyleUnderline"/>
        </w:rPr>
      </w:pPr>
      <w:r w:rsidRPr="0046365D">
        <w:rPr>
          <w:sz w:val="16"/>
        </w:rPr>
        <w:t xml:space="preserve">We live in a world of scarcity, meaning that our desire for goods and services exceeds our ability to produce them. </w:t>
      </w:r>
      <w:r w:rsidRPr="0046365D">
        <w:rPr>
          <w:rStyle w:val="StyleUnderline"/>
          <w:highlight w:val="green"/>
        </w:rPr>
        <w:t>Production requires raw materials</w:t>
      </w:r>
      <w:r w:rsidRPr="007830F9">
        <w:rPr>
          <w:rStyle w:val="StyleUnderline"/>
        </w:rPr>
        <w:t xml:space="preserve"> and, more importantly, know-how. </w:t>
      </w:r>
      <w:r w:rsidRPr="0046365D">
        <w:rPr>
          <w:rStyle w:val="StyleUnderline"/>
          <w:highlight w:val="green"/>
        </w:rPr>
        <w:t>Knowledge lies behind technology</w:t>
      </w:r>
      <w:r w:rsidRPr="007830F9">
        <w:rPr>
          <w:rStyle w:val="StyleUnderline"/>
        </w:rPr>
        <w:t xml:space="preserve">, from agriculture to supercomputers; </w:t>
      </w:r>
      <w:r w:rsidRPr="0046365D">
        <w:rPr>
          <w:rStyle w:val="StyleUnderline"/>
          <w:highlight w:val="green"/>
        </w:rPr>
        <w:t>discovering productive uses for nature’s bounty creates natural resources</w:t>
      </w:r>
      <w:r w:rsidRPr="007830F9">
        <w:rPr>
          <w:rStyle w:val="StyleUnderline"/>
        </w:rPr>
        <w:t xml:space="preserve">. The </w:t>
      </w:r>
      <w:r w:rsidRPr="0046365D">
        <w:rPr>
          <w:rStyle w:val="StyleUnderline"/>
          <w:highlight w:val="green"/>
        </w:rPr>
        <w:t>heavy metal asteroids have existed</w:t>
      </w:r>
      <w:r w:rsidRPr="007830F9">
        <w:rPr>
          <w:rStyle w:val="StyleUnderline"/>
        </w:rPr>
        <w:t xml:space="preserve"> since before the first humans </w:t>
      </w:r>
      <w:r w:rsidRPr="0046365D">
        <w:rPr>
          <w:rStyle w:val="StyleUnderline"/>
          <w:highlight w:val="green"/>
        </w:rPr>
        <w:t>but will only become resources if we</w:t>
      </w:r>
      <w:r w:rsidRPr="007830F9">
        <w:rPr>
          <w:rStyle w:val="StyleUnderline"/>
        </w:rPr>
        <w:t xml:space="preserve"> </w:t>
      </w:r>
      <w:r w:rsidRPr="0046365D">
        <w:rPr>
          <w:rStyle w:val="StyleUnderline"/>
          <w:highlight w:val="green"/>
        </w:rPr>
        <w:t>learn how to make space mining a reality.</w:t>
      </w:r>
    </w:p>
    <w:p w14:paraId="449BEC2D" w14:textId="77777777" w:rsidR="00901512" w:rsidRPr="0046365D" w:rsidRDefault="00901512" w:rsidP="00901512">
      <w:pPr>
        <w:rPr>
          <w:sz w:val="16"/>
        </w:rPr>
      </w:pPr>
      <w:r w:rsidRPr="0046365D">
        <w:rPr>
          <w:rStyle w:val="StyleUnderline"/>
          <w:highlight w:val="green"/>
        </w:rPr>
        <w:t>Resource availability</w:t>
      </w:r>
      <w:r w:rsidRPr="007830F9">
        <w:rPr>
          <w:rStyle w:val="StyleUnderline"/>
        </w:rPr>
        <w:t xml:space="preserve"> frequently </w:t>
      </w:r>
      <w:r w:rsidRPr="0046365D">
        <w:rPr>
          <w:rStyle w:val="StyleUnderline"/>
          <w:highlight w:val="green"/>
        </w:rPr>
        <w:t>constrains production</w:t>
      </w:r>
      <w:r w:rsidRPr="007830F9">
        <w:rPr>
          <w:rStyle w:val="StyleUnderline"/>
        </w:rPr>
        <w:t xml:space="preserve">. We cannot make metals or petroleum out of nothing. </w:t>
      </w:r>
      <w:r w:rsidRPr="0046365D">
        <w:rPr>
          <w:rStyle w:val="StyleUnderline"/>
          <w:highlight w:val="green"/>
        </w:rPr>
        <w:t xml:space="preserve">The harder we </w:t>
      </w:r>
      <w:r w:rsidRPr="0046365D">
        <w:rPr>
          <w:rStyle w:val="StyleUnderline"/>
        </w:rPr>
        <w:t xml:space="preserve">must </w:t>
      </w:r>
      <w:r w:rsidRPr="0046365D">
        <w:rPr>
          <w:rStyle w:val="StyleUnderline"/>
          <w:highlight w:val="green"/>
        </w:rPr>
        <w:t xml:space="preserve">toil to acquire resources, the greater their cost because everyone must be compensated </w:t>
      </w:r>
      <w:r w:rsidRPr="0046365D">
        <w:rPr>
          <w:rStyle w:val="StyleUnderline"/>
        </w:rPr>
        <w:t>for their hard work.</w:t>
      </w:r>
    </w:p>
    <w:p w14:paraId="2CC05FCD" w14:textId="77777777" w:rsidR="00901512" w:rsidRPr="007830F9" w:rsidRDefault="00901512" w:rsidP="00901512">
      <w:pPr>
        <w:rPr>
          <w:rStyle w:val="StyleUnderline"/>
        </w:rPr>
      </w:pPr>
      <w:r w:rsidRPr="0046365D">
        <w:rPr>
          <w:sz w:val="16"/>
        </w:rPr>
        <w:t xml:space="preserve">If technologically and economically feasible, </w:t>
      </w:r>
      <w:r w:rsidRPr="0046365D">
        <w:rPr>
          <w:rStyle w:val="StyleUnderline"/>
          <w:highlight w:val="green"/>
        </w:rPr>
        <w:t>space mining will increase</w:t>
      </w:r>
      <w:r w:rsidRPr="007830F9">
        <w:rPr>
          <w:rStyle w:val="StyleUnderline"/>
        </w:rPr>
        <w:t xml:space="preserve"> the supply of </w:t>
      </w:r>
      <w:r w:rsidRPr="00600B4F">
        <w:rPr>
          <w:rStyle w:val="StyleUnderline"/>
          <w:highlight w:val="green"/>
        </w:rPr>
        <w:t>metals and lower</w:t>
      </w:r>
      <w:r w:rsidRPr="007830F9">
        <w:rPr>
          <w:rStyle w:val="StyleUnderline"/>
        </w:rPr>
        <w:t xml:space="preserve"> their </w:t>
      </w:r>
      <w:r w:rsidRPr="00600B4F">
        <w:rPr>
          <w:rStyle w:val="StyleUnderline"/>
          <w:highlight w:val="green"/>
        </w:rPr>
        <w:t>prices</w:t>
      </w:r>
      <w:r w:rsidRPr="007830F9">
        <w:rPr>
          <w:rStyle w:val="StyleUnderline"/>
        </w:rPr>
        <w:t xml:space="preserve">. </w:t>
      </w:r>
      <w:r w:rsidRPr="00600B4F">
        <w:rPr>
          <w:rStyle w:val="StyleUnderline"/>
          <w:highlight w:val="green"/>
        </w:rPr>
        <w:t>This</w:t>
      </w:r>
      <w:r w:rsidRPr="007830F9">
        <w:rPr>
          <w:rStyle w:val="StyleUnderline"/>
        </w:rPr>
        <w:t xml:space="preserve"> will </w:t>
      </w:r>
      <w:r w:rsidRPr="00600B4F">
        <w:rPr>
          <w:rStyle w:val="StyleUnderline"/>
          <w:highlight w:val="green"/>
        </w:rPr>
        <w:t>enable production of more goods at lower prices</w:t>
      </w:r>
      <w:r w:rsidRPr="007830F9">
        <w:rPr>
          <w:rStyle w:val="StyleUnderline"/>
        </w:rPr>
        <w:t xml:space="preserve">. Our </w:t>
      </w:r>
      <w:r w:rsidRPr="00600B4F">
        <w:rPr>
          <w:rStyle w:val="StyleUnderline"/>
          <w:highlight w:val="green"/>
        </w:rPr>
        <w:t>standard of living will</w:t>
      </w:r>
      <w:r w:rsidRPr="007830F9">
        <w:rPr>
          <w:rStyle w:val="StyleUnderline"/>
        </w:rPr>
        <w:t xml:space="preserve"> unambiguously </w:t>
      </w:r>
      <w:r w:rsidRPr="00600B4F">
        <w:rPr>
          <w:rStyle w:val="StyleUnderline"/>
          <w:highlight w:val="green"/>
        </w:rPr>
        <w:t>rise.</w:t>
      </w:r>
    </w:p>
    <w:p w14:paraId="6B281310" w14:textId="77777777" w:rsidR="00901512" w:rsidRPr="007830F9" w:rsidRDefault="00901512" w:rsidP="00901512">
      <w:pPr>
        <w:rPr>
          <w:rStyle w:val="StyleUnderline"/>
        </w:rPr>
      </w:pPr>
      <w:r w:rsidRPr="0046365D">
        <w:rPr>
          <w:sz w:val="16"/>
        </w:rPr>
        <w:t xml:space="preserve">But might a collapse of gold and precious metals prices bankrupt investors and cause a depression? </w:t>
      </w:r>
      <w:r w:rsidRPr="007830F9">
        <w:rPr>
          <w:rStyle w:val="StyleUnderline"/>
        </w:rPr>
        <w:t xml:space="preserve">Gold prices would likely tank, making investors holding gold suffer losses. At a price of $1,500 an ounce, </w:t>
      </w:r>
      <w:proofErr w:type="gramStart"/>
      <w:r w:rsidRPr="007830F9">
        <w:rPr>
          <w:rStyle w:val="StyleUnderline"/>
        </w:rPr>
        <w:t>all of</w:t>
      </w:r>
      <w:proofErr w:type="gramEnd"/>
      <w:r w:rsidRPr="007830F9">
        <w:rPr>
          <w:rStyle w:val="StyleUnderline"/>
        </w:rPr>
        <w:t xml:space="preserve"> the gold ever been mined is </w:t>
      </w:r>
      <w:r w:rsidRPr="00600B4F">
        <w:rPr>
          <w:rStyle w:val="Emphasis"/>
        </w:rPr>
        <w:t xml:space="preserve">worth about $10 trillion. </w:t>
      </w:r>
      <w:r w:rsidRPr="0046365D">
        <w:rPr>
          <w:sz w:val="16"/>
        </w:rPr>
        <w:t xml:space="preserve">This is a lot of money, but </w:t>
      </w:r>
      <w:r w:rsidRPr="007830F9">
        <w:rPr>
          <w:rStyle w:val="StyleUnderline"/>
        </w:rPr>
        <w:t xml:space="preserve">Credit Suisse Research Institute estimates total world wealth at </w:t>
      </w:r>
      <w:r w:rsidRPr="00600B4F">
        <w:rPr>
          <w:rStyle w:val="Emphasis"/>
        </w:rPr>
        <w:t xml:space="preserve">$360 trillion. </w:t>
      </w:r>
      <w:r w:rsidRPr="004B6A4A">
        <w:rPr>
          <w:rStyle w:val="Emphasis"/>
        </w:rPr>
        <w:t xml:space="preserve">Even a 90% drop in gold prices will not impoverish investors </w:t>
      </w:r>
      <w:r w:rsidRPr="007830F9">
        <w:rPr>
          <w:rStyle w:val="StyleUnderline"/>
        </w:rPr>
        <w:t>as a group.</w:t>
      </w:r>
    </w:p>
    <w:p w14:paraId="7B70339C" w14:textId="77777777" w:rsidR="00901512" w:rsidRPr="0046365D" w:rsidRDefault="00901512" w:rsidP="00901512">
      <w:pPr>
        <w:rPr>
          <w:sz w:val="16"/>
        </w:rPr>
      </w:pPr>
      <w:r w:rsidRPr="0046365D">
        <w:rPr>
          <w:sz w:val="16"/>
        </w:rPr>
        <w:t xml:space="preserve">The </w:t>
      </w:r>
      <w:r w:rsidRPr="007830F9">
        <w:rPr>
          <w:rStyle w:val="StyleUnderline"/>
        </w:rPr>
        <w:t xml:space="preserve">minerals from 16 Psyche would make some people wealthy, particularly the owners of Psyche’s minerals. </w:t>
      </w:r>
      <w:r w:rsidRPr="00600B4F">
        <w:rPr>
          <w:rStyle w:val="StyleUnderline"/>
          <w:highlight w:val="green"/>
        </w:rPr>
        <w:t>Lower prices</w:t>
      </w:r>
      <w:r w:rsidRPr="007830F9">
        <w:rPr>
          <w:rStyle w:val="StyleUnderline"/>
        </w:rPr>
        <w:t xml:space="preserve"> for cars, buildings, </w:t>
      </w:r>
      <w:proofErr w:type="gramStart"/>
      <w:r w:rsidRPr="007830F9">
        <w:rPr>
          <w:rStyle w:val="StyleUnderline"/>
        </w:rPr>
        <w:t>spaceships</w:t>
      </w:r>
      <w:proofErr w:type="gramEnd"/>
      <w:r w:rsidRPr="007830F9">
        <w:rPr>
          <w:rStyle w:val="StyleUnderline"/>
        </w:rPr>
        <w:t xml:space="preserve"> and other goods </w:t>
      </w:r>
      <w:r w:rsidRPr="00600B4F">
        <w:rPr>
          <w:rStyle w:val="StyleUnderline"/>
          <w:highlight w:val="green"/>
        </w:rPr>
        <w:t>will increase investors’ effective wealth.</w:t>
      </w:r>
      <w:r w:rsidRPr="007830F9">
        <w:rPr>
          <w:rStyle w:val="StyleUnderline"/>
        </w:rPr>
        <w:t xml:space="preserve"> </w:t>
      </w:r>
      <w:r w:rsidRPr="00600B4F">
        <w:rPr>
          <w:rStyle w:val="StyleUnderline"/>
          <w:highlight w:val="green"/>
        </w:rPr>
        <w:t>The</w:t>
      </w:r>
      <w:r w:rsidRPr="007830F9">
        <w:rPr>
          <w:rStyle w:val="StyleUnderline"/>
        </w:rPr>
        <w:t xml:space="preserve"> world’s </w:t>
      </w:r>
      <w:r w:rsidRPr="00600B4F">
        <w:rPr>
          <w:rStyle w:val="StyleUnderline"/>
          <w:highlight w:val="green"/>
        </w:rPr>
        <w:t>economy will be more productive</w:t>
      </w:r>
      <w:r w:rsidRPr="007830F9">
        <w:rPr>
          <w:rStyle w:val="StyleUnderline"/>
        </w:rPr>
        <w:t xml:space="preserve"> and investors (overall) more prosperous.</w:t>
      </w:r>
    </w:p>
    <w:p w14:paraId="1A78EFF8" w14:textId="77777777" w:rsidR="00901512" w:rsidRPr="0046365D" w:rsidRDefault="00901512" w:rsidP="00901512">
      <w:pPr>
        <w:rPr>
          <w:rStyle w:val="StyleUnderline"/>
        </w:rPr>
      </w:pPr>
      <w:r w:rsidRPr="0046365D">
        <w:rPr>
          <w:sz w:val="16"/>
        </w:rPr>
        <w:t xml:space="preserve">Furthermore, a decline in gold prices should not surprise investors. Expectations about demand and supply in the future influence commodity prices today. </w:t>
      </w:r>
      <w:r w:rsidRPr="00600B4F">
        <w:rPr>
          <w:rStyle w:val="Emphasis"/>
        </w:rPr>
        <w:t>Market prices would fall as space mining becomes a reality.</w:t>
      </w:r>
    </w:p>
    <w:p w14:paraId="2C9AC028" w14:textId="77777777" w:rsidR="00901512" w:rsidRPr="0046365D" w:rsidRDefault="00901512" w:rsidP="00901512">
      <w:pPr>
        <w:rPr>
          <w:sz w:val="16"/>
        </w:rPr>
      </w:pPr>
      <w:r w:rsidRPr="0046365D">
        <w:rPr>
          <w:sz w:val="16"/>
        </w:rPr>
        <w:lastRenderedPageBreak/>
        <w:t xml:space="preserve">Resource price adjustments also explain why 16 Psyche will not make everyone a billionaire. The news stories have a sliver of truth: $10 quintillion is over $1 billion for each of the world’s 7.5 billion persons. Yet </w:t>
      </w:r>
      <w:r w:rsidRPr="0046365D">
        <w:rPr>
          <w:rStyle w:val="StyleUnderline"/>
        </w:rPr>
        <w:t xml:space="preserve">if 16 Psyche </w:t>
      </w:r>
      <w:r w:rsidRPr="00600B4F">
        <w:rPr>
          <w:rStyle w:val="Emphasis"/>
        </w:rPr>
        <w:t>has ten times more gold than currently in the world, gold’s price will be far below $1500 per ounce</w:t>
      </w:r>
      <w:r w:rsidRPr="0046365D">
        <w:rPr>
          <w:rStyle w:val="StyleUnderline"/>
        </w:rPr>
        <w:t>.</w:t>
      </w:r>
      <w:r w:rsidRPr="0046365D">
        <w:rPr>
          <w:sz w:val="16"/>
        </w:rPr>
        <w:t xml:space="preserve"> As another way of considering this, no one has $10 quintillion to pay for Psyche’s resources.</w:t>
      </w:r>
    </w:p>
    <w:p w14:paraId="47CA87D0" w14:textId="77777777" w:rsidR="00901512" w:rsidRPr="0046365D" w:rsidRDefault="00901512" w:rsidP="00901512">
      <w:pPr>
        <w:rPr>
          <w:sz w:val="16"/>
          <w:szCs w:val="16"/>
        </w:rPr>
      </w:pPr>
      <w:r w:rsidRPr="0046365D">
        <w:rPr>
          <w:sz w:val="16"/>
          <w:szCs w:val="16"/>
        </w:rPr>
        <w:t>Will space mining prove feasible? The scientific and engineering questions are well beyond my expertise. Two recently founded space mining companies, Planetary Resources and Deep Space Industries, have some highly respected scientists and smart investors involved. If Google’s Larry Page and Erich Schmidt are investing in a venture, it probably has some chance of success.</w:t>
      </w:r>
    </w:p>
    <w:p w14:paraId="3FC902C4" w14:textId="77777777" w:rsidR="00901512" w:rsidRDefault="00901512" w:rsidP="00901512">
      <w:r w:rsidRPr="0046365D">
        <w:rPr>
          <w:sz w:val="16"/>
          <w:szCs w:val="16"/>
        </w:rPr>
        <w:t>Perhaps space mining’s biggest contribution is illustrating the innumerable possibilities of the future. The potential that we will run out of resources remains highly persuasive, even though objective measures like the Cato Institute’s Simon Abundance Index demonstrate otherwise. Ultimately knowledge and discovery create the resources we use and new inventions which improve our lives. Undiscovered discoveries, however, are inherently hard to foresee. To envision the enormous potential for future innovation, just remember asteroids and space mining.</w:t>
      </w:r>
    </w:p>
    <w:p w14:paraId="0583B692" w14:textId="77777777" w:rsidR="00901512" w:rsidRPr="008B7A48" w:rsidRDefault="00901512" w:rsidP="00901512">
      <w:pPr>
        <w:pStyle w:val="Heading4"/>
      </w:pPr>
      <w:r>
        <w:t>Space Launches will increase in both worlds.</w:t>
      </w:r>
    </w:p>
    <w:p w14:paraId="28FFA794" w14:textId="77777777" w:rsidR="00901512" w:rsidRPr="008B7A48" w:rsidRDefault="00901512" w:rsidP="00901512">
      <w:r w:rsidRPr="008B7A48">
        <w:t xml:space="preserve">Mike </w:t>
      </w:r>
      <w:proofErr w:type="spellStart"/>
      <w:r w:rsidRPr="008B7A48">
        <w:rPr>
          <w:rStyle w:val="Style13ptBold"/>
        </w:rPr>
        <w:t>Safyan</w:t>
      </w:r>
      <w:proofErr w:type="spellEnd"/>
      <w:r w:rsidRPr="008B7A48">
        <w:rPr>
          <w:rStyle w:val="Style13ptBold"/>
        </w:rPr>
        <w:t xml:space="preserve"> 20 </w:t>
      </w:r>
      <w:r w:rsidRPr="008B7A48">
        <w:t xml:space="preserve">(Mike </w:t>
      </w:r>
      <w:proofErr w:type="spellStart"/>
      <w:r w:rsidRPr="008B7A48">
        <w:t>Safyan</w:t>
      </w:r>
      <w:proofErr w:type="spellEnd"/>
      <w:r w:rsidRPr="008B7A48">
        <w:t xml:space="preserve">, </w:t>
      </w:r>
      <w:r>
        <w:t>VP of Launch at Planet, International Space University</w:t>
      </w:r>
      <w:r w:rsidRPr="008B7A48">
        <w:t>) Rocket Launch Trends Roaring into the 2020s 1-30-2020 No Publication https://www.planet.com/pulse/rocket-launch-trends-roaring-into-the-2020s/ //</w:t>
      </w:r>
      <w:proofErr w:type="spellStart"/>
      <w:r w:rsidRPr="008B7A48">
        <w:t>DebateDrills</w:t>
      </w:r>
      <w:proofErr w:type="spellEnd"/>
      <w:r w:rsidRPr="008B7A48">
        <w:t xml:space="preserve"> TJ</w:t>
      </w:r>
    </w:p>
    <w:p w14:paraId="72CC9681" w14:textId="77777777" w:rsidR="00901512" w:rsidRPr="00922F88" w:rsidRDefault="00901512" w:rsidP="00901512">
      <w:pPr>
        <w:rPr>
          <w:sz w:val="16"/>
        </w:rPr>
      </w:pPr>
      <w:r w:rsidRPr="00922F88">
        <w:rPr>
          <w:sz w:val="16"/>
        </w:rPr>
        <w:t xml:space="preserve">It’s never been easier to launch satellites into space, and things are only getting better for satellite operators. </w:t>
      </w:r>
      <w:r w:rsidRPr="00A040B5">
        <w:rPr>
          <w:rStyle w:val="StyleUnderline"/>
          <w:highlight w:val="green"/>
        </w:rPr>
        <w:t>A multitude of launch vehicles</w:t>
      </w:r>
      <w:r w:rsidRPr="00922F88">
        <w:rPr>
          <w:rStyle w:val="StyleUnderline"/>
        </w:rPr>
        <w:t xml:space="preserve"> and orbits </w:t>
      </w:r>
      <w:r w:rsidRPr="00A040B5">
        <w:rPr>
          <w:rStyle w:val="StyleUnderline"/>
          <w:highlight w:val="green"/>
        </w:rPr>
        <w:t>are available to</w:t>
      </w:r>
      <w:r w:rsidRPr="00922F88">
        <w:rPr>
          <w:rStyle w:val="StyleUnderline"/>
        </w:rPr>
        <w:t xml:space="preserve"> satellite </w:t>
      </w:r>
      <w:r w:rsidRPr="00A040B5">
        <w:rPr>
          <w:rStyle w:val="StyleUnderline"/>
          <w:highlight w:val="green"/>
        </w:rPr>
        <w:t>missions</w:t>
      </w:r>
      <w:r w:rsidRPr="00922F88">
        <w:rPr>
          <w:rStyle w:val="StyleUnderline"/>
        </w:rPr>
        <w:t xml:space="preserve"> ranging from Kickstarter-funded garage efforts to serious commercial </w:t>
      </w:r>
      <w:proofErr w:type="spellStart"/>
      <w:r w:rsidRPr="00922F88">
        <w:rPr>
          <w:rStyle w:val="StyleUnderline"/>
        </w:rPr>
        <w:t>endeavours</w:t>
      </w:r>
      <w:proofErr w:type="spellEnd"/>
      <w:r w:rsidRPr="00922F88">
        <w:rPr>
          <w:rStyle w:val="StyleUnderline"/>
        </w:rPr>
        <w:t>.</w:t>
      </w:r>
      <w:r w:rsidRPr="00922F88">
        <w:rPr>
          <w:sz w:val="16"/>
        </w:rPr>
        <w:t xml:space="preserve"> Today, we’re recapping some of the most important launch trends of the last decade and reflecting on how they’ll evolve in the 2020s.</w:t>
      </w:r>
    </w:p>
    <w:p w14:paraId="2DB6C67B" w14:textId="77777777" w:rsidR="00901512" w:rsidRPr="00922F88" w:rsidRDefault="00901512" w:rsidP="00901512">
      <w:pPr>
        <w:rPr>
          <w:sz w:val="16"/>
        </w:rPr>
      </w:pPr>
      <w:r w:rsidRPr="00922F88">
        <w:rPr>
          <w:sz w:val="16"/>
        </w:rPr>
        <w:t xml:space="preserve">The International Space Station (ISS) is one of the most steady and reliable launch destinations in Low Earth Orbit. </w:t>
      </w:r>
      <w:r w:rsidRPr="00922F88">
        <w:rPr>
          <w:rStyle w:val="StyleUnderline"/>
        </w:rPr>
        <w:t>Over the last decade</w:t>
      </w:r>
      <w:r w:rsidRPr="00A040B5">
        <w:rPr>
          <w:rStyle w:val="Emphasis"/>
        </w:rPr>
        <w:t>, there was an average of almost nine cargo flights per year to the ISS</w:t>
      </w:r>
      <w:r w:rsidRPr="00922F88">
        <w:rPr>
          <w:rStyle w:val="StyleUnderline"/>
        </w:rPr>
        <w:t>, mostly on U.S. and Russian launch vehicles.</w:t>
      </w:r>
      <w:r w:rsidRPr="00922F88">
        <w:rPr>
          <w:sz w:val="16"/>
        </w:rPr>
        <w:t xml:space="preserve"> Those cargo flights carry science equipment and supplies for astronauts, but there is often additional capacity to squeeze in a handful of small satellites as well.</w:t>
      </w:r>
    </w:p>
    <w:p w14:paraId="57E91AA6" w14:textId="77777777" w:rsidR="00901512" w:rsidRPr="00922F88" w:rsidRDefault="00901512" w:rsidP="00901512">
      <w:pPr>
        <w:rPr>
          <w:sz w:val="16"/>
        </w:rPr>
      </w:pPr>
      <w:r w:rsidRPr="00A040B5">
        <w:rPr>
          <w:rStyle w:val="StyleUnderline"/>
          <w:highlight w:val="green"/>
        </w:rPr>
        <w:t>Between 2014 and 2016</w:t>
      </w:r>
      <w:r w:rsidRPr="00922F88">
        <w:rPr>
          <w:rStyle w:val="StyleUnderline"/>
        </w:rPr>
        <w:t xml:space="preserve">, </w:t>
      </w:r>
      <w:r w:rsidRPr="00A040B5">
        <w:rPr>
          <w:rStyle w:val="StyleUnderline"/>
          <w:highlight w:val="green"/>
        </w:rPr>
        <w:t xml:space="preserve">Planet </w:t>
      </w:r>
      <w:r w:rsidRPr="00A040B5">
        <w:rPr>
          <w:rStyle w:val="StyleUnderline"/>
        </w:rPr>
        <w:t xml:space="preserve">alone </w:t>
      </w:r>
      <w:r w:rsidRPr="00A040B5">
        <w:rPr>
          <w:rStyle w:val="StyleUnderline"/>
          <w:highlight w:val="green"/>
        </w:rPr>
        <w:t>launched over 150 Dove satellites</w:t>
      </w:r>
      <w:r w:rsidRPr="00922F88">
        <w:rPr>
          <w:rStyle w:val="StyleUnderline"/>
        </w:rPr>
        <w:t xml:space="preserve"> to the ISS across nine separate flights. While there are some drawbacks to launching via the ISS, including a low drop-off altitude of about 400 kilometers—translating to shorter orbital lifetimes for the satellites, </w:t>
      </w:r>
      <w:r w:rsidRPr="00A040B5">
        <w:rPr>
          <w:rStyle w:val="StyleUnderline"/>
          <w:highlight w:val="green"/>
        </w:rPr>
        <w:t>there are</w:t>
      </w:r>
      <w:r w:rsidRPr="00922F88">
        <w:rPr>
          <w:rStyle w:val="StyleUnderline"/>
        </w:rPr>
        <w:t xml:space="preserve"> still many </w:t>
      </w:r>
      <w:r w:rsidRPr="00A040B5">
        <w:rPr>
          <w:rStyle w:val="StyleUnderline"/>
          <w:highlight w:val="green"/>
        </w:rPr>
        <w:t>satellite missions like university projects and commercial research</w:t>
      </w:r>
      <w:r w:rsidRPr="00922F88">
        <w:rPr>
          <w:rStyle w:val="StyleUnderline"/>
        </w:rPr>
        <w:t xml:space="preserve"> and development </w:t>
      </w:r>
      <w:r w:rsidRPr="00A040B5">
        <w:rPr>
          <w:rStyle w:val="StyleUnderline"/>
          <w:highlight w:val="green"/>
        </w:rPr>
        <w:t>missions</w:t>
      </w:r>
      <w:r w:rsidRPr="00922F88">
        <w:rPr>
          <w:rStyle w:val="StyleUnderline"/>
        </w:rPr>
        <w:t xml:space="preserve"> that are </w:t>
      </w:r>
      <w:r w:rsidRPr="00A040B5">
        <w:rPr>
          <w:rStyle w:val="Emphasis"/>
        </w:rPr>
        <w:t>well matched to those orbital conditions</w:t>
      </w:r>
      <w:r w:rsidRPr="00922F88">
        <w:rPr>
          <w:rStyle w:val="StyleUnderline"/>
        </w:rPr>
        <w:t>.</w:t>
      </w:r>
      <w:r w:rsidRPr="00922F88">
        <w:rPr>
          <w:sz w:val="16"/>
        </w:rPr>
        <w:t xml:space="preserve"> The ISS will continue to be an important launch platform in the coming decade, especially with the soon-to-be-installed commercial airlock called Caber (designed by </w:t>
      </w:r>
      <w:proofErr w:type="spellStart"/>
      <w:r w:rsidRPr="00922F88">
        <w:rPr>
          <w:sz w:val="16"/>
        </w:rPr>
        <w:t>NanoRacks</w:t>
      </w:r>
      <w:proofErr w:type="spellEnd"/>
      <w:r w:rsidRPr="00922F88">
        <w:rPr>
          <w:sz w:val="16"/>
        </w:rPr>
        <w:t>) that should further ease the process.</w:t>
      </w:r>
    </w:p>
    <w:p w14:paraId="24B03476" w14:textId="77777777" w:rsidR="00901512" w:rsidRPr="00922F88" w:rsidRDefault="00901512" w:rsidP="00901512">
      <w:pPr>
        <w:rPr>
          <w:rStyle w:val="StyleUnderline"/>
        </w:rPr>
      </w:pPr>
      <w:r w:rsidRPr="00922F88">
        <w:rPr>
          <w:rStyle w:val="StyleUnderline"/>
        </w:rPr>
        <w:t xml:space="preserve">Another major trend of the last decade that shows few signs of slowing down is the development of nano-launchers—launch vehicles sized to serve the needs of the small satellite market. </w:t>
      </w:r>
      <w:r w:rsidRPr="00A040B5">
        <w:rPr>
          <w:rStyle w:val="StyleUnderline"/>
          <w:highlight w:val="green"/>
        </w:rPr>
        <w:t xml:space="preserve">As 2019 </w:t>
      </w:r>
      <w:proofErr w:type="gramStart"/>
      <w:r w:rsidRPr="00A040B5">
        <w:rPr>
          <w:rStyle w:val="StyleUnderline"/>
          <w:highlight w:val="green"/>
        </w:rPr>
        <w:t>came to a close</w:t>
      </w:r>
      <w:proofErr w:type="gramEnd"/>
      <w:r w:rsidRPr="00922F88">
        <w:rPr>
          <w:rStyle w:val="StyleUnderline"/>
        </w:rPr>
        <w:t xml:space="preserve">, </w:t>
      </w:r>
      <w:r w:rsidRPr="00A040B5">
        <w:rPr>
          <w:rStyle w:val="StyleUnderline"/>
          <w:highlight w:val="green"/>
        </w:rPr>
        <w:t>the</w:t>
      </w:r>
      <w:r w:rsidRPr="00922F88">
        <w:rPr>
          <w:rStyle w:val="StyleUnderline"/>
        </w:rPr>
        <w:t xml:space="preserve"> vast </w:t>
      </w:r>
      <w:r w:rsidRPr="00A040B5">
        <w:rPr>
          <w:rStyle w:val="StyleUnderline"/>
          <w:highlight w:val="green"/>
        </w:rPr>
        <w:t>majority of nano-launchers had</w:t>
      </w:r>
      <w:r w:rsidRPr="00922F88">
        <w:rPr>
          <w:rStyle w:val="StyleUnderline"/>
        </w:rPr>
        <w:t xml:space="preserve"> still </w:t>
      </w:r>
      <w:r w:rsidRPr="00A040B5">
        <w:rPr>
          <w:rStyle w:val="StyleUnderline"/>
          <w:highlight w:val="green"/>
        </w:rPr>
        <w:t>yet to get off the ground</w:t>
      </w:r>
      <w:r w:rsidRPr="00922F88">
        <w:rPr>
          <w:rStyle w:val="StyleUnderline"/>
        </w:rPr>
        <w:t xml:space="preserve"> despite earlier projections.</w:t>
      </w:r>
      <w:r w:rsidRPr="00922F88">
        <w:rPr>
          <w:sz w:val="16"/>
        </w:rPr>
        <w:t xml:space="preserve"> Carlos </w:t>
      </w:r>
      <w:proofErr w:type="spellStart"/>
      <w:r w:rsidRPr="00922F88">
        <w:rPr>
          <w:sz w:val="16"/>
        </w:rPr>
        <w:t>Neiderstrasser</w:t>
      </w:r>
      <w:proofErr w:type="spellEnd"/>
      <w:r w:rsidRPr="00922F88">
        <w:rPr>
          <w:sz w:val="16"/>
        </w:rPr>
        <w:t xml:space="preserve"> of Northrop Grumman, an aerospace and defense technology company, keeps a list of over 100 efforts from all around the world, including several projects that have already had to close shop; but </w:t>
      </w:r>
      <w:r w:rsidRPr="00A040B5">
        <w:rPr>
          <w:rStyle w:val="StyleUnderline"/>
          <w:highlight w:val="green"/>
        </w:rPr>
        <w:t>there is a</w:t>
      </w:r>
      <w:r w:rsidRPr="00922F88">
        <w:rPr>
          <w:rStyle w:val="StyleUnderline"/>
        </w:rPr>
        <w:t xml:space="preserve"> clear </w:t>
      </w:r>
      <w:r w:rsidRPr="00A040B5">
        <w:rPr>
          <w:rStyle w:val="StyleUnderline"/>
          <w:highlight w:val="green"/>
        </w:rPr>
        <w:t>market consensus</w:t>
      </w:r>
      <w:r w:rsidRPr="00922F88">
        <w:rPr>
          <w:rStyle w:val="StyleUnderline"/>
        </w:rPr>
        <w:t xml:space="preserve"> </w:t>
      </w:r>
      <w:r w:rsidRPr="00A040B5">
        <w:rPr>
          <w:rStyle w:val="StyleUnderline"/>
          <w:highlight w:val="green"/>
        </w:rPr>
        <w:t>that there is a need for such launch capacity</w:t>
      </w:r>
      <w:r w:rsidRPr="00922F88">
        <w:rPr>
          <w:rStyle w:val="StyleUnderline"/>
        </w:rPr>
        <w:t>. What is less clear is exactly which efforts will ultimately be successful and how many nano-launchers the market has room for.</w:t>
      </w:r>
    </w:p>
    <w:p w14:paraId="16D96AC3" w14:textId="77777777" w:rsidR="00901512" w:rsidRPr="00922F88" w:rsidRDefault="00901512" w:rsidP="00901512">
      <w:pPr>
        <w:rPr>
          <w:rStyle w:val="StyleUnderline"/>
        </w:rPr>
      </w:pPr>
      <w:r w:rsidRPr="00922F88">
        <w:rPr>
          <w:rStyle w:val="StyleUnderline"/>
        </w:rPr>
        <w:t xml:space="preserve">Rocket Lab, </w:t>
      </w:r>
      <w:r w:rsidRPr="00A040B5">
        <w:rPr>
          <w:rStyle w:val="Emphasis"/>
        </w:rPr>
        <w:t>based in the U.S. and New Zealand</w:t>
      </w:r>
      <w:r w:rsidRPr="00922F88">
        <w:rPr>
          <w:rStyle w:val="StyleUnderline"/>
        </w:rPr>
        <w:t xml:space="preserve">, is the market leader with nine consecutive, successful launches under their belt at present, but there are a handful of </w:t>
      </w:r>
      <w:r w:rsidRPr="00A040B5">
        <w:rPr>
          <w:rStyle w:val="StyleUnderline"/>
          <w:highlight w:val="green"/>
        </w:rPr>
        <w:t>nano-launchers</w:t>
      </w:r>
      <w:r w:rsidRPr="00922F88">
        <w:rPr>
          <w:rStyle w:val="StyleUnderline"/>
        </w:rPr>
        <w:t xml:space="preserve"> set to debut in 2020. These </w:t>
      </w:r>
      <w:r w:rsidRPr="00A040B5">
        <w:rPr>
          <w:rStyle w:val="StyleUnderline"/>
          <w:highlight w:val="green"/>
        </w:rPr>
        <w:t>range from private efforts</w:t>
      </w:r>
      <w:r w:rsidRPr="00922F88">
        <w:rPr>
          <w:rStyle w:val="StyleUnderline"/>
        </w:rPr>
        <w:t xml:space="preserve"> such as </w:t>
      </w:r>
      <w:r w:rsidRPr="00A040B5">
        <w:rPr>
          <w:rStyle w:val="Emphasis"/>
        </w:rPr>
        <w:t xml:space="preserve">Richard Branson’s Virgin Orbit, to the </w:t>
      </w:r>
      <w:r w:rsidRPr="00A040B5">
        <w:rPr>
          <w:rStyle w:val="Emphasis"/>
        </w:rPr>
        <w:lastRenderedPageBreak/>
        <w:t>Indian Space Agency’s Small Satellite Launch Vehicle (SSLV)</w:t>
      </w:r>
      <w:r w:rsidRPr="00922F88">
        <w:rPr>
          <w:rStyle w:val="StyleUnderline"/>
        </w:rPr>
        <w:t xml:space="preserve">, </w:t>
      </w:r>
      <w:r w:rsidRPr="00A040B5">
        <w:rPr>
          <w:rStyle w:val="StyleUnderline"/>
          <w:highlight w:val="green"/>
        </w:rPr>
        <w:t>which will add</w:t>
      </w:r>
      <w:r w:rsidRPr="00922F88">
        <w:rPr>
          <w:rStyle w:val="StyleUnderline"/>
        </w:rPr>
        <w:t xml:space="preserve"> even more tailor-made </w:t>
      </w:r>
      <w:r w:rsidRPr="00A040B5">
        <w:rPr>
          <w:rStyle w:val="StyleUnderline"/>
          <w:highlight w:val="green"/>
        </w:rPr>
        <w:t>options for satellite</w:t>
      </w:r>
      <w:r w:rsidRPr="00922F88">
        <w:rPr>
          <w:rStyle w:val="StyleUnderline"/>
        </w:rPr>
        <w:t xml:space="preserve"> operators </w:t>
      </w:r>
      <w:r w:rsidRPr="00A040B5">
        <w:rPr>
          <w:rStyle w:val="Emphasis"/>
        </w:rPr>
        <w:t>to get into space in the coming years</w:t>
      </w:r>
      <w:r w:rsidRPr="00922F88">
        <w:rPr>
          <w:rStyle w:val="StyleUnderline"/>
        </w:rPr>
        <w:t>.</w:t>
      </w:r>
    </w:p>
    <w:p w14:paraId="2DE170CA" w14:textId="77777777" w:rsidR="00901512" w:rsidRPr="00922F88" w:rsidRDefault="00901512" w:rsidP="00901512">
      <w:pPr>
        <w:rPr>
          <w:rStyle w:val="StyleUnderline"/>
        </w:rPr>
      </w:pPr>
      <w:r w:rsidRPr="00922F88">
        <w:rPr>
          <w:sz w:val="16"/>
        </w:rPr>
        <w:t xml:space="preserve">On the opposite side of the size spectrum, </w:t>
      </w:r>
      <w:r w:rsidRPr="00A040B5">
        <w:rPr>
          <w:rStyle w:val="StyleUnderline"/>
          <w:highlight w:val="green"/>
        </w:rPr>
        <w:t>we’re seeing an increase in medium-lift and heavy-lift launch vehicles</w:t>
      </w:r>
      <w:r w:rsidRPr="00922F88">
        <w:rPr>
          <w:rStyle w:val="StyleUnderline"/>
        </w:rPr>
        <w:t xml:space="preserve"> </w:t>
      </w:r>
      <w:r w:rsidRPr="00A040B5">
        <w:rPr>
          <w:rStyle w:val="StyleUnderline"/>
          <w:highlight w:val="green"/>
        </w:rPr>
        <w:t>offering</w:t>
      </w:r>
      <w:r w:rsidRPr="00922F88">
        <w:rPr>
          <w:rStyle w:val="StyleUnderline"/>
        </w:rPr>
        <w:t xml:space="preserve"> piggyback </w:t>
      </w:r>
      <w:r w:rsidRPr="00A040B5">
        <w:rPr>
          <w:rStyle w:val="StyleUnderline"/>
          <w:highlight w:val="green"/>
        </w:rPr>
        <w:t>launch opportunities for small satellites</w:t>
      </w:r>
      <w:r w:rsidRPr="00922F88">
        <w:rPr>
          <w:sz w:val="16"/>
        </w:rPr>
        <w:t>. The Indian PSLV and Russian Soyuz are much too large and expensive for most small satellite companies to purchase the full capacity of the rocket</w:t>
      </w:r>
      <w:r w:rsidRPr="00922F88">
        <w:rPr>
          <w:rStyle w:val="StyleUnderline"/>
        </w:rPr>
        <w:t xml:space="preserve">. Though much like the ISS cargo flights, </w:t>
      </w:r>
      <w:r w:rsidRPr="00A040B5">
        <w:rPr>
          <w:rStyle w:val="StyleUnderline"/>
          <w:highlight w:val="green"/>
        </w:rPr>
        <w:t>there’s</w:t>
      </w:r>
      <w:r w:rsidRPr="00922F88">
        <w:rPr>
          <w:rStyle w:val="StyleUnderline"/>
        </w:rPr>
        <w:t xml:space="preserve"> usually </w:t>
      </w:r>
      <w:r w:rsidRPr="00A040B5">
        <w:rPr>
          <w:rStyle w:val="StyleUnderline"/>
          <w:highlight w:val="green"/>
        </w:rPr>
        <w:t>several hundreds of spare kilograms available</w:t>
      </w:r>
      <w:r w:rsidRPr="00922F88">
        <w:rPr>
          <w:rStyle w:val="StyleUnderline"/>
        </w:rPr>
        <w:t xml:space="preserve"> on each flight—</w:t>
      </w:r>
      <w:r w:rsidRPr="00A040B5">
        <w:rPr>
          <w:rStyle w:val="StyleUnderline"/>
          <w:highlight w:val="green"/>
        </w:rPr>
        <w:t>and Planet has</w:t>
      </w:r>
      <w:r w:rsidRPr="00922F88">
        <w:rPr>
          <w:rStyle w:val="StyleUnderline"/>
        </w:rPr>
        <w:t xml:space="preserve"> already </w:t>
      </w:r>
      <w:r w:rsidRPr="00A040B5">
        <w:rPr>
          <w:rStyle w:val="StyleUnderline"/>
          <w:highlight w:val="green"/>
        </w:rPr>
        <w:t>launched over 200 of its satellites as hitchhikers</w:t>
      </w:r>
      <w:r w:rsidRPr="00922F88">
        <w:rPr>
          <w:rStyle w:val="StyleUnderline"/>
        </w:rPr>
        <w:t xml:space="preserve"> on bigger rockets.</w:t>
      </w:r>
    </w:p>
    <w:p w14:paraId="3CB0C6D5" w14:textId="77777777" w:rsidR="00901512" w:rsidRPr="00922F88" w:rsidRDefault="00901512" w:rsidP="00901512">
      <w:pPr>
        <w:rPr>
          <w:sz w:val="16"/>
        </w:rPr>
      </w:pPr>
      <w:r w:rsidRPr="00922F88">
        <w:rPr>
          <w:sz w:val="16"/>
        </w:rPr>
        <w:t>The real industry shaking news, however, came in 2019—</w:t>
      </w:r>
      <w:r w:rsidRPr="00922F88">
        <w:rPr>
          <w:rStyle w:val="StyleUnderline"/>
        </w:rPr>
        <w:t xml:space="preserve">when </w:t>
      </w:r>
      <w:r w:rsidRPr="00A040B5">
        <w:rPr>
          <w:rStyle w:val="StyleUnderline"/>
          <w:highlight w:val="green"/>
        </w:rPr>
        <w:t>SpaceX</w:t>
      </w:r>
      <w:r w:rsidRPr="00922F88">
        <w:rPr>
          <w:rStyle w:val="StyleUnderline"/>
        </w:rPr>
        <w:t xml:space="preserve"> announced its </w:t>
      </w:r>
      <w:proofErr w:type="spellStart"/>
      <w:r w:rsidRPr="00922F88">
        <w:rPr>
          <w:rStyle w:val="StyleUnderline"/>
        </w:rPr>
        <w:t>smallsat</w:t>
      </w:r>
      <w:proofErr w:type="spellEnd"/>
      <w:r w:rsidRPr="00922F88">
        <w:rPr>
          <w:rStyle w:val="StyleUnderline"/>
        </w:rPr>
        <w:t xml:space="preserve"> rideshare program </w:t>
      </w:r>
      <w:r w:rsidRPr="00A040B5">
        <w:rPr>
          <w:rStyle w:val="StyleUnderline"/>
          <w:highlight w:val="green"/>
        </w:rPr>
        <w:t xml:space="preserve">offering launch capacity </w:t>
      </w:r>
      <w:r w:rsidRPr="00A040B5">
        <w:rPr>
          <w:rStyle w:val="Emphasis"/>
          <w:highlight w:val="green"/>
        </w:rPr>
        <w:t>as low as $5,000 per kilogram</w:t>
      </w:r>
      <w:r w:rsidRPr="00A040B5">
        <w:rPr>
          <w:rStyle w:val="StyleUnderline"/>
          <w:highlight w:val="green"/>
        </w:rPr>
        <w:t xml:space="preserve">, which is 4-8x </w:t>
      </w:r>
      <w:r w:rsidRPr="00A040B5">
        <w:rPr>
          <w:rStyle w:val="Emphasis"/>
          <w:highlight w:val="green"/>
        </w:rPr>
        <w:t>cheaper</w:t>
      </w:r>
      <w:r w:rsidRPr="00A040B5">
        <w:rPr>
          <w:rStyle w:val="Emphasis"/>
        </w:rPr>
        <w:t xml:space="preserve"> than most options currently available.</w:t>
      </w:r>
      <w:r w:rsidRPr="00922F88">
        <w:rPr>
          <w:rStyle w:val="StyleUnderline"/>
        </w:rPr>
        <w:t xml:space="preserve"> </w:t>
      </w:r>
      <w:r w:rsidRPr="00922F88">
        <w:rPr>
          <w:sz w:val="16"/>
        </w:rPr>
        <w:t>With launch typically being one of the most expensive aspects of a space mission, 4x-8x cheaper really makes a big difference!</w:t>
      </w:r>
    </w:p>
    <w:p w14:paraId="64C89DDD" w14:textId="77777777" w:rsidR="00901512" w:rsidRPr="00922F88" w:rsidRDefault="00901512" w:rsidP="00901512">
      <w:pPr>
        <w:rPr>
          <w:sz w:val="16"/>
          <w:szCs w:val="16"/>
        </w:rPr>
      </w:pPr>
      <w:r w:rsidRPr="00922F88">
        <w:rPr>
          <w:sz w:val="16"/>
          <w:szCs w:val="16"/>
        </w:rPr>
        <w:t>The main drawback in such an arrangement is that the launch provider or the primary satellite sets the schedule and orbit. If your satellite mission requires very specific orbital parameters, a dedicated nano-launcher like Rocket Lab may be the only way to get there. But there is no doubt that SpaceX has yet again single-handedly set a new baseline in the launch market—and the other launch providers are being forced to respond.</w:t>
      </w:r>
    </w:p>
    <w:p w14:paraId="7F5D01DF" w14:textId="77777777" w:rsidR="00901512" w:rsidRPr="00D276AA" w:rsidRDefault="00901512" w:rsidP="00901512">
      <w:pPr>
        <w:pStyle w:val="Heading4"/>
      </w:pPr>
      <w:r>
        <w:t>Asteroid Mining solves for climate. Benefit outweighs the greenhouse gases released during launch.</w:t>
      </w:r>
    </w:p>
    <w:p w14:paraId="2E1DB901" w14:textId="77777777" w:rsidR="00901512" w:rsidRDefault="00901512" w:rsidP="00901512">
      <w:r w:rsidRPr="00012E0A">
        <w:rPr>
          <w:rStyle w:val="Style13ptBold"/>
        </w:rPr>
        <w:t xml:space="preserve">Emerging Technology 18 </w:t>
      </w:r>
      <w:r w:rsidRPr="00012E0A">
        <w:t xml:space="preserve">(Emerging Technology, Emerging Technology from the </w:t>
      </w:r>
      <w:proofErr w:type="spellStart"/>
      <w:r w:rsidRPr="00012E0A">
        <w:t>arXiv</w:t>
      </w:r>
      <w:proofErr w:type="spellEnd"/>
      <w:r w:rsidRPr="00012E0A">
        <w:t xml:space="preserve"> covers the latest ideas and technologies that appear on the Physics </w:t>
      </w:r>
      <w:proofErr w:type="spellStart"/>
      <w:r w:rsidRPr="00012E0A">
        <w:t>arXiv</w:t>
      </w:r>
      <w:proofErr w:type="spellEnd"/>
      <w:r w:rsidRPr="00012E0A">
        <w:t xml:space="preserve"> preprint server.) Asteroid mining might </w:t>
      </w:r>
      <w:proofErr w:type="gramStart"/>
      <w:r w:rsidRPr="00012E0A">
        <w:t>actually be</w:t>
      </w:r>
      <w:proofErr w:type="gramEnd"/>
      <w:r w:rsidRPr="00012E0A">
        <w:t xml:space="preserve"> better for the environment 10-19-2018 MIT Technology Review https://www.technologyreview.com/2018/10/19/139664/asteroid-mining-might-actually-be-better-for-the-environment/ //</w:t>
      </w:r>
      <w:proofErr w:type="spellStart"/>
      <w:r w:rsidRPr="00012E0A">
        <w:t>DebateDrills</w:t>
      </w:r>
      <w:proofErr w:type="spellEnd"/>
      <w:r w:rsidRPr="00012E0A">
        <w:t xml:space="preserve"> TJ</w:t>
      </w:r>
    </w:p>
    <w:p w14:paraId="454F31E8" w14:textId="77777777" w:rsidR="00901512" w:rsidRPr="00104A1B" w:rsidRDefault="00901512" w:rsidP="00901512">
      <w:pPr>
        <w:rPr>
          <w:rStyle w:val="StyleUnderline"/>
        </w:rPr>
      </w:pPr>
      <w:r w:rsidRPr="00D276AA">
        <w:rPr>
          <w:sz w:val="16"/>
        </w:rPr>
        <w:t xml:space="preserve">For a certain kind of investor, </w:t>
      </w:r>
      <w:r w:rsidRPr="00104A1B">
        <w:rPr>
          <w:rStyle w:val="StyleUnderline"/>
        </w:rPr>
        <w:t xml:space="preserve">asteroid mining is a path to untold riches. Astronomers have long known that </w:t>
      </w:r>
      <w:r w:rsidRPr="00D276AA">
        <w:rPr>
          <w:rStyle w:val="StyleUnderline"/>
          <w:highlight w:val="green"/>
        </w:rPr>
        <w:t>asteroids are rich in</w:t>
      </w:r>
      <w:r w:rsidRPr="00104A1B">
        <w:rPr>
          <w:rStyle w:val="StyleUnderline"/>
        </w:rPr>
        <w:t xml:space="preserve"> otherwise </w:t>
      </w:r>
      <w:r w:rsidRPr="00D276AA">
        <w:rPr>
          <w:rStyle w:val="StyleUnderline"/>
          <w:highlight w:val="green"/>
        </w:rPr>
        <w:t>scarce resources</w:t>
      </w:r>
      <w:r w:rsidRPr="00104A1B">
        <w:rPr>
          <w:rStyle w:val="StyleUnderline"/>
        </w:rPr>
        <w:t xml:space="preserve"> such as platinum and water. </w:t>
      </w:r>
      <w:proofErr w:type="gramStart"/>
      <w:r w:rsidRPr="00104A1B">
        <w:rPr>
          <w:rStyle w:val="StyleUnderline"/>
        </w:rPr>
        <w:t>So</w:t>
      </w:r>
      <w:proofErr w:type="gramEnd"/>
      <w:r w:rsidRPr="00104A1B">
        <w:rPr>
          <w:rStyle w:val="StyleUnderline"/>
        </w:rPr>
        <w:t xml:space="preserve"> an obvious idea is to mine this stuff and return it to Earth—or, in the case of water, to a moon base or Earth-orbiting space station.</w:t>
      </w:r>
    </w:p>
    <w:p w14:paraId="0A3A6342" w14:textId="77777777" w:rsidR="00901512" w:rsidRPr="00D276AA" w:rsidRDefault="00901512" w:rsidP="00901512">
      <w:pPr>
        <w:rPr>
          <w:sz w:val="16"/>
        </w:rPr>
      </w:pPr>
      <w:r w:rsidRPr="00D276AA">
        <w:rPr>
          <w:sz w:val="16"/>
        </w:rPr>
        <w:t xml:space="preserve">There is no shortage of interest in these ventures. In the last decade, </w:t>
      </w:r>
      <w:r w:rsidRPr="00104A1B">
        <w:rPr>
          <w:rStyle w:val="StyleUnderline"/>
        </w:rPr>
        <w:t xml:space="preserve">investors have </w:t>
      </w:r>
      <w:r w:rsidRPr="00D276AA">
        <w:rPr>
          <w:rStyle w:val="Emphasis"/>
        </w:rPr>
        <w:t xml:space="preserve">funded half a dozen companies </w:t>
      </w:r>
      <w:r w:rsidRPr="00104A1B">
        <w:rPr>
          <w:rStyle w:val="StyleUnderline"/>
        </w:rPr>
        <w:t>that have set their sights on various nearby rocks.</w:t>
      </w:r>
      <w:r w:rsidRPr="00D276AA">
        <w:rPr>
          <w:sz w:val="16"/>
        </w:rPr>
        <w:t xml:space="preserve"> To many observers, it’s only a matter of time before such a mission gets the green light.</w:t>
      </w:r>
    </w:p>
    <w:p w14:paraId="7CFE8382" w14:textId="77777777" w:rsidR="00901512" w:rsidRPr="00D276AA" w:rsidRDefault="00901512" w:rsidP="00901512">
      <w:pPr>
        <w:rPr>
          <w:sz w:val="16"/>
        </w:rPr>
      </w:pPr>
      <w:r w:rsidRPr="00D276AA">
        <w:rPr>
          <w:sz w:val="16"/>
        </w:rPr>
        <w:t xml:space="preserve">But profit margins are only part of the picture. </w:t>
      </w:r>
      <w:r w:rsidRPr="00D276AA">
        <w:rPr>
          <w:rStyle w:val="StyleUnderline"/>
          <w:highlight w:val="green"/>
        </w:rPr>
        <w:t>A</w:t>
      </w:r>
      <w:r w:rsidRPr="00104A1B">
        <w:rPr>
          <w:rStyle w:val="StyleUnderline"/>
        </w:rPr>
        <w:t xml:space="preserve"> potentially more </w:t>
      </w:r>
      <w:r w:rsidRPr="00D276AA">
        <w:rPr>
          <w:rStyle w:val="StyleUnderline"/>
          <w:highlight w:val="green"/>
        </w:rPr>
        <w:t>significant aspect</w:t>
      </w:r>
      <w:r w:rsidRPr="00104A1B">
        <w:rPr>
          <w:rStyle w:val="StyleUnderline"/>
        </w:rPr>
        <w:t xml:space="preserve"> of these missions </w:t>
      </w:r>
      <w:r w:rsidRPr="00D276AA">
        <w:rPr>
          <w:rStyle w:val="StyleUnderline"/>
          <w:highlight w:val="green"/>
        </w:rPr>
        <w:t>is the impact</w:t>
      </w:r>
      <w:r w:rsidRPr="00104A1B">
        <w:rPr>
          <w:rStyle w:val="StyleUnderline"/>
        </w:rPr>
        <w:t xml:space="preserve"> they will have </w:t>
      </w:r>
      <w:r w:rsidRPr="00D276AA">
        <w:rPr>
          <w:rStyle w:val="StyleUnderline"/>
          <w:highlight w:val="green"/>
        </w:rPr>
        <w:t>on Earth’s environment</w:t>
      </w:r>
      <w:r w:rsidRPr="00D276AA">
        <w:rPr>
          <w:sz w:val="16"/>
        </w:rPr>
        <w:t>. But nobody has assessed this environmental impact in detail.</w:t>
      </w:r>
    </w:p>
    <w:p w14:paraId="4B081CB2" w14:textId="77777777" w:rsidR="00901512" w:rsidRPr="00D276AA" w:rsidRDefault="00901512" w:rsidP="00901512">
      <w:pPr>
        <w:rPr>
          <w:sz w:val="16"/>
          <w:szCs w:val="16"/>
        </w:rPr>
      </w:pPr>
      <w:r w:rsidRPr="00D276AA">
        <w:rPr>
          <w:sz w:val="16"/>
          <w:szCs w:val="16"/>
        </w:rPr>
        <w:t>Today, that changes thanks to the work of Andreas Hein and colleagues at the University of Paris-</w:t>
      </w:r>
      <w:proofErr w:type="spellStart"/>
      <w:r w:rsidRPr="00D276AA">
        <w:rPr>
          <w:sz w:val="16"/>
          <w:szCs w:val="16"/>
        </w:rPr>
        <w:t>Saclay</w:t>
      </w:r>
      <w:proofErr w:type="spellEnd"/>
      <w:r w:rsidRPr="00D276AA">
        <w:rPr>
          <w:sz w:val="16"/>
          <w:szCs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w:t>
      </w:r>
    </w:p>
    <w:p w14:paraId="1141A5EB" w14:textId="77777777" w:rsidR="00901512" w:rsidRPr="00104A1B" w:rsidRDefault="00901512" w:rsidP="00901512">
      <w:pPr>
        <w:rPr>
          <w:rStyle w:val="StyleUnderline"/>
        </w:rPr>
      </w:pPr>
      <w:r w:rsidRPr="00D276AA">
        <w:rPr>
          <w:sz w:val="16"/>
        </w:rPr>
        <w:t>The calculations are relatively straightforward</w:t>
      </w:r>
      <w:r w:rsidRPr="00D276AA">
        <w:rPr>
          <w:sz w:val="16"/>
          <w:highlight w:val="green"/>
        </w:rPr>
        <w:t xml:space="preserve">. </w:t>
      </w:r>
      <w:r w:rsidRPr="00D276AA">
        <w:rPr>
          <w:rStyle w:val="StyleUnderline"/>
          <w:highlight w:val="green"/>
        </w:rPr>
        <w:t>Rocket launches release</w:t>
      </w:r>
      <w:r w:rsidRPr="00104A1B">
        <w:rPr>
          <w:rStyle w:val="StyleUnderline"/>
        </w:rPr>
        <w:t xml:space="preserve"> significant amounts of </w:t>
      </w:r>
      <w:r w:rsidRPr="00D276AA">
        <w:rPr>
          <w:rStyle w:val="StyleUnderline"/>
          <w:highlight w:val="green"/>
        </w:rPr>
        <w:t>greenhouse gases</w:t>
      </w:r>
      <w:r w:rsidRPr="00104A1B">
        <w:rPr>
          <w:rStyle w:val="StyleUnderline"/>
        </w:rPr>
        <w:t xml:space="preserve"> into the atmosphere. </w:t>
      </w:r>
      <w:r w:rsidRPr="00D276AA">
        <w:rPr>
          <w:rStyle w:val="StyleUnderline"/>
          <w:highlight w:val="green"/>
        </w:rPr>
        <w:t>The fuel</w:t>
      </w:r>
      <w:r w:rsidRPr="00D276AA">
        <w:rPr>
          <w:rStyle w:val="StyleUnderline"/>
        </w:rPr>
        <w:t xml:space="preserve"> on board</w:t>
      </w:r>
      <w:r w:rsidRPr="00104A1B">
        <w:rPr>
          <w:rStyle w:val="StyleUnderline"/>
        </w:rPr>
        <w:t xml:space="preserve"> the first stage of a rocket </w:t>
      </w:r>
      <w:r w:rsidRPr="00D276AA">
        <w:rPr>
          <w:rStyle w:val="StyleUnderline"/>
          <w:highlight w:val="green"/>
        </w:rPr>
        <w:t>burns in Earth’s atmosphere to form carbon dioxide.</w:t>
      </w:r>
      <w:r w:rsidRPr="00104A1B">
        <w:rPr>
          <w:rStyle w:val="StyleUnderline"/>
        </w:rPr>
        <w:t xml:space="preserve"> For kerosene-burning rockets, </w:t>
      </w:r>
      <w:r w:rsidRPr="00D276AA">
        <w:rPr>
          <w:rStyle w:val="StyleUnderline"/>
          <w:highlight w:val="green"/>
        </w:rPr>
        <w:t>one kilogram of fuel creates three kilograms of CO2</w:t>
      </w:r>
      <w:r w:rsidRPr="00104A1B">
        <w:rPr>
          <w:rStyle w:val="StyleUnderline"/>
        </w:rPr>
        <w:t>. (The second and third stages operate outside the Earth’s atmosphere and so can be ignored.)</w:t>
      </w:r>
    </w:p>
    <w:p w14:paraId="1E86E644" w14:textId="77777777" w:rsidR="00901512" w:rsidRPr="00A80FB8" w:rsidRDefault="00901512" w:rsidP="00901512">
      <w:pPr>
        <w:rPr>
          <w:rStyle w:val="StyleUnderline"/>
        </w:rPr>
      </w:pPr>
      <w:r w:rsidRPr="00D276AA">
        <w:rPr>
          <w:sz w:val="16"/>
        </w:rPr>
        <w:lastRenderedPageBreak/>
        <w:t xml:space="preserve">Reentries are just as damaging. That’s because </w:t>
      </w:r>
      <w:r w:rsidRPr="00D276AA">
        <w:rPr>
          <w:rStyle w:val="StyleUnderline"/>
          <w:highlight w:val="green"/>
        </w:rPr>
        <w:t>a significant mass of a re-entering vehicle</w:t>
      </w:r>
      <w:r w:rsidRPr="00A80FB8">
        <w:rPr>
          <w:rStyle w:val="StyleUnderline"/>
        </w:rPr>
        <w:t xml:space="preserve"> ablates in the upper atmosphere, </w:t>
      </w:r>
      <w:r w:rsidRPr="00D276AA">
        <w:rPr>
          <w:rStyle w:val="StyleUnderline"/>
          <w:highlight w:val="green"/>
        </w:rPr>
        <w:t>produc</w:t>
      </w:r>
      <w:r w:rsidRPr="00A80FB8">
        <w:rPr>
          <w:rStyle w:val="StyleUnderline"/>
        </w:rPr>
        <w:t xml:space="preserve">ing </w:t>
      </w:r>
      <w:r w:rsidRPr="00D276AA">
        <w:rPr>
          <w:rStyle w:val="StyleUnderline"/>
          <w:highlight w:val="green"/>
        </w:rPr>
        <w:t>NOx such as nitrous oxide (N2O), a greenhouse gas</w:t>
      </w:r>
      <w:r w:rsidRPr="00A80FB8">
        <w:rPr>
          <w:rStyle w:val="StyleUnderline"/>
        </w:rPr>
        <w:t xml:space="preserve"> that is about </w:t>
      </w:r>
      <w:r w:rsidRPr="00D276AA">
        <w:rPr>
          <w:rStyle w:val="StyleUnderline"/>
          <w:highlight w:val="green"/>
        </w:rPr>
        <w:t>300 times more potent than CO2</w:t>
      </w:r>
      <w:r w:rsidRPr="00A80FB8">
        <w:rPr>
          <w:rStyle w:val="StyleUnderline"/>
        </w:rPr>
        <w:t xml:space="preserve">. By one estimate, </w:t>
      </w:r>
      <w:r w:rsidRPr="00D276AA">
        <w:rPr>
          <w:rStyle w:val="StyleUnderline"/>
          <w:highlight w:val="green"/>
        </w:rPr>
        <w:t>the space shuttle released about 20% of its mass in</w:t>
      </w:r>
      <w:r w:rsidRPr="00A80FB8">
        <w:rPr>
          <w:rStyle w:val="StyleUnderline"/>
        </w:rPr>
        <w:t xml:space="preserve"> the form of </w:t>
      </w:r>
      <w:r w:rsidRPr="00D276AA">
        <w:rPr>
          <w:rStyle w:val="StyleUnderline"/>
          <w:highlight w:val="green"/>
        </w:rPr>
        <w:t>N2O</w:t>
      </w:r>
      <w:r w:rsidRPr="00A80FB8">
        <w:rPr>
          <w:rStyle w:val="StyleUnderline"/>
        </w:rPr>
        <w:t xml:space="preserve"> every time it returned to Earth.</w:t>
      </w:r>
    </w:p>
    <w:p w14:paraId="383C7387" w14:textId="77777777" w:rsidR="00901512" w:rsidRPr="00D276AA" w:rsidRDefault="00901512" w:rsidP="00901512">
      <w:pPr>
        <w:rPr>
          <w:rStyle w:val="Emphasis"/>
        </w:rPr>
      </w:pPr>
      <w:r w:rsidRPr="00D276AA">
        <w:rPr>
          <w:sz w:val="16"/>
        </w:rPr>
        <w:t xml:space="preserve">Hein and co use these numbers to calculate that a kilogram of platinum mined from an asteroid would release some 150 kilograms of CO2 into Earth’s atmosphere. </w:t>
      </w:r>
      <w:r w:rsidRPr="00A80FB8">
        <w:rPr>
          <w:rStyle w:val="StyleUnderline"/>
        </w:rPr>
        <w:t xml:space="preserve">However, </w:t>
      </w:r>
      <w:r w:rsidRPr="00D276AA">
        <w:rPr>
          <w:rStyle w:val="Emphasis"/>
        </w:rPr>
        <w:t>economies of scale from large asteroid-mining operations could lower this to about 60 kilograms of CO2 per kilogram of platinum.</w:t>
      </w:r>
    </w:p>
    <w:p w14:paraId="0228DE0F" w14:textId="77777777" w:rsidR="00901512" w:rsidRPr="00D276AA" w:rsidRDefault="00901512" w:rsidP="00901512">
      <w:pPr>
        <w:rPr>
          <w:sz w:val="16"/>
          <w:szCs w:val="16"/>
        </w:rPr>
      </w:pPr>
      <w:r w:rsidRPr="00D276AA">
        <w:rPr>
          <w:sz w:val="16"/>
          <w:szCs w:val="16"/>
        </w:rPr>
        <w:t>That needs to be compared with the emission from Earth-based mining. Here, platinum mining generates significant greenhouse gases, mostly from the energy it takes to remove this stuff from the ground.</w:t>
      </w:r>
    </w:p>
    <w:p w14:paraId="74DB9B05" w14:textId="77777777" w:rsidR="00901512" w:rsidRPr="00A80FB8" w:rsidRDefault="00901512" w:rsidP="00901512">
      <w:pPr>
        <w:rPr>
          <w:rStyle w:val="StyleUnderline"/>
        </w:rPr>
      </w:pPr>
      <w:r w:rsidRPr="00D276AA">
        <w:rPr>
          <w:sz w:val="16"/>
        </w:rPr>
        <w:t xml:space="preserve">Indeed, the numbers are huge. </w:t>
      </w:r>
      <w:r w:rsidRPr="00D276AA">
        <w:rPr>
          <w:rStyle w:val="StyleUnderline"/>
          <w:highlight w:val="green"/>
        </w:rPr>
        <w:t>The mining industry estimates</w:t>
      </w:r>
      <w:r w:rsidRPr="00A80FB8">
        <w:rPr>
          <w:rStyle w:val="StyleUnderline"/>
        </w:rPr>
        <w:t xml:space="preserve"> that producing </w:t>
      </w:r>
      <w:r w:rsidRPr="00D276AA">
        <w:rPr>
          <w:rStyle w:val="StyleUnderline"/>
          <w:highlight w:val="green"/>
        </w:rPr>
        <w:t>one kilogram of platinum on Earth releases</w:t>
      </w:r>
      <w:r w:rsidRPr="00A80FB8">
        <w:rPr>
          <w:rStyle w:val="StyleUnderline"/>
        </w:rPr>
        <w:t xml:space="preserve"> around </w:t>
      </w:r>
      <w:r w:rsidRPr="00D276AA">
        <w:rPr>
          <w:rStyle w:val="StyleUnderline"/>
          <w:highlight w:val="green"/>
        </w:rPr>
        <w:t>40,000 kilograms of carbon dioxide</w:t>
      </w:r>
      <w:r w:rsidRPr="00A80FB8">
        <w:rPr>
          <w:rStyle w:val="StyleUnderline"/>
        </w:rPr>
        <w:t>. “The global warming effect of Earth-based mining is several orders of magnitude larger,” say Hein and co.</w:t>
      </w:r>
    </w:p>
    <w:p w14:paraId="27D70A27" w14:textId="77777777" w:rsidR="00901512" w:rsidRPr="00D276AA" w:rsidRDefault="00901512" w:rsidP="00901512">
      <w:pPr>
        <w:rPr>
          <w:sz w:val="16"/>
          <w:szCs w:val="16"/>
        </w:rPr>
      </w:pPr>
      <w:r w:rsidRPr="00D276AA">
        <w:rPr>
          <w:sz w:val="16"/>
          <w:szCs w:val="16"/>
        </w:rPr>
        <w:t>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w:t>
      </w:r>
    </w:p>
    <w:p w14:paraId="7FAD43F8" w14:textId="77777777" w:rsidR="00901512" w:rsidRPr="00D276AA" w:rsidRDefault="00901512" w:rsidP="00901512">
      <w:pPr>
        <w:rPr>
          <w:sz w:val="16"/>
        </w:rPr>
      </w:pPr>
      <w:r w:rsidRPr="00D276AA">
        <w:rPr>
          <w:sz w:val="16"/>
        </w:rPr>
        <w:t xml:space="preserve">The big difference is that </w:t>
      </w:r>
      <w:r w:rsidRPr="00D276AA">
        <w:rPr>
          <w:rStyle w:val="StyleUnderline"/>
          <w:highlight w:val="green"/>
        </w:rPr>
        <w:t>a water-carrying vehicle from Earth can haul only a small percentage of its mass as water.</w:t>
      </w:r>
      <w:r w:rsidRPr="00A80FB8">
        <w:rPr>
          <w:rStyle w:val="StyleUnderline"/>
        </w:rPr>
        <w:t xml:space="preserve"> </w:t>
      </w:r>
      <w:r w:rsidRPr="00D276AA">
        <w:rPr>
          <w:rStyle w:val="StyleUnderline"/>
          <w:highlight w:val="green"/>
        </w:rPr>
        <w:t>But an asteroid-mining spacecraft can transport a</w:t>
      </w:r>
      <w:r w:rsidRPr="00A80FB8">
        <w:rPr>
          <w:rStyle w:val="StyleUnderline"/>
        </w:rPr>
        <w:t xml:space="preserve"> significant </w:t>
      </w:r>
      <w:r w:rsidRPr="00D276AA">
        <w:rPr>
          <w:rStyle w:val="StyleUnderline"/>
          <w:highlight w:val="green"/>
        </w:rPr>
        <w:t>multiple of its mass as water</w:t>
      </w:r>
      <w:r w:rsidRPr="00A80FB8">
        <w:rPr>
          <w:rStyle w:val="StyleUnderline"/>
        </w:rPr>
        <w:t xml:space="preserve"> to cis-lunar orbit.</w:t>
      </w:r>
      <w:r w:rsidRPr="00D276AA">
        <w:rPr>
          <w:sz w:val="16"/>
        </w:rPr>
        <w:t xml:space="preserve"> “Substantial savings in greenhouse gas emissions can be achieved,” say Hein and co.</w:t>
      </w:r>
    </w:p>
    <w:p w14:paraId="35157E13" w14:textId="77777777" w:rsidR="00901512" w:rsidRPr="00D276AA" w:rsidRDefault="00901512" w:rsidP="00901512">
      <w:pPr>
        <w:rPr>
          <w:sz w:val="16"/>
          <w:szCs w:val="16"/>
        </w:rPr>
      </w:pPr>
      <w:r w:rsidRPr="00D276AA">
        <w:rPr>
          <w:sz w:val="16"/>
          <w:szCs w:val="16"/>
        </w:rPr>
        <w:t>This interesting work should help to focus minds on the environmental impacts of mining, which are rapidly increasing in profile. But it is only a first step. There is significant uncertainty in the numbers here, so these will need to be better understood.</w:t>
      </w:r>
    </w:p>
    <w:p w14:paraId="149277D8" w14:textId="77777777" w:rsidR="00901512" w:rsidRPr="00A80FB8" w:rsidRDefault="00901512" w:rsidP="00901512">
      <w:pPr>
        <w:rPr>
          <w:rStyle w:val="StyleUnderline"/>
        </w:rPr>
      </w:pPr>
      <w:r w:rsidRPr="00D276AA">
        <w:rPr>
          <w:sz w:val="16"/>
        </w:rPr>
        <w:t xml:space="preserve">Other factors will also eventually need to be </w:t>
      </w:r>
      <w:proofErr w:type="gramStart"/>
      <w:r w:rsidRPr="00D276AA">
        <w:rPr>
          <w:sz w:val="16"/>
        </w:rPr>
        <w:t>taken into account</w:t>
      </w:r>
      <w:proofErr w:type="gramEnd"/>
      <w:r w:rsidRPr="00D276AA">
        <w:rPr>
          <w:sz w:val="16"/>
        </w:rPr>
        <w:t xml:space="preserve">. </w:t>
      </w:r>
      <w:r w:rsidRPr="00A80FB8">
        <w:rPr>
          <w:rStyle w:val="StyleUnderline"/>
        </w:rPr>
        <w:t xml:space="preserve">The Earth-bound mining industry </w:t>
      </w:r>
      <w:r w:rsidRPr="00D276AA">
        <w:rPr>
          <w:rStyle w:val="Emphasis"/>
        </w:rPr>
        <w:t>could become more environmentally friendly by using renewable energy rather than burning coal to generate power (as it does in South Africa). Rocket launching could also become greener</w:t>
      </w:r>
      <w:r w:rsidRPr="00A80FB8">
        <w:rPr>
          <w:rStyle w:val="StyleUnderline"/>
        </w:rPr>
        <w:t xml:space="preserve"> if more eco-friendly fuels are developed. Both these things would change the numbers.</w:t>
      </w:r>
    </w:p>
    <w:p w14:paraId="520C643F" w14:textId="77777777" w:rsidR="00901512" w:rsidRPr="00A80FB8" w:rsidRDefault="00901512" w:rsidP="00901512">
      <w:pPr>
        <w:rPr>
          <w:sz w:val="16"/>
          <w:szCs w:val="16"/>
        </w:rPr>
      </w:pPr>
      <w:r w:rsidRPr="00A80FB8">
        <w:rPr>
          <w:sz w:val="16"/>
          <w:szCs w:val="16"/>
        </w:rPr>
        <w:t xml:space="preserve">There are also emissions that this analysis does not </w:t>
      </w:r>
      <w:proofErr w:type="gramStart"/>
      <w:r w:rsidRPr="00A80FB8">
        <w:rPr>
          <w:sz w:val="16"/>
          <w:szCs w:val="16"/>
        </w:rPr>
        <w:t>take into account</w:t>
      </w:r>
      <w:proofErr w:type="gramEnd"/>
      <w:r w:rsidRPr="00A80FB8">
        <w:rPr>
          <w:sz w:val="16"/>
          <w:szCs w:val="16"/>
        </w:rPr>
        <w:t>. For example, it does not include the emissions from mission control on Earth or from launch-pad construction. Then there are the ongoing effects of rocket launches on the ozone layer, which also need to be considered.</w:t>
      </w:r>
    </w:p>
    <w:p w14:paraId="3BC82D1D" w14:textId="49FE194C" w:rsidR="0040387B" w:rsidRPr="0042650F" w:rsidRDefault="00901512" w:rsidP="0040387B">
      <w:pPr>
        <w:rPr>
          <w:sz w:val="16"/>
          <w:szCs w:val="16"/>
        </w:rPr>
      </w:pPr>
      <w:proofErr w:type="gramStart"/>
      <w:r w:rsidRPr="00A80FB8">
        <w:rPr>
          <w:sz w:val="16"/>
          <w:szCs w:val="16"/>
        </w:rPr>
        <w:t>So</w:t>
      </w:r>
      <w:proofErr w:type="gramEnd"/>
      <w:r w:rsidRPr="00A80FB8">
        <w:rPr>
          <w:sz w:val="16"/>
          <w:szCs w:val="16"/>
        </w:rPr>
        <w:t xml:space="preserve"> there is more work to be done. But Hein and co have taken a significant first step toward realistic environmental life-cycle assessments for asteroid mining, a task that will surely become more pressing as this industry matures.</w:t>
      </w:r>
    </w:p>
    <w:sectPr w:rsidR="0040387B" w:rsidRPr="004265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7A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6E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355"/>
    <w:rsid w:val="00203DD8"/>
    <w:rsid w:val="00204E1D"/>
    <w:rsid w:val="002059BD"/>
    <w:rsid w:val="00207FD8"/>
    <w:rsid w:val="00210FAF"/>
    <w:rsid w:val="00213B1E"/>
    <w:rsid w:val="00215284"/>
    <w:rsid w:val="002168F2"/>
    <w:rsid w:val="00224AEA"/>
    <w:rsid w:val="0022589F"/>
    <w:rsid w:val="002343FE"/>
    <w:rsid w:val="00235F7B"/>
    <w:rsid w:val="00237AE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87B"/>
    <w:rsid w:val="004039AF"/>
    <w:rsid w:val="00407AFF"/>
    <w:rsid w:val="0041155D"/>
    <w:rsid w:val="004170BF"/>
    <w:rsid w:val="0042650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31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C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512"/>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98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64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BF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92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2BE84"/>
  <w14:defaultImageDpi w14:val="300"/>
  <w15:docId w15:val="{0453B3A8-7A86-DF4A-AD6F-11330692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9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37A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7A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7A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237A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7A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AEE"/>
  </w:style>
  <w:style w:type="character" w:customStyle="1" w:styleId="Heading1Char">
    <w:name w:val="Heading 1 Char"/>
    <w:aliases w:val="Pocket Char"/>
    <w:basedOn w:val="DefaultParagraphFont"/>
    <w:link w:val="Heading1"/>
    <w:uiPriority w:val="9"/>
    <w:rsid w:val="00237A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7A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7AE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237A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7AE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237AEE"/>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237AE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37AE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237AEE"/>
    <w:rPr>
      <w:color w:val="auto"/>
      <w:u w:val="none"/>
    </w:rPr>
  </w:style>
  <w:style w:type="paragraph" w:styleId="DocumentMap">
    <w:name w:val="Document Map"/>
    <w:basedOn w:val="Normal"/>
    <w:link w:val="DocumentMapChar"/>
    <w:uiPriority w:val="99"/>
    <w:semiHidden/>
    <w:unhideWhenUsed/>
    <w:rsid w:val="00237A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7AEE"/>
    <w:rPr>
      <w:rFonts w:ascii="Lucida Grande" w:hAnsi="Lucida Grande" w:cs="Lucida Grande"/>
    </w:rPr>
  </w:style>
  <w:style w:type="paragraph" w:customStyle="1" w:styleId="textbold">
    <w:name w:val="text bold"/>
    <w:basedOn w:val="Normal"/>
    <w:link w:val="Emphasis"/>
    <w:uiPriority w:val="20"/>
    <w:qFormat/>
    <w:rsid w:val="00E5692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E569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E56927"/>
  </w:style>
  <w:style w:type="paragraph" w:customStyle="1" w:styleId="UnderlinePara">
    <w:name w:val="Underline Para"/>
    <w:basedOn w:val="Normal"/>
    <w:uiPriority w:val="1"/>
    <w:qFormat/>
    <w:rsid w:val="00E56927"/>
    <w:pPr>
      <w:widowControl w:val="0"/>
      <w:suppressAutoHyphens/>
      <w:spacing w:after="200" w:line="256" w:lineRule="auto"/>
      <w:contextualSpacing/>
    </w:pPr>
    <w:rPr>
      <w:rFonts w:asciiTheme="minorHAnsi" w:hAnsiTheme="minorHAnsi" w:cstheme="minorBidi"/>
      <w:u w:val="single"/>
    </w:rPr>
  </w:style>
  <w:style w:type="paragraph" w:customStyle="1" w:styleId="Emphasis1">
    <w:name w:val="Emphasis1"/>
    <w:basedOn w:val="Normal"/>
    <w:uiPriority w:val="20"/>
    <w:qFormat/>
    <w:rsid w:val="004038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imothyji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12</Pages>
  <Words>5765</Words>
  <Characters>32867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Timothy Jiang</cp:lastModifiedBy>
  <cp:revision>6</cp:revision>
  <dcterms:created xsi:type="dcterms:W3CDTF">2022-01-07T19:37:00Z</dcterms:created>
  <dcterms:modified xsi:type="dcterms:W3CDTF">2022-01-07T20:38:00Z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