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3A16F" w14:textId="20416F04" w:rsidR="00CD622C" w:rsidRDefault="00CD622C" w:rsidP="00142275">
      <w:pPr>
        <w:pStyle w:val="Heading1"/>
      </w:pPr>
      <w:r>
        <w:t>1AR</w:t>
      </w:r>
    </w:p>
    <w:p w14:paraId="60CA83A4" w14:textId="77777777" w:rsidR="00CD622C" w:rsidRPr="00355308" w:rsidRDefault="00CD622C" w:rsidP="00CD622C">
      <w:pPr>
        <w:pStyle w:val="Heading4"/>
        <w:rPr>
          <w:rFonts w:cs="Calibri"/>
        </w:rPr>
      </w:pPr>
      <w:r w:rsidRPr="00355308">
        <w:rPr>
          <w:rFonts w:cs="Calibri"/>
        </w:rPr>
        <w:t xml:space="preserve">The standard is maximizing expected wellbeing. </w:t>
      </w:r>
    </w:p>
    <w:p w14:paraId="54291A72" w14:textId="77777777" w:rsidR="00CD622C" w:rsidRPr="00355308" w:rsidRDefault="00CD622C" w:rsidP="00CD622C">
      <w:pPr>
        <w:pStyle w:val="Heading4"/>
        <w:rPr>
          <w:rFonts w:cs="Calibri"/>
        </w:rPr>
      </w:pPr>
      <w:r w:rsidRPr="00355308">
        <w:rPr>
          <w:rFonts w:cs="Calibri"/>
        </w:rPr>
        <w:t>Prefer it:</w:t>
      </w:r>
    </w:p>
    <w:p w14:paraId="47E86885" w14:textId="77777777" w:rsidR="00CD622C" w:rsidRPr="00355308" w:rsidRDefault="00CD622C" w:rsidP="00CD622C">
      <w:pPr>
        <w:pStyle w:val="Heading4"/>
        <w:rPr>
          <w:rFonts w:cs="Calibri"/>
        </w:rPr>
      </w:pPr>
      <w:r w:rsidRPr="00355308">
        <w:rPr>
          <w:rFonts w:cs="Calibri"/>
        </w:rPr>
        <w:t>1] Actor specificity:</w:t>
      </w:r>
    </w:p>
    <w:p w14:paraId="39FE9FBE" w14:textId="77777777" w:rsidR="00CD622C" w:rsidRPr="00355308" w:rsidRDefault="00CD622C" w:rsidP="00CD622C">
      <w:pPr>
        <w:pStyle w:val="Heading4"/>
        <w:tabs>
          <w:tab w:val="left" w:pos="5490"/>
        </w:tabs>
        <w:rPr>
          <w:rFonts w:cs="Calibri"/>
        </w:rPr>
      </w:pPr>
      <w:r w:rsidRPr="00355308">
        <w:rPr>
          <w:rFonts w:cs="Calibri"/>
        </w:rPr>
        <w:t>A] Aggregation – every policy benefits some and harms others, which also means side constraints freeze action.</w:t>
      </w:r>
    </w:p>
    <w:p w14:paraId="7843054D" w14:textId="77777777" w:rsidR="00CD622C" w:rsidRPr="00355308" w:rsidRDefault="00CD622C" w:rsidP="00CD622C">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3E2F4D8A" w14:textId="77777777" w:rsidR="00CD622C" w:rsidRPr="00355308" w:rsidRDefault="00CD622C" w:rsidP="00CD622C">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37BE76A2" w14:textId="77777777" w:rsidR="00CD622C" w:rsidRPr="00355308" w:rsidRDefault="00CD622C" w:rsidP="00CD622C">
      <w:r w:rsidRPr="00355308">
        <w:t>o/w</w:t>
      </w:r>
    </w:p>
    <w:p w14:paraId="20D9F3FA" w14:textId="77777777" w:rsidR="00CD622C" w:rsidRPr="00355308" w:rsidRDefault="00CD622C" w:rsidP="00CD622C"/>
    <w:p w14:paraId="64719077" w14:textId="77777777" w:rsidR="00CD622C" w:rsidRPr="00355308" w:rsidRDefault="00CD622C" w:rsidP="00CD622C">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73C00C7B" w14:textId="77777777" w:rsidR="00CD622C" w:rsidRPr="00355308" w:rsidRDefault="00CD622C" w:rsidP="00CD622C"/>
    <w:p w14:paraId="094CC266" w14:textId="36093DEA" w:rsidR="00CD622C" w:rsidRDefault="00CD622C" w:rsidP="00CD622C">
      <w:pPr>
        <w:pStyle w:val="Heading4"/>
        <w:rPr>
          <w:rFonts w:cs="Calibri"/>
        </w:rPr>
      </w:pPr>
      <w:bookmarkStart w:id="0" w:name="_heading=h.1fob9te" w:colFirst="0" w:colLast="0"/>
      <w:bookmarkEnd w:id="0"/>
      <w:r w:rsidRPr="00355308">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5BF9EDBA" w14:textId="77777777" w:rsidR="00CD622C" w:rsidRPr="00355308" w:rsidRDefault="00CD622C" w:rsidP="00CD622C">
      <w:pPr>
        <w:pStyle w:val="Heading4"/>
        <w:rPr>
          <w:rFonts w:cs="Calibri"/>
        </w:rPr>
      </w:pPr>
      <w:r w:rsidRPr="00355308">
        <w:rPr>
          <w:rFonts w:cs="Calibri"/>
        </w:rPr>
        <w:t xml:space="preserve">Our impact </w:t>
      </w:r>
      <w:proofErr w:type="spellStart"/>
      <w:r w:rsidRPr="00355308">
        <w:rPr>
          <w:rFonts w:cs="Calibri"/>
        </w:rPr>
        <w:t>oweighs</w:t>
      </w:r>
      <w:proofErr w:type="spellEnd"/>
      <w:r w:rsidRPr="00355308">
        <w:rPr>
          <w:rFonts w:cs="Calibri"/>
        </w:rPr>
        <w:t xml:space="preserve"> on timeframe – </w:t>
      </w:r>
    </w:p>
    <w:p w14:paraId="1E21CDEB" w14:textId="77777777" w:rsidR="00CD622C" w:rsidRPr="00355308" w:rsidRDefault="00CD622C" w:rsidP="00CD622C">
      <w:pPr>
        <w:pStyle w:val="Heading4"/>
        <w:rPr>
          <w:rFonts w:cs="Calibri"/>
        </w:rPr>
      </w:pPr>
      <w:r w:rsidRPr="00355308">
        <w:rPr>
          <w:rFonts w:cs="Calibri"/>
        </w:rPr>
        <w:t>a] Space wars -- mining to that large of a capacity takes years but perception causes conflict instantly</w:t>
      </w:r>
    </w:p>
    <w:p w14:paraId="279074E1" w14:textId="148A034F" w:rsidR="00CD622C" w:rsidRPr="00355308" w:rsidRDefault="00CD622C" w:rsidP="00CD622C">
      <w:pPr>
        <w:pStyle w:val="Heading4"/>
        <w:rPr>
          <w:rFonts w:cs="Calibri"/>
        </w:rPr>
      </w:pPr>
      <w:r>
        <w:rPr>
          <w:rFonts w:cs="Calibri"/>
        </w:rPr>
        <w:t>b</w:t>
      </w:r>
      <w:r w:rsidRPr="00355308">
        <w:rPr>
          <w:rFonts w:cs="Calibri"/>
        </w:rPr>
        <w:t xml:space="preserve">] Resource depletion – their </w:t>
      </w:r>
      <w:proofErr w:type="spellStart"/>
      <w:r w:rsidRPr="00355308">
        <w:rPr>
          <w:rFonts w:cs="Calibri"/>
        </w:rPr>
        <w:t>ev</w:t>
      </w:r>
      <w:proofErr w:type="spellEnd"/>
      <w:r w:rsidRPr="00355308">
        <w:rPr>
          <w:rFonts w:cs="Calibri"/>
        </w:rPr>
        <w:t xml:space="preserve"> says its good but no reason financial incentives wouldn’t cascade mining to a max, causing </w:t>
      </w:r>
      <w:r>
        <w:rPr>
          <w:rFonts w:cs="Calibri"/>
        </w:rPr>
        <w:t>US-Russia.</w:t>
      </w:r>
    </w:p>
    <w:p w14:paraId="1B991CFE" w14:textId="77777777" w:rsidR="00CD622C" w:rsidRPr="00CD622C" w:rsidRDefault="00CD622C" w:rsidP="00CD622C"/>
    <w:p w14:paraId="36D793FF" w14:textId="28DB5188" w:rsidR="00142275" w:rsidRDefault="00142275" w:rsidP="00142275">
      <w:pPr>
        <w:pStyle w:val="Heading1"/>
      </w:pPr>
      <w:r>
        <w:lastRenderedPageBreak/>
        <w:t>Asteroid Mining</w:t>
      </w:r>
    </w:p>
    <w:p w14:paraId="07557E86" w14:textId="77777777" w:rsidR="00142275" w:rsidRPr="00AD4C5F" w:rsidRDefault="00142275" w:rsidP="00142275">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75E388D5" w14:textId="77777777" w:rsidR="00142275" w:rsidRPr="00AD4C5F" w:rsidRDefault="00142275" w:rsidP="00142275">
      <w:pPr>
        <w:rPr>
          <w:rFonts w:asciiTheme="majorHAnsi" w:hAnsiTheme="majorHAnsi" w:cstheme="majorHAnsi"/>
        </w:rPr>
      </w:pPr>
    </w:p>
    <w:p w14:paraId="35054F63" w14:textId="77777777" w:rsidR="00142275" w:rsidRPr="00AD4C5F" w:rsidRDefault="00142275" w:rsidP="00142275">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27C3541F" w14:textId="77777777" w:rsidR="00142275" w:rsidRPr="00AD4C5F" w:rsidRDefault="00142275" w:rsidP="00142275">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Tronchet</w:t>
      </w:r>
      <w:r>
        <w:rPr>
          <w:rStyle w:val="Style13ptBold"/>
          <w:rFonts w:asciiTheme="majorHAnsi" w:hAnsiTheme="majorHAnsi" w:cstheme="majorHAnsi"/>
          <w:color w:val="000000" w:themeColor="text1"/>
        </w:rPr>
        <w:t>t</w:t>
      </w:r>
      <w:r w:rsidRPr="00AD4C5F">
        <w:rPr>
          <w:rStyle w:val="Style13ptBold"/>
          <w:rFonts w:asciiTheme="majorHAnsi" w:hAnsiTheme="majorHAnsi" w:cstheme="majorHAnsi"/>
          <w:color w:val="000000" w:themeColor="text1"/>
        </w:rPr>
        <w:t>i</w:t>
      </w:r>
      <w:proofErr w:type="spellEnd"/>
      <w:r w:rsidRPr="00AD4C5F">
        <w:rPr>
          <w:rStyle w:val="Style13ptBold"/>
          <w:rFonts w:asciiTheme="majorHAnsi" w:hAnsiTheme="majorHAnsi" w:cstheme="majorHAnsi"/>
          <w:color w:val="000000" w:themeColor="text1"/>
        </w:rPr>
        <w:t xml:space="preserve"> 7</w:t>
      </w:r>
      <w:r w:rsidRPr="00AD4C5F">
        <w:rPr>
          <w:rFonts w:asciiTheme="majorHAnsi" w:hAnsiTheme="majorHAnsi" w:cstheme="majorHAnsi"/>
          <w:color w:val="000000" w:themeColor="text1"/>
        </w:rPr>
        <w:t xml:space="preserve">[Fabio </w:t>
      </w:r>
      <w:proofErr w:type="spellStart"/>
      <w:r w:rsidRPr="00AD4C5F">
        <w:rPr>
          <w:rFonts w:asciiTheme="majorHAnsi" w:hAnsiTheme="majorHAnsi" w:cstheme="majorHAnsi"/>
          <w:color w:val="000000" w:themeColor="text1"/>
        </w:rPr>
        <w:t>Tronchetti</w:t>
      </w:r>
      <w:proofErr w:type="spellEnd"/>
      <w:r w:rsidRPr="00AD4C5F">
        <w:rPr>
          <w:rFonts w:asciiTheme="majorHAnsi" w:hAnsiTheme="majorHAnsi" w:cstheme="majorHAnsi"/>
          <w:color w:val="000000" w:themeColor="text1"/>
        </w:rPr>
        <w:t xml:space="preserve"> is a professor at the International Institute of Air and Space Law, Leiden University, The Netherlands, 2007, </w:t>
      </w:r>
      <w:hyperlink r:id="rId5"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0B7EE3DC" w14:textId="77777777" w:rsidR="00142275" w:rsidRDefault="00142275" w:rsidP="00142275">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 xml:space="preserve">The legal content of Article II of the Outer Space Treaty is one of the most debated and </w:t>
      </w:r>
      <w:proofErr w:type="spellStart"/>
      <w:r w:rsidRPr="00AD4C5F">
        <w:rPr>
          <w:rFonts w:asciiTheme="majorHAnsi" w:hAnsiTheme="majorHAnsi" w:cstheme="majorHAnsi"/>
          <w:color w:val="000000" w:themeColor="text1"/>
          <w:u w:val="single"/>
        </w:rPr>
        <w:t>analysed</w:t>
      </w:r>
      <w:proofErr w:type="spellEnd"/>
      <w:r w:rsidRPr="00AD4C5F">
        <w:rPr>
          <w:rFonts w:asciiTheme="majorHAnsi" w:hAnsiTheme="majorHAnsi" w:cstheme="majorHAnsi"/>
          <w:color w:val="000000" w:themeColor="text1"/>
          <w:u w:val="single"/>
        </w:rPr>
        <w:t xml:space="preserve"> </w:t>
      </w:r>
      <w:proofErr w:type="gramStart"/>
      <w:r w:rsidRPr="00AD4C5F">
        <w:rPr>
          <w:rFonts w:asciiTheme="majorHAnsi" w:hAnsiTheme="majorHAnsi" w:cstheme="majorHAnsi"/>
          <w:color w:val="000000" w:themeColor="text1"/>
          <w:u w:val="single"/>
        </w:rPr>
        <w:t>topic</w:t>
      </w:r>
      <w:proofErr w:type="gramEnd"/>
      <w:r w:rsidRPr="00AD4C5F">
        <w:rPr>
          <w:rFonts w:asciiTheme="majorHAnsi" w:hAnsiTheme="majorHAnsi" w:cstheme="majorHAnsi"/>
          <w:color w:val="000000" w:themeColor="text1"/>
          <w:u w:val="single"/>
        </w:rPr>
        <w:t xml:space="preserve">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The text of Article II represents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w:t>
      </w:r>
      <w:proofErr w:type="gramStart"/>
      <w:r w:rsidRPr="00AD4C5F">
        <w:rPr>
          <w:rFonts w:asciiTheme="majorHAnsi" w:hAnsiTheme="majorHAnsi" w:cstheme="majorHAnsi"/>
          <w:color w:val="000000" w:themeColor="text1"/>
          <w:u w:val="single"/>
        </w:rPr>
        <w:t>open</w:t>
      </w:r>
      <w:proofErr w:type="gramEnd"/>
      <w:r w:rsidRPr="00AD4C5F">
        <w:rPr>
          <w:rFonts w:asciiTheme="majorHAnsi" w:hAnsiTheme="majorHAnsi" w:cstheme="majorHAnsi"/>
          <w:color w:val="000000" w:themeColor="text1"/>
          <w:u w:val="single"/>
        </w:rPr>
        <w:t xml:space="preserve"> for the </w:t>
      </w:r>
      <w:r w:rsidRPr="00AD4C5F">
        <w:rPr>
          <w:rFonts w:asciiTheme="majorHAnsi" w:hAnsiTheme="majorHAnsi" w:cstheme="majorHAnsi"/>
          <w:b/>
          <w:bCs/>
          <w:color w:val="000000" w:themeColor="text1"/>
          <w:highlight w:val="green"/>
          <w:u w:val="single"/>
        </w:rPr>
        <w:t>free exploration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AD4C5F">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AD4C5F">
        <w:rPr>
          <w:rFonts w:asciiTheme="majorHAnsi" w:hAnsiTheme="majorHAnsi" w:cstheme="majorHAnsi"/>
          <w:b/>
          <w:bCs/>
          <w:color w:val="000000" w:themeColor="text1"/>
          <w:highlight w:val="green"/>
          <w:u w:val="single"/>
        </w:rPr>
        <w:t>makes clear that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AD4C5F">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 allowing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AD4C5F">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w:t>
      </w:r>
      <w:proofErr w:type="spellStart"/>
      <w:r w:rsidRPr="00AD4C5F">
        <w:rPr>
          <w:rFonts w:asciiTheme="majorHAnsi" w:hAnsiTheme="majorHAnsi" w:cstheme="majorHAnsi"/>
          <w:color w:val="000000" w:themeColor="text1"/>
          <w:u w:val="single"/>
        </w:rPr>
        <w:t>occupatio</w:t>
      </w:r>
      <w:proofErr w:type="spellEnd"/>
      <w:r w:rsidRPr="00AD4C5F">
        <w:rPr>
          <w:rFonts w:asciiTheme="majorHAnsi" w:hAnsiTheme="majorHAnsi" w:cstheme="majorHAnsi"/>
          <w:color w:val="000000" w:themeColor="text1"/>
          <w:u w:val="single"/>
        </w:rPr>
        <w:t xml:space="preserve"> and effective possession, </w:t>
      </w:r>
      <w:r w:rsidRPr="00AD4C5F">
        <w:rPr>
          <w:rFonts w:asciiTheme="majorHAnsi" w:hAnsiTheme="majorHAnsi" w:cstheme="majorHAnsi"/>
          <w:b/>
          <w:bCs/>
          <w:color w:val="000000" w:themeColor="text1"/>
          <w:highlight w:val="green"/>
          <w:u w:val="single"/>
        </w:rPr>
        <w:t>do not apply to</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AD4C5F">
        <w:rPr>
          <w:rFonts w:asciiTheme="majorHAnsi" w:hAnsiTheme="majorHAnsi" w:cstheme="majorHAnsi"/>
          <w:b/>
          <w:bCs/>
          <w:color w:val="000000" w:themeColor="text1"/>
          <w:highlight w:val="green"/>
          <w:u w:val="single"/>
        </w:rPr>
        <w:t>space</w:t>
      </w:r>
      <w:r w:rsidRPr="00AD4C5F">
        <w:rPr>
          <w:rFonts w:asciiTheme="majorHAnsi" w:hAnsiTheme="majorHAnsi" w:cstheme="majorHAnsi"/>
          <w:b/>
          <w:bCs/>
          <w:color w:val="000000" w:themeColor="text1"/>
          <w:sz w:val="14"/>
          <w:highlight w:val="green"/>
        </w:rPr>
        <w:t>.</w:t>
      </w:r>
      <w:r w:rsidRPr="00AD4C5F">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AD4C5F">
        <w:rPr>
          <w:rFonts w:asciiTheme="majorHAnsi" w:hAnsiTheme="majorHAnsi" w:cstheme="majorHAnsi"/>
          <w:b/>
          <w:bCs/>
          <w:color w:val="000000" w:themeColor="text1"/>
          <w:highlight w:val="green"/>
          <w:u w:val="single"/>
        </w:rPr>
        <w:t>while Article II forbids</w:t>
      </w:r>
      <w:r w:rsidRPr="00AD4C5F">
        <w:rPr>
          <w:rFonts w:asciiTheme="majorHAnsi" w:hAnsiTheme="majorHAnsi" w:cstheme="majorHAnsi"/>
          <w:color w:val="000000" w:themeColor="text1"/>
          <w:highlight w:val="green"/>
          <w:u w:val="single"/>
        </w:rPr>
        <w:t xml:space="preserve"> </w:t>
      </w:r>
      <w:proofErr w:type="spellStart"/>
      <w:r w:rsidRPr="00AD4C5F">
        <w:rPr>
          <w:rFonts w:asciiTheme="majorHAnsi" w:hAnsiTheme="majorHAnsi" w:cstheme="majorHAnsi"/>
          <w:color w:val="000000" w:themeColor="text1"/>
          <w:u w:val="single"/>
        </w:rPr>
        <w:t>expressis</w:t>
      </w:r>
      <w:proofErr w:type="spellEnd"/>
      <w:r w:rsidRPr="00AD4C5F">
        <w:rPr>
          <w:rFonts w:asciiTheme="majorHAnsi" w:hAnsiTheme="majorHAnsi" w:cstheme="majorHAnsi"/>
          <w:color w:val="000000" w:themeColor="text1"/>
          <w:u w:val="single"/>
        </w:rPr>
        <w:t xml:space="preserve"> </w:t>
      </w:r>
      <w:proofErr w:type="spellStart"/>
      <w:r w:rsidRPr="00AD4C5F">
        <w:rPr>
          <w:rFonts w:asciiTheme="majorHAnsi" w:hAnsiTheme="majorHAnsi" w:cstheme="majorHAnsi"/>
          <w:color w:val="000000" w:themeColor="text1"/>
          <w:u w:val="single"/>
        </w:rPr>
        <w:t>verbis</w:t>
      </w:r>
      <w:proofErr w:type="spellEnd"/>
      <w:r w:rsidRPr="00AD4C5F">
        <w:rPr>
          <w:rFonts w:asciiTheme="majorHAnsi" w:hAnsiTheme="majorHAnsi" w:cstheme="majorHAnsi"/>
          <w:color w:val="000000" w:themeColor="text1"/>
          <w:u w:val="single"/>
        </w:rPr>
        <w:t xml:space="preserve"> the national </w:t>
      </w:r>
      <w:r w:rsidRPr="00AD4C5F">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AD4C5F">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AD4C5F">
        <w:rPr>
          <w:rFonts w:asciiTheme="majorHAnsi" w:hAnsiTheme="majorHAnsi" w:cstheme="majorHAnsi"/>
          <w:b/>
          <w:bCs/>
          <w:color w:val="000000" w:themeColor="text1"/>
          <w:highlight w:val="green"/>
          <w:u w:val="single"/>
        </w:rPr>
        <w:t>it does not</w:t>
      </w:r>
      <w:r w:rsidRPr="00AD4C5F">
        <w:rPr>
          <w:rFonts w:asciiTheme="majorHAnsi" w:hAnsiTheme="majorHAnsi" w:cstheme="majorHAnsi"/>
          <w:color w:val="000000" w:themeColor="text1"/>
          <w:highlight w:val="green"/>
          <w:u w:val="single"/>
        </w:rPr>
        <w:t xml:space="preserve"> </w:t>
      </w:r>
      <w:r w:rsidRPr="00DC0AB7">
        <w:rPr>
          <w:rFonts w:asciiTheme="majorHAnsi" w:hAnsiTheme="majorHAnsi" w:cstheme="majorHAnsi"/>
          <w:color w:val="000000" w:themeColor="text1"/>
          <w:highlight w:val="green"/>
          <w:u w:val="single"/>
        </w:rPr>
        <w:t>make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AD4C5F">
        <w:rPr>
          <w:rFonts w:asciiTheme="majorHAnsi" w:hAnsiTheme="majorHAnsi" w:cstheme="majorHAnsi"/>
          <w:b/>
          <w:bCs/>
          <w:color w:val="000000" w:themeColor="text1"/>
          <w:highlight w:val="green"/>
          <w:u w:val="single"/>
        </w:rPr>
        <w:t>mention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AD4C5F">
        <w:rPr>
          <w:rFonts w:asciiTheme="majorHAnsi" w:hAnsiTheme="majorHAnsi" w:cstheme="majorHAnsi"/>
          <w:b/>
          <w:bCs/>
          <w:color w:val="000000" w:themeColor="text1"/>
          <w:highlight w:val="green"/>
          <w:u w:val="single"/>
        </w:rPr>
        <w:t>priva</w:t>
      </w:r>
      <w:r w:rsidRPr="00DC0AB7">
        <w:rPr>
          <w:rFonts w:asciiTheme="majorHAnsi" w:hAnsiTheme="majorHAnsi" w:cstheme="majorHAnsi"/>
          <w:b/>
          <w:bCs/>
          <w:color w:val="000000" w:themeColor="text1"/>
          <w:highlight w:val="green"/>
          <w:u w:val="single"/>
        </w:rPr>
        <w:t>te</w:t>
      </w:r>
      <w:r w:rsidRPr="00DC0AB7">
        <w:rPr>
          <w:rFonts w:asciiTheme="majorHAnsi" w:hAnsiTheme="majorHAnsi" w:cstheme="majorHAnsi"/>
          <w:color w:val="000000" w:themeColor="text1"/>
          <w:highlight w:val="green"/>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w:t>
      </w:r>
      <w:proofErr w:type="spellStart"/>
      <w:r w:rsidRPr="00AD4C5F">
        <w:rPr>
          <w:rFonts w:asciiTheme="majorHAnsi" w:hAnsiTheme="majorHAnsi" w:cstheme="majorHAnsi"/>
          <w:color w:val="000000" w:themeColor="text1"/>
          <w:sz w:val="14"/>
        </w:rPr>
        <w:t>Gorove</w:t>
      </w:r>
      <w:proofErr w:type="spellEnd"/>
      <w:r w:rsidRPr="00AD4C5F">
        <w:rPr>
          <w:rFonts w:asciiTheme="majorHAnsi" w:hAnsiTheme="majorHAnsi" w:cstheme="majorHAnsi"/>
          <w:color w:val="000000" w:themeColor="text1"/>
          <w:sz w:val="14"/>
        </w:rPr>
        <w:t xml:space="preserve"> wrote: “Thus, at present an individual acting on his own behalf or on behalf of another individual or private association or an international </w:t>
      </w:r>
      <w:proofErr w:type="spellStart"/>
      <w:r w:rsidRPr="00AD4C5F">
        <w:rPr>
          <w:rFonts w:asciiTheme="majorHAnsi" w:hAnsiTheme="majorHAnsi" w:cstheme="majorHAnsi"/>
          <w:color w:val="000000" w:themeColor="text1"/>
          <w:sz w:val="14"/>
        </w:rPr>
        <w:t>organisation</w:t>
      </w:r>
      <w:proofErr w:type="spellEnd"/>
      <w:r w:rsidRPr="00AD4C5F">
        <w:rPr>
          <w:rFonts w:asciiTheme="majorHAnsi" w:hAnsiTheme="majorHAnsi" w:cstheme="majorHAnsi"/>
          <w:color w:val="000000" w:themeColor="text1"/>
          <w:sz w:val="14"/>
        </w:rPr>
        <w:t xml:space="preserve"> could lawfully appropriate any parts of outer space…”</w:t>
      </w:r>
      <w:proofErr w:type="gramStart"/>
      <w:r w:rsidRPr="00AD4C5F">
        <w:rPr>
          <w:rFonts w:asciiTheme="majorHAnsi" w:hAnsiTheme="majorHAnsi" w:cstheme="majorHAnsi"/>
          <w:color w:val="000000" w:themeColor="text1"/>
          <w:sz w:val="14"/>
        </w:rPr>
        <w:t>6 .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AD4C5F">
        <w:rPr>
          <w:rFonts w:asciiTheme="majorHAnsi" w:hAnsiTheme="majorHAnsi" w:cstheme="majorHAnsi"/>
          <w:color w:val="000000" w:themeColor="text1"/>
          <w:sz w:val="14"/>
        </w:rPr>
        <w:t>7 .</w:t>
      </w:r>
      <w:proofErr w:type="gramEnd"/>
      <w:r w:rsidRPr="00AD4C5F">
        <w:rPr>
          <w:rFonts w:asciiTheme="majorHAnsi" w:hAnsiTheme="majorHAnsi" w:cstheme="majorHAnsi"/>
          <w:color w:val="000000" w:themeColor="text1"/>
          <w:sz w:val="14"/>
        </w:rPr>
        <w:t xml:space="preserve"> However, it must be said, that nowadays </w:t>
      </w:r>
      <w:r w:rsidRPr="00AD4C5F">
        <w:rPr>
          <w:rFonts w:asciiTheme="majorHAnsi" w:hAnsiTheme="majorHAnsi" w:cstheme="majorHAnsi"/>
          <w:color w:val="000000" w:themeColor="text1"/>
          <w:u w:val="single"/>
        </w:rPr>
        <w:t xml:space="preserve">there is </w:t>
      </w:r>
      <w:proofErr w:type="gramStart"/>
      <w:r w:rsidRPr="00AD4C5F">
        <w:rPr>
          <w:rFonts w:asciiTheme="majorHAnsi" w:hAnsiTheme="majorHAnsi" w:cstheme="majorHAnsi"/>
          <w:color w:val="000000" w:themeColor="text1"/>
          <w:u w:val="single"/>
        </w:rPr>
        <w:t>a general consensus</w:t>
      </w:r>
      <w:proofErr w:type="gramEnd"/>
      <w:r w:rsidRPr="00AD4C5F">
        <w:rPr>
          <w:rFonts w:asciiTheme="majorHAnsi" w:hAnsiTheme="majorHAnsi" w:cstheme="majorHAnsi"/>
          <w:color w:val="000000" w:themeColor="text1"/>
          <w:u w:val="single"/>
        </w:rPr>
        <w:t xml:space="preserve"> on the fact that </w:t>
      </w:r>
      <w:r w:rsidRPr="00AD4C5F">
        <w:rPr>
          <w:rFonts w:asciiTheme="majorHAnsi" w:hAnsiTheme="majorHAnsi" w:cstheme="majorHAnsi"/>
          <w:b/>
          <w:bCs/>
          <w:color w:val="000000" w:themeColor="text1"/>
          <w:highlight w:val="green"/>
          <w:u w:val="single"/>
        </w:rPr>
        <w:t>both national appropriation and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AD4C5F">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t>
      </w:r>
      <w:proofErr w:type="gramStart"/>
      <w:r w:rsidRPr="00AD4C5F">
        <w:rPr>
          <w:rFonts w:asciiTheme="majorHAnsi" w:hAnsiTheme="majorHAnsi" w:cstheme="majorHAnsi"/>
          <w:color w:val="000000" w:themeColor="text1"/>
          <w:sz w:val="14"/>
        </w:rPr>
        <w:t>way</w:t>
      </w:r>
      <w:proofErr w:type="gramEnd"/>
      <w:r w:rsidRPr="00AD4C5F">
        <w:rPr>
          <w:rFonts w:asciiTheme="majorHAnsi" w:hAnsiTheme="majorHAnsi" w:cstheme="majorHAnsi"/>
          <w:color w:val="000000" w:themeColor="text1"/>
          <w:sz w:val="14"/>
        </w:rPr>
        <w:t xml:space="preserve"> of reasoning have been advanced to support this view. </w:t>
      </w:r>
      <w:proofErr w:type="spellStart"/>
      <w:r w:rsidRPr="00AD4C5F">
        <w:rPr>
          <w:rFonts w:asciiTheme="majorHAnsi" w:hAnsiTheme="majorHAnsi" w:cstheme="majorHAnsi"/>
          <w:color w:val="000000" w:themeColor="text1"/>
          <w:sz w:val="14"/>
        </w:rPr>
        <w:t>Sters</w:t>
      </w:r>
      <w:proofErr w:type="spellEnd"/>
      <w:r w:rsidRPr="00AD4C5F">
        <w:rPr>
          <w:rFonts w:asciiTheme="majorHAnsi" w:hAnsiTheme="majorHAnsi" w:cstheme="majorHAnsi"/>
          <w:color w:val="000000" w:themeColor="text1"/>
          <w:sz w:val="14"/>
        </w:rPr>
        <w:t xml:space="preserve"> and </w:t>
      </w:r>
      <w:proofErr w:type="spellStart"/>
      <w:r w:rsidRPr="00AD4C5F">
        <w:rPr>
          <w:rFonts w:asciiTheme="majorHAnsi" w:hAnsiTheme="majorHAnsi" w:cstheme="majorHAnsi"/>
          <w:color w:val="000000" w:themeColor="text1"/>
          <w:sz w:val="14"/>
        </w:rPr>
        <w:t>Tennen</w:t>
      </w:r>
      <w:proofErr w:type="spellEnd"/>
      <w:r w:rsidRPr="00AD4C5F">
        <w:rPr>
          <w:rFonts w:asciiTheme="majorHAnsi" w:hAnsiTheme="majorHAnsi" w:cstheme="maj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AD4C5F">
        <w:rPr>
          <w:rFonts w:asciiTheme="majorHAnsi" w:hAnsiTheme="majorHAnsi" w:cstheme="majorHAnsi"/>
          <w:color w:val="000000" w:themeColor="text1"/>
          <w:sz w:val="14"/>
        </w:rPr>
        <w:t>8 .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b/>
          <w:bCs/>
          <w:color w:val="000000" w:themeColor="text1"/>
          <w:highlight w:val="green"/>
          <w:u w:val="single"/>
        </w:rPr>
        <w:t>Private entities are allowed to carry out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AD4C5F">
        <w:rPr>
          <w:rFonts w:asciiTheme="majorHAnsi" w:hAnsiTheme="majorHAnsi" w:cstheme="majorHAnsi"/>
          <w:b/>
          <w:bCs/>
          <w:color w:val="000000" w:themeColor="text1"/>
          <w:highlight w:val="green"/>
          <w:u w:val="single"/>
        </w:rPr>
        <w:t>activities but</w:t>
      </w:r>
      <w:r w:rsidRPr="00AD4C5F">
        <w:rPr>
          <w:rFonts w:asciiTheme="majorHAnsi" w:hAnsiTheme="majorHAnsi" w:cstheme="majorHAnsi"/>
          <w:color w:val="000000" w:themeColor="text1"/>
          <w:u w:val="single"/>
        </w:rPr>
        <w:t xml:space="preserve">, according to Article VI of the Outer Space Treaty, they </w:t>
      </w:r>
      <w:r w:rsidRPr="00AD4C5F">
        <w:rPr>
          <w:rFonts w:asciiTheme="majorHAnsi" w:hAnsiTheme="majorHAnsi" w:cstheme="majorHAnsi"/>
          <w:b/>
          <w:bCs/>
          <w:color w:val="000000" w:themeColor="text1"/>
          <w:highlight w:val="green"/>
          <w:u w:val="single"/>
        </w:rPr>
        <w:t>must be authorized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AD4C5F">
        <w:rPr>
          <w:rFonts w:asciiTheme="majorHAnsi" w:hAnsiTheme="majorHAnsi" w:cstheme="majorHAnsi"/>
          <w:b/>
          <w:bCs/>
          <w:color w:val="000000" w:themeColor="text1"/>
          <w:highlight w:val="green"/>
          <w:u w:val="single"/>
        </w:rPr>
        <w:t>by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AD4C5F">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AD4C5F">
        <w:rPr>
          <w:rFonts w:asciiTheme="majorHAnsi" w:hAnsiTheme="majorHAnsi" w:cstheme="majorHAnsi"/>
          <w:color w:val="000000" w:themeColor="text1"/>
          <w:sz w:val="14"/>
        </w:rPr>
        <w:t>9 .</w:t>
      </w:r>
      <w:proofErr w:type="gramEnd"/>
      <w:r w:rsidRPr="00AD4C5F">
        <w:rPr>
          <w:rFonts w:asciiTheme="majorHAnsi" w:hAnsiTheme="majorHAnsi" w:cstheme="majorHAnsi"/>
          <w:color w:val="000000" w:themeColor="text1"/>
          <w:sz w:val="14"/>
        </w:rPr>
        <w:t xml:space="preserve"> It has been also suggested that </w:t>
      </w:r>
      <w:r w:rsidRPr="00AD4C5F">
        <w:rPr>
          <w:rFonts w:asciiTheme="majorHAnsi" w:hAnsiTheme="majorHAnsi" w:cstheme="majorHAnsi"/>
          <w:b/>
          <w:bCs/>
          <w:color w:val="000000" w:themeColor="text1"/>
          <w:highlight w:val="green"/>
          <w:u w:val="single"/>
        </w:rPr>
        <w:t>the prohibition of national</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AD4C5F">
        <w:rPr>
          <w:rFonts w:asciiTheme="majorHAnsi" w:hAnsiTheme="majorHAnsi" w:cstheme="majorHAnsi"/>
          <w:b/>
          <w:bCs/>
          <w:color w:val="000000" w:themeColor="text1"/>
          <w:highlight w:val="green"/>
          <w:u w:val="single"/>
        </w:rPr>
        <w:t>implies prohibition of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because the latter cannot exist independently from the former10. </w:t>
      </w:r>
      <w:proofErr w:type="gramStart"/>
      <w:r w:rsidRPr="00AD4C5F">
        <w:rPr>
          <w:rFonts w:asciiTheme="majorHAnsi" w:hAnsiTheme="majorHAnsi" w:cstheme="majorHAnsi"/>
          <w:color w:val="000000" w:themeColor="text1"/>
          <w:u w:val="single"/>
        </w:rPr>
        <w:t>In order to</w:t>
      </w:r>
      <w:proofErr w:type="gramEnd"/>
      <w:r w:rsidRPr="00AD4C5F">
        <w:rPr>
          <w:rFonts w:asciiTheme="majorHAnsi" w:hAnsiTheme="majorHAnsi" w:cstheme="majorHAnsi"/>
          <w:color w:val="000000" w:themeColor="text1"/>
          <w:u w:val="single"/>
        </w:rPr>
        <w:t xml:space="preserve"> exist, indeed, private property requires a superior authority to enforce it, be in the form of a State or some other </w:t>
      </w:r>
      <w:proofErr w:type="spellStart"/>
      <w:r w:rsidRPr="00AD4C5F">
        <w:rPr>
          <w:rFonts w:asciiTheme="majorHAnsi" w:hAnsiTheme="majorHAnsi" w:cstheme="majorHAnsi"/>
          <w:color w:val="000000" w:themeColor="text1"/>
          <w:u w:val="single"/>
        </w:rPr>
        <w:t>recognised</w:t>
      </w:r>
      <w:proofErr w:type="spellEnd"/>
      <w:r w:rsidRPr="00AD4C5F">
        <w:rPr>
          <w:rFonts w:asciiTheme="majorHAnsi" w:hAnsiTheme="majorHAnsi" w:cstheme="majorHAnsi"/>
          <w:color w:val="000000" w:themeColor="text1"/>
          <w:u w:val="single"/>
        </w:rPr>
        <w:t xml:space="preserve"> entity</w:t>
      </w:r>
      <w:r w:rsidRPr="00AD4C5F">
        <w:rPr>
          <w:rFonts w:asciiTheme="majorHAnsi" w:hAnsiTheme="majorHAnsi" w:cstheme="majorHAnsi"/>
          <w:color w:val="000000" w:themeColor="text1"/>
          <w:sz w:val="14"/>
        </w:rPr>
        <w:t xml:space="preserve">. In outer space, however, this practice of State endorsement is forbidden. Should a State </w:t>
      </w:r>
      <w:proofErr w:type="spellStart"/>
      <w:r w:rsidRPr="00AD4C5F">
        <w:rPr>
          <w:rFonts w:asciiTheme="majorHAnsi" w:hAnsiTheme="majorHAnsi" w:cstheme="majorHAnsi"/>
          <w:color w:val="000000" w:themeColor="text1"/>
          <w:sz w:val="14"/>
        </w:rPr>
        <w:t>recognise</w:t>
      </w:r>
      <w:proofErr w:type="spellEnd"/>
      <w:r w:rsidRPr="00AD4C5F">
        <w:rPr>
          <w:rFonts w:asciiTheme="majorHAnsi" w:hAnsiTheme="majorHAnsi" w:cstheme="majorHAnsi"/>
          <w:color w:val="000000" w:themeColor="text1"/>
          <w:sz w:val="14"/>
        </w:rPr>
        <w:t xml:space="preserve"> or protect the 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 xml:space="preserve">Moreover, it is possible to use some historical elements to support the </w:t>
      </w:r>
      <w:r w:rsidRPr="00AD4C5F">
        <w:rPr>
          <w:rFonts w:asciiTheme="majorHAnsi" w:hAnsiTheme="majorHAnsi" w:cstheme="majorHAnsi"/>
          <w:color w:val="000000" w:themeColor="text1"/>
          <w:u w:val="single"/>
        </w:rPr>
        <w:lastRenderedPageBreak/>
        <w:t>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AD4C5F">
        <w:rPr>
          <w:rFonts w:asciiTheme="majorHAnsi" w:hAnsiTheme="majorHAnsi" w:cstheme="majorHAnsi"/>
          <w:color w:val="000000" w:themeColor="text1"/>
          <w:sz w:val="14"/>
        </w:rPr>
        <w:t>an evidence of the fact</w:t>
      </w:r>
      <w:proofErr w:type="gramEnd"/>
      <w:r w:rsidRPr="00AD4C5F">
        <w:rPr>
          <w:rFonts w:asciiTheme="majorHAnsi" w:hAnsiTheme="majorHAnsi" w:cstheme="majorHAnsi"/>
          <w:color w:val="000000" w:themeColor="text1"/>
          <w:sz w:val="14"/>
        </w:rPr>
        <w:t xml:space="preserve">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AD4C5F">
        <w:rPr>
          <w:rFonts w:asciiTheme="majorHAnsi" w:hAnsiTheme="majorHAnsi" w:cstheme="majorHAnsi"/>
          <w:b/>
          <w:bCs/>
          <w:color w:val="000000" w:themeColor="text1"/>
          <w:highlight w:val="green"/>
          <w:u w:val="single"/>
        </w:rPr>
        <w:t>prohibition of appropriation of outer space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AD4C5F">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w:t>
      </w:r>
      <w:proofErr w:type="gramStart"/>
      <w:r w:rsidRPr="00AD4C5F">
        <w:rPr>
          <w:rFonts w:asciiTheme="majorHAnsi" w:hAnsiTheme="majorHAnsi" w:cstheme="majorHAnsi"/>
          <w:color w:val="000000" w:themeColor="text1"/>
          <w:sz w:val="14"/>
        </w:rPr>
        <w:t>namely</w:t>
      </w:r>
      <w:proofErr w:type="gramEnd"/>
      <w:r w:rsidRPr="00AD4C5F">
        <w:rPr>
          <w:rFonts w:asciiTheme="majorHAnsi" w:hAnsiTheme="majorHAnsi" w:cstheme="majorHAnsi"/>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AD4C5F">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AD4C5F">
        <w:rPr>
          <w:rFonts w:asciiTheme="majorHAnsi" w:hAnsiTheme="majorHAnsi" w:cstheme="majorHAnsi"/>
          <w:b/>
          <w:bCs/>
          <w:color w:val="000000" w:themeColor="text1"/>
          <w:highlight w:val="green"/>
          <w:u w:val="single"/>
        </w:rPr>
        <w:t>space emerges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1DF8240C" w14:textId="77777777" w:rsidR="00142275" w:rsidRPr="00355308" w:rsidRDefault="00142275" w:rsidP="00142275">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538BB1E1" w14:textId="77777777" w:rsidR="00142275" w:rsidRPr="00355308" w:rsidRDefault="00142275" w:rsidP="00142275">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6"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3133F68E" w14:textId="77777777" w:rsidR="00142275" w:rsidRPr="00FD0558" w:rsidRDefault="00142275" w:rsidP="00142275">
      <w:pPr>
        <w:rPr>
          <w:b/>
          <w:iCs/>
          <w:u w:val="single"/>
          <w:bdr w:val="single" w:sz="8" w:space="0" w:color="auto"/>
        </w:rPr>
      </w:pPr>
      <w:r w:rsidRPr="004E2FA4">
        <w:rPr>
          <w:sz w:val="16"/>
          <w:szCs w:val="16"/>
        </w:rPr>
        <w:t xml:space="preserve">The first concern is establishing clear regulations regarding asteroid mining. With an intent to establish clear regulations with respect to asteroid mining and to </w:t>
      </w:r>
      <w:proofErr w:type="spellStart"/>
      <w:r w:rsidRPr="004E2FA4">
        <w:rPr>
          <w:sz w:val="16"/>
          <w:szCs w:val="16"/>
        </w:rPr>
        <w:t>legalise</w:t>
      </w:r>
      <w:proofErr w:type="spellEnd"/>
      <w:r w:rsidRPr="004E2FA4">
        <w:rPr>
          <w:sz w:val="16"/>
          <w:szCs w:val="16"/>
        </w:rPr>
        <w:t xml:space="preserve"> material extraction from the moon and other celestial bodies by private companies in the US, the US government </w:t>
      </w:r>
      <w:proofErr w:type="spellStart"/>
      <w:r w:rsidRPr="004E2FA4">
        <w:rPr>
          <w:sz w:val="16"/>
          <w:szCs w:val="16"/>
        </w:rPr>
        <w:t>legalised</w:t>
      </w:r>
      <w:proofErr w:type="spellEnd"/>
      <w:r w:rsidRPr="004E2FA4">
        <w:rPr>
          <w:sz w:val="16"/>
          <w:szCs w:val="16"/>
        </w:rPr>
        <w:t xml:space="preserve"> space mining in 2015 by introducing the US Commercial Space Launch Competitiveness Act, </w:t>
      </w:r>
      <w:proofErr w:type="gramStart"/>
      <w:r w:rsidRPr="004E2FA4">
        <w:rPr>
          <w:sz w:val="16"/>
          <w:szCs w:val="16"/>
        </w:rPr>
        <w:t>2015.[</w:t>
      </w:r>
      <w:proofErr w:type="gramEnd"/>
      <w:r w:rsidRPr="004E2FA4">
        <w:rPr>
          <w:sz w:val="16"/>
          <w:szCs w:val="16"/>
        </w:rPr>
        <w:t xml:space="preserve">xxvii] This move was heartily welcomed by the private companies as it provided legitimacy to their planned activities. Subsequently in 2017, Luxembourg followed </w:t>
      </w:r>
      <w:proofErr w:type="gramStart"/>
      <w:r w:rsidRPr="004E2FA4">
        <w:rPr>
          <w:sz w:val="16"/>
          <w:szCs w:val="16"/>
        </w:rPr>
        <w:t>suit.[</w:t>
      </w:r>
      <w:proofErr w:type="gramEnd"/>
      <w:r w:rsidRPr="004E2FA4">
        <w:rPr>
          <w:sz w:val="16"/>
          <w:szCs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4E2FA4">
        <w:rPr>
          <w:sz w:val="16"/>
          <w:szCs w:val="16"/>
        </w:rPr>
        <w:t>mining.[</w:t>
      </w:r>
      <w:proofErr w:type="gramEnd"/>
      <w:r w:rsidRPr="004E2FA4">
        <w:rPr>
          <w:sz w:val="16"/>
          <w:szCs w:val="16"/>
        </w:rPr>
        <w:t xml:space="preserve">xxix] In the backdrop of a thriving steel industry that faced trade recession during the oil crisis of 1973, Luxembourg is trying to </w:t>
      </w:r>
      <w:proofErr w:type="spellStart"/>
      <w:r w:rsidRPr="004E2FA4">
        <w:rPr>
          <w:sz w:val="16"/>
          <w:szCs w:val="16"/>
        </w:rPr>
        <w:t>capitalise</w:t>
      </w:r>
      <w:proofErr w:type="spellEnd"/>
      <w:r w:rsidRPr="004E2FA4">
        <w:rPr>
          <w:sz w:val="16"/>
          <w:szCs w:val="16"/>
        </w:rPr>
        <w:t xml:space="preserve"> on the potential of space mining. As Prime Minister Xavier </w:t>
      </w:r>
      <w:proofErr w:type="spellStart"/>
      <w:r w:rsidRPr="004E2FA4">
        <w:rPr>
          <w:sz w:val="16"/>
          <w:szCs w:val="16"/>
        </w:rPr>
        <w:t>Bettel</w:t>
      </w:r>
      <w:proofErr w:type="spellEnd"/>
      <w:r w:rsidRPr="004E2FA4">
        <w:rPr>
          <w:sz w:val="16"/>
          <w:szCs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4E2FA4">
        <w:rPr>
          <w:sz w:val="16"/>
          <w:szCs w:val="16"/>
        </w:rPr>
        <w:t>.”[</w:t>
      </w:r>
      <w:proofErr w:type="gramEnd"/>
      <w:r w:rsidRPr="004E2FA4">
        <w:rPr>
          <w:sz w:val="16"/>
          <w:szCs w:val="16"/>
        </w:rPr>
        <w:t xml:space="preserve">xxxii] This legislation gives US space firms the right to own, keep, use, and sell the spoils of the cosmos as they deem fit. Luxembourg’s legislation is </w:t>
      </w:r>
      <w:proofErr w:type="gramStart"/>
      <w:r w:rsidRPr="004E2FA4">
        <w:rPr>
          <w:sz w:val="16"/>
          <w:szCs w:val="16"/>
        </w:rPr>
        <w:t>fairly analogous</w:t>
      </w:r>
      <w:proofErr w:type="gramEnd"/>
      <w:r w:rsidRPr="004E2FA4">
        <w:rPr>
          <w:sz w:val="16"/>
          <w:szCs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4E2FA4">
        <w:rPr>
          <w:sz w:val="16"/>
          <w:szCs w:val="16"/>
        </w:rPr>
        <w:t>country.[</w:t>
      </w:r>
      <w:proofErr w:type="gramEnd"/>
      <w:r w:rsidRPr="004E2FA4">
        <w:rPr>
          <w:sz w:val="16"/>
          <w:szCs w:val="16"/>
        </w:rPr>
        <w:t xml:space="preserve">xxxiii] In 2017, Japan entered into a five-year agreement with Luxembourg for mining operations in celestial bodies. Japan today appears a step closer to </w:t>
      </w:r>
      <w:proofErr w:type="spellStart"/>
      <w:r w:rsidRPr="004E2FA4">
        <w:rPr>
          <w:sz w:val="16"/>
          <w:szCs w:val="16"/>
        </w:rPr>
        <w:t>realising</w:t>
      </w:r>
      <w:proofErr w:type="spellEnd"/>
      <w:r w:rsidRPr="004E2FA4">
        <w:rPr>
          <w:sz w:val="16"/>
          <w:szCs w:val="16"/>
        </w:rPr>
        <w:t xml:space="preserve"> its objective of asteroid mining with two Japanese rovers, Minerva II-1, of JAXA landing on the surface of the asteroid named </w:t>
      </w:r>
      <w:proofErr w:type="spellStart"/>
      <w:r w:rsidRPr="004E2FA4">
        <w:rPr>
          <w:sz w:val="16"/>
          <w:szCs w:val="16"/>
        </w:rPr>
        <w:t>Ryugu</w:t>
      </w:r>
      <w:proofErr w:type="spellEnd"/>
      <w:r w:rsidRPr="004E2FA4">
        <w:rPr>
          <w:sz w:val="16"/>
          <w:szCs w:val="16"/>
        </w:rPr>
        <w:t xml:space="preserve">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 xml:space="preserve">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w:t>
      </w:r>
      <w:proofErr w:type="spellStart"/>
      <w:r w:rsidRPr="004E2FA4">
        <w:rPr>
          <w:sz w:val="16"/>
          <w:szCs w:val="16"/>
        </w:rPr>
        <w:t>Peijian</w:t>
      </w:r>
      <w:proofErr w:type="spellEnd"/>
      <w:r w:rsidRPr="004E2FA4">
        <w:rPr>
          <w:sz w:val="16"/>
          <w:szCs w:val="16"/>
        </w:rPr>
        <w:t xml:space="preserve">, chief commander and designer of China’s lunar exploration </w:t>
      </w:r>
      <w:proofErr w:type="spellStart"/>
      <w:r w:rsidRPr="004E2FA4">
        <w:rPr>
          <w:sz w:val="16"/>
          <w:szCs w:val="16"/>
        </w:rPr>
        <w:t>programme</w:t>
      </w:r>
      <w:proofErr w:type="spellEnd"/>
      <w:r w:rsidRPr="004E2FA4">
        <w:rPr>
          <w:sz w:val="16"/>
          <w:szCs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4E2FA4">
        <w:rPr>
          <w:sz w:val="16"/>
          <w:szCs w:val="16"/>
        </w:rPr>
        <w:t>rationalise</w:t>
      </w:r>
      <w:proofErr w:type="spellEnd"/>
      <w:r w:rsidRPr="004E2FA4">
        <w:rPr>
          <w:sz w:val="16"/>
          <w:szCs w:val="16"/>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4E2FA4">
        <w:rPr>
          <w:sz w:val="16"/>
          <w:szCs w:val="16"/>
        </w:rPr>
        <w:t>tonnes</w:t>
      </w:r>
      <w:proofErr w:type="spellEnd"/>
      <w:r w:rsidRPr="004E2FA4">
        <w:rPr>
          <w:sz w:val="16"/>
          <w:szCs w:val="16"/>
        </w:rPr>
        <w:t xml:space="preserve">, which could turn asteroids with a potential threat to Earth into usable resources.”[xxxix] Ye was also quoted as saying that </w:t>
      </w:r>
      <w:r w:rsidRPr="004E2FA4">
        <w:rPr>
          <w:sz w:val="16"/>
          <w:szCs w:val="16"/>
        </w:rPr>
        <w:lastRenderedPageBreak/>
        <w:t>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xml:space="preserve">. India, too, has ambitions in extraterrestrial resource extraction. In fact, a year after the US legislation, Prabhat Ranjan, executive director of Technology Information, Forecasting and Assessment Council (TIFAC), a policy </w:t>
      </w:r>
      <w:proofErr w:type="spellStart"/>
      <w:r w:rsidRPr="00F055D4">
        <w:rPr>
          <w:rStyle w:val="Emphasis"/>
        </w:rPr>
        <w:t>organisation</w:t>
      </w:r>
      <w:proofErr w:type="spellEnd"/>
      <w:r w:rsidRPr="00F055D4">
        <w:rPr>
          <w:rStyle w:val="Emphasis"/>
        </w:rPr>
        <w:t xml:space="preserve"> within the Department of Science and Technology, made a case for India to push ahead with lunar and asteroid mining</w:t>
      </w:r>
      <w:r w:rsidRPr="00355308">
        <w:rPr>
          <w:color w:val="000000" w:themeColor="text1"/>
          <w:sz w:val="16"/>
        </w:rPr>
        <w:t xml:space="preserve">.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654B23">
        <w:rPr>
          <w:rStyle w:val="Emphasis"/>
        </w:rPr>
        <w:t>I don’t want to be just a part of them, I want to</w:t>
      </w:r>
      <w:r w:rsidRPr="00F055D4">
        <w:rPr>
          <w:rStyle w:val="Emphasis"/>
        </w:rPr>
        <w:t xml:space="preserve"> </w:t>
      </w:r>
      <w:r w:rsidRPr="00F055D4">
        <w:rPr>
          <w:rStyle w:val="Emphasis"/>
          <w:highlight w:val="green"/>
        </w:rPr>
        <w:t>lead them</w:t>
      </w:r>
      <w:proofErr w:type="gramStart"/>
      <w:r w:rsidRPr="00F055D4">
        <w:rPr>
          <w:rStyle w:val="Emphasis"/>
          <w:highlight w:val="green"/>
        </w:rPr>
        <w:t>.”[</w:t>
      </w:r>
      <w:proofErr w:type="gramEnd"/>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w:t>
      </w:r>
      <w:proofErr w:type="spellStart"/>
      <w:r w:rsidRPr="00F055D4">
        <w:rPr>
          <w:rStyle w:val="Emphasis"/>
        </w:rPr>
        <w:t>characterised</w:t>
      </w:r>
      <w:proofErr w:type="spellEnd"/>
      <w:r w:rsidRPr="00F055D4">
        <w:rPr>
          <w:rStyle w:val="Emphasis"/>
        </w:rPr>
        <w:t xml:space="preserve"> by an Indian commentator as “aspirational” and “emotional”, clearly conceding that the country’s technological wherewithal is yet to be </w:t>
      </w:r>
      <w:proofErr w:type="gramStart"/>
      <w:r w:rsidRPr="00F055D4">
        <w:rPr>
          <w:rStyle w:val="Emphasis"/>
        </w:rPr>
        <w:t>adequate.[</w:t>
      </w:r>
      <w:proofErr w:type="gramEnd"/>
      <w:r w:rsidRPr="00F055D4">
        <w:rPr>
          <w:rStyle w:val="Emphasis"/>
        </w:rPr>
        <w:t xml:space="preserv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xml:space="preserve">. </w:t>
      </w:r>
      <w:proofErr w:type="gramStart"/>
      <w:r w:rsidRPr="00F055D4">
        <w:rPr>
          <w:rStyle w:val="Emphasis"/>
        </w:rPr>
        <w:t>Applying literal interpretation of the OST, there</w:t>
      </w:r>
      <w:proofErr w:type="gramEnd"/>
      <w:r w:rsidRPr="00F055D4">
        <w:rPr>
          <w:rStyle w:val="Emphasis"/>
        </w:rPr>
        <w:t xml:space="preserve"> is certainly room to construe that space </w:t>
      </w:r>
      <w:r w:rsidRPr="00F055D4">
        <w:rPr>
          <w:rStyle w:val="Emphasis"/>
        </w:rPr>
        <w:lastRenderedPageBreak/>
        <w:t>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 xml:space="preserve">The </w:t>
      </w:r>
      <w:proofErr w:type="spellStart"/>
      <w:r w:rsidRPr="00F055D4">
        <w:rPr>
          <w:rStyle w:val="Emphasis"/>
        </w:rPr>
        <w:t>utilisation</w:t>
      </w:r>
      <w:proofErr w:type="spellEnd"/>
      <w:r w:rsidRPr="00F055D4">
        <w:rPr>
          <w:rStyle w:val="Emphasis"/>
        </w:rPr>
        <w:t xml:space="preserve"> and ownership of the deep seabed’s resources are exclusively structured around the International Seabed Authority (ISA), which is responsible for </w:t>
      </w:r>
      <w:proofErr w:type="spellStart"/>
      <w:r w:rsidRPr="00F055D4">
        <w:rPr>
          <w:rStyle w:val="Emphasis"/>
        </w:rPr>
        <w:t>organising</w:t>
      </w:r>
      <w:proofErr w:type="spellEnd"/>
      <w:r w:rsidRPr="00F055D4">
        <w:rPr>
          <w:rStyle w:val="Emphasis"/>
        </w:rPr>
        <w:t>,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 xml:space="preserve">[lx]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w:t>
      </w:r>
      <w:r w:rsidRPr="00F055D4">
        <w:rPr>
          <w:rStyle w:val="Emphasis"/>
        </w:rPr>
        <w:lastRenderedPageBreak/>
        <w:t xml:space="preserve">commercial players has been articulated for some time but the global space community has yet to reach a consensus in how they can be incorporated into the global governance debates. The apprehension on the part of </w:t>
      </w:r>
      <w:proofErr w:type="gramStart"/>
      <w:r w:rsidRPr="00F055D4">
        <w:rPr>
          <w:rStyle w:val="Emphasis"/>
        </w:rPr>
        <w:t>a number of</w:t>
      </w:r>
      <w:proofErr w:type="gramEnd"/>
      <w:r w:rsidRPr="00F055D4">
        <w:rPr>
          <w:rStyle w:val="Emphasis"/>
        </w:rPr>
        <w:t xml:space="preserve">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 xml:space="preserve">that a country might have could add to the space </w:t>
      </w:r>
      <w:proofErr w:type="spellStart"/>
      <w:r w:rsidRPr="00BF0CD6">
        <w:rPr>
          <w:rStyle w:val="Emphasis"/>
        </w:rPr>
        <w:t>weaponisation</w:t>
      </w:r>
      <w:proofErr w:type="spellEnd"/>
      <w:r w:rsidRPr="00BF0CD6">
        <w:rPr>
          <w:rStyle w:val="Emphasis"/>
        </w:rPr>
        <w:t xml:space="preserve"> debate. Two, the</w:t>
      </w:r>
      <w:r w:rsidRPr="00355308">
        <w:rPr>
          <w:color w:val="000000" w:themeColor="text1"/>
          <w:u w:val="single"/>
        </w:rPr>
        <w:t xml:space="preserv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31867C0E" w14:textId="77777777" w:rsidR="00142275" w:rsidRPr="00355308" w:rsidRDefault="00142275" w:rsidP="00142275">
      <w:pPr>
        <w:pStyle w:val="Heading3"/>
        <w:rPr>
          <w:rFonts w:cs="Calibri"/>
          <w:color w:val="000000" w:themeColor="text1"/>
        </w:rPr>
      </w:pPr>
      <w:r w:rsidRPr="00355308">
        <w:rPr>
          <w:rFonts w:cs="Calibri"/>
          <w:color w:val="000000" w:themeColor="text1"/>
        </w:rPr>
        <w:lastRenderedPageBreak/>
        <w:t>Advantage – US/Russia</w:t>
      </w:r>
    </w:p>
    <w:p w14:paraId="0F51F018" w14:textId="77777777" w:rsidR="00142275" w:rsidRPr="00355308" w:rsidRDefault="00142275" w:rsidP="00142275">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55747560" w14:textId="77777777" w:rsidR="00142275" w:rsidRPr="00355308" w:rsidRDefault="00142275" w:rsidP="00142275">
      <w:pPr>
        <w:rPr>
          <w:color w:val="000000" w:themeColor="text1"/>
        </w:rPr>
      </w:pPr>
      <w:r w:rsidRPr="00355308">
        <w:rPr>
          <w:rStyle w:val="Style13ptBold"/>
          <w:color w:val="000000" w:themeColor="text1"/>
        </w:rPr>
        <w:t>Koffler 11-17</w:t>
      </w:r>
      <w:r w:rsidRPr="00355308">
        <w:rPr>
          <w:color w:val="000000" w:themeColor="text1"/>
        </w:rPr>
        <w:t xml:space="preserve">[Rebekah Koffler is a former Defense Intelligence Agency officer and author of “Putin’s Playbook: Russia’s Secret Plan to Defeat America.”, Opinion, 11-17 </w:t>
      </w:r>
      <w:proofErr w:type="gramStart"/>
      <w:r w:rsidRPr="00355308">
        <w:rPr>
          <w:color w:val="000000" w:themeColor="text1"/>
        </w:rPr>
        <w:t>2021,WSJ</w:t>
      </w:r>
      <w:proofErr w:type="gramEnd"/>
      <w:r w:rsidRPr="00355308">
        <w:rPr>
          <w:color w:val="000000" w:themeColor="text1"/>
        </w:rPr>
        <w:t>,https://www.wsj.com/articles/space-armageddon-and-putins-threats-to-ukraine-russia-antisatellite-weapon-11637183651, 12-15-2021 amrita]</w:t>
      </w:r>
    </w:p>
    <w:p w14:paraId="6FC7C79A" w14:textId="77777777" w:rsidR="00142275" w:rsidRPr="00355308" w:rsidRDefault="00142275" w:rsidP="00142275">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 xml:space="preserve">regarding what U.S. action precisely would constitute the crossing of Moscow’s red line </w:t>
      </w:r>
      <w:proofErr w:type="gramStart"/>
      <w:r w:rsidRPr="00355308">
        <w:rPr>
          <w:color w:val="000000" w:themeColor="text1"/>
          <w:u w:val="single"/>
        </w:rPr>
        <w:t>with regard to</w:t>
      </w:r>
      <w:proofErr w:type="gramEnd"/>
      <w:r w:rsidRPr="00355308">
        <w:rPr>
          <w:color w:val="000000" w:themeColor="text1"/>
          <w:u w:val="single"/>
        </w:rPr>
        <w:t xml:space="preserve">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w:t>
      </w:r>
      <w:proofErr w:type="gramStart"/>
      <w:r w:rsidRPr="00355308">
        <w:rPr>
          <w:color w:val="000000" w:themeColor="text1"/>
          <w:u w:val="single"/>
        </w:rPr>
        <w:t>Libya</w:t>
      </w:r>
      <w:proofErr w:type="gramEnd"/>
      <w:r w:rsidRPr="00355308">
        <w:rPr>
          <w:color w:val="000000" w:themeColor="text1"/>
          <w:u w:val="single"/>
        </w:rPr>
        <w:t xml:space="preserve">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 xml:space="preserve">satellites for tasks like synchronizing operations, pinpointing </w:t>
      </w:r>
      <w:proofErr w:type="gramStart"/>
      <w:r w:rsidRPr="00355308">
        <w:rPr>
          <w:color w:val="000000" w:themeColor="text1"/>
          <w:u w:val="single"/>
        </w:rPr>
        <w:t>targets</w:t>
      </w:r>
      <w:proofErr w:type="gramEnd"/>
      <w:r w:rsidRPr="00355308">
        <w:rPr>
          <w:color w:val="000000" w:themeColor="text1"/>
          <w:u w:val="single"/>
        </w:rPr>
        <w:t xml:space="preserve">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w:t>
      </w:r>
      <w:proofErr w:type="gramStart"/>
      <w:r w:rsidRPr="00355308">
        <w:rPr>
          <w:color w:val="000000" w:themeColor="text1"/>
          <w:sz w:val="14"/>
        </w:rPr>
        <w:t>star wars</w:t>
      </w:r>
      <w:proofErr w:type="gramEnd"/>
      <w:r w:rsidRPr="00355308">
        <w:rPr>
          <w:color w:val="000000" w:themeColor="text1"/>
          <w:sz w:val="14"/>
        </w:rPr>
        <w:t xml:space="preserve"> as it was for Russia’s determination to wage cyberwarfare. Monday’s test executed only a single page out of Mr. Putin’s playbook, which includes lasers, </w:t>
      </w:r>
      <w:proofErr w:type="gramStart"/>
      <w:r w:rsidRPr="00355308">
        <w:rPr>
          <w:color w:val="000000" w:themeColor="text1"/>
          <w:sz w:val="14"/>
        </w:rPr>
        <w:t>jammers</w:t>
      </w:r>
      <w:proofErr w:type="gramEnd"/>
      <w:r w:rsidRPr="00355308">
        <w:rPr>
          <w:color w:val="000000" w:themeColor="text1"/>
          <w:sz w:val="14"/>
        </w:rPr>
        <w:t xml:space="preserve">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5E415614" w14:textId="77777777" w:rsidR="00142275" w:rsidRPr="00355308" w:rsidRDefault="00142275" w:rsidP="00142275">
      <w:pPr>
        <w:rPr>
          <w:color w:val="000000" w:themeColor="text1"/>
        </w:rPr>
      </w:pPr>
    </w:p>
    <w:p w14:paraId="0B903647" w14:textId="77777777" w:rsidR="00142275" w:rsidRPr="00355308" w:rsidRDefault="00142275" w:rsidP="00142275">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367F02AF" w14:textId="77777777" w:rsidR="00142275" w:rsidRPr="00355308" w:rsidRDefault="00142275" w:rsidP="00142275">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w:t>
      </w:r>
      <w:r w:rsidRPr="00355308">
        <w:rPr>
          <w:color w:val="000000" w:themeColor="text1"/>
        </w:rPr>
        <w:lastRenderedPageBreak/>
        <w:t xml:space="preserve">space, and economic issues., 2021, The Artemis Accords: 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4196B297" w14:textId="77777777" w:rsidR="00142275" w:rsidRPr="00355308" w:rsidRDefault="00142275" w:rsidP="00142275">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355308">
        <w:rPr>
          <w:color w:val="000000" w:themeColor="text1"/>
          <w:sz w:val="10"/>
        </w:rPr>
        <w:t>opinio</w:t>
      </w:r>
      <w:proofErr w:type="spellEnd"/>
      <w:r w:rsidRPr="00355308">
        <w:rPr>
          <w:color w:val="000000" w:themeColor="text1"/>
          <w:sz w:val="10"/>
        </w:rPr>
        <w:t xml:space="preserve">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4D4E1B7A" w14:textId="77777777" w:rsidR="00142275" w:rsidRPr="00355308" w:rsidRDefault="00142275" w:rsidP="00142275">
      <w:pPr>
        <w:pStyle w:val="Heading4"/>
        <w:rPr>
          <w:rFonts w:cs="Calibri"/>
          <w:color w:val="000000" w:themeColor="text1"/>
        </w:rPr>
      </w:pPr>
      <w:r w:rsidRPr="00355308">
        <w:rPr>
          <w:rFonts w:cs="Calibri"/>
          <w:color w:val="000000" w:themeColor="text1"/>
        </w:rPr>
        <w:t>US asteroid mining pushes Russia to do the same despite it violating international law- increases the likelihood for tensions to escalate.</w:t>
      </w:r>
    </w:p>
    <w:p w14:paraId="4881023E" w14:textId="77777777" w:rsidR="00142275" w:rsidRPr="00355308" w:rsidRDefault="00142275" w:rsidP="00142275">
      <w:pPr>
        <w:rPr>
          <w:color w:val="000000" w:themeColor="text1"/>
        </w:rPr>
      </w:pPr>
      <w:r w:rsidRPr="00355308">
        <w:rPr>
          <w:rStyle w:val="Style13ptBold"/>
          <w:color w:val="000000" w:themeColor="text1"/>
        </w:rPr>
        <w:t xml:space="preserve">Mallick and Rajagopalan 19 </w:t>
      </w:r>
      <w:r w:rsidRPr="00355308">
        <w:rPr>
          <w:color w:val="000000" w:themeColor="text1"/>
        </w:rPr>
        <w:t>[</w:t>
      </w:r>
      <w:proofErr w:type="spellStart"/>
      <w:r w:rsidRPr="00355308">
        <w:rPr>
          <w:color w:val="000000" w:themeColor="text1"/>
        </w:rPr>
        <w:t>Senjuti</w:t>
      </w:r>
      <w:proofErr w:type="spellEnd"/>
      <w:r w:rsidRPr="00355308">
        <w:rPr>
          <w:color w:val="000000" w:themeColor="text1"/>
        </w:rPr>
        <w:t xml:space="preserve"> Mallick and Rajeswari Pillai Rajagopalan, If space is ‘the province of mankind’, who owns its </w:t>
      </w:r>
      <w:proofErr w:type="gramStart"/>
      <w:r w:rsidRPr="00355308">
        <w:rPr>
          <w:color w:val="000000" w:themeColor="text1"/>
        </w:rPr>
        <w:t>resources?,</w:t>
      </w:r>
      <w:proofErr w:type="gramEnd"/>
      <w:r w:rsidRPr="00355308">
        <w:rPr>
          <w:color w:val="000000" w:themeColor="text1"/>
        </w:rPr>
        <w:t xml:space="preserve"> 1-24-2019,ORF,https://www.orfonline.org/research/if-space-is-the-province-of-mankind-who-owns-its-resources-47561/, 12-16-2021 amrita]</w:t>
      </w:r>
    </w:p>
    <w:p w14:paraId="183FE615" w14:textId="77777777" w:rsidR="00142275" w:rsidRPr="00355308" w:rsidRDefault="00142275" w:rsidP="00142275">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 xml:space="preserve">push the boundaries </w:t>
      </w:r>
      <w:r w:rsidRPr="00355308">
        <w:rPr>
          <w:b/>
          <w:bCs/>
          <w:color w:val="000000" w:themeColor="text1"/>
          <w:highlight w:val="green"/>
          <w:u w:val="single"/>
        </w:rPr>
        <w:lastRenderedPageBreak/>
        <w:t>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w:t>
      </w:r>
      <w:proofErr w:type="spellStart"/>
      <w:r w:rsidRPr="00355308">
        <w:rPr>
          <w:color w:val="000000" w:themeColor="text1"/>
          <w:sz w:val="14"/>
        </w:rPr>
        <w:t>Peijian</w:t>
      </w:r>
      <w:proofErr w:type="spellEnd"/>
      <w:r w:rsidRPr="00355308">
        <w:rPr>
          <w:color w:val="000000" w:themeColor="text1"/>
          <w:sz w:val="14"/>
        </w:rPr>
        <w:t xml:space="preserve">, chief commander and designer of China’s lunar exploration </w:t>
      </w:r>
      <w:proofErr w:type="spellStart"/>
      <w:r w:rsidRPr="00355308">
        <w:rPr>
          <w:color w:val="000000" w:themeColor="text1"/>
          <w:sz w:val="14"/>
        </w:rPr>
        <w:t>programme</w:t>
      </w:r>
      <w:proofErr w:type="spellEnd"/>
      <w:r w:rsidRPr="00355308">
        <w:rPr>
          <w:color w:val="000000" w:themeColor="text1"/>
          <w:sz w:val="14"/>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4"/>
        </w:rPr>
        <w:t>rationalise</w:t>
      </w:r>
      <w:proofErr w:type="spellEnd"/>
      <w:r w:rsidRPr="00355308">
        <w:rPr>
          <w:color w:val="000000" w:themeColor="text1"/>
          <w:sz w:val="14"/>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355308">
        <w:rPr>
          <w:color w:val="000000" w:themeColor="text1"/>
          <w:sz w:val="14"/>
        </w:rPr>
        <w:t>tonnes</w:t>
      </w:r>
      <w:proofErr w:type="spellEnd"/>
      <w:r w:rsidRPr="00355308">
        <w:rPr>
          <w:color w:val="000000" w:themeColor="text1"/>
          <w:sz w:val="14"/>
        </w:rPr>
        <w:t xml:space="preserve">,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4"/>
        </w:rPr>
        <w:t>Ananyev</w:t>
      </w:r>
      <w:proofErr w:type="spellEnd"/>
      <w:r w:rsidRPr="00355308">
        <w:rPr>
          <w:color w:val="000000" w:themeColor="text1"/>
          <w:sz w:val="14"/>
        </w:rPr>
        <w:t xml:space="preserve">,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w:t>
      </w:r>
      <w:proofErr w:type="spellStart"/>
      <w:r w:rsidRPr="00355308">
        <w:rPr>
          <w:color w:val="000000" w:themeColor="text1"/>
          <w:u w:val="single"/>
        </w:rPr>
        <w:t>Dauria</w:t>
      </w:r>
      <w:proofErr w:type="spellEnd"/>
      <w:r w:rsidRPr="00355308">
        <w:rPr>
          <w:color w:val="000000" w:themeColor="text1"/>
          <w:u w:val="single"/>
        </w:rPr>
        <w:t xml:space="preserve">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666A7A22" w14:textId="77777777" w:rsidR="00142275" w:rsidRPr="00355308" w:rsidRDefault="00142275" w:rsidP="00142275">
      <w:pPr>
        <w:rPr>
          <w:color w:val="000000" w:themeColor="text1"/>
        </w:rPr>
      </w:pPr>
    </w:p>
    <w:p w14:paraId="1DDC67A2" w14:textId="77777777" w:rsidR="00142275" w:rsidRPr="00355308" w:rsidRDefault="00142275" w:rsidP="00142275">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2B80804E" w14:textId="77777777" w:rsidR="00142275" w:rsidRPr="00355308" w:rsidRDefault="00142275" w:rsidP="00142275">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7BC6EAA0" w14:textId="77777777" w:rsidR="00142275" w:rsidRPr="00C87D2D" w:rsidRDefault="00142275" w:rsidP="00142275">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any 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 xml:space="preserve">exist in a </w:t>
      </w:r>
      <w:r w:rsidRPr="00355308">
        <w:rPr>
          <w:b/>
          <w:bCs/>
          <w:color w:val="000000" w:themeColor="text1"/>
          <w:highlight w:val="green"/>
          <w:u w:val="single"/>
        </w:rPr>
        <w:lastRenderedPageBreak/>
        <w:t>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w:t>
      </w:r>
      <w:proofErr w:type="spellStart"/>
      <w:r w:rsidRPr="00355308">
        <w:rPr>
          <w:color w:val="000000" w:themeColor="text1"/>
          <w:sz w:val="14"/>
        </w:rPr>
        <w:t>opinio</w:t>
      </w:r>
      <w:proofErr w:type="spellEnd"/>
      <w:r w:rsidRPr="00355308">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355308">
        <w:rPr>
          <w:color w:val="000000" w:themeColor="text1"/>
          <w:sz w:val="14"/>
        </w:rPr>
        <w:t>everage</w:t>
      </w:r>
      <w:proofErr w:type="spellEnd"/>
      <w:r w:rsidRPr="00355308">
        <w:rPr>
          <w:color w:val="000000" w:themeColor="text1"/>
          <w:sz w:val="14"/>
        </w:rPr>
        <w:t xml:space="preserv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355308">
        <w:rPr>
          <w:color w:val="000000" w:themeColor="text1"/>
          <w:u w:val="single"/>
        </w:rPr>
        <w:t>The</w:t>
      </w:r>
      <w:proofErr w:type="gramEnd"/>
      <w:r w:rsidRPr="00355308">
        <w:rPr>
          <w:color w:val="000000" w:themeColor="text1"/>
          <w:u w:val="single"/>
        </w:rPr>
        <w:t xml:space="preserv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w:t>
      </w:r>
      <w:proofErr w:type="spellStart"/>
      <w:r w:rsidRPr="00355308">
        <w:rPr>
          <w:color w:val="000000" w:themeColor="text1"/>
          <w:sz w:val="14"/>
        </w:rPr>
        <w:t>Kitay</w:t>
      </w:r>
      <w:proofErr w:type="spellEnd"/>
      <w:r w:rsidRPr="00355308">
        <w:rPr>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355308">
        <w:rPr>
          <w:color w:val="000000" w:themeColor="text1"/>
          <w:sz w:val="14"/>
        </w:rPr>
        <w:t>Starlink</w:t>
      </w:r>
      <w:proofErr w:type="spellEnd"/>
      <w:r w:rsidRPr="00355308">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w:t>
      </w:r>
      <w:proofErr w:type="gramStart"/>
      <w:r w:rsidRPr="00355308">
        <w:rPr>
          <w:color w:val="000000" w:themeColor="text1"/>
          <w:sz w:val="14"/>
        </w:rPr>
        <w:t>actually want</w:t>
      </w:r>
      <w:proofErr w:type="gramEnd"/>
      <w:r w:rsidRPr="00355308">
        <w:rPr>
          <w:color w:val="000000" w:themeColor="text1"/>
          <w:sz w:val="14"/>
        </w:rPr>
        <w:t xml:space="preserve"> in </w:t>
      </w:r>
      <w:r w:rsidRPr="00355308">
        <w:rPr>
          <w:color w:val="000000" w:themeColor="text1"/>
          <w:sz w:val="14"/>
        </w:rPr>
        <w:lastRenderedPageBreak/>
        <w:t xml:space="preserve">outer space? D. Engagement with Russia and China? </w:t>
      </w:r>
      <w:proofErr w:type="spellStart"/>
      <w:r w:rsidRPr="00355308">
        <w:rPr>
          <w:color w:val="000000" w:themeColor="text1"/>
          <w:sz w:val="14"/>
        </w:rPr>
        <w:t>i</w:t>
      </w:r>
      <w:proofErr w:type="spellEnd"/>
      <w:r w:rsidRPr="00355308">
        <w:rPr>
          <w:color w:val="000000" w:themeColor="text1"/>
          <w:sz w:val="14"/>
        </w:rPr>
        <w:t xml:space="preserve">. Russia </w:t>
      </w:r>
      <w:proofErr w:type="spellStart"/>
      <w:r w:rsidRPr="00355308">
        <w:rPr>
          <w:b/>
          <w:bCs/>
          <w:color w:val="000000" w:themeColor="text1"/>
          <w:highlight w:val="green"/>
          <w:u w:val="single"/>
        </w:rPr>
        <w:t>Russia</w:t>
      </w:r>
      <w:proofErr w:type="spellEnd"/>
      <w:r w:rsidRPr="00355308">
        <w:rPr>
          <w:b/>
          <w:bCs/>
          <w:color w:val="000000" w:themeColor="text1"/>
          <w:highlight w:val="green"/>
          <w:u w:val="single"/>
        </w:rPr>
        <w:t xml:space="preserve">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w:t>
      </w:r>
      <w:proofErr w:type="spellStart"/>
      <w:r w:rsidRPr="00355308">
        <w:rPr>
          <w:color w:val="000000" w:themeColor="text1"/>
          <w:sz w:val="14"/>
        </w:rPr>
        <w:t>Roscosmos</w:t>
      </w:r>
      <w:proofErr w:type="spellEnd"/>
      <w:r w:rsidRPr="00355308">
        <w:rPr>
          <w:color w:val="000000" w:themeColor="text1"/>
          <w:sz w:val="14"/>
        </w:rPr>
        <w:t xml:space="preserve">,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w:t>
      </w:r>
      <w:proofErr w:type="spellStart"/>
      <w:r w:rsidRPr="00355308">
        <w:rPr>
          <w:color w:val="000000" w:themeColor="text1"/>
          <w:sz w:val="14"/>
        </w:rPr>
        <w:t>Kejian</w:t>
      </w:r>
      <w:proofErr w:type="spellEnd"/>
      <w:r w:rsidRPr="00355308">
        <w:rPr>
          <w:color w:val="000000" w:themeColor="text1"/>
          <w:sz w:val="14"/>
        </w:rPr>
        <w:t xml:space="preserve">,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19240878" w14:textId="77777777" w:rsidR="00142275" w:rsidRPr="00355308" w:rsidRDefault="00142275" w:rsidP="00142275">
      <w:pPr>
        <w:pStyle w:val="Heading4"/>
        <w:rPr>
          <w:rFonts w:cs="Calibri"/>
          <w:color w:val="000000" w:themeColor="text1"/>
        </w:rPr>
      </w:pPr>
      <w:r w:rsidRPr="00355308">
        <w:rPr>
          <w:rFonts w:cs="Calibri"/>
          <w:color w:val="000000" w:themeColor="text1"/>
        </w:rPr>
        <w:t>A strong Sino-Russian alliance sets the stage for the replacement of the ILO and a new hegemonic era.</w:t>
      </w:r>
    </w:p>
    <w:p w14:paraId="16659F51" w14:textId="77777777" w:rsidR="00142275" w:rsidRPr="00355308" w:rsidRDefault="00142275" w:rsidP="00142275">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w:t>
      </w:r>
      <w:proofErr w:type="gramStart"/>
      <w:r w:rsidRPr="00355308">
        <w:rPr>
          <w:color w:val="000000" w:themeColor="text1"/>
        </w:rPr>
        <w:t>2021,Conversation</w:t>
      </w:r>
      <w:proofErr w:type="gramEnd"/>
      <w:r w:rsidRPr="00355308">
        <w:rPr>
          <w:color w:val="000000" w:themeColor="text1"/>
        </w:rPr>
        <w:t>,https://theconversation.com/russia-and-china-are-sending-biden-a-message-dont-judge-us-or-try-to-change-us-those-days-are-over-157771, 12-15-2021 amrita]</w:t>
      </w:r>
    </w:p>
    <w:p w14:paraId="539D90FC" w14:textId="77777777" w:rsidR="00142275" w:rsidRPr="00355308" w:rsidRDefault="00142275" w:rsidP="00142275">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w:t>
      </w:r>
      <w:proofErr w:type="gramStart"/>
      <w:r w:rsidRPr="00355308">
        <w:rPr>
          <w:color w:val="000000" w:themeColor="text1"/>
          <w:sz w:val="14"/>
        </w:rPr>
        <w:t>The</w:t>
      </w:r>
      <w:proofErr w:type="gramEnd"/>
      <w:r w:rsidRPr="00355308">
        <w:rPr>
          <w:color w:val="000000" w:themeColor="text1"/>
          <w:sz w:val="14"/>
        </w:rPr>
        <w:t xml:space="preserv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 xml:space="preserve">Although they think that we are the same as they are, we are different people. We have a different genetic, </w:t>
      </w:r>
      <w:proofErr w:type="gramStart"/>
      <w:r w:rsidRPr="00355308">
        <w:rPr>
          <w:color w:val="000000" w:themeColor="text1"/>
          <w:u w:val="single"/>
        </w:rPr>
        <w:t>cultural</w:t>
      </w:r>
      <w:proofErr w:type="gramEnd"/>
      <w:r w:rsidRPr="00355308">
        <w:rPr>
          <w:color w:val="000000" w:themeColor="text1"/>
          <w:u w:val="single"/>
        </w:rPr>
        <w:t xml:space="preserve">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w:t>
      </w:r>
      <w:proofErr w:type="gramStart"/>
      <w:r w:rsidRPr="00355308">
        <w:rPr>
          <w:color w:val="000000" w:themeColor="text1"/>
          <w:sz w:val="14"/>
        </w:rPr>
        <w:t>never before</w:t>
      </w:r>
      <w:proofErr w:type="gramEnd"/>
      <w:r w:rsidRPr="00355308">
        <w:rPr>
          <w:color w:val="000000" w:themeColor="text1"/>
          <w:sz w:val="14"/>
        </w:rPr>
        <w:t xml:space="preserv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xml:space="preserve">, too Putin’s forceful statement is remarkably </w:t>
      </w:r>
      <w:proofErr w:type="gramStart"/>
      <w:r w:rsidRPr="00355308">
        <w:rPr>
          <w:color w:val="000000" w:themeColor="text1"/>
          <w:u w:val="single"/>
        </w:rPr>
        <w:t>similar to</w:t>
      </w:r>
      <w:proofErr w:type="gramEnd"/>
      <w:r w:rsidRPr="00355308">
        <w:rPr>
          <w:color w:val="000000" w:themeColor="text1"/>
          <w:u w:val="single"/>
        </w:rPr>
        <w:t xml:space="preserve"> the equally firm public statements made by senior Chinese diplomats</w:t>
      </w:r>
      <w:r w:rsidRPr="00355308">
        <w:rPr>
          <w:color w:val="000000" w:themeColor="text1"/>
          <w:sz w:val="14"/>
        </w:rPr>
        <w:t xml:space="preserve"> to US Secretary of State Antony </w:t>
      </w:r>
      <w:proofErr w:type="spellStart"/>
      <w:r w:rsidRPr="00355308">
        <w:rPr>
          <w:color w:val="000000" w:themeColor="text1"/>
          <w:sz w:val="14"/>
        </w:rPr>
        <w:t>Blinken</w:t>
      </w:r>
      <w:proofErr w:type="spellEnd"/>
      <w:r w:rsidRPr="00355308">
        <w:rPr>
          <w:color w:val="000000" w:themeColor="text1"/>
          <w:sz w:val="14"/>
        </w:rPr>
        <w:t xml:space="preserve"> in Alaska last week. </w:t>
      </w:r>
      <w:proofErr w:type="spellStart"/>
      <w:r w:rsidRPr="00355308">
        <w:rPr>
          <w:color w:val="000000" w:themeColor="text1"/>
          <w:sz w:val="14"/>
        </w:rPr>
        <w:t>Blinken</w:t>
      </w:r>
      <w:proofErr w:type="spellEnd"/>
      <w:r w:rsidRPr="00355308">
        <w:rPr>
          <w:color w:val="000000" w:themeColor="text1"/>
          <w:sz w:val="14"/>
        </w:rPr>
        <w:t xml:space="preserve"> opened the meeting by lambasting China’s increasing authoritarianism and aggressiveness at home and abroad - in Tibet, Xinjiang, Hong </w:t>
      </w:r>
      <w:proofErr w:type="gramStart"/>
      <w:r w:rsidRPr="00355308">
        <w:rPr>
          <w:color w:val="000000" w:themeColor="text1"/>
          <w:sz w:val="14"/>
        </w:rPr>
        <w:t>Kong</w:t>
      </w:r>
      <w:proofErr w:type="gramEnd"/>
      <w:r w:rsidRPr="00355308">
        <w:rPr>
          <w:color w:val="000000" w:themeColor="text1"/>
          <w:sz w:val="14"/>
        </w:rPr>
        <w:t xml:space="preserve">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xml:space="preserve">”. Yang </w:t>
      </w:r>
      <w:proofErr w:type="spellStart"/>
      <w:r w:rsidRPr="00355308">
        <w:rPr>
          <w:color w:val="000000" w:themeColor="text1"/>
          <w:u w:val="single"/>
        </w:rPr>
        <w:t>Jiechi</w:t>
      </w:r>
      <w:proofErr w:type="spellEnd"/>
      <w:r w:rsidRPr="00355308">
        <w:rPr>
          <w:color w:val="000000" w:themeColor="text1"/>
          <w:u w:val="single"/>
        </w:rPr>
        <w:t xml:space="preserve">, Chinese Communist Party foreign affairs chief, responded by denouncing </w:t>
      </w:r>
      <w:r w:rsidRPr="00355308">
        <w:rPr>
          <w:color w:val="000000" w:themeColor="text1"/>
          <w:u w:val="single"/>
        </w:rPr>
        <w:lastRenderedPageBreak/>
        <w:t>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t>
      </w:r>
      <w:proofErr w:type="gramStart"/>
      <w:r w:rsidRPr="00355308">
        <w:rPr>
          <w:color w:val="000000" w:themeColor="text1"/>
          <w:sz w:val="14"/>
        </w:rPr>
        <w:t>We</w:t>
      </w:r>
      <w:proofErr w:type="gramEnd"/>
      <w:r w:rsidRPr="00355308">
        <w:rPr>
          <w:color w:val="000000" w:themeColor="text1"/>
          <w:sz w:val="14"/>
        </w:rPr>
        <w:t xml:space="preserve"> both believe the US has a </w:t>
      </w:r>
      <w:proofErr w:type="spellStart"/>
      <w:r w:rsidRPr="00355308">
        <w:rPr>
          <w:color w:val="000000" w:themeColor="text1"/>
          <w:sz w:val="14"/>
        </w:rPr>
        <w:t>destabilising</w:t>
      </w:r>
      <w:proofErr w:type="spellEnd"/>
      <w:r w:rsidRPr="00355308">
        <w:rPr>
          <w:color w:val="000000" w:themeColor="text1"/>
          <w:sz w:val="14"/>
        </w:rPr>
        <w:t xml:space="preserve">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 xml:space="preserve">Both Russia and China are </w:t>
      </w:r>
      <w:proofErr w:type="spellStart"/>
      <w:r w:rsidRPr="00355308">
        <w:rPr>
          <w:color w:val="000000" w:themeColor="text1"/>
          <w:u w:val="single"/>
        </w:rPr>
        <w:t>signalling</w:t>
      </w:r>
      <w:proofErr w:type="spellEnd"/>
      <w:r w:rsidRPr="00355308">
        <w:rPr>
          <w:color w:val="000000" w:themeColor="text1"/>
          <w:u w:val="single"/>
        </w:rPr>
        <w:t xml:space="preserve">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w:t>
      </w:r>
      <w:proofErr w:type="spellStart"/>
      <w:proofErr w:type="gramStart"/>
      <w:r w:rsidRPr="00355308">
        <w:rPr>
          <w:color w:val="000000" w:themeColor="text1"/>
          <w:sz w:val="14"/>
        </w:rPr>
        <w:t>systems.</w:t>
      </w:r>
      <w:r w:rsidRPr="00355308">
        <w:rPr>
          <w:b/>
          <w:bCs/>
          <w:color w:val="000000" w:themeColor="text1"/>
          <w:highlight w:val="green"/>
          <w:u w:val="single"/>
        </w:rPr>
        <w:t>Countries</w:t>
      </w:r>
      <w:proofErr w:type="spellEnd"/>
      <w:proofErr w:type="gramEnd"/>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 xml:space="preserve">can also </w:t>
      </w:r>
      <w:proofErr w:type="spellStart"/>
      <w:r w:rsidRPr="00355308">
        <w:rPr>
          <w:b/>
          <w:bCs/>
          <w:color w:val="000000" w:themeColor="text1"/>
          <w:u w:val="single"/>
        </w:rPr>
        <w:t>recognise</w:t>
      </w:r>
      <w:proofErr w:type="spellEnd"/>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5ECFF3FA" w14:textId="77777777" w:rsidR="00142275" w:rsidRPr="00355308" w:rsidRDefault="00142275" w:rsidP="00142275">
      <w:pPr>
        <w:pStyle w:val="Heading4"/>
        <w:rPr>
          <w:rFonts w:cs="Calibri"/>
          <w:color w:val="000000" w:themeColor="text1"/>
        </w:rPr>
      </w:pPr>
      <w:r w:rsidRPr="00355308">
        <w:rPr>
          <w:rFonts w:cs="Calibri"/>
          <w:color w:val="000000" w:themeColor="text1"/>
        </w:rPr>
        <w:t>That causes draw-in through great power wars—goes nuclear.</w:t>
      </w:r>
    </w:p>
    <w:p w14:paraId="6ACFB541" w14:textId="77777777" w:rsidR="00142275" w:rsidRPr="00355308" w:rsidRDefault="00142275" w:rsidP="00142275">
      <w:r w:rsidRPr="00355308">
        <w:rPr>
          <w:rStyle w:val="Style13ptBold"/>
        </w:rPr>
        <w:t xml:space="preserve">Forsyth and </w:t>
      </w:r>
      <w:proofErr w:type="spellStart"/>
      <w:r w:rsidRPr="00355308">
        <w:rPr>
          <w:rStyle w:val="Style13ptBold"/>
        </w:rPr>
        <w:t>Mezzell</w:t>
      </w:r>
      <w:proofErr w:type="spellEnd"/>
      <w:r w:rsidRPr="00355308">
        <w:rPr>
          <w:rStyle w:val="Style13ptBold"/>
        </w:rPr>
        <w:t xml:space="preserve"> 19 </w:t>
      </w:r>
      <w:r w:rsidRPr="00355308">
        <w:t xml:space="preserve">[Jim Forsyth is a Forsyth is the Dean of Air Command and Staff College Maxwell AFB and has a PhD in International Studies from the University of Denver, Ann </w:t>
      </w:r>
      <w:proofErr w:type="spellStart"/>
      <w:r w:rsidRPr="00355308">
        <w:t>Mezzell</w:t>
      </w:r>
      <w:proofErr w:type="spellEnd"/>
      <w:r w:rsidRPr="00355308">
        <w:t xml:space="preserve"> is an Assistant Professor in the Department of International Security, Through the Glass—Darker, Strategic Studies </w:t>
      </w:r>
      <w:proofErr w:type="gramStart"/>
      <w:r w:rsidRPr="00355308">
        <w:t>Quarterly ,</w:t>
      </w:r>
      <w:proofErr w:type="gramEnd"/>
      <w:r w:rsidRPr="00355308">
        <w:t xml:space="preserve"> Vol. 13, No. 4, (WINTER 2019), pg. 24-26]</w:t>
      </w:r>
    </w:p>
    <w:p w14:paraId="3D696CFC" w14:textId="77777777" w:rsidR="00142275" w:rsidRPr="007016C6" w:rsidRDefault="00142275" w:rsidP="00142275">
      <w:pPr>
        <w:rPr>
          <w:sz w:val="16"/>
        </w:rPr>
      </w:pPr>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w:t>
      </w:r>
      <w:proofErr w:type="spellStart"/>
      <w:r w:rsidRPr="00355308">
        <w:rPr>
          <w:sz w:val="16"/>
        </w:rPr>
        <w:t>Presidents</w:t>
      </w:r>
      <w:proofErr w:type="spellEnd"/>
      <w:r w:rsidRPr="00355308">
        <w:rPr>
          <w:sz w:val="16"/>
        </w:rPr>
        <w:t xml:space="preserve">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w:t>
      </w:r>
      <w:r w:rsidRPr="00355308">
        <w:rPr>
          <w:rStyle w:val="StyleUnderline"/>
        </w:rPr>
        <w:lastRenderedPageBreak/>
        <w:t xml:space="preserve">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 xml:space="preserve">may not only prove </w:t>
      </w:r>
      <w:proofErr w:type="spellStart"/>
      <w:r w:rsidRPr="00355308">
        <w:rPr>
          <w:rStyle w:val="StyleUnderline"/>
        </w:rPr>
        <w:t>ill suited</w:t>
      </w:r>
      <w:proofErr w:type="spellEnd"/>
      <w:r w:rsidRPr="00355308">
        <w:rPr>
          <w:rStyle w:val="StyleUnderline"/>
        </w:rPr>
        <w:t xml:space="preserve">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 xml:space="preserve">ation programs geared toward </w:t>
      </w:r>
      <w:proofErr w:type="spellStart"/>
      <w:r w:rsidRPr="00355308">
        <w:rPr>
          <w:rStyle w:val="StyleUnderline"/>
        </w:rPr>
        <w:t>antiaccess</w:t>
      </w:r>
      <w:proofErr w:type="spellEnd"/>
      <w:r w:rsidRPr="00355308">
        <w:rPr>
          <w:rStyle w:val="StyleUnderline"/>
        </w:rPr>
        <w:t xml:space="preserve">/area-denial </w:t>
      </w:r>
      <w:r w:rsidRPr="00B607BB">
        <w:rPr>
          <w:rStyle w:val="StyleUnderline"/>
        </w:rPr>
        <w:t xml:space="preserve">(A2/AD) </w:t>
      </w:r>
      <w:r w:rsidRPr="00B607BB">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w:t>
      </w:r>
      <w:proofErr w:type="gramStart"/>
      <w:r w:rsidRPr="00355308">
        <w:rPr>
          <w:sz w:val="16"/>
        </w:rPr>
        <w:t>readiness</w:t>
      </w:r>
      <w:proofErr w:type="gramEnd"/>
      <w:r w:rsidRPr="00355308">
        <w:rPr>
          <w:sz w:val="16"/>
        </w:rPr>
        <w:t xml:space="preserve">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plausible conflict scenarios.”</w:t>
      </w:r>
      <w:r w:rsidRPr="00355308">
        <w:rPr>
          <w:sz w:val="16"/>
        </w:rPr>
        <w:t xml:space="preserve">30 As great power rivals continue to chip 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w:t>
      </w:r>
      <w:proofErr w:type="spellStart"/>
      <w:r w:rsidRPr="00355308">
        <w:rPr>
          <w:sz w:val="16"/>
        </w:rPr>
        <w:t>dualcapable</w:t>
      </w:r>
      <w:proofErr w:type="spellEnd"/>
      <w:r w:rsidRPr="00355308">
        <w:rPr>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t>
      </w:r>
      <w:proofErr w:type="gramStart"/>
      <w:r w:rsidRPr="00355308">
        <w:rPr>
          <w:sz w:val="16"/>
        </w:rPr>
        <w:t>—“</w:t>
      </w:r>
      <w:proofErr w:type="gramEnd"/>
      <w:r w:rsidRPr="00355308">
        <w:rPr>
          <w:sz w:val="16"/>
        </w:rPr>
        <w:t xml:space="preserve">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1086C875" w14:textId="77777777" w:rsidR="00142275" w:rsidRPr="00355308" w:rsidRDefault="00142275" w:rsidP="00142275">
      <w:pPr>
        <w:pStyle w:val="Heading3"/>
        <w:rPr>
          <w:rFonts w:cs="Calibri"/>
        </w:rPr>
      </w:pPr>
      <w:r w:rsidRPr="00355308">
        <w:rPr>
          <w:rFonts w:cs="Calibri"/>
        </w:rPr>
        <w:lastRenderedPageBreak/>
        <w:t>Advantage – Collisions</w:t>
      </w:r>
    </w:p>
    <w:p w14:paraId="1DC4D9DE" w14:textId="77777777" w:rsidR="00142275" w:rsidRPr="00355308" w:rsidRDefault="00142275" w:rsidP="00142275">
      <w:pPr>
        <w:pStyle w:val="Heading4"/>
        <w:rPr>
          <w:rFonts w:cs="Calibri"/>
          <w:color w:val="000000" w:themeColor="text1"/>
        </w:rPr>
      </w:pPr>
      <w:r w:rsidRPr="00355308">
        <w:rPr>
          <w:rFonts w:cs="Calibri"/>
          <w:color w:val="000000" w:themeColor="text1"/>
        </w:rPr>
        <w:t>Unregulated mining is existential and causes collisions – multiple scenarios</w:t>
      </w:r>
    </w:p>
    <w:p w14:paraId="23E6D751" w14:textId="77777777" w:rsidR="00142275" w:rsidRPr="00355308" w:rsidRDefault="00142275" w:rsidP="00142275">
      <w:pPr>
        <w:pStyle w:val="Heading4"/>
        <w:rPr>
          <w:rFonts w:cs="Calibri"/>
        </w:rPr>
      </w:pPr>
      <w:r w:rsidRPr="00355308">
        <w:rPr>
          <w:rFonts w:cs="Calibri"/>
        </w:rPr>
        <w:t>Scenario 1 is deflection</w:t>
      </w:r>
    </w:p>
    <w:p w14:paraId="69DF04B5" w14:textId="77777777" w:rsidR="00142275" w:rsidRPr="00355308" w:rsidRDefault="00142275" w:rsidP="00142275">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2BC47C21" w14:textId="77777777" w:rsidR="00142275" w:rsidRPr="00355308" w:rsidRDefault="00142275" w:rsidP="00142275">
      <w:pPr>
        <w:rPr>
          <w:color w:val="000000" w:themeColor="text1"/>
        </w:rPr>
      </w:pPr>
      <w:proofErr w:type="spellStart"/>
      <w:r w:rsidRPr="00355308">
        <w:rPr>
          <w:rStyle w:val="Heading4Char"/>
        </w:rPr>
        <w:t>Drmola</w:t>
      </w:r>
      <w:proofErr w:type="spellEnd"/>
      <w:r w:rsidRPr="00355308">
        <w:rPr>
          <w:rStyle w:val="Heading4Char"/>
        </w:rPr>
        <w:t xml:space="preserve"> and </w:t>
      </w:r>
      <w:proofErr w:type="spellStart"/>
      <w:r w:rsidRPr="00355308">
        <w:rPr>
          <w:rStyle w:val="Heading4Char"/>
        </w:rPr>
        <w:t>Mareš</w:t>
      </w:r>
      <w:proofErr w:type="spellEnd"/>
      <w:r w:rsidRPr="00355308">
        <w:rPr>
          <w:rStyle w:val="Heading4Char"/>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7" w:history="1">
        <w:r w:rsidRPr="00355308">
          <w:rPr>
            <w:color w:val="000000" w:themeColor="text1"/>
          </w:rPr>
          <w:t>https://academic.oup.com/astrogeo/article/56/5/5.15/235650</w:t>
        </w:r>
      </w:hyperlink>
    </w:p>
    <w:p w14:paraId="2BDAD8CE" w14:textId="77777777" w:rsidR="00142275" w:rsidRPr="00355308" w:rsidRDefault="00142275" w:rsidP="00142275">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w:t>
      </w:r>
      <w:proofErr w:type="gramStart"/>
      <w:r w:rsidRPr="00355308">
        <w:rPr>
          <w:rStyle w:val="StyleUnderline"/>
        </w:rPr>
        <w:t>in order to</w:t>
      </w:r>
      <w:proofErr w:type="gramEnd"/>
      <w:r w:rsidRPr="00355308">
        <w:rPr>
          <w:rStyle w:val="StyleUnderline"/>
        </w:rPr>
        <w:t xml:space="preserve">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w:t>
      </w:r>
      <w:proofErr w:type="gramStart"/>
      <w:r w:rsidRPr="00355308">
        <w:rPr>
          <w:color w:val="000000" w:themeColor="text1"/>
          <w:sz w:val="16"/>
        </w:rPr>
        <w:t>similar to</w:t>
      </w:r>
      <w:proofErr w:type="gramEnd"/>
      <w:r w:rsidRPr="00355308">
        <w:rPr>
          <w:color w:val="000000" w:themeColor="text1"/>
          <w:sz w:val="16"/>
        </w:rPr>
        <w:t xml:space="preserve">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w:t>
      </w:r>
      <w:r w:rsidRPr="00F12114">
        <w:rPr>
          <w:rStyle w:val="StyleUnderline"/>
          <w:color w:val="000000" w:themeColor="text1"/>
        </w:rPr>
        <w:t>ones</w:t>
      </w:r>
      <w:r w:rsidRPr="00F12114">
        <w:rPr>
          <w:color w:val="000000" w:themeColor="text1"/>
          <w:sz w:val="16"/>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w:t>
      </w:r>
      <w:r w:rsidRPr="00355308">
        <w:rPr>
          <w:rStyle w:val="StyleUnderline"/>
        </w:rPr>
        <w:lastRenderedPageBreak/>
        <w:t xml:space="preserve">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w:t>
      </w:r>
      <w:proofErr w:type="gramStart"/>
      <w:r w:rsidRPr="00355308">
        <w:rPr>
          <w:color w:val="000000" w:themeColor="text1"/>
          <w:sz w:val="16"/>
        </w:rPr>
        <w:t>similar to</w:t>
      </w:r>
      <w:proofErr w:type="gramEnd"/>
      <w:r w:rsidRPr="00355308">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55308">
        <w:rPr>
          <w:color w:val="000000" w:themeColor="text1"/>
          <w:sz w:val="16"/>
        </w:rPr>
        <w:t>for the production of</w:t>
      </w:r>
      <w:proofErr w:type="gramEnd"/>
      <w:r w:rsidRPr="00355308">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355308">
        <w:rPr>
          <w:color w:val="000000" w:themeColor="text1"/>
          <w:sz w:val="16"/>
        </w:rPr>
        <w:t>in order to</w:t>
      </w:r>
      <w:proofErr w:type="gramEnd"/>
      <w:r w:rsidRPr="00355308">
        <w:rPr>
          <w:color w:val="000000" w:themeColor="text1"/>
          <w:sz w:val="16"/>
        </w:rPr>
        <w:t xml:space="preserve">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w:t>
      </w:r>
      <w:proofErr w:type="gramStart"/>
      <w:r w:rsidRPr="00355308">
        <w:rPr>
          <w:color w:val="000000" w:themeColor="text1"/>
          <w:sz w:val="16"/>
        </w:rPr>
        <w:t>a number of</w:t>
      </w:r>
      <w:proofErr w:type="gramEnd"/>
      <w:r w:rsidRPr="00355308">
        <w:rPr>
          <w:color w:val="000000" w:themeColor="text1"/>
          <w:sz w:val="16"/>
        </w:rPr>
        <w:t xml:space="preserve"> different, already known asteroids. New instruments would be needed to track them </w:t>
      </w:r>
      <w:proofErr w:type="gramStart"/>
      <w:r w:rsidRPr="00355308">
        <w:rPr>
          <w:color w:val="000000" w:themeColor="text1"/>
          <w:sz w:val="16"/>
        </w:rPr>
        <w:t>in order to</w:t>
      </w:r>
      <w:proofErr w:type="gramEnd"/>
      <w:r w:rsidRPr="00355308">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proofErr w:type="gramStart"/>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w:t>
      </w:r>
      <w:proofErr w:type="gramEnd"/>
      <w:r w:rsidRPr="00355308">
        <w:rPr>
          <w:color w:val="000000" w:themeColor="text1"/>
          <w:sz w:val="16"/>
        </w:rPr>
        <w:t xml:space="preserve">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05BC1003" w14:textId="77777777" w:rsidR="00142275" w:rsidRPr="00355308" w:rsidRDefault="00142275" w:rsidP="00142275">
      <w:pPr>
        <w:pStyle w:val="Heading4"/>
        <w:rPr>
          <w:rFonts w:cs="Calibri"/>
          <w:color w:val="000000" w:themeColor="text1"/>
        </w:rPr>
      </w:pPr>
      <w:r w:rsidRPr="00355308">
        <w:rPr>
          <w:rFonts w:cs="Calibri"/>
          <w:color w:val="000000" w:themeColor="text1"/>
        </w:rPr>
        <w:t>Major collisions cause extinction</w:t>
      </w:r>
    </w:p>
    <w:p w14:paraId="1ABEE6E8" w14:textId="77777777" w:rsidR="00142275" w:rsidRPr="00355308" w:rsidRDefault="00142275" w:rsidP="00142275">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28AD2561" w14:textId="77777777" w:rsidR="00142275" w:rsidRPr="00355308" w:rsidRDefault="00142275" w:rsidP="00142275">
      <w:r w:rsidRPr="00355308">
        <w:t xml:space="preserve">Seth Baum, “Risk-Risk Tradeoff Analysis of Nuclear Explosives for Asteroid Deflection,” SSRN Scholarly Paper (Rochester, NY: Social Science Research Network, May 31, 2019), </w:t>
      </w:r>
      <w:hyperlink r:id="rId8" w:history="1">
        <w:r w:rsidRPr="00355308">
          <w:rPr>
            <w:rStyle w:val="Hyperlink"/>
          </w:rPr>
          <w:t>https://papers.ssrn.com/abstract=3397559</w:t>
        </w:r>
      </w:hyperlink>
      <w:r w:rsidRPr="00355308">
        <w:t>.</w:t>
      </w:r>
    </w:p>
    <w:p w14:paraId="157FBE93" w14:textId="77777777" w:rsidR="00142275" w:rsidRPr="00355308" w:rsidRDefault="00142275" w:rsidP="00142275">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lastRenderedPageBreak/>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w:t>
      </w:r>
      <w:r w:rsidRPr="00355308">
        <w:rPr>
          <w:sz w:val="16"/>
        </w:rPr>
        <w:lastRenderedPageBreak/>
        <w:t xml:space="preserve">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60BEDA0D" w14:textId="77777777" w:rsidR="00142275" w:rsidRPr="00355308" w:rsidRDefault="00142275" w:rsidP="00142275">
      <w:pPr>
        <w:pStyle w:val="Heading4"/>
        <w:rPr>
          <w:rFonts w:cs="Calibri"/>
        </w:rPr>
      </w:pPr>
      <w:r w:rsidRPr="00355308">
        <w:rPr>
          <w:rFonts w:cs="Calibri"/>
        </w:rPr>
        <w:t>Scenario 2 is satellite collisions</w:t>
      </w:r>
    </w:p>
    <w:p w14:paraId="14C01DF6" w14:textId="77777777" w:rsidR="00142275" w:rsidRDefault="00142275" w:rsidP="00142275">
      <w:pPr>
        <w:pStyle w:val="Heading4"/>
      </w:pPr>
      <w:r>
        <w:t>Mining creates space debris</w:t>
      </w:r>
    </w:p>
    <w:p w14:paraId="294A15CC" w14:textId="77777777" w:rsidR="00142275" w:rsidRDefault="00142275" w:rsidP="00142275">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9" w:history="1">
        <w:r w:rsidRPr="002D7371">
          <w:rPr>
            <w:rStyle w:val="Hyperlink"/>
          </w:rPr>
          <w:t>https://www.science.org/doi/full/10.1126/science.abd3402</w:t>
        </w:r>
      </w:hyperlink>
      <w:r>
        <w:t xml:space="preserve"> EE</w:t>
      </w:r>
    </w:p>
    <w:p w14:paraId="1A330C20" w14:textId="77777777" w:rsidR="00142275" w:rsidRPr="00AD3BF1" w:rsidRDefault="00142275" w:rsidP="00142275">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C87D2D">
        <w:rPr>
          <w:rStyle w:val="StyleUnderline"/>
        </w:rPr>
        <w:t>Any surface activity could exacerbate lunar dust migration, including by lofting dust onto trajectories that cross lunar orbits, such as that of NASA's proposed Lunar Gateway</w:t>
      </w:r>
      <w:r w:rsidRPr="00C87D2D">
        <w:t xml:space="preserve"> (11). Moreover, </w:t>
      </w:r>
      <w:r w:rsidRPr="00C87D2D">
        <w:rPr>
          <w:rStyle w:val="StyleUnderline"/>
        </w:rPr>
        <w:t>without cooperation by all actors, the limited number of useful lunar orbits could quickly become filled with space debris.</w:t>
      </w:r>
    </w:p>
    <w:p w14:paraId="3364F95F" w14:textId="77777777" w:rsidR="00142275" w:rsidRDefault="00142275" w:rsidP="00142275">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 xml:space="preserve">debris streams could threaten </w:t>
      </w:r>
      <w:r w:rsidRPr="00C87D2D">
        <w:rPr>
          <w:rStyle w:val="StyleUnderline"/>
        </w:rPr>
        <w:t xml:space="preserve">lunar operations </w:t>
      </w:r>
      <w:r w:rsidRPr="00C87D2D">
        <w:rPr>
          <w:rStyle w:val="Emphasis"/>
        </w:rPr>
        <w:t xml:space="preserve">as well as </w:t>
      </w:r>
      <w:r w:rsidRPr="00D12F11">
        <w:rPr>
          <w:rStyle w:val="Emphasis"/>
          <w:highlight w:val="green"/>
        </w:rPr>
        <w:t>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3BF91DF" w14:textId="77777777" w:rsidR="00142275" w:rsidRDefault="00142275" w:rsidP="00142275">
      <w:r w:rsidRPr="00C87D2D">
        <w:rPr>
          <w:rStyle w:val="StyleUnderline"/>
        </w:rPr>
        <w:lastRenderedPageBreak/>
        <w:t>Space missions already provide some evidence of these risks</w:t>
      </w:r>
      <w:r w:rsidRPr="00C87D2D">
        <w:t xml:space="preserve">. In 2019, </w:t>
      </w:r>
      <w:proofErr w:type="gramStart"/>
      <w:r w:rsidRPr="00C87D2D">
        <w:t>during the course of</w:t>
      </w:r>
      <w:proofErr w:type="gramEnd"/>
      <w:r w:rsidRPr="00C87D2D">
        <w:t xml:space="preserve"> Japan's Hayabusa2 mission, </w:t>
      </w:r>
      <w:r w:rsidRPr="00C87D2D">
        <w:rPr>
          <w:rStyle w:val="StyleUnderline"/>
        </w:rPr>
        <w:t xml:space="preserve">a small impactor was used to make a crater on (162173) </w:t>
      </w:r>
      <w:proofErr w:type="spellStart"/>
      <w:r w:rsidRPr="00C87D2D">
        <w:rPr>
          <w:rStyle w:val="StyleUnderline"/>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274BE21E" w14:textId="77777777" w:rsidR="00142275" w:rsidRDefault="00142275" w:rsidP="00142275"/>
    <w:p w14:paraId="252E6507" w14:textId="77777777" w:rsidR="00142275" w:rsidRPr="00100A2B" w:rsidRDefault="00142275" w:rsidP="00142275">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7FE685FF" w14:textId="77777777" w:rsidR="00142275" w:rsidRPr="00100A2B" w:rsidRDefault="00142275" w:rsidP="00142275">
      <w:proofErr w:type="spellStart"/>
      <w:r w:rsidRPr="006C03CF">
        <w:rPr>
          <w:rStyle w:val="Style13ptBold"/>
        </w:rPr>
        <w:t>Intagliata</w:t>
      </w:r>
      <w:proofErr w:type="spellEnd"/>
      <w:r w:rsidRPr="006C03CF">
        <w:rPr>
          <w:rStyle w:val="Style13ptBold"/>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0" w:history="1">
        <w:r w:rsidRPr="00EA3CBA">
          <w:rPr>
            <w:rStyle w:val="Hyperlink"/>
          </w:rPr>
          <w:t>https://www.scientificamerican.com/podcast/episode/the-sneaky-danger-of-space-dust/</w:t>
        </w:r>
      </w:hyperlink>
      <w:r>
        <w:t>]//DDPT</w:t>
      </w:r>
    </w:p>
    <w:p w14:paraId="49AF7A47" w14:textId="77777777" w:rsidR="00142275" w:rsidRPr="00100A2B" w:rsidRDefault="00142275" w:rsidP="00142275">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6BF2CC55" w14:textId="77777777" w:rsidR="00142275" w:rsidRPr="00100A2B" w:rsidRDefault="00142275" w:rsidP="00142275">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1" w:history="1">
        <w:r w:rsidRPr="00100A2B">
          <w:rPr>
            <w:rStyle w:val="Hyperlink"/>
          </w:rPr>
          <w:t>baseball-sized chunks</w:t>
        </w:r>
      </w:hyperlink>
      <w:r w:rsidRPr="00100A2B">
        <w:t> of debris, </w:t>
      </w:r>
      <w:hyperlink r:id="rId12"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5C95D136" w14:textId="77777777" w:rsidR="00142275" w:rsidRPr="00100A2B" w:rsidRDefault="00142275" w:rsidP="00142275">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FD3883">
        <w:rPr>
          <w:rStyle w:val="Emphasis"/>
          <w:highlight w:val="green"/>
        </w:rPr>
        <w:t>going</w:t>
      </w:r>
      <w:r w:rsidRPr="00FD3883">
        <w:rPr>
          <w:rStyle w:val="Emphasis"/>
        </w:rPr>
        <w:t xml:space="preserve"> 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7A87FA07" w14:textId="77777777" w:rsidR="00142275" w:rsidRPr="00100A2B" w:rsidRDefault="00142275" w:rsidP="00142275">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4D8FD095" w14:textId="77777777" w:rsidR="00142275" w:rsidRPr="00100A2B" w:rsidRDefault="00142275" w:rsidP="00142275">
      <w:r w:rsidRPr="00100A2B">
        <w:t>"We also think this phenomenon can be attributed to some of the failures and anomalies we see on orbit, that right now are basically tagged as 'unknown cause.'"</w:t>
      </w:r>
    </w:p>
    <w:p w14:paraId="2141CFA7" w14:textId="77777777" w:rsidR="00142275" w:rsidRPr="00B607BB" w:rsidRDefault="00142275" w:rsidP="00142275">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B607BB">
        <w:rPr>
          <w:rStyle w:val="StyleUnderline"/>
        </w:rPr>
        <w:t xml:space="preserve">It </w:t>
      </w:r>
      <w:r w:rsidRPr="00B607BB">
        <w:rPr>
          <w:rStyle w:val="Emphasis"/>
        </w:rPr>
        <w:t>vaporizes and ionizes a bit of the ship</w:t>
      </w:r>
      <w:r w:rsidRPr="00B607BB">
        <w:rPr>
          <w:rStyle w:val="StyleUnderline"/>
        </w:rPr>
        <w:t xml:space="preserve">—and itself. </w:t>
      </w:r>
      <w:r w:rsidRPr="00B607BB">
        <w:rPr>
          <w:rStyle w:val="StyleUnderline"/>
          <w:highlight w:val="green"/>
        </w:rPr>
        <w:t xml:space="preserve">Which </w:t>
      </w:r>
      <w:r w:rsidRPr="00B607BB">
        <w:rPr>
          <w:rStyle w:val="Emphasis"/>
          <w:highlight w:val="green"/>
        </w:rPr>
        <w:t>generates a cloud of ions and electrons</w:t>
      </w:r>
      <w:r w:rsidRPr="00B607BB">
        <w:rPr>
          <w:rStyle w:val="Emphasis"/>
        </w:rPr>
        <w:t>, traveling at different speeds</w:t>
      </w:r>
      <w:r w:rsidRPr="00B607BB">
        <w:rPr>
          <w:rStyle w:val="StyleUnderline"/>
        </w:rPr>
        <w:t xml:space="preserve">. And then: "It's like a spring action, the </w:t>
      </w:r>
      <w:r w:rsidRPr="00B607BB">
        <w:rPr>
          <w:rStyle w:val="Emphasis"/>
        </w:rPr>
        <w:t>electrons</w:t>
      </w:r>
      <w:r w:rsidRPr="00B607BB">
        <w:rPr>
          <w:rStyle w:val="StyleUnderline"/>
        </w:rPr>
        <w:t xml:space="preserve"> are </w:t>
      </w:r>
      <w:r w:rsidRPr="00B607BB">
        <w:rPr>
          <w:rStyle w:val="Emphasis"/>
        </w:rPr>
        <w:t>pulled</w:t>
      </w:r>
      <w:r w:rsidRPr="00B607BB">
        <w:rPr>
          <w:rStyle w:val="StyleUnderline"/>
        </w:rPr>
        <w:t xml:space="preserve"> back </w:t>
      </w:r>
      <w:r w:rsidRPr="00B607BB">
        <w:rPr>
          <w:rStyle w:val="Emphasis"/>
        </w:rPr>
        <w:t>to the ions</w:t>
      </w:r>
      <w:r w:rsidRPr="00B607BB">
        <w:rPr>
          <w:rStyle w:val="StyleUnderline"/>
        </w:rPr>
        <w:t xml:space="preserve">, </w:t>
      </w:r>
      <w:r w:rsidRPr="00B607BB">
        <w:rPr>
          <w:rStyle w:val="Emphasis"/>
        </w:rPr>
        <w:t>ions</w:t>
      </w:r>
      <w:r w:rsidRPr="00B607BB">
        <w:rPr>
          <w:rStyle w:val="StyleUnderline"/>
        </w:rPr>
        <w:t xml:space="preserve"> are being </w:t>
      </w:r>
      <w:r w:rsidRPr="00B607BB">
        <w:rPr>
          <w:rStyle w:val="Emphasis"/>
        </w:rPr>
        <w:t>pushed ahead a little</w:t>
      </w:r>
      <w:r w:rsidRPr="00B607BB">
        <w:rPr>
          <w:rStyle w:val="StyleUnderline"/>
        </w:rPr>
        <w:t xml:space="preserve"> bit. And then the elect</w:t>
      </w:r>
      <w:r w:rsidRPr="00B607BB">
        <w:rPr>
          <w:rStyle w:val="Emphasis"/>
        </w:rPr>
        <w:t>rons overshoot the ions, so they oscillate, and then they go back out again</w:t>
      </w:r>
      <w:r w:rsidRPr="00B607BB">
        <w:rPr>
          <w:rStyle w:val="StyleUnderline"/>
        </w:rPr>
        <w:t>.”</w:t>
      </w:r>
    </w:p>
    <w:p w14:paraId="74C8063E" w14:textId="77777777" w:rsidR="00142275" w:rsidRDefault="00142275" w:rsidP="00142275">
      <w:r w:rsidRPr="00B607BB">
        <w:rPr>
          <w:rStyle w:val="StyleUnderline"/>
        </w:rPr>
        <w:t xml:space="preserve">That </w:t>
      </w:r>
      <w:r w:rsidRPr="00B607BB">
        <w:rPr>
          <w:rStyle w:val="Emphasis"/>
        </w:rPr>
        <w:t>movement</w:t>
      </w:r>
      <w:r w:rsidRPr="00B607BB">
        <w:rPr>
          <w:rStyle w:val="StyleUnderline"/>
        </w:rPr>
        <w:t xml:space="preserve"> of electrons</w:t>
      </w:r>
      <w:r w:rsidRPr="00932791">
        <w:rPr>
          <w:rStyle w:val="StyleUnderline"/>
          <w:highlight w:val="green"/>
        </w:rPr>
        <w:t xml:space="preserve">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3" w:history="1">
        <w:r w:rsidRPr="00100A2B">
          <w:rPr>
            <w:rStyle w:val="Hyperlink"/>
          </w:rPr>
          <w:t>Particle-in-cell simulations of an RF emission mechanism associated with hypervelocity impact plasmas</w:t>
        </w:r>
      </w:hyperlink>
      <w:r w:rsidRPr="00100A2B">
        <w:t>]</w:t>
      </w:r>
    </w:p>
    <w:p w14:paraId="38A46ACA" w14:textId="77777777" w:rsidR="00142275" w:rsidRPr="00355308" w:rsidRDefault="00142275" w:rsidP="00142275"/>
    <w:p w14:paraId="16A1A160" w14:textId="77777777" w:rsidR="00142275" w:rsidRPr="00355308" w:rsidRDefault="00142275" w:rsidP="00142275">
      <w:pPr>
        <w:pStyle w:val="Heading4"/>
        <w:rPr>
          <w:rFonts w:cs="Calibri"/>
        </w:rPr>
      </w:pPr>
      <w:r w:rsidRPr="00355308">
        <w:rPr>
          <w:rFonts w:cs="Calibri"/>
        </w:rPr>
        <w:lastRenderedPageBreak/>
        <w:t xml:space="preserve">An increase in space debris and dust from mining collides with key defense satellites </w:t>
      </w:r>
    </w:p>
    <w:p w14:paraId="51B8991F" w14:textId="77777777" w:rsidR="00142275" w:rsidRPr="00355308" w:rsidRDefault="00142275" w:rsidP="00142275">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4" w:history="1">
        <w:r w:rsidRPr="00355308">
          <w:rPr>
            <w:rStyle w:val="Hyperlink"/>
            <w:sz w:val="16"/>
          </w:rPr>
          <w:t>https://www.newscientist.com/article/mg22630235-100-dust-from-asteroid-mining-spells-danger-for-satellites/</w:t>
        </w:r>
      </w:hyperlink>
      <w:r w:rsidRPr="00355308">
        <w:rPr>
          <w:sz w:val="16"/>
        </w:rPr>
        <w:t xml:space="preserve"> DD AG</w:t>
      </w:r>
    </w:p>
    <w:p w14:paraId="31D70B69" w14:textId="77777777" w:rsidR="00142275" w:rsidRPr="00355308" w:rsidRDefault="00142275" w:rsidP="00142275">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21DD8A1F" w14:textId="77777777" w:rsidR="00142275" w:rsidRPr="00355308" w:rsidRDefault="00142275" w:rsidP="00142275">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4B088BF8" w14:textId="77777777" w:rsidR="00142275" w:rsidRPr="00355308" w:rsidRDefault="00142275" w:rsidP="00142275">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21EE9897" w14:textId="77777777" w:rsidR="00142275" w:rsidRPr="00355308" w:rsidRDefault="00142275" w:rsidP="00142275">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5960971F" w14:textId="77777777" w:rsidR="00142275" w:rsidRPr="00355308" w:rsidRDefault="00142275" w:rsidP="00142275">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699257ED" w14:textId="77777777" w:rsidR="00142275" w:rsidRDefault="00142275" w:rsidP="00142275">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2E440CDE" w14:textId="77777777" w:rsidR="00142275" w:rsidRPr="00355308" w:rsidRDefault="00142275" w:rsidP="00142275">
      <w:pPr>
        <w:pStyle w:val="Heading4"/>
        <w:rPr>
          <w:rFonts w:cs="Calibri"/>
        </w:rPr>
      </w:pPr>
      <w:r w:rsidRPr="00355308">
        <w:rPr>
          <w:rFonts w:cs="Calibri"/>
        </w:rPr>
        <w:t>Laundry list of impacts – compromised communication, loss of military capability and more</w:t>
      </w:r>
    </w:p>
    <w:p w14:paraId="03AE7E76" w14:textId="77777777" w:rsidR="00142275" w:rsidRPr="00355308" w:rsidRDefault="00142275" w:rsidP="00142275">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5" w:history="1">
        <w:r w:rsidRPr="00355308">
          <w:rPr>
            <w:rStyle w:val="Hyperlink"/>
            <w:sz w:val="16"/>
          </w:rPr>
          <w:t>https://gizmodo.com/what-would-happen-if-all-our-satellites-were-suddenly-d-1709006681</w:t>
        </w:r>
      </w:hyperlink>
      <w:r w:rsidRPr="00355308">
        <w:rPr>
          <w:sz w:val="16"/>
        </w:rPr>
        <w:t xml:space="preserve"> DD AG</w:t>
      </w:r>
    </w:p>
    <w:p w14:paraId="5836383A" w14:textId="77777777" w:rsidR="00142275" w:rsidRPr="00355308" w:rsidRDefault="00142275" w:rsidP="00142275">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3317EE3A" w14:textId="77777777" w:rsidR="00142275" w:rsidRPr="00355308" w:rsidRDefault="00142275" w:rsidP="00142275">
      <w:pPr>
        <w:rPr>
          <w:sz w:val="16"/>
        </w:rPr>
      </w:pPr>
      <w:r w:rsidRPr="00355308">
        <w:rPr>
          <w:sz w:val="16"/>
        </w:rPr>
        <w:t>Compromised Communications</w:t>
      </w:r>
    </w:p>
    <w:p w14:paraId="381AE2CA" w14:textId="77777777" w:rsidR="00142275" w:rsidRPr="00355308" w:rsidRDefault="00142275" w:rsidP="00142275">
      <w:pPr>
        <w:rPr>
          <w:sz w:val="16"/>
        </w:rPr>
      </w:pPr>
      <w:r w:rsidRPr="00355308">
        <w:rPr>
          <w:sz w:val="16"/>
        </w:rPr>
        <w:lastRenderedPageBreak/>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7A7B304D" w14:textId="77777777" w:rsidR="00142275" w:rsidRPr="00355308" w:rsidRDefault="00142275" w:rsidP="00142275">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62F900C4" w14:textId="77777777" w:rsidR="00142275" w:rsidRPr="00355308" w:rsidRDefault="00142275" w:rsidP="00142275">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059F56B8" w14:textId="77777777" w:rsidR="00142275" w:rsidRPr="00355308" w:rsidRDefault="00142275" w:rsidP="00142275">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4CCE7974" w14:textId="77777777" w:rsidR="00142275" w:rsidRPr="00355308" w:rsidRDefault="00142275" w:rsidP="00142275">
      <w:pPr>
        <w:rPr>
          <w:sz w:val="16"/>
        </w:rPr>
      </w:pPr>
      <w:r w:rsidRPr="00355308">
        <w:rPr>
          <w:sz w:val="16"/>
        </w:rPr>
        <w:t>“Indeed, a lot of television would suddenly disappear,” says McDowell. “A sizable portion of TV comes from cable whose companies relay programming from satellites to their hubs.”</w:t>
      </w:r>
    </w:p>
    <w:p w14:paraId="28164237" w14:textId="77777777" w:rsidR="00142275" w:rsidRPr="00355308" w:rsidRDefault="00142275" w:rsidP="00142275">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78F7011B" w14:textId="77777777" w:rsidR="00142275" w:rsidRPr="00355308" w:rsidRDefault="00142275" w:rsidP="00142275">
      <w:pPr>
        <w:rPr>
          <w:sz w:val="16"/>
        </w:rPr>
      </w:pPr>
      <w:r w:rsidRPr="00355308">
        <w:rPr>
          <w:sz w:val="16"/>
        </w:rPr>
        <w:t>The sudden loss of satellite capability would have a profound effect on the military.</w:t>
      </w:r>
    </w:p>
    <w:p w14:paraId="36F273CD" w14:textId="77777777" w:rsidR="00142275" w:rsidRPr="00355308" w:rsidRDefault="00142275" w:rsidP="00142275">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0E515738" w14:textId="77777777" w:rsidR="00142275" w:rsidRPr="00355308" w:rsidRDefault="00142275" w:rsidP="00142275">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618BA75B" w14:textId="77777777" w:rsidR="00142275" w:rsidRPr="00355308" w:rsidRDefault="00142275" w:rsidP="00142275">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45A027BF" w14:textId="77777777" w:rsidR="00142275" w:rsidRPr="00355308" w:rsidRDefault="00142275" w:rsidP="00142275">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2C21B47D" w14:textId="77777777" w:rsidR="00142275" w:rsidRPr="00355308" w:rsidRDefault="00142275" w:rsidP="00142275">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2415DAAE" w14:textId="77777777" w:rsidR="00142275" w:rsidRPr="00355308" w:rsidRDefault="00142275" w:rsidP="00142275">
      <w:pPr>
        <w:rPr>
          <w:sz w:val="16"/>
        </w:rPr>
      </w:pPr>
      <w:r w:rsidRPr="00355308">
        <w:rPr>
          <w:sz w:val="16"/>
        </w:rPr>
        <w:t>There’s also the effect on science to consider. Much of what we know about climate change comes from satellites.</w:t>
      </w:r>
    </w:p>
    <w:p w14:paraId="757312AF" w14:textId="77777777" w:rsidR="00142275" w:rsidRDefault="00142275" w:rsidP="00142275">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5AA0BCBB" w14:textId="77777777" w:rsidR="00142275" w:rsidRDefault="00142275" w:rsidP="00142275">
      <w:pPr>
        <w:pStyle w:val="Heading1"/>
      </w:pPr>
      <w:r>
        <w:lastRenderedPageBreak/>
        <w:t>Framework</w:t>
      </w:r>
    </w:p>
    <w:p w14:paraId="63754732" w14:textId="77777777" w:rsidR="00142275" w:rsidRDefault="00142275" w:rsidP="00142275">
      <w:pPr>
        <w:spacing w:after="200" w:line="240" w:lineRule="auto"/>
        <w:rPr>
          <w:rFonts w:asciiTheme="minorHAnsi" w:eastAsia="Times New Roman" w:hAnsiTheme="minorHAnsi" w:cstheme="minorHAnsi"/>
          <w:b/>
          <w:bCs/>
          <w:color w:val="000000"/>
          <w:sz w:val="26"/>
          <w:szCs w:val="26"/>
        </w:rPr>
      </w:pPr>
      <w:r>
        <w:rPr>
          <w:rFonts w:asciiTheme="minorHAnsi" w:eastAsia="Times New Roman" w:hAnsiTheme="minorHAnsi" w:cstheme="minorHAnsi"/>
          <w:b/>
          <w:bCs/>
          <w:color w:val="000000"/>
          <w:sz w:val="26"/>
          <w:szCs w:val="26"/>
        </w:rPr>
        <w:t>The standard is maximizing expected wellbeing.</w:t>
      </w:r>
    </w:p>
    <w:p w14:paraId="25392D45" w14:textId="77777777" w:rsidR="00142275" w:rsidRPr="006727CE" w:rsidRDefault="00142275" w:rsidP="00142275">
      <w:pPr>
        <w:pStyle w:val="Heading4"/>
      </w:pPr>
      <w:r w:rsidRPr="006727CE">
        <w:t>Utilitarianism respects the moral equality of individuals.</w:t>
      </w:r>
    </w:p>
    <w:p w14:paraId="1D8A7D52" w14:textId="77777777" w:rsidR="00142275" w:rsidRPr="00731E9E" w:rsidRDefault="00142275" w:rsidP="00142275">
      <w:pPr>
        <w:spacing w:after="200" w:line="240" w:lineRule="auto"/>
        <w:rPr>
          <w:rFonts w:ascii="Times New Roman" w:eastAsia="Times New Roman" w:hAnsi="Times New Roman" w:cs="Times New Roman"/>
          <w:sz w:val="24"/>
        </w:rPr>
      </w:pPr>
      <w:r w:rsidRPr="006727CE">
        <w:rPr>
          <w:rStyle w:val="Style13ptBold"/>
        </w:rPr>
        <w:t>Philosopher Eric Rakowski explains</w:t>
      </w:r>
      <w:r w:rsidRPr="00731E9E">
        <w:rPr>
          <w:rFonts w:ascii="Times New Roman" w:eastAsia="Times New Roman" w:hAnsi="Times New Roman" w:cs="Times New Roman"/>
          <w:color w:val="000000"/>
          <w:sz w:val="6"/>
          <w:szCs w:val="6"/>
          <w:shd w:val="clear" w:color="auto" w:fill="FFFFFF"/>
        </w:rPr>
        <w:t>.</w:t>
      </w:r>
      <w:r w:rsidRPr="00731E9E">
        <w:rPr>
          <w:rFonts w:ascii="Times New Roman" w:eastAsia="Times New Roman" w:hAnsi="Times New Roman" w:cs="Times New Roman"/>
          <w:color w:val="000000"/>
          <w:sz w:val="16"/>
          <w:szCs w:val="16"/>
          <w:shd w:val="clear" w:color="auto" w:fill="FFFFFF"/>
        </w:rPr>
        <w:t xml:space="preserve"> “Taking and Saving Lives.” Columbia Law Review. June 1993.</w:t>
      </w:r>
    </w:p>
    <w:p w14:paraId="64F670AE" w14:textId="77777777" w:rsidR="00142275" w:rsidRPr="003E2B9C" w:rsidRDefault="00142275" w:rsidP="00142275">
      <w:pPr>
        <w:spacing w:after="200" w:line="240" w:lineRule="auto"/>
        <w:rPr>
          <w:rStyle w:val="Style13ptBold"/>
          <w:rFonts w:ascii="Times New Roman" w:eastAsia="Times New Roman" w:hAnsi="Times New Roman" w:cs="Times New Roman"/>
          <w:b w:val="0"/>
          <w:sz w:val="24"/>
        </w:rPr>
      </w:pPr>
      <w:r w:rsidRPr="00731E9E">
        <w:rPr>
          <w:rFonts w:ascii="Times New Roman" w:eastAsia="Times New Roman" w:hAnsi="Times New Roman" w:cs="Times New Roman"/>
          <w:color w:val="000000"/>
          <w:sz w:val="14"/>
          <w:szCs w:val="14"/>
        </w:rPr>
        <w:t>On one side</w:t>
      </w:r>
      <w:r w:rsidRPr="00731E9E">
        <w:rPr>
          <w:rFonts w:ascii="Times New Roman" w:eastAsia="Times New Roman" w:hAnsi="Times New Roman" w:cs="Times New Roman"/>
          <w:b/>
          <w:bCs/>
          <w:color w:val="000000"/>
          <w:sz w:val="32"/>
          <w:szCs w:val="32"/>
        </w:rPr>
        <w:t xml:space="preserve">, </w:t>
      </w:r>
      <w:r w:rsidRPr="006727CE">
        <w:rPr>
          <w:rFonts w:ascii="Times New Roman" w:eastAsia="Times New Roman" w:hAnsi="Times New Roman" w:cs="Times New Roman"/>
          <w:b/>
          <w:bCs/>
          <w:color w:val="000000"/>
          <w:sz w:val="24"/>
          <w:highlight w:val="green"/>
          <w:u w:val="single"/>
        </w:rPr>
        <w:t>it presses toward the consequentialist view that</w:t>
      </w:r>
      <w:r w:rsidRPr="006727CE">
        <w:rPr>
          <w:rFonts w:ascii="Times New Roman" w:eastAsia="Times New Roman" w:hAnsi="Times New Roman" w:cs="Times New Roman"/>
          <w:color w:val="000000"/>
          <w:sz w:val="10"/>
          <w:szCs w:val="10"/>
          <w:highlight w:val="green"/>
          <w:u w:val="single"/>
        </w:rPr>
        <w:t xml:space="preserve"> </w:t>
      </w:r>
      <w:r w:rsidRPr="006727CE">
        <w:rPr>
          <w:rFonts w:ascii="Times New Roman" w:eastAsia="Times New Roman" w:hAnsi="Times New Roman" w:cs="Times New Roman"/>
          <w:b/>
          <w:bCs/>
          <w:color w:val="000000"/>
          <w:szCs w:val="22"/>
          <w:highlight w:val="green"/>
          <w:u w:val="single"/>
        </w:rPr>
        <w:t xml:space="preserve">individuals' status as moral equals </w:t>
      </w:r>
      <w:r w:rsidRPr="006727CE">
        <w:rPr>
          <w:rFonts w:ascii="Times New Roman" w:eastAsia="Times New Roman" w:hAnsi="Times New Roman" w:cs="Times New Roman"/>
          <w:b/>
          <w:bCs/>
          <w:color w:val="000000"/>
          <w:sz w:val="24"/>
          <w:highlight w:val="green"/>
          <w:u w:val="single"/>
        </w:rPr>
        <w:t>requires that the number of people</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b/>
          <w:bCs/>
          <w:color w:val="000000"/>
          <w:sz w:val="14"/>
          <w:szCs w:val="14"/>
        </w:rPr>
        <w:t>kept</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alive be maximized</w:t>
      </w:r>
      <w:r w:rsidRPr="00731E9E">
        <w:rPr>
          <w:rFonts w:ascii="Times New Roman" w:eastAsia="Times New Roman" w:hAnsi="Times New Roman" w:cs="Times New Roman"/>
          <w:b/>
          <w:bCs/>
          <w:color w:val="000000"/>
          <w:sz w:val="24"/>
          <w:u w:val="single"/>
        </w:rPr>
        <w:t>.</w:t>
      </w:r>
      <w:r w:rsidRPr="00731E9E">
        <w:rPr>
          <w:rFonts w:ascii="Times New Roman" w:eastAsia="Times New Roman" w:hAnsi="Times New Roman" w:cs="Times New Roman"/>
          <w:b/>
          <w:bCs/>
          <w:color w:val="000000"/>
          <w:sz w:val="16"/>
          <w:szCs w:val="16"/>
        </w:rPr>
        <w:t xml:space="preserve"> </w:t>
      </w:r>
      <w:r w:rsidRPr="00731E9E">
        <w:rPr>
          <w:rFonts w:ascii="Times New Roman" w:eastAsia="Times New Roman" w:hAnsi="Times New Roman" w:cs="Times New Roman"/>
          <w:color w:val="000000"/>
          <w:sz w:val="14"/>
          <w:szCs w:val="14"/>
        </w:rPr>
        <w:t>Only in this way, the thought runs, can we give due weight to the fundamental equality of persons;</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allow more deaths when we can ensure fewer</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is to</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treat[s] some</w:t>
      </w:r>
      <w:r w:rsidRPr="00731E9E">
        <w:rPr>
          <w:rFonts w:ascii="Times New Roman" w:eastAsia="Times New Roman" w:hAnsi="Times New Roman" w:cs="Times New Roman"/>
          <w:color w:val="000000"/>
          <w:szCs w:val="22"/>
          <w:u w:val="single"/>
        </w:rPr>
        <w:t xml:space="preserve"> </w:t>
      </w:r>
      <w:r w:rsidRPr="00731E9E">
        <w:rPr>
          <w:rFonts w:ascii="Times New Roman" w:eastAsia="Times New Roman" w:hAnsi="Times New Roman" w:cs="Times New Roman"/>
          <w:color w:val="000000"/>
          <w:sz w:val="14"/>
          <w:szCs w:val="14"/>
        </w:rPr>
        <w:t>people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less valuable[.]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than others.</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Further,</w:t>
      </w:r>
      <w:r w:rsidRPr="00731E9E">
        <w:rPr>
          <w:rFonts w:ascii="Times New Roman" w:eastAsia="Times New Roman" w:hAnsi="Times New Roman" w:cs="Times New Roman"/>
          <w:b/>
          <w:bCs/>
          <w:color w:val="000000"/>
          <w:sz w:val="16"/>
          <w:szCs w:val="16"/>
          <w:u w:val="single"/>
        </w:rPr>
        <w:t xml:space="preserve"> </w:t>
      </w:r>
      <w:r w:rsidRPr="00731E9E">
        <w:rPr>
          <w:rFonts w:ascii="Times New Roman" w:eastAsia="Times New Roman" w:hAnsi="Times New Roman" w:cs="Times New Roman"/>
          <w:color w:val="000000"/>
          <w:sz w:val="14"/>
          <w:szCs w:val="14"/>
        </w:rPr>
        <w:t>killing some to save others, or letting some die for that purpose</w:t>
      </w:r>
      <w:r w:rsidRPr="00731E9E">
        <w:rPr>
          <w:rFonts w:ascii="Times New Roman" w:eastAsia="Times New Roman" w:hAnsi="Times New Roman" w:cs="Times New Roman"/>
          <w:b/>
          <w:bCs/>
          <w:color w:val="000000"/>
          <w:sz w:val="14"/>
          <w:szCs w:val="14"/>
        </w:rPr>
        <w:t>,</w:t>
      </w:r>
      <w:r w:rsidRPr="00731E9E">
        <w:rPr>
          <w:rFonts w:ascii="Times New Roman" w:eastAsia="Times New Roman" w:hAnsi="Times New Roman" w:cs="Times New Roman"/>
          <w:color w:val="000000"/>
          <w:sz w:val="14"/>
          <w:szCs w:val="14"/>
        </w:rPr>
        <w:t xml:space="preserve"> </w:t>
      </w:r>
      <w:r w:rsidRPr="006727CE">
        <w:rPr>
          <w:rFonts w:ascii="Times New Roman" w:eastAsia="Times New Roman" w:hAnsi="Times New Roman" w:cs="Times New Roman"/>
          <w:b/>
          <w:bCs/>
          <w:color w:val="000000"/>
          <w:sz w:val="24"/>
          <w:highlight w:val="green"/>
          <w:u w:val="single"/>
        </w:rPr>
        <w:t>does not entail that those who are killed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or left to their fate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are being used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means to</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the well-being of</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others, as would be true if they were slain</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or left to drown</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please [other] people[.]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who would live anyway. They do, of course, in some cases serve as means. But they do not act merely as means. Those who die are no less ends than those who live</w:t>
      </w:r>
      <w:r w:rsidRPr="00731E9E">
        <w:rPr>
          <w:rFonts w:ascii="Times New Roman" w:eastAsia="Times New Roman" w:hAnsi="Times New Roman" w:cs="Times New Roman"/>
          <w:b/>
          <w:bCs/>
          <w:color w:val="000000"/>
          <w:sz w:val="14"/>
          <w:szCs w:val="14"/>
        </w:rPr>
        <w:t>. It is because they are also no more ends than others whose lives are in the balance that an impartial decision-maker must choose to save the more numerous group[.], even if she must kill to do so.</w:t>
      </w:r>
    </w:p>
    <w:p w14:paraId="4D13C8A4" w14:textId="77777777" w:rsidR="00A36186" w:rsidRDefault="00CD622C"/>
    <w:sectPr w:rsidR="00A361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AD7"/>
    <w:rsid w:val="00142275"/>
    <w:rsid w:val="00675F5E"/>
    <w:rsid w:val="008A6B0D"/>
    <w:rsid w:val="009D5714"/>
    <w:rsid w:val="00A562B5"/>
    <w:rsid w:val="00B74AA7"/>
    <w:rsid w:val="00CD622C"/>
    <w:rsid w:val="00F04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E4FAD51"/>
  <w15:chartTrackingRefBased/>
  <w15:docId w15:val="{D201D4C9-CEA4-7C4E-B5EB-B03B218A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42275"/>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1422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422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422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14227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14227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142275"/>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142275"/>
    <w:rPr>
      <w:rFonts w:ascii="Calibri" w:eastAsiaTheme="majorEastAsia" w:hAnsi="Calibri" w:cstheme="majorBidi"/>
      <w:b/>
      <w:bCs/>
      <w:sz w:val="44"/>
      <w:szCs w:val="44"/>
      <w:u w:val="double"/>
      <w:lang w:eastAsia="en-US"/>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42275"/>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142275"/>
    <w:rPr>
      <w:rFonts w:ascii="Calibri" w:eastAsiaTheme="majorEastAsia" w:hAnsi="Calibri" w:cstheme="majorBidi"/>
      <w:b/>
      <w:bCs/>
      <w:sz w:val="26"/>
      <w:szCs w:val="26"/>
      <w:lang w:eastAsia="en-US"/>
    </w:rPr>
  </w:style>
  <w:style w:type="character" w:customStyle="1" w:styleId="Heading5Char">
    <w:name w:val="Heading 5 Char"/>
    <w:basedOn w:val="DefaultParagraphFont"/>
    <w:link w:val="Heading5"/>
    <w:uiPriority w:val="9"/>
    <w:semiHidden/>
    <w:rsid w:val="00142275"/>
    <w:rPr>
      <w:rFonts w:asciiTheme="majorHAnsi" w:eastAsiaTheme="majorEastAsia" w:hAnsiTheme="majorHAnsi" w:cstheme="majorBidi"/>
      <w:color w:val="2F5496" w:themeColor="accent1" w:themeShade="BF"/>
      <w:sz w:val="22"/>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142275"/>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142275"/>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142275"/>
    <w:rPr>
      <w:rFonts w:ascii="Calibri" w:hAnsi="Calibri" w:cs="Calibri"/>
      <w:b/>
      <w:iCs/>
      <w:sz w:val="22"/>
      <w:u w:val="single"/>
      <w:bdr w:val="single" w:sz="8" w:space="0" w:color="auto"/>
    </w:rPr>
  </w:style>
  <w:style w:type="paragraph" w:customStyle="1" w:styleId="textbold">
    <w:name w:val="text bold"/>
    <w:basedOn w:val="Normal"/>
    <w:link w:val="Emphasis"/>
    <w:uiPriority w:val="20"/>
    <w:qFormat/>
    <w:rsid w:val="0014227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lang w:eastAsia="zh-CN"/>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42275"/>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142275"/>
    <w:pPr>
      <w:keepNext w:val="0"/>
      <w:keepLines w:val="0"/>
      <w:spacing w:before="0" w:line="254" w:lineRule="auto"/>
      <w:outlineLvl w:val="9"/>
    </w:pPr>
    <w:rPr>
      <w:rFonts w:asciiTheme="minorHAnsi" w:eastAsiaTheme="minorEastAsia" w:hAnsiTheme="minorHAnsi" w:cstheme="minorBidi"/>
      <w:b w:val="0"/>
      <w:bCs w:val="0"/>
      <w:sz w:val="24"/>
      <w:szCs w:val="24"/>
      <w:lang w:eastAsia="zh-CN"/>
    </w:rPr>
  </w:style>
  <w:style w:type="character" w:styleId="FollowedHyperlink">
    <w:name w:val="FollowedHyperlink"/>
    <w:basedOn w:val="DefaultParagraphFont"/>
    <w:uiPriority w:val="99"/>
    <w:semiHidden/>
    <w:unhideWhenUsed/>
    <w:rsid w:val="00142275"/>
    <w:rPr>
      <w:color w:val="auto"/>
      <w:u w:val="none"/>
    </w:rPr>
  </w:style>
  <w:style w:type="paragraph" w:styleId="DocumentMap">
    <w:name w:val="Document Map"/>
    <w:basedOn w:val="Normal"/>
    <w:link w:val="DocumentMapChar"/>
    <w:uiPriority w:val="99"/>
    <w:semiHidden/>
    <w:unhideWhenUsed/>
    <w:rsid w:val="001422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2275"/>
    <w:rPr>
      <w:rFonts w:ascii="Lucida Grande" w:hAnsi="Lucida Grande" w:cs="Lucida Grand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abstract=3397559" TargetMode="External"/><Relationship Id="rId13" Type="http://schemas.openxmlformats.org/officeDocument/2006/relationships/hyperlink" Target="http://aip.scitation.org/doi/full/10.1063/1.4980833" TargetMode="External"/><Relationship Id="rId3" Type="http://schemas.openxmlformats.org/officeDocument/2006/relationships/settings" Target="settings.xml"/><Relationship Id="rId7" Type="http://schemas.openxmlformats.org/officeDocument/2006/relationships/hyperlink" Target="https://academic.oup.com/astrogeo/article/56/5/5.15/235650" TargetMode="External"/><Relationship Id="rId12" Type="http://schemas.openxmlformats.org/officeDocument/2006/relationships/hyperlink" Target="https://www.orbitaldebris.jsc.nasa.gov/faq.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www.scientificamerican.com/article/orbital-debris-space-fence/" TargetMode="External"/><Relationship Id="rId5" Type="http://schemas.openxmlformats.org/officeDocument/2006/relationships/hyperlink" Target="https://iislweb.org/docs/Diederiks2007.pdf" TargetMode="External"/><Relationship Id="rId15" Type="http://schemas.openxmlformats.org/officeDocument/2006/relationships/hyperlink" Target="https://gizmodo.com/what-would-happen-if-all-our-satellites-were-suddenly-d-1709006681" TargetMode="External"/><Relationship Id="rId10" Type="http://schemas.openxmlformats.org/officeDocument/2006/relationships/hyperlink" Target="https://www.scientificamerican.com/podcast/episode/the-sneaky-danger-of-space-dust/" TargetMode="External"/><Relationship Id="rId4" Type="http://schemas.openxmlformats.org/officeDocument/2006/relationships/webSettings" Target="webSettings.xml"/><Relationship Id="rId9" Type="http://schemas.openxmlformats.org/officeDocument/2006/relationships/hyperlink" Target="https://www.science.org/doi/full/10.1126/science.abd3402" TargetMode="External"/><Relationship Id="rId14" Type="http://schemas.openxmlformats.org/officeDocument/2006/relationships/hyperlink" Target="https://www.newscientist.com/article/mg22630235-100-dust-from-asteroid-mining-spells-danger-for-satelli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21</Pages>
  <Words>14860</Words>
  <Characters>84702</Characters>
  <Application>Microsoft Office Word</Application>
  <DocSecurity>0</DocSecurity>
  <Lines>705</Lines>
  <Paragraphs>198</Paragraphs>
  <ScaleCrop>false</ScaleCrop>
  <Company/>
  <LinksUpToDate>false</LinksUpToDate>
  <CharactersWithSpaces>99364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3</cp:revision>
  <dcterms:created xsi:type="dcterms:W3CDTF">2022-01-28T21:09:00Z</dcterms:created>
  <dcterms:modified xsi:type="dcterms:W3CDTF">2022-01-28T22:00:00Z</dcterms:modified>
</cp:coreProperties>
</file>