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BAB4CC" w14:textId="6B492EBC" w:rsidR="00130FC9" w:rsidRDefault="00130FC9" w:rsidP="00826C08">
      <w:pPr>
        <w:pStyle w:val="Heading1"/>
      </w:pPr>
      <w:r>
        <w:t>1AR</w:t>
      </w:r>
    </w:p>
    <w:p w14:paraId="1F4BC900" w14:textId="66064D85" w:rsidR="007868B6" w:rsidRDefault="007868B6" w:rsidP="00F86F24">
      <w:pPr>
        <w:pStyle w:val="Heading3"/>
      </w:pPr>
      <w:r>
        <w:lastRenderedPageBreak/>
        <w:t>Theory</w:t>
      </w:r>
    </w:p>
    <w:p w14:paraId="0C9B9D7C" w14:textId="77777777" w:rsidR="007868B6" w:rsidRPr="00355308" w:rsidRDefault="007868B6" w:rsidP="007868B6">
      <w:pPr>
        <w:pStyle w:val="Heading4"/>
        <w:rPr>
          <w:rFonts w:cs="Calibri"/>
          <w:color w:val="000000" w:themeColor="text1"/>
        </w:rPr>
      </w:pPr>
      <w:proofErr w:type="spellStart"/>
      <w:r w:rsidRPr="00355308">
        <w:rPr>
          <w:rFonts w:cs="Calibri"/>
          <w:color w:val="000000" w:themeColor="text1"/>
        </w:rPr>
        <w:t>Interp</w:t>
      </w:r>
      <w:proofErr w:type="spellEnd"/>
      <w:r w:rsidRPr="00355308">
        <w:rPr>
          <w:rFonts w:cs="Calibri"/>
          <w:color w:val="000000" w:themeColor="text1"/>
        </w:rPr>
        <w:t xml:space="preserve">: The neg must specify the status of all advocacies in the 1NC during the 1NC. To clarify, you must say if advocacies are condo, </w:t>
      </w:r>
      <w:proofErr w:type="spellStart"/>
      <w:r w:rsidRPr="00355308">
        <w:rPr>
          <w:rFonts w:cs="Calibri"/>
          <w:color w:val="000000" w:themeColor="text1"/>
        </w:rPr>
        <w:t>uncondo</w:t>
      </w:r>
      <w:proofErr w:type="spellEnd"/>
      <w:r w:rsidRPr="00355308">
        <w:rPr>
          <w:rFonts w:cs="Calibri"/>
          <w:color w:val="000000" w:themeColor="text1"/>
        </w:rPr>
        <w:t xml:space="preserve">, or </w:t>
      </w:r>
      <w:proofErr w:type="spellStart"/>
      <w:r w:rsidRPr="00355308">
        <w:rPr>
          <w:rFonts w:cs="Calibri"/>
          <w:color w:val="000000" w:themeColor="text1"/>
        </w:rPr>
        <w:t>dispo</w:t>
      </w:r>
      <w:proofErr w:type="spellEnd"/>
      <w:r w:rsidRPr="00355308">
        <w:rPr>
          <w:rFonts w:cs="Calibri"/>
          <w:color w:val="000000" w:themeColor="text1"/>
        </w:rPr>
        <w:t xml:space="preserve"> in the 1NC.</w:t>
      </w:r>
    </w:p>
    <w:p w14:paraId="48F55EEF" w14:textId="77777777" w:rsidR="007868B6" w:rsidRPr="00355308" w:rsidRDefault="007868B6" w:rsidP="007868B6">
      <w:pPr>
        <w:pStyle w:val="Heading4"/>
        <w:rPr>
          <w:rFonts w:cs="Calibri"/>
          <w:color w:val="000000" w:themeColor="text1"/>
        </w:rPr>
      </w:pPr>
      <w:r w:rsidRPr="00355308">
        <w:rPr>
          <w:rFonts w:cs="Calibri"/>
          <w:color w:val="000000" w:themeColor="text1"/>
        </w:rPr>
        <w:t>Violation – they didn’t</w:t>
      </w:r>
    </w:p>
    <w:p w14:paraId="1AD8DCCE" w14:textId="47D78783" w:rsidR="007868B6" w:rsidRPr="007868B6" w:rsidRDefault="007868B6" w:rsidP="007868B6">
      <w:pPr>
        <w:pStyle w:val="Heading4"/>
        <w:rPr>
          <w:rFonts w:cs="Calibri"/>
          <w:color w:val="000000" w:themeColor="text1"/>
        </w:rPr>
      </w:pPr>
      <w:r w:rsidRPr="00355308">
        <w:rPr>
          <w:rFonts w:cs="Calibri"/>
          <w:color w:val="000000" w:themeColor="text1"/>
        </w:rPr>
        <w:t xml:space="preserve">Strat Skew – waiting till CX means I lose 7 minutes to prep answers and determine strategies like reading case outweighs or theory. </w:t>
      </w:r>
      <w:proofErr w:type="spellStart"/>
      <w:r w:rsidRPr="00355308">
        <w:rPr>
          <w:rFonts w:cs="Calibri"/>
          <w:color w:val="000000" w:themeColor="text1"/>
        </w:rPr>
        <w:t>Irreciprocal</w:t>
      </w:r>
      <w:proofErr w:type="spellEnd"/>
      <w:r w:rsidRPr="00355308">
        <w:rPr>
          <w:rFonts w:cs="Calibri"/>
          <w:color w:val="000000" w:themeColor="text1"/>
        </w:rPr>
        <w:t xml:space="preserve"> since you know the </w:t>
      </w:r>
      <w:proofErr w:type="spellStart"/>
      <w:r w:rsidRPr="00355308">
        <w:rPr>
          <w:rFonts w:cs="Calibri"/>
          <w:color w:val="000000" w:themeColor="text1"/>
        </w:rPr>
        <w:t>aff</w:t>
      </w:r>
      <w:proofErr w:type="spellEnd"/>
      <w:r w:rsidRPr="00355308">
        <w:rPr>
          <w:rFonts w:cs="Calibri"/>
          <w:color w:val="000000" w:themeColor="text1"/>
        </w:rPr>
        <w:t xml:space="preserve"> is </w:t>
      </w:r>
      <w:proofErr w:type="spellStart"/>
      <w:r w:rsidRPr="00355308">
        <w:rPr>
          <w:rFonts w:cs="Calibri"/>
          <w:color w:val="000000" w:themeColor="text1"/>
        </w:rPr>
        <w:t>uncondo</w:t>
      </w:r>
      <w:proofErr w:type="spellEnd"/>
      <w:r w:rsidRPr="00355308">
        <w:rPr>
          <w:rFonts w:cs="Calibri"/>
          <w:color w:val="000000" w:themeColor="text1"/>
        </w:rPr>
        <w:t xml:space="preserve"> and have the whole 6 minutes to prep so I need the ability to prep during the NC too. Key to education since I’ll have less time to think of quality arguments for clash. Also key to inclusion </w:t>
      </w:r>
      <w:proofErr w:type="spellStart"/>
      <w:r w:rsidRPr="00355308">
        <w:rPr>
          <w:rFonts w:cs="Calibri"/>
          <w:color w:val="000000" w:themeColor="text1"/>
        </w:rPr>
        <w:t>cuz</w:t>
      </w:r>
      <w:proofErr w:type="spellEnd"/>
      <w:r w:rsidRPr="00355308">
        <w:rPr>
          <w:rFonts w:cs="Calibri"/>
          <w:color w:val="000000" w:themeColor="text1"/>
        </w:rPr>
        <w:t xml:space="preserve"> newer debaters are less likely to ask about the status in CX, so debaters are incentivized to not tell novices the status and shift after encouraging a strategic error. Inclusion is an independent voter – you can’t debate if you can’t participate.</w:t>
      </w:r>
    </w:p>
    <w:p w14:paraId="27BFBC78" w14:textId="331748AC" w:rsidR="00F86F24" w:rsidRDefault="00F86F24" w:rsidP="00F86F24">
      <w:pPr>
        <w:pStyle w:val="Heading3"/>
      </w:pPr>
      <w:r>
        <w:lastRenderedPageBreak/>
        <w:t>Mining</w:t>
      </w:r>
    </w:p>
    <w:p w14:paraId="3CD0BBAC" w14:textId="121AC336" w:rsidR="00941F14" w:rsidRDefault="00941F14" w:rsidP="00941F14">
      <w:pPr>
        <w:pStyle w:val="Heading4"/>
      </w:pPr>
      <w:r>
        <w:t xml:space="preserve">Asteroid mining won’t solve resource shortages or conflict. Too many technical hurdles and pro mining </w:t>
      </w:r>
      <w:proofErr w:type="spellStart"/>
      <w:r>
        <w:t>ev</w:t>
      </w:r>
      <w:proofErr w:type="spellEnd"/>
      <w:r>
        <w:t xml:space="preserve"> is a prisoner to mining companies PR machines.</w:t>
      </w:r>
    </w:p>
    <w:p w14:paraId="2EBC910C" w14:textId="77777777" w:rsidR="00941F14" w:rsidRDefault="00941F14" w:rsidP="00941F14">
      <w:proofErr w:type="spellStart"/>
      <w:r w:rsidRPr="00C97EFA">
        <w:rPr>
          <w:b/>
          <w:bCs/>
        </w:rPr>
        <w:t>Riederer</w:t>
      </w:r>
      <w:proofErr w:type="spellEnd"/>
      <w:r w:rsidRPr="00C97EFA">
        <w:rPr>
          <w:b/>
          <w:bCs/>
        </w:rPr>
        <w:t xml:space="preserve"> 14</w:t>
      </w:r>
      <w:r w:rsidRPr="00C97EFA">
        <w:t xml:space="preserve"> </w:t>
      </w:r>
      <w:r>
        <w:t>(</w:t>
      </w:r>
      <w:r w:rsidRPr="00C97EFA">
        <w:t xml:space="preserve">Rachel </w:t>
      </w:r>
      <w:proofErr w:type="spellStart"/>
      <w:r w:rsidRPr="00C97EFA">
        <w:t>Riederer</w:t>
      </w:r>
      <w:proofErr w:type="spellEnd"/>
      <w:r w:rsidRPr="00C97EFA">
        <w:t xml:space="preserve"> is co-Editor in Chief of Guernica. Her writing has appeared in The New Yorker, The Nation, Best American Essays</w:t>
      </w:r>
      <w:r>
        <w:t>.</w:t>
      </w:r>
      <w:r w:rsidRPr="00C97EFA">
        <w:t xml:space="preserve"> </w:t>
      </w:r>
      <w:r>
        <w:t>“</w:t>
      </w:r>
      <w:r w:rsidRPr="00B25AC6">
        <w:t>Silicon Valley Says Space Mining Is Awesome and Will Change Life on Earth. That’s Only Half Right</w:t>
      </w:r>
      <w:r>
        <w:t>”.</w:t>
      </w:r>
      <w:r w:rsidRPr="00C97EFA">
        <w:t xml:space="preserve"> May 19, 2014</w:t>
      </w:r>
      <w:r>
        <w:t>.)</w:t>
      </w:r>
    </w:p>
    <w:p w14:paraId="131551DA" w14:textId="77777777" w:rsidR="00941F14" w:rsidRPr="00B25AC6" w:rsidRDefault="00941F14" w:rsidP="00941F14">
      <w:pPr>
        <w:rPr>
          <w:sz w:val="16"/>
        </w:rPr>
      </w:pPr>
      <w:r w:rsidRPr="00B25AC6">
        <w:rPr>
          <w:sz w:val="16"/>
        </w:rPr>
        <w:t xml:space="preserve">What’s misleading </w:t>
      </w:r>
      <w:r w:rsidRPr="0043435E">
        <w:rPr>
          <w:sz w:val="16"/>
        </w:rPr>
        <w:t xml:space="preserve">about </w:t>
      </w:r>
      <w:r w:rsidRPr="0043435E">
        <w:rPr>
          <w:b/>
          <w:bCs/>
          <w:u w:val="single"/>
        </w:rPr>
        <w:t>these projects</w:t>
      </w:r>
      <w:r w:rsidRPr="0043435E">
        <w:rPr>
          <w:sz w:val="16"/>
        </w:rPr>
        <w:t xml:space="preserve"> isn’t that they’re subject to budget problems and delays, but that they </w:t>
      </w:r>
      <w:r w:rsidRPr="0043435E">
        <w:rPr>
          <w:b/>
          <w:bCs/>
          <w:u w:val="single"/>
        </w:rPr>
        <w:t xml:space="preserve">come couched in </w:t>
      </w:r>
      <w:r w:rsidRPr="009164C5">
        <w:rPr>
          <w:b/>
          <w:bCs/>
          <w:highlight w:val="green"/>
          <w:u w:val="single"/>
        </w:rPr>
        <w:t xml:space="preserve">overblown rhetoric about </w:t>
      </w:r>
      <w:r w:rsidRPr="0043435E">
        <w:rPr>
          <w:b/>
          <w:bCs/>
          <w:u w:val="single"/>
        </w:rPr>
        <w:t xml:space="preserve">their </w:t>
      </w:r>
      <w:r w:rsidRPr="009164C5">
        <w:rPr>
          <w:b/>
          <w:bCs/>
          <w:highlight w:val="green"/>
          <w:u w:val="single"/>
        </w:rPr>
        <w:t>potential to</w:t>
      </w:r>
      <w:r w:rsidRPr="00B25AC6">
        <w:rPr>
          <w:sz w:val="16"/>
        </w:rPr>
        <w:t xml:space="preserve"> radically </w:t>
      </w:r>
      <w:r w:rsidRPr="009164C5">
        <w:rPr>
          <w:b/>
          <w:bCs/>
          <w:highlight w:val="green"/>
          <w:u w:val="single"/>
        </w:rPr>
        <w:t xml:space="preserve">alter human life, </w:t>
      </w:r>
      <w:r w:rsidRPr="0043435E">
        <w:rPr>
          <w:b/>
          <w:bCs/>
          <w:u w:val="single"/>
        </w:rPr>
        <w:t>to do away with the notion of scarcity and deliver us to a future of</w:t>
      </w:r>
      <w:r w:rsidRPr="0043435E">
        <w:rPr>
          <w:sz w:val="16"/>
        </w:rPr>
        <w:t xml:space="preserve"> plenty and </w:t>
      </w:r>
      <w:r w:rsidRPr="0043435E">
        <w:rPr>
          <w:b/>
          <w:bCs/>
          <w:u w:val="single"/>
        </w:rPr>
        <w:t>peace</w:t>
      </w:r>
      <w:r w:rsidRPr="0043435E">
        <w:rPr>
          <w:sz w:val="16"/>
        </w:rPr>
        <w:t xml:space="preserve">. It’s a pattern that has become familiar in Silicon Valley: develop a plan for a business that will do something cool and make a lot of </w:t>
      </w:r>
      <w:proofErr w:type="gramStart"/>
      <w:r w:rsidRPr="0043435E">
        <w:rPr>
          <w:sz w:val="16"/>
        </w:rPr>
        <w:t>money, but</w:t>
      </w:r>
      <w:proofErr w:type="gramEnd"/>
      <w:r w:rsidRPr="0043435E">
        <w:rPr>
          <w:sz w:val="16"/>
        </w:rPr>
        <w:t xml:space="preserve"> describe it instead as something that will change the world. Return to that platinum asteroid for a moment. There’s one that Planetary Resources has been tracking: It passes near the Earth’s orbit every 23 months and is a half-kilometer by one kilometer in size. A spacecraft could travel to it in around eight months. Diamandis estimates its total worth at between $300 billion and $5 trillion. If it were to be mined at some point in the future, it would drive down the global price of platinum, which might make some items more affordable</w:t>
      </w:r>
      <w:r w:rsidRPr="00B25AC6">
        <w:rPr>
          <w:sz w:val="16"/>
        </w:rPr>
        <w:t xml:space="preserve">—luxury jewelry, of course, but also catalytic converters for cars and hard disks for laptops and DVRs—but it would primarily make the investors of Planetary Resources extremely rich. </w:t>
      </w:r>
      <w:r w:rsidRPr="009164C5">
        <w:rPr>
          <w:b/>
          <w:bCs/>
          <w:highlight w:val="green"/>
          <w:u w:val="single"/>
        </w:rPr>
        <w:t>Allusions to the Wild West abound in the literature of space-mining companies</w:t>
      </w:r>
      <w:r w:rsidRPr="00B25AC6">
        <w:rPr>
          <w:sz w:val="16"/>
        </w:rPr>
        <w:t xml:space="preserve">. The Moon Express website talks about “brave pioneers” who explored new territories "with the backing of a monarch or a state.” For these entrepreneurs, space is not a distant emptiness; beyond the frontier, they envision a business-place. And </w:t>
      </w:r>
      <w:proofErr w:type="gramStart"/>
      <w:r w:rsidRPr="00B25AC6">
        <w:rPr>
          <w:sz w:val="16"/>
        </w:rPr>
        <w:t>with the exception of</w:t>
      </w:r>
      <w:proofErr w:type="gramEnd"/>
      <w:r w:rsidRPr="00B25AC6">
        <w:rPr>
          <w:sz w:val="16"/>
        </w:rPr>
        <w:t xml:space="preserve"> a Cold War–era treaty prohibiting national appropriation of the moon, there aren’t laws about ownership in space; its riches are there for the taking, like gold nuggets in a California stream. In a March debate on "Selling Space," at the American Museum of Natural History, Space Foundation CEO Elliot </w:t>
      </w:r>
      <w:proofErr w:type="spellStart"/>
      <w:r w:rsidRPr="00B25AC6">
        <w:rPr>
          <w:sz w:val="16"/>
        </w:rPr>
        <w:t>Pulham</w:t>
      </w:r>
      <w:proofErr w:type="spellEnd"/>
      <w:r w:rsidRPr="00B25AC6">
        <w:rPr>
          <w:sz w:val="16"/>
        </w:rPr>
        <w:t xml:space="preserve"> said that asteroids are clearly up for grabs: “There’s no law that says you can’t snag an asteroid. Knock yourself out.” It’s certainly true that space is full of valuables. Billions of years ago, during the formation of the solar system, gravity pulled the heavy materials on would-be planets toward their cores, forcing the comparatively lighter rocky material out to the surface. When those planets broke apart, they became asteroids. Some are made of rocky surface fragments, but some are made of the core materials—platinum, gold, silver, palladium—that are rare and precious on Earth. At a press roundtable after the "Selling Space" debate, Tyson explained why this process matters so much to those who would mine the sky: “Nature has pre-sifted the ingredients for you. You go grab yourself an asteroid made from the core of a planet that never survived, and you’ve got this stuff concentrated in the palm of your hand.” This is what Manifest Destiny must have felt and sounded like. Wealth beyond your wildest dreams, and it’s there for the taking. You just </w:t>
      </w:r>
      <w:proofErr w:type="gramStart"/>
      <w:r w:rsidRPr="00B25AC6">
        <w:rPr>
          <w:sz w:val="16"/>
        </w:rPr>
        <w:t>have to</w:t>
      </w:r>
      <w:proofErr w:type="gramEnd"/>
      <w:r w:rsidRPr="00B25AC6">
        <w:rPr>
          <w:sz w:val="16"/>
        </w:rPr>
        <w:t xml:space="preserve"> get there first. The “getting there first” will not be simple, or cheap. Most of the asteroids in the solar system are in the asteroid belt between Mars and Jupiter. But the orbit paths of some near-Earth asteroids, or NEAs, bring them relatively close to our planet—that is, within around 30 million miles. Planetary Resources has developed what is essentially an outer-space drone: a small telescope-equipped spacecraft, around the size of a desktop computer, that will survey near-Earth asteroids. Once an asteroid is identified and determined to be valuable, the </w:t>
      </w:r>
      <w:r w:rsidRPr="009164C5">
        <w:rPr>
          <w:b/>
          <w:bCs/>
          <w:highlight w:val="green"/>
          <w:u w:val="single"/>
        </w:rPr>
        <w:t>extraction</w:t>
      </w:r>
      <w:r w:rsidRPr="00B25AC6">
        <w:rPr>
          <w:sz w:val="16"/>
        </w:rPr>
        <w:t xml:space="preserve"> could begin, though that </w:t>
      </w:r>
      <w:r w:rsidRPr="009164C5">
        <w:rPr>
          <w:b/>
          <w:bCs/>
          <w:highlight w:val="green"/>
          <w:u w:val="single"/>
        </w:rPr>
        <w:t>introduces</w:t>
      </w:r>
      <w:r w:rsidRPr="00B25AC6">
        <w:rPr>
          <w:sz w:val="16"/>
        </w:rPr>
        <w:t xml:space="preserve"> a new set of </w:t>
      </w:r>
      <w:r w:rsidRPr="009164C5">
        <w:rPr>
          <w:b/>
          <w:bCs/>
          <w:highlight w:val="green"/>
          <w:u w:val="single"/>
        </w:rPr>
        <w:t>technical obstacles</w:t>
      </w:r>
      <w:r w:rsidRPr="00B25AC6">
        <w:rPr>
          <w:sz w:val="16"/>
        </w:rPr>
        <w:t xml:space="preserve">. Because of the difficulty and expense of getting heavy machinery from Earth into space, some have suggested using 3D printing technology to use materials found in space to create the necessary equipment. Then, some modified version of a terrestrial mining method, like drilling or magnetic separation, could be used for the mining itself. But these </w:t>
      </w:r>
      <w:r w:rsidRPr="001E00FF">
        <w:rPr>
          <w:rStyle w:val="StyleUnderline"/>
          <w:highlight w:val="green"/>
        </w:rPr>
        <w:t>extraction</w:t>
      </w:r>
      <w:r w:rsidRPr="00B25AC6">
        <w:rPr>
          <w:sz w:val="16"/>
        </w:rPr>
        <w:t xml:space="preserve"> processes have been developed for the pressure and gravity of Earth, and they </w:t>
      </w:r>
      <w:r w:rsidRPr="001E00FF">
        <w:rPr>
          <w:rStyle w:val="StyleUnderline"/>
          <w:highlight w:val="green"/>
        </w:rPr>
        <w:t>would need to be overhauled</w:t>
      </w:r>
      <w:r w:rsidRPr="00B25AC6">
        <w:rPr>
          <w:sz w:val="16"/>
        </w:rPr>
        <w:t xml:space="preserve"> to function in the low-gravity, vacuum environment of space. If this part of the process </w:t>
      </w:r>
      <w:r w:rsidRPr="001E00FF">
        <w:rPr>
          <w:rStyle w:val="StyleUnderline"/>
          <w:highlight w:val="green"/>
        </w:rPr>
        <w:t xml:space="preserve">sounds unclear, </w:t>
      </w:r>
      <w:r w:rsidRPr="001E00FF">
        <w:t>it’s</w:t>
      </w:r>
      <w:r w:rsidRPr="001E00FF">
        <w:rPr>
          <w:rStyle w:val="StyleUnderline"/>
          <w:highlight w:val="green"/>
        </w:rPr>
        <w:t xml:space="preserve"> because it is</w:t>
      </w:r>
      <w:r w:rsidRPr="00B25AC6">
        <w:rPr>
          <w:sz w:val="16"/>
        </w:rPr>
        <w:t>. To give an idea of the scale—in time and difficulty—of these kinds of operations, consider the government’s version of asteroid prospecting. In April, NASA greenlighted a mission in which a spacecraft called OSIRIS-</w:t>
      </w:r>
      <w:proofErr w:type="spellStart"/>
      <w:r w:rsidRPr="00B25AC6">
        <w:rPr>
          <w:sz w:val="16"/>
        </w:rPr>
        <w:t>REx</w:t>
      </w:r>
      <w:proofErr w:type="spellEnd"/>
      <w:r w:rsidRPr="00B25AC6">
        <w:rPr>
          <w:sz w:val="16"/>
        </w:rPr>
        <w:t xml:space="preserve"> will rendezvous with an asteroid called </w:t>
      </w:r>
      <w:proofErr w:type="spellStart"/>
      <w:r w:rsidRPr="00B25AC6">
        <w:rPr>
          <w:sz w:val="16"/>
        </w:rPr>
        <w:t>Bennu</w:t>
      </w:r>
      <w:proofErr w:type="spellEnd"/>
      <w:r w:rsidRPr="00B25AC6">
        <w:rPr>
          <w:sz w:val="16"/>
        </w:rPr>
        <w:t xml:space="preserve">. OSIRIS-Rex is scheduled to launch in 2016, reach the asteroid in 2018, reconnoiter it for over a year, and then </w:t>
      </w:r>
      <w:r w:rsidRPr="0043435E">
        <w:rPr>
          <w:sz w:val="16"/>
        </w:rPr>
        <w:t xml:space="preserve">bring back samples for scientific study. </w:t>
      </w:r>
      <w:r w:rsidRPr="001E00FF">
        <w:rPr>
          <w:rStyle w:val="StyleUnderline"/>
          <w:highlight w:val="green"/>
        </w:rPr>
        <w:t>The amount of asteroid</w:t>
      </w:r>
      <w:r w:rsidRPr="0043435E">
        <w:rPr>
          <w:sz w:val="16"/>
        </w:rPr>
        <w:t xml:space="preserve"> that NASA plans to collect after all this time and </w:t>
      </w:r>
      <w:proofErr w:type="gramStart"/>
      <w:r w:rsidRPr="0043435E">
        <w:rPr>
          <w:sz w:val="16"/>
        </w:rPr>
        <w:t>trouble?</w:t>
      </w:r>
      <w:proofErr w:type="gramEnd"/>
      <w:r w:rsidRPr="0043435E">
        <w:rPr>
          <w:sz w:val="16"/>
        </w:rPr>
        <w:t xml:space="preserve"> </w:t>
      </w:r>
      <w:r w:rsidRPr="001E00FF">
        <w:rPr>
          <w:rStyle w:val="StyleUnderline"/>
          <w:highlight w:val="green"/>
        </w:rPr>
        <w:t>Two ounces</w:t>
      </w:r>
      <w:r w:rsidRPr="0043435E">
        <w:rPr>
          <w:sz w:val="16"/>
        </w:rPr>
        <w:t xml:space="preserve">. </w:t>
      </w:r>
      <w:r w:rsidRPr="0043435E">
        <w:rPr>
          <w:b/>
          <w:bCs/>
          <w:u w:val="single"/>
        </w:rPr>
        <w:t xml:space="preserve">A major premise of private space mining companies is that they will be able to work far faster and more economically </w:t>
      </w:r>
      <w:r w:rsidRPr="0043435E">
        <w:rPr>
          <w:sz w:val="16"/>
        </w:rPr>
        <w:t xml:space="preserve">than </w:t>
      </w:r>
      <w:proofErr w:type="gramStart"/>
      <w:r w:rsidRPr="0043435E">
        <w:rPr>
          <w:sz w:val="16"/>
        </w:rPr>
        <w:t>NASA, and</w:t>
      </w:r>
      <w:proofErr w:type="gramEnd"/>
      <w:r w:rsidRPr="0043435E">
        <w:rPr>
          <w:sz w:val="16"/>
        </w:rPr>
        <w:t xml:space="preserve"> will be willing to take on levels of risk beyond that of a government operation, </w:t>
      </w:r>
      <w:r w:rsidRPr="0043435E">
        <w:rPr>
          <w:b/>
          <w:bCs/>
          <w:u w:val="single"/>
        </w:rPr>
        <w:t>but</w:t>
      </w:r>
      <w:r w:rsidRPr="0043435E">
        <w:rPr>
          <w:sz w:val="16"/>
        </w:rPr>
        <w:t xml:space="preserve"> the</w:t>
      </w:r>
      <w:r w:rsidRPr="00B25AC6">
        <w:rPr>
          <w:sz w:val="16"/>
        </w:rPr>
        <w:t xml:space="preserve"> </w:t>
      </w:r>
      <w:r w:rsidRPr="00B25AC6">
        <w:rPr>
          <w:b/>
          <w:bCs/>
          <w:highlight w:val="green"/>
          <w:u w:val="single"/>
        </w:rPr>
        <w:t>scale</w:t>
      </w:r>
      <w:r w:rsidRPr="00B25AC6">
        <w:rPr>
          <w:sz w:val="16"/>
        </w:rPr>
        <w:t xml:space="preserve"> and timeline of OSIRIS-</w:t>
      </w:r>
      <w:proofErr w:type="spellStart"/>
      <w:r w:rsidRPr="00B25AC6">
        <w:rPr>
          <w:sz w:val="16"/>
        </w:rPr>
        <w:t>REx</w:t>
      </w:r>
      <w:proofErr w:type="spellEnd"/>
      <w:r w:rsidRPr="00B25AC6">
        <w:rPr>
          <w:sz w:val="16"/>
        </w:rPr>
        <w:t xml:space="preserve"> </w:t>
      </w:r>
      <w:r w:rsidRPr="00B25AC6">
        <w:rPr>
          <w:b/>
          <w:bCs/>
          <w:highlight w:val="green"/>
          <w:u w:val="single"/>
        </w:rPr>
        <w:t>shows how complex these operations will be</w:t>
      </w:r>
      <w:r w:rsidRPr="00B25AC6">
        <w:rPr>
          <w:sz w:val="16"/>
        </w:rPr>
        <w:t xml:space="preserve">, even </w:t>
      </w:r>
      <w:r w:rsidRPr="00B25AC6">
        <w:rPr>
          <w:b/>
          <w:bCs/>
          <w:highlight w:val="green"/>
          <w:u w:val="single"/>
        </w:rPr>
        <w:t>for</w:t>
      </w:r>
      <w:r w:rsidRPr="00B25AC6">
        <w:rPr>
          <w:sz w:val="16"/>
        </w:rPr>
        <w:t xml:space="preserve"> the swiftest companies. The most far-out proposal in </w:t>
      </w:r>
      <w:r w:rsidRPr="00B25AC6">
        <w:rPr>
          <w:b/>
          <w:bCs/>
          <w:highlight w:val="green"/>
          <w:u w:val="single"/>
        </w:rPr>
        <w:t>space mining</w:t>
      </w:r>
      <w:r w:rsidRPr="00B25AC6">
        <w:rPr>
          <w:sz w:val="16"/>
        </w:rPr>
        <w:t xml:space="preserve"> is to "redirect" an NEA toward Earth and into lunar orbit. There, the asteroid could spin safely around the moon, accessible to our planet. A 2012 </w:t>
      </w:r>
      <w:r w:rsidRPr="001E00FF">
        <w:rPr>
          <w:rStyle w:val="StyleUnderline"/>
          <w:highlight w:val="green"/>
        </w:rPr>
        <w:t>Cal Tech study</w:t>
      </w:r>
      <w:r w:rsidRPr="00B25AC6">
        <w:rPr>
          <w:sz w:val="16"/>
        </w:rPr>
        <w:t xml:space="preserve"> determined that this method would be </w:t>
      </w:r>
      <w:r w:rsidRPr="001E00FF">
        <w:rPr>
          <w:rStyle w:val="StyleUnderline"/>
          <w:highlight w:val="green"/>
        </w:rPr>
        <w:t>no</w:t>
      </w:r>
      <w:r w:rsidRPr="001E00FF">
        <w:rPr>
          <w:rStyle w:val="StyleUnderline"/>
        </w:rPr>
        <w:t xml:space="preserve">t </w:t>
      </w:r>
      <w:r w:rsidRPr="00B25AC6">
        <w:rPr>
          <w:sz w:val="16"/>
        </w:rPr>
        <w:t xml:space="preserve">only </w:t>
      </w:r>
      <w:r w:rsidRPr="001E00FF">
        <w:rPr>
          <w:rStyle w:val="StyleUnderline"/>
          <w:highlight w:val="green"/>
        </w:rPr>
        <w:t>feasible</w:t>
      </w:r>
      <w:r w:rsidRPr="00B25AC6">
        <w:rPr>
          <w:sz w:val="16"/>
        </w:rPr>
        <w:t xml:space="preserve">, but “essential” for long-term human space exploration. According to the study, it will soon be possible for an unmanned spacecraft to identify a target asteroid—one around seven meters in diameter and 500,000 kilograms in mass—approach it, “loiter” nearby to determine its spin, and ultimately enclose the asteroid in what is described as a “draw-string bag.” (Take a moment to imagine a man-made drawstring bag capturing a giant mass of precious metal hurtling through space. “This is awesome!” does feel like the only reasonable response.) Once the asteroid and spacecraft are connected, a solar-powered propulsion system could fly the asteroid back to our moon and deposit it in lunar orbit. Depending on </w:t>
      </w:r>
      <w:r w:rsidRPr="00B25AC6">
        <w:rPr>
          <w:b/>
          <w:bCs/>
          <w:highlight w:val="green"/>
          <w:u w:val="single"/>
        </w:rPr>
        <w:t>the</w:t>
      </w:r>
      <w:r w:rsidRPr="00B25AC6">
        <w:rPr>
          <w:sz w:val="16"/>
        </w:rPr>
        <w:t xml:space="preserve"> mass of the asteroid, </w:t>
      </w:r>
      <w:r w:rsidRPr="00B25AC6">
        <w:rPr>
          <w:sz w:val="16"/>
        </w:rPr>
        <w:lastRenderedPageBreak/>
        <w:t xml:space="preserve">this </w:t>
      </w:r>
      <w:r w:rsidRPr="00B25AC6">
        <w:rPr>
          <w:b/>
          <w:bCs/>
          <w:highlight w:val="green"/>
          <w:u w:val="single"/>
        </w:rPr>
        <w:t>retrieval flight would last between six and ten years.</w:t>
      </w:r>
      <w:r>
        <w:rPr>
          <w:b/>
          <w:bCs/>
          <w:u w:val="single"/>
        </w:rPr>
        <w:t xml:space="preserve"> </w:t>
      </w:r>
      <w:r w:rsidRPr="00B25AC6">
        <w:rPr>
          <w:sz w:val="16"/>
        </w:rPr>
        <w:t xml:space="preserve">This idea, like the other </w:t>
      </w:r>
      <w:r w:rsidRPr="00B25AC6">
        <w:rPr>
          <w:b/>
          <w:bCs/>
          <w:highlight w:val="green"/>
          <w:u w:val="single"/>
        </w:rPr>
        <w:t>space-mining projects</w:t>
      </w:r>
      <w:r w:rsidRPr="00B25AC6">
        <w:rPr>
          <w:sz w:val="16"/>
        </w:rPr>
        <w:t>, will require tremendous patience, money, vision, and bluster</w:t>
      </w:r>
      <w:r w:rsidRPr="0043435E">
        <w:rPr>
          <w:sz w:val="16"/>
        </w:rPr>
        <w:t xml:space="preserve">. So it's no surprise that the </w:t>
      </w:r>
      <w:r w:rsidRPr="0043435E">
        <w:rPr>
          <w:b/>
          <w:bCs/>
          <w:u w:val="single"/>
        </w:rPr>
        <w:t>futurists of Silicon Valley are behind them</w:t>
      </w:r>
      <w:r w:rsidRPr="0043435E">
        <w:rPr>
          <w:sz w:val="16"/>
        </w:rPr>
        <w:t>: The group of companies founded with the intention</w:t>
      </w:r>
      <w:r w:rsidRPr="00B25AC6">
        <w:rPr>
          <w:sz w:val="16"/>
        </w:rPr>
        <w:t xml:space="preserve"> of mining space are backed largely by investors who made their names and fortunes in tech. Peter Diamandis is the founder of the X Prize Foundation and of Silicon Valley’s Singularity University, which he co-founded with futurist Ray Kurzweil; Eric Schmidt is one of Planetary Resources’ major investors; before starting Moon Express, Naveen Jain was a senior executive at Microsoft and then CEO of his own startup, </w:t>
      </w:r>
      <w:proofErr w:type="spellStart"/>
      <w:r w:rsidRPr="00B25AC6">
        <w:rPr>
          <w:sz w:val="16"/>
        </w:rPr>
        <w:t>InfoSpace</w:t>
      </w:r>
      <w:proofErr w:type="spellEnd"/>
      <w:r w:rsidRPr="00B25AC6">
        <w:rPr>
          <w:sz w:val="16"/>
        </w:rPr>
        <w:t xml:space="preserve">; Elon Musk founded PayPal and now has a private space company, SpaceX, currently under contract with NASA to begin carrying astronauts to the International Space Station. The New Yorker's George Packer identifies the “conflicting pressures” of Silicon Valley as “work ethic, status consciousness, idealism, and greed.” </w:t>
      </w:r>
      <w:proofErr w:type="gramStart"/>
      <w:r w:rsidRPr="00B25AC6">
        <w:rPr>
          <w:sz w:val="16"/>
        </w:rPr>
        <w:t>All of</w:t>
      </w:r>
      <w:proofErr w:type="gramEnd"/>
      <w:r w:rsidRPr="00B25AC6">
        <w:rPr>
          <w:sz w:val="16"/>
        </w:rPr>
        <w:t xml:space="preserve"> these pressures are present in the space-mining race, too. The work required to pull it off is undeniable—as is the idealistic delusion that outer-space extraction would bring world peace. Whoever accomplishes this first will be hailed, from Mountain View to Capitol Hill, as a genius. They will also become unfathomably wealthy, and rightly so: Entering a new, high-risk, high-tech field of business should come with the possibility for enormous reward. These entrepreneurs have evinced as much in less-utopian, off-the-cuff remarks. Diamandis has joked that his company’s financing plan is to buy puts in the platinum market and then announce their plan to bring a platinum asteroid home. Jain imagines coming back from trips to the moon with payloads worth billions of dollars: “I don’t care what people say," he said in an interview with Wired's editor last year. "That’s a shit load of money.” It’s </w:t>
      </w:r>
      <w:proofErr w:type="gramStart"/>
      <w:r w:rsidRPr="00B25AC6">
        <w:rPr>
          <w:sz w:val="16"/>
        </w:rPr>
        <w:t>telling</w:t>
      </w:r>
      <w:proofErr w:type="gramEnd"/>
      <w:r w:rsidRPr="00B25AC6">
        <w:rPr>
          <w:sz w:val="16"/>
        </w:rPr>
        <w:t xml:space="preserve"> that the foundational text of the space mining industry—1997's Mining the Sky, by John Lewis, a professor of planetary science at the University of Arizona and the chief scientist of Deep Space Industries—begins not with a catalog of the wealth of space, but with a brief history of exploration and military domination on Earth. Here, there isn’t enough, but in space, rather than nothingness, we find “a lively, rich understanding of the unity and lawfulness of Creation, within which the diversity and complexity of local materials and events falls into place.” Thanks to the saving power of technology, the very idea</w:t>
      </w:r>
      <w:r w:rsidRPr="0043435E">
        <w:rPr>
          <w:sz w:val="16"/>
        </w:rPr>
        <w:t xml:space="preserve">s of “limited resources and finite living space” are “tired old myths,” he writes. </w:t>
      </w:r>
      <w:r w:rsidRPr="0043435E">
        <w:rPr>
          <w:b/>
          <w:bCs/>
          <w:szCs w:val="36"/>
          <w:u w:val="single"/>
        </w:rPr>
        <w:t xml:space="preserve">It’s exhilarating, this </w:t>
      </w:r>
      <w:r w:rsidRPr="0043435E">
        <w:rPr>
          <w:b/>
          <w:bCs/>
          <w:szCs w:val="36"/>
          <w:highlight w:val="green"/>
          <w:u w:val="single"/>
        </w:rPr>
        <w:t xml:space="preserve">notion that tech advances </w:t>
      </w:r>
      <w:r w:rsidRPr="00C97EFA">
        <w:rPr>
          <w:b/>
          <w:bCs/>
          <w:szCs w:val="36"/>
          <w:highlight w:val="green"/>
          <w:u w:val="single"/>
        </w:rPr>
        <w:t xml:space="preserve">could end scarcity </w:t>
      </w:r>
      <w:r w:rsidRPr="0043435E">
        <w:rPr>
          <w:b/>
          <w:bCs/>
          <w:szCs w:val="36"/>
          <w:u w:val="single"/>
        </w:rPr>
        <w:t>as we know it</w:t>
      </w:r>
      <w:r w:rsidRPr="00C97EFA">
        <w:rPr>
          <w:b/>
          <w:bCs/>
          <w:szCs w:val="36"/>
          <w:highlight w:val="green"/>
          <w:u w:val="single"/>
        </w:rPr>
        <w:t xml:space="preserve">, </w:t>
      </w:r>
      <w:r w:rsidRPr="0043435E">
        <w:rPr>
          <w:b/>
          <w:bCs/>
          <w:szCs w:val="36"/>
          <w:u w:val="single"/>
        </w:rPr>
        <w:t xml:space="preserve">relegating wars over mineral wealth and energy sources to the list of woes </w:t>
      </w:r>
      <w:r w:rsidRPr="00C97EFA">
        <w:rPr>
          <w:b/>
          <w:bCs/>
          <w:szCs w:val="36"/>
          <w:highlight w:val="green"/>
          <w:u w:val="single"/>
        </w:rPr>
        <w:t>defeated by science</w:t>
      </w:r>
      <w:r w:rsidRPr="00B25AC6">
        <w:rPr>
          <w:sz w:val="16"/>
        </w:rPr>
        <w:t xml:space="preserve">, alongside plague and polio. </w:t>
      </w:r>
      <w:r w:rsidRPr="0043435E">
        <w:rPr>
          <w:sz w:val="16"/>
        </w:rPr>
        <w:t xml:space="preserve">But </w:t>
      </w:r>
      <w:r w:rsidRPr="0043435E">
        <w:rPr>
          <w:b/>
          <w:bCs/>
          <w:u w:val="single"/>
        </w:rPr>
        <w:t>it’s a dangerous exhilaration</w:t>
      </w:r>
      <w:r w:rsidRPr="0043435E">
        <w:rPr>
          <w:sz w:val="16"/>
        </w:rPr>
        <w:t>. It seems far more likely that new sources of wealth will, in their abundance, be one more thing for us to scrabble</w:t>
      </w:r>
      <w:r w:rsidRPr="00B25AC6">
        <w:rPr>
          <w:sz w:val="16"/>
        </w:rPr>
        <w:t xml:space="preserve"> over. The space-mining notion is immensely appealing: the sky is full of infinite riches and abundance leads to peace. But why wouldn’t riches from the heavens cause conflicts and problems? Their vulgar terrestrial cousins always have. The problem with comparing </w:t>
      </w:r>
      <w:r w:rsidRPr="00B25AC6">
        <w:rPr>
          <w:b/>
          <w:bCs/>
          <w:highlight w:val="green"/>
          <w:u w:val="single"/>
        </w:rPr>
        <w:t>space-mining</w:t>
      </w:r>
      <w:r w:rsidRPr="00B25AC6">
        <w:rPr>
          <w:sz w:val="16"/>
        </w:rPr>
        <w:t xml:space="preserve"> to the Wild West isn’t just that it </w:t>
      </w:r>
      <w:r w:rsidRPr="00B25AC6">
        <w:rPr>
          <w:b/>
          <w:bCs/>
          <w:highlight w:val="green"/>
          <w:u w:val="single"/>
        </w:rPr>
        <w:t>won’t revolutionize our economy</w:t>
      </w:r>
      <w:r w:rsidRPr="00B25AC6">
        <w:rPr>
          <w:sz w:val="16"/>
        </w:rPr>
        <w:t xml:space="preserve"> like Manifest Destiny did. It isn’t even that there’s something suspect in taking the sky—something that feels so shared, so very deeply part of the commons—and turning it into a set of privately held commodities. It’s that this rhetoric gives the industry a kind of up-by-the-bootstraps patina, calling to mind a situation in which anyone with a gold-pan could go and seek their fortune, if one were plucky and lucky enough to set out for virgin territory. This simply does not apply to space mining, an industry where—to an even greater degree than modern-day resource extraction businesses on Earth—the barriers to entry in terms of both technology and capital are so immense that it is only open to entrepreneurs who are already billionaires. </w:t>
      </w:r>
    </w:p>
    <w:p w14:paraId="33F1DF87" w14:textId="77777777" w:rsidR="00941F14" w:rsidRDefault="00941F14" w:rsidP="00941F14"/>
    <w:p w14:paraId="611914E2" w14:textId="77777777" w:rsidR="00941F14" w:rsidRPr="00355308" w:rsidRDefault="00941F14" w:rsidP="00941F14">
      <w:pPr>
        <w:pStyle w:val="Heading4"/>
        <w:rPr>
          <w:rFonts w:cs="Calibri"/>
          <w:color w:val="000000" w:themeColor="text1"/>
        </w:rPr>
      </w:pPr>
      <w:r w:rsidRPr="00355308">
        <w:rPr>
          <w:rFonts w:cs="Calibri"/>
          <w:color w:val="000000" w:themeColor="text1"/>
        </w:rPr>
        <w:t xml:space="preserve">Resource extraction in space is not a sustainable market – profitability metrics ensure total collapse into monopolization </w:t>
      </w:r>
    </w:p>
    <w:p w14:paraId="1A430FF3" w14:textId="77777777" w:rsidR="00941F14" w:rsidRPr="00355308" w:rsidRDefault="00941F14" w:rsidP="00941F14">
      <w:pPr>
        <w:rPr>
          <w:color w:val="000000" w:themeColor="text1"/>
        </w:rPr>
      </w:pPr>
      <w:proofErr w:type="spellStart"/>
      <w:r w:rsidRPr="00355308">
        <w:rPr>
          <w:rStyle w:val="Style13ptBold"/>
          <w:color w:val="000000" w:themeColor="text1"/>
        </w:rPr>
        <w:t>Gardenyes</w:t>
      </w:r>
      <w:proofErr w:type="spellEnd"/>
      <w:r w:rsidRPr="00355308">
        <w:rPr>
          <w:rStyle w:val="Style13ptBold"/>
          <w:color w:val="000000" w:themeColor="text1"/>
        </w:rPr>
        <w:t xml:space="preserve"> 2017</w:t>
      </w:r>
      <w:r w:rsidRPr="00355308">
        <w:rPr>
          <w:color w:val="000000" w:themeColor="text1"/>
        </w:rPr>
        <w:t xml:space="preserve"> (</w:t>
      </w:r>
      <w:proofErr w:type="spellStart"/>
      <w:r w:rsidRPr="00355308">
        <w:rPr>
          <w:color w:val="000000" w:themeColor="text1"/>
        </w:rPr>
        <w:t>Distri</w:t>
      </w:r>
      <w:proofErr w:type="spellEnd"/>
      <w:r w:rsidRPr="00355308">
        <w:rPr>
          <w:color w:val="000000" w:themeColor="text1"/>
        </w:rPr>
        <w:t xml:space="preserve"> </w:t>
      </w:r>
      <w:proofErr w:type="spellStart"/>
      <w:r w:rsidRPr="00355308">
        <w:rPr>
          <w:color w:val="000000" w:themeColor="text1"/>
        </w:rPr>
        <w:t>Josep</w:t>
      </w:r>
      <w:proofErr w:type="spellEnd"/>
      <w:r w:rsidRPr="00355308">
        <w:rPr>
          <w:color w:val="000000" w:themeColor="text1"/>
        </w:rPr>
        <w:t xml:space="preserve"> </w:t>
      </w:r>
      <w:proofErr w:type="spellStart"/>
      <w:r w:rsidRPr="00355308">
        <w:rPr>
          <w:color w:val="000000" w:themeColor="text1"/>
        </w:rPr>
        <w:t>Gardenyes</w:t>
      </w:r>
      <w:proofErr w:type="spellEnd"/>
      <w:r w:rsidRPr="00355308">
        <w:rPr>
          <w:color w:val="000000" w:themeColor="text1"/>
        </w:rPr>
        <w:t xml:space="preserve">, Marxist and anarchist writer, "New Technologies, Extraterrestrial Exploitation, And The Future Of Capitalism", It's Going Down, January 28 2017, </w:t>
      </w:r>
      <w:hyperlink r:id="rId5" w:history="1">
        <w:r w:rsidRPr="00355308">
          <w:rPr>
            <w:rStyle w:val="Hyperlink"/>
            <w:color w:val="000000" w:themeColor="text1"/>
          </w:rPr>
          <w:t>https://itsgoingdown.org/new-technologies-extraterrestrial-exploitation-future-capitalism/</w:t>
        </w:r>
      </w:hyperlink>
      <w:r w:rsidRPr="00355308">
        <w:rPr>
          <w:color w:val="000000" w:themeColor="text1"/>
        </w:rPr>
        <w:t>, mmv)</w:t>
      </w:r>
    </w:p>
    <w:p w14:paraId="19C79BB2" w14:textId="77777777" w:rsidR="00941F14" w:rsidRPr="00355308" w:rsidRDefault="00941F14" w:rsidP="00941F14">
      <w:pPr>
        <w:rPr>
          <w:color w:val="000000" w:themeColor="text1"/>
          <w:sz w:val="16"/>
        </w:rPr>
      </w:pPr>
      <w:r w:rsidRPr="00355308">
        <w:rPr>
          <w:rStyle w:val="StyleUnderline"/>
          <w:color w:val="000000" w:themeColor="text1"/>
        </w:rPr>
        <w:t>2017 is the year of Google’s Lunar X Prize, through which the North American corporation</w:t>
      </w:r>
      <w:r w:rsidRPr="00355308">
        <w:rPr>
          <w:color w:val="000000" w:themeColor="text1"/>
          <w:sz w:val="16"/>
        </w:rPr>
        <w:t xml:space="preserve"> (as important to 21st century capitalism as Ford was to 20th century capitalism) </w:t>
      </w:r>
      <w:r w:rsidRPr="00355308">
        <w:rPr>
          <w:rStyle w:val="StyleUnderline"/>
          <w:color w:val="000000" w:themeColor="text1"/>
        </w:rPr>
        <w:t>is offering $20 million to the first company that manages to send a landing craft to the moon, drive 500 meters, and transmit high-resolution images back to Earth</w:t>
      </w:r>
      <w:r w:rsidRPr="00355308">
        <w:rPr>
          <w:color w:val="000000" w:themeColor="text1"/>
          <w:sz w:val="16"/>
        </w:rPr>
        <w:t xml:space="preserve">. But they </w:t>
      </w:r>
      <w:proofErr w:type="gramStart"/>
      <w:r w:rsidRPr="00355308">
        <w:rPr>
          <w:color w:val="000000" w:themeColor="text1"/>
          <w:sz w:val="16"/>
        </w:rPr>
        <w:t>have to</w:t>
      </w:r>
      <w:proofErr w:type="gramEnd"/>
      <w:r w:rsidRPr="00355308">
        <w:rPr>
          <w:color w:val="000000" w:themeColor="text1"/>
          <w:sz w:val="16"/>
        </w:rPr>
        <w:t xml:space="preserve"> do it this year. And there are already various teams that are getting ready to meet the challenge. </w:t>
      </w:r>
      <w:r w:rsidRPr="00355308">
        <w:rPr>
          <w:rStyle w:val="StyleUnderline"/>
          <w:color w:val="000000" w:themeColor="text1"/>
        </w:rPr>
        <w:t>One of which is Moon Express, which has already become the first company in history to receive legal permission, from the US government in this case, to carry out commercial exploitations on the moon’s surface</w:t>
      </w:r>
      <w:r w:rsidRPr="00355308">
        <w:rPr>
          <w:color w:val="000000" w:themeColor="text1"/>
          <w:sz w:val="16"/>
        </w:rPr>
        <w:t xml:space="preserve">. If this team makes it to the moon—and they already have the necessary financing and a schedule of test launches—they won’t only win the Prize, they will also drop off a commercial payload that represents the first step in setting up an equipment delivery service to the moon, which will make the lunar mining of Helium-3 (a valuable fuel for nuclear reactors) feasible. </w:t>
      </w:r>
      <w:r w:rsidRPr="00355308">
        <w:rPr>
          <w:rStyle w:val="StyleUnderline"/>
          <w:color w:val="000000" w:themeColor="text1"/>
        </w:rPr>
        <w:t xml:space="preserve">Another company, Planetary Resources, claims that the mining of metals and water on asteroids could be a </w:t>
      </w:r>
      <w:proofErr w:type="gramStart"/>
      <w:r w:rsidRPr="00355308">
        <w:rPr>
          <w:rStyle w:val="StyleUnderline"/>
          <w:color w:val="000000" w:themeColor="text1"/>
        </w:rPr>
        <w:t>trillion dollar</w:t>
      </w:r>
      <w:proofErr w:type="gramEnd"/>
      <w:r w:rsidRPr="00355308">
        <w:rPr>
          <w:rStyle w:val="StyleUnderline"/>
          <w:color w:val="000000" w:themeColor="text1"/>
        </w:rPr>
        <w:t xml:space="preserve"> business</w:t>
      </w:r>
      <w:r w:rsidRPr="00355308">
        <w:rPr>
          <w:color w:val="000000" w:themeColor="text1"/>
          <w:sz w:val="16"/>
        </w:rPr>
        <w:t xml:space="preserve">. For them, water (and the hydrogen it contains, which could be used as spaceship fuel) is “the oil of space.” These are not empty words. Planetary Resources is another company that has a business plan and the technology needed to begin carrying out the mining it envisions. </w:t>
      </w:r>
      <w:r w:rsidRPr="00355308">
        <w:rPr>
          <w:rStyle w:val="StyleUnderline"/>
          <w:color w:val="000000" w:themeColor="text1"/>
        </w:rPr>
        <w:t xml:space="preserve">On the 14th of January, Space X </w:t>
      </w:r>
      <w:r w:rsidRPr="00355308">
        <w:rPr>
          <w:rStyle w:val="StyleUnderline"/>
          <w:color w:val="000000" w:themeColor="text1"/>
        </w:rPr>
        <w:lastRenderedPageBreak/>
        <w:t>returned to space. It’s one of the companies of Elon Musk</w:t>
      </w:r>
      <w:r w:rsidRPr="00355308">
        <w:rPr>
          <w:color w:val="000000" w:themeColor="text1"/>
          <w:sz w:val="16"/>
        </w:rPr>
        <w:t xml:space="preserve"> (who is also preparing self-driving cars for commercial sale; the technology already </w:t>
      </w:r>
      <w:proofErr w:type="gramStart"/>
      <w:r w:rsidRPr="00355308">
        <w:rPr>
          <w:color w:val="000000" w:themeColor="text1"/>
          <w:sz w:val="16"/>
        </w:rPr>
        <w:t>works</w:t>
      </w:r>
      <w:proofErr w:type="gramEnd"/>
      <w:r w:rsidRPr="00355308">
        <w:rPr>
          <w:color w:val="000000" w:themeColor="text1"/>
          <w:sz w:val="16"/>
        </w:rPr>
        <w:t xml:space="preserve"> and the only obstacle are the legal regulations), </w:t>
      </w:r>
      <w:r w:rsidRPr="00355308">
        <w:rPr>
          <w:rStyle w:val="StyleUnderline"/>
          <w:color w:val="000000" w:themeColor="text1"/>
        </w:rPr>
        <w:t>the billionaire whose personal crusade is the colonization of Mars in the next two decades</w:t>
      </w:r>
      <w:r w:rsidRPr="00355308">
        <w:rPr>
          <w:color w:val="000000" w:themeColor="text1"/>
          <w:sz w:val="16"/>
        </w:rPr>
        <w:t xml:space="preserve">. Space X fixed a design flaw in its rockets and on the 14th made an effective launch, deploying 10 commercial satellites from the same rocket, which, subsequently, returned automatically to Earth, landing on a Space X drone ship waiting—with its entirely robotic crew—in the Pacific Ocean. </w:t>
      </w:r>
      <w:r w:rsidRPr="00355308">
        <w:rPr>
          <w:rStyle w:val="StyleUnderline"/>
          <w:color w:val="000000" w:themeColor="text1"/>
        </w:rPr>
        <w:t>The autonomous and reusable rockets</w:t>
      </w:r>
      <w:r w:rsidRPr="00355308">
        <w:rPr>
          <w:color w:val="000000" w:themeColor="text1"/>
          <w:sz w:val="16"/>
        </w:rPr>
        <w:t xml:space="preserve"> (one could say, environmentally friendly) </w:t>
      </w:r>
      <w:r w:rsidRPr="00355308">
        <w:rPr>
          <w:rStyle w:val="StyleUnderline"/>
          <w:color w:val="000000" w:themeColor="text1"/>
        </w:rPr>
        <w:t>are one of the foundations of Musk’s plan for reaching Mars in a commercially feasible way</w:t>
      </w:r>
      <w:r w:rsidRPr="00355308">
        <w:rPr>
          <w:color w:val="000000" w:themeColor="text1"/>
          <w:sz w:val="16"/>
        </w:rPr>
        <w:t xml:space="preserve">. He has already developed a business plan for developing the technology and acquiring the resources needed to complete the mission. </w:t>
      </w:r>
      <w:r w:rsidRPr="00355308">
        <w:rPr>
          <w:rStyle w:val="StyleUnderline"/>
          <w:color w:val="000000" w:themeColor="text1"/>
        </w:rPr>
        <w:t>These are not isolated or insignificant companies. And the State is also paying attention to extraterrestrial colonization</w:t>
      </w:r>
      <w:r w:rsidRPr="00355308">
        <w:rPr>
          <w:color w:val="000000" w:themeColor="text1"/>
          <w:sz w:val="16"/>
        </w:rPr>
        <w:t xml:space="preserve">. The UN Treaty on Outer Space, from 1966, holds that space and space objects cannot be armed or claimed as territory, and that any economic activity had to be peaceful and for the good of all humanity. </w:t>
      </w:r>
      <w:r w:rsidRPr="00355308">
        <w:rPr>
          <w:rStyle w:val="StyleUnderline"/>
          <w:color w:val="000000" w:themeColor="text1"/>
        </w:rPr>
        <w:t>In 2015, in the Commercial Space Launch Competitiveness Act, the US government clarified the legal question, establishing the legal right of private companies to exploit the moon, asteroids, and other space objects. It gives private entities the right to own and sell resources extracted from space objects, but not to possess the object outright</w:t>
      </w:r>
      <w:r w:rsidRPr="00355308">
        <w:rPr>
          <w:color w:val="000000" w:themeColor="text1"/>
          <w:sz w:val="16"/>
        </w:rPr>
        <w:t xml:space="preserve">. </w:t>
      </w:r>
      <w:r w:rsidRPr="00355308">
        <w:rPr>
          <w:rStyle w:val="StyleUnderline"/>
          <w:color w:val="000000" w:themeColor="text1"/>
        </w:rPr>
        <w:t xml:space="preserve">In effect, </w:t>
      </w:r>
      <w:r w:rsidRPr="00355308">
        <w:rPr>
          <w:rStyle w:val="StyleUnderline"/>
          <w:color w:val="000000" w:themeColor="text1"/>
          <w:highlight w:val="green"/>
        </w:rPr>
        <w:t>they can mine the moon until it’s empty</w:t>
      </w:r>
      <w:r w:rsidRPr="00355308">
        <w:rPr>
          <w:rStyle w:val="StyleUnderline"/>
          <w:color w:val="000000" w:themeColor="text1"/>
        </w:rPr>
        <w:t>, but the private companies working there with their robotic factories couldn’t be considered the owners</w:t>
      </w:r>
      <w:r w:rsidRPr="00355308">
        <w:rPr>
          <w:color w:val="000000" w:themeColor="text1"/>
          <w:sz w:val="16"/>
        </w:rPr>
        <w:t xml:space="preserve">. </w:t>
      </w:r>
      <w:r w:rsidRPr="00355308">
        <w:rPr>
          <w:rStyle w:val="StyleUnderline"/>
          <w:color w:val="000000" w:themeColor="text1"/>
        </w:rPr>
        <w:t xml:space="preserve">The dotcom boom, which burst in 2000, </w:t>
      </w:r>
      <w:r w:rsidRPr="00355308">
        <w:rPr>
          <w:rStyle w:val="StyleUnderline"/>
          <w:color w:val="000000" w:themeColor="text1"/>
          <w:highlight w:val="green"/>
        </w:rPr>
        <w:t xml:space="preserve">shows that immense amounts of capital can be invested in companies that do not generate any profits </w:t>
      </w:r>
      <w:r w:rsidRPr="00355308">
        <w:rPr>
          <w:rStyle w:val="StyleUnderline"/>
          <w:color w:val="000000" w:themeColor="text1"/>
        </w:rPr>
        <w:t xml:space="preserve">for quite a few </w:t>
      </w:r>
      <w:r w:rsidRPr="00355308">
        <w:rPr>
          <w:rStyle w:val="StyleUnderline"/>
          <w:color w:val="000000" w:themeColor="text1"/>
          <w:highlight w:val="green"/>
        </w:rPr>
        <w:t>years before provoking a crash</w:t>
      </w:r>
      <w:r w:rsidRPr="00355308">
        <w:rPr>
          <w:color w:val="000000" w:themeColor="text1"/>
          <w:sz w:val="16"/>
        </w:rPr>
        <w:t xml:space="preserve"> (in this case, it was six years). </w:t>
      </w:r>
      <w:r w:rsidRPr="00355308">
        <w:rPr>
          <w:rStyle w:val="StyleUnderline"/>
          <w:color w:val="000000" w:themeColor="text1"/>
        </w:rPr>
        <w:t>In fact, the crash didn’t come until the moment when a few new corporations showed the capacity to become profitable and productive, corporations that today are among the most powerful in the world, like Google, Amazon, and Facebook</w:t>
      </w:r>
      <w:r w:rsidRPr="00355308">
        <w:rPr>
          <w:color w:val="000000" w:themeColor="text1"/>
          <w:sz w:val="16"/>
        </w:rPr>
        <w:t xml:space="preserve">. </w:t>
      </w:r>
      <w:r w:rsidRPr="00355308">
        <w:rPr>
          <w:rStyle w:val="StyleUnderline"/>
          <w:color w:val="000000" w:themeColor="text1"/>
        </w:rPr>
        <w:t xml:space="preserve">We are at </w:t>
      </w:r>
      <w:r w:rsidRPr="00355308">
        <w:rPr>
          <w:rStyle w:val="StyleUnderline"/>
          <w:color w:val="000000" w:themeColor="text1"/>
          <w:highlight w:val="green"/>
        </w:rPr>
        <w:t>the beginning of a phase of massive investment</w:t>
      </w:r>
      <w:r w:rsidRPr="00355308">
        <w:rPr>
          <w:rStyle w:val="StyleUnderline"/>
          <w:color w:val="000000" w:themeColor="text1"/>
        </w:rPr>
        <w:t xml:space="preserve"> and growth </w:t>
      </w:r>
      <w:r w:rsidRPr="00355308">
        <w:rPr>
          <w:rStyle w:val="StyleUnderline"/>
          <w:color w:val="000000" w:themeColor="text1"/>
          <w:highlight w:val="green"/>
        </w:rPr>
        <w:t xml:space="preserve">in the new sector of </w:t>
      </w:r>
      <w:r w:rsidRPr="00355308">
        <w:rPr>
          <w:rStyle w:val="StyleUnderline"/>
          <w:color w:val="000000" w:themeColor="text1"/>
        </w:rPr>
        <w:t xml:space="preserve">extraterrestrial transport and </w:t>
      </w:r>
      <w:r w:rsidRPr="00355308">
        <w:rPr>
          <w:rStyle w:val="StyleUnderline"/>
          <w:color w:val="000000" w:themeColor="text1"/>
          <w:highlight w:val="green"/>
        </w:rPr>
        <w:t>mining</w:t>
      </w:r>
      <w:r w:rsidRPr="00355308">
        <w:rPr>
          <w:rStyle w:val="StyleUnderline"/>
          <w:color w:val="000000" w:themeColor="text1"/>
        </w:rPr>
        <w:t>. The venture capitalists of this sector enjoy the advantage that the logistical foundation of their dream</w:t>
      </w:r>
      <w:r w:rsidRPr="00355308">
        <w:rPr>
          <w:color w:val="000000" w:themeColor="text1"/>
          <w:sz w:val="16"/>
        </w:rPr>
        <w:t xml:space="preserve"> (</w:t>
      </w:r>
      <w:r w:rsidRPr="00355308">
        <w:rPr>
          <w:rStyle w:val="StyleUnderline"/>
          <w:color w:val="000000" w:themeColor="text1"/>
        </w:rPr>
        <w:t>everything connected with the launching of satellites, with their crucial military and commercial uses</w:t>
      </w:r>
      <w:r w:rsidRPr="00355308">
        <w:rPr>
          <w:color w:val="000000" w:themeColor="text1"/>
          <w:sz w:val="16"/>
        </w:rPr>
        <w:t xml:space="preserve">) </w:t>
      </w:r>
      <w:r w:rsidRPr="00355308">
        <w:rPr>
          <w:rStyle w:val="StyleUnderline"/>
          <w:color w:val="000000" w:themeColor="text1"/>
        </w:rPr>
        <w:t>is already in place and profitable</w:t>
      </w:r>
      <w:r w:rsidRPr="00355308">
        <w:rPr>
          <w:color w:val="000000" w:themeColor="text1"/>
          <w:sz w:val="16"/>
        </w:rPr>
        <w:t xml:space="preserve">. Similarly, </w:t>
      </w:r>
      <w:r w:rsidRPr="00355308">
        <w:rPr>
          <w:rStyle w:val="StyleUnderline"/>
          <w:color w:val="000000" w:themeColor="text1"/>
        </w:rPr>
        <w:t>Columbus didn’t have to invent the long-distance ships or the navigation equipment</w:t>
      </w:r>
      <w:r w:rsidRPr="00355308">
        <w:rPr>
          <w:color w:val="000000" w:themeColor="text1"/>
          <w:sz w:val="16"/>
        </w:rPr>
        <w:t xml:space="preserve"> (which had already been developed by the Portuguese in the luxurious commercial circuits of the Indian Ocean), </w:t>
      </w:r>
      <w:r w:rsidRPr="00355308">
        <w:rPr>
          <w:rStyle w:val="StyleUnderline"/>
          <w:color w:val="000000" w:themeColor="text1"/>
        </w:rPr>
        <w:t>he just had to take them further</w:t>
      </w:r>
      <w:r w:rsidRPr="00355308">
        <w:rPr>
          <w:color w:val="000000" w:themeColor="text1"/>
          <w:sz w:val="16"/>
        </w:rPr>
        <w:t xml:space="preserve">. </w:t>
      </w:r>
      <w:r w:rsidRPr="00355308">
        <w:rPr>
          <w:rStyle w:val="StyleUnderline"/>
          <w:color w:val="000000" w:themeColor="text1"/>
          <w:highlight w:val="green"/>
        </w:rPr>
        <w:t xml:space="preserve">They still have </w:t>
      </w:r>
      <w:r w:rsidRPr="00355308">
        <w:rPr>
          <w:rStyle w:val="StyleUnderline"/>
          <w:color w:val="000000" w:themeColor="text1"/>
        </w:rPr>
        <w:t xml:space="preserve">a few </w:t>
      </w:r>
      <w:r w:rsidRPr="00355308">
        <w:rPr>
          <w:rStyle w:val="StyleUnderline"/>
          <w:color w:val="000000" w:themeColor="text1"/>
          <w:highlight w:val="green"/>
        </w:rPr>
        <w:t xml:space="preserve">years to yield profits </w:t>
      </w:r>
      <w:r w:rsidRPr="00355308">
        <w:rPr>
          <w:rStyle w:val="StyleUnderline"/>
          <w:color w:val="000000" w:themeColor="text1"/>
        </w:rPr>
        <w:t xml:space="preserve">with extraterrestrial extraction </w:t>
      </w:r>
      <w:r w:rsidRPr="00355308">
        <w:rPr>
          <w:rStyle w:val="StyleUnderline"/>
          <w:color w:val="000000" w:themeColor="text1"/>
          <w:highlight w:val="green"/>
        </w:rPr>
        <w:t>before the bubble bursts</w:t>
      </w:r>
      <w:r w:rsidRPr="00355308">
        <w:rPr>
          <w:rStyle w:val="StyleUnderline"/>
          <w:color w:val="000000" w:themeColor="text1"/>
        </w:rPr>
        <w:t xml:space="preserve">. If they achieve it, </w:t>
      </w:r>
      <w:r w:rsidRPr="00355308">
        <w:rPr>
          <w:rStyle w:val="StyleUnderline"/>
          <w:color w:val="000000" w:themeColor="text1"/>
          <w:highlight w:val="green"/>
        </w:rPr>
        <w:t>capitalism will</w:t>
      </w:r>
      <w:r w:rsidRPr="00355308">
        <w:rPr>
          <w:rStyle w:val="StyleUnderline"/>
          <w:color w:val="000000" w:themeColor="text1"/>
        </w:rPr>
        <w:t xml:space="preserve"> once again </w:t>
      </w:r>
      <w:r w:rsidRPr="00355308">
        <w:rPr>
          <w:rStyle w:val="StyleUnderline"/>
          <w:color w:val="000000" w:themeColor="text1"/>
          <w:highlight w:val="green"/>
        </w:rPr>
        <w:t>undergo an intense growth and the moment of maximum vulnerability</w:t>
      </w:r>
      <w:r w:rsidRPr="00355308">
        <w:rPr>
          <w:rStyle w:val="StyleUnderline"/>
          <w:color w:val="000000" w:themeColor="text1"/>
        </w:rPr>
        <w:t xml:space="preserve"> and maximum popular rage that the institutions now face will have passed</w:t>
      </w:r>
      <w:r w:rsidRPr="00355308">
        <w:rPr>
          <w:color w:val="000000" w:themeColor="text1"/>
          <w:sz w:val="16"/>
        </w:rPr>
        <w:t xml:space="preserve">. </w:t>
      </w:r>
      <w:r w:rsidRPr="00355308">
        <w:rPr>
          <w:rStyle w:val="StyleUnderline"/>
          <w:color w:val="000000" w:themeColor="text1"/>
        </w:rPr>
        <w:t>Extraterrestrial colonization is no longer a trope of science fiction</w:t>
      </w:r>
      <w:r w:rsidRPr="00355308">
        <w:rPr>
          <w:color w:val="000000" w:themeColor="text1"/>
          <w:sz w:val="16"/>
        </w:rPr>
        <w:t xml:space="preserve">. But speaking of science fiction, we must also point out the great imaginary production carried out by Hollywood and other centers of cultural work, which have redirected our gaze to the colonization of space. </w:t>
      </w:r>
      <w:r w:rsidRPr="00355308">
        <w:rPr>
          <w:rStyle w:val="StyleUnderline"/>
          <w:color w:val="000000" w:themeColor="text1"/>
        </w:rPr>
        <w:t xml:space="preserve">Since the 19th century, there have been occasional works that posed journeys beyond Planet Earth, but the </w:t>
      </w:r>
      <w:r w:rsidRPr="00355308">
        <w:rPr>
          <w:rStyle w:val="StyleUnderline"/>
          <w:color w:val="000000" w:themeColor="text1"/>
          <w:highlight w:val="green"/>
        </w:rPr>
        <w:t>current frenetic production is</w:t>
      </w:r>
      <w:r w:rsidRPr="00355308">
        <w:rPr>
          <w:rStyle w:val="StyleUnderline"/>
          <w:color w:val="000000" w:themeColor="text1"/>
        </w:rPr>
        <w:t xml:space="preserve"> qualitatively and quantitatively </w:t>
      </w:r>
      <w:r w:rsidRPr="00355308">
        <w:rPr>
          <w:rStyle w:val="StyleUnderline"/>
          <w:color w:val="000000" w:themeColor="text1"/>
          <w:highlight w:val="green"/>
        </w:rPr>
        <w:t>incomparable</w:t>
      </w:r>
      <w:r w:rsidRPr="00355308">
        <w:rPr>
          <w:color w:val="000000" w:themeColor="text1"/>
          <w:sz w:val="16"/>
        </w:rPr>
        <w:t xml:space="preserve">. </w:t>
      </w:r>
      <w:r w:rsidRPr="00355308">
        <w:rPr>
          <w:rStyle w:val="StyleUnderline"/>
          <w:color w:val="000000" w:themeColor="text1"/>
        </w:rPr>
        <w:t xml:space="preserve">Its effect is not only the normalization of extraterrestrial activity, </w:t>
      </w:r>
      <w:proofErr w:type="gramStart"/>
      <w:r w:rsidRPr="00355308">
        <w:rPr>
          <w:rStyle w:val="StyleUnderline"/>
          <w:color w:val="000000" w:themeColor="text1"/>
        </w:rPr>
        <w:t>it</w:t>
      </w:r>
      <w:proofErr w:type="gramEnd"/>
      <w:r w:rsidRPr="00355308">
        <w:rPr>
          <w:rStyle w:val="StyleUnderline"/>
          <w:color w:val="000000" w:themeColor="text1"/>
        </w:rPr>
        <w:t xml:space="preserve"> also </w:t>
      </w:r>
      <w:r w:rsidRPr="00355308">
        <w:rPr>
          <w:rStyle w:val="StyleUnderline"/>
          <w:color w:val="000000" w:themeColor="text1"/>
          <w:highlight w:val="green"/>
        </w:rPr>
        <w:t xml:space="preserve">accustoms us to </w:t>
      </w:r>
      <w:r w:rsidRPr="00355308">
        <w:rPr>
          <w:rStyle w:val="StyleUnderline"/>
          <w:color w:val="000000" w:themeColor="text1"/>
        </w:rPr>
        <w:t xml:space="preserve">imagine the first steps of taking our civilization and the </w:t>
      </w:r>
      <w:r w:rsidRPr="00355308">
        <w:rPr>
          <w:rStyle w:val="StyleUnderline"/>
          <w:color w:val="000000" w:themeColor="text1"/>
          <w:highlight w:val="green"/>
        </w:rPr>
        <w:t>capitalist economy beyond the Earth</w:t>
      </w:r>
      <w:r w:rsidRPr="00355308">
        <w:rPr>
          <w:rStyle w:val="StyleUnderline"/>
          <w:color w:val="000000" w:themeColor="text1"/>
        </w:rPr>
        <w:t>’s gravity well</w:t>
      </w:r>
      <w:r w:rsidRPr="00355308">
        <w:rPr>
          <w:color w:val="000000" w:themeColor="text1"/>
          <w:sz w:val="16"/>
        </w:rPr>
        <w:t>.</w:t>
      </w:r>
    </w:p>
    <w:p w14:paraId="19ACBAE8" w14:textId="77777777" w:rsidR="00941F14" w:rsidRDefault="00941F14" w:rsidP="00941F14"/>
    <w:p w14:paraId="128B1573" w14:textId="77777777" w:rsidR="00941F14" w:rsidRPr="00580FEA" w:rsidRDefault="00941F14" w:rsidP="00941F14">
      <w:pPr>
        <w:pStyle w:val="Heading4"/>
        <w:rPr>
          <w:lang w:bidi="en-US"/>
        </w:rPr>
      </w:pPr>
      <w:r w:rsidRPr="00580FEA">
        <w:rPr>
          <w:lang w:bidi="en-US"/>
        </w:rPr>
        <w:t>Resource scarcity leads to cooperation, not war – empirically proven</w:t>
      </w:r>
    </w:p>
    <w:p w14:paraId="7CC294F8" w14:textId="77777777" w:rsidR="00941F14" w:rsidRPr="00580FEA" w:rsidRDefault="00941F14" w:rsidP="00941F14">
      <w:pPr>
        <w:rPr>
          <w:lang w:bidi="en-US"/>
        </w:rPr>
      </w:pPr>
      <w:r w:rsidRPr="00281C87">
        <w:rPr>
          <w:rStyle w:val="Heading4Char"/>
        </w:rPr>
        <w:t>Dalby 6</w:t>
      </w:r>
      <w:r w:rsidRPr="00580FEA">
        <w:rPr>
          <w:lang w:bidi="en-US"/>
        </w:rPr>
        <w:t xml:space="preserve"> (Simon, Dept. Of Geography, Carleton University, "Security and environment linkages revisited" in </w:t>
      </w:r>
      <w:proofErr w:type="spellStart"/>
      <w:r w:rsidRPr="00580FEA">
        <w:rPr>
          <w:lang w:bidi="en-US"/>
        </w:rPr>
        <w:t>Globalisation</w:t>
      </w:r>
      <w:proofErr w:type="spellEnd"/>
      <w:r w:rsidRPr="00580FEA">
        <w:rPr>
          <w:lang w:bidi="en-US"/>
        </w:rPr>
        <w:t xml:space="preserve"> and Environmental Challenges: </w:t>
      </w:r>
      <w:proofErr w:type="spellStart"/>
      <w:r w:rsidRPr="00580FEA">
        <w:rPr>
          <w:lang w:bidi="en-US"/>
        </w:rPr>
        <w:t>Reconceptualising</w:t>
      </w:r>
      <w:proofErr w:type="spellEnd"/>
      <w:r w:rsidRPr="00580FEA">
        <w:rPr>
          <w:lang w:bidi="en-US"/>
        </w:rPr>
        <w:t xml:space="preserve"> Security in the 21st Century, www.ntu.edu.sg/idss/publications/SSIS/SSIS001.pdf) </w:t>
      </w:r>
    </w:p>
    <w:p w14:paraId="4FD9F723" w14:textId="77777777" w:rsidR="00941F14" w:rsidRPr="00580FEA" w:rsidRDefault="00941F14" w:rsidP="00941F14">
      <w:pPr>
        <w:rPr>
          <w:lang w:bidi="en-US"/>
        </w:rPr>
      </w:pPr>
      <w:r w:rsidRPr="00580FEA">
        <w:rPr>
          <w:lang w:bidi="en-US"/>
        </w:rPr>
        <w:t xml:space="preserve"> </w:t>
      </w:r>
    </w:p>
    <w:p w14:paraId="080A7185" w14:textId="4DBFD48E" w:rsidR="00941F14" w:rsidRDefault="00941F14" w:rsidP="00941F14">
      <w:pPr>
        <w:rPr>
          <w:rStyle w:val="StyleUnderline"/>
        </w:rPr>
      </w:pPr>
      <w:r w:rsidRPr="00580FEA">
        <w:rPr>
          <w:lang w:bidi="en-US"/>
        </w:rPr>
        <w:t xml:space="preserve">In parallel with the focus on human security as a necessity in the face of both natural and artificial forms of vulnerability, recent literature has </w:t>
      </w:r>
      <w:proofErr w:type="spellStart"/>
      <w:r w:rsidRPr="00580FEA">
        <w:rPr>
          <w:lang w:bidi="en-US"/>
        </w:rPr>
        <w:t>emphasised</w:t>
      </w:r>
      <w:proofErr w:type="spellEnd"/>
      <w:r w:rsidRPr="00580FEA">
        <w:rPr>
          <w:lang w:bidi="en-US"/>
        </w:rPr>
        <w:t xml:space="preserve"> the opportunities that environmental management </w:t>
      </w:r>
      <w:r w:rsidRPr="00580FEA">
        <w:rPr>
          <w:lang w:bidi="en-US"/>
        </w:rPr>
        <w:lastRenderedPageBreak/>
        <w:t>presents for political cooperation between states and other political actors, on both largescale infrastructure projects as well as more traditional matters of wildlife and new concerns with biodiversity preservation (Matthew/Halle/Switzer 2002). Simultaneously</w:t>
      </w:r>
      <w:r w:rsidRPr="00580FEA">
        <w:rPr>
          <w:rStyle w:val="StyleUnderline"/>
        </w:rPr>
        <w:t xml:space="preserve">, the discussion on water wars, and in particular the key finding the shared </w:t>
      </w:r>
      <w:r w:rsidRPr="00F26603">
        <w:rPr>
          <w:rStyle w:val="StyleUnderline"/>
          <w:highlight w:val="cyan"/>
        </w:rPr>
        <w:t>resources frequently stimulate cooperation rather than conflict</w:t>
      </w:r>
      <w:r w:rsidRPr="00580FEA">
        <w:rPr>
          <w:rStyle w:val="StyleUnderline"/>
        </w:rPr>
        <w:t>, shifted focus from conflict to the possibilities of environmental action as a mode of peacemaking</w:t>
      </w:r>
      <w:r w:rsidRPr="00F26603">
        <w:rPr>
          <w:rStyle w:val="StyleUnderline"/>
          <w:highlight w:val="cyan"/>
        </w:rPr>
        <w:t>. Both at the international level in terms of environmental diplomacy and institution building, there is considerable evidence of cooperative action</w:t>
      </w:r>
      <w:r w:rsidRPr="00580FEA">
        <w:rPr>
          <w:rStyle w:val="StyleUnderline"/>
        </w:rPr>
        <w:t xml:space="preserve"> on the part of many states</w:t>
      </w:r>
      <w:r w:rsidRPr="00580FEA">
        <w:rPr>
          <w:lang w:bidi="en-US"/>
        </w:rPr>
        <w:t xml:space="preserve"> (Conca/</w:t>
      </w:r>
      <w:proofErr w:type="spellStart"/>
      <w:r w:rsidRPr="00580FEA">
        <w:rPr>
          <w:lang w:bidi="en-US"/>
        </w:rPr>
        <w:t>Dabelko</w:t>
      </w:r>
      <w:proofErr w:type="spellEnd"/>
      <w:r w:rsidRPr="00580FEA">
        <w:rPr>
          <w:lang w:bidi="en-US"/>
        </w:rPr>
        <w:t xml:space="preserve"> 2002). </w:t>
      </w:r>
      <w:r w:rsidRPr="00F26603">
        <w:rPr>
          <w:rStyle w:val="StyleUnderline"/>
          <w:highlight w:val="cyan"/>
        </w:rPr>
        <w:t>Case studies</w:t>
      </w:r>
      <w:r w:rsidRPr="00580FEA">
        <w:rPr>
          <w:rStyle w:val="StyleUnderline"/>
        </w:rPr>
        <w:t xml:space="preserve"> from many parts of the world </w:t>
      </w:r>
      <w:r w:rsidRPr="00F26603">
        <w:rPr>
          <w:rStyle w:val="StyleUnderline"/>
          <w:highlight w:val="cyan"/>
        </w:rPr>
        <w:t>suggest that cooperation</w:t>
      </w:r>
      <w:r w:rsidRPr="00580FEA">
        <w:rPr>
          <w:rStyle w:val="StyleUnderline"/>
        </w:rPr>
        <w:t xml:space="preserve"> and diplomatic arrangements </w:t>
      </w:r>
      <w:r w:rsidRPr="00F26603">
        <w:rPr>
          <w:rStyle w:val="StyleUnderline"/>
          <w:highlight w:val="cyan"/>
        </w:rPr>
        <w:t>can facilitate peaceful responses to</w:t>
      </w:r>
      <w:r w:rsidRPr="00580FEA">
        <w:rPr>
          <w:rStyle w:val="StyleUnderline"/>
        </w:rPr>
        <w:t xml:space="preserve"> the </w:t>
      </w:r>
      <w:r w:rsidRPr="00F26603">
        <w:rPr>
          <w:rStyle w:val="StyleUnderline"/>
          <w:highlight w:val="cyan"/>
        </w:rPr>
        <w:t>environmental difficulties</w:t>
      </w:r>
      <w:r w:rsidRPr="00580FEA">
        <w:rPr>
          <w:rStyle w:val="StyleUnderline"/>
        </w:rPr>
        <w:t xml:space="preserve"> in contrast to the pessimism of the 1990’s where the focus was on the potential for conflicts.</w:t>
      </w:r>
      <w:r w:rsidRPr="00580FEA">
        <w:rPr>
          <w:lang w:bidi="en-US"/>
        </w:rPr>
        <w:t xml:space="preserve"> </w:t>
      </w:r>
      <w:r w:rsidRPr="00580FEA">
        <w:rPr>
          <w:rStyle w:val="StyleUnderline"/>
        </w:rPr>
        <w:t>One recent example of the attempts to resolve difficulties in the case of Lake Victoria suggests a dramatic alternative to the resource war scenarios</w:t>
      </w:r>
      <w:r w:rsidRPr="00580FEA">
        <w:rPr>
          <w:lang w:bidi="en-US"/>
        </w:rPr>
        <w:t>. The need to curtail over-fishing in the lake and the importance of remediation has encouraged cooperation; scarcities leading to conflict arguments have not been common in the region, and they have not influenced policy prescriptions (Canter/</w:t>
      </w:r>
      <w:proofErr w:type="spellStart"/>
      <w:r w:rsidRPr="00580FEA">
        <w:rPr>
          <w:lang w:bidi="en-US"/>
        </w:rPr>
        <w:t>Ndegwa</w:t>
      </w:r>
      <w:proofErr w:type="spellEnd"/>
      <w:r w:rsidRPr="00580FEA">
        <w:rPr>
          <w:lang w:bidi="en-US"/>
        </w:rPr>
        <w:t xml:space="preserve"> 2002). </w:t>
      </w:r>
      <w:r w:rsidRPr="00580FEA">
        <w:rPr>
          <w:rStyle w:val="StyleUnderline"/>
        </w:rPr>
        <w:t xml:space="preserve">Many conflicts over the allocations of water use rights continue around the world but most of them are within states and international disputes simply do not have a history of leading to wars.  </w:t>
      </w:r>
    </w:p>
    <w:p w14:paraId="534A34A2" w14:textId="5287BA45" w:rsidR="00F86F24" w:rsidRDefault="00F86F24" w:rsidP="00F86F24">
      <w:pPr>
        <w:pStyle w:val="Heading3"/>
      </w:pPr>
      <w:r w:rsidRPr="00F86F24">
        <w:lastRenderedPageBreak/>
        <w:t>Deflection</w:t>
      </w:r>
    </w:p>
    <w:p w14:paraId="2D1D333F" w14:textId="77777777" w:rsidR="00F86F24" w:rsidRDefault="00F86F24" w:rsidP="00F86F24">
      <w:pPr>
        <w:pStyle w:val="Heading4"/>
      </w:pPr>
      <w:r>
        <w:t xml:space="preserve">Mining </w:t>
      </w:r>
      <w:r w:rsidRPr="00003D3D">
        <w:rPr>
          <w:u w:val="single"/>
        </w:rPr>
        <w:t>increases risk</w:t>
      </w:r>
      <w:r>
        <w:t xml:space="preserve"> of an </w:t>
      </w:r>
      <w:r w:rsidRPr="00003D3D">
        <w:rPr>
          <w:u w:val="single"/>
        </w:rPr>
        <w:t>asteroid strike</w:t>
      </w:r>
    </w:p>
    <w:p w14:paraId="5443B0C2" w14:textId="77777777" w:rsidR="00F86F24" w:rsidRPr="0090528A" w:rsidRDefault="00F86F24" w:rsidP="00F86F24">
      <w:r w:rsidRPr="00003D3D">
        <w:rPr>
          <w:rStyle w:val="Style13ptBold"/>
        </w:rPr>
        <w:t>Byers</w:t>
      </w:r>
      <w:r w:rsidRPr="0090528A">
        <w:t xml:space="preserve"> and </w:t>
      </w:r>
      <w:proofErr w:type="spellStart"/>
      <w:r w:rsidRPr="0090528A">
        <w:t>Boley</w:t>
      </w:r>
      <w:proofErr w:type="spellEnd"/>
      <w:r w:rsidRPr="0090528A">
        <w:t xml:space="preserve"> </w:t>
      </w:r>
      <w:r w:rsidRPr="00003D3D">
        <w:rPr>
          <w:rStyle w:val="Style13ptBold"/>
        </w:rPr>
        <w:t>19</w:t>
      </w:r>
      <w:r w:rsidRPr="0090528A">
        <w:t xml:space="preserve"> [Michael Byers, Professor of Political Science at the University of British Columbia, BA in Political Studies and </w:t>
      </w:r>
      <w:proofErr w:type="spellStart"/>
      <w:r w:rsidRPr="0090528A">
        <w:t>Phd</w:t>
      </w:r>
      <w:proofErr w:type="spellEnd"/>
      <w:r w:rsidRPr="0090528A">
        <w:t xml:space="preserve"> in International Law from Cambridge, Byers has written </w:t>
      </w:r>
      <w:proofErr w:type="gramStart"/>
      <w:r w:rsidRPr="0090528A">
        <w:t>a number of</w:t>
      </w:r>
      <w:proofErr w:type="gramEnd"/>
      <w:r w:rsidRPr="0090528A">
        <w:t xml:space="preserve"> op-ed articles on space issues. Relax: An asteroid will just miss hitting Earth. But our actions could still have a deep impact. March 19, 2019. https://www.theglobeandmail.com/opinion/article-relax-an-asteroid-will-just-miss-hitting-earth-but-our-actions-could/</w:t>
      </w:r>
      <w:r>
        <w:t>]</w:t>
      </w:r>
    </w:p>
    <w:p w14:paraId="43E0D725" w14:textId="77777777" w:rsidR="00F86F24" w:rsidRDefault="00F86F24" w:rsidP="00F86F24">
      <w:r w:rsidRPr="005077BD">
        <w:rPr>
          <w:highlight w:val="cyan"/>
          <w:u w:val="single"/>
        </w:rPr>
        <w:t>Beyond</w:t>
      </w:r>
      <w:r w:rsidRPr="005077BD">
        <w:rPr>
          <w:u w:val="single"/>
        </w:rPr>
        <w:t xml:space="preserve"> the </w:t>
      </w:r>
      <w:r w:rsidRPr="005077BD">
        <w:rPr>
          <w:highlight w:val="cyan"/>
          <w:u w:val="single"/>
        </w:rPr>
        <w:t>battle over resource extraction lies a</w:t>
      </w:r>
      <w:r w:rsidRPr="005077BD">
        <w:rPr>
          <w:u w:val="single"/>
        </w:rPr>
        <w:t xml:space="preserve"> more </w:t>
      </w:r>
      <w:r w:rsidRPr="0090528A">
        <w:rPr>
          <w:rStyle w:val="Emphasis"/>
          <w:highlight w:val="cyan"/>
        </w:rPr>
        <w:t>existential threat</w:t>
      </w:r>
      <w:r w:rsidRPr="0090528A">
        <w:t xml:space="preserve">: the act of </w:t>
      </w:r>
      <w:r w:rsidRPr="0090528A">
        <w:rPr>
          <w:rStyle w:val="Emphasis"/>
          <w:highlight w:val="cyan"/>
        </w:rPr>
        <w:t>removing</w:t>
      </w:r>
      <w:r w:rsidRPr="005077BD">
        <w:rPr>
          <w:u w:val="single"/>
        </w:rPr>
        <w:t xml:space="preserve"> large quantities of </w:t>
      </w:r>
      <w:r w:rsidRPr="0090528A">
        <w:rPr>
          <w:rStyle w:val="Emphasis"/>
          <w:highlight w:val="cyan"/>
        </w:rPr>
        <w:t>mass from an asteroid</w:t>
      </w:r>
      <w:r w:rsidRPr="005077BD">
        <w:rPr>
          <w:highlight w:val="cyan"/>
          <w:u w:val="single"/>
        </w:rPr>
        <w:t xml:space="preserve"> could </w:t>
      </w:r>
      <w:r w:rsidRPr="0090528A">
        <w:rPr>
          <w:rStyle w:val="Emphasis"/>
          <w:highlight w:val="cyan"/>
        </w:rPr>
        <w:t>change</w:t>
      </w:r>
      <w:r w:rsidRPr="005077BD">
        <w:rPr>
          <w:highlight w:val="cyan"/>
          <w:u w:val="single"/>
        </w:rPr>
        <w:t xml:space="preserve"> its </w:t>
      </w:r>
      <w:r w:rsidRPr="0090528A">
        <w:rPr>
          <w:rStyle w:val="Emphasis"/>
          <w:highlight w:val="cyan"/>
        </w:rPr>
        <w:t>trajectory</w:t>
      </w:r>
      <w:r w:rsidRPr="0090528A">
        <w:t xml:space="preserve">, potentially </w:t>
      </w:r>
      <w:r w:rsidRPr="005077BD">
        <w:rPr>
          <w:highlight w:val="cyan"/>
          <w:u w:val="single"/>
        </w:rPr>
        <w:t xml:space="preserve">leading to a </w:t>
      </w:r>
      <w:r w:rsidRPr="0090528A">
        <w:rPr>
          <w:rStyle w:val="Emphasis"/>
          <w:highlight w:val="cyan"/>
        </w:rPr>
        <w:t>human-caused Earth impact</w:t>
      </w:r>
      <w:r w:rsidRPr="0090528A">
        <w:t xml:space="preserve">. For this reason, </w:t>
      </w:r>
      <w:r w:rsidRPr="005077BD">
        <w:rPr>
          <w:u w:val="single"/>
        </w:rPr>
        <w:t xml:space="preserve">any </w:t>
      </w:r>
      <w:r w:rsidRPr="005077BD">
        <w:rPr>
          <w:highlight w:val="cyan"/>
          <w:u w:val="single"/>
        </w:rPr>
        <w:t>asteroid mining will have to be</w:t>
      </w:r>
      <w:r w:rsidRPr="005077BD">
        <w:rPr>
          <w:u w:val="single"/>
        </w:rPr>
        <w:t xml:space="preserve"> fully informed by astrodynamics, and </w:t>
      </w:r>
      <w:r w:rsidRPr="0090528A">
        <w:rPr>
          <w:rStyle w:val="Emphasis"/>
          <w:highlight w:val="cyan"/>
        </w:rPr>
        <w:t>closely regulated</w:t>
      </w:r>
      <w:r w:rsidRPr="005077BD">
        <w:rPr>
          <w:highlight w:val="cyan"/>
          <w:u w:val="single"/>
        </w:rPr>
        <w:t xml:space="preserve"> under </w:t>
      </w:r>
      <w:r w:rsidRPr="0090528A">
        <w:rPr>
          <w:rStyle w:val="Emphasis"/>
          <w:highlight w:val="cyan"/>
        </w:rPr>
        <w:t>international rules</w:t>
      </w:r>
      <w:r w:rsidRPr="0090528A">
        <w:t xml:space="preserve">. And while the U.S., Luxembourg and Russia might regulate asteroid-mining companies closely with the involvement of planetary scientists, </w:t>
      </w:r>
      <w:r w:rsidRPr="005077BD">
        <w:rPr>
          <w:highlight w:val="cyan"/>
          <w:u w:val="single"/>
        </w:rPr>
        <w:t>what would happen if a</w:t>
      </w:r>
      <w:r w:rsidRPr="005077BD">
        <w:rPr>
          <w:u w:val="single"/>
        </w:rPr>
        <w:t xml:space="preserve"> mining company </w:t>
      </w:r>
      <w:r w:rsidRPr="005077BD">
        <w:rPr>
          <w:highlight w:val="cyan"/>
          <w:u w:val="single"/>
        </w:rPr>
        <w:t>were to incorporate a “</w:t>
      </w:r>
      <w:r w:rsidRPr="0090528A">
        <w:rPr>
          <w:rStyle w:val="Emphasis"/>
          <w:highlight w:val="cyan"/>
        </w:rPr>
        <w:t>flag of convenience state</w:t>
      </w:r>
      <w:r w:rsidRPr="005077BD">
        <w:rPr>
          <w:highlight w:val="cyan"/>
          <w:u w:val="single"/>
        </w:rPr>
        <w:t xml:space="preserve">” such as </w:t>
      </w:r>
      <w:r w:rsidRPr="0090528A">
        <w:rPr>
          <w:rStyle w:val="Emphasis"/>
          <w:highlight w:val="cyan"/>
        </w:rPr>
        <w:t>Panama</w:t>
      </w:r>
      <w:r w:rsidRPr="005077BD">
        <w:rPr>
          <w:highlight w:val="cyan"/>
          <w:u w:val="single"/>
        </w:rPr>
        <w:t xml:space="preserve"> or </w:t>
      </w:r>
      <w:r w:rsidRPr="0090528A">
        <w:rPr>
          <w:rStyle w:val="Emphasis"/>
          <w:highlight w:val="cyan"/>
        </w:rPr>
        <w:t>Liberia</w:t>
      </w:r>
      <w:r w:rsidRPr="0090528A">
        <w:t>? Would the same respect be paid to science and safety?</w:t>
      </w:r>
    </w:p>
    <w:p w14:paraId="23AA8A06" w14:textId="77777777" w:rsidR="00F86F24" w:rsidRDefault="00F86F24" w:rsidP="00F86F24"/>
    <w:p w14:paraId="607DCB04" w14:textId="77777777" w:rsidR="00F86F24" w:rsidRPr="001A04AA" w:rsidRDefault="00F86F24" w:rsidP="00F86F24">
      <w:pPr>
        <w:pStyle w:val="Heading4"/>
      </w:pPr>
      <w:r w:rsidRPr="001A04AA">
        <w:t xml:space="preserve">Deflection tech used to </w:t>
      </w:r>
      <w:r w:rsidRPr="001A04AA">
        <w:rPr>
          <w:u w:val="single"/>
        </w:rPr>
        <w:t>divert asteroids</w:t>
      </w:r>
      <w:r w:rsidRPr="001A04AA">
        <w:t xml:space="preserve"> </w:t>
      </w:r>
      <w:r>
        <w:t>will be used to</w:t>
      </w:r>
      <w:r w:rsidRPr="001A04AA">
        <w:t xml:space="preserve"> </w:t>
      </w:r>
      <w:r w:rsidRPr="001A04AA">
        <w:rPr>
          <w:u w:val="single"/>
        </w:rPr>
        <w:t>impact enemies</w:t>
      </w:r>
      <w:r w:rsidRPr="001A04AA">
        <w:t>.</w:t>
      </w:r>
    </w:p>
    <w:p w14:paraId="54E23331" w14:textId="77777777" w:rsidR="00F86F24" w:rsidRPr="001A04AA" w:rsidRDefault="00F86F24" w:rsidP="00F86F24">
      <w:proofErr w:type="spellStart"/>
      <w:r w:rsidRPr="001A04AA">
        <w:rPr>
          <w:rStyle w:val="Style13ptBold"/>
        </w:rPr>
        <w:t>Dello</w:t>
      </w:r>
      <w:proofErr w:type="spellEnd"/>
      <w:r w:rsidRPr="001A04AA">
        <w:rPr>
          <w:rStyle w:val="Style13ptBold"/>
        </w:rPr>
        <w:t>-Iacovo 18</w:t>
      </w:r>
      <w:r w:rsidRPr="001A04AA">
        <w:t xml:space="preserve">—Michael </w:t>
      </w:r>
      <w:proofErr w:type="spellStart"/>
      <w:r w:rsidRPr="001A04AA">
        <w:t>Dello</w:t>
      </w:r>
      <w:proofErr w:type="spellEnd"/>
      <w:r w:rsidRPr="001A04AA">
        <w:t>-Iacovo, PhD candidate in space science at University of New South Wales, looking at asteroid exploration, mining and impact risk (“Asteroids and comets as space weapons,” September 14</w:t>
      </w:r>
      <w:r w:rsidRPr="001A04AA">
        <w:rPr>
          <w:vertAlign w:val="superscript"/>
        </w:rPr>
        <w:t>th</w:t>
      </w:r>
      <w:r w:rsidRPr="001A04AA">
        <w:t xml:space="preserve">, </w:t>
      </w:r>
      <w:hyperlink r:id="rId6" w:history="1">
        <w:r w:rsidRPr="001A04AA">
          <w:rPr>
            <w:rStyle w:val="Hyperlink"/>
          </w:rPr>
          <w:t>http://www.michaeldello.com/asteroids-comets-space-weapons/</w:t>
        </w:r>
      </w:hyperlink>
      <w:r w:rsidRPr="001A04AA">
        <w:t>)</w:t>
      </w:r>
    </w:p>
    <w:p w14:paraId="3C01D38A" w14:textId="22D15F73" w:rsidR="00F86F24" w:rsidRPr="00F86F24" w:rsidRDefault="00F86F24" w:rsidP="00F86F24">
      <w:pPr>
        <w:rPr>
          <w:sz w:val="16"/>
        </w:rPr>
      </w:pPr>
      <w:r w:rsidRPr="001A04AA">
        <w:rPr>
          <w:sz w:val="16"/>
        </w:rPr>
        <w:t xml:space="preserve">Introduction </w:t>
      </w:r>
      <w:r w:rsidRPr="001A04AA">
        <w:rPr>
          <w:rStyle w:val="StyleUnderline"/>
        </w:rPr>
        <w:t>Approximately 66 million years ago, a 10 km sized body struck Earth, and was likely one of the main contributors to the extinction of many species at the time</w:t>
      </w:r>
      <w:r w:rsidRPr="001A04AA">
        <w:rPr>
          <w:sz w:val="16"/>
        </w:rPr>
        <w:t xml:space="preserve">. Bodies the size of 5 km or larger impact Earth on average every 20 million years (one might say we are overdue for one, but then one wouldn’t understand statistics). Asteroids 1 km or larger impact Earth every 500,000 years on average. </w:t>
      </w:r>
      <w:r w:rsidRPr="00902061">
        <w:rPr>
          <w:rStyle w:val="StyleUnderline"/>
          <w:highlight w:val="yellow"/>
        </w:rPr>
        <w:t>Smaller bodies</w:t>
      </w:r>
      <w:r w:rsidRPr="001A04AA">
        <w:rPr>
          <w:rStyle w:val="StyleUnderline"/>
        </w:rPr>
        <w:t xml:space="preserve"> which can still </w:t>
      </w:r>
      <w:r w:rsidRPr="00902061">
        <w:rPr>
          <w:rStyle w:val="StyleUnderline"/>
          <w:highlight w:val="yellow"/>
        </w:rPr>
        <w:t xml:space="preserve">do </w:t>
      </w:r>
      <w:r w:rsidRPr="00902061">
        <w:rPr>
          <w:rStyle w:val="Emphasis"/>
          <w:highlight w:val="yellow"/>
        </w:rPr>
        <w:t>considerable</w:t>
      </w:r>
      <w:r w:rsidRPr="001A04AA">
        <w:rPr>
          <w:rStyle w:val="Emphasis"/>
        </w:rPr>
        <w:t xml:space="preserve"> local </w:t>
      </w:r>
      <w:r w:rsidRPr="00902061">
        <w:rPr>
          <w:rStyle w:val="Emphasis"/>
          <w:highlight w:val="yellow"/>
        </w:rPr>
        <w:t>damage</w:t>
      </w:r>
      <w:r w:rsidRPr="001A04AA">
        <w:rPr>
          <w:rStyle w:val="StyleUnderline"/>
        </w:rPr>
        <w:t xml:space="preserve"> occur </w:t>
      </w:r>
      <w:r w:rsidRPr="001A04AA">
        <w:rPr>
          <w:rStyle w:val="Emphasis"/>
        </w:rPr>
        <w:t>much more frequently</w:t>
      </w:r>
      <w:r w:rsidRPr="001A04AA">
        <w:rPr>
          <w:sz w:val="16"/>
        </w:rPr>
        <w:t xml:space="preserve"> (10 m wide bodies impact Earth </w:t>
      </w:r>
      <w:r w:rsidRPr="001A04AA">
        <w:rPr>
          <w:rStyle w:val="StyleUnderline"/>
        </w:rPr>
        <w:t xml:space="preserve">on average </w:t>
      </w:r>
      <w:r w:rsidRPr="00902061">
        <w:rPr>
          <w:rStyle w:val="Emphasis"/>
          <w:highlight w:val="yellow"/>
        </w:rPr>
        <w:t>every 10 years</w:t>
      </w:r>
      <w:r w:rsidRPr="001A04AA">
        <w:rPr>
          <w:sz w:val="16"/>
        </w:rPr>
        <w:t xml:space="preserve">). </w:t>
      </w:r>
      <w:r w:rsidRPr="001A04AA">
        <w:rPr>
          <w:rStyle w:val="StyleUnderline"/>
        </w:rPr>
        <w:t>It seems reasonable to say</w:t>
      </w:r>
      <w:r w:rsidRPr="001A04AA">
        <w:rPr>
          <w:sz w:val="16"/>
        </w:rPr>
        <w:t xml:space="preserve"> that only the first category (&gt;~5 km) </w:t>
      </w:r>
      <w:proofErr w:type="gramStart"/>
      <w:r w:rsidRPr="001A04AA">
        <w:rPr>
          <w:sz w:val="16"/>
        </w:rPr>
        <w:t>pose</w:t>
      </w:r>
      <w:proofErr w:type="gramEnd"/>
      <w:r w:rsidRPr="001A04AA">
        <w:rPr>
          <w:sz w:val="16"/>
        </w:rPr>
        <w:t xml:space="preserve"> an existential threat, however </w:t>
      </w:r>
      <w:r w:rsidRPr="00902061">
        <w:rPr>
          <w:rStyle w:val="StyleUnderline"/>
          <w:highlight w:val="yellow"/>
        </w:rPr>
        <w:t>many</w:t>
      </w:r>
      <w:r w:rsidRPr="001A04AA">
        <w:rPr>
          <w:sz w:val="16"/>
        </w:rPr>
        <w:t xml:space="preserve"> others </w:t>
      </w:r>
      <w:r w:rsidRPr="00902061">
        <w:rPr>
          <w:rStyle w:val="StyleUnderline"/>
          <w:highlight w:val="yellow"/>
        </w:rPr>
        <w:t>pose</w:t>
      </w:r>
      <w:r w:rsidRPr="001A04AA">
        <w:rPr>
          <w:rStyle w:val="StyleUnderline"/>
        </w:rPr>
        <w:t xml:space="preserve"> </w:t>
      </w:r>
      <w:r w:rsidRPr="001A04AA">
        <w:rPr>
          <w:rStyle w:val="Emphasis"/>
        </w:rPr>
        <w:t xml:space="preserve">major </w:t>
      </w:r>
      <w:r w:rsidRPr="00902061">
        <w:rPr>
          <w:rStyle w:val="Emphasis"/>
          <w:highlight w:val="yellow"/>
        </w:rPr>
        <w:t>catastrophic threats</w:t>
      </w:r>
      <w:r w:rsidRPr="001A04AA">
        <w:rPr>
          <w:sz w:val="16"/>
        </w:rPr>
        <w:t xml:space="preserve">*. </w:t>
      </w:r>
      <w:r w:rsidRPr="001A04AA">
        <w:rPr>
          <w:rStyle w:val="StyleUnderline"/>
        </w:rPr>
        <w:t xml:space="preserve">Given the </w:t>
      </w:r>
      <w:r w:rsidRPr="001A04AA">
        <w:rPr>
          <w:rStyle w:val="Emphasis"/>
        </w:rPr>
        <w:t>likelihood of an asteroid impact</w:t>
      </w:r>
      <w:r w:rsidRPr="001A04AA">
        <w:rPr>
          <w:sz w:val="16"/>
        </w:rPr>
        <w:t xml:space="preserve"> (I use the word asteroid instead of asteroid and/or comet from here for sake of brevity), </w:t>
      </w:r>
      <w:r w:rsidRPr="001A04AA">
        <w:rPr>
          <w:rStyle w:val="StyleUnderline"/>
        </w:rPr>
        <w:t xml:space="preserve">some argue that further improving </w:t>
      </w:r>
      <w:r w:rsidRPr="001A04AA">
        <w:rPr>
          <w:rStyle w:val="Emphasis"/>
        </w:rPr>
        <w:t>detection and deflection</w:t>
      </w:r>
      <w:r w:rsidRPr="001A04AA">
        <w:rPr>
          <w:rStyle w:val="StyleUnderline"/>
        </w:rPr>
        <w:t xml:space="preserve"> technology are critical</w:t>
      </w:r>
      <w:r w:rsidRPr="001A04AA">
        <w:rPr>
          <w:sz w:val="16"/>
        </w:rPr>
        <w:t>. Matheny (2007) estimates that, even if asteroid extinction events are improbable, due to the loss of future human generations if one were to occur, asteroid detection/deflection research and development could save a human life-year for $2.50 (US). Asteroid impact mitigation is not thought to be the most pressing existential threat (</w:t>
      </w:r>
      <w:proofErr w:type="gramStart"/>
      <w:r w:rsidRPr="001A04AA">
        <w:rPr>
          <w:sz w:val="16"/>
        </w:rPr>
        <w:t>e.g.</w:t>
      </w:r>
      <w:proofErr w:type="gramEnd"/>
      <w:r w:rsidRPr="001A04AA">
        <w:rPr>
          <w:sz w:val="16"/>
        </w:rPr>
        <w:t xml:space="preserve"> artificial intelligence or global pandemics), and yet it already seems to have better return on investment than the best now-centric human charities (though not non-human charities – I am largely ignoring non-humans here for simplicity and sake of argument). </w:t>
      </w:r>
      <w:r w:rsidRPr="001A04AA">
        <w:rPr>
          <w:rStyle w:val="StyleUnderline"/>
        </w:rPr>
        <w:t xml:space="preserve">The purpose of this article is to explore a </w:t>
      </w:r>
      <w:r w:rsidRPr="001A04AA">
        <w:rPr>
          <w:rStyle w:val="Emphasis"/>
        </w:rPr>
        <w:t>depressing cautionary note</w:t>
      </w:r>
      <w:r w:rsidRPr="001A04AA">
        <w:rPr>
          <w:rStyle w:val="StyleUnderline"/>
        </w:rPr>
        <w:t xml:space="preserve"> in the field of asteroid impact mitigation</w:t>
      </w:r>
      <w:r w:rsidRPr="001A04AA">
        <w:rPr>
          <w:sz w:val="16"/>
        </w:rPr>
        <w:t xml:space="preserve">. </w:t>
      </w:r>
      <w:r w:rsidRPr="001A04AA">
        <w:rPr>
          <w:rStyle w:val="StyleUnderline"/>
        </w:rPr>
        <w:t>As we improve our ability to detect and</w:t>
      </w:r>
      <w:r w:rsidRPr="001A04AA">
        <w:rPr>
          <w:sz w:val="16"/>
        </w:rPr>
        <w:t xml:space="preserve"> (especially) </w:t>
      </w:r>
      <w:r w:rsidRPr="001A04AA">
        <w:rPr>
          <w:rStyle w:val="StyleUnderline"/>
        </w:rPr>
        <w:t>deflect</w:t>
      </w:r>
      <w:r w:rsidRPr="001A04AA">
        <w:rPr>
          <w:sz w:val="16"/>
        </w:rPr>
        <w:t xml:space="preserve"> asteroids with an Earth-intersecting orbit away from Earth, w</w:t>
      </w:r>
      <w:r w:rsidRPr="001A04AA">
        <w:rPr>
          <w:rStyle w:val="StyleUnderline"/>
        </w:rPr>
        <w:t xml:space="preserve">e also improve our ability to deflect asteroids without an Earth-intersecting orbit </w:t>
      </w:r>
      <w:proofErr w:type="gramStart"/>
      <w:r w:rsidRPr="001A04AA">
        <w:rPr>
          <w:rStyle w:val="Emphasis"/>
        </w:rPr>
        <w:t>in to</w:t>
      </w:r>
      <w:proofErr w:type="gramEnd"/>
      <w:r w:rsidRPr="001A04AA">
        <w:rPr>
          <w:rStyle w:val="Emphasis"/>
        </w:rPr>
        <w:t xml:space="preserve"> Earth</w:t>
      </w:r>
      <w:r w:rsidRPr="001A04AA">
        <w:rPr>
          <w:sz w:val="16"/>
        </w:rPr>
        <w:t xml:space="preserve">. This idea was first explored by Steven </w:t>
      </w:r>
      <w:proofErr w:type="spellStart"/>
      <w:r w:rsidRPr="001A04AA">
        <w:rPr>
          <w:sz w:val="16"/>
        </w:rPr>
        <w:t>Ostro</w:t>
      </w:r>
      <w:proofErr w:type="spellEnd"/>
      <w:r w:rsidRPr="001A04AA">
        <w:rPr>
          <w:sz w:val="16"/>
        </w:rPr>
        <w:t xml:space="preserve"> and Carl Sagan, and I will </w:t>
      </w:r>
      <w:proofErr w:type="spellStart"/>
      <w:r w:rsidRPr="001A04AA">
        <w:rPr>
          <w:sz w:val="16"/>
        </w:rPr>
        <w:t>summarise</w:t>
      </w:r>
      <w:proofErr w:type="spellEnd"/>
      <w:r w:rsidRPr="001A04AA">
        <w:rPr>
          <w:sz w:val="16"/>
        </w:rPr>
        <w:t xml:space="preserve"> their argument below. Asteroid deflection as a DURC A </w:t>
      </w:r>
      <w:r w:rsidRPr="001A04AA">
        <w:rPr>
          <w:rStyle w:val="StyleUnderline"/>
        </w:rPr>
        <w:t>dual use research</w:t>
      </w:r>
      <w:r w:rsidRPr="001A04AA">
        <w:rPr>
          <w:sz w:val="16"/>
        </w:rPr>
        <w:t xml:space="preserve"> of concern (DURC) </w:t>
      </w:r>
      <w:r w:rsidRPr="001A04AA">
        <w:rPr>
          <w:rStyle w:val="StyleUnderline"/>
        </w:rPr>
        <w:t>refers to research</w:t>
      </w:r>
      <w:r w:rsidRPr="001A04AA">
        <w:rPr>
          <w:sz w:val="16"/>
        </w:rPr>
        <w:t xml:space="preserve"> in the life sciences that, while </w:t>
      </w:r>
      <w:r w:rsidRPr="001A04AA">
        <w:rPr>
          <w:rStyle w:val="StyleUnderline"/>
        </w:rPr>
        <w:t>intended for public benefit</w:t>
      </w:r>
      <w:r w:rsidRPr="001A04AA">
        <w:rPr>
          <w:sz w:val="16"/>
        </w:rPr>
        <w:t xml:space="preserve">, could </w:t>
      </w:r>
      <w:r w:rsidRPr="001A04AA">
        <w:rPr>
          <w:rStyle w:val="StyleUnderline"/>
        </w:rPr>
        <w:t>also</w:t>
      </w:r>
      <w:r w:rsidRPr="001A04AA">
        <w:rPr>
          <w:sz w:val="16"/>
        </w:rPr>
        <w:t xml:space="preserve"> be </w:t>
      </w:r>
      <w:r w:rsidRPr="001A04AA">
        <w:rPr>
          <w:rStyle w:val="StyleUnderline"/>
        </w:rPr>
        <w:t xml:space="preserve">repurposed to cause </w:t>
      </w:r>
      <w:r w:rsidRPr="001A04AA">
        <w:rPr>
          <w:rStyle w:val="Emphasis"/>
        </w:rPr>
        <w:t>public harm</w:t>
      </w:r>
      <w:r w:rsidRPr="001A04AA">
        <w:rPr>
          <w:sz w:val="16"/>
        </w:rPr>
        <w:t xml:space="preserve">. </w:t>
      </w:r>
      <w:r w:rsidRPr="001A04AA">
        <w:rPr>
          <w:rStyle w:val="StyleUnderline"/>
        </w:rPr>
        <w:t>One</w:t>
      </w:r>
      <w:r w:rsidRPr="001A04AA">
        <w:rPr>
          <w:sz w:val="16"/>
        </w:rPr>
        <w:t xml:space="preserve"> prominent </w:t>
      </w:r>
      <w:r w:rsidRPr="001A04AA">
        <w:rPr>
          <w:rStyle w:val="StyleUnderline"/>
        </w:rPr>
        <w:t>example is</w:t>
      </w:r>
      <w:r w:rsidRPr="001A04AA">
        <w:rPr>
          <w:sz w:val="16"/>
        </w:rPr>
        <w:t xml:space="preserve"> that of </w:t>
      </w:r>
      <w:r w:rsidRPr="001A04AA">
        <w:rPr>
          <w:rStyle w:val="StyleUnderline"/>
        </w:rPr>
        <w:t>disease and contagion research</w:t>
      </w:r>
      <w:r w:rsidRPr="001A04AA">
        <w:rPr>
          <w:sz w:val="16"/>
        </w:rPr>
        <w:t xml:space="preserve"> (can improve disease </w:t>
      </w:r>
      <w:proofErr w:type="gramStart"/>
      <w:r w:rsidRPr="001A04AA">
        <w:rPr>
          <w:sz w:val="16"/>
        </w:rPr>
        <w:t>control, but</w:t>
      </w:r>
      <w:proofErr w:type="gramEnd"/>
      <w:r w:rsidRPr="001A04AA">
        <w:rPr>
          <w:sz w:val="16"/>
        </w:rPr>
        <w:t xml:space="preserve"> can also be used to spread disease more effectively, either accidentally or maliciously). I will argue here that DURC can and should be applicable to any technology that has a potential dual use such as this. </w:t>
      </w:r>
      <w:proofErr w:type="spellStart"/>
      <w:r w:rsidRPr="001A04AA">
        <w:rPr>
          <w:sz w:val="16"/>
        </w:rPr>
        <w:t>Ostro</w:t>
      </w:r>
      <w:proofErr w:type="spellEnd"/>
      <w:r w:rsidRPr="001A04AA">
        <w:rPr>
          <w:sz w:val="16"/>
        </w:rPr>
        <w:t xml:space="preserve"> and Sagan (1998) proposed that </w:t>
      </w:r>
      <w:r w:rsidRPr="001A04AA">
        <w:rPr>
          <w:rStyle w:val="StyleUnderline"/>
        </w:rPr>
        <w:t xml:space="preserve">asteroid impacts could act as a </w:t>
      </w:r>
      <w:proofErr w:type="gramStart"/>
      <w:r w:rsidRPr="001A04AA">
        <w:rPr>
          <w:rStyle w:val="StyleUnderline"/>
        </w:rPr>
        <w:t>double edged</w:t>
      </w:r>
      <w:proofErr w:type="gramEnd"/>
      <w:r w:rsidRPr="001A04AA">
        <w:rPr>
          <w:rStyle w:val="StyleUnderline"/>
        </w:rPr>
        <w:t xml:space="preserve"> explanation for</w:t>
      </w:r>
      <w:r w:rsidRPr="001A04AA">
        <w:rPr>
          <w:sz w:val="16"/>
        </w:rPr>
        <w:t xml:space="preserve"> the Fermi paradox (</w:t>
      </w:r>
      <w:r w:rsidRPr="001A04AA">
        <w:rPr>
          <w:rStyle w:val="StyleUnderline"/>
        </w:rPr>
        <w:t>why don’t we see</w:t>
      </w:r>
      <w:r w:rsidRPr="001A04AA">
        <w:rPr>
          <w:sz w:val="16"/>
        </w:rPr>
        <w:t xml:space="preserve"> </w:t>
      </w:r>
      <w:r w:rsidRPr="001A04AA">
        <w:rPr>
          <w:sz w:val="16"/>
        </w:rPr>
        <w:lastRenderedPageBreak/>
        <w:t xml:space="preserve">any </w:t>
      </w:r>
      <w:r w:rsidRPr="001A04AA">
        <w:rPr>
          <w:rStyle w:val="StyleUnderline"/>
        </w:rPr>
        <w:t xml:space="preserve">evidence of extraterrestrial </w:t>
      </w:r>
      <w:proofErr w:type="spellStart"/>
      <w:r w:rsidRPr="001A04AA">
        <w:rPr>
          <w:rStyle w:val="StyleUnderline"/>
        </w:rPr>
        <w:t>civilisations</w:t>
      </w:r>
      <w:proofErr w:type="spellEnd"/>
      <w:r w:rsidRPr="001A04AA">
        <w:rPr>
          <w:sz w:val="16"/>
        </w:rPr>
        <w:t xml:space="preserve">?). The argument goes as follows: Those </w:t>
      </w:r>
      <w:r w:rsidRPr="00902061">
        <w:rPr>
          <w:rStyle w:val="StyleUnderline"/>
          <w:highlight w:val="yellow"/>
        </w:rPr>
        <w:t>species that don’t develop asteroid deflection tech</w:t>
      </w:r>
      <w:r w:rsidRPr="001A04AA">
        <w:rPr>
          <w:sz w:val="16"/>
        </w:rPr>
        <w:t xml:space="preserve">nology </w:t>
      </w:r>
      <w:r w:rsidRPr="001A04AA">
        <w:rPr>
          <w:rStyle w:val="StyleUnderline"/>
        </w:rPr>
        <w:t xml:space="preserve">eventually </w:t>
      </w:r>
      <w:r w:rsidRPr="00902061">
        <w:rPr>
          <w:rStyle w:val="StyleUnderline"/>
          <w:highlight w:val="yellow"/>
        </w:rPr>
        <w:t>go extinct</w:t>
      </w:r>
      <w:r w:rsidRPr="001A04AA">
        <w:rPr>
          <w:rStyle w:val="StyleUnderline"/>
        </w:rPr>
        <w:t xml:space="preserve"> due to some large impact</w:t>
      </w:r>
      <w:r w:rsidRPr="001A04AA">
        <w:rPr>
          <w:sz w:val="16"/>
        </w:rPr>
        <w:t xml:space="preserve">, </w:t>
      </w:r>
      <w:r w:rsidRPr="00902061">
        <w:rPr>
          <w:rStyle w:val="StyleUnderline"/>
          <w:highlight w:val="yellow"/>
        </w:rPr>
        <w:t>while those that do</w:t>
      </w:r>
      <w:r w:rsidRPr="001A04AA">
        <w:rPr>
          <w:sz w:val="16"/>
        </w:rPr>
        <w:t xml:space="preserve"> eventually </w:t>
      </w:r>
      <w:r w:rsidRPr="00902061">
        <w:rPr>
          <w:rStyle w:val="StyleUnderline"/>
          <w:highlight w:val="yellow"/>
        </w:rPr>
        <w:t>go extinct because they</w:t>
      </w:r>
      <w:r w:rsidRPr="001A04AA">
        <w:rPr>
          <w:sz w:val="16"/>
        </w:rPr>
        <w:t xml:space="preserve"> accidentally or maliciously </w:t>
      </w:r>
      <w:r w:rsidRPr="00902061">
        <w:rPr>
          <w:rStyle w:val="StyleUnderline"/>
          <w:highlight w:val="yellow"/>
        </w:rPr>
        <w:t>deflect a</w:t>
      </w:r>
      <w:r w:rsidRPr="001A04AA">
        <w:rPr>
          <w:rStyle w:val="StyleUnderline"/>
        </w:rPr>
        <w:t xml:space="preserve"> large </w:t>
      </w:r>
      <w:r w:rsidRPr="00902061">
        <w:rPr>
          <w:rStyle w:val="StyleUnderline"/>
          <w:highlight w:val="yellow"/>
        </w:rPr>
        <w:t xml:space="preserve">asteroid </w:t>
      </w:r>
      <w:r w:rsidRPr="00902061">
        <w:rPr>
          <w:rStyle w:val="Emphasis"/>
          <w:highlight w:val="yellow"/>
        </w:rPr>
        <w:t>into their planet</w:t>
      </w:r>
      <w:r w:rsidRPr="001A04AA">
        <w:rPr>
          <w:sz w:val="16"/>
        </w:rPr>
        <w:t xml:space="preserve">. </w:t>
      </w:r>
      <w:r w:rsidRPr="001A04AA">
        <w:rPr>
          <w:rStyle w:val="StyleUnderline"/>
        </w:rPr>
        <w:t>This has</w:t>
      </w:r>
      <w:r w:rsidRPr="001A04AA">
        <w:rPr>
          <w:sz w:val="16"/>
        </w:rPr>
        <w:t xml:space="preserve"> since </w:t>
      </w:r>
      <w:r w:rsidRPr="001A04AA">
        <w:rPr>
          <w:rStyle w:val="StyleUnderline"/>
        </w:rPr>
        <w:t>been termed the ‘</w:t>
      </w:r>
      <w:r w:rsidRPr="001A04AA">
        <w:rPr>
          <w:rStyle w:val="Emphasis"/>
        </w:rPr>
        <w:t xml:space="preserve">deflection </w:t>
      </w:r>
      <w:proofErr w:type="gramStart"/>
      <w:r w:rsidRPr="001A04AA">
        <w:rPr>
          <w:rStyle w:val="Emphasis"/>
        </w:rPr>
        <w:t>dilemma</w:t>
      </w:r>
      <w:r w:rsidRPr="001A04AA">
        <w:rPr>
          <w:rStyle w:val="StyleUnderline"/>
        </w:rPr>
        <w:t>‘</w:t>
      </w:r>
      <w:proofErr w:type="gramEnd"/>
      <w:r w:rsidRPr="001A04AA">
        <w:rPr>
          <w:rStyle w:val="StyleUnderline"/>
        </w:rPr>
        <w:t xml:space="preserve">. </w:t>
      </w:r>
      <w:r w:rsidRPr="001A04AA">
        <w:rPr>
          <w:sz w:val="16"/>
        </w:rPr>
        <w:t xml:space="preserve">The question arises: </w:t>
      </w:r>
      <w:r w:rsidRPr="001A04AA">
        <w:rPr>
          <w:rStyle w:val="StyleUnderline"/>
        </w:rPr>
        <w:t xml:space="preserve">does the likelihood of a large impact </w:t>
      </w:r>
      <w:r w:rsidRPr="001A04AA">
        <w:rPr>
          <w:rStyle w:val="Emphasis"/>
        </w:rPr>
        <w:t>increase</w:t>
      </w:r>
      <w:r w:rsidRPr="001A04AA">
        <w:rPr>
          <w:rStyle w:val="StyleUnderline"/>
        </w:rPr>
        <w:t xml:space="preserve"> as asteroid deflection technology is developed</w:t>
      </w:r>
      <w:r w:rsidRPr="001A04AA">
        <w:rPr>
          <w:sz w:val="16"/>
        </w:rPr>
        <w:t xml:space="preserve">, rather than decrease? </w:t>
      </w:r>
      <w:r w:rsidRPr="00902061">
        <w:rPr>
          <w:rStyle w:val="StyleUnderline"/>
          <w:highlight w:val="yellow"/>
        </w:rPr>
        <w:t>The most pressing</w:t>
      </w:r>
      <w:r w:rsidRPr="001A04AA">
        <w:rPr>
          <w:rStyle w:val="StyleUnderline"/>
        </w:rPr>
        <w:t xml:space="preserve"> existential</w:t>
      </w:r>
      <w:r w:rsidRPr="001A04AA">
        <w:rPr>
          <w:sz w:val="16"/>
        </w:rPr>
        <w:t xml:space="preserve"> and catastrophic </w:t>
      </w:r>
      <w:r w:rsidRPr="00902061">
        <w:rPr>
          <w:rStyle w:val="StyleUnderline"/>
          <w:highlight w:val="yellow"/>
        </w:rPr>
        <w:t>threats</w:t>
      </w:r>
      <w:r w:rsidRPr="001A04AA">
        <w:rPr>
          <w:sz w:val="16"/>
        </w:rPr>
        <w:t xml:space="preserve"> today </w:t>
      </w:r>
      <w:r w:rsidRPr="00902061">
        <w:rPr>
          <w:rStyle w:val="StyleUnderline"/>
          <w:highlight w:val="yellow"/>
        </w:rPr>
        <w:t>seem to be</w:t>
      </w:r>
      <w:r w:rsidRPr="001A04AA">
        <w:rPr>
          <w:sz w:val="16"/>
        </w:rPr>
        <w:t xml:space="preserve"> those that were </w:t>
      </w:r>
      <w:r w:rsidRPr="00902061">
        <w:rPr>
          <w:rStyle w:val="Emphasis"/>
          <w:highlight w:val="yellow"/>
        </w:rPr>
        <w:t>created by tech</w:t>
      </w:r>
      <w:r w:rsidRPr="001A04AA">
        <w:rPr>
          <w:rStyle w:val="Emphasis"/>
        </w:rPr>
        <w:t>nology</w:t>
      </w:r>
      <w:r w:rsidRPr="001A04AA">
        <w:rPr>
          <w:sz w:val="16"/>
        </w:rPr>
        <w:t xml:space="preserve"> (artificial intelligence, nuclear weapons, global health pandemics, anthropogenic global warming) </w:t>
      </w:r>
      <w:r w:rsidRPr="00902061">
        <w:rPr>
          <w:rStyle w:val="StyleUnderline"/>
          <w:highlight w:val="yellow"/>
        </w:rPr>
        <w:t>rather than natural events</w:t>
      </w:r>
      <w:r w:rsidRPr="001A04AA">
        <w:rPr>
          <w:sz w:val="16"/>
        </w:rPr>
        <w:t xml:space="preserve"> (asteroid impacts, </w:t>
      </w:r>
      <w:proofErr w:type="spellStart"/>
      <w:r w:rsidRPr="001A04AA">
        <w:rPr>
          <w:sz w:val="16"/>
        </w:rPr>
        <w:t>supervolcanoes</w:t>
      </w:r>
      <w:proofErr w:type="spellEnd"/>
      <w:r w:rsidRPr="001A04AA">
        <w:rPr>
          <w:sz w:val="16"/>
        </w:rPr>
        <w:t xml:space="preserve">, gamma ray bursts). Humanity has survived for millions of years (depending on how you define humanity), yet in the last 70 years have seen the advent of nuclear weapons and other technology that could meaningfully cause a catastrophic at any time. </w:t>
      </w:r>
      <w:r w:rsidRPr="001A04AA">
        <w:rPr>
          <w:rStyle w:val="StyleUnderline"/>
        </w:rPr>
        <w:t>It seems possible</w:t>
      </w:r>
      <w:r w:rsidRPr="001A04AA">
        <w:rPr>
          <w:sz w:val="16"/>
        </w:rPr>
        <w:t xml:space="preserve"> therefore </w:t>
      </w:r>
      <w:r w:rsidRPr="001A04AA">
        <w:rPr>
          <w:rStyle w:val="StyleUnderline"/>
        </w:rPr>
        <w:t xml:space="preserve">that the </w:t>
      </w:r>
      <w:r w:rsidRPr="001A04AA">
        <w:rPr>
          <w:rStyle w:val="Emphasis"/>
        </w:rPr>
        <w:t>bigger risk</w:t>
      </w:r>
      <w:r w:rsidRPr="001A04AA">
        <w:rPr>
          <w:rStyle w:val="StyleUnderline"/>
        </w:rPr>
        <w:t xml:space="preserve"> will be that caused by tech</w:t>
      </w:r>
      <w:r w:rsidRPr="001A04AA">
        <w:rPr>
          <w:sz w:val="16"/>
        </w:rPr>
        <w:t xml:space="preserve">nology, </w:t>
      </w:r>
      <w:r w:rsidRPr="001A04AA">
        <w:rPr>
          <w:rStyle w:val="StyleUnderline"/>
        </w:rPr>
        <w:t>not</w:t>
      </w:r>
      <w:r w:rsidRPr="001A04AA">
        <w:rPr>
          <w:sz w:val="16"/>
        </w:rPr>
        <w:t xml:space="preserve"> the </w:t>
      </w:r>
      <w:r w:rsidRPr="001A04AA">
        <w:rPr>
          <w:rStyle w:val="StyleUnderline"/>
        </w:rPr>
        <w:t>natural risk</w:t>
      </w:r>
      <w:r w:rsidRPr="001A04AA">
        <w:rPr>
          <w:sz w:val="16"/>
        </w:rPr>
        <w:t xml:space="preserve">. </w:t>
      </w:r>
      <w:proofErr w:type="spellStart"/>
      <w:r w:rsidRPr="001A04AA">
        <w:rPr>
          <w:sz w:val="16"/>
        </w:rPr>
        <w:t>Ostro</w:t>
      </w:r>
      <w:proofErr w:type="spellEnd"/>
      <w:r w:rsidRPr="001A04AA">
        <w:rPr>
          <w:sz w:val="16"/>
        </w:rPr>
        <w:t xml:space="preserve"> and Sagan (1994) argue that </w:t>
      </w:r>
      <w:r w:rsidRPr="001A04AA">
        <w:rPr>
          <w:rStyle w:val="StyleUnderline"/>
        </w:rPr>
        <w:t>development of asteroid deflection tech</w:t>
      </w:r>
      <w:r w:rsidRPr="001A04AA">
        <w:rPr>
          <w:sz w:val="16"/>
        </w:rPr>
        <w:t xml:space="preserve">nology </w:t>
      </w:r>
      <w:r w:rsidRPr="001A04AA">
        <w:rPr>
          <w:rStyle w:val="StyleUnderline"/>
        </w:rPr>
        <w:t>is</w:t>
      </w:r>
      <w:r w:rsidRPr="001A04AA">
        <w:rPr>
          <w:sz w:val="16"/>
        </w:rPr>
        <w:t xml:space="preserve"> at the time of writing (and presumably today) </w:t>
      </w:r>
      <w:r w:rsidRPr="001A04AA">
        <w:rPr>
          <w:rStyle w:val="StyleUnderline"/>
        </w:rPr>
        <w:t>premature</w:t>
      </w:r>
      <w:r w:rsidRPr="001A04AA">
        <w:rPr>
          <w:sz w:val="16"/>
        </w:rPr>
        <w:t xml:space="preserve">, given the track record of global politics. </w:t>
      </w:r>
      <w:r w:rsidRPr="00902061">
        <w:rPr>
          <w:rStyle w:val="Emphasis"/>
        </w:rPr>
        <w:t xml:space="preserve">Who would maliciously deflect an asteroid? </w:t>
      </w:r>
      <w:r w:rsidRPr="00902061">
        <w:rPr>
          <w:rStyle w:val="StyleUnderline"/>
        </w:rPr>
        <w:t>Ignoring accidental deflection</w:t>
      </w:r>
      <w:r w:rsidRPr="00902061">
        <w:rPr>
          <w:sz w:val="16"/>
        </w:rPr>
        <w:t xml:space="preserve">, </w:t>
      </w:r>
      <w:r w:rsidRPr="00902061">
        <w:rPr>
          <w:rStyle w:val="StyleUnderline"/>
        </w:rPr>
        <w:t>which might occur when an asteroid is moved to an Earth</w:t>
      </w:r>
      <w:r w:rsidRPr="00902061">
        <w:rPr>
          <w:sz w:val="16"/>
        </w:rPr>
        <w:t xml:space="preserve"> or Lunar </w:t>
      </w:r>
      <w:r w:rsidRPr="00902061">
        <w:rPr>
          <w:rStyle w:val="StyleUnderline"/>
        </w:rPr>
        <w:t>orbit for research or mining</w:t>
      </w:r>
      <w:r w:rsidRPr="00902061">
        <w:rPr>
          <w:sz w:val="16"/>
        </w:rPr>
        <w:t xml:space="preserve"> purposes (see this now scrapped proposal to bring a small asteroid in to Lunar orbit), </w:t>
      </w:r>
      <w:r w:rsidRPr="00902061">
        <w:rPr>
          <w:rStyle w:val="StyleUnderline"/>
        </w:rPr>
        <w:t>there are two categories of actors that might maliciously deflect</w:t>
      </w:r>
      <w:r w:rsidRPr="00902061">
        <w:rPr>
          <w:sz w:val="16"/>
        </w:rPr>
        <w:t xml:space="preserve"> such a </w:t>
      </w:r>
      <w:proofErr w:type="gramStart"/>
      <w:r w:rsidRPr="00902061">
        <w:rPr>
          <w:sz w:val="16"/>
        </w:rPr>
        <w:t>body;</w:t>
      </w:r>
      <w:proofErr w:type="gramEnd"/>
      <w:r w:rsidRPr="00902061">
        <w:rPr>
          <w:sz w:val="16"/>
        </w:rPr>
        <w:t xml:space="preserve"> </w:t>
      </w:r>
      <w:r w:rsidRPr="00902061">
        <w:rPr>
          <w:rStyle w:val="Emphasis"/>
        </w:rPr>
        <w:t>state actors and terrorist groups</w:t>
      </w:r>
      <w:r w:rsidRPr="001A04AA">
        <w:rPr>
          <w:sz w:val="16"/>
        </w:rPr>
        <w:t xml:space="preserve">. </w:t>
      </w:r>
      <w:r w:rsidRPr="00902061">
        <w:rPr>
          <w:rStyle w:val="StyleUnderline"/>
          <w:highlight w:val="yellow"/>
        </w:rPr>
        <w:t>A state</w:t>
      </w:r>
      <w:r w:rsidRPr="001A04AA">
        <w:rPr>
          <w:rStyle w:val="StyleUnderline"/>
        </w:rPr>
        <w:t xml:space="preserve"> actor </w:t>
      </w:r>
      <w:r w:rsidRPr="00902061">
        <w:rPr>
          <w:rStyle w:val="StyleUnderline"/>
          <w:highlight w:val="yellow"/>
        </w:rPr>
        <w:t>might</w:t>
      </w:r>
      <w:r w:rsidRPr="001A04AA">
        <w:rPr>
          <w:rStyle w:val="StyleUnderline"/>
        </w:rPr>
        <w:t xml:space="preserve"> be </w:t>
      </w:r>
      <w:proofErr w:type="spellStart"/>
      <w:r w:rsidRPr="001A04AA">
        <w:rPr>
          <w:rStyle w:val="StyleUnderline"/>
        </w:rPr>
        <w:t>incentivised</w:t>
      </w:r>
      <w:proofErr w:type="spellEnd"/>
      <w:r w:rsidRPr="001A04AA">
        <w:rPr>
          <w:rStyle w:val="StyleUnderline"/>
        </w:rPr>
        <w:t xml:space="preserve"> to </w:t>
      </w:r>
      <w:proofErr w:type="spellStart"/>
      <w:r w:rsidRPr="00902061">
        <w:rPr>
          <w:rStyle w:val="StyleUnderline"/>
          <w:highlight w:val="yellow"/>
        </w:rPr>
        <w:t>authorise</w:t>
      </w:r>
      <w:proofErr w:type="spellEnd"/>
      <w:r w:rsidRPr="00902061">
        <w:rPr>
          <w:rStyle w:val="StyleUnderline"/>
          <w:highlight w:val="yellow"/>
        </w:rPr>
        <w:t xml:space="preserve"> an </w:t>
      </w:r>
      <w:r w:rsidRPr="00902061">
        <w:rPr>
          <w:rStyle w:val="Emphasis"/>
          <w:highlight w:val="yellow"/>
        </w:rPr>
        <w:t>asteroid strike</w:t>
      </w:r>
      <w:r w:rsidRPr="001A04AA">
        <w:rPr>
          <w:rStyle w:val="StyleUnderline"/>
        </w:rPr>
        <w:t xml:space="preserve"> on an enemy or potential enemy </w:t>
      </w:r>
      <w:r w:rsidRPr="00902061">
        <w:rPr>
          <w:rStyle w:val="StyleUnderline"/>
          <w:highlight w:val="yellow"/>
        </w:rPr>
        <w:t>in situations where they</w:t>
      </w:r>
      <w:r w:rsidRPr="001A04AA">
        <w:rPr>
          <w:rStyle w:val="StyleUnderline"/>
        </w:rPr>
        <w:t xml:space="preserve"> </w:t>
      </w:r>
      <w:r w:rsidRPr="00902061">
        <w:rPr>
          <w:rStyle w:val="Emphasis"/>
          <w:highlight w:val="yellow"/>
        </w:rPr>
        <w:t>wouldn’t</w:t>
      </w:r>
      <w:r w:rsidRPr="001A04AA">
        <w:rPr>
          <w:rStyle w:val="Emphasis"/>
        </w:rPr>
        <w:t xml:space="preserve"> necessarily </w:t>
      </w:r>
      <w:proofErr w:type="spellStart"/>
      <w:r w:rsidRPr="00902061">
        <w:rPr>
          <w:rStyle w:val="Emphasis"/>
          <w:highlight w:val="yellow"/>
        </w:rPr>
        <w:t>authorise</w:t>
      </w:r>
      <w:proofErr w:type="spellEnd"/>
      <w:r w:rsidRPr="00902061">
        <w:rPr>
          <w:rStyle w:val="Emphasis"/>
          <w:highlight w:val="yellow"/>
        </w:rPr>
        <w:t xml:space="preserve"> a nuclear strike or conventional invasion</w:t>
      </w:r>
      <w:r w:rsidRPr="001A04AA">
        <w:rPr>
          <w:sz w:val="16"/>
        </w:rPr>
        <w:t xml:space="preserve">. For example, let us </w:t>
      </w:r>
      <w:r w:rsidRPr="001A04AA">
        <w:rPr>
          <w:rStyle w:val="StyleUnderline"/>
        </w:rPr>
        <w:t xml:space="preserve">consider an asteroid of around </w:t>
      </w:r>
      <w:r w:rsidRPr="00902061">
        <w:rPr>
          <w:rStyle w:val="StyleUnderline"/>
          <w:highlight w:val="yellow"/>
        </w:rPr>
        <w:t>20 m</w:t>
      </w:r>
      <w:r w:rsidRPr="001A04AA">
        <w:rPr>
          <w:rStyle w:val="StyleUnderline"/>
        </w:rPr>
        <w:t xml:space="preserve"> in diameter</w:t>
      </w:r>
      <w:r w:rsidRPr="001A04AA">
        <w:rPr>
          <w:sz w:val="16"/>
        </w:rPr>
        <w:t xml:space="preserve">. Near Earth orbit </w:t>
      </w:r>
      <w:r w:rsidRPr="00902061">
        <w:rPr>
          <w:rStyle w:val="StyleUnderline"/>
          <w:highlight w:val="yellow"/>
        </w:rPr>
        <w:t>asteroids</w:t>
      </w:r>
      <w:r w:rsidRPr="001A04AA">
        <w:rPr>
          <w:rStyle w:val="StyleUnderline"/>
        </w:rPr>
        <w:t xml:space="preserve"> of</w:t>
      </w:r>
      <w:r w:rsidRPr="001A04AA">
        <w:rPr>
          <w:sz w:val="16"/>
        </w:rPr>
        <w:t xml:space="preserve"> around </w:t>
      </w:r>
      <w:r w:rsidRPr="001A04AA">
        <w:rPr>
          <w:rStyle w:val="StyleUnderline"/>
        </w:rPr>
        <w:t xml:space="preserve">this size </w:t>
      </w:r>
      <w:r w:rsidRPr="00902061">
        <w:rPr>
          <w:rStyle w:val="StyleUnderline"/>
          <w:highlight w:val="yellow"/>
        </w:rPr>
        <w:t>are often only detected several hours</w:t>
      </w:r>
      <w:r w:rsidRPr="001A04AA">
        <w:rPr>
          <w:sz w:val="16"/>
        </w:rPr>
        <w:t xml:space="preserve"> or days </w:t>
      </w:r>
      <w:r w:rsidRPr="00902061">
        <w:rPr>
          <w:rStyle w:val="StyleUnderline"/>
          <w:highlight w:val="yellow"/>
        </w:rPr>
        <w:t>before passing between Earth and the Moon</w:t>
      </w:r>
      <w:r w:rsidRPr="00902061">
        <w:rPr>
          <w:sz w:val="16"/>
          <w:highlight w:val="yellow"/>
        </w:rPr>
        <w:t>.</w:t>
      </w:r>
      <w:r w:rsidRPr="001A04AA">
        <w:rPr>
          <w:sz w:val="16"/>
        </w:rPr>
        <w:t xml:space="preserve"> </w:t>
      </w:r>
      <w:r w:rsidRPr="001A04AA">
        <w:rPr>
          <w:rStyle w:val="StyleUnderline"/>
        </w:rPr>
        <w:t xml:space="preserve">If </w:t>
      </w:r>
      <w:r w:rsidRPr="00902061">
        <w:rPr>
          <w:rStyle w:val="StyleUnderline"/>
          <w:highlight w:val="yellow"/>
        </w:rPr>
        <w:t>a state</w:t>
      </w:r>
      <w:r w:rsidRPr="001A04AA">
        <w:rPr>
          <w:rStyle w:val="StyleUnderline"/>
        </w:rPr>
        <w:t xml:space="preserve"> actor </w:t>
      </w:r>
      <w:proofErr w:type="gramStart"/>
      <w:r w:rsidRPr="001A04AA">
        <w:rPr>
          <w:rStyle w:val="StyleUnderline"/>
        </w:rPr>
        <w:t>is able to</w:t>
      </w:r>
      <w:proofErr w:type="gramEnd"/>
      <w:r w:rsidRPr="001A04AA">
        <w:rPr>
          <w:rStyle w:val="StyleUnderline"/>
        </w:rPr>
        <w:t xml:space="preserve"> identify an asteroid that will pass near Earth in secret before the global community</w:t>
      </w:r>
      <w:r w:rsidRPr="001A04AA">
        <w:rPr>
          <w:sz w:val="16"/>
        </w:rPr>
        <w:t xml:space="preserve"> has, </w:t>
      </w:r>
      <w:r w:rsidRPr="001A04AA">
        <w:rPr>
          <w:rStyle w:val="StyleUnderline"/>
        </w:rPr>
        <w:t xml:space="preserve">they </w:t>
      </w:r>
      <w:r w:rsidRPr="00902061">
        <w:rPr>
          <w:rStyle w:val="StyleUnderline"/>
          <w:highlight w:val="yellow"/>
        </w:rPr>
        <w:t>can</w:t>
      </w:r>
      <w:r w:rsidRPr="001A04AA">
        <w:rPr>
          <w:rStyle w:val="StyleUnderline"/>
        </w:rPr>
        <w:t xml:space="preserve"> feasibly </w:t>
      </w:r>
      <w:r w:rsidRPr="00902061">
        <w:rPr>
          <w:rStyle w:val="StyleUnderline"/>
          <w:highlight w:val="yellow"/>
        </w:rPr>
        <w:t>send a mission to alter its orbit</w:t>
      </w:r>
      <w:r w:rsidRPr="001A04AA">
        <w:rPr>
          <w:rStyle w:val="StyleUnderline"/>
        </w:rPr>
        <w:t xml:space="preserve"> to intersect with Earth</w:t>
      </w:r>
      <w:r w:rsidRPr="001A04AA">
        <w:rPr>
          <w:sz w:val="16"/>
        </w:rPr>
        <w:t xml:space="preserve"> in a way </w:t>
      </w:r>
      <w:r w:rsidRPr="00902061">
        <w:rPr>
          <w:rStyle w:val="StyleUnderline"/>
          <w:highlight w:val="yellow"/>
        </w:rPr>
        <w:t>such that it would not be detected until it is</w:t>
      </w:r>
      <w:r w:rsidRPr="001A04AA">
        <w:rPr>
          <w:rStyle w:val="StyleUnderline"/>
        </w:rPr>
        <w:t xml:space="preserve"> </w:t>
      </w:r>
      <w:r w:rsidRPr="001A04AA">
        <w:rPr>
          <w:rStyle w:val="Emphasis"/>
        </w:rPr>
        <w:t xml:space="preserve">much </w:t>
      </w:r>
      <w:r w:rsidRPr="00902061">
        <w:rPr>
          <w:rStyle w:val="Emphasis"/>
          <w:highlight w:val="yellow"/>
        </w:rPr>
        <w:t>too late</w:t>
      </w:r>
      <w:r w:rsidRPr="001A04AA">
        <w:rPr>
          <w:sz w:val="16"/>
        </w:rPr>
        <w:t xml:space="preserve">. </w:t>
      </w:r>
      <w:r w:rsidRPr="001A04AA">
        <w:rPr>
          <w:rStyle w:val="StyleUnderline"/>
        </w:rPr>
        <w:t>Assuming the state actor did its job well</w:t>
      </w:r>
      <w:r w:rsidRPr="001A04AA">
        <w:rPr>
          <w:sz w:val="16"/>
        </w:rPr>
        <w:t xml:space="preserve"> enough, </w:t>
      </w:r>
      <w:r w:rsidRPr="00902061">
        <w:rPr>
          <w:rStyle w:val="StyleUnderline"/>
          <w:highlight w:val="yellow"/>
        </w:rPr>
        <w:t xml:space="preserve">it would be </w:t>
      </w:r>
      <w:r w:rsidRPr="00902061">
        <w:rPr>
          <w:rStyle w:val="Emphasis"/>
          <w:highlight w:val="yellow"/>
        </w:rPr>
        <w:t>impossible for anyone to lay blame</w:t>
      </w:r>
      <w:r w:rsidRPr="001A04AA">
        <w:rPr>
          <w:rStyle w:val="StyleUnderline"/>
        </w:rPr>
        <w:t xml:space="preserve"> on them</w:t>
      </w:r>
      <w:r w:rsidRPr="001A04AA">
        <w:rPr>
          <w:sz w:val="16"/>
        </w:rPr>
        <w:t xml:space="preserve">, </w:t>
      </w:r>
      <w:r w:rsidRPr="001A04AA">
        <w:rPr>
          <w:rStyle w:val="StyleUnderline"/>
        </w:rPr>
        <w:t>let alone even guess</w:t>
      </w:r>
      <w:r w:rsidRPr="001A04AA">
        <w:rPr>
          <w:sz w:val="16"/>
        </w:rPr>
        <w:t xml:space="preserve"> that it might have been caused by </w:t>
      </w:r>
      <w:r w:rsidRPr="001A04AA">
        <w:rPr>
          <w:rStyle w:val="StyleUnderline"/>
        </w:rPr>
        <w:t>malicious intent</w:t>
      </w:r>
      <w:r w:rsidRPr="001A04AA">
        <w:rPr>
          <w:sz w:val="16"/>
        </w:rPr>
        <w:t xml:space="preserve">. </w:t>
      </w:r>
      <w:r w:rsidRPr="00902061">
        <w:rPr>
          <w:rStyle w:val="StyleUnderline"/>
          <w:highlight w:val="yellow"/>
        </w:rPr>
        <w:t>An asteroid</w:t>
      </w:r>
      <w:r w:rsidRPr="001A04AA">
        <w:rPr>
          <w:rStyle w:val="StyleUnderline"/>
        </w:rPr>
        <w:t xml:space="preserve"> of this size </w:t>
      </w:r>
      <w:r w:rsidRPr="00902061">
        <w:rPr>
          <w:rStyle w:val="StyleUnderline"/>
          <w:highlight w:val="yellow"/>
        </w:rPr>
        <w:t>would</w:t>
      </w:r>
      <w:r w:rsidRPr="001A04AA">
        <w:rPr>
          <w:sz w:val="16"/>
        </w:rPr>
        <w:t xml:space="preserve"> be expected to have enough energy to </w:t>
      </w:r>
      <w:r w:rsidRPr="001A04AA">
        <w:rPr>
          <w:rStyle w:val="StyleUnderline"/>
        </w:rPr>
        <w:t>c</w:t>
      </w:r>
      <w:r w:rsidRPr="00902061">
        <w:rPr>
          <w:rStyle w:val="StyleUnderline"/>
          <w:highlight w:val="yellow"/>
        </w:rPr>
        <w:t>ause an explosion 30 times the strength of</w:t>
      </w:r>
      <w:r w:rsidRPr="001A04AA">
        <w:rPr>
          <w:sz w:val="16"/>
        </w:rPr>
        <w:t xml:space="preserve"> the nuclear bomb dropped over </w:t>
      </w:r>
      <w:r w:rsidRPr="00902061">
        <w:rPr>
          <w:rStyle w:val="StyleUnderline"/>
          <w:highlight w:val="yellow"/>
        </w:rPr>
        <w:t>Hiroshima</w:t>
      </w:r>
      <w:r w:rsidRPr="001A04AA">
        <w:rPr>
          <w:sz w:val="16"/>
        </w:rPr>
        <w:t xml:space="preserve"> in WWII. </w:t>
      </w:r>
      <w:r w:rsidRPr="001A04AA">
        <w:rPr>
          <w:rStyle w:val="StyleUnderline"/>
        </w:rPr>
        <w:t xml:space="preserve">We can temper the likelihood </w:t>
      </w:r>
      <w:r w:rsidRPr="001A04AA">
        <w:rPr>
          <w:sz w:val="16"/>
        </w:rPr>
        <w:t xml:space="preserve">of this scenario </w:t>
      </w:r>
      <w:r w:rsidRPr="001A04AA">
        <w:rPr>
          <w:rStyle w:val="StyleUnderline"/>
        </w:rPr>
        <w:t>by speculating</w:t>
      </w:r>
      <w:r w:rsidRPr="001A04AA">
        <w:rPr>
          <w:sz w:val="16"/>
        </w:rPr>
        <w:t xml:space="preserve"> that </w:t>
      </w:r>
      <w:r w:rsidRPr="001A04AA">
        <w:rPr>
          <w:rStyle w:val="StyleUnderline"/>
        </w:rPr>
        <w:t>it is unlikely for some state actor to covertly discover a new asteroid and track its orbit without any other actor discovering it</w:t>
      </w:r>
      <w:r w:rsidRPr="001A04AA">
        <w:rPr>
          <w:sz w:val="16"/>
        </w:rPr>
        <w:t xml:space="preserve">, considering there are transparent </w:t>
      </w:r>
      <w:proofErr w:type="spellStart"/>
      <w:r w:rsidRPr="001A04AA">
        <w:rPr>
          <w:sz w:val="16"/>
        </w:rPr>
        <w:t>organisations</w:t>
      </w:r>
      <w:proofErr w:type="spellEnd"/>
      <w:r w:rsidRPr="001A04AA">
        <w:rPr>
          <w:sz w:val="16"/>
        </w:rPr>
        <w:t xml:space="preserve"> working on tracking them. </w:t>
      </w:r>
      <w:r w:rsidRPr="001A04AA">
        <w:rPr>
          <w:rStyle w:val="StyleUnderline"/>
        </w:rPr>
        <w:t xml:space="preserve">However, is it possible that a government </w:t>
      </w:r>
      <w:proofErr w:type="spellStart"/>
      <w:r w:rsidRPr="001A04AA">
        <w:rPr>
          <w:rStyle w:val="StyleUnderline"/>
        </w:rPr>
        <w:t>organisation</w:t>
      </w:r>
      <w:proofErr w:type="spellEnd"/>
      <w:r w:rsidRPr="001A04AA">
        <w:rPr>
          <w:sz w:val="16"/>
        </w:rPr>
        <w:t xml:space="preserve"> (</w:t>
      </w:r>
      <w:proofErr w:type="gramStart"/>
      <w:r w:rsidRPr="001A04AA">
        <w:rPr>
          <w:sz w:val="16"/>
        </w:rPr>
        <w:t>e.g.</w:t>
      </w:r>
      <w:proofErr w:type="gramEnd"/>
      <w:r w:rsidRPr="001A04AA">
        <w:rPr>
          <w:sz w:val="16"/>
        </w:rPr>
        <w:t xml:space="preserve"> NASA) </w:t>
      </w:r>
      <w:r w:rsidRPr="001A04AA">
        <w:rPr>
          <w:rStyle w:val="StyleUnderline"/>
        </w:rPr>
        <w:t xml:space="preserve">could be ordered to </w:t>
      </w:r>
      <w:r w:rsidRPr="001A04AA">
        <w:rPr>
          <w:rStyle w:val="Emphasis"/>
        </w:rPr>
        <w:t>not share information</w:t>
      </w:r>
      <w:r w:rsidRPr="001A04AA">
        <w:rPr>
          <w:rStyle w:val="StyleUnderline"/>
        </w:rPr>
        <w:t xml:space="preserve"> about a new asteroid</w:t>
      </w:r>
      <w:r w:rsidRPr="001A04AA">
        <w:rPr>
          <w:sz w:val="16"/>
        </w:rPr>
        <w:t>?</w:t>
      </w:r>
    </w:p>
    <w:p w14:paraId="6F944C90" w14:textId="3AA80AFF" w:rsidR="00826C08" w:rsidRDefault="00826C08" w:rsidP="00826C08">
      <w:pPr>
        <w:pStyle w:val="Heading1"/>
      </w:pPr>
      <w:r>
        <w:lastRenderedPageBreak/>
        <w:t>Asteroid Mining</w:t>
      </w:r>
    </w:p>
    <w:p w14:paraId="274A311E" w14:textId="77777777" w:rsidR="00826C08" w:rsidRPr="00AD4C5F" w:rsidRDefault="00826C08" w:rsidP="00826C08">
      <w:pPr>
        <w:pStyle w:val="Heading4"/>
        <w:rPr>
          <w:rFonts w:asciiTheme="majorHAnsi" w:hAnsiTheme="majorHAnsi" w:cstheme="majorHAnsi"/>
        </w:rPr>
      </w:pPr>
      <w:r w:rsidRPr="00AD4C5F">
        <w:rPr>
          <w:rFonts w:asciiTheme="majorHAnsi" w:hAnsiTheme="majorHAnsi" w:cstheme="majorHAnsi"/>
        </w:rPr>
        <w:t>Plan: The appropriation of outer space through asteroid mining by private entities should be banned.</w:t>
      </w:r>
    </w:p>
    <w:p w14:paraId="644B08AA" w14:textId="77777777" w:rsidR="00826C08" w:rsidRPr="00AD4C5F" w:rsidRDefault="00826C08" w:rsidP="00826C08">
      <w:pPr>
        <w:rPr>
          <w:rFonts w:asciiTheme="majorHAnsi" w:hAnsiTheme="majorHAnsi" w:cstheme="majorHAnsi"/>
        </w:rPr>
      </w:pPr>
    </w:p>
    <w:p w14:paraId="2D984783" w14:textId="77777777" w:rsidR="00826C08" w:rsidRPr="00AD4C5F" w:rsidRDefault="00826C08" w:rsidP="00826C08">
      <w:pPr>
        <w:pStyle w:val="Heading4"/>
        <w:rPr>
          <w:rFonts w:asciiTheme="majorHAnsi" w:hAnsiTheme="majorHAnsi" w:cstheme="majorHAnsi"/>
        </w:rPr>
      </w:pPr>
      <w:r w:rsidRPr="00AD4C5F">
        <w:rPr>
          <w:rFonts w:asciiTheme="majorHAnsi" w:hAnsiTheme="majorHAnsi" w:cstheme="majorHAnsi"/>
        </w:rPr>
        <w:t>We’ll defend normal means as the signatories of the OST adding an optional protocol under Article II.</w:t>
      </w:r>
    </w:p>
    <w:p w14:paraId="45FC39B1" w14:textId="77777777" w:rsidR="00826C08" w:rsidRPr="00AD4C5F" w:rsidRDefault="00826C08" w:rsidP="00826C08">
      <w:pPr>
        <w:rPr>
          <w:rFonts w:asciiTheme="majorHAnsi" w:hAnsiTheme="majorHAnsi" w:cstheme="majorHAnsi"/>
          <w:color w:val="000000" w:themeColor="text1"/>
        </w:rPr>
      </w:pPr>
      <w:proofErr w:type="spellStart"/>
      <w:r w:rsidRPr="00AD4C5F">
        <w:rPr>
          <w:rStyle w:val="Style13ptBold"/>
          <w:rFonts w:asciiTheme="majorHAnsi" w:hAnsiTheme="majorHAnsi" w:cstheme="majorHAnsi"/>
          <w:color w:val="000000" w:themeColor="text1"/>
        </w:rPr>
        <w:t>Tronchet</w:t>
      </w:r>
      <w:r>
        <w:rPr>
          <w:rStyle w:val="Style13ptBold"/>
          <w:rFonts w:asciiTheme="majorHAnsi" w:hAnsiTheme="majorHAnsi" w:cstheme="majorHAnsi"/>
          <w:color w:val="000000" w:themeColor="text1"/>
        </w:rPr>
        <w:t>t</w:t>
      </w:r>
      <w:r w:rsidRPr="00AD4C5F">
        <w:rPr>
          <w:rStyle w:val="Style13ptBold"/>
          <w:rFonts w:asciiTheme="majorHAnsi" w:hAnsiTheme="majorHAnsi" w:cstheme="majorHAnsi"/>
          <w:color w:val="000000" w:themeColor="text1"/>
        </w:rPr>
        <w:t>i</w:t>
      </w:r>
      <w:proofErr w:type="spellEnd"/>
      <w:r w:rsidRPr="00AD4C5F">
        <w:rPr>
          <w:rStyle w:val="Style13ptBold"/>
          <w:rFonts w:asciiTheme="majorHAnsi" w:hAnsiTheme="majorHAnsi" w:cstheme="majorHAnsi"/>
          <w:color w:val="000000" w:themeColor="text1"/>
        </w:rPr>
        <w:t xml:space="preserve"> 7</w:t>
      </w:r>
      <w:r w:rsidRPr="00AD4C5F">
        <w:rPr>
          <w:rFonts w:asciiTheme="majorHAnsi" w:hAnsiTheme="majorHAnsi" w:cstheme="majorHAnsi"/>
          <w:color w:val="000000" w:themeColor="text1"/>
        </w:rPr>
        <w:t xml:space="preserve">[Fabio </w:t>
      </w:r>
      <w:proofErr w:type="spellStart"/>
      <w:r w:rsidRPr="00AD4C5F">
        <w:rPr>
          <w:rFonts w:asciiTheme="majorHAnsi" w:hAnsiTheme="majorHAnsi" w:cstheme="majorHAnsi"/>
          <w:color w:val="000000" w:themeColor="text1"/>
        </w:rPr>
        <w:t>Tronchetti</w:t>
      </w:r>
      <w:proofErr w:type="spellEnd"/>
      <w:r w:rsidRPr="00AD4C5F">
        <w:rPr>
          <w:rFonts w:asciiTheme="majorHAnsi" w:hAnsiTheme="majorHAnsi" w:cstheme="majorHAnsi"/>
          <w:color w:val="000000" w:themeColor="text1"/>
        </w:rPr>
        <w:t xml:space="preserve"> is a professor at the International Institute of Air and Space Law, Leiden University, The Netherlands, 2007, </w:t>
      </w:r>
      <w:hyperlink r:id="rId7" w:history="1">
        <w:r w:rsidRPr="00AD4C5F">
          <w:rPr>
            <w:rStyle w:val="Hyperlink"/>
            <w:rFonts w:asciiTheme="majorHAnsi" w:hAnsiTheme="majorHAnsi" w:cstheme="majorHAnsi"/>
            <w:color w:val="000000" w:themeColor="text1"/>
          </w:rPr>
          <w:t>https://iislweb.org/docs/Diederiks2007.pdf</w:t>
        </w:r>
      </w:hyperlink>
      <w:r w:rsidRPr="00AD4C5F">
        <w:rPr>
          <w:rFonts w:asciiTheme="majorHAnsi" w:hAnsiTheme="majorHAnsi" w:cstheme="majorHAnsi"/>
          <w:color w:val="000000" w:themeColor="text1"/>
        </w:rPr>
        <w:t>, 12-15-2021 amrita]</w:t>
      </w:r>
    </w:p>
    <w:p w14:paraId="783E119D" w14:textId="77777777" w:rsidR="00826C08" w:rsidRDefault="00826C08" w:rsidP="00826C08">
      <w:pPr>
        <w:rPr>
          <w:rFonts w:asciiTheme="majorHAnsi" w:hAnsiTheme="majorHAnsi" w:cstheme="majorHAnsi"/>
          <w:color w:val="000000" w:themeColor="text1"/>
          <w:u w:val="single"/>
        </w:rPr>
      </w:pPr>
      <w:r w:rsidRPr="00AD4C5F">
        <w:rPr>
          <w:rFonts w:asciiTheme="majorHAnsi" w:hAnsiTheme="majorHAnsi" w:cstheme="majorHAnsi"/>
          <w:color w:val="000000" w:themeColor="text1"/>
          <w:sz w:val="14"/>
        </w:rPr>
        <w:t xml:space="preserve">ARTICLE II OF THE OUTER SPACE TREATY: A MATTER OF DEBATE </w:t>
      </w:r>
      <w:r w:rsidRPr="00AD4C5F">
        <w:rPr>
          <w:rFonts w:asciiTheme="majorHAnsi" w:hAnsiTheme="majorHAnsi" w:cstheme="majorHAnsi"/>
          <w:color w:val="000000" w:themeColor="text1"/>
          <w:u w:val="single"/>
        </w:rPr>
        <w:t xml:space="preserve">The legal content of Article II of the Outer Space Treaty is one of the most debated and </w:t>
      </w:r>
      <w:proofErr w:type="spellStart"/>
      <w:r w:rsidRPr="00AD4C5F">
        <w:rPr>
          <w:rFonts w:asciiTheme="majorHAnsi" w:hAnsiTheme="majorHAnsi" w:cstheme="majorHAnsi"/>
          <w:color w:val="000000" w:themeColor="text1"/>
          <w:u w:val="single"/>
        </w:rPr>
        <w:t>analysed</w:t>
      </w:r>
      <w:proofErr w:type="spellEnd"/>
      <w:r w:rsidRPr="00AD4C5F">
        <w:rPr>
          <w:rFonts w:asciiTheme="majorHAnsi" w:hAnsiTheme="majorHAnsi" w:cstheme="majorHAnsi"/>
          <w:color w:val="000000" w:themeColor="text1"/>
          <w:u w:val="single"/>
        </w:rPr>
        <w:t xml:space="preserve"> </w:t>
      </w:r>
      <w:proofErr w:type="gramStart"/>
      <w:r w:rsidRPr="00AD4C5F">
        <w:rPr>
          <w:rFonts w:asciiTheme="majorHAnsi" w:hAnsiTheme="majorHAnsi" w:cstheme="majorHAnsi"/>
          <w:color w:val="000000" w:themeColor="text1"/>
          <w:u w:val="single"/>
        </w:rPr>
        <w:t>topic</w:t>
      </w:r>
      <w:proofErr w:type="gramEnd"/>
      <w:r w:rsidRPr="00AD4C5F">
        <w:rPr>
          <w:rFonts w:asciiTheme="majorHAnsi" w:hAnsiTheme="majorHAnsi" w:cstheme="majorHAnsi"/>
          <w:color w:val="000000" w:themeColor="text1"/>
          <w:u w:val="single"/>
        </w:rPr>
        <w:t xml:space="preserve"> in the field of space law</w:t>
      </w:r>
      <w:r w:rsidRPr="00AD4C5F">
        <w:rPr>
          <w:rFonts w:asciiTheme="majorHAnsi" w:hAnsiTheme="majorHAnsi" w:cstheme="majorHAnsi"/>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AD4C5F">
        <w:rPr>
          <w:rFonts w:asciiTheme="majorHAnsi" w:hAnsiTheme="majorHAnsi" w:cstheme="majorHAnsi"/>
          <w:color w:val="000000" w:themeColor="text1"/>
          <w:u w:val="single"/>
        </w:rPr>
        <w:t xml:space="preserve">”. </w:t>
      </w:r>
      <w:r w:rsidRPr="00AD4C5F">
        <w:rPr>
          <w:rFonts w:asciiTheme="majorHAnsi" w:hAnsiTheme="majorHAnsi" w:cstheme="majorHAnsi"/>
          <w:b/>
          <w:bCs/>
          <w:color w:val="000000" w:themeColor="text1"/>
          <w:highlight w:val="green"/>
          <w:u w:val="single"/>
        </w:rPr>
        <w:t>The text of Article II represents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final point of a process, formally initiated with Resolution 1721, aimed at conferring to outer space the status of res communis omnium, namely a thing open for the </w:t>
      </w:r>
      <w:r w:rsidRPr="00AD4C5F">
        <w:rPr>
          <w:rFonts w:asciiTheme="majorHAnsi" w:hAnsiTheme="majorHAnsi" w:cstheme="majorHAnsi"/>
          <w:b/>
          <w:bCs/>
          <w:color w:val="000000" w:themeColor="text1"/>
          <w:highlight w:val="green"/>
          <w:u w:val="single"/>
        </w:rPr>
        <w:t>free exploration</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use by all States </w:t>
      </w:r>
      <w:r w:rsidRPr="00AD4C5F">
        <w:rPr>
          <w:rFonts w:asciiTheme="majorHAnsi" w:hAnsiTheme="majorHAnsi" w:cstheme="majorHAnsi"/>
          <w:b/>
          <w:bCs/>
          <w:color w:val="000000" w:themeColor="text1"/>
          <w:highlight w:val="green"/>
          <w:u w:val="single"/>
        </w:rPr>
        <w:t>without the possibility of being appropriated</w:t>
      </w:r>
      <w:r w:rsidRPr="00AD4C5F">
        <w:rPr>
          <w:rFonts w:asciiTheme="majorHAnsi" w:hAnsiTheme="majorHAnsi" w:cstheme="majorHAnsi"/>
          <w:color w:val="000000" w:themeColor="text1"/>
          <w:sz w:val="14"/>
        </w:rPr>
        <w:t>. By prohibiting the possibility of making territorial claims over outer space or any part thereof based on use or occupation</w:t>
      </w:r>
      <w:r w:rsidRPr="00AD4C5F">
        <w:rPr>
          <w:rFonts w:asciiTheme="majorHAnsi" w:hAnsiTheme="majorHAnsi" w:cstheme="majorHAnsi"/>
          <w:color w:val="000000" w:themeColor="text1"/>
          <w:u w:val="single"/>
        </w:rPr>
        <w:t xml:space="preserve">, Article II </w:t>
      </w:r>
      <w:r w:rsidRPr="00AD4C5F">
        <w:rPr>
          <w:rFonts w:asciiTheme="majorHAnsi" w:hAnsiTheme="majorHAnsi" w:cstheme="majorHAnsi"/>
          <w:b/>
          <w:bCs/>
          <w:color w:val="000000" w:themeColor="text1"/>
          <w:highlight w:val="green"/>
          <w:u w:val="single"/>
        </w:rPr>
        <w:t>makes clear that</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customary procedures of </w:t>
      </w:r>
      <w:r w:rsidRPr="00AD4C5F">
        <w:rPr>
          <w:rFonts w:asciiTheme="majorHAnsi" w:hAnsiTheme="majorHAnsi" w:cstheme="majorHAnsi"/>
          <w:b/>
          <w:bCs/>
          <w:color w:val="000000" w:themeColor="text1"/>
          <w:highlight w:val="green"/>
          <w:u w:val="single"/>
        </w:rPr>
        <w:t>i</w:t>
      </w:r>
      <w:r w:rsidRPr="00AD4C5F">
        <w:rPr>
          <w:rFonts w:asciiTheme="majorHAnsi" w:hAnsiTheme="majorHAnsi" w:cstheme="majorHAnsi"/>
          <w:color w:val="000000" w:themeColor="text1"/>
          <w:u w:val="single"/>
        </w:rPr>
        <w:t xml:space="preserve">nternational </w:t>
      </w:r>
      <w:r w:rsidRPr="00AD4C5F">
        <w:rPr>
          <w:rFonts w:asciiTheme="majorHAnsi" w:hAnsiTheme="majorHAnsi" w:cstheme="majorHAnsi"/>
          <w:b/>
          <w:bCs/>
          <w:color w:val="000000" w:themeColor="text1"/>
          <w:highlight w:val="green"/>
          <w:u w:val="single"/>
        </w:rPr>
        <w:t>law allowing</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subjects to obtain </w:t>
      </w:r>
      <w:r w:rsidRPr="00AD4C5F">
        <w:rPr>
          <w:rFonts w:asciiTheme="majorHAnsi" w:hAnsiTheme="majorHAnsi" w:cstheme="majorHAnsi"/>
          <w:b/>
          <w:bCs/>
          <w:color w:val="000000" w:themeColor="text1"/>
          <w:highlight w:val="green"/>
          <w:u w:val="single"/>
        </w:rPr>
        <w:t>sovereignty rights over un-owed lands</w:t>
      </w:r>
      <w:r w:rsidRPr="00AD4C5F">
        <w:rPr>
          <w:rFonts w:asciiTheme="majorHAnsi" w:hAnsiTheme="majorHAnsi" w:cstheme="majorHAnsi"/>
          <w:color w:val="000000" w:themeColor="text1"/>
          <w:u w:val="single"/>
        </w:rPr>
        <w:t xml:space="preserve">, namely discovery, </w:t>
      </w:r>
      <w:proofErr w:type="spellStart"/>
      <w:r w:rsidRPr="00AD4C5F">
        <w:rPr>
          <w:rFonts w:asciiTheme="majorHAnsi" w:hAnsiTheme="majorHAnsi" w:cstheme="majorHAnsi"/>
          <w:color w:val="000000" w:themeColor="text1"/>
          <w:u w:val="single"/>
        </w:rPr>
        <w:t>occupatio</w:t>
      </w:r>
      <w:proofErr w:type="spellEnd"/>
      <w:r w:rsidRPr="00AD4C5F">
        <w:rPr>
          <w:rFonts w:asciiTheme="majorHAnsi" w:hAnsiTheme="majorHAnsi" w:cstheme="majorHAnsi"/>
          <w:color w:val="000000" w:themeColor="text1"/>
          <w:u w:val="single"/>
        </w:rPr>
        <w:t xml:space="preserve"> and effective possession, </w:t>
      </w:r>
      <w:r w:rsidRPr="00AD4C5F">
        <w:rPr>
          <w:rFonts w:asciiTheme="majorHAnsi" w:hAnsiTheme="majorHAnsi" w:cstheme="majorHAnsi"/>
          <w:b/>
          <w:bCs/>
          <w:color w:val="000000" w:themeColor="text1"/>
          <w:highlight w:val="green"/>
          <w:u w:val="single"/>
        </w:rPr>
        <w:t>do not apply to</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outer </w:t>
      </w:r>
      <w:r w:rsidRPr="00AD4C5F">
        <w:rPr>
          <w:rFonts w:asciiTheme="majorHAnsi" w:hAnsiTheme="majorHAnsi" w:cstheme="majorHAnsi"/>
          <w:b/>
          <w:bCs/>
          <w:color w:val="000000" w:themeColor="text1"/>
          <w:highlight w:val="green"/>
          <w:u w:val="single"/>
        </w:rPr>
        <w:t>space</w:t>
      </w:r>
      <w:r w:rsidRPr="00AD4C5F">
        <w:rPr>
          <w:rFonts w:asciiTheme="majorHAnsi" w:hAnsiTheme="majorHAnsi" w:cstheme="majorHAnsi"/>
          <w:b/>
          <w:bCs/>
          <w:color w:val="000000" w:themeColor="text1"/>
          <w:sz w:val="14"/>
          <w:highlight w:val="green"/>
        </w:rPr>
        <w:t>.</w:t>
      </w:r>
      <w:r w:rsidRPr="00AD4C5F">
        <w:rPr>
          <w:rFonts w:asciiTheme="majorHAnsi" w:hAnsiTheme="majorHAnsi" w:cstheme="majorHAnsi"/>
          <w:color w:val="000000" w:themeColor="text1"/>
          <w:sz w:val="14"/>
          <w:highlight w:val="green"/>
        </w:rPr>
        <w:t xml:space="preserve"> </w:t>
      </w:r>
      <w:r w:rsidRPr="00AD4C5F">
        <w:rPr>
          <w:rFonts w:asciiTheme="majorHAnsi" w:hAnsiTheme="majorHAnsi" w:cstheme="majorHAnsi"/>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AD4C5F">
        <w:rPr>
          <w:rFonts w:asciiTheme="majorHAnsi" w:hAnsiTheme="majorHAnsi" w:cstheme="majorHAnsi"/>
          <w:color w:val="000000" w:themeColor="text1"/>
          <w:u w:val="single"/>
        </w:rPr>
        <w:t xml:space="preserve">the question of whether both States and private individuals are subjected to the provisions of Article II. Indeed, </w:t>
      </w:r>
      <w:r w:rsidRPr="00AD4C5F">
        <w:rPr>
          <w:rFonts w:asciiTheme="majorHAnsi" w:hAnsiTheme="majorHAnsi" w:cstheme="majorHAnsi"/>
          <w:b/>
          <w:bCs/>
          <w:color w:val="000000" w:themeColor="text1"/>
          <w:highlight w:val="green"/>
          <w:u w:val="single"/>
        </w:rPr>
        <w:t>while Article II forbids</w:t>
      </w:r>
      <w:r w:rsidRPr="00AD4C5F">
        <w:rPr>
          <w:rFonts w:asciiTheme="majorHAnsi" w:hAnsiTheme="majorHAnsi" w:cstheme="majorHAnsi"/>
          <w:color w:val="000000" w:themeColor="text1"/>
          <w:highlight w:val="green"/>
          <w:u w:val="single"/>
        </w:rPr>
        <w:t xml:space="preserve"> </w:t>
      </w:r>
      <w:proofErr w:type="spellStart"/>
      <w:r w:rsidRPr="00AD4C5F">
        <w:rPr>
          <w:rFonts w:asciiTheme="majorHAnsi" w:hAnsiTheme="majorHAnsi" w:cstheme="majorHAnsi"/>
          <w:color w:val="000000" w:themeColor="text1"/>
          <w:u w:val="single"/>
        </w:rPr>
        <w:t>expressis</w:t>
      </w:r>
      <w:proofErr w:type="spellEnd"/>
      <w:r w:rsidRPr="00AD4C5F">
        <w:rPr>
          <w:rFonts w:asciiTheme="majorHAnsi" w:hAnsiTheme="majorHAnsi" w:cstheme="majorHAnsi"/>
          <w:color w:val="000000" w:themeColor="text1"/>
          <w:u w:val="single"/>
        </w:rPr>
        <w:t xml:space="preserve"> </w:t>
      </w:r>
      <w:proofErr w:type="spellStart"/>
      <w:r w:rsidRPr="00AD4C5F">
        <w:rPr>
          <w:rFonts w:asciiTheme="majorHAnsi" w:hAnsiTheme="majorHAnsi" w:cstheme="majorHAnsi"/>
          <w:color w:val="000000" w:themeColor="text1"/>
          <w:u w:val="single"/>
        </w:rPr>
        <w:t>verbis</w:t>
      </w:r>
      <w:proofErr w:type="spellEnd"/>
      <w:r w:rsidRPr="00AD4C5F">
        <w:rPr>
          <w:rFonts w:asciiTheme="majorHAnsi" w:hAnsiTheme="majorHAnsi" w:cstheme="majorHAnsi"/>
          <w:color w:val="000000" w:themeColor="text1"/>
          <w:u w:val="single"/>
        </w:rPr>
        <w:t xml:space="preserve"> the national </w:t>
      </w:r>
      <w:r w:rsidRPr="00AD4C5F">
        <w:rPr>
          <w:rFonts w:asciiTheme="majorHAnsi" w:hAnsiTheme="majorHAnsi" w:cstheme="majorHAnsi"/>
          <w:b/>
          <w:bCs/>
          <w:color w:val="000000" w:themeColor="text1"/>
          <w:highlight w:val="green"/>
          <w:u w:val="single"/>
        </w:rPr>
        <w:t>appropriation by</w:t>
      </w:r>
      <w:r w:rsidRPr="00AD4C5F">
        <w:rPr>
          <w:rFonts w:asciiTheme="majorHAnsi" w:hAnsiTheme="majorHAnsi" w:cstheme="majorHAnsi"/>
          <w:color w:val="000000" w:themeColor="text1"/>
          <w:u w:val="single"/>
        </w:rPr>
        <w:t xml:space="preserve"> claims of </w:t>
      </w:r>
      <w:r w:rsidRPr="00AD4C5F">
        <w:rPr>
          <w:rFonts w:asciiTheme="majorHAnsi" w:hAnsiTheme="majorHAnsi" w:cstheme="majorHAnsi"/>
          <w:b/>
          <w:bCs/>
          <w:color w:val="000000" w:themeColor="text1"/>
          <w:highlight w:val="green"/>
          <w:u w:val="single"/>
        </w:rPr>
        <w:t>sovereignty</w:t>
      </w:r>
      <w:r w:rsidRPr="00AD4C5F">
        <w:rPr>
          <w:rFonts w:asciiTheme="majorHAnsi" w:hAnsiTheme="majorHAnsi" w:cstheme="majorHAnsi"/>
          <w:color w:val="000000" w:themeColor="text1"/>
          <w:u w:val="single"/>
        </w:rPr>
        <w:t xml:space="preserve">, by means of use and occupation or other means of outer space, </w:t>
      </w:r>
      <w:r w:rsidRPr="00AD4C5F">
        <w:rPr>
          <w:rFonts w:asciiTheme="majorHAnsi" w:hAnsiTheme="majorHAnsi" w:cstheme="majorHAnsi"/>
          <w:b/>
          <w:bCs/>
          <w:color w:val="000000" w:themeColor="text1"/>
          <w:highlight w:val="green"/>
          <w:u w:val="single"/>
        </w:rPr>
        <w:t>it does not</w:t>
      </w:r>
      <w:r w:rsidRPr="00AD4C5F">
        <w:rPr>
          <w:rFonts w:asciiTheme="majorHAnsi" w:hAnsiTheme="majorHAnsi" w:cstheme="majorHAnsi"/>
          <w:color w:val="000000" w:themeColor="text1"/>
          <w:highlight w:val="green"/>
          <w:u w:val="single"/>
        </w:rPr>
        <w:t xml:space="preserve"> </w:t>
      </w:r>
      <w:r w:rsidRPr="00DC0AB7">
        <w:rPr>
          <w:rFonts w:asciiTheme="majorHAnsi" w:hAnsiTheme="majorHAnsi" w:cstheme="majorHAnsi"/>
          <w:color w:val="000000" w:themeColor="text1"/>
          <w:highlight w:val="green"/>
          <w:u w:val="single"/>
        </w:rPr>
        <w:t>make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b/>
          <w:bCs/>
          <w:color w:val="000000" w:themeColor="text1"/>
          <w:highlight w:val="green"/>
          <w:u w:val="single"/>
        </w:rPr>
        <w:t>a</w:t>
      </w:r>
      <w:r w:rsidRPr="00AD4C5F">
        <w:rPr>
          <w:rFonts w:asciiTheme="majorHAnsi" w:hAnsiTheme="majorHAnsi" w:cstheme="majorHAnsi"/>
          <w:color w:val="000000" w:themeColor="text1"/>
          <w:u w:val="single"/>
        </w:rPr>
        <w:t xml:space="preserve">ny explicit </w:t>
      </w:r>
      <w:r w:rsidRPr="00AD4C5F">
        <w:rPr>
          <w:rFonts w:asciiTheme="majorHAnsi" w:hAnsiTheme="majorHAnsi" w:cstheme="majorHAnsi"/>
          <w:b/>
          <w:bCs/>
          <w:color w:val="000000" w:themeColor="text1"/>
          <w:highlight w:val="green"/>
          <w:u w:val="single"/>
        </w:rPr>
        <w:t>mention</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b/>
          <w:bCs/>
          <w:color w:val="000000" w:themeColor="text1"/>
          <w:highlight w:val="green"/>
          <w:u w:val="single"/>
        </w:rPr>
        <w:t>to</w:t>
      </w:r>
      <w:r w:rsidRPr="00AD4C5F">
        <w:rPr>
          <w:rFonts w:asciiTheme="majorHAnsi" w:hAnsiTheme="majorHAnsi" w:cstheme="majorHAnsi"/>
          <w:color w:val="000000" w:themeColor="text1"/>
          <w:u w:val="single"/>
        </w:rPr>
        <w:t xml:space="preserve"> its </w:t>
      </w:r>
      <w:r w:rsidRPr="00AD4C5F">
        <w:rPr>
          <w:rFonts w:asciiTheme="majorHAnsi" w:hAnsiTheme="majorHAnsi" w:cstheme="majorHAnsi"/>
          <w:b/>
          <w:bCs/>
          <w:color w:val="000000" w:themeColor="text1"/>
          <w:highlight w:val="green"/>
          <w:u w:val="single"/>
        </w:rPr>
        <w:t>priva</w:t>
      </w:r>
      <w:r w:rsidRPr="00DC0AB7">
        <w:rPr>
          <w:rFonts w:asciiTheme="majorHAnsi" w:hAnsiTheme="majorHAnsi" w:cstheme="majorHAnsi"/>
          <w:b/>
          <w:bCs/>
          <w:color w:val="000000" w:themeColor="text1"/>
          <w:highlight w:val="green"/>
          <w:u w:val="single"/>
        </w:rPr>
        <w:t>te</w:t>
      </w:r>
      <w:r w:rsidRPr="00DC0AB7">
        <w:rPr>
          <w:rFonts w:asciiTheme="majorHAnsi" w:hAnsiTheme="majorHAnsi" w:cstheme="majorHAnsi"/>
          <w:color w:val="000000" w:themeColor="text1"/>
          <w:highlight w:val="green"/>
          <w:u w:val="single"/>
        </w:rPr>
        <w:t xml:space="preserve"> appropriation</w:t>
      </w:r>
      <w:r w:rsidRPr="00AD4C5F">
        <w:rPr>
          <w:rFonts w:asciiTheme="majorHAnsi" w:hAnsiTheme="majorHAnsi" w:cstheme="majorHAnsi"/>
          <w:color w:val="000000" w:themeColor="text1"/>
          <w:sz w:val="14"/>
        </w:rPr>
        <w:t xml:space="preserve">. Relying on this consideration, </w:t>
      </w:r>
      <w:r w:rsidRPr="00AD4C5F">
        <w:rPr>
          <w:rFonts w:asciiTheme="majorHAnsi" w:hAnsiTheme="majorHAnsi" w:cstheme="majorHAnsi"/>
          <w:color w:val="000000" w:themeColor="text1"/>
          <w:u w:val="single"/>
        </w:rPr>
        <w:t>some authors have argued that the private appropriation of outer space and celestial bodies is allowed.</w:t>
      </w:r>
      <w:r w:rsidRPr="00AD4C5F">
        <w:rPr>
          <w:rFonts w:asciiTheme="majorHAnsi" w:hAnsiTheme="majorHAnsi" w:cstheme="majorHAnsi"/>
          <w:color w:val="000000" w:themeColor="text1"/>
          <w:sz w:val="14"/>
        </w:rPr>
        <w:t xml:space="preserve"> For instance, in 1968 </w:t>
      </w:r>
      <w:proofErr w:type="spellStart"/>
      <w:r w:rsidRPr="00AD4C5F">
        <w:rPr>
          <w:rFonts w:asciiTheme="majorHAnsi" w:hAnsiTheme="majorHAnsi" w:cstheme="majorHAnsi"/>
          <w:color w:val="000000" w:themeColor="text1"/>
          <w:sz w:val="14"/>
        </w:rPr>
        <w:t>Gorove</w:t>
      </w:r>
      <w:proofErr w:type="spellEnd"/>
      <w:r w:rsidRPr="00AD4C5F">
        <w:rPr>
          <w:rFonts w:asciiTheme="majorHAnsi" w:hAnsiTheme="majorHAnsi" w:cstheme="majorHAnsi"/>
          <w:color w:val="000000" w:themeColor="text1"/>
          <w:sz w:val="14"/>
        </w:rPr>
        <w:t xml:space="preserve"> wrote: “Thus, at present an individual acting on his own behalf or on behalf of another individual or private association or an international </w:t>
      </w:r>
      <w:proofErr w:type="spellStart"/>
      <w:r w:rsidRPr="00AD4C5F">
        <w:rPr>
          <w:rFonts w:asciiTheme="majorHAnsi" w:hAnsiTheme="majorHAnsi" w:cstheme="majorHAnsi"/>
          <w:color w:val="000000" w:themeColor="text1"/>
          <w:sz w:val="14"/>
        </w:rPr>
        <w:t>organisation</w:t>
      </w:r>
      <w:proofErr w:type="spellEnd"/>
      <w:r w:rsidRPr="00AD4C5F">
        <w:rPr>
          <w:rFonts w:asciiTheme="majorHAnsi" w:hAnsiTheme="majorHAnsi" w:cstheme="majorHAnsi"/>
          <w:color w:val="000000" w:themeColor="text1"/>
          <w:sz w:val="14"/>
        </w:rPr>
        <w:t xml:space="preserve"> could lawfully appropriate any parts of outer space…”</w:t>
      </w:r>
      <w:proofErr w:type="gramStart"/>
      <w:r w:rsidRPr="00AD4C5F">
        <w:rPr>
          <w:rFonts w:asciiTheme="majorHAnsi" w:hAnsiTheme="majorHAnsi" w:cstheme="majorHAnsi"/>
          <w:color w:val="000000" w:themeColor="text1"/>
          <w:sz w:val="14"/>
        </w:rPr>
        <w:t>6 .</w:t>
      </w:r>
      <w:proofErr w:type="gramEnd"/>
      <w:r w:rsidRPr="00AD4C5F">
        <w:rPr>
          <w:rFonts w:asciiTheme="majorHAnsi" w:hAnsiTheme="majorHAnsi" w:cstheme="majorHAnsi"/>
          <w:color w:val="000000" w:themeColor="text1"/>
          <w:sz w:val="14"/>
        </w:rPr>
        <w:t xml:space="preserve"> </w:t>
      </w:r>
      <w:r w:rsidRPr="00AD4C5F">
        <w:rPr>
          <w:rFonts w:asciiTheme="majorHAnsi" w:hAnsiTheme="majorHAnsi" w:cstheme="majorHAnsi"/>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AD4C5F">
        <w:rPr>
          <w:rFonts w:asciiTheme="majorHAnsi" w:hAnsiTheme="majorHAnsi" w:cstheme="majorHAnsi"/>
          <w:color w:val="000000" w:themeColor="text1"/>
          <w:sz w:val="14"/>
        </w:rPr>
        <w:t>7 .</w:t>
      </w:r>
      <w:proofErr w:type="gramEnd"/>
      <w:r w:rsidRPr="00AD4C5F">
        <w:rPr>
          <w:rFonts w:asciiTheme="majorHAnsi" w:hAnsiTheme="majorHAnsi" w:cstheme="majorHAnsi"/>
          <w:color w:val="000000" w:themeColor="text1"/>
          <w:sz w:val="14"/>
        </w:rPr>
        <w:t xml:space="preserve"> However, it must be said, that nowadays </w:t>
      </w:r>
      <w:r w:rsidRPr="00AD4C5F">
        <w:rPr>
          <w:rFonts w:asciiTheme="majorHAnsi" w:hAnsiTheme="majorHAnsi" w:cstheme="majorHAnsi"/>
          <w:color w:val="000000" w:themeColor="text1"/>
          <w:u w:val="single"/>
        </w:rPr>
        <w:t xml:space="preserve">there is </w:t>
      </w:r>
      <w:proofErr w:type="gramStart"/>
      <w:r w:rsidRPr="00AD4C5F">
        <w:rPr>
          <w:rFonts w:asciiTheme="majorHAnsi" w:hAnsiTheme="majorHAnsi" w:cstheme="majorHAnsi"/>
          <w:color w:val="000000" w:themeColor="text1"/>
          <w:u w:val="single"/>
        </w:rPr>
        <w:t>a general consensus</w:t>
      </w:r>
      <w:proofErr w:type="gramEnd"/>
      <w:r w:rsidRPr="00AD4C5F">
        <w:rPr>
          <w:rFonts w:asciiTheme="majorHAnsi" w:hAnsiTheme="majorHAnsi" w:cstheme="majorHAnsi"/>
          <w:color w:val="000000" w:themeColor="text1"/>
          <w:u w:val="single"/>
        </w:rPr>
        <w:t xml:space="preserve"> on the fact that </w:t>
      </w:r>
      <w:r w:rsidRPr="00AD4C5F">
        <w:rPr>
          <w:rFonts w:asciiTheme="majorHAnsi" w:hAnsiTheme="majorHAnsi" w:cstheme="majorHAnsi"/>
          <w:b/>
          <w:bCs/>
          <w:color w:val="000000" w:themeColor="text1"/>
          <w:highlight w:val="green"/>
          <w:u w:val="single"/>
        </w:rPr>
        <w:t>both national appropriation and private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property rights </w:t>
      </w:r>
      <w:r w:rsidRPr="00AD4C5F">
        <w:rPr>
          <w:rFonts w:asciiTheme="majorHAnsi" w:hAnsiTheme="majorHAnsi" w:cstheme="majorHAnsi"/>
          <w:b/>
          <w:bCs/>
          <w:color w:val="000000" w:themeColor="text1"/>
          <w:highlight w:val="green"/>
          <w:u w:val="single"/>
        </w:rPr>
        <w:t>are denied</w:t>
      </w:r>
      <w:r w:rsidRPr="00AD4C5F">
        <w:rPr>
          <w:rFonts w:asciiTheme="majorHAnsi" w:hAnsiTheme="majorHAnsi" w:cstheme="majorHAnsi"/>
          <w:color w:val="000000" w:themeColor="text1"/>
          <w:u w:val="single"/>
        </w:rPr>
        <w:t xml:space="preserve"> under the Outer Space Treaty</w:t>
      </w:r>
      <w:r w:rsidRPr="00AD4C5F">
        <w:rPr>
          <w:rFonts w:asciiTheme="majorHAnsi" w:hAnsiTheme="majorHAnsi" w:cstheme="majorHAnsi"/>
          <w:color w:val="000000" w:themeColor="text1"/>
          <w:sz w:val="14"/>
        </w:rPr>
        <w:t xml:space="preserve">. Several </w:t>
      </w:r>
      <w:proofErr w:type="gramStart"/>
      <w:r w:rsidRPr="00AD4C5F">
        <w:rPr>
          <w:rFonts w:asciiTheme="majorHAnsi" w:hAnsiTheme="majorHAnsi" w:cstheme="majorHAnsi"/>
          <w:color w:val="000000" w:themeColor="text1"/>
          <w:sz w:val="14"/>
        </w:rPr>
        <w:t>way</w:t>
      </w:r>
      <w:proofErr w:type="gramEnd"/>
      <w:r w:rsidRPr="00AD4C5F">
        <w:rPr>
          <w:rFonts w:asciiTheme="majorHAnsi" w:hAnsiTheme="majorHAnsi" w:cstheme="majorHAnsi"/>
          <w:color w:val="000000" w:themeColor="text1"/>
          <w:sz w:val="14"/>
        </w:rPr>
        <w:t xml:space="preserve"> of reasoning have been advanced to support this view. </w:t>
      </w:r>
      <w:proofErr w:type="spellStart"/>
      <w:r w:rsidRPr="00AD4C5F">
        <w:rPr>
          <w:rFonts w:asciiTheme="majorHAnsi" w:hAnsiTheme="majorHAnsi" w:cstheme="majorHAnsi"/>
          <w:color w:val="000000" w:themeColor="text1"/>
          <w:sz w:val="14"/>
        </w:rPr>
        <w:t>Sters</w:t>
      </w:r>
      <w:proofErr w:type="spellEnd"/>
      <w:r w:rsidRPr="00AD4C5F">
        <w:rPr>
          <w:rFonts w:asciiTheme="majorHAnsi" w:hAnsiTheme="majorHAnsi" w:cstheme="majorHAnsi"/>
          <w:color w:val="000000" w:themeColor="text1"/>
          <w:sz w:val="14"/>
        </w:rPr>
        <w:t xml:space="preserve"> and </w:t>
      </w:r>
      <w:proofErr w:type="spellStart"/>
      <w:r w:rsidRPr="00AD4C5F">
        <w:rPr>
          <w:rFonts w:asciiTheme="majorHAnsi" w:hAnsiTheme="majorHAnsi" w:cstheme="majorHAnsi"/>
          <w:color w:val="000000" w:themeColor="text1"/>
          <w:sz w:val="14"/>
        </w:rPr>
        <w:t>Tennen</w:t>
      </w:r>
      <w:proofErr w:type="spellEnd"/>
      <w:r w:rsidRPr="00AD4C5F">
        <w:rPr>
          <w:rFonts w:asciiTheme="majorHAnsi" w:hAnsiTheme="majorHAnsi" w:cstheme="majorHAnsi"/>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AD4C5F">
        <w:rPr>
          <w:rFonts w:asciiTheme="majorHAnsi" w:hAnsiTheme="majorHAnsi" w:cstheme="majorHAnsi"/>
          <w:color w:val="000000" w:themeColor="text1"/>
          <w:sz w:val="14"/>
        </w:rPr>
        <w:t>8 .</w:t>
      </w:r>
      <w:proofErr w:type="gramEnd"/>
      <w:r w:rsidRPr="00AD4C5F">
        <w:rPr>
          <w:rFonts w:asciiTheme="majorHAnsi" w:hAnsiTheme="majorHAnsi" w:cstheme="majorHAnsi"/>
          <w:color w:val="000000" w:themeColor="text1"/>
          <w:sz w:val="14"/>
        </w:rPr>
        <w:t xml:space="preserve"> </w:t>
      </w:r>
      <w:r w:rsidRPr="00AD4C5F">
        <w:rPr>
          <w:rFonts w:asciiTheme="majorHAnsi" w:hAnsiTheme="majorHAnsi" w:cstheme="majorHAnsi"/>
          <w:b/>
          <w:bCs/>
          <w:color w:val="000000" w:themeColor="text1"/>
          <w:highlight w:val="green"/>
          <w:u w:val="single"/>
        </w:rPr>
        <w:t>Private entities are allowed to carry out</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space </w:t>
      </w:r>
      <w:r w:rsidRPr="00AD4C5F">
        <w:rPr>
          <w:rFonts w:asciiTheme="majorHAnsi" w:hAnsiTheme="majorHAnsi" w:cstheme="majorHAnsi"/>
          <w:b/>
          <w:bCs/>
          <w:color w:val="000000" w:themeColor="text1"/>
          <w:highlight w:val="green"/>
          <w:u w:val="single"/>
        </w:rPr>
        <w:t>activities but</w:t>
      </w:r>
      <w:r w:rsidRPr="00AD4C5F">
        <w:rPr>
          <w:rFonts w:asciiTheme="majorHAnsi" w:hAnsiTheme="majorHAnsi" w:cstheme="majorHAnsi"/>
          <w:color w:val="000000" w:themeColor="text1"/>
          <w:u w:val="single"/>
        </w:rPr>
        <w:t xml:space="preserve">, according to Article VI of the Outer Space Treaty, they </w:t>
      </w:r>
      <w:r w:rsidRPr="00AD4C5F">
        <w:rPr>
          <w:rFonts w:asciiTheme="majorHAnsi" w:hAnsiTheme="majorHAnsi" w:cstheme="majorHAnsi"/>
          <w:b/>
          <w:bCs/>
          <w:color w:val="000000" w:themeColor="text1"/>
          <w:highlight w:val="green"/>
          <w:u w:val="single"/>
        </w:rPr>
        <w:t>must be authorized</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to conduct such activities </w:t>
      </w:r>
      <w:r w:rsidRPr="00AD4C5F">
        <w:rPr>
          <w:rFonts w:asciiTheme="majorHAnsi" w:hAnsiTheme="majorHAnsi" w:cstheme="majorHAnsi"/>
          <w:b/>
          <w:bCs/>
          <w:color w:val="000000" w:themeColor="text1"/>
          <w:highlight w:val="green"/>
          <w:u w:val="single"/>
        </w:rPr>
        <w:t>by the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appropriate </w:t>
      </w:r>
      <w:r w:rsidRPr="00AD4C5F">
        <w:rPr>
          <w:rFonts w:asciiTheme="majorHAnsi" w:hAnsiTheme="majorHAnsi" w:cstheme="majorHAnsi"/>
          <w:b/>
          <w:bCs/>
          <w:color w:val="000000" w:themeColor="text1"/>
          <w:highlight w:val="green"/>
          <w:u w:val="single"/>
        </w:rPr>
        <w:t>State</w:t>
      </w:r>
      <w:r w:rsidRPr="00AD4C5F">
        <w:rPr>
          <w:rFonts w:asciiTheme="majorHAnsi" w:hAnsiTheme="majorHAnsi" w:cstheme="majorHAnsi"/>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AD4C5F">
        <w:rPr>
          <w:rFonts w:asciiTheme="majorHAnsi" w:hAnsiTheme="majorHAnsi" w:cstheme="majorHAnsi"/>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AD4C5F">
        <w:rPr>
          <w:rFonts w:asciiTheme="majorHAnsi" w:hAnsiTheme="majorHAnsi" w:cstheme="majorHAnsi"/>
          <w:color w:val="000000" w:themeColor="text1"/>
          <w:sz w:val="14"/>
        </w:rPr>
        <w:t>9 .</w:t>
      </w:r>
      <w:proofErr w:type="gramEnd"/>
      <w:r w:rsidRPr="00AD4C5F">
        <w:rPr>
          <w:rFonts w:asciiTheme="majorHAnsi" w:hAnsiTheme="majorHAnsi" w:cstheme="majorHAnsi"/>
          <w:color w:val="000000" w:themeColor="text1"/>
          <w:sz w:val="14"/>
        </w:rPr>
        <w:t xml:space="preserve"> It has been also suggested that </w:t>
      </w:r>
      <w:r w:rsidRPr="00AD4C5F">
        <w:rPr>
          <w:rFonts w:asciiTheme="majorHAnsi" w:hAnsiTheme="majorHAnsi" w:cstheme="majorHAnsi"/>
          <w:b/>
          <w:bCs/>
          <w:color w:val="000000" w:themeColor="text1"/>
          <w:highlight w:val="green"/>
          <w:u w:val="single"/>
        </w:rPr>
        <w:t>the prohibition of national</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appropriation </w:t>
      </w:r>
      <w:r w:rsidRPr="00AD4C5F">
        <w:rPr>
          <w:rFonts w:asciiTheme="majorHAnsi" w:hAnsiTheme="majorHAnsi" w:cstheme="majorHAnsi"/>
          <w:b/>
          <w:bCs/>
          <w:color w:val="000000" w:themeColor="text1"/>
          <w:highlight w:val="green"/>
          <w:u w:val="single"/>
        </w:rPr>
        <w:t>implies prohibition of private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appropriation because the latter cannot exist independently from the former10. </w:t>
      </w:r>
      <w:proofErr w:type="gramStart"/>
      <w:r w:rsidRPr="00AD4C5F">
        <w:rPr>
          <w:rFonts w:asciiTheme="majorHAnsi" w:hAnsiTheme="majorHAnsi" w:cstheme="majorHAnsi"/>
          <w:color w:val="000000" w:themeColor="text1"/>
          <w:u w:val="single"/>
        </w:rPr>
        <w:t>In order to</w:t>
      </w:r>
      <w:proofErr w:type="gramEnd"/>
      <w:r w:rsidRPr="00AD4C5F">
        <w:rPr>
          <w:rFonts w:asciiTheme="majorHAnsi" w:hAnsiTheme="majorHAnsi" w:cstheme="majorHAnsi"/>
          <w:color w:val="000000" w:themeColor="text1"/>
          <w:u w:val="single"/>
        </w:rPr>
        <w:t xml:space="preserve"> exist, indeed, private property requires a superior authority to enforce it, be in the form of a State or some other </w:t>
      </w:r>
      <w:proofErr w:type="spellStart"/>
      <w:r w:rsidRPr="00AD4C5F">
        <w:rPr>
          <w:rFonts w:asciiTheme="majorHAnsi" w:hAnsiTheme="majorHAnsi" w:cstheme="majorHAnsi"/>
          <w:color w:val="000000" w:themeColor="text1"/>
          <w:u w:val="single"/>
        </w:rPr>
        <w:t>recognised</w:t>
      </w:r>
      <w:proofErr w:type="spellEnd"/>
      <w:r w:rsidRPr="00AD4C5F">
        <w:rPr>
          <w:rFonts w:asciiTheme="majorHAnsi" w:hAnsiTheme="majorHAnsi" w:cstheme="majorHAnsi"/>
          <w:color w:val="000000" w:themeColor="text1"/>
          <w:u w:val="single"/>
        </w:rPr>
        <w:t xml:space="preserve"> entity</w:t>
      </w:r>
      <w:r w:rsidRPr="00AD4C5F">
        <w:rPr>
          <w:rFonts w:asciiTheme="majorHAnsi" w:hAnsiTheme="majorHAnsi" w:cstheme="majorHAnsi"/>
          <w:color w:val="000000" w:themeColor="text1"/>
          <w:sz w:val="14"/>
        </w:rPr>
        <w:t xml:space="preserve">. In outer space, however, this practice of State endorsement is forbidden. Should a State </w:t>
      </w:r>
      <w:proofErr w:type="spellStart"/>
      <w:r w:rsidRPr="00AD4C5F">
        <w:rPr>
          <w:rFonts w:asciiTheme="majorHAnsi" w:hAnsiTheme="majorHAnsi" w:cstheme="majorHAnsi"/>
          <w:color w:val="000000" w:themeColor="text1"/>
          <w:sz w:val="14"/>
        </w:rPr>
        <w:t>recognise</w:t>
      </w:r>
      <w:proofErr w:type="spellEnd"/>
      <w:r w:rsidRPr="00AD4C5F">
        <w:rPr>
          <w:rFonts w:asciiTheme="majorHAnsi" w:hAnsiTheme="majorHAnsi" w:cstheme="majorHAnsi"/>
          <w:color w:val="000000" w:themeColor="text1"/>
          <w:sz w:val="14"/>
        </w:rPr>
        <w:t xml:space="preserve"> or protect the territorial acquisitions of any of its subjects, this would constitute a form of national appropriation in violation of Article II. </w:t>
      </w:r>
      <w:r w:rsidRPr="00AD4C5F">
        <w:rPr>
          <w:rFonts w:asciiTheme="majorHAnsi" w:hAnsiTheme="majorHAnsi" w:cstheme="majorHAnsi"/>
          <w:color w:val="000000" w:themeColor="text1"/>
          <w:u w:val="single"/>
        </w:rPr>
        <w:t xml:space="preserve">Moreover, it is possible to use some historical elements to support the </w:t>
      </w:r>
      <w:r w:rsidRPr="00AD4C5F">
        <w:rPr>
          <w:rFonts w:asciiTheme="majorHAnsi" w:hAnsiTheme="majorHAnsi" w:cstheme="majorHAnsi"/>
          <w:color w:val="000000" w:themeColor="text1"/>
          <w:u w:val="single"/>
        </w:rPr>
        <w:lastRenderedPageBreak/>
        <w:t>argument that both the acquisition of State sovereignty and the creation of private property rights are forbidden by the words of Article II.</w:t>
      </w:r>
      <w:r w:rsidRPr="00AD4C5F">
        <w:rPr>
          <w:rFonts w:asciiTheme="majorHAnsi" w:hAnsiTheme="majorHAnsi" w:cstheme="majorHAnsi"/>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w:t>
      </w:r>
      <w:proofErr w:type="gramStart"/>
      <w:r w:rsidRPr="00AD4C5F">
        <w:rPr>
          <w:rFonts w:asciiTheme="majorHAnsi" w:hAnsiTheme="majorHAnsi" w:cstheme="majorHAnsi"/>
          <w:color w:val="000000" w:themeColor="text1"/>
          <w:sz w:val="14"/>
        </w:rPr>
        <w:t>that three basic principles</w:t>
      </w:r>
      <w:proofErr w:type="gramEnd"/>
      <w:r w:rsidRPr="00AD4C5F">
        <w:rPr>
          <w:rFonts w:asciiTheme="majorHAnsi" w:hAnsiTheme="majorHAnsi" w:cstheme="majorHAnsi"/>
          <w:color w:val="000000" w:themeColor="text1"/>
          <w:sz w:val="14"/>
        </w:rPr>
        <w:t xml:space="preserve">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AD4C5F">
        <w:rPr>
          <w:rFonts w:asciiTheme="majorHAnsi" w:hAnsiTheme="majorHAnsi" w:cstheme="majorHAnsi"/>
          <w:color w:val="000000" w:themeColor="text1"/>
          <w:sz w:val="14"/>
        </w:rPr>
        <w:t>an evidence of the fact</w:t>
      </w:r>
      <w:proofErr w:type="gramEnd"/>
      <w:r w:rsidRPr="00AD4C5F">
        <w:rPr>
          <w:rFonts w:asciiTheme="majorHAnsi" w:hAnsiTheme="majorHAnsi" w:cstheme="majorHAnsi"/>
          <w:color w:val="000000" w:themeColor="text1"/>
          <w:sz w:val="14"/>
        </w:rPr>
        <w:t xml:space="preserve"> that this issue was considered to be settled during the negotiation phase</w:t>
      </w:r>
      <w:r w:rsidRPr="00AD4C5F">
        <w:rPr>
          <w:rFonts w:asciiTheme="majorHAnsi" w:hAnsiTheme="majorHAnsi" w:cstheme="majorHAnsi"/>
          <w:color w:val="000000" w:themeColor="text1"/>
          <w:u w:val="single"/>
        </w:rPr>
        <w:t xml:space="preserve">. Thus, summing up, we may say that </w:t>
      </w:r>
      <w:r w:rsidRPr="00AD4C5F">
        <w:rPr>
          <w:rFonts w:asciiTheme="majorHAnsi" w:hAnsiTheme="majorHAnsi" w:cstheme="majorHAnsi"/>
          <w:b/>
          <w:bCs/>
          <w:color w:val="000000" w:themeColor="text1"/>
          <w:highlight w:val="green"/>
          <w:u w:val="single"/>
        </w:rPr>
        <w:t>prohibition of appropriation of outer space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its parts is a rule which </w:t>
      </w:r>
      <w:r w:rsidRPr="00AD4C5F">
        <w:rPr>
          <w:rFonts w:asciiTheme="majorHAnsi" w:hAnsiTheme="majorHAnsi" w:cstheme="majorHAnsi"/>
          <w:b/>
          <w:bCs/>
          <w:color w:val="000000" w:themeColor="text1"/>
          <w:highlight w:val="green"/>
          <w:u w:val="single"/>
        </w:rPr>
        <w:t>is valid for both private and public entity</w:t>
      </w:r>
      <w:r w:rsidRPr="00AD4C5F">
        <w:rPr>
          <w:rFonts w:asciiTheme="majorHAnsi" w:hAnsiTheme="majorHAnsi" w:cstheme="majorHAnsi"/>
          <w:color w:val="000000" w:themeColor="text1"/>
          <w:u w:val="single"/>
        </w:rPr>
        <w:t>. The theory that private operators are not subject to this rule represents a myth that is not supported by any valid legal argument.</w:t>
      </w:r>
      <w:r w:rsidRPr="00AD4C5F">
        <w:rPr>
          <w:rFonts w:asciiTheme="majorHAnsi" w:hAnsiTheme="majorHAnsi" w:cstheme="majorHAnsi"/>
          <w:color w:val="000000" w:themeColor="text1"/>
          <w:sz w:val="14"/>
        </w:rPr>
        <w:t xml:space="preserve"> Moreover, it can be also added that if any subject was allowed to appropriate parts of outer space, the basic aim of the drafters of the Treaty, </w:t>
      </w:r>
      <w:proofErr w:type="gramStart"/>
      <w:r w:rsidRPr="00AD4C5F">
        <w:rPr>
          <w:rFonts w:asciiTheme="majorHAnsi" w:hAnsiTheme="majorHAnsi" w:cstheme="majorHAnsi"/>
          <w:color w:val="000000" w:themeColor="text1"/>
          <w:sz w:val="14"/>
        </w:rPr>
        <w:t>namely</w:t>
      </w:r>
      <w:proofErr w:type="gramEnd"/>
      <w:r w:rsidRPr="00AD4C5F">
        <w:rPr>
          <w:rFonts w:asciiTheme="majorHAnsi" w:hAnsiTheme="majorHAnsi" w:cstheme="majorHAnsi"/>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AD4C5F">
        <w:rPr>
          <w:rFonts w:asciiTheme="majorHAnsi" w:hAnsiTheme="majorHAnsi" w:cstheme="majorHAnsi"/>
          <w:color w:val="000000" w:themeColor="text1"/>
          <w:u w:val="single"/>
        </w:rPr>
        <w:t xml:space="preserve">Therefore, </w:t>
      </w:r>
      <w:r w:rsidRPr="00AD4C5F">
        <w:rPr>
          <w:rFonts w:asciiTheme="majorHAnsi" w:hAnsiTheme="majorHAnsi" w:cstheme="majorHAnsi"/>
          <w:b/>
          <w:bCs/>
          <w:color w:val="000000" w:themeColor="text1"/>
          <w:highlight w:val="green"/>
          <w:u w:val="single"/>
        </w:rPr>
        <w:t>the need to protect the non-appropriative nature o</w:t>
      </w:r>
      <w:r w:rsidRPr="00AD4C5F">
        <w:rPr>
          <w:rFonts w:asciiTheme="majorHAnsi" w:hAnsiTheme="majorHAnsi" w:cstheme="majorHAnsi"/>
          <w:color w:val="000000" w:themeColor="text1"/>
          <w:u w:val="single"/>
        </w:rPr>
        <w:t xml:space="preserve">f outer </w:t>
      </w:r>
      <w:r w:rsidRPr="00AD4C5F">
        <w:rPr>
          <w:rFonts w:asciiTheme="majorHAnsi" w:hAnsiTheme="majorHAnsi" w:cstheme="majorHAnsi"/>
          <w:b/>
          <w:bCs/>
          <w:color w:val="000000" w:themeColor="text1"/>
          <w:highlight w:val="green"/>
          <w:u w:val="single"/>
        </w:rPr>
        <w:t>space emerges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in all its relevance.</w:t>
      </w:r>
    </w:p>
    <w:p w14:paraId="0036BDD5" w14:textId="77777777" w:rsidR="00826C08" w:rsidRPr="00355308" w:rsidRDefault="00826C08" w:rsidP="00826C08">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4F1D495A" w14:textId="77777777" w:rsidR="00826C08" w:rsidRPr="00355308" w:rsidRDefault="00826C08" w:rsidP="00826C08">
      <w:pPr>
        <w:rPr>
          <w:color w:val="000000" w:themeColor="text1"/>
          <w:sz w:val="16"/>
          <w:szCs w:val="16"/>
        </w:rPr>
      </w:pPr>
      <w:r w:rsidRPr="00355308">
        <w:rPr>
          <w:rStyle w:val="Heading4Char"/>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355308">
        <w:rPr>
          <w:color w:val="000000" w:themeColor="text1"/>
          <w:sz w:val="16"/>
          <w:szCs w:val="16"/>
        </w:rPr>
        <w:t>Senjuti</w:t>
      </w:r>
      <w:proofErr w:type="spellEnd"/>
      <w:r w:rsidRPr="00355308">
        <w:rPr>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8"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3193EBA6" w14:textId="77777777" w:rsidR="00826C08" w:rsidRPr="00FD0558" w:rsidRDefault="00826C08" w:rsidP="00826C08">
      <w:pPr>
        <w:rPr>
          <w:b/>
          <w:iCs/>
          <w:u w:val="single"/>
          <w:bdr w:val="single" w:sz="8" w:space="0" w:color="auto"/>
        </w:rPr>
      </w:pPr>
      <w:r w:rsidRPr="004E2FA4">
        <w:rPr>
          <w:sz w:val="16"/>
          <w:szCs w:val="16"/>
        </w:rPr>
        <w:t xml:space="preserve">The first concern is establishing clear regulations regarding asteroid mining. With an intent to establish clear regulations with respect to asteroid mining and to </w:t>
      </w:r>
      <w:proofErr w:type="spellStart"/>
      <w:r w:rsidRPr="004E2FA4">
        <w:rPr>
          <w:sz w:val="16"/>
          <w:szCs w:val="16"/>
        </w:rPr>
        <w:t>legalise</w:t>
      </w:r>
      <w:proofErr w:type="spellEnd"/>
      <w:r w:rsidRPr="004E2FA4">
        <w:rPr>
          <w:sz w:val="16"/>
          <w:szCs w:val="16"/>
        </w:rPr>
        <w:t xml:space="preserve"> material extraction from the moon and other celestial bodies by private companies in the US, the US government </w:t>
      </w:r>
      <w:proofErr w:type="spellStart"/>
      <w:r w:rsidRPr="004E2FA4">
        <w:rPr>
          <w:sz w:val="16"/>
          <w:szCs w:val="16"/>
        </w:rPr>
        <w:t>legalised</w:t>
      </w:r>
      <w:proofErr w:type="spellEnd"/>
      <w:r w:rsidRPr="004E2FA4">
        <w:rPr>
          <w:sz w:val="16"/>
          <w:szCs w:val="16"/>
        </w:rPr>
        <w:t xml:space="preserve"> space mining in 2015 by introducing the US Commercial Space Launch Competitiveness Act, </w:t>
      </w:r>
      <w:proofErr w:type="gramStart"/>
      <w:r w:rsidRPr="004E2FA4">
        <w:rPr>
          <w:sz w:val="16"/>
          <w:szCs w:val="16"/>
        </w:rPr>
        <w:t>2015.[</w:t>
      </w:r>
      <w:proofErr w:type="gramEnd"/>
      <w:r w:rsidRPr="004E2FA4">
        <w:rPr>
          <w:sz w:val="16"/>
          <w:szCs w:val="16"/>
        </w:rPr>
        <w:t xml:space="preserve">xxvii] This move was heartily welcomed by the private companies as it provided legitimacy to their planned activities. Subsequently in 2017, Luxembourg followed </w:t>
      </w:r>
      <w:proofErr w:type="gramStart"/>
      <w:r w:rsidRPr="004E2FA4">
        <w:rPr>
          <w:sz w:val="16"/>
          <w:szCs w:val="16"/>
        </w:rPr>
        <w:t>suit.[</w:t>
      </w:r>
      <w:proofErr w:type="gramEnd"/>
      <w:r w:rsidRPr="004E2FA4">
        <w:rPr>
          <w:sz w:val="16"/>
          <w:szCs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4E2FA4">
        <w:rPr>
          <w:sz w:val="16"/>
          <w:szCs w:val="16"/>
        </w:rPr>
        <w:t>mining.[</w:t>
      </w:r>
      <w:proofErr w:type="gramEnd"/>
      <w:r w:rsidRPr="004E2FA4">
        <w:rPr>
          <w:sz w:val="16"/>
          <w:szCs w:val="16"/>
        </w:rPr>
        <w:t xml:space="preserve">xxix] In the backdrop of a thriving steel industry that faced trade recession during the oil crisis of 1973, Luxembourg is trying to </w:t>
      </w:r>
      <w:proofErr w:type="spellStart"/>
      <w:r w:rsidRPr="004E2FA4">
        <w:rPr>
          <w:sz w:val="16"/>
          <w:szCs w:val="16"/>
        </w:rPr>
        <w:t>capitalise</w:t>
      </w:r>
      <w:proofErr w:type="spellEnd"/>
      <w:r w:rsidRPr="004E2FA4">
        <w:rPr>
          <w:sz w:val="16"/>
          <w:szCs w:val="16"/>
        </w:rPr>
        <w:t xml:space="preserve"> on the potential of space mining. As Prime Minister Xavier </w:t>
      </w:r>
      <w:proofErr w:type="spellStart"/>
      <w:r w:rsidRPr="004E2FA4">
        <w:rPr>
          <w:sz w:val="16"/>
          <w:szCs w:val="16"/>
        </w:rPr>
        <w:t>Bettel</w:t>
      </w:r>
      <w:proofErr w:type="spellEnd"/>
      <w:r w:rsidRPr="004E2FA4">
        <w:rPr>
          <w:sz w:val="16"/>
          <w:szCs w:val="16"/>
        </w:rPr>
        <w:t xml:space="preserve">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4E2FA4">
        <w:rPr>
          <w:sz w:val="16"/>
          <w:szCs w:val="16"/>
        </w:rPr>
        <w:t>.”[</w:t>
      </w:r>
      <w:proofErr w:type="gramEnd"/>
      <w:r w:rsidRPr="004E2FA4">
        <w:rPr>
          <w:sz w:val="16"/>
          <w:szCs w:val="16"/>
        </w:rPr>
        <w:t xml:space="preserve">xxxii] This legislation gives US space firms the right to own, keep, use, and sell the spoils of the cosmos as they deem fit. Luxembourg’s legislation is </w:t>
      </w:r>
      <w:proofErr w:type="gramStart"/>
      <w:r w:rsidRPr="004E2FA4">
        <w:rPr>
          <w:sz w:val="16"/>
          <w:szCs w:val="16"/>
        </w:rPr>
        <w:t>fairly analogous</w:t>
      </w:r>
      <w:proofErr w:type="gramEnd"/>
      <w:r w:rsidRPr="004E2FA4">
        <w:rPr>
          <w:sz w:val="16"/>
          <w:szCs w:val="16"/>
        </w:rPr>
        <w:t xml:space="preserve">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4E2FA4">
        <w:rPr>
          <w:sz w:val="16"/>
          <w:szCs w:val="16"/>
        </w:rPr>
        <w:t>country.[</w:t>
      </w:r>
      <w:proofErr w:type="gramEnd"/>
      <w:r w:rsidRPr="004E2FA4">
        <w:rPr>
          <w:sz w:val="16"/>
          <w:szCs w:val="16"/>
        </w:rPr>
        <w:t xml:space="preserve">xxxiii] In 2017, Japan entered into a five-year agreement with Luxembourg for mining operations in celestial bodies. Japan today appears a step closer to </w:t>
      </w:r>
      <w:proofErr w:type="spellStart"/>
      <w:r w:rsidRPr="004E2FA4">
        <w:rPr>
          <w:sz w:val="16"/>
          <w:szCs w:val="16"/>
        </w:rPr>
        <w:t>realising</w:t>
      </w:r>
      <w:proofErr w:type="spellEnd"/>
      <w:r w:rsidRPr="004E2FA4">
        <w:rPr>
          <w:sz w:val="16"/>
          <w:szCs w:val="16"/>
        </w:rPr>
        <w:t xml:space="preserve"> its objective of asteroid mining with two Japanese rovers, Minerva II-1, of JAXA landing on the surface of the asteroid named </w:t>
      </w:r>
      <w:proofErr w:type="spellStart"/>
      <w:r w:rsidRPr="004E2FA4">
        <w:rPr>
          <w:sz w:val="16"/>
          <w:szCs w:val="16"/>
        </w:rPr>
        <w:t>Ryugu</w:t>
      </w:r>
      <w:proofErr w:type="spellEnd"/>
      <w:r w:rsidRPr="004E2FA4">
        <w:rPr>
          <w:sz w:val="16"/>
          <w:szCs w:val="16"/>
        </w:rPr>
        <w:t xml:space="preserve"> in September 2018.[xxxiv] Earlier, Portugal and the UAE signed similar cooperation agreements with Luxembourg.[xxxv] Meanwhile, a few other countries—which have been critical of the US and Luxembourg, at the forefront of the space mining efforts—have also decided to join the field. The increasingly competitive and contested nature of outer space activities is spurring major spacefaring nations to push the boundaries in their space 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w:t>
      </w:r>
      <w:r w:rsidRPr="004E2FA4">
        <w:rPr>
          <w:sz w:val="16"/>
          <w:szCs w:val="16"/>
        </w:rPr>
        <w:t xml:space="preserve">clarified that the US Space Act 2015 is being misunderstood and that there is no change in the US policy towards national appropriation of space, the reality is that it has already spurred a major debate.[xxxvii] China and Russia are among those countries that are following on the path of the US and Luxembourg in undertaking mining missions in space. According to media reports, Ye </w:t>
      </w:r>
      <w:proofErr w:type="spellStart"/>
      <w:r w:rsidRPr="004E2FA4">
        <w:rPr>
          <w:sz w:val="16"/>
          <w:szCs w:val="16"/>
        </w:rPr>
        <w:t>Peijian</w:t>
      </w:r>
      <w:proofErr w:type="spellEnd"/>
      <w:r w:rsidRPr="004E2FA4">
        <w:rPr>
          <w:sz w:val="16"/>
          <w:szCs w:val="16"/>
        </w:rPr>
        <w:t xml:space="preserve">, chief commander and designer of China’s lunar exploration </w:t>
      </w:r>
      <w:proofErr w:type="spellStart"/>
      <w:r w:rsidRPr="004E2FA4">
        <w:rPr>
          <w:sz w:val="16"/>
          <w:szCs w:val="16"/>
        </w:rPr>
        <w:t>programme</w:t>
      </w:r>
      <w:proofErr w:type="spellEnd"/>
      <w:r w:rsidRPr="004E2FA4">
        <w:rPr>
          <w:sz w:val="16"/>
          <w:szCs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4E2FA4">
        <w:rPr>
          <w:sz w:val="16"/>
          <w:szCs w:val="16"/>
        </w:rPr>
        <w:t>rationalise</w:t>
      </w:r>
      <w:proofErr w:type="spellEnd"/>
      <w:r w:rsidRPr="004E2FA4">
        <w:rPr>
          <w:sz w:val="16"/>
          <w:szCs w:val="16"/>
        </w:rPr>
        <w:t xml:space="preserv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w:t>
      </w:r>
      <w:proofErr w:type="spellStart"/>
      <w:r w:rsidRPr="004E2FA4">
        <w:rPr>
          <w:sz w:val="16"/>
          <w:szCs w:val="16"/>
        </w:rPr>
        <w:t>tonnes</w:t>
      </w:r>
      <w:proofErr w:type="spellEnd"/>
      <w:r w:rsidRPr="004E2FA4">
        <w:rPr>
          <w:sz w:val="16"/>
          <w:szCs w:val="16"/>
        </w:rPr>
        <w:t xml:space="preserve">, which could turn asteroids with a potential threat to Earth into usable resources.”[xxxix] Ye was also quoted as saying that </w:t>
      </w:r>
      <w:r w:rsidRPr="004E2FA4">
        <w:rPr>
          <w:sz w:val="16"/>
          <w:szCs w:val="16"/>
        </w:rPr>
        <w:lastRenderedPageBreak/>
        <w:t>China has plans of “using an asteroid as the base for a permanent space station.”[xl] Helium mining on the moon is also part of China’s goals.[xli] Russia, for its part, is also responding to the space-mining developments of the last decade. For one, it plans to have a permanent lunar base somewhere between 2015 and 2020 for possible extraction of Helium.[xlii] Even as Russia’s official position on asteroid mining is that it is forbidden under the 1967 OST—which states that space is the “province of mankind”</w:t>
      </w:r>
      <w:r w:rsidRPr="00355308">
        <w:rPr>
          <w:color w:val="000000" w:themeColor="text1"/>
          <w:sz w:val="16"/>
        </w:rPr>
        <w:t>—</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 xml:space="preserve">and Luxembourg.[xliii] In early 2018, the director of the Scientific-Educational Center for Innovative Mining Technologies of the Moscow-based National University of Science and Technology MISIS (NUST MISIS), Pavel </w:t>
      </w:r>
      <w:proofErr w:type="spellStart"/>
      <w:r w:rsidRPr="00355308">
        <w:rPr>
          <w:color w:val="000000" w:themeColor="text1"/>
          <w:sz w:val="16"/>
        </w:rPr>
        <w:t>Ananyev</w:t>
      </w:r>
      <w:proofErr w:type="spellEnd"/>
      <w:r w:rsidRPr="00355308">
        <w:rPr>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355308">
        <w:rPr>
          <w:color w:val="000000" w:themeColor="text1"/>
          <w:sz w:val="16"/>
        </w:rPr>
        <w:t>Dauria</w:t>
      </w:r>
      <w:proofErr w:type="spellEnd"/>
      <w:r w:rsidRPr="00355308">
        <w:rPr>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w:t>
      </w:r>
      <w:r w:rsidRPr="00F055D4">
        <w:rPr>
          <w:rStyle w:val="Emphasis"/>
        </w:rPr>
        <w:t>its earlier plans to have a permanent base in the Moon by 2015 is yet to happe</w:t>
      </w:r>
      <w:r w:rsidRPr="00355308">
        <w:rPr>
          <w:color w:val="000000" w:themeColor="text1"/>
          <w:sz w:val="16"/>
        </w:rPr>
        <w:t>n</w:t>
      </w:r>
      <w:r w:rsidRPr="00F055D4">
        <w:rPr>
          <w:rStyle w:val="Emphasis"/>
        </w:rPr>
        <w:t xml:space="preserve">. India, too, has ambitions in extraterrestrial resource extraction. In fact, a year after the US legislation, Prabhat Ranjan, executive director of Technology Information, Forecasting and Assessment Council (TIFAC), a policy </w:t>
      </w:r>
      <w:proofErr w:type="spellStart"/>
      <w:r w:rsidRPr="00F055D4">
        <w:rPr>
          <w:rStyle w:val="Emphasis"/>
        </w:rPr>
        <w:t>organisation</w:t>
      </w:r>
      <w:proofErr w:type="spellEnd"/>
      <w:r w:rsidRPr="00F055D4">
        <w:rPr>
          <w:rStyle w:val="Emphasis"/>
        </w:rPr>
        <w:t xml:space="preserve"> within the Department of Science and Technology, made a case for India to push ahead with lunar and asteroid mining</w:t>
      </w:r>
      <w:r w:rsidRPr="00355308">
        <w:rPr>
          <w:color w:val="000000" w:themeColor="text1"/>
          <w:sz w:val="16"/>
        </w:rPr>
        <w:t>. He said, “Moon is already being seen as a mineral wealth and further one can go up to the asteroids and start exploiting this. This can be a big game changer and if India doesn’t do this, we will lag behind</w:t>
      </w:r>
      <w:proofErr w:type="gramStart"/>
      <w:r w:rsidRPr="00355308">
        <w:rPr>
          <w:color w:val="000000" w:themeColor="text1"/>
          <w:sz w:val="16"/>
        </w:rPr>
        <w:t>.”[</w:t>
      </w:r>
      <w:proofErr w:type="gramEnd"/>
      <w:r w:rsidRPr="00355308">
        <w:rPr>
          <w:color w:val="000000" w:themeColor="text1"/>
          <w:sz w:val="16"/>
        </w:rPr>
        <w:t xml:space="preserve">xlvi] More recently, Dr. K Sivan, Chairman of the country’s civil space </w:t>
      </w:r>
      <w:proofErr w:type="spellStart"/>
      <w:r w:rsidRPr="00355308">
        <w:rPr>
          <w:color w:val="000000" w:themeColor="text1"/>
          <w:sz w:val="16"/>
        </w:rPr>
        <w:t>organisation</w:t>
      </w:r>
      <w:proofErr w:type="spellEnd"/>
      <w:r w:rsidRPr="00355308">
        <w:rPr>
          <w:color w:val="000000" w:themeColor="text1"/>
          <w:sz w:val="16"/>
        </w:rPr>
        <w:t xml:space="preserve">, Indian Space Research </w:t>
      </w:r>
      <w:proofErr w:type="spellStart"/>
      <w:r w:rsidRPr="00355308">
        <w:rPr>
          <w:color w:val="000000" w:themeColor="text1"/>
          <w:sz w:val="16"/>
        </w:rPr>
        <w:t>Organisation</w:t>
      </w:r>
      <w:proofErr w:type="spellEnd"/>
      <w:r w:rsidRPr="00355308">
        <w:rPr>
          <w:color w:val="000000" w:themeColor="text1"/>
          <w:sz w:val="16"/>
        </w:rPr>
        <w:t xml:space="preserve"> (ISRO), talked about ISRO’s plans for helium-3 extraction and said</w:t>
      </w:r>
      <w:r w:rsidRPr="00F055D4">
        <w:rPr>
          <w:rStyle w:val="Emphasis"/>
        </w:rPr>
        <w:t>, “t</w:t>
      </w:r>
      <w:r w:rsidRPr="00F055D4">
        <w:rPr>
          <w:rStyle w:val="Emphasis"/>
          <w:highlight w:val="green"/>
        </w:rPr>
        <w:t>he countries which have the capacity to bring that source</w:t>
      </w:r>
      <w:r w:rsidRPr="00F055D4">
        <w:rPr>
          <w:rStyle w:val="Emphasis"/>
        </w:rPr>
        <w:t xml:space="preserve"> from the moon to Earth </w:t>
      </w:r>
      <w:r w:rsidRPr="00F055D4">
        <w:rPr>
          <w:rStyle w:val="Emphasis"/>
          <w:highlight w:val="green"/>
        </w:rPr>
        <w:t>will dictate the process.</w:t>
      </w:r>
      <w:r w:rsidRPr="00F055D4">
        <w:rPr>
          <w:rStyle w:val="Emphasis"/>
        </w:rPr>
        <w:t xml:space="preserve"> </w:t>
      </w:r>
      <w:r w:rsidRPr="00654B23">
        <w:rPr>
          <w:rStyle w:val="Emphasis"/>
        </w:rPr>
        <w:t>I don’t want to be just a part of them, I want to</w:t>
      </w:r>
      <w:r w:rsidRPr="00F055D4">
        <w:rPr>
          <w:rStyle w:val="Emphasis"/>
        </w:rPr>
        <w:t xml:space="preserve"> </w:t>
      </w:r>
      <w:r w:rsidRPr="00F055D4">
        <w:rPr>
          <w:rStyle w:val="Emphasis"/>
          <w:highlight w:val="green"/>
        </w:rPr>
        <w:t>lead them</w:t>
      </w:r>
      <w:proofErr w:type="gramStart"/>
      <w:r w:rsidRPr="00F055D4">
        <w:rPr>
          <w:rStyle w:val="Emphasis"/>
          <w:highlight w:val="green"/>
        </w:rPr>
        <w:t>.”[</w:t>
      </w:r>
      <w:proofErr w:type="gramEnd"/>
      <w:r w:rsidRPr="00355308">
        <w:rPr>
          <w:color w:val="000000" w:themeColor="text1"/>
          <w:sz w:val="16"/>
        </w:rPr>
        <w:t xml:space="preserve">xlvii] </w:t>
      </w:r>
      <w:r w:rsidRPr="00F055D4">
        <w:rPr>
          <w:rStyle w:val="Emphasis"/>
        </w:rPr>
        <w:t xml:space="preserve">However, </w:t>
      </w:r>
      <w:r w:rsidRPr="00F055D4">
        <w:rPr>
          <w:rStyle w:val="Emphasis"/>
          <w:highlight w:val="green"/>
        </w:rPr>
        <w:t>gaining proficiency</w:t>
      </w:r>
      <w:r w:rsidRPr="00F055D4">
        <w:rPr>
          <w:rStyle w:val="Emphasis"/>
        </w:rPr>
        <w:t xml:space="preserve"> </w:t>
      </w:r>
      <w:r w:rsidRPr="00F055D4">
        <w:rPr>
          <w:rStyle w:val="Emphasis"/>
          <w:highlight w:val="green"/>
        </w:rPr>
        <w:t>in such missions is not easy</w:t>
      </w:r>
      <w:r w:rsidRPr="00F055D4">
        <w:rPr>
          <w:rStyle w:val="Emphasis"/>
        </w:rPr>
        <w:t xml:space="preserve"> – the NASA and ESA (the European Space Agency) have been discussing these possibilities for a longer time, albeit quietly. The ISRO Chairman’s response was </w:t>
      </w:r>
      <w:proofErr w:type="spellStart"/>
      <w:r w:rsidRPr="00F055D4">
        <w:rPr>
          <w:rStyle w:val="Emphasis"/>
        </w:rPr>
        <w:t>characterised</w:t>
      </w:r>
      <w:proofErr w:type="spellEnd"/>
      <w:r w:rsidRPr="00F055D4">
        <w:rPr>
          <w:rStyle w:val="Emphasis"/>
        </w:rPr>
        <w:t xml:space="preserve"> by an Indian commentator as “aspirational” and “emotional”, clearly conceding that the country’s technological wherewithal is yet to be </w:t>
      </w:r>
      <w:proofErr w:type="gramStart"/>
      <w:r w:rsidRPr="00F055D4">
        <w:rPr>
          <w:rStyle w:val="Emphasis"/>
        </w:rPr>
        <w:t>adequate.[</w:t>
      </w:r>
      <w:proofErr w:type="gramEnd"/>
      <w:r w:rsidRPr="00F055D4">
        <w:rPr>
          <w:rStyle w:val="Emphasis"/>
        </w:rPr>
        <w:t xml:space="preserve">xlviii] Importantly, it </w:t>
      </w:r>
      <w:r w:rsidRPr="00355308">
        <w:rPr>
          <w:rStyle w:val="Style13ptBold"/>
          <w:color w:val="000000" w:themeColor="text1"/>
        </w:rPr>
        <w:t xml:space="preserve">is </w:t>
      </w:r>
      <w:r w:rsidRPr="00355308">
        <w:rPr>
          <w:rStyle w:val="StyleUnderline"/>
          <w:color w:val="000000" w:themeColor="text1"/>
        </w:rPr>
        <w:t>not clear</w:t>
      </w:r>
      <w:r w:rsidRPr="00355308">
        <w:rPr>
          <w:rStyle w:val="Style13ptBold"/>
          <w:color w:val="000000" w:themeColor="text1"/>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355308">
        <w:rPr>
          <w:color w:val="000000" w:themeColor="text1"/>
          <w:sz w:val="16"/>
        </w:rPr>
        <w:t>.”[</w:t>
      </w:r>
      <w:proofErr w:type="gramEnd"/>
      <w:r w:rsidRPr="00355308">
        <w:rPr>
          <w:color w:val="000000" w:themeColor="text1"/>
          <w:sz w:val="16"/>
        </w:rPr>
        <w:t xml:space="preserve">xlix] Whether such </w:t>
      </w:r>
      <w:proofErr w:type="spellStart"/>
      <w:r w:rsidRPr="00355308">
        <w:rPr>
          <w:color w:val="000000" w:themeColor="text1"/>
          <w:sz w:val="16"/>
        </w:rPr>
        <w:t>legalisation</w:t>
      </w:r>
      <w:proofErr w:type="spellEnd"/>
      <w:r w:rsidRPr="00355308">
        <w:rPr>
          <w:color w:val="000000" w:themeColor="text1"/>
          <w:sz w:val="16"/>
        </w:rPr>
        <w:t xml:space="preserve">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w:t>
      </w:r>
      <w:proofErr w:type="spellStart"/>
      <w:r w:rsidRPr="00355308">
        <w:rPr>
          <w:color w:val="000000" w:themeColor="text1"/>
          <w:sz w:val="16"/>
        </w:rPr>
        <w:t>emphasising</w:t>
      </w:r>
      <w:proofErr w:type="spellEnd"/>
      <w:r w:rsidRPr="00355308">
        <w:rPr>
          <w:color w:val="000000" w:themeColor="text1"/>
          <w:sz w:val="16"/>
        </w:rPr>
        <w:t xml:space="preserve"> aspects such as the “common heritage of mankind</w:t>
      </w:r>
      <w:r w:rsidRPr="00F055D4">
        <w:rPr>
          <w:rStyle w:val="Emphasis"/>
        </w:rPr>
        <w:t>”. These agreements have been useful in highlighting the global common nature of outer space. At the same time, however, they have been insufficient and ambiguous in providing clear regulations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355308">
        <w:rPr>
          <w:color w:val="000000" w:themeColor="text1"/>
          <w:sz w:val="16"/>
        </w:rPr>
        <w:t>authorised</w:t>
      </w:r>
      <w:proofErr w:type="spellEnd"/>
      <w:r w:rsidRPr="00355308">
        <w:rPr>
          <w:color w:val="000000" w:themeColor="text1"/>
          <w:sz w:val="16"/>
        </w:rPr>
        <w:t xml:space="preserve"> companies to claim exclusive ownership over extracted resources (but not of the asteroid itself). Proponents argue that since no sovereign nation is </w:t>
      </w:r>
      <w:proofErr w:type="gramStart"/>
      <w:r w:rsidRPr="00355308">
        <w:rPr>
          <w:color w:val="000000" w:themeColor="text1"/>
          <w:sz w:val="16"/>
        </w:rPr>
        <w:t>actually asserting</w:t>
      </w:r>
      <w:proofErr w:type="gramEnd"/>
      <w:r w:rsidRPr="00355308">
        <w:rPr>
          <w:color w:val="000000" w:themeColor="text1"/>
          <w:sz w:val="16"/>
        </w:rPr>
        <w:t xml:space="preserve">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355308">
        <w:rPr>
          <w:color w:val="000000" w:themeColor="text1"/>
          <w:sz w:val="16"/>
        </w:rPr>
        <w:t>.”[</w:t>
      </w:r>
      <w:proofErr w:type="gramEnd"/>
      <w:r w:rsidRPr="00355308">
        <w:rPr>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355308">
        <w:rPr>
          <w:color w:val="000000" w:themeColor="text1"/>
          <w:sz w:val="16"/>
        </w:rPr>
        <w:t>Agreement,[</w:t>
      </w:r>
      <w:proofErr w:type="gramEnd"/>
      <w:r w:rsidRPr="00355308">
        <w:rPr>
          <w:color w:val="000000" w:themeColor="text1"/>
          <w:sz w:val="16"/>
        </w:rPr>
        <w:t xml:space="preserve">lv] none are major spacefaring nations, thereby giving themselves a convenient leeway to not abide by the same. These </w:t>
      </w:r>
      <w:r w:rsidRPr="00355308">
        <w:rPr>
          <w:rStyle w:val="StyleUnderline"/>
          <w:color w:val="000000" w:themeColor="text1"/>
        </w:rPr>
        <w:t xml:space="preserve">unilateral initiatives have set </w:t>
      </w:r>
      <w:r w:rsidRPr="00355308">
        <w:rPr>
          <w:rStyle w:val="StyleUnderline"/>
          <w:color w:val="000000" w:themeColor="text1"/>
        </w:rPr>
        <w:lastRenderedPageBreak/>
        <w:t>off a critical response from the international community</w:t>
      </w:r>
      <w:r w:rsidRPr="00F055D4">
        <w:rPr>
          <w:rStyle w:val="Emphasis"/>
        </w:rPr>
        <w:t xml:space="preserve">. </w:t>
      </w:r>
      <w:proofErr w:type="gramStart"/>
      <w:r w:rsidRPr="00F055D4">
        <w:rPr>
          <w:rStyle w:val="Emphasis"/>
        </w:rPr>
        <w:t>Applying literal interpretation of the OST, there</w:t>
      </w:r>
      <w:proofErr w:type="gramEnd"/>
      <w:r w:rsidRPr="00F055D4">
        <w:rPr>
          <w:rStyle w:val="Emphasis"/>
        </w:rPr>
        <w:t xml:space="preserve"> is certainly room to construe that space mining may be legal, compared to the Moon Agreement whose prohibition is absolute.</w:t>
      </w:r>
      <w:r w:rsidRPr="00355308">
        <w:rPr>
          <w:color w:val="000000" w:themeColor="text1"/>
          <w:u w:val="single"/>
        </w:rPr>
        <w:t xml:space="preserve"> </w:t>
      </w:r>
      <w:r w:rsidRPr="00355308">
        <w:rPr>
          <w:rStyle w:val="Style13ptBold"/>
          <w:color w:val="000000" w:themeColor="text1"/>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xml:space="preserve">. That resource extraction is contemplated, albeit implicitly, in the OST, is nothing but logical. Not only have such claims of possessory rights not been </w:t>
      </w:r>
      <w:proofErr w:type="spellStart"/>
      <w:r w:rsidRPr="00355308">
        <w:rPr>
          <w:color w:val="000000" w:themeColor="text1"/>
          <w:sz w:val="16"/>
        </w:rPr>
        <w:t>recognised</w:t>
      </w:r>
      <w:proofErr w:type="spellEnd"/>
      <w:r w:rsidRPr="00355308">
        <w:rPr>
          <w:color w:val="000000" w:themeColor="text1"/>
          <w:sz w:val="16"/>
        </w:rPr>
        <w:t xml:space="preserve">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 xml:space="preserve">global consensus regarding its </w:t>
      </w:r>
      <w:proofErr w:type="gramStart"/>
      <w:r w:rsidRPr="00355308">
        <w:rPr>
          <w:rStyle w:val="Emphasis"/>
          <w:highlight w:val="green"/>
        </w:rPr>
        <w:t>illegality</w:t>
      </w:r>
      <w:r w:rsidRPr="00355308">
        <w:rPr>
          <w:color w:val="000000" w:themeColor="text1"/>
          <w:sz w:val="16"/>
        </w:rPr>
        <w:t>.[</w:t>
      </w:r>
      <w:proofErr w:type="gramEnd"/>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rPr>
        <w:t xml:space="preserve">the </w:t>
      </w:r>
      <w:proofErr w:type="spellStart"/>
      <w:r w:rsidRPr="00355308">
        <w:rPr>
          <w:rStyle w:val="Style13ptBold"/>
          <w:color w:val="000000" w:themeColor="text1"/>
        </w:rPr>
        <w:t>legalisation</w:t>
      </w:r>
      <w:proofErr w:type="spellEnd"/>
      <w:r w:rsidRPr="00355308">
        <w:rPr>
          <w:rStyle w:val="Style13ptBold"/>
          <w:color w:val="000000" w:themeColor="text1"/>
        </w:rPr>
        <w:t xml:space="preserve"> of space mining is a sheer violation of the elemental principles of international space law</w:t>
      </w:r>
      <w:r w:rsidRPr="00355308">
        <w:rPr>
          <w:color w:val="000000" w:themeColor="text1"/>
          <w:u w:val="single"/>
        </w:rPr>
        <w:t xml:space="preserve">. </w:t>
      </w:r>
      <w:r w:rsidRPr="00F055D4">
        <w:rPr>
          <w:rStyle w:val="Emphasis"/>
          <w:highlight w:val="green"/>
        </w:rPr>
        <w:t>Yet</w:t>
      </w:r>
      <w:r w:rsidRPr="00F055D4">
        <w:rPr>
          <w:rStyle w:val="Emphasis"/>
        </w:rPr>
        <w:t>, there is</w:t>
      </w:r>
      <w:r w:rsidRPr="00F055D4">
        <w:rPr>
          <w:rStyle w:val="Emphasis"/>
          <w:highlight w:val="green"/>
        </w:rPr>
        <w:t xml:space="preserve"> no clarity on what</w:t>
      </w:r>
      <w:r w:rsidRPr="00F055D4">
        <w:rPr>
          <w:rStyle w:val="Emphasis"/>
        </w:rPr>
        <w:t xml:space="preserve"> activity </w:t>
      </w:r>
      <w:r w:rsidRPr="00F055D4">
        <w:rPr>
          <w:rStyle w:val="Emphasis"/>
          <w:highlight w:val="green"/>
        </w:rPr>
        <w:t>is allowed and</w:t>
      </w:r>
      <w:r w:rsidRPr="00F055D4">
        <w:rPr>
          <w:rStyle w:val="Emphasis"/>
        </w:rPr>
        <w:t xml:space="preserve"> what is </w:t>
      </w:r>
      <w:r w:rsidRPr="00F055D4">
        <w:rPr>
          <w:rStyle w:val="Emphasis"/>
          <w:highlight w:val="green"/>
        </w:rPr>
        <w:t>prohibited</w:t>
      </w:r>
      <w:r w:rsidRPr="00F055D4">
        <w:rPr>
          <w:rStyle w:val="Emphasis"/>
        </w:rPr>
        <w:t xml:space="preserve"> </w:t>
      </w:r>
      <w:r w:rsidRPr="00355308">
        <w:rPr>
          <w:color w:val="000000" w:themeColor="text1"/>
          <w:sz w:val="16"/>
        </w:rPr>
        <w:t xml:space="preserve">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355308">
        <w:rPr>
          <w:color w:val="000000" w:themeColor="text1"/>
          <w:u w:val="single"/>
        </w:rPr>
        <w:t>—</w:t>
      </w:r>
      <w:r w:rsidRPr="00355308">
        <w:rPr>
          <w:rStyle w:val="Style13ptBold"/>
          <w:color w:val="000000" w:themeColor="text1"/>
          <w:sz w:val="16"/>
        </w:rPr>
        <w:t>“</w:t>
      </w:r>
      <w:proofErr w:type="gramEnd"/>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w:t>
      </w:r>
      <w:r w:rsidRPr="00F055D4">
        <w:rPr>
          <w:rStyle w:val="Emphasis"/>
        </w:rPr>
        <w:t>The analogy with fish and seas, therefore, is not a fair one and its transposition to outer space and celestial bodies would be inaccurate. Perhaps a more comparable regime is the deep seabed, which contemplates property rights over mineral extracti</w:t>
      </w:r>
      <w:r w:rsidRPr="00355308">
        <w:rPr>
          <w:color w:val="000000" w:themeColor="text1"/>
          <w:sz w:val="16"/>
        </w:rPr>
        <w:t xml:space="preserve">on. </w:t>
      </w:r>
      <w:r w:rsidRPr="00F055D4">
        <w:rPr>
          <w:rStyle w:val="Emphasis"/>
        </w:rPr>
        <w:t xml:space="preserve">The </w:t>
      </w:r>
      <w:proofErr w:type="spellStart"/>
      <w:r w:rsidRPr="00F055D4">
        <w:rPr>
          <w:rStyle w:val="Emphasis"/>
        </w:rPr>
        <w:t>utilisation</w:t>
      </w:r>
      <w:proofErr w:type="spellEnd"/>
      <w:r w:rsidRPr="00F055D4">
        <w:rPr>
          <w:rStyle w:val="Emphasis"/>
        </w:rPr>
        <w:t xml:space="preserve"> and ownership of the deep seabed’s resources are exclusively structured around the International Seabed Authority (ISA), which is responsible for </w:t>
      </w:r>
      <w:proofErr w:type="spellStart"/>
      <w:r w:rsidRPr="00F055D4">
        <w:rPr>
          <w:rStyle w:val="Emphasis"/>
        </w:rPr>
        <w:t>organising</w:t>
      </w:r>
      <w:proofErr w:type="spellEnd"/>
      <w:r w:rsidRPr="00F055D4">
        <w:rPr>
          <w:rStyle w:val="Emphasis"/>
        </w:rPr>
        <w:t>, carrying out and controlling all activities in the seabed.[lix] Not only must State parties seek sanction from the ISA before beginning resource exploitation, but the fiscal benefits from seabed mining must also be shared among all.</w:t>
      </w:r>
      <w:r w:rsidRPr="00355308">
        <w:rPr>
          <w:color w:val="000000" w:themeColor="text1"/>
          <w:sz w:val="16"/>
        </w:rPr>
        <w:t xml:space="preserve">[lx] Evidently, even the UNCLOS upholds State ownership and fair distribution over individual ownership and </w:t>
      </w:r>
      <w:proofErr w:type="spellStart"/>
      <w:r w:rsidRPr="00355308">
        <w:rPr>
          <w:color w:val="000000" w:themeColor="text1"/>
          <w:sz w:val="16"/>
        </w:rPr>
        <w:t>self-centred</w:t>
      </w:r>
      <w:proofErr w:type="spellEnd"/>
      <w:r w:rsidRPr="00355308">
        <w:rPr>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w:t>
      </w:r>
      <w:proofErr w:type="spellStart"/>
      <w:r w:rsidRPr="00355308">
        <w:rPr>
          <w:rStyle w:val="StyleUnderline"/>
        </w:rPr>
        <w:t>realisation</w:t>
      </w:r>
      <w:proofErr w:type="spellEnd"/>
      <w:r w:rsidRPr="00355308">
        <w:rPr>
          <w:rStyle w:val="StyleUnderline"/>
        </w:rPr>
        <w:t xml:space="preserve">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xml:space="preserve">. Regulations are particularly important in the context of the space debris problem. We </w:t>
      </w:r>
      <w:proofErr w:type="gramStart"/>
      <w:r w:rsidRPr="00355308">
        <w:rPr>
          <w:rStyle w:val="StyleUnderline"/>
        </w:rPr>
        <w:t>definitely do</w:t>
      </w:r>
      <w:proofErr w:type="gramEnd"/>
      <w:r w:rsidRPr="00355308">
        <w:rPr>
          <w:rStyle w:val="StyleUnderline"/>
        </w:rPr>
        <w:t xml:space="preserve">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w:t>
      </w:r>
      <w:proofErr w:type="gramStart"/>
      <w:r w:rsidRPr="00355308">
        <w:rPr>
          <w:color w:val="000000" w:themeColor="text1"/>
          <w:sz w:val="16"/>
        </w:rPr>
        <w:t>ladies</w:t>
      </w:r>
      <w:proofErr w:type="gramEnd"/>
      <w:r w:rsidRPr="00355308">
        <w:rPr>
          <w:color w:val="000000" w:themeColor="text1"/>
          <w:sz w:val="16"/>
        </w:rPr>
        <w:t xml:space="preserve"> and gents: Space is nearly empty. It’s a sterile vacuum, filled mostly with the junk we put up there</w:t>
      </w:r>
      <w:proofErr w:type="gramStart"/>
      <w:r w:rsidRPr="00355308">
        <w:rPr>
          <w:color w:val="000000" w:themeColor="text1"/>
          <w:sz w:val="16"/>
        </w:rPr>
        <w:t>.”[</w:t>
      </w:r>
      <w:proofErr w:type="gramEnd"/>
      <w:r w:rsidRPr="00355308">
        <w:rPr>
          <w:color w:val="000000" w:themeColor="text1"/>
          <w:sz w:val="16"/>
        </w:rPr>
        <w:t xml:space="preserve">lxii] Therefore, </w:t>
      </w:r>
      <w:r w:rsidRPr="00355308">
        <w:rPr>
          <w:rStyle w:val="Style13ptBold"/>
          <w:color w:val="000000" w:themeColor="text1"/>
          <w:sz w:val="16"/>
        </w:rPr>
        <w:t xml:space="preserve">it is </w:t>
      </w:r>
      <w:r w:rsidRPr="00F055D4">
        <w:rPr>
          <w:rStyle w:val="Emphasis"/>
        </w:rPr>
        <w:t xml:space="preserve">extremely important that resource appropriation is carried out in an ethical manner, without interrupting safe and secure access to outer space, simultaneously allowing all countries a share in the proceeds. </w:t>
      </w:r>
      <w:r w:rsidRPr="00355308">
        <w:rPr>
          <w:color w:val="000000" w:themeColor="text1"/>
          <w:sz w:val="16"/>
        </w:rPr>
        <w:t xml:space="preserve">Technological advances and financial readiness are pushing both, </w:t>
      </w:r>
      <w:proofErr w:type="gramStart"/>
      <w:r w:rsidRPr="00355308">
        <w:rPr>
          <w:color w:val="000000" w:themeColor="text1"/>
          <w:sz w:val="16"/>
        </w:rPr>
        <w:t>states</w:t>
      </w:r>
      <w:proofErr w:type="gramEnd"/>
      <w:r w:rsidRPr="00355308">
        <w:rPr>
          <w:color w:val="000000" w:themeColor="text1"/>
          <w:sz w:val="16"/>
        </w:rPr>
        <w:t xml:space="preserve">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xml:space="preserve">. Experts have articulated that these could possibly be addressed under the existing property law principles or old mining law </w:t>
      </w:r>
      <w:proofErr w:type="gramStart"/>
      <w:r w:rsidRPr="00355308">
        <w:rPr>
          <w:color w:val="000000" w:themeColor="text1"/>
          <w:sz w:val="16"/>
        </w:rPr>
        <w:t>principles.[</w:t>
      </w:r>
      <w:proofErr w:type="gramEnd"/>
      <w:r w:rsidRPr="00355308">
        <w:rPr>
          <w:color w:val="000000" w:themeColor="text1"/>
          <w:sz w:val="16"/>
        </w:rPr>
        <w:t>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t>
      </w:r>
      <w:r w:rsidRPr="00355308">
        <w:rPr>
          <w:color w:val="000000" w:themeColor="text1"/>
          <w:sz w:val="16"/>
        </w:rPr>
        <w:lastRenderedPageBreak/>
        <w:t xml:space="preserve">would set out the parameters for activities related to resource extraction and space mining. Since there are a good number of commercial players playing a formidable role in asteroid mining, there </w:t>
      </w:r>
      <w:proofErr w:type="gramStart"/>
      <w:r w:rsidRPr="00355308">
        <w:rPr>
          <w:color w:val="000000" w:themeColor="text1"/>
          <w:sz w:val="16"/>
        </w:rPr>
        <w:t>has to</w:t>
      </w:r>
      <w:proofErr w:type="gramEnd"/>
      <w:r w:rsidRPr="00355308">
        <w:rPr>
          <w:color w:val="000000" w:themeColor="text1"/>
          <w:sz w:val="16"/>
        </w:rPr>
        <w:t xml:space="preserve"> be space for commercial players in the new gig, which might be a big departure from the earlier era institutions that saw states being the sole authority in regulating activities in outer space. </w:t>
      </w:r>
      <w:r w:rsidRPr="00F055D4">
        <w:rPr>
          <w:rStyle w:val="Emphasis"/>
        </w:rPr>
        <w:t xml:space="preserve">A clear role for commercial players has been articulated for some time but the global space community has yet to reach a consensus in how they can be incorporated into the global governance debates. The apprehension on the part of </w:t>
      </w:r>
      <w:proofErr w:type="gramStart"/>
      <w:r w:rsidRPr="00F055D4">
        <w:rPr>
          <w:rStyle w:val="Emphasis"/>
        </w:rPr>
        <w:t>a number of</w:t>
      </w:r>
      <w:proofErr w:type="gramEnd"/>
      <w:r w:rsidRPr="00F055D4">
        <w:rPr>
          <w:rStyle w:val="Emphasis"/>
        </w:rPr>
        <w:t xml:space="preserve"> states is driven by the fact that private sector participation is still largely a western phenomenon. </w:t>
      </w:r>
      <w:r w:rsidRPr="00355308">
        <w:rPr>
          <w:color w:val="000000" w:themeColor="text1"/>
          <w:sz w:val="16"/>
        </w:rPr>
        <w:t xml:space="preserve">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w:t>
      </w:r>
      <w:r w:rsidRPr="00F055D4">
        <w:rPr>
          <w:rStyle w:val="Emphasis"/>
        </w:rPr>
        <w:t>Moon Treaty, which highlights the common heritage of mankind. The Moon Treaty is important as it addresses a “loophole” of the OST “by banning any ownership of any extraterrestrial property by any organization or private person</w:t>
      </w:r>
      <w:r w:rsidRPr="00355308">
        <w:rPr>
          <w:color w:val="000000" w:themeColor="text1"/>
          <w:sz w:val="16"/>
        </w:rPr>
        <w:t xml:space="preserve">,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rPr>
        <w:t xml:space="preserve"> ensuring safe and secure operations in outer space</w:t>
      </w:r>
      <w:r w:rsidRPr="00355308">
        <w:rPr>
          <w:color w:val="000000" w:themeColor="text1"/>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355308">
        <w:rPr>
          <w:color w:val="000000" w:themeColor="text1"/>
          <w:sz w:val="16"/>
        </w:rPr>
        <w:t>.”[</w:t>
      </w:r>
      <w:proofErr w:type="gramEnd"/>
      <w:r w:rsidRPr="00355308">
        <w:rPr>
          <w:color w:val="000000" w:themeColor="text1"/>
          <w:sz w:val="16"/>
        </w:rPr>
        <w:t xml:space="preserve">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proofErr w:type="spellStart"/>
      <w:r w:rsidRPr="00355308">
        <w:rPr>
          <w:rStyle w:val="StyleUnderline"/>
          <w:color w:val="000000" w:themeColor="text1"/>
        </w:rPr>
        <w:t>authorisation</w:t>
      </w:r>
      <w:proofErr w:type="spellEnd"/>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Over the last two years, The Hague Space Resources Governance Working </w:t>
      </w:r>
      <w:proofErr w:type="gramStart"/>
      <w:r w:rsidRPr="00355308">
        <w:rPr>
          <w:color w:val="000000" w:themeColor="text1"/>
          <w:sz w:val="16"/>
        </w:rPr>
        <w:t>Group,[</w:t>
      </w:r>
      <w:proofErr w:type="gramEnd"/>
      <w:r w:rsidRPr="00355308">
        <w:rPr>
          <w:color w:val="000000" w:themeColor="text1"/>
          <w:sz w:val="16"/>
        </w:rPr>
        <w:t>lxvii] established with the purpose of “assess[</w:t>
      </w:r>
      <w:proofErr w:type="spellStart"/>
      <w:r w:rsidRPr="00355308">
        <w:rPr>
          <w:color w:val="000000" w:themeColor="text1"/>
          <w:sz w:val="16"/>
        </w:rPr>
        <w:t>ing</w:t>
      </w:r>
      <w:proofErr w:type="spellEnd"/>
      <w:r w:rsidRPr="00355308">
        <w:rPr>
          <w:color w:val="000000" w:themeColor="text1"/>
          <w:sz w:val="16"/>
        </w:rPr>
        <w:t>]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w:t>
      </w:r>
      <w:r w:rsidRPr="00BF0CD6">
        <w:rPr>
          <w:rStyle w:val="Emphasis"/>
        </w:rPr>
        <w:t xml:space="preserve">, </w:t>
      </w:r>
      <w:r w:rsidRPr="00BF0CD6">
        <w:rPr>
          <w:rStyle w:val="Emphasis"/>
          <w:highlight w:val="green"/>
        </w:rPr>
        <w:t xml:space="preserve">there must be </w:t>
      </w:r>
      <w:r w:rsidRPr="00BF0CD6">
        <w:rPr>
          <w:rStyle w:val="Emphasis"/>
        </w:rPr>
        <w:t xml:space="preserve">an agreement among all the space powers on the need for </w:t>
      </w:r>
      <w:r w:rsidRPr="00BF0CD6">
        <w:rPr>
          <w:rStyle w:val="Emphasis"/>
          <w:highlight w:val="green"/>
        </w:rPr>
        <w:t>a global governance framework</w:t>
      </w:r>
      <w:r w:rsidRPr="00355308">
        <w:rPr>
          <w:rStyle w:val="Style13ptBold"/>
          <w:color w:val="000000" w:themeColor="text1"/>
          <w:sz w:val="16"/>
        </w:rPr>
        <w:t xml:space="preserve"> </w:t>
      </w:r>
      <w:r w:rsidRPr="00355308">
        <w:rPr>
          <w:rStyle w:val="Style13ptBold"/>
          <w:color w:val="000000" w:themeColor="text1"/>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w:t>
      </w:r>
      <w:proofErr w:type="gramStart"/>
      <w:r w:rsidRPr="00355308">
        <w:rPr>
          <w:color w:val="000000" w:themeColor="text1"/>
          <w:sz w:val="16"/>
        </w:rPr>
        <w:t>mandate</w:t>
      </w:r>
      <w:proofErr w:type="gramEnd"/>
      <w:r w:rsidRPr="00355308">
        <w:rPr>
          <w:color w:val="000000" w:themeColor="text1"/>
          <w:sz w:val="16"/>
        </w:rPr>
        <w:t xml:space="preserve"> and objectives of such a framework. Can and should there be safety zones and exclusive rights be </w:t>
      </w:r>
      <w:proofErr w:type="spellStart"/>
      <w:r w:rsidRPr="00355308">
        <w:rPr>
          <w:color w:val="000000" w:themeColor="text1"/>
          <w:sz w:val="16"/>
        </w:rPr>
        <w:t>recognised</w:t>
      </w:r>
      <w:proofErr w:type="spellEnd"/>
      <w:r w:rsidRPr="00355308">
        <w:rPr>
          <w:color w:val="000000" w:themeColor="text1"/>
          <w:sz w:val="16"/>
        </w:rPr>
        <w:t xml:space="preserve">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355308">
        <w:rPr>
          <w:color w:val="000000" w:themeColor="text1"/>
          <w:sz w:val="16"/>
        </w:rPr>
        <w:t>established.[</w:t>
      </w:r>
      <w:proofErr w:type="gramEnd"/>
      <w:r w:rsidRPr="00F055D4">
        <w:rPr>
          <w:rStyle w:val="Emphasis"/>
        </w:rPr>
        <w:t xml:space="preserve">lxix] Even legal space mining activity could have serious impacts in two ways. For instance, </w:t>
      </w:r>
      <w:r w:rsidRPr="00BF0CD6">
        <w:rPr>
          <w:rStyle w:val="Emphasis"/>
          <w:highlight w:val="green"/>
        </w:rPr>
        <w:t>any tech</w:t>
      </w:r>
      <w:r w:rsidRPr="00BF0CD6">
        <w:rPr>
          <w:rStyle w:val="Emphasis"/>
        </w:rPr>
        <w:t xml:space="preserve">nological </w:t>
      </w:r>
      <w:r w:rsidRPr="00BF0CD6">
        <w:rPr>
          <w:rStyle w:val="Emphasis"/>
          <w:highlight w:val="green"/>
        </w:rPr>
        <w:t xml:space="preserve">spinoffs </w:t>
      </w:r>
      <w:r w:rsidRPr="00BF0CD6">
        <w:rPr>
          <w:rStyle w:val="Emphasis"/>
        </w:rPr>
        <w:t xml:space="preserve">that a country might have could add to the space </w:t>
      </w:r>
      <w:proofErr w:type="spellStart"/>
      <w:r w:rsidRPr="00BF0CD6">
        <w:rPr>
          <w:rStyle w:val="Emphasis"/>
        </w:rPr>
        <w:t>weaponisation</w:t>
      </w:r>
      <w:proofErr w:type="spellEnd"/>
      <w:r w:rsidRPr="00BF0CD6">
        <w:rPr>
          <w:rStyle w:val="Emphasis"/>
        </w:rPr>
        <w:t xml:space="preserve"> debate. Two, the</w:t>
      </w:r>
      <w:r w:rsidRPr="00355308">
        <w:rPr>
          <w:color w:val="000000" w:themeColor="text1"/>
          <w:u w:val="single"/>
        </w:rPr>
        <w:t xml:space="preserve"> </w:t>
      </w:r>
      <w:r w:rsidRPr="00355308">
        <w:rPr>
          <w:rStyle w:val="Emphasis"/>
          <w:highlight w:val="green"/>
        </w:rPr>
        <w:t xml:space="preserve">erosion of norms </w:t>
      </w:r>
      <w:proofErr w:type="gramStart"/>
      <w:r w:rsidRPr="00355308">
        <w:rPr>
          <w:rStyle w:val="Emphasis"/>
          <w:highlight w:val="green"/>
        </w:rPr>
        <w:t>with</w:t>
      </w:r>
      <w:r w:rsidRPr="00355308">
        <w:rPr>
          <w:rStyle w:val="Emphasis"/>
        </w:rPr>
        <w:t xml:space="preserve"> regard to</w:t>
      </w:r>
      <w:proofErr w:type="gramEnd"/>
      <w:r w:rsidRPr="00355308">
        <w:rPr>
          <w:rStyle w:val="Emphasis"/>
        </w:rPr>
        <w:t xml:space="preserve">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 xml:space="preserve">such as </w:t>
      </w:r>
      <w:proofErr w:type="spellStart"/>
      <w:r w:rsidRPr="00355308">
        <w:rPr>
          <w:rStyle w:val="Emphasis"/>
          <w:highlight w:val="green"/>
        </w:rPr>
        <w:t>weaponisation</w:t>
      </w:r>
      <w:proofErr w:type="spellEnd"/>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w:t>
      </w:r>
      <w:r w:rsidRPr="00F055D4">
        <w:rPr>
          <w:rStyle w:val="Emphasis"/>
        </w:rPr>
        <w:t>is imperative for nations to actively combine their efforts to ensure that this activity transpires in the most globally acceptable manner and not one which stirs anarchism.</w:t>
      </w:r>
      <w:r w:rsidRPr="00355308">
        <w:rPr>
          <w:color w:val="000000" w:themeColor="text1"/>
          <w:sz w:val="16"/>
        </w:rPr>
        <w:t xml:space="preserve"> The ancient Roman maxim, ‘</w:t>
      </w:r>
      <w:proofErr w:type="spellStart"/>
      <w:r w:rsidRPr="00355308">
        <w:rPr>
          <w:color w:val="000000" w:themeColor="text1"/>
          <w:sz w:val="16"/>
        </w:rPr>
        <w:t>Quod</w:t>
      </w:r>
      <w:proofErr w:type="spellEnd"/>
      <w:r w:rsidRPr="00355308">
        <w:rPr>
          <w:color w:val="000000" w:themeColor="text1"/>
          <w:sz w:val="16"/>
        </w:rPr>
        <w:t xml:space="preserve"> </w:t>
      </w:r>
      <w:proofErr w:type="spellStart"/>
      <w:r w:rsidRPr="00355308">
        <w:rPr>
          <w:color w:val="000000" w:themeColor="text1"/>
          <w:sz w:val="16"/>
        </w:rPr>
        <w:t>omnes</w:t>
      </w:r>
      <w:proofErr w:type="spellEnd"/>
      <w:r w:rsidRPr="00355308">
        <w:rPr>
          <w:color w:val="000000" w:themeColor="text1"/>
          <w:sz w:val="16"/>
        </w:rPr>
        <w:t xml:space="preserve"> </w:t>
      </w:r>
      <w:proofErr w:type="spellStart"/>
      <w:r w:rsidRPr="00355308">
        <w:rPr>
          <w:color w:val="000000" w:themeColor="text1"/>
          <w:sz w:val="16"/>
        </w:rPr>
        <w:t>tangit</w:t>
      </w:r>
      <w:proofErr w:type="spellEnd"/>
      <w:r w:rsidRPr="00355308">
        <w:rPr>
          <w:color w:val="000000" w:themeColor="text1"/>
          <w:sz w:val="16"/>
        </w:rPr>
        <w:t xml:space="preserve"> ab omnibus </w:t>
      </w:r>
      <w:proofErr w:type="spellStart"/>
      <w:r w:rsidRPr="00355308">
        <w:rPr>
          <w:color w:val="000000" w:themeColor="text1"/>
          <w:sz w:val="16"/>
        </w:rPr>
        <w:t>approbatur</w:t>
      </w:r>
      <w:proofErr w:type="spellEnd"/>
      <w:r w:rsidRPr="00355308">
        <w:rPr>
          <w:color w:val="000000" w:themeColor="text1"/>
          <w:sz w:val="16"/>
        </w:rPr>
        <w:t xml:space="preserve">’ (What touches all must be approved by all) gains due traction in this kind of a scenario. Therefore, </w:t>
      </w:r>
      <w:r w:rsidRPr="00F055D4">
        <w:rPr>
          <w:rStyle w:val="Emphasis"/>
        </w:rPr>
        <w:t xml:space="preserve">a universal activity like space exploration </w:t>
      </w:r>
      <w:r w:rsidRPr="00F055D4">
        <w:rPr>
          <w:rStyle w:val="Emphasis"/>
          <w:highlight w:val="green"/>
        </w:rPr>
        <w:lastRenderedPageBreak/>
        <w:t>mandates</w:t>
      </w:r>
      <w:r w:rsidRPr="00F055D4">
        <w:rPr>
          <w:rStyle w:val="Emphasis"/>
        </w:rPr>
        <w:t xml:space="preserve"> an </w:t>
      </w:r>
      <w:r w:rsidRPr="00F055D4">
        <w:rPr>
          <w:rStyle w:val="Emphasis"/>
          <w:highlight w:val="green"/>
        </w:rPr>
        <w:t>international guideline</w:t>
      </w:r>
      <w:r w:rsidRPr="00F055D4">
        <w:rPr>
          <w:rStyle w:val="Emphasis"/>
        </w:rPr>
        <w:t>; or else, the first haul from mining, instead of earning admiration and exultation, will only be enmeshed in litigation.</w:t>
      </w:r>
    </w:p>
    <w:p w14:paraId="12C3FB07" w14:textId="77777777" w:rsidR="00826C08" w:rsidRPr="00355308" w:rsidRDefault="00826C08" w:rsidP="00826C08">
      <w:pPr>
        <w:pStyle w:val="Heading3"/>
        <w:rPr>
          <w:rFonts w:cs="Calibri"/>
          <w:color w:val="000000" w:themeColor="text1"/>
        </w:rPr>
      </w:pPr>
      <w:r w:rsidRPr="00355308">
        <w:rPr>
          <w:rFonts w:cs="Calibri"/>
          <w:color w:val="000000" w:themeColor="text1"/>
        </w:rPr>
        <w:lastRenderedPageBreak/>
        <w:t>Advantage – US/Russia</w:t>
      </w:r>
    </w:p>
    <w:p w14:paraId="0381E61B" w14:textId="77777777" w:rsidR="00826C08" w:rsidRPr="00355308" w:rsidRDefault="00826C08" w:rsidP="00826C08">
      <w:pPr>
        <w:pStyle w:val="Heading4"/>
        <w:rPr>
          <w:rFonts w:cs="Calibri"/>
          <w:color w:val="000000" w:themeColor="text1"/>
        </w:rPr>
      </w:pPr>
      <w:r w:rsidRPr="00355308">
        <w:rPr>
          <w:rFonts w:cs="Calibri"/>
          <w:color w:val="000000" w:themeColor="text1"/>
        </w:rPr>
        <w:t>Russo-US relations suck—we’re on the brink of Putin bombing all our space tech to oblivion.</w:t>
      </w:r>
    </w:p>
    <w:p w14:paraId="296553E1" w14:textId="77777777" w:rsidR="00826C08" w:rsidRPr="00355308" w:rsidRDefault="00826C08" w:rsidP="00826C08">
      <w:pPr>
        <w:rPr>
          <w:color w:val="000000" w:themeColor="text1"/>
        </w:rPr>
      </w:pPr>
      <w:r w:rsidRPr="00355308">
        <w:rPr>
          <w:rStyle w:val="Style13ptBold"/>
          <w:color w:val="000000" w:themeColor="text1"/>
        </w:rPr>
        <w:t>Koffler 11-17</w:t>
      </w:r>
      <w:r w:rsidRPr="00355308">
        <w:rPr>
          <w:color w:val="000000" w:themeColor="text1"/>
        </w:rPr>
        <w:t xml:space="preserve">[Rebekah Koffler is a former Defense Intelligence Agency officer and author of “Putin’s Playbook: Russia’s Secret Plan to Defeat America.”, Opinion, 11-17 </w:t>
      </w:r>
      <w:proofErr w:type="gramStart"/>
      <w:r w:rsidRPr="00355308">
        <w:rPr>
          <w:color w:val="000000" w:themeColor="text1"/>
        </w:rPr>
        <w:t>2021,WSJ</w:t>
      </w:r>
      <w:proofErr w:type="gramEnd"/>
      <w:r w:rsidRPr="00355308">
        <w:rPr>
          <w:color w:val="000000" w:themeColor="text1"/>
        </w:rPr>
        <w:t>,https://www.wsj.com/articles/space-armageddon-and-putins-threats-to-ukraine-russia-antisatellite-weapon-11637183651, 12-15-2021 amrita]</w:t>
      </w:r>
    </w:p>
    <w:p w14:paraId="2F4FAFD0" w14:textId="77777777" w:rsidR="00826C08" w:rsidRPr="00355308" w:rsidRDefault="00826C08" w:rsidP="00826C08">
      <w:pPr>
        <w:rPr>
          <w:color w:val="000000" w:themeColor="text1"/>
          <w:sz w:val="14"/>
        </w:rPr>
      </w:pPr>
      <w:r w:rsidRPr="00355308">
        <w:rPr>
          <w:b/>
          <w:bCs/>
          <w:color w:val="000000" w:themeColor="text1"/>
          <w:highlight w:val="green"/>
          <w:u w:val="single"/>
        </w:rPr>
        <w:t>Russia successfully conducted a test</w:t>
      </w:r>
      <w:r w:rsidRPr="00355308">
        <w:rPr>
          <w:b/>
          <w:bCs/>
          <w:color w:val="000000" w:themeColor="text1"/>
          <w:sz w:val="14"/>
          <w:highlight w:val="green"/>
        </w:rPr>
        <w:t xml:space="preserve"> </w:t>
      </w:r>
      <w:r w:rsidRPr="00355308">
        <w:rPr>
          <w:color w:val="000000" w:themeColor="text1"/>
          <w:sz w:val="14"/>
        </w:rPr>
        <w:t xml:space="preserve">in which a direct-ascent missile destroyed a nearly 40-year-old defunct Soviet spy satellite, U.S. Space Command announced Monday. This unsettling development is noteworthy because it </w:t>
      </w:r>
      <w:r w:rsidRPr="00355308">
        <w:rPr>
          <w:color w:val="000000" w:themeColor="text1"/>
          <w:u w:val="single"/>
        </w:rPr>
        <w:t>coincides with Russia’s massive military buildup along the Ukrainian border.</w:t>
      </w:r>
      <w:r w:rsidRPr="00355308">
        <w:rPr>
          <w:color w:val="000000" w:themeColor="text1"/>
          <w:sz w:val="14"/>
        </w:rPr>
        <w:t xml:space="preserve"> Moscow’s pre-positioning of more than 100,000 soldiers, tanks and heavy weaponry has spurred the Pentagon’s concerns about a possible Russian invasion of Ukraine. </w:t>
      </w:r>
      <w:r w:rsidRPr="00355308">
        <w:rPr>
          <w:b/>
          <w:bCs/>
          <w:color w:val="000000" w:themeColor="text1"/>
          <w:highlight w:val="green"/>
          <w:u w:val="single"/>
        </w:rPr>
        <w:t xml:space="preserve">Moscow’s posturing </w:t>
      </w:r>
      <w:r w:rsidRPr="00355308">
        <w:rPr>
          <w:b/>
          <w:bCs/>
          <w:color w:val="000000" w:themeColor="text1"/>
          <w:u w:val="single"/>
        </w:rPr>
        <w:t>on what the Russians call</w:t>
      </w:r>
      <w:r w:rsidRPr="00355308">
        <w:rPr>
          <w:b/>
          <w:bCs/>
          <w:color w:val="000000" w:themeColor="text1"/>
          <w:highlight w:val="green"/>
          <w:u w:val="single"/>
        </w:rPr>
        <w:t xml:space="preserve"> a “space weapon” signals a rapidly escalating crisis </w:t>
      </w:r>
      <w:r w:rsidRPr="00355308">
        <w:rPr>
          <w:b/>
          <w:bCs/>
          <w:color w:val="000000" w:themeColor="text1"/>
          <w:u w:val="single"/>
        </w:rPr>
        <w:t>in U.S.-Russia relations</w:t>
      </w:r>
      <w:r w:rsidRPr="00355308">
        <w:rPr>
          <w:color w:val="000000" w:themeColor="text1"/>
          <w:sz w:val="14"/>
        </w:rPr>
        <w:t xml:space="preserve">. </w:t>
      </w:r>
      <w:r w:rsidRPr="00355308">
        <w:rPr>
          <w:color w:val="000000" w:themeColor="text1"/>
          <w:u w:val="single"/>
        </w:rPr>
        <w:t>Washington’s foreign policy and Moscow’s view of its national interests are on a geopolitical collision course</w:t>
      </w:r>
      <w:r w:rsidRPr="00355308">
        <w:rPr>
          <w:color w:val="000000" w:themeColor="text1"/>
          <w:sz w:val="14"/>
        </w:rPr>
        <w:t xml:space="preserve">. Russia views the formerly Soviet Ukraine as part of its strategic security perimeter, on which Moscow has relied for centuries as a geographical buffer against foreign invasion. President Vladimir Putin has repeatedly said </w:t>
      </w:r>
      <w:r w:rsidRPr="00355308">
        <w:rPr>
          <w:color w:val="000000" w:themeColor="text1"/>
          <w:u w:val="single"/>
        </w:rPr>
        <w:t>the U.S. is crossing a red line by attempting to pull Ukraine out of Russia’s orbit.</w:t>
      </w:r>
      <w:r w:rsidRPr="00355308">
        <w:rPr>
          <w:color w:val="000000" w:themeColor="text1"/>
          <w:sz w:val="14"/>
        </w:rPr>
        <w:t xml:space="preserve"> In April, at his annual address to the Russian Parliament, Mr. Putin threatened a “swift, asymmetric and harsh response,” if the U.S. and the North Atlantic Treaty Organization intervene on Ukraine’s behalf. A trained intelligence operative, </w:t>
      </w:r>
      <w:r w:rsidRPr="00355308">
        <w:rPr>
          <w:color w:val="000000" w:themeColor="text1"/>
          <w:u w:val="single"/>
        </w:rPr>
        <w:t xml:space="preserve">Mr. </w:t>
      </w:r>
      <w:r w:rsidRPr="00355308">
        <w:rPr>
          <w:b/>
          <w:bCs/>
          <w:color w:val="000000" w:themeColor="text1"/>
          <w:highlight w:val="green"/>
          <w:u w:val="single"/>
        </w:rPr>
        <w:t xml:space="preserve">Putin maintains strategic ambiguity </w:t>
      </w:r>
      <w:r w:rsidRPr="00355308">
        <w:rPr>
          <w:color w:val="000000" w:themeColor="text1"/>
          <w:u w:val="single"/>
        </w:rPr>
        <w:t xml:space="preserve">regarding what U.S. action precisely would constitute the crossing of Moscow’s red line </w:t>
      </w:r>
      <w:proofErr w:type="gramStart"/>
      <w:r w:rsidRPr="00355308">
        <w:rPr>
          <w:color w:val="000000" w:themeColor="text1"/>
          <w:u w:val="single"/>
        </w:rPr>
        <w:t>with regard to</w:t>
      </w:r>
      <w:proofErr w:type="gramEnd"/>
      <w:r w:rsidRPr="00355308">
        <w:rPr>
          <w:color w:val="000000" w:themeColor="text1"/>
          <w:u w:val="single"/>
        </w:rPr>
        <w:t xml:space="preserve"> former Soviet states, such as Ukraine. Ukraine’s admission into the European Union and NATO would almost certainly be unacceptable to the Kremlin</w:t>
      </w:r>
      <w:r w:rsidRPr="00355308">
        <w:rPr>
          <w:color w:val="000000" w:themeColor="text1"/>
          <w:sz w:val="14"/>
        </w:rPr>
        <w:t xml:space="preserve">. Mr. Putin is prepared to fight a war against the West to prevent this from happening. But how could Russia win a war against a much stronger adversary? That’s where Monday’s antisatellite test comes in. It’s a preview of Mr. Putin’s Space Armageddon strategy. </w:t>
      </w:r>
      <w:r w:rsidRPr="00355308">
        <w:rPr>
          <w:b/>
          <w:bCs/>
          <w:color w:val="000000" w:themeColor="text1"/>
          <w:highlight w:val="green"/>
          <w:u w:val="single"/>
        </w:rPr>
        <w:t xml:space="preserve">Russian strategists have observed </w:t>
      </w:r>
      <w:r w:rsidRPr="00355308">
        <w:rPr>
          <w:color w:val="000000" w:themeColor="text1"/>
          <w:u w:val="single"/>
        </w:rPr>
        <w:t xml:space="preserve">American </w:t>
      </w:r>
      <w:r w:rsidRPr="00355308">
        <w:rPr>
          <w:b/>
          <w:bCs/>
          <w:color w:val="000000" w:themeColor="text1"/>
          <w:highlight w:val="green"/>
          <w:u w:val="single"/>
        </w:rPr>
        <w:t>war fighters’ tactics in conflict zones</w:t>
      </w:r>
      <w:r w:rsidRPr="00355308">
        <w:rPr>
          <w:color w:val="000000" w:themeColor="text1"/>
          <w:u w:val="single"/>
        </w:rPr>
        <w:t xml:space="preserve"> for nearly a quarter-century—in Kosovo, Iraq, Afghanistan, </w:t>
      </w:r>
      <w:proofErr w:type="gramStart"/>
      <w:r w:rsidRPr="00355308">
        <w:rPr>
          <w:color w:val="000000" w:themeColor="text1"/>
          <w:u w:val="single"/>
        </w:rPr>
        <w:t>Libya</w:t>
      </w:r>
      <w:proofErr w:type="gramEnd"/>
      <w:r w:rsidRPr="00355308">
        <w:rPr>
          <w:color w:val="000000" w:themeColor="text1"/>
          <w:u w:val="single"/>
        </w:rPr>
        <w:t xml:space="preserve"> and Syria. They </w:t>
      </w:r>
      <w:r w:rsidRPr="00355308">
        <w:rPr>
          <w:b/>
          <w:bCs/>
          <w:color w:val="000000" w:themeColor="text1"/>
          <w:highlight w:val="green"/>
          <w:u w:val="single"/>
        </w:rPr>
        <w:t>learned that America’s</w:t>
      </w:r>
      <w:r w:rsidRPr="00355308">
        <w:rPr>
          <w:color w:val="000000" w:themeColor="text1"/>
          <w:u w:val="single"/>
        </w:rPr>
        <w:t xml:space="preserve"> superior </w:t>
      </w:r>
      <w:r w:rsidRPr="00355308">
        <w:rPr>
          <w:b/>
          <w:bCs/>
          <w:color w:val="000000" w:themeColor="text1"/>
          <w:highlight w:val="green"/>
          <w:u w:val="single"/>
        </w:rPr>
        <w:t>space capability is its Achilles’ heel</w:t>
      </w:r>
      <w:r w:rsidRPr="00355308">
        <w:rPr>
          <w:color w:val="000000" w:themeColor="text1"/>
          <w:highlight w:val="green"/>
          <w:u w:val="single"/>
        </w:rPr>
        <w:t xml:space="preserve"> </w:t>
      </w:r>
      <w:r w:rsidRPr="00355308">
        <w:rPr>
          <w:color w:val="000000" w:themeColor="text1"/>
          <w:u w:val="single"/>
        </w:rPr>
        <w:t>because of the U.S. military’s near-total dependence on it.</w:t>
      </w:r>
      <w:r w:rsidRPr="00355308">
        <w:rPr>
          <w:color w:val="000000" w:themeColor="text1"/>
          <w:sz w:val="14"/>
        </w:rPr>
        <w:t xml:space="preserve"> Many civilian drivers would be lost without directions from their smartphones. </w:t>
      </w:r>
      <w:r w:rsidRPr="00355308">
        <w:rPr>
          <w:b/>
          <w:bCs/>
          <w:color w:val="000000" w:themeColor="text1"/>
          <w:highlight w:val="green"/>
          <w:u w:val="single"/>
        </w:rPr>
        <w:t xml:space="preserve">U.S. troops in war zones rely on the same constellation of 31 GPS </w:t>
      </w:r>
      <w:r w:rsidRPr="00355308">
        <w:rPr>
          <w:color w:val="000000" w:themeColor="text1"/>
          <w:u w:val="single"/>
        </w:rPr>
        <w:t xml:space="preserve">satellites for tasks like synchronizing operations, pinpointing </w:t>
      </w:r>
      <w:proofErr w:type="gramStart"/>
      <w:r w:rsidRPr="00355308">
        <w:rPr>
          <w:color w:val="000000" w:themeColor="text1"/>
          <w:u w:val="single"/>
        </w:rPr>
        <w:t>targets</w:t>
      </w:r>
      <w:proofErr w:type="gramEnd"/>
      <w:r w:rsidRPr="00355308">
        <w:rPr>
          <w:color w:val="000000" w:themeColor="text1"/>
          <w:u w:val="single"/>
        </w:rPr>
        <w:t xml:space="preserve"> and locating personnel.</w:t>
      </w:r>
      <w:r w:rsidRPr="00355308">
        <w:rPr>
          <w:color w:val="000000" w:themeColor="text1"/>
          <w:sz w:val="14"/>
        </w:rPr>
        <w:t xml:space="preserve"> Moscow therefore seeks to deafen and blind U.S. forces in conflicts. </w:t>
      </w:r>
      <w:r w:rsidRPr="00355308">
        <w:rPr>
          <w:color w:val="000000" w:themeColor="text1"/>
          <w:u w:val="single"/>
        </w:rPr>
        <w:t>By attacking U.S. satellites, the Russians would attempt to offset superior U.S. conventional firepower.</w:t>
      </w:r>
      <w:r w:rsidRPr="00355308">
        <w:rPr>
          <w:color w:val="000000" w:themeColor="text1"/>
          <w:sz w:val="14"/>
        </w:rPr>
        <w:t xml:space="preserve"> They also hope to paralyze U.S. forces psychologically by rendering them helpless. Russian military theorists often write about the importance of targeting both the technical capabilities and the mind of an adversary, planning to disorganize its troops and weaken their will to fight. </w:t>
      </w:r>
      <w:r w:rsidRPr="00355308">
        <w:rPr>
          <w:color w:val="000000" w:themeColor="text1"/>
          <w:u w:val="single"/>
        </w:rPr>
        <w:t xml:space="preserve">This is the essence of Mr. Putin’s asymmetric approach to warfare. </w:t>
      </w:r>
      <w:r w:rsidRPr="00355308">
        <w:rPr>
          <w:rStyle w:val="Emphasis"/>
          <w:highlight w:val="green"/>
        </w:rPr>
        <w:t>Moscow believes it can win an all-out space war with America</w:t>
      </w:r>
      <w:r w:rsidRPr="00355308">
        <w:rPr>
          <w:rStyle w:val="Emphasis"/>
        </w:rPr>
        <w:t xml:space="preserve">, </w:t>
      </w:r>
      <w:r w:rsidRPr="00355308">
        <w:rPr>
          <w:color w:val="000000" w:themeColor="text1"/>
          <w:u w:val="single"/>
        </w:rPr>
        <w:t xml:space="preserve">which stands to lose a lot more since its entire society, from ATMs to home offices, is connected via satellites. </w:t>
      </w:r>
      <w:r w:rsidRPr="00355308">
        <w:rPr>
          <w:color w:val="000000" w:themeColor="text1"/>
          <w:sz w:val="14"/>
        </w:rPr>
        <w:t xml:space="preserve">Alarmingly, Washington is as unprepared for Mr. Putin’s </w:t>
      </w:r>
      <w:proofErr w:type="gramStart"/>
      <w:r w:rsidRPr="00355308">
        <w:rPr>
          <w:color w:val="000000" w:themeColor="text1"/>
          <w:sz w:val="14"/>
        </w:rPr>
        <w:t>star wars</w:t>
      </w:r>
      <w:proofErr w:type="gramEnd"/>
      <w:r w:rsidRPr="00355308">
        <w:rPr>
          <w:color w:val="000000" w:themeColor="text1"/>
          <w:sz w:val="14"/>
        </w:rPr>
        <w:t xml:space="preserve"> as it was for Russia’s determination to wage cyberwarfare. Monday’s test executed only a single page out of Mr. Putin’s playbook, which includes lasers, </w:t>
      </w:r>
      <w:proofErr w:type="gramStart"/>
      <w:r w:rsidRPr="00355308">
        <w:rPr>
          <w:color w:val="000000" w:themeColor="text1"/>
          <w:sz w:val="14"/>
        </w:rPr>
        <w:t>jammers</w:t>
      </w:r>
      <w:proofErr w:type="gramEnd"/>
      <w:r w:rsidRPr="00355308">
        <w:rPr>
          <w:color w:val="000000" w:themeColor="text1"/>
          <w:sz w:val="14"/>
        </w:rPr>
        <w:t xml:space="preserve"> and other satellite killers. Before the situation in Ukraine escalates into war, </w:t>
      </w:r>
      <w:r w:rsidRPr="00355308">
        <w:rPr>
          <w:color w:val="000000" w:themeColor="text1"/>
          <w:u w:val="single"/>
        </w:rPr>
        <w:t xml:space="preserve">the </w:t>
      </w:r>
      <w:r w:rsidRPr="00355308">
        <w:rPr>
          <w:b/>
          <w:bCs/>
          <w:color w:val="000000" w:themeColor="text1"/>
          <w:highlight w:val="green"/>
          <w:u w:val="single"/>
        </w:rPr>
        <w:t>Pentagon</w:t>
      </w:r>
      <w:r w:rsidRPr="00355308">
        <w:rPr>
          <w:color w:val="000000" w:themeColor="text1"/>
          <w:u w:val="single"/>
        </w:rPr>
        <w:t xml:space="preserve"> had </w:t>
      </w:r>
      <w:r w:rsidRPr="00355308">
        <w:rPr>
          <w:b/>
          <w:bCs/>
          <w:color w:val="000000" w:themeColor="text1"/>
          <w:highlight w:val="green"/>
          <w:u w:val="single"/>
        </w:rPr>
        <w:t>better develop a strategy to counter</w:t>
      </w:r>
      <w:r w:rsidRPr="00355308">
        <w:rPr>
          <w:color w:val="000000" w:themeColor="text1"/>
          <w:u w:val="single"/>
        </w:rPr>
        <w:t xml:space="preserve"> Mr. </w:t>
      </w:r>
      <w:r w:rsidRPr="00355308">
        <w:rPr>
          <w:b/>
          <w:bCs/>
          <w:color w:val="000000" w:themeColor="text1"/>
          <w:highlight w:val="green"/>
          <w:u w:val="single"/>
        </w:rPr>
        <w:t>Putin</w:t>
      </w:r>
      <w:r w:rsidRPr="00355308">
        <w:rPr>
          <w:color w:val="000000" w:themeColor="text1"/>
          <w:u w:val="single"/>
        </w:rPr>
        <w:t>’s plan for Space Armageddon.</w:t>
      </w:r>
    </w:p>
    <w:p w14:paraId="1F188692" w14:textId="77777777" w:rsidR="00826C08" w:rsidRPr="00355308" w:rsidRDefault="00826C08" w:rsidP="00826C08">
      <w:pPr>
        <w:rPr>
          <w:color w:val="000000" w:themeColor="text1"/>
        </w:rPr>
      </w:pPr>
    </w:p>
    <w:p w14:paraId="0AEF57DF" w14:textId="77777777" w:rsidR="00826C08" w:rsidRPr="00355308" w:rsidRDefault="00826C08" w:rsidP="00826C08">
      <w:pPr>
        <w:pStyle w:val="Heading4"/>
        <w:rPr>
          <w:rFonts w:cs="Calibri"/>
          <w:color w:val="000000" w:themeColor="text1"/>
        </w:rPr>
      </w:pPr>
      <w:r w:rsidRPr="00355308">
        <w:rPr>
          <w:rFonts w:cs="Calibri"/>
          <w:color w:val="000000" w:themeColor="text1"/>
        </w:rPr>
        <w:t>American private appropriation of outer space is a core issue that tanks our relations- specifically asteroid mining.</w:t>
      </w:r>
    </w:p>
    <w:p w14:paraId="1B0ACEC5" w14:textId="77777777" w:rsidR="00826C08" w:rsidRPr="00355308" w:rsidRDefault="00826C08" w:rsidP="00826C08">
      <w:pPr>
        <w:rPr>
          <w:color w:val="000000" w:themeColor="text1"/>
        </w:rPr>
      </w:pPr>
      <w:proofErr w:type="spellStart"/>
      <w:r w:rsidRPr="00355308">
        <w:rPr>
          <w:rStyle w:val="Style13ptBold"/>
          <w:color w:val="000000" w:themeColor="text1"/>
        </w:rPr>
        <w:t>Taichman</w:t>
      </w:r>
      <w:proofErr w:type="spellEnd"/>
      <w:r w:rsidRPr="00355308">
        <w:rPr>
          <w:rStyle w:val="Style13ptBold"/>
          <w:color w:val="000000" w:themeColor="text1"/>
        </w:rPr>
        <w:t xml:space="preserve"> 21 </w:t>
      </w:r>
      <w:r w:rsidRPr="00355308">
        <w:rPr>
          <w:color w:val="000000" w:themeColor="text1"/>
        </w:rPr>
        <w:t>[</w:t>
      </w:r>
      <w:proofErr w:type="spellStart"/>
      <w:r w:rsidRPr="00355308">
        <w:rPr>
          <w:color w:val="000000" w:themeColor="text1"/>
        </w:rPr>
        <w:t>Elya</w:t>
      </w:r>
      <w:proofErr w:type="spellEnd"/>
      <w:r w:rsidRPr="00355308">
        <w:rPr>
          <w:color w:val="000000" w:themeColor="text1"/>
        </w:rPr>
        <w:t xml:space="preserve"> </w:t>
      </w:r>
      <w:proofErr w:type="spellStart"/>
      <w:r w:rsidRPr="00355308">
        <w:rPr>
          <w:color w:val="000000" w:themeColor="text1"/>
        </w:rPr>
        <w:t>Taichman</w:t>
      </w:r>
      <w:proofErr w:type="spellEnd"/>
      <w:r w:rsidRPr="00355308">
        <w:rPr>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355308">
        <w:rPr>
          <w:color w:val="000000" w:themeColor="text1"/>
        </w:rPr>
        <w:t>Elya</w:t>
      </w:r>
      <w:proofErr w:type="spellEnd"/>
      <w:r w:rsidRPr="00355308">
        <w:rPr>
          <w:color w:val="000000" w:themeColor="text1"/>
        </w:rPr>
        <w:t xml:space="preserve"> </w:t>
      </w:r>
      <w:proofErr w:type="spellStart"/>
      <w:r w:rsidRPr="00355308">
        <w:rPr>
          <w:color w:val="000000" w:themeColor="text1"/>
        </w:rPr>
        <w:t>Taichman</w:t>
      </w:r>
      <w:proofErr w:type="spellEnd"/>
      <w:r w:rsidRPr="00355308">
        <w:rPr>
          <w:color w:val="000000" w:themeColor="text1"/>
        </w:rPr>
        <w:t xml:space="preserve"> is the former Legislative Director for Congresswoman Michelle Lujan Grisham (current Governor of New Mexico). </w:t>
      </w:r>
      <w:proofErr w:type="spellStart"/>
      <w:r w:rsidRPr="00355308">
        <w:rPr>
          <w:color w:val="000000" w:themeColor="text1"/>
        </w:rPr>
        <w:t>Elya</w:t>
      </w:r>
      <w:proofErr w:type="spellEnd"/>
      <w:r w:rsidRPr="00355308">
        <w:rPr>
          <w:color w:val="000000" w:themeColor="text1"/>
        </w:rPr>
        <w:t xml:space="preserve"> advised the Congresswoman on foreign policy, national security, </w:t>
      </w:r>
      <w:r w:rsidRPr="00355308">
        <w:rPr>
          <w:color w:val="000000" w:themeColor="text1"/>
        </w:rPr>
        <w:lastRenderedPageBreak/>
        <w:t xml:space="preserve">space, and economic issues., 2021, The Artemis Accords: Employing Space Diplomacy to De-Escalate a National Security Threat and Promote Space </w:t>
      </w:r>
      <w:proofErr w:type="gramStart"/>
      <w:r w:rsidRPr="00355308">
        <w:rPr>
          <w:color w:val="000000" w:themeColor="text1"/>
        </w:rPr>
        <w:t>Commercialization,https://digitalcommons.wcl.american.edu/cgi/viewcontent.cgi?article=1131&amp;context=nslb</w:t>
      </w:r>
      <w:proofErr w:type="gramEnd"/>
      <w:r w:rsidRPr="00355308">
        <w:rPr>
          <w:color w:val="000000" w:themeColor="text1"/>
        </w:rPr>
        <w:t>, 12-15-2021 amrita]</w:t>
      </w:r>
    </w:p>
    <w:p w14:paraId="08AB1D5B" w14:textId="77777777" w:rsidR="00826C08" w:rsidRPr="00355308" w:rsidRDefault="00826C08" w:rsidP="00826C08">
      <w:pPr>
        <w:rPr>
          <w:color w:val="000000" w:themeColor="text1"/>
          <w:sz w:val="10"/>
        </w:rPr>
      </w:pPr>
      <w:r w:rsidRPr="00355308">
        <w:rPr>
          <w:color w:val="000000" w:themeColor="text1"/>
          <w:sz w:val="10"/>
        </w:rPr>
        <w:t xml:space="preserve">U.S. Commercial Space Launch Competitiveness Act of 2015 (“Space Act”): The Dawn of the Second Space Age </w:t>
      </w:r>
      <w:r w:rsidRPr="00355308">
        <w:rPr>
          <w:b/>
          <w:bCs/>
          <w:color w:val="000000" w:themeColor="text1"/>
          <w:u w:val="single"/>
        </w:rPr>
        <w:t>Until recently</w:t>
      </w:r>
      <w:r w:rsidRPr="00355308">
        <w:rPr>
          <w:b/>
          <w:bCs/>
          <w:color w:val="000000" w:themeColor="text1"/>
          <w:highlight w:val="green"/>
          <w:u w:val="single"/>
        </w:rPr>
        <w:t>, it did not matter that the OST was unclear</w:t>
      </w:r>
      <w:r w:rsidRPr="00355308">
        <w:rPr>
          <w:color w:val="000000" w:themeColor="text1"/>
          <w:sz w:val="10"/>
        </w:rPr>
        <w:t>, and the Moon Treaty failed to garner support</w:t>
      </w:r>
      <w:r w:rsidRPr="00355308">
        <w:rPr>
          <w:color w:val="000000" w:themeColor="text1"/>
          <w:u w:val="single"/>
        </w:rPr>
        <w:t>. Space exploration remained the province of state actors</w:t>
      </w:r>
      <w:r w:rsidRPr="00355308">
        <w:rPr>
          <w:color w:val="000000" w:themeColor="text1"/>
          <w:sz w:val="10"/>
        </w:rPr>
        <w:t xml:space="preserve"> like NASA because the sheer expense of rocketry and other technologies remained beyond the reach of private corporations and investors throughout the twentieth century.61 </w:t>
      </w:r>
      <w:r w:rsidRPr="00355308">
        <w:rPr>
          <w:color w:val="000000" w:themeColor="text1"/>
          <w:u w:val="single"/>
        </w:rPr>
        <w:t xml:space="preserve">However, over the last two decades the industry has changed rapidly. </w:t>
      </w:r>
      <w:r w:rsidRPr="00355308">
        <w:rPr>
          <w:b/>
          <w:bCs/>
          <w:color w:val="000000" w:themeColor="text1"/>
          <w:highlight w:val="green"/>
          <w:u w:val="single"/>
        </w:rPr>
        <w:t>In the 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alone, several of the most </w:t>
      </w:r>
      <w:r w:rsidRPr="00355308">
        <w:rPr>
          <w:b/>
          <w:bCs/>
          <w:color w:val="000000" w:themeColor="text1"/>
          <w:highlight w:val="green"/>
          <w:u w:val="single"/>
        </w:rPr>
        <w:t>innovative companies have invested in space exploration tech</w:t>
      </w:r>
      <w:r w:rsidRPr="00355308">
        <w:rPr>
          <w:color w:val="000000" w:themeColor="text1"/>
          <w:u w:val="single"/>
        </w:rPr>
        <w:t>nology</w:t>
      </w:r>
      <w:r w:rsidRPr="00355308">
        <w:rPr>
          <w:color w:val="000000" w:themeColor="text1"/>
          <w:sz w:val="10"/>
        </w:rPr>
        <w:t xml:space="preserve">.62 As the research accelerates, costs have decreased, and the potential for profits is tremendous – in 2018 the space economy was $360 billion.63 </w:t>
      </w:r>
      <w:r w:rsidRPr="00355308">
        <w:rPr>
          <w:color w:val="000000" w:themeColor="text1"/>
          <w:u w:val="single"/>
        </w:rPr>
        <w:t>By 2040, its estimated worth is anywhere between $1.1 trillion and $1.7 trillion.64 However, investors demand certainty, and the uncertainty surrounding OST interpretation was reason to pause</w:t>
      </w:r>
      <w:r w:rsidRPr="00355308">
        <w:rPr>
          <w:color w:val="000000" w:themeColor="text1"/>
          <w:sz w:val="10"/>
        </w:rPr>
        <w:t xml:space="preserve">.65 After all, no investor or company wanted to pour millions, or even billions, into a company designed to mine liquid ice on the Moon only to discover that this violated international law and that the United States had decided to stop licensing such ventures. Just as President Eisenhower feared, the military-industrial complex, augmented by private industry, lobbied Congress heavily to reduce regulatory hurdles and legal uncertainty in space investment.66 </w:t>
      </w:r>
      <w:r w:rsidRPr="00355308">
        <w:rPr>
          <w:color w:val="000000" w:themeColor="text1"/>
          <w:u w:val="single"/>
        </w:rPr>
        <w:t xml:space="preserve">In 2015, their efforts bore fruit </w:t>
      </w:r>
      <w:r w:rsidRPr="00355308">
        <w:rPr>
          <w:b/>
          <w:bCs/>
          <w:color w:val="000000" w:themeColor="text1"/>
          <w:highlight w:val="green"/>
          <w:u w:val="single"/>
        </w:rPr>
        <w:t>when Congress passed the Space Act</w:t>
      </w:r>
      <w:r w:rsidRPr="00355308">
        <w:rPr>
          <w:color w:val="000000" w:themeColor="text1"/>
          <w:u w:val="single"/>
        </w:rPr>
        <w:t>,</w:t>
      </w:r>
      <w:r w:rsidRPr="00355308">
        <w:rPr>
          <w:color w:val="000000" w:themeColor="text1"/>
          <w:sz w:val="10"/>
        </w:rPr>
        <w:t xml:space="preserve"> which President Obama signed into law.67 Chapter 513 of Subtitle V – “Space Resource Commercial Exploration and Utilization” – </w:t>
      </w:r>
      <w:r w:rsidRPr="00355308">
        <w:rPr>
          <w:color w:val="000000" w:themeColor="text1"/>
          <w:u w:val="single"/>
        </w:rPr>
        <w:t xml:space="preserve">was the shift </w:t>
      </w:r>
      <w:r w:rsidRPr="00355308">
        <w:rPr>
          <w:b/>
          <w:bCs/>
          <w:color w:val="000000" w:themeColor="text1"/>
          <w:highlight w:val="green"/>
          <w:u w:val="single"/>
        </w:rPr>
        <w:t>that enabled the</w:t>
      </w:r>
      <w:r w:rsidRPr="00355308">
        <w:rPr>
          <w:color w:val="000000" w:themeColor="text1"/>
          <w:u w:val="single"/>
        </w:rPr>
        <w:t xml:space="preserve"> American </w:t>
      </w:r>
      <w:r w:rsidRPr="00355308">
        <w:rPr>
          <w:b/>
          <w:bCs/>
          <w:color w:val="000000" w:themeColor="text1"/>
          <w:highlight w:val="green"/>
          <w:u w:val="single"/>
        </w:rPr>
        <w:t>private</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industry to flourish</w:t>
      </w:r>
      <w:r w:rsidRPr="00355308">
        <w:rPr>
          <w:color w:val="000000" w:themeColor="text1"/>
          <w:u w:val="single"/>
        </w:rPr>
        <w:t xml:space="preserve">. This </w:t>
      </w:r>
      <w:r w:rsidRPr="00355308">
        <w:rPr>
          <w:b/>
          <w:bCs/>
          <w:color w:val="000000" w:themeColor="text1"/>
          <w:highlight w:val="green"/>
          <w:u w:val="single"/>
        </w:rPr>
        <w:t>affirmed tha</w:t>
      </w:r>
      <w:r w:rsidRPr="00355308">
        <w:rPr>
          <w:color w:val="000000" w:themeColor="text1"/>
          <w:u w:val="single"/>
        </w:rPr>
        <w:t xml:space="preserve">t American </w:t>
      </w:r>
      <w:r w:rsidRPr="00355308">
        <w:rPr>
          <w:b/>
          <w:bCs/>
          <w:color w:val="000000" w:themeColor="text1"/>
          <w:highlight w:val="green"/>
          <w:u w:val="single"/>
        </w:rPr>
        <w:t xml:space="preserve">citizens could </w:t>
      </w:r>
      <w:r w:rsidRPr="00355308">
        <w:rPr>
          <w:b/>
          <w:bCs/>
          <w:color w:val="000000" w:themeColor="text1"/>
          <w:szCs w:val="26"/>
          <w:highlight w:val="green"/>
          <w:u w:val="single"/>
        </w:rPr>
        <w:t>own and sell any “space resources</w:t>
      </w:r>
      <w:r w:rsidRPr="00355308">
        <w:rPr>
          <w:b/>
          <w:bCs/>
          <w:color w:val="000000" w:themeColor="text1"/>
          <w:highlight w:val="green"/>
          <w:u w:val="single"/>
        </w:rPr>
        <w:t>”</w:t>
      </w:r>
      <w:r w:rsidRPr="00355308">
        <w:rPr>
          <w:color w:val="000000" w:themeColor="text1"/>
          <w:u w:val="single"/>
        </w:rPr>
        <w:t xml:space="preserve"> that were </w:t>
      </w:r>
      <w:r w:rsidRPr="00355308">
        <w:rPr>
          <w:b/>
          <w:bCs/>
          <w:color w:val="000000" w:themeColor="text1"/>
          <w:highlight w:val="green"/>
          <w:u w:val="single"/>
        </w:rPr>
        <w:t>obtained through “commercial recovery</w:t>
      </w:r>
      <w:r w:rsidRPr="00355308">
        <w:rPr>
          <w:color w:val="000000" w:themeColor="text1"/>
          <w:u w:val="single"/>
        </w:rPr>
        <w:t xml:space="preserve">.”68 In one stroke, </w:t>
      </w:r>
      <w:r w:rsidRPr="00355308">
        <w:rPr>
          <w:b/>
          <w:bCs/>
          <w:color w:val="000000" w:themeColor="text1"/>
          <w:u w:val="single"/>
        </w:rPr>
        <w:t>Congress guaranteed property rights to American</w:t>
      </w:r>
      <w:r w:rsidRPr="00355308">
        <w:rPr>
          <w:color w:val="000000" w:themeColor="text1"/>
          <w:u w:val="single"/>
        </w:rPr>
        <w:t xml:space="preserve"> citizens and </w:t>
      </w:r>
      <w:r w:rsidRPr="00355308">
        <w:rPr>
          <w:b/>
          <w:bCs/>
          <w:color w:val="000000" w:themeColor="text1"/>
          <w:u w:val="single"/>
        </w:rPr>
        <w:t>companies on a “first come, first served basis.”</w:t>
      </w:r>
      <w:r w:rsidRPr="00355308">
        <w:rPr>
          <w:color w:val="000000" w:themeColor="text1"/>
          <w:sz w:val="10"/>
        </w:rPr>
        <w:t xml:space="preserve">69 Moreover, American courts would not permit foreign lawsuits accusing entrepreneurs and businesses of violating the OST.70 </w:t>
      </w:r>
      <w:r w:rsidRPr="00355308">
        <w:rPr>
          <w:color w:val="000000" w:themeColor="text1"/>
          <w:u w:val="single"/>
        </w:rPr>
        <w:t>The law also required the executive branch to “discourage government barriers” to development and for regulation to “facilitate commercial utilization” in space.</w:t>
      </w:r>
      <w:r w:rsidRPr="00355308">
        <w:rPr>
          <w:color w:val="000000" w:themeColor="text1"/>
          <w:sz w:val="10"/>
        </w:rPr>
        <w:t xml:space="preserve">71 Finally, it required the President to promote the interest of the American space industry.72 Ever wary of the ambiguities of the OST, and likely out of concern that the Space Act might violate the treaty, the law included a disclaimer that it was the sense of Congress that nothing in the Space Act asserted American sovereignty over any celestial body.73 This disclaimer should be read as </w:t>
      </w:r>
      <w:proofErr w:type="spellStart"/>
      <w:r w:rsidRPr="00355308">
        <w:rPr>
          <w:color w:val="000000" w:themeColor="text1"/>
          <w:sz w:val="10"/>
        </w:rPr>
        <w:t>opinio</w:t>
      </w:r>
      <w:proofErr w:type="spellEnd"/>
      <w:r w:rsidRPr="00355308">
        <w:rPr>
          <w:color w:val="000000" w:themeColor="text1"/>
          <w:sz w:val="10"/>
        </w:rPr>
        <w:t xml:space="preserve"> juris of American interpretation of the OST. In 1967, the United States and the Soviet Union shared a concern that other nations would challenge their technological preeminence in space.74 </w:t>
      </w:r>
      <w:r w:rsidRPr="00355308">
        <w:rPr>
          <w:color w:val="000000" w:themeColor="text1"/>
          <w:u w:val="single"/>
        </w:rPr>
        <w:t xml:space="preserve">In 2015, this proved no different, except, this time, the United States was alone in its preeminence. </w:t>
      </w:r>
      <w:r w:rsidRPr="00355308">
        <w:rPr>
          <w:b/>
          <w:bCs/>
          <w:color w:val="000000" w:themeColor="text1"/>
          <w:u w:val="single"/>
        </w:rPr>
        <w:t>Russia</w:t>
      </w:r>
      <w:r w:rsidRPr="00355308">
        <w:rPr>
          <w:color w:val="000000" w:themeColor="text1"/>
          <w:u w:val="single"/>
        </w:rPr>
        <w:t xml:space="preserve">, in fact, </w:t>
      </w:r>
      <w:r w:rsidRPr="00355308">
        <w:rPr>
          <w:b/>
          <w:bCs/>
          <w:color w:val="000000" w:themeColor="text1"/>
          <w:u w:val="single"/>
        </w:rPr>
        <w:t>strongly objected and claimed that the Space Act violated i</w:t>
      </w:r>
      <w:r w:rsidRPr="00355308">
        <w:rPr>
          <w:color w:val="000000" w:themeColor="text1"/>
          <w:u w:val="single"/>
        </w:rPr>
        <w:t xml:space="preserve">nternational </w:t>
      </w:r>
      <w:r w:rsidRPr="00355308">
        <w:rPr>
          <w:b/>
          <w:bCs/>
          <w:color w:val="000000" w:themeColor="text1"/>
          <w:u w:val="single"/>
        </w:rPr>
        <w:t>law.</w:t>
      </w:r>
      <w:r w:rsidRPr="00355308">
        <w:rPr>
          <w:color w:val="000000" w:themeColor="text1"/>
          <w:u w:val="single"/>
        </w:rPr>
        <w:t xml:space="preserve">75 Russia </w:t>
      </w:r>
      <w:r w:rsidRPr="00355308">
        <w:rPr>
          <w:b/>
          <w:bCs/>
          <w:color w:val="000000" w:themeColor="text1"/>
          <w:u w:val="single"/>
        </w:rPr>
        <w:t>submit</w:t>
      </w:r>
      <w:r w:rsidRPr="00355308">
        <w:rPr>
          <w:color w:val="000000" w:themeColor="text1"/>
          <w:u w:val="single"/>
        </w:rPr>
        <w:t xml:space="preserve">ted </w:t>
      </w:r>
      <w:r w:rsidRPr="00355308">
        <w:rPr>
          <w:b/>
          <w:bCs/>
          <w:color w:val="000000" w:themeColor="text1"/>
          <w:u w:val="single"/>
        </w:rPr>
        <w:t xml:space="preserve">an objection to </w:t>
      </w:r>
      <w:r w:rsidRPr="00355308">
        <w:rPr>
          <w:color w:val="000000" w:themeColor="text1"/>
          <w:u w:val="single"/>
        </w:rPr>
        <w:t>the United Nations Committee on the Peaceful Uses of Outer Space (“</w:t>
      </w:r>
      <w:r w:rsidRPr="00355308">
        <w:rPr>
          <w:b/>
          <w:bCs/>
          <w:color w:val="000000" w:themeColor="text1"/>
          <w:u w:val="single"/>
        </w:rPr>
        <w:t>COPUOS</w:t>
      </w:r>
      <w:r w:rsidRPr="00355308">
        <w:rPr>
          <w:color w:val="000000" w:themeColor="text1"/>
          <w:u w:val="single"/>
        </w:rPr>
        <w:t xml:space="preserve">”), claiming the Space Act demonstrated “total disrespect for international law order [sic].”76 </w:t>
      </w:r>
      <w:r w:rsidRPr="00355308">
        <w:rPr>
          <w:b/>
          <w:bCs/>
          <w:color w:val="000000" w:themeColor="text1"/>
          <w:u w:val="single"/>
        </w:rPr>
        <w:t>Russia</w:t>
      </w:r>
      <w:r w:rsidRPr="00355308">
        <w:rPr>
          <w:color w:val="000000" w:themeColor="text1"/>
          <w:u w:val="single"/>
        </w:rPr>
        <w:t xml:space="preserve"> went on to </w:t>
      </w:r>
      <w:r w:rsidRPr="00355308">
        <w:rPr>
          <w:b/>
          <w:bCs/>
          <w:color w:val="000000" w:themeColor="text1"/>
          <w:u w:val="single"/>
        </w:rPr>
        <w:t>declare that this law manifested a “doctrine of domination in outer space</w:t>
      </w:r>
      <w:r w:rsidRPr="00355308">
        <w:rPr>
          <w:color w:val="000000" w:themeColor="text1"/>
          <w:u w:val="single"/>
        </w:rPr>
        <w:t>.”</w:t>
      </w:r>
      <w:r w:rsidRPr="00355308">
        <w:rPr>
          <w:color w:val="000000" w:themeColor="text1"/>
          <w:sz w:val="10"/>
        </w:rPr>
        <w:t xml:space="preserve">77 Nonetheless, </w:t>
      </w:r>
      <w:r w:rsidRPr="00355308">
        <w:rPr>
          <w:color w:val="000000" w:themeColor="text1"/>
          <w:u w:val="single"/>
        </w:rPr>
        <w:t>a careful reading of Russia’s complaint to COPUOS elucidates that Russia never actually asserted that the United States violated the OST</w:t>
      </w:r>
      <w:r w:rsidRPr="00355308">
        <w:rPr>
          <w:color w:val="000000" w:themeColor="text1"/>
          <w:sz w:val="10"/>
        </w:rPr>
        <w:t xml:space="preserve">.78 To be sure, </w:t>
      </w:r>
      <w:r w:rsidRPr="00355308">
        <w:rPr>
          <w:b/>
          <w:bCs/>
          <w:color w:val="000000" w:themeColor="text1"/>
          <w:highlight w:val="green"/>
          <w:u w:val="single"/>
        </w:rPr>
        <w:t>Russia came as close as possible</w:t>
      </w:r>
      <w:r w:rsidRPr="00355308">
        <w:rPr>
          <w:color w:val="000000" w:themeColor="text1"/>
          <w:highlight w:val="green"/>
          <w:u w:val="single"/>
        </w:rPr>
        <w:t xml:space="preserve"> </w:t>
      </w:r>
      <w:r w:rsidRPr="00355308">
        <w:rPr>
          <w:color w:val="000000" w:themeColor="text1"/>
          <w:u w:val="single"/>
        </w:rPr>
        <w:t>to this, but never outright said it.</w:t>
      </w:r>
      <w:r w:rsidRPr="00355308">
        <w:rPr>
          <w:color w:val="000000" w:themeColor="text1"/>
          <w:sz w:val="10"/>
        </w:rPr>
        <w:t xml:space="preserve">79 Indeed, the Russians lag behind in investment in outer space and technology and fear American exploitation of space’s vast resources in space without their participation.80 </w:t>
      </w:r>
      <w:r w:rsidRPr="00355308">
        <w:rPr>
          <w:color w:val="000000" w:themeColor="text1"/>
          <w:u w:val="single"/>
        </w:rPr>
        <w:t>American private investment has accelerated this gap with NASA paying companies like SpaceX $55 million per seat to ferry astronauts to the ISS instead paying the Russians more than $90 million to do the same.</w:t>
      </w:r>
      <w:r w:rsidRPr="00355308">
        <w:rPr>
          <w:color w:val="000000" w:themeColor="text1"/>
          <w:sz w:val="10"/>
        </w:rPr>
        <w:t xml:space="preserve">81 In fact, in its objection to the Space Act, </w:t>
      </w:r>
      <w:r w:rsidRPr="00355308">
        <w:rPr>
          <w:b/>
          <w:bCs/>
          <w:color w:val="000000" w:themeColor="text1"/>
          <w:highlight w:val="green"/>
          <w:u w:val="single"/>
        </w:rPr>
        <w:t>Russia stated that the 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tates “</w:t>
      </w:r>
      <w:r w:rsidRPr="00355308">
        <w:rPr>
          <w:b/>
          <w:bCs/>
          <w:color w:val="000000" w:themeColor="text1"/>
          <w:highlight w:val="green"/>
          <w:u w:val="single"/>
        </w:rPr>
        <w:t>could propose</w:t>
      </w:r>
      <w:r w:rsidRPr="00355308">
        <w:rPr>
          <w:color w:val="000000" w:themeColor="text1"/>
          <w:highlight w:val="green"/>
          <w:u w:val="single"/>
        </w:rPr>
        <w:t xml:space="preserve"> </w:t>
      </w:r>
      <w:r w:rsidRPr="00355308">
        <w:rPr>
          <w:color w:val="000000" w:themeColor="text1"/>
          <w:u w:val="single"/>
        </w:rPr>
        <w:t xml:space="preserve">discussing the possibility to reach </w:t>
      </w:r>
      <w:r w:rsidRPr="00355308">
        <w:rPr>
          <w:b/>
          <w:bCs/>
          <w:color w:val="000000" w:themeColor="text1"/>
          <w:highlight w:val="green"/>
          <w:u w:val="single"/>
        </w:rPr>
        <w:t>uniform understanding</w:t>
      </w:r>
      <w:r w:rsidRPr="00355308">
        <w:rPr>
          <w:color w:val="000000" w:themeColor="text1"/>
          <w:highlight w:val="green"/>
          <w:u w:val="single"/>
        </w:rPr>
        <w:t xml:space="preserve"> </w:t>
      </w:r>
      <w:r w:rsidRPr="00355308">
        <w:rPr>
          <w:color w:val="000000" w:themeColor="text1"/>
          <w:u w:val="single"/>
        </w:rPr>
        <w:t>of the status of resources and set forth the structure of the doctrine that would include safety and security aspects.</w:t>
      </w:r>
      <w:r w:rsidRPr="00355308">
        <w:rPr>
          <w:color w:val="000000" w:themeColor="text1"/>
          <w:sz w:val="10"/>
        </w:rPr>
        <w:t>”82 It seems Russia is pining for its prior role of crafting space law with the United States. This also suggests that if Russia had the same capabilities as the United States, its policy would likely be comparable.83</w:t>
      </w:r>
    </w:p>
    <w:p w14:paraId="2791F1F8" w14:textId="77777777" w:rsidR="00826C08" w:rsidRPr="00355308" w:rsidRDefault="00826C08" w:rsidP="00826C08">
      <w:pPr>
        <w:pStyle w:val="Heading4"/>
        <w:rPr>
          <w:rFonts w:cs="Calibri"/>
          <w:color w:val="000000" w:themeColor="text1"/>
        </w:rPr>
      </w:pPr>
      <w:r w:rsidRPr="00355308">
        <w:rPr>
          <w:rFonts w:cs="Calibri"/>
          <w:color w:val="000000" w:themeColor="text1"/>
        </w:rPr>
        <w:t>US asteroid mining pushes Russia to do the same despite it violating international law- increases the likelihood for tensions to escalate.</w:t>
      </w:r>
    </w:p>
    <w:p w14:paraId="24FC7CA1" w14:textId="77777777" w:rsidR="00826C08" w:rsidRPr="00355308" w:rsidRDefault="00826C08" w:rsidP="00826C08">
      <w:pPr>
        <w:rPr>
          <w:color w:val="000000" w:themeColor="text1"/>
        </w:rPr>
      </w:pPr>
      <w:r w:rsidRPr="00355308">
        <w:rPr>
          <w:rStyle w:val="Style13ptBold"/>
          <w:color w:val="000000" w:themeColor="text1"/>
        </w:rPr>
        <w:t xml:space="preserve">Mallick and Rajagopalan 19 </w:t>
      </w:r>
      <w:r w:rsidRPr="00355308">
        <w:rPr>
          <w:color w:val="000000" w:themeColor="text1"/>
        </w:rPr>
        <w:t>[</w:t>
      </w:r>
      <w:proofErr w:type="spellStart"/>
      <w:r w:rsidRPr="00355308">
        <w:rPr>
          <w:color w:val="000000" w:themeColor="text1"/>
        </w:rPr>
        <w:t>Senjuti</w:t>
      </w:r>
      <w:proofErr w:type="spellEnd"/>
      <w:r w:rsidRPr="00355308">
        <w:rPr>
          <w:color w:val="000000" w:themeColor="text1"/>
        </w:rPr>
        <w:t xml:space="preserve"> Mallick and Rajeswari Pillai Rajagopalan, If space is ‘the province of mankind’, who owns its </w:t>
      </w:r>
      <w:proofErr w:type="gramStart"/>
      <w:r w:rsidRPr="00355308">
        <w:rPr>
          <w:color w:val="000000" w:themeColor="text1"/>
        </w:rPr>
        <w:t>resources?,</w:t>
      </w:r>
      <w:proofErr w:type="gramEnd"/>
      <w:r w:rsidRPr="00355308">
        <w:rPr>
          <w:color w:val="000000" w:themeColor="text1"/>
        </w:rPr>
        <w:t xml:space="preserve"> 1-24-2019,ORF,https://www.orfonline.org/research/if-space-is-the-province-of-mankind-who-owns-its-resources-47561/, 12-16-2021 amrita]</w:t>
      </w:r>
    </w:p>
    <w:p w14:paraId="0545F58C" w14:textId="77777777" w:rsidR="00826C08" w:rsidRPr="00355308" w:rsidRDefault="00826C08" w:rsidP="00826C08">
      <w:pPr>
        <w:rPr>
          <w:color w:val="000000" w:themeColor="text1"/>
          <w:sz w:val="14"/>
        </w:rPr>
      </w:pPr>
      <w:r w:rsidRPr="00355308">
        <w:rPr>
          <w:color w:val="000000" w:themeColor="text1"/>
          <w:sz w:val="14"/>
        </w:rPr>
        <w:t>Meanwhile</w:t>
      </w:r>
      <w:r w:rsidRPr="00355308">
        <w:rPr>
          <w:color w:val="000000" w:themeColor="text1"/>
          <w:u w:val="single"/>
        </w:rPr>
        <w:t xml:space="preserve">, </w:t>
      </w:r>
      <w:r w:rsidRPr="00355308">
        <w:rPr>
          <w:b/>
          <w:bCs/>
          <w:color w:val="000000" w:themeColor="text1"/>
          <w:highlight w:val="green"/>
          <w:u w:val="single"/>
        </w:rPr>
        <w:t>a few other countries</w:t>
      </w:r>
      <w:r w:rsidRPr="00355308">
        <w:rPr>
          <w:color w:val="000000" w:themeColor="text1"/>
          <w:u w:val="single"/>
        </w:rPr>
        <w:t>—</w:t>
      </w:r>
      <w:r w:rsidRPr="00355308">
        <w:rPr>
          <w:b/>
          <w:bCs/>
          <w:color w:val="000000" w:themeColor="text1"/>
          <w:highlight w:val="green"/>
          <w:u w:val="single"/>
        </w:rPr>
        <w:t>which have been critical of the US and</w:t>
      </w:r>
      <w:r w:rsidRPr="00355308">
        <w:rPr>
          <w:color w:val="000000" w:themeColor="text1"/>
          <w:highlight w:val="green"/>
          <w:u w:val="single"/>
        </w:rPr>
        <w:t xml:space="preserve"> </w:t>
      </w:r>
      <w:r w:rsidRPr="00355308">
        <w:rPr>
          <w:color w:val="000000" w:themeColor="text1"/>
          <w:u w:val="single"/>
        </w:rPr>
        <w:t xml:space="preserve">Luxembourg, </w:t>
      </w:r>
      <w:r w:rsidRPr="00355308">
        <w:rPr>
          <w:b/>
          <w:bCs/>
          <w:color w:val="000000" w:themeColor="text1"/>
          <w:highlight w:val="green"/>
          <w:u w:val="single"/>
        </w:rPr>
        <w:t>at the forefront of</w:t>
      </w:r>
      <w:r w:rsidRPr="00355308">
        <w:rPr>
          <w:color w:val="000000" w:themeColor="text1"/>
          <w:u w:val="single"/>
        </w:rPr>
        <w:t xml:space="preserve"> the </w:t>
      </w:r>
      <w:r w:rsidRPr="00355308">
        <w:rPr>
          <w:b/>
          <w:bCs/>
          <w:color w:val="000000" w:themeColor="text1"/>
          <w:highlight w:val="green"/>
          <w:u w:val="single"/>
        </w:rPr>
        <w:t>space mining</w:t>
      </w:r>
      <w:r w:rsidRPr="00355308">
        <w:rPr>
          <w:color w:val="000000" w:themeColor="text1"/>
          <w:highlight w:val="green"/>
          <w:u w:val="single"/>
        </w:rPr>
        <w:t xml:space="preserve"> </w:t>
      </w:r>
      <w:r w:rsidRPr="00355308">
        <w:rPr>
          <w:color w:val="000000" w:themeColor="text1"/>
          <w:u w:val="single"/>
        </w:rPr>
        <w:t>efforts—</w:t>
      </w:r>
      <w:r w:rsidRPr="00355308">
        <w:rPr>
          <w:b/>
          <w:bCs/>
          <w:color w:val="000000" w:themeColor="text1"/>
          <w:highlight w:val="green"/>
          <w:u w:val="single"/>
        </w:rPr>
        <w:t>have</w:t>
      </w:r>
      <w:r w:rsidRPr="00355308">
        <w:rPr>
          <w:color w:val="000000" w:themeColor="text1"/>
          <w:u w:val="single"/>
        </w:rPr>
        <w:t xml:space="preserve"> also </w:t>
      </w:r>
      <w:r w:rsidRPr="00355308">
        <w:rPr>
          <w:b/>
          <w:bCs/>
          <w:color w:val="000000" w:themeColor="text1"/>
          <w:highlight w:val="green"/>
          <w:u w:val="single"/>
        </w:rPr>
        <w:t>decided to join</w:t>
      </w:r>
      <w:r w:rsidRPr="00355308">
        <w:rPr>
          <w:color w:val="000000" w:themeColor="text1"/>
          <w:highlight w:val="green"/>
          <w:u w:val="single"/>
        </w:rPr>
        <w:t xml:space="preserve"> </w:t>
      </w:r>
      <w:r w:rsidRPr="00355308">
        <w:rPr>
          <w:color w:val="000000" w:themeColor="text1"/>
          <w:u w:val="single"/>
        </w:rPr>
        <w:t xml:space="preserve">the field. </w:t>
      </w:r>
      <w:r w:rsidRPr="00355308">
        <w:rPr>
          <w:b/>
          <w:bCs/>
          <w:color w:val="000000" w:themeColor="text1"/>
          <w:u w:val="single"/>
        </w:rPr>
        <w:t>The increasingly competitive and contested nature</w:t>
      </w:r>
      <w:r w:rsidRPr="00355308">
        <w:rPr>
          <w:color w:val="000000" w:themeColor="text1"/>
          <w:u w:val="single"/>
        </w:rPr>
        <w:t xml:space="preserve"> of outer space activities is spurring major spacefaring nations to </w:t>
      </w:r>
      <w:r w:rsidRPr="00355308">
        <w:rPr>
          <w:b/>
          <w:bCs/>
          <w:color w:val="000000" w:themeColor="text1"/>
          <w:highlight w:val="green"/>
          <w:u w:val="single"/>
        </w:rPr>
        <w:t xml:space="preserve">push the boundaries </w:t>
      </w:r>
      <w:r w:rsidRPr="00355308">
        <w:rPr>
          <w:b/>
          <w:bCs/>
          <w:color w:val="000000" w:themeColor="text1"/>
          <w:highlight w:val="green"/>
          <w:u w:val="single"/>
        </w:rPr>
        <w:lastRenderedPageBreak/>
        <w:t>in</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space exploration</w:t>
      </w:r>
      <w:r w:rsidRPr="00355308">
        <w:rPr>
          <w:color w:val="000000" w:themeColor="text1"/>
          <w:u w:val="single"/>
        </w:rPr>
        <w:t xml:space="preserve">. </w:t>
      </w:r>
      <w:r w:rsidRPr="00355308">
        <w:rPr>
          <w:b/>
          <w:bCs/>
          <w:color w:val="000000" w:themeColor="text1"/>
          <w:highlight w:val="green"/>
          <w:u w:val="single"/>
        </w:rPr>
        <w:t>Asteroid mining</w:t>
      </w:r>
      <w:r w:rsidRPr="00355308">
        <w:rPr>
          <w:color w:val="000000" w:themeColor="text1"/>
          <w:highlight w:val="green"/>
          <w:u w:val="single"/>
        </w:rPr>
        <w:t xml:space="preserve"> </w:t>
      </w:r>
      <w:r w:rsidRPr="00355308">
        <w:rPr>
          <w:color w:val="000000" w:themeColor="text1"/>
          <w:u w:val="single"/>
        </w:rPr>
        <w:t xml:space="preserve">could possibly become the next big thing and </w:t>
      </w:r>
      <w:r w:rsidRPr="00355308">
        <w:rPr>
          <w:b/>
          <w:bCs/>
          <w:color w:val="000000" w:themeColor="text1"/>
          <w:highlight w:val="green"/>
          <w:u w:val="single"/>
        </w:rPr>
        <w:t>is</w:t>
      </w:r>
      <w:r w:rsidRPr="00355308">
        <w:rPr>
          <w:color w:val="000000" w:themeColor="text1"/>
          <w:u w:val="single"/>
        </w:rPr>
        <w:t xml:space="preserve"> already </w:t>
      </w:r>
      <w:r w:rsidRPr="00355308">
        <w:rPr>
          <w:b/>
          <w:bCs/>
          <w:color w:val="000000" w:themeColor="text1"/>
          <w:highlight w:val="green"/>
          <w:u w:val="single"/>
        </w:rPr>
        <w:t>seeing a race</w:t>
      </w:r>
      <w:r w:rsidRPr="00355308">
        <w:rPr>
          <w:color w:val="000000" w:themeColor="text1"/>
          <w:highlight w:val="green"/>
          <w:u w:val="single"/>
        </w:rPr>
        <w:t xml:space="preserve"> </w:t>
      </w:r>
      <w:r w:rsidRPr="00355308">
        <w:rPr>
          <w:color w:val="000000" w:themeColor="text1"/>
          <w:u w:val="single"/>
        </w:rPr>
        <w:t>among the space powers.</w:t>
      </w:r>
      <w:r w:rsidRPr="00355308">
        <w:rPr>
          <w:color w:val="000000" w:themeColor="text1"/>
          <w:sz w:val="14"/>
        </w:rPr>
        <w:t xml:space="preserve"> The US and Luxembourg are at the forefront in space resource extraction in terms of the policy frameworks and funding.[xxxvi] </w:t>
      </w:r>
      <w:r w:rsidRPr="00355308">
        <w:rPr>
          <w:b/>
          <w:bCs/>
          <w:color w:val="000000" w:themeColor="text1"/>
          <w:u w:val="single"/>
        </w:rPr>
        <w:t>Even as the US has clarified that the</w:t>
      </w:r>
      <w:r w:rsidRPr="00355308">
        <w:rPr>
          <w:color w:val="000000" w:themeColor="text1"/>
          <w:u w:val="single"/>
        </w:rPr>
        <w:t xml:space="preserve"> US Space </w:t>
      </w:r>
      <w:r w:rsidRPr="00355308">
        <w:rPr>
          <w:b/>
          <w:bCs/>
          <w:color w:val="000000" w:themeColor="text1"/>
          <w:u w:val="single"/>
        </w:rPr>
        <w:t>Act</w:t>
      </w:r>
      <w:r w:rsidRPr="00355308">
        <w:rPr>
          <w:color w:val="000000" w:themeColor="text1"/>
          <w:u w:val="single"/>
        </w:rPr>
        <w:t xml:space="preserve"> 2015 </w:t>
      </w:r>
      <w:r w:rsidRPr="00355308">
        <w:rPr>
          <w:b/>
          <w:bCs/>
          <w:color w:val="000000" w:themeColor="text1"/>
          <w:u w:val="single"/>
        </w:rPr>
        <w:t>is</w:t>
      </w:r>
      <w:r w:rsidRPr="00355308">
        <w:rPr>
          <w:color w:val="000000" w:themeColor="text1"/>
          <w:u w:val="single"/>
        </w:rPr>
        <w:t xml:space="preserve"> being </w:t>
      </w:r>
      <w:r w:rsidRPr="00355308">
        <w:rPr>
          <w:b/>
          <w:bCs/>
          <w:color w:val="000000" w:themeColor="text1"/>
          <w:u w:val="single"/>
        </w:rPr>
        <w:t>misunderstood</w:t>
      </w:r>
      <w:r w:rsidRPr="00355308">
        <w:rPr>
          <w:color w:val="000000" w:themeColor="text1"/>
          <w:u w:val="single"/>
        </w:rPr>
        <w:t xml:space="preserve"> and that there is no change in the US policy towards national appropriation of space, </w:t>
      </w:r>
      <w:r w:rsidRPr="00355308">
        <w:rPr>
          <w:b/>
          <w:bCs/>
          <w:color w:val="000000" w:themeColor="text1"/>
          <w:highlight w:val="green"/>
          <w:u w:val="single"/>
        </w:rPr>
        <w:t>the reality</w:t>
      </w:r>
      <w:r w:rsidRPr="00355308">
        <w:rPr>
          <w:color w:val="000000" w:themeColor="text1"/>
          <w:highlight w:val="green"/>
          <w:u w:val="single"/>
        </w:rPr>
        <w:t xml:space="preserve"> </w:t>
      </w:r>
      <w:r w:rsidRPr="00355308">
        <w:rPr>
          <w:color w:val="000000" w:themeColor="text1"/>
          <w:u w:val="single"/>
        </w:rPr>
        <w:t xml:space="preserve">is that it has already </w:t>
      </w:r>
      <w:r w:rsidRPr="00355308">
        <w:rPr>
          <w:b/>
          <w:bCs/>
          <w:color w:val="000000" w:themeColor="text1"/>
          <w:highlight w:val="green"/>
          <w:u w:val="single"/>
        </w:rPr>
        <w:t>spurred a</w:t>
      </w:r>
      <w:r w:rsidRPr="00355308">
        <w:rPr>
          <w:color w:val="000000" w:themeColor="text1"/>
          <w:highlight w:val="green"/>
          <w:u w:val="single"/>
        </w:rPr>
        <w:t xml:space="preserve"> </w:t>
      </w:r>
      <w:r w:rsidRPr="00355308">
        <w:rPr>
          <w:color w:val="000000" w:themeColor="text1"/>
          <w:u w:val="single"/>
        </w:rPr>
        <w:t xml:space="preserve">major </w:t>
      </w:r>
      <w:r w:rsidRPr="00355308">
        <w:rPr>
          <w:b/>
          <w:bCs/>
          <w:color w:val="000000" w:themeColor="text1"/>
          <w:highlight w:val="green"/>
          <w:u w:val="single"/>
        </w:rPr>
        <w:t>debate</w:t>
      </w:r>
      <w:r w:rsidRPr="00355308">
        <w:rPr>
          <w:color w:val="000000" w:themeColor="text1"/>
          <w:u w:val="single"/>
        </w:rPr>
        <w:t>.[</w:t>
      </w:r>
      <w:r w:rsidRPr="00355308">
        <w:rPr>
          <w:color w:val="000000" w:themeColor="text1"/>
          <w:sz w:val="14"/>
        </w:rPr>
        <w:t xml:space="preserve">xxxvii] China and Russia are among those countries that are following on the path of the US and Luxembourg in undertaking mining missions in space. According to media reports, Ye </w:t>
      </w:r>
      <w:proofErr w:type="spellStart"/>
      <w:r w:rsidRPr="00355308">
        <w:rPr>
          <w:color w:val="000000" w:themeColor="text1"/>
          <w:sz w:val="14"/>
        </w:rPr>
        <w:t>Peijian</w:t>
      </w:r>
      <w:proofErr w:type="spellEnd"/>
      <w:r w:rsidRPr="00355308">
        <w:rPr>
          <w:color w:val="000000" w:themeColor="text1"/>
          <w:sz w:val="14"/>
        </w:rPr>
        <w:t xml:space="preserve">, chief commander and designer of China’s lunar exploration </w:t>
      </w:r>
      <w:proofErr w:type="spellStart"/>
      <w:r w:rsidRPr="00355308">
        <w:rPr>
          <w:color w:val="000000" w:themeColor="text1"/>
          <w:sz w:val="14"/>
        </w:rPr>
        <w:t>programme</w:t>
      </w:r>
      <w:proofErr w:type="spellEnd"/>
      <w:r w:rsidRPr="00355308">
        <w:rPr>
          <w:color w:val="000000" w:themeColor="text1"/>
          <w:sz w:val="14"/>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355308">
        <w:rPr>
          <w:color w:val="000000" w:themeColor="text1"/>
          <w:sz w:val="14"/>
        </w:rPr>
        <w:t>rationalise</w:t>
      </w:r>
      <w:proofErr w:type="spellEnd"/>
      <w:r w:rsidRPr="00355308">
        <w:rPr>
          <w:color w:val="000000" w:themeColor="text1"/>
          <w:sz w:val="14"/>
        </w:rPr>
        <w:t xml:space="preserv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w:t>
      </w:r>
      <w:proofErr w:type="spellStart"/>
      <w:r w:rsidRPr="00355308">
        <w:rPr>
          <w:color w:val="000000" w:themeColor="text1"/>
          <w:sz w:val="14"/>
        </w:rPr>
        <w:t>tonnes</w:t>
      </w:r>
      <w:proofErr w:type="spellEnd"/>
      <w:r w:rsidRPr="00355308">
        <w:rPr>
          <w:color w:val="000000" w:themeColor="text1"/>
          <w:sz w:val="14"/>
        </w:rPr>
        <w:t xml:space="preserve">, which could turn asteroids with a potential threat to Earth into usable resources.”[xxxix] Ye was also quoted as saying that China has plans of “using an asteroid as the base for a permanent space station.”[xl] Helium mining on the moon is also part of China’s goals.[xli] </w:t>
      </w:r>
      <w:r w:rsidRPr="00355308">
        <w:rPr>
          <w:b/>
          <w:bCs/>
          <w:color w:val="000000" w:themeColor="text1"/>
          <w:highlight w:val="green"/>
          <w:u w:val="single"/>
        </w:rPr>
        <w:t>Russia,</w:t>
      </w:r>
      <w:r w:rsidRPr="00355308">
        <w:rPr>
          <w:color w:val="000000" w:themeColor="text1"/>
          <w:u w:val="single"/>
        </w:rPr>
        <w:t xml:space="preserve"> for its part, </w:t>
      </w:r>
      <w:r w:rsidRPr="00355308">
        <w:rPr>
          <w:b/>
          <w:bCs/>
          <w:color w:val="000000" w:themeColor="text1"/>
          <w:highlight w:val="green"/>
          <w:u w:val="single"/>
        </w:rPr>
        <w:t>is</w:t>
      </w:r>
      <w:r w:rsidRPr="00355308">
        <w:rPr>
          <w:color w:val="000000" w:themeColor="text1"/>
          <w:u w:val="single"/>
        </w:rPr>
        <w:t xml:space="preserve"> also </w:t>
      </w:r>
      <w:r w:rsidRPr="00355308">
        <w:rPr>
          <w:b/>
          <w:bCs/>
          <w:color w:val="000000" w:themeColor="text1"/>
          <w:highlight w:val="green"/>
          <w:u w:val="single"/>
        </w:rPr>
        <w:t>responding to the space-mining developments</w:t>
      </w:r>
      <w:r w:rsidRPr="00355308">
        <w:rPr>
          <w:color w:val="000000" w:themeColor="text1"/>
          <w:highlight w:val="green"/>
          <w:u w:val="single"/>
        </w:rPr>
        <w:t xml:space="preserve"> </w:t>
      </w:r>
      <w:r w:rsidRPr="00355308">
        <w:rPr>
          <w:color w:val="000000" w:themeColor="text1"/>
          <w:u w:val="single"/>
        </w:rPr>
        <w:t>of the last decade.</w:t>
      </w:r>
      <w:r w:rsidRPr="00355308">
        <w:rPr>
          <w:color w:val="000000" w:themeColor="text1"/>
          <w:sz w:val="14"/>
        </w:rPr>
        <w:t xml:space="preserve"> For one, it plans to have a permanent lunar base somewhere between 2015 and 2020 for possible extraction of Helium.[xlii] </w:t>
      </w:r>
      <w:r w:rsidRPr="00355308">
        <w:rPr>
          <w:b/>
          <w:bCs/>
          <w:color w:val="000000" w:themeColor="text1"/>
          <w:u w:val="single"/>
        </w:rPr>
        <w:t>Even as</w:t>
      </w:r>
      <w:r w:rsidRPr="00355308">
        <w:rPr>
          <w:color w:val="000000" w:themeColor="text1"/>
          <w:u w:val="single"/>
        </w:rPr>
        <w:t xml:space="preserve"> Russia’s </w:t>
      </w:r>
      <w:r w:rsidRPr="00355308">
        <w:rPr>
          <w:b/>
          <w:bCs/>
          <w:color w:val="000000" w:themeColor="text1"/>
          <w:u w:val="single"/>
        </w:rPr>
        <w:t>official position</w:t>
      </w:r>
      <w:r w:rsidRPr="00355308">
        <w:rPr>
          <w:color w:val="000000" w:themeColor="text1"/>
          <w:u w:val="single"/>
        </w:rPr>
        <w:t xml:space="preserve"> on asteroid mining </w:t>
      </w:r>
      <w:r w:rsidRPr="00355308">
        <w:rPr>
          <w:b/>
          <w:bCs/>
          <w:color w:val="000000" w:themeColor="text1"/>
          <w:u w:val="single"/>
        </w:rPr>
        <w:t>is that it is forbidden</w:t>
      </w:r>
      <w:r w:rsidRPr="00355308">
        <w:rPr>
          <w:color w:val="000000" w:themeColor="text1"/>
          <w:u w:val="single"/>
        </w:rPr>
        <w:t xml:space="preserve"> under the 1967 OST—which states that space is the “province of mankind”—the Russian </w:t>
      </w:r>
      <w:r w:rsidRPr="00355308">
        <w:rPr>
          <w:b/>
          <w:bCs/>
          <w:color w:val="000000" w:themeColor="text1"/>
          <w:highlight w:val="green"/>
          <w:u w:val="single"/>
        </w:rPr>
        <w:t>industry players</w:t>
      </w:r>
      <w:r w:rsidRPr="00355308">
        <w:rPr>
          <w:color w:val="000000" w:themeColor="text1"/>
          <w:highlight w:val="green"/>
          <w:u w:val="single"/>
        </w:rPr>
        <w:t xml:space="preserve"> </w:t>
      </w:r>
      <w:r w:rsidRPr="00355308">
        <w:rPr>
          <w:color w:val="000000" w:themeColor="text1"/>
          <w:u w:val="single"/>
        </w:rPr>
        <w:t xml:space="preserve">are of the view that they </w:t>
      </w:r>
      <w:r w:rsidRPr="00355308">
        <w:rPr>
          <w:b/>
          <w:bCs/>
          <w:color w:val="000000" w:themeColor="text1"/>
          <w:highlight w:val="green"/>
          <w:u w:val="single"/>
        </w:rPr>
        <w:t>must follow the</w:t>
      </w:r>
      <w:r w:rsidRPr="00355308">
        <w:rPr>
          <w:color w:val="000000" w:themeColor="text1"/>
          <w:highlight w:val="green"/>
          <w:u w:val="single"/>
        </w:rPr>
        <w:t xml:space="preserve"> </w:t>
      </w:r>
      <w:r w:rsidRPr="00355308">
        <w:rPr>
          <w:color w:val="000000" w:themeColor="text1"/>
          <w:u w:val="single"/>
        </w:rPr>
        <w:t xml:space="preserve">lead taken by the </w:t>
      </w:r>
      <w:r w:rsidRPr="00355308">
        <w:rPr>
          <w:b/>
          <w:bCs/>
          <w:color w:val="000000" w:themeColor="text1"/>
          <w:highlight w:val="green"/>
          <w:u w:val="single"/>
        </w:rPr>
        <w:t>US</w:t>
      </w:r>
      <w:r w:rsidRPr="00355308">
        <w:rPr>
          <w:color w:val="000000" w:themeColor="text1"/>
          <w:sz w:val="14"/>
        </w:rPr>
        <w:t xml:space="preserve"> and Luxembourg.[xliii] In early 2018, the director of the Scientific-Educational Center for Innovative Mining Technologies of the Moscow-based National University of Science and Technology MISIS (NUST MISIS), Pavel </w:t>
      </w:r>
      <w:proofErr w:type="spellStart"/>
      <w:r w:rsidRPr="00355308">
        <w:rPr>
          <w:color w:val="000000" w:themeColor="text1"/>
          <w:sz w:val="14"/>
        </w:rPr>
        <w:t>Ananyev</w:t>
      </w:r>
      <w:proofErr w:type="spellEnd"/>
      <w:r w:rsidRPr="00355308">
        <w:rPr>
          <w:color w:val="000000" w:themeColor="text1"/>
          <w:sz w:val="14"/>
        </w:rPr>
        <w:t xml:space="preserve">, </w:t>
      </w:r>
      <w:r w:rsidRPr="00355308">
        <w:rPr>
          <w:color w:val="000000" w:themeColor="text1"/>
          <w:u w:val="single"/>
        </w:rPr>
        <w:t>spoke about the Russian ambitions and proposed activities including space drilling rigs, water extraction on the Moon and 3D printers at space stations.</w:t>
      </w:r>
      <w:r w:rsidRPr="00355308">
        <w:rPr>
          <w:color w:val="000000" w:themeColor="text1"/>
          <w:sz w:val="14"/>
        </w:rPr>
        <w:t xml:space="preserve">[xliv] </w:t>
      </w:r>
      <w:r w:rsidRPr="00355308">
        <w:rPr>
          <w:b/>
          <w:bCs/>
          <w:color w:val="000000" w:themeColor="text1"/>
          <w:highlight w:val="green"/>
          <w:u w:val="single"/>
        </w:rPr>
        <w:t>Russia’s private space companies</w:t>
      </w:r>
      <w:r w:rsidRPr="00355308">
        <w:rPr>
          <w:color w:val="000000" w:themeColor="text1"/>
          <w:highlight w:val="green"/>
          <w:u w:val="single"/>
        </w:rPr>
        <w:t xml:space="preserve"> </w:t>
      </w:r>
      <w:r w:rsidRPr="00355308">
        <w:rPr>
          <w:color w:val="000000" w:themeColor="text1"/>
          <w:u w:val="single"/>
        </w:rPr>
        <w:t xml:space="preserve">including </w:t>
      </w:r>
      <w:proofErr w:type="spellStart"/>
      <w:r w:rsidRPr="00355308">
        <w:rPr>
          <w:color w:val="000000" w:themeColor="text1"/>
          <w:u w:val="single"/>
        </w:rPr>
        <w:t>Dauria</w:t>
      </w:r>
      <w:proofErr w:type="spellEnd"/>
      <w:r w:rsidRPr="00355308">
        <w:rPr>
          <w:color w:val="000000" w:themeColor="text1"/>
          <w:u w:val="single"/>
        </w:rPr>
        <w:t xml:space="preserve"> Aerospace, one of the first Russian private space companies, also </w:t>
      </w:r>
      <w:r w:rsidRPr="00355308">
        <w:rPr>
          <w:b/>
          <w:bCs/>
          <w:color w:val="000000" w:themeColor="text1"/>
          <w:highlight w:val="green"/>
          <w:u w:val="single"/>
        </w:rPr>
        <w:t>hold the opinion that they must go forward</w:t>
      </w:r>
      <w:r w:rsidRPr="00355308">
        <w:rPr>
          <w:color w:val="000000" w:themeColor="text1"/>
          <w:highlight w:val="green"/>
          <w:u w:val="single"/>
        </w:rPr>
        <w:t xml:space="preserve"> </w:t>
      </w:r>
      <w:r w:rsidRPr="00355308">
        <w:rPr>
          <w:color w:val="000000" w:themeColor="text1"/>
          <w:u w:val="single"/>
        </w:rPr>
        <w:t>in the same direction and call for a larger space to private sector to engage in extracting space resources.[</w:t>
      </w:r>
      <w:r w:rsidRPr="00355308">
        <w:rPr>
          <w:color w:val="000000" w:themeColor="text1"/>
          <w:sz w:val="14"/>
        </w:rPr>
        <w:t xml:space="preserve">xlv] </w:t>
      </w:r>
      <w:r w:rsidRPr="00355308">
        <w:rPr>
          <w:b/>
          <w:bCs/>
          <w:color w:val="000000" w:themeColor="text1"/>
          <w:highlight w:val="green"/>
          <w:u w:val="single"/>
        </w:rPr>
        <w:t>Moscow may not have</w:t>
      </w:r>
      <w:r w:rsidRPr="00355308">
        <w:rPr>
          <w:color w:val="000000" w:themeColor="text1"/>
          <w:highlight w:val="green"/>
          <w:u w:val="single"/>
        </w:rPr>
        <w:t xml:space="preserve"> </w:t>
      </w:r>
      <w:r w:rsidRPr="00355308">
        <w:rPr>
          <w:color w:val="000000" w:themeColor="text1"/>
          <w:u w:val="single"/>
        </w:rPr>
        <w:t xml:space="preserve">yet </w:t>
      </w:r>
      <w:r w:rsidRPr="00355308">
        <w:rPr>
          <w:b/>
          <w:bCs/>
          <w:color w:val="000000" w:themeColor="text1"/>
          <w:highlight w:val="green"/>
          <w:u w:val="single"/>
        </w:rPr>
        <w:t>actively pursued space mining</w:t>
      </w:r>
      <w:r w:rsidRPr="00355308">
        <w:rPr>
          <w:color w:val="000000" w:themeColor="text1"/>
          <w:highlight w:val="green"/>
          <w:u w:val="single"/>
        </w:rPr>
        <w:t xml:space="preserve"> </w:t>
      </w:r>
      <w:r w:rsidRPr="00355308">
        <w:rPr>
          <w:color w:val="000000" w:themeColor="text1"/>
          <w:u w:val="single"/>
        </w:rPr>
        <w:t xml:space="preserve">and resource extraction, </w:t>
      </w:r>
      <w:r w:rsidRPr="00355308">
        <w:rPr>
          <w:b/>
          <w:bCs/>
          <w:color w:val="000000" w:themeColor="text1"/>
          <w:highlight w:val="green"/>
          <w:u w:val="single"/>
        </w:rPr>
        <w:t>but it is likely to pick up pace</w:t>
      </w:r>
      <w:r w:rsidRPr="00355308">
        <w:rPr>
          <w:color w:val="000000" w:themeColor="text1"/>
          <w:highlight w:val="green"/>
          <w:u w:val="single"/>
        </w:rPr>
        <w:t xml:space="preserve"> </w:t>
      </w:r>
      <w:r w:rsidRPr="00355308">
        <w:rPr>
          <w:color w:val="000000" w:themeColor="text1"/>
          <w:u w:val="single"/>
        </w:rPr>
        <w:t>in the coming years alongside global efforts.</w:t>
      </w:r>
      <w:r w:rsidRPr="00355308">
        <w:rPr>
          <w:color w:val="000000" w:themeColor="text1"/>
          <w:sz w:val="14"/>
        </w:rPr>
        <w:t xml:space="preserve"> Moscow clearly has a capacity gap in terms of funding because its earlier plans to have a permanent base in the Moon by 2015 is yet to happen.</w:t>
      </w:r>
    </w:p>
    <w:p w14:paraId="67E9B328" w14:textId="77777777" w:rsidR="00826C08" w:rsidRPr="00355308" w:rsidRDefault="00826C08" w:rsidP="00826C08">
      <w:pPr>
        <w:rPr>
          <w:color w:val="000000" w:themeColor="text1"/>
        </w:rPr>
      </w:pPr>
    </w:p>
    <w:p w14:paraId="0B8AE152" w14:textId="77777777" w:rsidR="00826C08" w:rsidRPr="00355308" w:rsidRDefault="00826C08" w:rsidP="00826C08">
      <w:pPr>
        <w:pStyle w:val="Heading4"/>
        <w:rPr>
          <w:rFonts w:cs="Calibri"/>
          <w:color w:val="000000" w:themeColor="text1"/>
        </w:rPr>
      </w:pPr>
      <w:r w:rsidRPr="00355308">
        <w:rPr>
          <w:rFonts w:cs="Calibri"/>
          <w:color w:val="000000" w:themeColor="text1"/>
        </w:rPr>
        <w:t>Rocky relations with Russia on space issues cause China-Russian alliances—a recommitment is needed.</w:t>
      </w:r>
    </w:p>
    <w:p w14:paraId="69F2CDD2" w14:textId="77777777" w:rsidR="00826C08" w:rsidRPr="00355308" w:rsidRDefault="00826C08" w:rsidP="00826C08">
      <w:pPr>
        <w:rPr>
          <w:color w:val="000000" w:themeColor="text1"/>
        </w:rPr>
      </w:pPr>
      <w:proofErr w:type="spellStart"/>
      <w:r w:rsidRPr="00355308">
        <w:rPr>
          <w:rStyle w:val="Style13ptBold"/>
          <w:color w:val="000000" w:themeColor="text1"/>
        </w:rPr>
        <w:t>Taichman</w:t>
      </w:r>
      <w:proofErr w:type="spellEnd"/>
      <w:r w:rsidRPr="00355308">
        <w:rPr>
          <w:rStyle w:val="Style13ptBold"/>
          <w:color w:val="000000" w:themeColor="text1"/>
        </w:rPr>
        <w:t xml:space="preserve"> 21 </w:t>
      </w:r>
      <w:r w:rsidRPr="00355308">
        <w:rPr>
          <w:color w:val="000000" w:themeColor="text1"/>
        </w:rPr>
        <w:t>[</w:t>
      </w:r>
      <w:proofErr w:type="spellStart"/>
      <w:r w:rsidRPr="00355308">
        <w:rPr>
          <w:color w:val="000000" w:themeColor="text1"/>
        </w:rPr>
        <w:t>Elya</w:t>
      </w:r>
      <w:proofErr w:type="spellEnd"/>
      <w:r w:rsidRPr="00355308">
        <w:rPr>
          <w:color w:val="000000" w:themeColor="text1"/>
        </w:rPr>
        <w:t xml:space="preserve"> </w:t>
      </w:r>
      <w:proofErr w:type="spellStart"/>
      <w:r w:rsidRPr="00355308">
        <w:rPr>
          <w:color w:val="000000" w:themeColor="text1"/>
        </w:rPr>
        <w:t>Taichman</w:t>
      </w:r>
      <w:proofErr w:type="spellEnd"/>
      <w:r w:rsidRPr="00355308">
        <w:rPr>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355308">
        <w:rPr>
          <w:color w:val="000000" w:themeColor="text1"/>
        </w:rPr>
        <w:t>Elya</w:t>
      </w:r>
      <w:proofErr w:type="spellEnd"/>
      <w:r w:rsidRPr="00355308">
        <w:rPr>
          <w:color w:val="000000" w:themeColor="text1"/>
        </w:rPr>
        <w:t xml:space="preserve"> </w:t>
      </w:r>
      <w:proofErr w:type="spellStart"/>
      <w:r w:rsidRPr="00355308">
        <w:rPr>
          <w:color w:val="000000" w:themeColor="text1"/>
        </w:rPr>
        <w:t>Taichman</w:t>
      </w:r>
      <w:proofErr w:type="spellEnd"/>
      <w:r w:rsidRPr="00355308">
        <w:rPr>
          <w:color w:val="000000" w:themeColor="text1"/>
        </w:rPr>
        <w:t xml:space="preserve"> is the former Legislative Director for Congresswoman Michelle Lujan Grisham (current Governor of New Mexico). </w:t>
      </w:r>
      <w:proofErr w:type="spellStart"/>
      <w:r w:rsidRPr="00355308">
        <w:rPr>
          <w:color w:val="000000" w:themeColor="text1"/>
        </w:rPr>
        <w:t>Elya</w:t>
      </w:r>
      <w:proofErr w:type="spellEnd"/>
      <w:r w:rsidRPr="00355308">
        <w:rPr>
          <w:color w:val="000000" w:themeColor="text1"/>
        </w:rPr>
        <w:t xml:space="preserve"> advised the Congresswoman on foreign policy, national security, space, and economic issues., 2021, The Artemis Accords: Employing Space Diplomacy to De-Escalate a National Security Threat and Promote Space </w:t>
      </w:r>
      <w:proofErr w:type="gramStart"/>
      <w:r w:rsidRPr="00355308">
        <w:rPr>
          <w:color w:val="000000" w:themeColor="text1"/>
        </w:rPr>
        <w:t>Commercialization,https://digitalcommons.wcl.american.edu/cgi/viewcontent.cgi?article=1131&amp;context=nslb</w:t>
      </w:r>
      <w:proofErr w:type="gramEnd"/>
      <w:r w:rsidRPr="00355308">
        <w:rPr>
          <w:color w:val="000000" w:themeColor="text1"/>
        </w:rPr>
        <w:t>, 12-15-2021 amrita]</w:t>
      </w:r>
    </w:p>
    <w:p w14:paraId="22CED29F" w14:textId="77777777" w:rsidR="00826C08" w:rsidRPr="00C87D2D" w:rsidRDefault="00826C08" w:rsidP="00826C08">
      <w:pPr>
        <w:rPr>
          <w:color w:val="000000" w:themeColor="text1"/>
          <w:sz w:val="14"/>
        </w:rPr>
      </w:pPr>
      <w:r w:rsidRPr="00355308">
        <w:rPr>
          <w:color w:val="000000" w:themeColor="text1"/>
          <w:sz w:val="14"/>
        </w:rPr>
        <w:t xml:space="preserve">The </w:t>
      </w:r>
      <w:r w:rsidRPr="00355308">
        <w:rPr>
          <w:color w:val="000000" w:themeColor="text1"/>
          <w:u w:val="single"/>
        </w:rPr>
        <w:t xml:space="preserve">Artemis </w:t>
      </w:r>
      <w:r w:rsidRPr="00355308">
        <w:rPr>
          <w:b/>
          <w:bCs/>
          <w:color w:val="000000" w:themeColor="text1"/>
          <w:highlight w:val="green"/>
          <w:u w:val="single"/>
        </w:rPr>
        <w:t>Accords are a culmination of American space policy to enable commercialization</w:t>
      </w:r>
      <w:r w:rsidRPr="00355308">
        <w:rPr>
          <w:color w:val="000000" w:themeColor="text1"/>
          <w:highlight w:val="green"/>
          <w:u w:val="single"/>
        </w:rPr>
        <w:t xml:space="preserve"> </w:t>
      </w:r>
      <w:r w:rsidRPr="00355308">
        <w:rPr>
          <w:color w:val="000000" w:themeColor="text1"/>
          <w:u w:val="single"/>
        </w:rPr>
        <w:t>of outer space.</w:t>
      </w:r>
      <w:r w:rsidRPr="00355308">
        <w:rPr>
          <w:color w:val="000000" w:themeColor="text1"/>
          <w:sz w:val="14"/>
        </w:rPr>
        <w:t xml:space="preserve"> However, they pose a variety of problems. To start, any future agreements under </w:t>
      </w:r>
      <w:r w:rsidRPr="00355308">
        <w:rPr>
          <w:color w:val="000000" w:themeColor="text1"/>
          <w:u w:val="single"/>
        </w:rPr>
        <w:t xml:space="preserve">the accords </w:t>
      </w:r>
      <w:r w:rsidRPr="00355308">
        <w:rPr>
          <w:b/>
          <w:bCs/>
          <w:color w:val="000000" w:themeColor="text1"/>
          <w:highlight w:val="green"/>
          <w:u w:val="single"/>
        </w:rPr>
        <w:t>may violate</w:t>
      </w:r>
      <w:r w:rsidRPr="00355308">
        <w:rPr>
          <w:color w:val="000000" w:themeColor="text1"/>
          <w:highlight w:val="green"/>
          <w:u w:val="single"/>
        </w:rPr>
        <w:t xml:space="preserve"> </w:t>
      </w:r>
      <w:r w:rsidRPr="00355308">
        <w:rPr>
          <w:color w:val="000000" w:themeColor="text1"/>
          <w:u w:val="single"/>
        </w:rPr>
        <w:t xml:space="preserve">international law – both </w:t>
      </w:r>
      <w:r w:rsidRPr="00355308">
        <w:rPr>
          <w:b/>
          <w:bCs/>
          <w:color w:val="000000" w:themeColor="text1"/>
          <w:highlight w:val="green"/>
          <w:u w:val="single"/>
        </w:rPr>
        <w:t>the OST</w:t>
      </w:r>
      <w:r w:rsidRPr="00355308">
        <w:rPr>
          <w:color w:val="000000" w:themeColor="text1"/>
          <w:highlight w:val="green"/>
          <w:u w:val="single"/>
        </w:rPr>
        <w:t xml:space="preserve"> </w:t>
      </w:r>
      <w:r w:rsidRPr="00355308">
        <w:rPr>
          <w:color w:val="000000" w:themeColor="text1"/>
          <w:u w:val="single"/>
        </w:rPr>
        <w:t>and the VCLT</w:t>
      </w:r>
      <w:r w:rsidRPr="00355308">
        <w:rPr>
          <w:color w:val="000000" w:themeColor="text1"/>
          <w:sz w:val="14"/>
        </w:rPr>
        <w:t xml:space="preserve">. While the Trump Administration appears willing to ignore this issue, </w:t>
      </w:r>
      <w:r w:rsidRPr="00355308">
        <w:rPr>
          <w:color w:val="000000" w:themeColor="text1"/>
          <w:u w:val="single"/>
        </w:rPr>
        <w:t xml:space="preserve">violating international law </w:t>
      </w:r>
      <w:r w:rsidRPr="00355308">
        <w:rPr>
          <w:b/>
          <w:bCs/>
          <w:color w:val="000000" w:themeColor="text1"/>
          <w:highlight w:val="green"/>
          <w:u w:val="single"/>
        </w:rPr>
        <w:t>is a dangerous precedent and should be avoided</w:t>
      </w:r>
      <w:r w:rsidRPr="00355308">
        <w:rPr>
          <w:color w:val="000000" w:themeColor="text1"/>
          <w:sz w:val="14"/>
        </w:rPr>
        <w:t xml:space="preserve">.118 Further, </w:t>
      </w:r>
      <w:r w:rsidRPr="00355308">
        <w:rPr>
          <w:color w:val="000000" w:themeColor="text1"/>
          <w:u w:val="single"/>
        </w:rPr>
        <w:t xml:space="preserve">the dual nature of all space technology means that </w:t>
      </w:r>
      <w:r w:rsidRPr="00355308">
        <w:rPr>
          <w:b/>
          <w:bCs/>
          <w:color w:val="000000" w:themeColor="text1"/>
          <w:highlight w:val="green"/>
          <w:u w:val="single"/>
        </w:rPr>
        <w:t>any commercial activity in space</w:t>
      </w:r>
      <w:r w:rsidRPr="00355308">
        <w:rPr>
          <w:color w:val="000000" w:themeColor="text1"/>
          <w:highlight w:val="green"/>
          <w:u w:val="single"/>
        </w:rPr>
        <w:t xml:space="preserve"> </w:t>
      </w:r>
      <w:r w:rsidRPr="00355308">
        <w:rPr>
          <w:color w:val="000000" w:themeColor="text1"/>
          <w:u w:val="single"/>
        </w:rPr>
        <w:t xml:space="preserve">that the Artemis Accords enable </w:t>
      </w:r>
      <w:r w:rsidRPr="00355308">
        <w:rPr>
          <w:b/>
          <w:bCs/>
          <w:color w:val="000000" w:themeColor="text1"/>
          <w:highlight w:val="green"/>
          <w:u w:val="single"/>
        </w:rPr>
        <w:t>could</w:t>
      </w:r>
      <w:r w:rsidRPr="00355308">
        <w:rPr>
          <w:color w:val="000000" w:themeColor="text1"/>
          <w:u w:val="single"/>
        </w:rPr>
        <w:t xml:space="preserve"> readily </w:t>
      </w:r>
      <w:r w:rsidRPr="00355308">
        <w:rPr>
          <w:b/>
          <w:bCs/>
          <w:color w:val="000000" w:themeColor="text1"/>
          <w:highlight w:val="green"/>
          <w:u w:val="single"/>
        </w:rPr>
        <w:t>be converted for belligerent purposes</w:t>
      </w:r>
      <w:r w:rsidRPr="00355308">
        <w:rPr>
          <w:color w:val="000000" w:themeColor="text1"/>
          <w:sz w:val="14"/>
        </w:rPr>
        <w:t xml:space="preserve">.119 This would both violate international law and threaten national security. Despite these inherent dangers, </w:t>
      </w:r>
      <w:r w:rsidRPr="00355308">
        <w:rPr>
          <w:color w:val="000000" w:themeColor="text1"/>
          <w:u w:val="single"/>
        </w:rPr>
        <w:t xml:space="preserve">the </w:t>
      </w:r>
      <w:r w:rsidRPr="00355308">
        <w:rPr>
          <w:b/>
          <w:bCs/>
          <w:color w:val="000000" w:themeColor="text1"/>
          <w:highlight w:val="green"/>
          <w:u w:val="single"/>
        </w:rPr>
        <w:t>Trump</w:t>
      </w:r>
      <w:r w:rsidRPr="00355308">
        <w:rPr>
          <w:color w:val="000000" w:themeColor="text1"/>
          <w:u w:val="single"/>
        </w:rPr>
        <w:t xml:space="preserve"> Administration has </w:t>
      </w:r>
      <w:r w:rsidRPr="00355308">
        <w:rPr>
          <w:b/>
          <w:bCs/>
          <w:color w:val="000000" w:themeColor="text1"/>
          <w:highlight w:val="green"/>
          <w:u w:val="single"/>
        </w:rPr>
        <w:t>maintained a bellicose rhetoric</w:t>
      </w:r>
      <w:r w:rsidRPr="00355308">
        <w:rPr>
          <w:color w:val="000000" w:themeColor="text1"/>
          <w:u w:val="single"/>
        </w:rPr>
        <w:t xml:space="preserve"> on its space policy</w:t>
      </w:r>
      <w:r w:rsidRPr="00355308">
        <w:rPr>
          <w:color w:val="000000" w:themeColor="text1"/>
          <w:sz w:val="14"/>
        </w:rPr>
        <w:t xml:space="preserve">.120 Although American technology and investments surpass those of Russia and China, </w:t>
      </w:r>
      <w:r w:rsidRPr="00355308">
        <w:rPr>
          <w:color w:val="000000" w:themeColor="text1"/>
          <w:u w:val="single"/>
        </w:rPr>
        <w:t xml:space="preserve">such rhetoric serves </w:t>
      </w:r>
      <w:r w:rsidRPr="00355308">
        <w:rPr>
          <w:b/>
          <w:bCs/>
          <w:color w:val="000000" w:themeColor="text1"/>
          <w:highlight w:val="green"/>
          <w:u w:val="single"/>
        </w:rPr>
        <w:t>to inflame</w:t>
      </w:r>
      <w:r w:rsidRPr="00355308">
        <w:rPr>
          <w:color w:val="000000" w:themeColor="text1"/>
          <w:highlight w:val="green"/>
          <w:u w:val="single"/>
        </w:rPr>
        <w:t xml:space="preserve"> </w:t>
      </w:r>
      <w:r w:rsidRPr="00355308">
        <w:rPr>
          <w:color w:val="000000" w:themeColor="text1"/>
          <w:u w:val="single"/>
        </w:rPr>
        <w:t xml:space="preserve">already </w:t>
      </w:r>
      <w:r w:rsidRPr="00355308">
        <w:rPr>
          <w:b/>
          <w:bCs/>
          <w:color w:val="000000" w:themeColor="text1"/>
          <w:highlight w:val="green"/>
          <w:u w:val="single"/>
        </w:rPr>
        <w:t>tense relations.</w:t>
      </w:r>
      <w:r w:rsidRPr="00355308">
        <w:rPr>
          <w:color w:val="000000" w:themeColor="text1"/>
          <w:highlight w:val="green"/>
          <w:u w:val="single"/>
        </w:rPr>
        <w:t xml:space="preserve"> </w:t>
      </w:r>
      <w:r w:rsidRPr="00355308">
        <w:rPr>
          <w:b/>
          <w:bCs/>
          <w:color w:val="000000" w:themeColor="text1"/>
          <w:highlight w:val="green"/>
          <w:u w:val="single"/>
        </w:rPr>
        <w:t>Russia and China are</w:t>
      </w:r>
      <w:r w:rsidRPr="00355308">
        <w:rPr>
          <w:color w:val="000000" w:themeColor="text1"/>
          <w:highlight w:val="green"/>
          <w:u w:val="single"/>
        </w:rPr>
        <w:t xml:space="preserve"> </w:t>
      </w:r>
      <w:r w:rsidRPr="00355308">
        <w:rPr>
          <w:color w:val="000000" w:themeColor="text1"/>
          <w:u w:val="single"/>
        </w:rPr>
        <w:t xml:space="preserve">each </w:t>
      </w:r>
      <w:r w:rsidRPr="00355308">
        <w:rPr>
          <w:b/>
          <w:bCs/>
          <w:color w:val="000000" w:themeColor="text1"/>
          <w:highlight w:val="green"/>
          <w:u w:val="single"/>
        </w:rPr>
        <w:t>pursuing</w:t>
      </w:r>
      <w:r w:rsidRPr="00355308">
        <w:rPr>
          <w:color w:val="000000" w:themeColor="text1"/>
          <w:u w:val="single"/>
        </w:rPr>
        <w:t xml:space="preserve"> their own space </w:t>
      </w:r>
      <w:r w:rsidRPr="00355308">
        <w:rPr>
          <w:b/>
          <w:bCs/>
          <w:color w:val="000000" w:themeColor="text1"/>
          <w:highlight w:val="green"/>
          <w:u w:val="single"/>
        </w:rPr>
        <w:t>programs which threaten national security</w:t>
      </w:r>
      <w:r w:rsidRPr="00355308">
        <w:rPr>
          <w:color w:val="000000" w:themeColor="text1"/>
          <w:u w:val="single"/>
        </w:rPr>
        <w:t xml:space="preserve"> interests</w:t>
      </w:r>
      <w:r w:rsidRPr="00355308">
        <w:rPr>
          <w:color w:val="000000" w:themeColor="text1"/>
          <w:sz w:val="14"/>
        </w:rPr>
        <w:t xml:space="preserve">, but the United States has engaged neither in Artemis Accords diplomacy.121 A. Violations of International Law? </w:t>
      </w:r>
      <w:r w:rsidRPr="00355308">
        <w:rPr>
          <w:b/>
          <w:bCs/>
          <w:color w:val="000000" w:themeColor="text1"/>
          <w:highlight w:val="green"/>
          <w:u w:val="single"/>
        </w:rPr>
        <w:t>At best</w:t>
      </w:r>
      <w:r w:rsidRPr="00355308">
        <w:rPr>
          <w:color w:val="000000" w:themeColor="text1"/>
          <w:u w:val="single"/>
        </w:rPr>
        <w:t xml:space="preserve">, future Artemis Accords agreements </w:t>
      </w:r>
      <w:r w:rsidRPr="00355308">
        <w:rPr>
          <w:b/>
          <w:bCs/>
          <w:color w:val="000000" w:themeColor="text1"/>
          <w:highlight w:val="green"/>
          <w:u w:val="single"/>
        </w:rPr>
        <w:t xml:space="preserve">exist in a </w:t>
      </w:r>
      <w:r w:rsidRPr="00355308">
        <w:rPr>
          <w:b/>
          <w:bCs/>
          <w:color w:val="000000" w:themeColor="text1"/>
          <w:highlight w:val="green"/>
          <w:u w:val="single"/>
        </w:rPr>
        <w:lastRenderedPageBreak/>
        <w:t>gray area</w:t>
      </w:r>
      <w:r w:rsidRPr="00355308">
        <w:rPr>
          <w:color w:val="000000" w:themeColor="text1"/>
          <w:highlight w:val="green"/>
          <w:u w:val="single"/>
        </w:rPr>
        <w:t xml:space="preserve"> </w:t>
      </w:r>
      <w:r w:rsidRPr="00355308">
        <w:rPr>
          <w:color w:val="000000" w:themeColor="text1"/>
          <w:u w:val="single"/>
        </w:rPr>
        <w:t>of international law. After all, the Moon Treaty failed to update and clarify the gaps in the OST on space exploration and resource exploitation by non-state actors</w:t>
      </w:r>
      <w:r w:rsidRPr="00355308">
        <w:rPr>
          <w:color w:val="000000" w:themeColor="text1"/>
          <w:sz w:val="14"/>
        </w:rPr>
        <w:t xml:space="preserve">. The Space Act and the Artemis Accords together represent American state practice and </w:t>
      </w:r>
      <w:proofErr w:type="spellStart"/>
      <w:r w:rsidRPr="00355308">
        <w:rPr>
          <w:color w:val="000000" w:themeColor="text1"/>
          <w:sz w:val="14"/>
        </w:rPr>
        <w:t>opinio</w:t>
      </w:r>
      <w:proofErr w:type="spellEnd"/>
      <w:r w:rsidRPr="00355308">
        <w:rPr>
          <w:color w:val="000000" w:themeColor="text1"/>
          <w:sz w:val="14"/>
        </w:rPr>
        <w:t xml:space="preserve"> juris as to the meaning of the OST. At worst, the Trump Administration would be blatantly and knowingly violating international law, in particular the ban on national appropriation. Certainly, </w:t>
      </w:r>
      <w:r w:rsidRPr="00355308">
        <w:rPr>
          <w:color w:val="000000" w:themeColor="text1"/>
          <w:u w:val="single"/>
        </w:rPr>
        <w:t xml:space="preserve">the Artemis Accords </w:t>
      </w:r>
      <w:r w:rsidRPr="00355308">
        <w:rPr>
          <w:b/>
          <w:bCs/>
          <w:color w:val="000000" w:themeColor="text1"/>
          <w:highlight w:val="green"/>
          <w:u w:val="single"/>
        </w:rPr>
        <w:t>signal a willingness to push i</w:t>
      </w:r>
      <w:r w:rsidRPr="00355308">
        <w:rPr>
          <w:color w:val="000000" w:themeColor="text1"/>
          <w:u w:val="single"/>
        </w:rPr>
        <w:t xml:space="preserve">nternational </w:t>
      </w:r>
      <w:r w:rsidRPr="00355308">
        <w:rPr>
          <w:b/>
          <w:bCs/>
          <w:color w:val="000000" w:themeColor="text1"/>
          <w:highlight w:val="green"/>
          <w:u w:val="single"/>
        </w:rPr>
        <w:t>law to the limit</w:t>
      </w:r>
      <w:r w:rsidRPr="00355308">
        <w:rPr>
          <w:color w:val="000000" w:themeColor="text1"/>
          <w:u w:val="single"/>
        </w:rPr>
        <w:t>, if not to step over the line. In addition to potentially violating the OST</w:t>
      </w:r>
      <w:r w:rsidRPr="00355308">
        <w:rPr>
          <w:color w:val="000000" w:themeColor="text1"/>
          <w:sz w:val="14"/>
        </w:rPr>
        <w: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w:t>
      </w:r>
      <w:r w:rsidRPr="00355308">
        <w:rPr>
          <w:color w:val="000000" w:themeColor="text1"/>
          <w:u w:val="single"/>
        </w:rPr>
        <w:t xml:space="preserve">, the United States appears ready to create bilateral, inter-se agreements every time it signs an Artemis Accords agreement. </w:t>
      </w:r>
      <w:r w:rsidRPr="00355308">
        <w:rPr>
          <w:b/>
          <w:bCs/>
          <w:color w:val="000000" w:themeColor="text1"/>
          <w:highlight w:val="green"/>
          <w:u w:val="single"/>
        </w:rPr>
        <w:t>Because Article II</w:t>
      </w:r>
      <w:r w:rsidRPr="00355308">
        <w:rPr>
          <w:color w:val="000000" w:themeColor="text1"/>
          <w:highlight w:val="green"/>
          <w:u w:val="single"/>
        </w:rPr>
        <w:t xml:space="preserve"> </w:t>
      </w:r>
      <w:r w:rsidRPr="00355308">
        <w:rPr>
          <w:color w:val="000000" w:themeColor="text1"/>
          <w:u w:val="single"/>
        </w:rPr>
        <w:t xml:space="preserve">of the OST clearly </w:t>
      </w:r>
      <w:r w:rsidRPr="00355308">
        <w:rPr>
          <w:b/>
          <w:bCs/>
          <w:color w:val="000000" w:themeColor="text1"/>
          <w:highlight w:val="green"/>
          <w:u w:val="single"/>
        </w:rPr>
        <w:t>bans national appropriation, licensing non-state actors</w:t>
      </w:r>
      <w:r w:rsidRPr="00355308">
        <w:rPr>
          <w:color w:val="000000" w:themeColor="text1"/>
          <w:u w:val="single"/>
        </w:rPr>
        <w:t xml:space="preserve"> to create mining colonies on the Moon in safety zones </w:t>
      </w:r>
      <w:r w:rsidRPr="00355308">
        <w:rPr>
          <w:b/>
          <w:bCs/>
          <w:color w:val="000000" w:themeColor="text1"/>
          <w:highlight w:val="green"/>
          <w:u w:val="single"/>
        </w:rPr>
        <w:t>verges on appropriation</w:t>
      </w:r>
      <w:r w:rsidRPr="00355308">
        <w:rPr>
          <w:color w:val="000000" w:themeColor="text1"/>
          <w:u w:val="single"/>
        </w:rPr>
        <w:t>, especially when coupled with Article VI’s responsibility clause based on national activity.</w:t>
      </w:r>
      <w:r w:rsidRPr="00355308">
        <w:rPr>
          <w:color w:val="000000" w:themeColor="text1"/>
          <w:sz w:val="14"/>
        </w:rPr>
        <w:t xml:space="preserve">125 Overall, the Administration advances on very uneven legal footing, which is further </w:t>
      </w:r>
      <w:r w:rsidRPr="00355308">
        <w:rPr>
          <w:b/>
          <w:bCs/>
          <w:color w:val="000000" w:themeColor="text1"/>
          <w:highlight w:val="green"/>
          <w:u w:val="single"/>
        </w:rPr>
        <w:t>compounded by</w:t>
      </w:r>
      <w:r w:rsidRPr="00355308">
        <w:rPr>
          <w:color w:val="000000" w:themeColor="text1"/>
          <w:u w:val="single"/>
        </w:rPr>
        <w:t xml:space="preserve"> the fact that </w:t>
      </w:r>
      <w:r w:rsidRPr="00355308">
        <w:rPr>
          <w:b/>
          <w:bCs/>
          <w:color w:val="000000" w:themeColor="text1"/>
          <w:highlight w:val="green"/>
          <w:u w:val="single"/>
        </w:rPr>
        <w:t>space tech</w:t>
      </w:r>
      <w:r w:rsidRPr="00355308">
        <w:rPr>
          <w:color w:val="000000" w:themeColor="text1"/>
          <w:u w:val="single"/>
        </w:rPr>
        <w:t xml:space="preserve">nologies </w:t>
      </w:r>
      <w:r w:rsidRPr="00355308">
        <w:rPr>
          <w:b/>
          <w:bCs/>
          <w:color w:val="000000" w:themeColor="text1"/>
          <w:highlight w:val="green"/>
          <w:u w:val="single"/>
        </w:rPr>
        <w:t>are</w:t>
      </w:r>
      <w:r w:rsidRPr="00355308">
        <w:rPr>
          <w:color w:val="000000" w:themeColor="text1"/>
          <w:u w:val="single"/>
        </w:rPr>
        <w:t xml:space="preserve"> inherently </w:t>
      </w:r>
      <w:r w:rsidRPr="00355308">
        <w:rPr>
          <w:b/>
          <w:bCs/>
          <w:color w:val="000000" w:themeColor="text1"/>
          <w:highlight w:val="green"/>
          <w:u w:val="single"/>
        </w:rPr>
        <w:t>dual purpose</w:t>
      </w:r>
      <w:r w:rsidRPr="00355308">
        <w:rPr>
          <w:color w:val="000000" w:themeColor="text1"/>
          <w:u w:val="single"/>
        </w:rPr>
        <w:t>.</w:t>
      </w:r>
      <w:r w:rsidRPr="00355308">
        <w:rPr>
          <w:color w:val="000000" w:themeColor="text1"/>
          <w:sz w:val="14"/>
        </w:rPr>
        <w:t xml:space="preserve"> B. Dual Purpose Any technology – from rocketry, to satellites, to mining equipment – introduced into space is inherently dual purpose. </w:t>
      </w:r>
      <w:r w:rsidRPr="00355308">
        <w:rPr>
          <w:color w:val="000000" w:themeColor="text1"/>
          <w:u w:val="single"/>
        </w:rPr>
        <w:t>That is, it may readily be converted to military uses</w:t>
      </w:r>
      <w:r w:rsidRPr="00355308">
        <w:rPr>
          <w:color w:val="000000" w:themeColor="text1"/>
          <w:sz w:val="14"/>
        </w:rPr>
        <w:t xml:space="preserve">. The OST makes clear that nuclear weapons are prohibited in space. It also completely demilitarizes the Moon, under Article IV.126 </w:t>
      </w:r>
      <w:r w:rsidRPr="00355308">
        <w:rPr>
          <w:color w:val="000000" w:themeColor="text1"/>
          <w:u w:val="single"/>
        </w:rPr>
        <w:t xml:space="preserve">However, military </w:t>
      </w:r>
      <w:r w:rsidRPr="00355308">
        <w:rPr>
          <w:b/>
          <w:bCs/>
          <w:color w:val="000000" w:themeColor="text1"/>
          <w:u w:val="single"/>
        </w:rPr>
        <w:t>personal may</w:t>
      </w:r>
      <w:r w:rsidRPr="00355308">
        <w:rPr>
          <w:color w:val="000000" w:themeColor="text1"/>
          <w:u w:val="single"/>
        </w:rPr>
        <w:t xml:space="preserve"> </w:t>
      </w:r>
      <w:r w:rsidRPr="00355308">
        <w:rPr>
          <w:b/>
          <w:bCs/>
          <w:color w:val="000000" w:themeColor="text1"/>
          <w:u w:val="single"/>
        </w:rPr>
        <w:t>participate in</w:t>
      </w:r>
      <w:r w:rsidRPr="00355308">
        <w:rPr>
          <w:color w:val="000000" w:themeColor="text1"/>
          <w:u w:val="single"/>
        </w:rPr>
        <w:t xml:space="preserve"> scientific research or other peaceful purposes – i.e., </w:t>
      </w:r>
      <w:r w:rsidRPr="00355308">
        <w:rPr>
          <w:b/>
          <w:bCs/>
          <w:color w:val="000000" w:themeColor="text1"/>
          <w:u w:val="single"/>
        </w:rPr>
        <w:t>commercial ones</w:t>
      </w:r>
      <w:r w:rsidRPr="00355308">
        <w:rPr>
          <w:color w:val="000000" w:themeColor="text1"/>
          <w:sz w:val="14"/>
        </w:rPr>
        <w:t xml:space="preserve">.127 Hence, from a national security standpoint it would be legal for other rival nations, namely Russia and China, to create lunar bases or asteroid mines. But </w:t>
      </w:r>
      <w:r w:rsidRPr="00355308">
        <w:rPr>
          <w:b/>
          <w:bCs/>
          <w:color w:val="000000" w:themeColor="text1"/>
          <w:highlight w:val="green"/>
          <w:u w:val="single"/>
        </w:rPr>
        <w:t>should conflict arise, such tech</w:t>
      </w:r>
      <w:r w:rsidRPr="00355308">
        <w:rPr>
          <w:color w:val="000000" w:themeColor="text1"/>
          <w:u w:val="single"/>
        </w:rPr>
        <w:t xml:space="preserve">nology and infrastructure could readily </w:t>
      </w:r>
      <w:r w:rsidRPr="00355308">
        <w:rPr>
          <w:b/>
          <w:bCs/>
          <w:color w:val="000000" w:themeColor="text1"/>
          <w:highlight w:val="green"/>
          <w:u w:val="single"/>
        </w:rPr>
        <w:t>be turned hostile</w:t>
      </w:r>
      <w:r w:rsidRPr="00355308">
        <w:rPr>
          <w:color w:val="000000" w:themeColor="text1"/>
          <w:highlight w:val="green"/>
          <w:u w:val="single"/>
        </w:rPr>
        <w:t xml:space="preserve"> </w:t>
      </w:r>
      <w:r w:rsidRPr="00355308">
        <w:rPr>
          <w:color w:val="000000" w:themeColor="text1"/>
          <w:u w:val="single"/>
        </w:rPr>
        <w:t xml:space="preserve">and harnessed against American infrastructure in space. </w:t>
      </w:r>
      <w:r w:rsidRPr="00355308">
        <w:rPr>
          <w:b/>
          <w:bCs/>
          <w:color w:val="000000" w:themeColor="text1"/>
          <w:highlight w:val="green"/>
          <w:u w:val="single"/>
        </w:rPr>
        <w:t>This is troubling because for</w:t>
      </w:r>
      <w:r w:rsidRPr="00355308">
        <w:rPr>
          <w:color w:val="000000" w:themeColor="text1"/>
          <w:highlight w:val="green"/>
          <w:u w:val="single"/>
        </w:rPr>
        <w:t xml:space="preserve"> </w:t>
      </w:r>
      <w:r w:rsidRPr="00355308">
        <w:rPr>
          <w:color w:val="000000" w:themeColor="text1"/>
          <w:u w:val="single"/>
        </w:rPr>
        <w:t xml:space="preserve">a country like </w:t>
      </w:r>
      <w:r w:rsidRPr="00355308">
        <w:rPr>
          <w:b/>
          <w:bCs/>
          <w:color w:val="000000" w:themeColor="text1"/>
          <w:highlight w:val="green"/>
          <w:u w:val="single"/>
        </w:rPr>
        <w:t>China there is no</w:t>
      </w:r>
      <w:r w:rsidRPr="00355308">
        <w:rPr>
          <w:color w:val="000000" w:themeColor="text1"/>
          <w:u w:val="single"/>
        </w:rPr>
        <w:t xml:space="preserve"> obvious </w:t>
      </w:r>
      <w:r w:rsidRPr="00355308">
        <w:rPr>
          <w:b/>
          <w:bCs/>
          <w:color w:val="000000" w:themeColor="text1"/>
          <w:highlight w:val="green"/>
          <w:u w:val="single"/>
        </w:rPr>
        <w:t>distinction between public and private</w:t>
      </w:r>
      <w:r w:rsidRPr="00355308">
        <w:rPr>
          <w:color w:val="000000" w:themeColor="text1"/>
          <w:highlight w:val="green"/>
          <w:u w:val="single"/>
        </w:rPr>
        <w:t xml:space="preserve"> </w:t>
      </w:r>
      <w:r w:rsidRPr="00355308">
        <w:rPr>
          <w:color w:val="000000" w:themeColor="text1"/>
          <w:u w:val="single"/>
        </w:rPr>
        <w:t>industry</w:t>
      </w:r>
      <w:r w:rsidRPr="00355308">
        <w:rPr>
          <w:color w:val="000000" w:themeColor="text1"/>
          <w:sz w:val="14"/>
        </w:rPr>
        <w:t>.128 And from China’s perspective, NASA is still teaming up with SpaceX in public-private partnerships and the DoD has many of similar agreements as well. In fact, in its 2020 Defense Space Strategy, the DoD proclaimed its eagerness to “[l]</w:t>
      </w:r>
      <w:proofErr w:type="spellStart"/>
      <w:r w:rsidRPr="00355308">
        <w:rPr>
          <w:color w:val="000000" w:themeColor="text1"/>
          <w:sz w:val="14"/>
        </w:rPr>
        <w:t>everage</w:t>
      </w:r>
      <w:proofErr w:type="spellEnd"/>
      <w:r w:rsidRPr="00355308">
        <w:rPr>
          <w:color w:val="000000" w:themeColor="text1"/>
          <w:sz w:val="14"/>
        </w:rPr>
        <w:t xml:space="preserve"> commercial technological advancements and acquisition processes.”129 </w:t>
      </w:r>
      <w:r w:rsidRPr="00355308">
        <w:rPr>
          <w:color w:val="000000" w:themeColor="text1"/>
          <w:u w:val="single"/>
        </w:rPr>
        <w:t>An incident with Russia highlights the dangers of dual-purpose space technologies.</w:t>
      </w:r>
      <w:r w:rsidRPr="00355308">
        <w:rPr>
          <w:color w:val="000000" w:themeColor="text1"/>
          <w:sz w:val="14"/>
        </w:rPr>
        <w:t xml:space="preserve"> On November 26, 2019, Russia launched what appeared to be a single satellite.130 Eleven days later the single satellite “birthed” a second.131 In mid-January the pair floated near KH-11, a multi-billion- dollar U.S. military reconnaissance satellite. The United States complained to Moscow, which moved the satellites away from KH-11. However, on July 15, 2020, the “birthed” satellite launched a missile into outer space. This is the first time the United States has alleged a space-based anti-satellite missile test.132 </w:t>
      </w:r>
      <w:r w:rsidRPr="00355308">
        <w:rPr>
          <w:color w:val="000000" w:themeColor="text1"/>
          <w:u w:val="single"/>
        </w:rPr>
        <w:t xml:space="preserve">Although Russia claimed that the satellites are peaceful, it proved that even a so-called peaceful satellite could be secretly armed with military capabilities. </w:t>
      </w:r>
      <w:r w:rsidRPr="00355308">
        <w:rPr>
          <w:color w:val="000000" w:themeColor="text1"/>
          <w:sz w:val="14"/>
        </w:rPr>
        <w:t xml:space="preserve">Ironically, in a speech that same day to his counterparts in Brazil, India, China, and South Africa, Dmitry Rogozin, head of Russia’s space program, called for a “space free of weapons of any type, to keep it fit for long-term and sustainable use as it is today.”133 It requires little imagination to envision a Chinese or Russian base on the Moon doubling as a commercial mining post and as a secret military garrison. After all, when the Soviets feared American ICBM superiority and a first-strike capability in the early 1960s they chose to place missiles in Cuba.134 Nowadays, a similar dynamic exists, with the US enjoying a comparable advantage. C. Bellicose American Rhetoric </w:t>
      </w:r>
      <w:proofErr w:type="gramStart"/>
      <w:r w:rsidRPr="00355308">
        <w:rPr>
          <w:color w:val="000000" w:themeColor="text1"/>
          <w:u w:val="single"/>
        </w:rPr>
        <w:t>The</w:t>
      </w:r>
      <w:proofErr w:type="gramEnd"/>
      <w:r w:rsidRPr="00355308">
        <w:rPr>
          <w:color w:val="000000" w:themeColor="text1"/>
          <w:u w:val="single"/>
        </w:rPr>
        <w:t xml:space="preserve"> Trump Administration has provided mixed signals to rivals about American intentions in outer space</w:t>
      </w:r>
      <w:r w:rsidRPr="00355308">
        <w:rPr>
          <w:color w:val="000000" w:themeColor="text1"/>
          <w:sz w:val="14"/>
        </w:rPr>
        <w:t xml:space="preserve">. In 2017, Vice President Mike Pence declared that “America must be as dominant in the heavens as it is on Earth.”135 Citing the fear that Sputnik instilled in Americans, Pence later warned that Russia and China were racing to pass the United States in space technology, especially with respect to the military.136 </w:t>
      </w:r>
      <w:r w:rsidRPr="00355308">
        <w:rPr>
          <w:color w:val="000000" w:themeColor="text1"/>
          <w:u w:val="single"/>
        </w:rPr>
        <w:t>In its 2020 Defense Space Strategy, the DoD pronounced, “China and Russia present the greatest strategic threat due to their development, testing, and deployment of counterspace capabilities and their associated military doctrine for employment in conflict extending to space</w:t>
      </w:r>
      <w:r w:rsidRPr="00355308">
        <w:rPr>
          <w:color w:val="000000" w:themeColor="text1"/>
          <w:sz w:val="14"/>
        </w:rPr>
        <w:t xml:space="preserve">.”137 More modestly, however, Stephen </w:t>
      </w:r>
      <w:proofErr w:type="spellStart"/>
      <w:r w:rsidRPr="00355308">
        <w:rPr>
          <w:color w:val="000000" w:themeColor="text1"/>
          <w:sz w:val="14"/>
        </w:rPr>
        <w:t>Kitay</w:t>
      </w:r>
      <w:proofErr w:type="spellEnd"/>
      <w:r w:rsidRPr="00355308">
        <w:rPr>
          <w:color w:val="000000" w:themeColor="text1"/>
          <w:sz w:val="14"/>
        </w:rPr>
        <w:t xml:space="preserve">, Deputy Assistant Secretary of Defense for Space Policy, made clear that the United States is still superior in space capabilities; however, the gap is rapidly diminishing.138 Still, this rhetoric is somewhat misleading. American public investment in space dwarfs Russian and Chinese investments combined: in 2018, the United States invested $41 billion whereas China invested $5.8 billion, and Russia invested $4.2 billion.139 Moreover, this spending does not account for private investment in space. Unfortunately, this author has been unable to procure aggregate data on total U.S. private investment. However, for reference, Jeff Bezos has claimed he invests $1 billion each year of Amazon stock to finance Blue Origins.140 Elon Musk spent $100 million to found SpaceX in 2002.141 In 2019, the company raised $1.33 billion in three rounds of funding.142 Additionally, SpaceX has estimated its broadband satellite project, </w:t>
      </w:r>
      <w:proofErr w:type="spellStart"/>
      <w:r w:rsidRPr="00355308">
        <w:rPr>
          <w:color w:val="000000" w:themeColor="text1"/>
          <w:sz w:val="14"/>
        </w:rPr>
        <w:t>Starlink</w:t>
      </w:r>
      <w:proofErr w:type="spellEnd"/>
      <w:r w:rsidRPr="00355308">
        <w:rPr>
          <w:color w:val="000000" w:themeColor="text1"/>
          <w:sz w:val="14"/>
        </w:rPr>
        <w:t xml:space="preserve">, will cost at least $10 billion to build and deploy.143 Finally, Bryce Technology reported that start up space ventures raised $5.7 billion in funding in 2019.144 Whatever the total number is, it is quite large and likely in the tens of billions a year. Russia and China simply do not have the same level of private investment. </w:t>
      </w:r>
      <w:r w:rsidRPr="00355308">
        <w:rPr>
          <w:color w:val="000000" w:themeColor="text1"/>
          <w:u w:val="single"/>
        </w:rPr>
        <w:t xml:space="preserve">This is not to say that the Administration is wrong for taking foreign threats in outer space seriously. It should, precisely </w:t>
      </w:r>
      <w:r w:rsidRPr="00355308">
        <w:rPr>
          <w:b/>
          <w:bCs/>
          <w:color w:val="000000" w:themeColor="text1"/>
          <w:highlight w:val="green"/>
          <w:u w:val="single"/>
        </w:rPr>
        <w:t>because the Russians and Chinese take these threats seriously</w:t>
      </w:r>
      <w:r w:rsidRPr="00355308">
        <w:rPr>
          <w:color w:val="000000" w:themeColor="text1"/>
          <w:u w:val="single"/>
        </w:rPr>
        <w:t xml:space="preserve">. The </w:t>
      </w:r>
      <w:r w:rsidRPr="00355308">
        <w:rPr>
          <w:b/>
          <w:bCs/>
          <w:color w:val="000000" w:themeColor="text1"/>
          <w:highlight w:val="green"/>
          <w:u w:val="single"/>
        </w:rPr>
        <w:t>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w:t>
      </w:r>
      <w:r w:rsidRPr="00355308">
        <w:rPr>
          <w:b/>
          <w:bCs/>
          <w:color w:val="000000" w:themeColor="text1"/>
          <w:highlight w:val="green"/>
          <w:u w:val="single"/>
        </w:rPr>
        <w:t>should not</w:t>
      </w:r>
      <w:r w:rsidRPr="00355308">
        <w:rPr>
          <w:color w:val="000000" w:themeColor="text1"/>
          <w:u w:val="single"/>
        </w:rPr>
        <w:t xml:space="preserve">, however, </w:t>
      </w:r>
      <w:r w:rsidRPr="00355308">
        <w:rPr>
          <w:b/>
          <w:bCs/>
          <w:color w:val="000000" w:themeColor="text1"/>
          <w:highlight w:val="green"/>
          <w:u w:val="single"/>
        </w:rPr>
        <w:t>start a space race</w:t>
      </w:r>
      <w:r w:rsidRPr="00355308">
        <w:rPr>
          <w:color w:val="000000" w:themeColor="text1"/>
          <w:u w:val="single"/>
        </w:rPr>
        <w:t xml:space="preserve"> when it is already light years ahead of its rivals, </w:t>
      </w:r>
      <w:r w:rsidRPr="00355308">
        <w:rPr>
          <w:b/>
          <w:bCs/>
          <w:color w:val="000000" w:themeColor="text1"/>
          <w:highlight w:val="green"/>
          <w:u w:val="single"/>
        </w:rPr>
        <w:t>as this would</w:t>
      </w:r>
      <w:r w:rsidRPr="00355308">
        <w:rPr>
          <w:color w:val="000000" w:themeColor="text1"/>
          <w:highlight w:val="green"/>
          <w:u w:val="single"/>
        </w:rPr>
        <w:t xml:space="preserve"> </w:t>
      </w:r>
      <w:r w:rsidRPr="00355308">
        <w:rPr>
          <w:color w:val="000000" w:themeColor="text1"/>
          <w:u w:val="single"/>
        </w:rPr>
        <w:t xml:space="preserve">repeat the mistake of the first space race – </w:t>
      </w:r>
      <w:r w:rsidRPr="00355308">
        <w:rPr>
          <w:b/>
          <w:bCs/>
          <w:color w:val="000000" w:themeColor="text1"/>
          <w:highlight w:val="green"/>
          <w:u w:val="single"/>
        </w:rPr>
        <w:t>permit</w:t>
      </w:r>
      <w:r w:rsidRPr="00355308">
        <w:rPr>
          <w:color w:val="000000" w:themeColor="text1"/>
          <w:u w:val="single"/>
        </w:rPr>
        <w:t xml:space="preserve">ting </w:t>
      </w:r>
      <w:r w:rsidRPr="00355308">
        <w:rPr>
          <w:b/>
          <w:bCs/>
          <w:color w:val="000000" w:themeColor="text1"/>
          <w:highlight w:val="green"/>
          <w:u w:val="single"/>
        </w:rPr>
        <w:t>private industry</w:t>
      </w:r>
      <w:r w:rsidRPr="00355308">
        <w:rPr>
          <w:color w:val="000000" w:themeColor="text1"/>
          <w:u w:val="single"/>
        </w:rPr>
        <w:t xml:space="preserve">, which Eisenhower warned against, </w:t>
      </w:r>
      <w:r w:rsidRPr="00355308">
        <w:rPr>
          <w:b/>
          <w:bCs/>
          <w:color w:val="000000" w:themeColor="text1"/>
          <w:highlight w:val="green"/>
          <w:u w:val="single"/>
        </w:rPr>
        <w:t>to dictate</w:t>
      </w:r>
      <w:r w:rsidRPr="00355308">
        <w:rPr>
          <w:color w:val="000000" w:themeColor="text1"/>
          <w:highlight w:val="green"/>
          <w:u w:val="single"/>
        </w:rPr>
        <w:t xml:space="preserve"> </w:t>
      </w:r>
      <w:r w:rsidRPr="00355308">
        <w:rPr>
          <w:color w:val="000000" w:themeColor="text1"/>
          <w:u w:val="single"/>
        </w:rPr>
        <w:t xml:space="preserve">American </w:t>
      </w:r>
      <w:r w:rsidRPr="00355308">
        <w:rPr>
          <w:b/>
          <w:bCs/>
          <w:color w:val="000000" w:themeColor="text1"/>
          <w:highlight w:val="green"/>
          <w:u w:val="single"/>
        </w:rPr>
        <w:t>policy and</w:t>
      </w:r>
      <w:r w:rsidRPr="00355308">
        <w:rPr>
          <w:color w:val="000000" w:themeColor="text1"/>
          <w:highlight w:val="green"/>
          <w:u w:val="single"/>
        </w:rPr>
        <w:t xml:space="preserve"> </w:t>
      </w:r>
      <w:r w:rsidRPr="00355308">
        <w:rPr>
          <w:color w:val="000000" w:themeColor="text1"/>
          <w:u w:val="single"/>
        </w:rPr>
        <w:t xml:space="preserve">thereby </w:t>
      </w:r>
      <w:r w:rsidRPr="00355308">
        <w:rPr>
          <w:b/>
          <w:bCs/>
          <w:color w:val="000000" w:themeColor="text1"/>
          <w:highlight w:val="green"/>
          <w:u w:val="single"/>
        </w:rPr>
        <w:t>create a technocracy</w:t>
      </w:r>
      <w:r w:rsidRPr="00355308">
        <w:rPr>
          <w:color w:val="000000" w:themeColor="text1"/>
          <w:u w:val="single"/>
        </w:rPr>
        <w:t>.</w:t>
      </w:r>
      <w:r w:rsidRPr="00355308">
        <w:rPr>
          <w:color w:val="000000" w:themeColor="text1"/>
          <w:sz w:val="14"/>
        </w:rPr>
        <w:t xml:space="preserve">145 Naturally, this talk of competition begs the question, what do the Russians and Chinese </w:t>
      </w:r>
      <w:proofErr w:type="gramStart"/>
      <w:r w:rsidRPr="00355308">
        <w:rPr>
          <w:color w:val="000000" w:themeColor="text1"/>
          <w:sz w:val="14"/>
        </w:rPr>
        <w:t>actually want</w:t>
      </w:r>
      <w:proofErr w:type="gramEnd"/>
      <w:r w:rsidRPr="00355308">
        <w:rPr>
          <w:color w:val="000000" w:themeColor="text1"/>
          <w:sz w:val="14"/>
        </w:rPr>
        <w:t xml:space="preserve"> in </w:t>
      </w:r>
      <w:r w:rsidRPr="00355308">
        <w:rPr>
          <w:color w:val="000000" w:themeColor="text1"/>
          <w:sz w:val="14"/>
        </w:rPr>
        <w:lastRenderedPageBreak/>
        <w:t xml:space="preserve">outer space? D. Engagement with Russia and China? </w:t>
      </w:r>
      <w:proofErr w:type="spellStart"/>
      <w:r w:rsidRPr="00355308">
        <w:rPr>
          <w:color w:val="000000" w:themeColor="text1"/>
          <w:sz w:val="14"/>
        </w:rPr>
        <w:t>i</w:t>
      </w:r>
      <w:proofErr w:type="spellEnd"/>
      <w:r w:rsidRPr="00355308">
        <w:rPr>
          <w:color w:val="000000" w:themeColor="text1"/>
          <w:sz w:val="14"/>
        </w:rPr>
        <w:t xml:space="preserve">. Russia </w:t>
      </w:r>
      <w:proofErr w:type="spellStart"/>
      <w:r w:rsidRPr="00355308">
        <w:rPr>
          <w:b/>
          <w:bCs/>
          <w:color w:val="000000" w:themeColor="text1"/>
          <w:highlight w:val="green"/>
          <w:u w:val="single"/>
        </w:rPr>
        <w:t>Russia</w:t>
      </w:r>
      <w:proofErr w:type="spellEnd"/>
      <w:r w:rsidRPr="00355308">
        <w:rPr>
          <w:b/>
          <w:bCs/>
          <w:color w:val="000000" w:themeColor="text1"/>
          <w:highlight w:val="green"/>
          <w:u w:val="single"/>
        </w:rPr>
        <w:t xml:space="preserve"> has</w:t>
      </w:r>
      <w:r w:rsidRPr="00355308">
        <w:rPr>
          <w:color w:val="000000" w:themeColor="text1"/>
          <w:u w:val="single"/>
        </w:rPr>
        <w:t xml:space="preserve"> strongly </w:t>
      </w:r>
      <w:r w:rsidRPr="00355308">
        <w:rPr>
          <w:b/>
          <w:bCs/>
          <w:color w:val="000000" w:themeColor="text1"/>
          <w:highlight w:val="green"/>
          <w:u w:val="single"/>
        </w:rPr>
        <w:t>rejected the</w:t>
      </w:r>
      <w:r w:rsidRPr="00355308">
        <w:rPr>
          <w:color w:val="000000" w:themeColor="text1"/>
          <w:highlight w:val="green"/>
          <w:u w:val="single"/>
        </w:rPr>
        <w:t xml:space="preserve"> </w:t>
      </w:r>
      <w:r w:rsidRPr="00355308">
        <w:rPr>
          <w:color w:val="000000" w:themeColor="text1"/>
          <w:u w:val="single"/>
        </w:rPr>
        <w:t xml:space="preserve">Artemis </w:t>
      </w:r>
      <w:r w:rsidRPr="00355308">
        <w:rPr>
          <w:b/>
          <w:bCs/>
          <w:color w:val="000000" w:themeColor="text1"/>
          <w:highlight w:val="green"/>
          <w:u w:val="single"/>
        </w:rPr>
        <w:t>Accords as a violation of</w:t>
      </w:r>
      <w:r w:rsidRPr="00355308">
        <w:rPr>
          <w:color w:val="000000" w:themeColor="text1"/>
          <w:highlight w:val="green"/>
          <w:u w:val="single"/>
        </w:rPr>
        <w:t xml:space="preserve">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w:t>
      </w:r>
      <w:r w:rsidRPr="00355308">
        <w:rPr>
          <w:color w:val="000000" w:themeColor="text1"/>
          <w:u w:val="single"/>
        </w:rPr>
        <w:t>.146 After the United States excluded Russia from the Artemis Accords,</w:t>
      </w:r>
      <w:r w:rsidRPr="00355308">
        <w:rPr>
          <w:color w:val="000000" w:themeColor="text1"/>
          <w:sz w:val="14"/>
        </w:rPr>
        <w:t xml:space="preserve"> Dmitry Rogozin, Chief of </w:t>
      </w:r>
      <w:proofErr w:type="spellStart"/>
      <w:r w:rsidRPr="00355308">
        <w:rPr>
          <w:color w:val="000000" w:themeColor="text1"/>
          <w:sz w:val="14"/>
        </w:rPr>
        <w:t>Roscosmos</w:t>
      </w:r>
      <w:proofErr w:type="spellEnd"/>
      <w:r w:rsidRPr="00355308">
        <w:rPr>
          <w:color w:val="000000" w:themeColor="text1"/>
          <w:sz w:val="14"/>
        </w:rPr>
        <w:t xml:space="preserve">, fumed, </w:t>
      </w:r>
      <w:r w:rsidRPr="00355308">
        <w:rPr>
          <w:color w:val="000000" w:themeColor="text1"/>
          <w:u w:val="single"/>
        </w:rPr>
        <w:t>“The principle of invasion is the same, whether it be the Moon or Iraq. The creation of a ‘coalition of the willing’ is initiated</w:t>
      </w:r>
      <w:r w:rsidRPr="00355308">
        <w:rPr>
          <w:color w:val="000000" w:themeColor="text1"/>
          <w:sz w:val="14"/>
        </w:rPr>
        <w:t xml:space="preserve">. Only Iraq or Afghanistan will come out of this.”147 More recently, he called the Artemis Accords a “political project,” and compared it to NATO.148 When asked if Russia would partner with NASA on Artemis, Rogozin answered, “Frankly speaking, we are not interested in participating in such a project.”149 </w:t>
      </w:r>
      <w:r w:rsidRPr="00355308">
        <w:rPr>
          <w:b/>
          <w:bCs/>
          <w:color w:val="000000" w:themeColor="text1"/>
          <w:highlight w:val="green"/>
          <w:u w:val="single"/>
        </w:rPr>
        <w:t>Ominously</w:t>
      </w:r>
      <w:r w:rsidRPr="00355308">
        <w:rPr>
          <w:color w:val="000000" w:themeColor="text1"/>
          <w:u w:val="single"/>
        </w:rPr>
        <w:t xml:space="preserve">, Rogozin signaled </w:t>
      </w:r>
      <w:r w:rsidRPr="00355308">
        <w:rPr>
          <w:b/>
          <w:bCs/>
          <w:color w:val="000000" w:themeColor="text1"/>
          <w:highlight w:val="green"/>
          <w:u w:val="single"/>
        </w:rPr>
        <w:t>a Russian shift towards partnering with the Chinese</w:t>
      </w:r>
      <w:r w:rsidRPr="00355308">
        <w:rPr>
          <w:color w:val="000000" w:themeColor="text1"/>
          <w:u w:val="single"/>
        </w:rPr>
        <w:t xml:space="preserve">, “We respect their results…[China] is definitely our partner.”150 In a sign </w:t>
      </w:r>
      <w:r w:rsidRPr="00355308">
        <w:rPr>
          <w:b/>
          <w:bCs/>
          <w:color w:val="000000" w:themeColor="text1"/>
          <w:highlight w:val="green"/>
          <w:u w:val="single"/>
        </w:rPr>
        <w:t>of how quickly this partnership is forming</w:t>
      </w:r>
      <w:r w:rsidRPr="00355308">
        <w:rPr>
          <w:color w:val="000000" w:themeColor="text1"/>
          <w:u w:val="single"/>
        </w:rPr>
        <w:t>,</w:t>
      </w:r>
      <w:r w:rsidRPr="00355308">
        <w:rPr>
          <w:color w:val="000000" w:themeColor="text1"/>
          <w:sz w:val="14"/>
        </w:rPr>
        <w:t xml:space="preserve"> just a few weeks later, Rogozin announced that he and the Director of the China National Space Administration, Zhang </w:t>
      </w:r>
      <w:proofErr w:type="spellStart"/>
      <w:r w:rsidRPr="00355308">
        <w:rPr>
          <w:color w:val="000000" w:themeColor="text1"/>
          <w:sz w:val="14"/>
        </w:rPr>
        <w:t>Kejian</w:t>
      </w:r>
      <w:proofErr w:type="spellEnd"/>
      <w:r w:rsidRPr="00355308">
        <w:rPr>
          <w:color w:val="000000" w:themeColor="text1"/>
          <w:sz w:val="14"/>
        </w:rPr>
        <w:t xml:space="preserve">, had agreed to “probably” build a lunar research base together.151 On March 9, 2021, </w:t>
      </w:r>
      <w:r w:rsidRPr="00355308">
        <w:rPr>
          <w:b/>
          <w:bCs/>
          <w:color w:val="000000" w:themeColor="text1"/>
          <w:highlight w:val="green"/>
          <w:u w:val="single"/>
        </w:rPr>
        <w:t>Russia and China</w:t>
      </w:r>
      <w:r w:rsidRPr="00355308">
        <w:rPr>
          <w:color w:val="000000" w:themeColor="text1"/>
          <w:highlight w:val="green"/>
          <w:u w:val="single"/>
        </w:rPr>
        <w:t xml:space="preserve"> </w:t>
      </w:r>
      <w:r w:rsidRPr="00355308">
        <w:rPr>
          <w:color w:val="000000" w:themeColor="text1"/>
          <w:u w:val="single"/>
        </w:rPr>
        <w:t xml:space="preserve">signed an agreement to </w:t>
      </w:r>
      <w:r w:rsidRPr="00355308">
        <w:rPr>
          <w:b/>
          <w:bCs/>
          <w:color w:val="000000" w:themeColor="text1"/>
          <w:highlight w:val="green"/>
          <w:u w:val="single"/>
        </w:rPr>
        <w:t>build</w:t>
      </w:r>
      <w:r w:rsidRPr="00355308">
        <w:rPr>
          <w:color w:val="000000" w:themeColor="text1"/>
          <w:u w:val="single"/>
        </w:rPr>
        <w:t xml:space="preserve"> </w:t>
      </w:r>
      <w:r w:rsidRPr="00355308">
        <w:rPr>
          <w:b/>
          <w:bCs/>
          <w:color w:val="000000" w:themeColor="text1"/>
          <w:highlight w:val="green"/>
          <w:u w:val="single"/>
        </w:rPr>
        <w:t>this base</w:t>
      </w:r>
      <w:r w:rsidRPr="00355308">
        <w:rPr>
          <w:color w:val="000000" w:themeColor="text1"/>
          <w:highlight w:val="green"/>
          <w:u w:val="single"/>
        </w:rPr>
        <w:t xml:space="preserve"> </w:t>
      </w:r>
      <w:r w:rsidRPr="00355308">
        <w:rPr>
          <w:color w:val="000000" w:themeColor="text1"/>
          <w:u w:val="single"/>
        </w:rPr>
        <w:t>together.152 This partnership is dripping with irony.</w:t>
      </w:r>
      <w:r w:rsidRPr="00355308">
        <w:rPr>
          <w:color w:val="000000" w:themeColor="text1"/>
          <w:sz w:val="14"/>
        </w:rPr>
        <w:t xml:space="preserve"> Recall that, in 2016, Russia issued a complaint about the Space Act before COPUOS.153 But that complaint walked a fine line and never directly claimed that American resource exploitation in space violated the OST.154 </w:t>
      </w:r>
      <w:r w:rsidRPr="00355308">
        <w:rPr>
          <w:color w:val="000000" w:themeColor="text1"/>
          <w:u w:val="single"/>
        </w:rPr>
        <w:t>Indeed, the Russians appeared more interested in signaling to the United States their interest in “discussing the possibility to reach uniform understanding of the status of resources and set forth the structure of the doctrine that would include safety and security aspects</w:t>
      </w:r>
      <w:r w:rsidRPr="00355308">
        <w:rPr>
          <w:color w:val="000000" w:themeColor="text1"/>
          <w:sz w:val="14"/>
        </w:rPr>
        <w:t xml:space="preserve">.”155 As discussed, the Russians care less about complying with international law than being able to shape it to suit their own interests. Though they may lack the level of investment and advanced technologies of the United States, they appear willing to join the Chinese who have a long-term plan to achieve space supremacy. </w:t>
      </w:r>
      <w:r w:rsidRPr="00355308">
        <w:rPr>
          <w:color w:val="000000" w:themeColor="text1"/>
          <w:u w:val="single"/>
        </w:rPr>
        <w:t xml:space="preserve">Of course, </w:t>
      </w:r>
      <w:r w:rsidRPr="00355308">
        <w:rPr>
          <w:b/>
          <w:bCs/>
          <w:color w:val="000000" w:themeColor="text1"/>
          <w:highlight w:val="green"/>
          <w:u w:val="single"/>
        </w:rPr>
        <w:t>the creation of Russo-Chinese partnership</w:t>
      </w:r>
      <w:r w:rsidRPr="00355308">
        <w:rPr>
          <w:color w:val="000000" w:themeColor="text1"/>
          <w:u w:val="single"/>
        </w:rPr>
        <w:t xml:space="preserve"> and system in space to challenge the Artemis Accords </w:t>
      </w:r>
      <w:r w:rsidRPr="00355308">
        <w:rPr>
          <w:b/>
          <w:bCs/>
          <w:color w:val="000000" w:themeColor="text1"/>
          <w:highlight w:val="green"/>
          <w:u w:val="single"/>
        </w:rPr>
        <w:t>would render</w:t>
      </w:r>
      <w:r w:rsidRPr="00355308">
        <w:rPr>
          <w:color w:val="000000" w:themeColor="text1"/>
          <w:highlight w:val="green"/>
          <w:u w:val="single"/>
        </w:rPr>
        <w:t xml:space="preserve"> </w:t>
      </w:r>
      <w:r w:rsidRPr="00355308">
        <w:rPr>
          <w:color w:val="000000" w:themeColor="text1"/>
          <w:u w:val="single"/>
        </w:rPr>
        <w:t xml:space="preserve">Rogozin’s </w:t>
      </w:r>
      <w:r w:rsidRPr="00355308">
        <w:rPr>
          <w:b/>
          <w:bCs/>
          <w:color w:val="000000" w:themeColor="text1"/>
          <w:highlight w:val="green"/>
          <w:u w:val="single"/>
        </w:rPr>
        <w:t>fear of NATO a self-fulfilling</w:t>
      </w:r>
      <w:r w:rsidRPr="00355308">
        <w:rPr>
          <w:color w:val="000000" w:themeColor="text1"/>
          <w:highlight w:val="green"/>
          <w:u w:val="single"/>
        </w:rPr>
        <w:t xml:space="preserve"> </w:t>
      </w:r>
      <w:r w:rsidRPr="00355308">
        <w:rPr>
          <w:color w:val="000000" w:themeColor="text1"/>
          <w:u w:val="single"/>
        </w:rPr>
        <w:t>prophecy</w:t>
      </w:r>
      <w:r w:rsidRPr="00355308">
        <w:rPr>
          <w:color w:val="000000" w:themeColor="text1"/>
          <w:sz w:val="14"/>
        </w:rPr>
        <w:t>.</w:t>
      </w:r>
    </w:p>
    <w:p w14:paraId="7372F5BA" w14:textId="77777777" w:rsidR="00826C08" w:rsidRPr="00355308" w:rsidRDefault="00826C08" w:rsidP="00826C08">
      <w:pPr>
        <w:pStyle w:val="Heading4"/>
        <w:rPr>
          <w:rFonts w:cs="Calibri"/>
          <w:color w:val="000000" w:themeColor="text1"/>
        </w:rPr>
      </w:pPr>
      <w:r w:rsidRPr="00355308">
        <w:rPr>
          <w:rFonts w:cs="Calibri"/>
          <w:color w:val="000000" w:themeColor="text1"/>
        </w:rPr>
        <w:t>A strong Sino-Russian alliance sets the stage for the replacement of the ILO and a new hegemonic era.</w:t>
      </w:r>
    </w:p>
    <w:p w14:paraId="1C49C3DA" w14:textId="77777777" w:rsidR="00826C08" w:rsidRPr="00355308" w:rsidRDefault="00826C08" w:rsidP="00826C08">
      <w:pPr>
        <w:rPr>
          <w:color w:val="000000" w:themeColor="text1"/>
        </w:rPr>
      </w:pPr>
      <w:r w:rsidRPr="00355308">
        <w:rPr>
          <w:rStyle w:val="Style13ptBold"/>
          <w:color w:val="000000" w:themeColor="text1"/>
        </w:rPr>
        <w:t xml:space="preserve">Kevin 3-25 </w:t>
      </w:r>
      <w:r w:rsidRPr="00355308">
        <w:rPr>
          <w:color w:val="000000" w:themeColor="text1"/>
        </w:rPr>
        <w:t>[Tony Kevin, Russia and China are sending Biden a message: don't judge us or try to change us. Those days are over, 3-25-</w:t>
      </w:r>
      <w:proofErr w:type="gramStart"/>
      <w:r w:rsidRPr="00355308">
        <w:rPr>
          <w:color w:val="000000" w:themeColor="text1"/>
        </w:rPr>
        <w:t>2021,Conversation</w:t>
      </w:r>
      <w:proofErr w:type="gramEnd"/>
      <w:r w:rsidRPr="00355308">
        <w:rPr>
          <w:color w:val="000000" w:themeColor="text1"/>
        </w:rPr>
        <w:t>,https://theconversation.com/russia-and-china-are-sending-biden-a-message-dont-judge-us-or-try-to-change-us-those-days-are-over-157771, 12-15-2021 amrita]</w:t>
      </w:r>
    </w:p>
    <w:p w14:paraId="54EB4F98" w14:textId="77777777" w:rsidR="00826C08" w:rsidRPr="00355308" w:rsidRDefault="00826C08" w:rsidP="00826C08">
      <w:pPr>
        <w:rPr>
          <w:color w:val="000000" w:themeColor="text1"/>
          <w:sz w:val="14"/>
        </w:rPr>
      </w:pPr>
      <w:r w:rsidRPr="00355308">
        <w:rPr>
          <w:color w:val="000000" w:themeColor="text1"/>
          <w:u w:val="single"/>
        </w:rPr>
        <w:t>Putin’s message to the new US president</w:t>
      </w:r>
      <w:r w:rsidRPr="00355308">
        <w:rPr>
          <w:color w:val="000000" w:themeColor="text1"/>
          <w:sz w:val="14"/>
        </w:rPr>
        <w:t xml:space="preserve"> </w:t>
      </w:r>
      <w:proofErr w:type="gramStart"/>
      <w:r w:rsidRPr="00355308">
        <w:rPr>
          <w:color w:val="000000" w:themeColor="text1"/>
          <w:sz w:val="14"/>
        </w:rPr>
        <w:t>The</w:t>
      </w:r>
      <w:proofErr w:type="gramEnd"/>
      <w:r w:rsidRPr="00355308">
        <w:rPr>
          <w:color w:val="000000" w:themeColor="text1"/>
          <w:sz w:val="14"/>
        </w:rPr>
        <w:t xml:space="preserve"> tense test of strength began when Biden was asked about Putin in an interview with ABC News’ George Stephanopoulos and agreed he was “a killer” and didn’t have a soul. He also said Putin will “pay a price” for his actions. Putin then took the unusual step of going on the state broadcaster VGTRK with a prepared five-minute statement in response to Biden</w:t>
      </w:r>
      <w:r w:rsidRPr="00355308">
        <w:rPr>
          <w:b/>
          <w:bCs/>
          <w:color w:val="000000" w:themeColor="text1"/>
          <w:sz w:val="14"/>
          <w:highlight w:val="green"/>
        </w:rPr>
        <w:t xml:space="preserve">. </w:t>
      </w:r>
      <w:r w:rsidRPr="00355308">
        <w:rPr>
          <w:b/>
          <w:bCs/>
          <w:color w:val="000000" w:themeColor="text1"/>
          <w:highlight w:val="green"/>
          <w:u w:val="single"/>
        </w:rPr>
        <w:t>In an unusually pointed manner, Puti</w:t>
      </w:r>
      <w:r w:rsidRPr="00355308">
        <w:rPr>
          <w:color w:val="000000" w:themeColor="text1"/>
          <w:u w:val="single"/>
        </w:rPr>
        <w:t xml:space="preserve">n recalled the US history of genocide of its Indigenous people, the cruel experience of slavery, the continuing repression of Black Americans today and the unprovoked US nuclear bombing of Hiroshima and Nagasaki in the second world war. He </w:t>
      </w:r>
      <w:r w:rsidRPr="00355308">
        <w:rPr>
          <w:b/>
          <w:bCs/>
          <w:color w:val="000000" w:themeColor="text1"/>
          <w:highlight w:val="green"/>
          <w:u w:val="single"/>
        </w:rPr>
        <w:t xml:space="preserve">suggested states should not judge others </w:t>
      </w:r>
      <w:r w:rsidRPr="00355308">
        <w:rPr>
          <w:b/>
          <w:bCs/>
          <w:color w:val="000000" w:themeColor="text1"/>
          <w:u w:val="single"/>
        </w:rPr>
        <w:t>by their own standards:</w:t>
      </w:r>
      <w:r w:rsidRPr="00355308">
        <w:rPr>
          <w:color w:val="000000" w:themeColor="text1"/>
          <w:u w:val="single"/>
        </w:rPr>
        <w:t xml:space="preserve"> Whatever you say about others is what you are yourself</w:t>
      </w:r>
      <w:r w:rsidRPr="00355308">
        <w:rPr>
          <w:color w:val="000000" w:themeColor="text1"/>
          <w:sz w:val="14"/>
        </w:rPr>
        <w:t xml:space="preserve">. Some American journalists and observers have reacted to this as “trolling”. It was not. It was the preamble to Putin’s most important message in years to what he called the American “establishment, the ruling class”. He said the US leadership is determined to have relations with Russia, but only “on its own terms”. </w:t>
      </w:r>
      <w:r w:rsidRPr="00355308">
        <w:rPr>
          <w:color w:val="000000" w:themeColor="text1"/>
          <w:u w:val="single"/>
        </w:rPr>
        <w:t xml:space="preserve">Although they think that we are the same as they are, we are different people. We have a different genetic, </w:t>
      </w:r>
      <w:proofErr w:type="gramStart"/>
      <w:r w:rsidRPr="00355308">
        <w:rPr>
          <w:color w:val="000000" w:themeColor="text1"/>
          <w:u w:val="single"/>
        </w:rPr>
        <w:t>cultural</w:t>
      </w:r>
      <w:proofErr w:type="gramEnd"/>
      <w:r w:rsidRPr="00355308">
        <w:rPr>
          <w:color w:val="000000" w:themeColor="text1"/>
          <w:u w:val="single"/>
        </w:rPr>
        <w:t xml:space="preserve"> and moral code.</w:t>
      </w:r>
      <w:r w:rsidRPr="00355308">
        <w:rPr>
          <w:color w:val="000000" w:themeColor="text1"/>
          <w:sz w:val="14"/>
        </w:rPr>
        <w:t xml:space="preserve"> But we know how to defend our own interests. And we will work with them, but in those areas in which we ourselves are interested, and on those conditions that we consider beneficial for ourselves. And they will have to reckon with it. They will have to reckon with this, despite all attempts to stop our development. </w:t>
      </w:r>
      <w:r w:rsidRPr="00355308">
        <w:rPr>
          <w:color w:val="000000" w:themeColor="text1"/>
          <w:u w:val="single"/>
        </w:rPr>
        <w:t xml:space="preserve">Despite the sanctions, insults, they will have to reckon with this. </w:t>
      </w:r>
      <w:r w:rsidRPr="00355308">
        <w:rPr>
          <w:b/>
          <w:bCs/>
          <w:color w:val="000000" w:themeColor="text1"/>
          <w:highlight w:val="green"/>
          <w:u w:val="single"/>
        </w:rPr>
        <w:t>This is new</w:t>
      </w:r>
      <w:r w:rsidRPr="00355308">
        <w:rPr>
          <w:color w:val="000000" w:themeColor="text1"/>
          <w:highlight w:val="green"/>
          <w:u w:val="single"/>
        </w:rPr>
        <w:t xml:space="preserve"> </w:t>
      </w:r>
      <w:r w:rsidRPr="00355308">
        <w:rPr>
          <w:color w:val="000000" w:themeColor="text1"/>
          <w:u w:val="single"/>
        </w:rPr>
        <w:t xml:space="preserve">for Putin. He has </w:t>
      </w:r>
      <w:r w:rsidRPr="00355308">
        <w:rPr>
          <w:b/>
          <w:bCs/>
          <w:color w:val="000000" w:themeColor="text1"/>
          <w:u w:val="single"/>
        </w:rPr>
        <w:t>for years made the point</w:t>
      </w:r>
      <w:r w:rsidRPr="00355308">
        <w:rPr>
          <w:color w:val="000000" w:themeColor="text1"/>
          <w:u w:val="single"/>
        </w:rPr>
        <w:t xml:space="preserve">, always politely, </w:t>
      </w:r>
      <w:r w:rsidRPr="00355308">
        <w:rPr>
          <w:b/>
          <w:bCs/>
          <w:color w:val="000000" w:themeColor="text1"/>
          <w:highlight w:val="green"/>
          <w:u w:val="single"/>
        </w:rPr>
        <w:t xml:space="preserve">that Western powers need to deal with Russia </w:t>
      </w:r>
      <w:r w:rsidRPr="00355308">
        <w:rPr>
          <w:b/>
          <w:bCs/>
          <w:color w:val="000000" w:themeColor="text1"/>
          <w:u w:val="single"/>
        </w:rPr>
        <w:t xml:space="preserve">on a basis of </w:t>
      </w:r>
      <w:r w:rsidRPr="00355308">
        <w:rPr>
          <w:b/>
          <w:bCs/>
          <w:color w:val="000000" w:themeColor="text1"/>
          <w:highlight w:val="green"/>
          <w:u w:val="single"/>
        </w:rPr>
        <w:t xml:space="preserve">correct diplomatic protocols </w:t>
      </w:r>
      <w:r w:rsidRPr="00355308">
        <w:rPr>
          <w:b/>
          <w:bCs/>
          <w:color w:val="000000" w:themeColor="text1"/>
          <w:u w:val="single"/>
        </w:rPr>
        <w:t>and mutual respect</w:t>
      </w:r>
      <w:r w:rsidRPr="00355308">
        <w:rPr>
          <w:color w:val="000000" w:themeColor="text1"/>
          <w:u w:val="single"/>
        </w:rPr>
        <w:t xml:space="preserve"> for national sovereignty, if they want to ease tensions</w:t>
      </w:r>
      <w:r w:rsidRPr="00355308">
        <w:rPr>
          <w:color w:val="000000" w:themeColor="text1"/>
          <w:sz w:val="14"/>
        </w:rPr>
        <w:t xml:space="preserve">. But </w:t>
      </w:r>
      <w:proofErr w:type="gramStart"/>
      <w:r w:rsidRPr="00355308">
        <w:rPr>
          <w:color w:val="000000" w:themeColor="text1"/>
          <w:sz w:val="14"/>
        </w:rPr>
        <w:t>never before</w:t>
      </w:r>
      <w:proofErr w:type="gramEnd"/>
      <w:r w:rsidRPr="00355308">
        <w:rPr>
          <w:color w:val="000000" w:themeColor="text1"/>
          <w:sz w:val="14"/>
        </w:rPr>
        <w:t xml:space="preserve"> has he been as blunt as this, saying in effect: do not dare try to judge us or punish us for not meeting what you say are universal standards, because we are different from you. Those days are now over. </w:t>
      </w:r>
      <w:r w:rsidRPr="00355308">
        <w:rPr>
          <w:b/>
          <w:bCs/>
          <w:color w:val="000000" w:themeColor="text1"/>
          <w:highlight w:val="green"/>
          <w:u w:val="single"/>
        </w:rPr>
        <w:t>China pushing back against the US</w:t>
      </w:r>
      <w:r w:rsidRPr="00355308">
        <w:rPr>
          <w:color w:val="000000" w:themeColor="text1"/>
          <w:u w:val="single"/>
        </w:rPr>
        <w:t xml:space="preserve">, too Putin’s forceful statement is remarkably </w:t>
      </w:r>
      <w:proofErr w:type="gramStart"/>
      <w:r w:rsidRPr="00355308">
        <w:rPr>
          <w:color w:val="000000" w:themeColor="text1"/>
          <w:u w:val="single"/>
        </w:rPr>
        <w:t>similar to</w:t>
      </w:r>
      <w:proofErr w:type="gramEnd"/>
      <w:r w:rsidRPr="00355308">
        <w:rPr>
          <w:color w:val="000000" w:themeColor="text1"/>
          <w:u w:val="single"/>
        </w:rPr>
        <w:t xml:space="preserve"> the equally firm public statements made by senior Chinese diplomats</w:t>
      </w:r>
      <w:r w:rsidRPr="00355308">
        <w:rPr>
          <w:color w:val="000000" w:themeColor="text1"/>
          <w:sz w:val="14"/>
        </w:rPr>
        <w:t xml:space="preserve"> to US Secretary of State Antony </w:t>
      </w:r>
      <w:proofErr w:type="spellStart"/>
      <w:r w:rsidRPr="00355308">
        <w:rPr>
          <w:color w:val="000000" w:themeColor="text1"/>
          <w:sz w:val="14"/>
        </w:rPr>
        <w:t>Blinken</w:t>
      </w:r>
      <w:proofErr w:type="spellEnd"/>
      <w:r w:rsidRPr="00355308">
        <w:rPr>
          <w:color w:val="000000" w:themeColor="text1"/>
          <w:sz w:val="14"/>
        </w:rPr>
        <w:t xml:space="preserve"> in Alaska last week. </w:t>
      </w:r>
      <w:proofErr w:type="spellStart"/>
      <w:r w:rsidRPr="00355308">
        <w:rPr>
          <w:color w:val="000000" w:themeColor="text1"/>
          <w:sz w:val="14"/>
        </w:rPr>
        <w:t>Blinken</w:t>
      </w:r>
      <w:proofErr w:type="spellEnd"/>
      <w:r w:rsidRPr="00355308">
        <w:rPr>
          <w:color w:val="000000" w:themeColor="text1"/>
          <w:sz w:val="14"/>
        </w:rPr>
        <w:t xml:space="preserve"> opened the meeting by lambasting China’s increasing authoritarianism and aggressiveness at home and abroad - in Tibet, Xinjiang, Hong </w:t>
      </w:r>
      <w:proofErr w:type="gramStart"/>
      <w:r w:rsidRPr="00355308">
        <w:rPr>
          <w:color w:val="000000" w:themeColor="text1"/>
          <w:sz w:val="14"/>
        </w:rPr>
        <w:t>Kong</w:t>
      </w:r>
      <w:proofErr w:type="gramEnd"/>
      <w:r w:rsidRPr="00355308">
        <w:rPr>
          <w:color w:val="000000" w:themeColor="text1"/>
          <w:sz w:val="14"/>
        </w:rPr>
        <w:t xml:space="preserve"> and the South China Sea. </w:t>
      </w:r>
      <w:r w:rsidRPr="00355308">
        <w:rPr>
          <w:color w:val="000000" w:themeColor="text1"/>
          <w:u w:val="single"/>
        </w:rPr>
        <w:t xml:space="preserve">He </w:t>
      </w:r>
      <w:r w:rsidRPr="00355308">
        <w:rPr>
          <w:b/>
          <w:bCs/>
          <w:color w:val="000000" w:themeColor="text1"/>
          <w:highlight w:val="green"/>
          <w:u w:val="single"/>
        </w:rPr>
        <w:t>claimed</w:t>
      </w:r>
      <w:r w:rsidRPr="00355308">
        <w:rPr>
          <w:color w:val="000000" w:themeColor="text1"/>
          <w:highlight w:val="green"/>
          <w:u w:val="single"/>
        </w:rPr>
        <w:t xml:space="preserve"> </w:t>
      </w:r>
      <w:r w:rsidRPr="00355308">
        <w:rPr>
          <w:color w:val="000000" w:themeColor="text1"/>
          <w:u w:val="single"/>
        </w:rPr>
        <w:t xml:space="preserve">such </w:t>
      </w:r>
      <w:r w:rsidRPr="00355308">
        <w:rPr>
          <w:b/>
          <w:bCs/>
          <w:color w:val="000000" w:themeColor="text1"/>
          <w:highlight w:val="green"/>
          <w:u w:val="single"/>
        </w:rPr>
        <w:t>conduct was threatening “the rules-based order that maintains global stability</w:t>
      </w:r>
      <w:r w:rsidRPr="00355308">
        <w:rPr>
          <w:color w:val="000000" w:themeColor="text1"/>
          <w:u w:val="single"/>
        </w:rPr>
        <w:t xml:space="preserve">”. Yang </w:t>
      </w:r>
      <w:proofErr w:type="spellStart"/>
      <w:r w:rsidRPr="00355308">
        <w:rPr>
          <w:color w:val="000000" w:themeColor="text1"/>
          <w:u w:val="single"/>
        </w:rPr>
        <w:t>Jiechi</w:t>
      </w:r>
      <w:proofErr w:type="spellEnd"/>
      <w:r w:rsidRPr="00355308">
        <w:rPr>
          <w:color w:val="000000" w:themeColor="text1"/>
          <w:u w:val="single"/>
        </w:rPr>
        <w:t xml:space="preserve">, Chinese Communist Party foreign affairs chief, responded by denouncing </w:t>
      </w:r>
      <w:r w:rsidRPr="00355308">
        <w:rPr>
          <w:color w:val="000000" w:themeColor="text1"/>
          <w:u w:val="single"/>
        </w:rPr>
        <w:lastRenderedPageBreak/>
        <w:t>American hypocrisy</w:t>
      </w:r>
      <w:r w:rsidRPr="00355308">
        <w:rPr>
          <w:color w:val="000000" w:themeColor="text1"/>
          <w:sz w:val="14"/>
        </w:rPr>
        <w:t xml:space="preserve">. He said The US does not have the qualification to say that it wants to speak to China from a position of strength. The US uses its military force and financial hegemony to carry out long-arm jurisdiction and suppress other countries. It abuses so-called notions of national security to obstruct normal trade exchanges, and to incite some countries to attack China. He said the US had no right to push its own version of democracy when it was dealing with so much discontent and human rights problems at home. </w:t>
      </w:r>
      <w:r w:rsidRPr="00355308">
        <w:rPr>
          <w:b/>
          <w:bCs/>
          <w:color w:val="000000" w:themeColor="text1"/>
          <w:highlight w:val="green"/>
          <w:u w:val="single"/>
        </w:rPr>
        <w:t>Russia and China drawing closer together</w:t>
      </w:r>
      <w:r w:rsidRPr="00355308">
        <w:rPr>
          <w:color w:val="000000" w:themeColor="text1"/>
          <w:sz w:val="14"/>
          <w:highlight w:val="green"/>
        </w:rPr>
        <w:t xml:space="preserve"> </w:t>
      </w:r>
      <w:r w:rsidRPr="00355308">
        <w:rPr>
          <w:color w:val="000000" w:themeColor="text1"/>
          <w:sz w:val="14"/>
        </w:rPr>
        <w:t xml:space="preserve">Putin’s statement was given added weight by two diplomatic actions: Russia’s recalling of its ambassador in the US, and Foreign Minister Sergey Lavrov’s meeting in China with his counterpart, Wang Yi. </w:t>
      </w:r>
      <w:r w:rsidRPr="00355308">
        <w:rPr>
          <w:color w:val="000000" w:themeColor="text1"/>
          <w:u w:val="single"/>
        </w:rPr>
        <w:t xml:space="preserve">Beijing and Moscow agreed at the summit to stand firm against Western sanctions </w:t>
      </w:r>
      <w:r w:rsidRPr="00355308">
        <w:rPr>
          <w:b/>
          <w:bCs/>
          <w:color w:val="000000" w:themeColor="text1"/>
          <w:highlight w:val="green"/>
          <w:u w:val="single"/>
        </w:rPr>
        <w:t>and boost ties between their countries to reduce</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dependence on the US</w:t>
      </w:r>
      <w:r w:rsidRPr="00355308">
        <w:rPr>
          <w:color w:val="000000" w:themeColor="text1"/>
          <w:highlight w:val="green"/>
          <w:u w:val="single"/>
        </w:rPr>
        <w:t xml:space="preserve"> </w:t>
      </w:r>
      <w:r w:rsidRPr="00355308">
        <w:rPr>
          <w:color w:val="000000" w:themeColor="text1"/>
          <w:u w:val="single"/>
        </w:rPr>
        <w:t>dollar in international trade and settlements</w:t>
      </w:r>
      <w:r w:rsidRPr="00355308">
        <w:rPr>
          <w:color w:val="000000" w:themeColor="text1"/>
          <w:sz w:val="14"/>
        </w:rPr>
        <w:t xml:space="preserve">. Lavrov also said, </w:t>
      </w:r>
      <w:proofErr w:type="gramStart"/>
      <w:r w:rsidRPr="00355308">
        <w:rPr>
          <w:color w:val="000000" w:themeColor="text1"/>
          <w:sz w:val="14"/>
        </w:rPr>
        <w:t>We</w:t>
      </w:r>
      <w:proofErr w:type="gramEnd"/>
      <w:r w:rsidRPr="00355308">
        <w:rPr>
          <w:color w:val="000000" w:themeColor="text1"/>
          <w:sz w:val="14"/>
        </w:rPr>
        <w:t xml:space="preserve"> both believe the US has a </w:t>
      </w:r>
      <w:proofErr w:type="spellStart"/>
      <w:r w:rsidRPr="00355308">
        <w:rPr>
          <w:color w:val="000000" w:themeColor="text1"/>
          <w:sz w:val="14"/>
        </w:rPr>
        <w:t>destabilising</w:t>
      </w:r>
      <w:proofErr w:type="spellEnd"/>
      <w:r w:rsidRPr="00355308">
        <w:rPr>
          <w:color w:val="000000" w:themeColor="text1"/>
          <w:sz w:val="14"/>
        </w:rPr>
        <w:t xml:space="preserve"> role. It relies on Cold War military alliances and is trying to set up new alliances to undermine the world order. Though Biden’s undiplomatic comments about Putin may have been unscripted, the impact has nonetheless been profound. Together with the harsh tone of the US-China foreign ministers meeting in Alaska — also provoked by the US side — </w:t>
      </w:r>
      <w:r w:rsidRPr="00355308">
        <w:rPr>
          <w:b/>
          <w:bCs/>
          <w:color w:val="000000" w:themeColor="text1"/>
          <w:highlight w:val="green"/>
          <w:u w:val="single"/>
        </w:rPr>
        <w:t>it is</w:t>
      </w:r>
      <w:r w:rsidRPr="00355308">
        <w:rPr>
          <w:color w:val="000000" w:themeColor="text1"/>
          <w:u w:val="single"/>
        </w:rPr>
        <w:t xml:space="preserve"> clear there has been </w:t>
      </w:r>
      <w:r w:rsidRPr="00355308">
        <w:rPr>
          <w:b/>
          <w:bCs/>
          <w:color w:val="000000" w:themeColor="text1"/>
          <w:highlight w:val="green"/>
          <w:u w:val="single"/>
        </w:rPr>
        <w:t>a major change</w:t>
      </w:r>
      <w:r w:rsidRPr="00355308">
        <w:rPr>
          <w:color w:val="000000" w:themeColor="text1"/>
          <w:highlight w:val="green"/>
          <w:u w:val="single"/>
        </w:rPr>
        <w:t xml:space="preserve"> </w:t>
      </w:r>
      <w:r w:rsidRPr="00355308">
        <w:rPr>
          <w:color w:val="000000" w:themeColor="text1"/>
          <w:u w:val="single"/>
        </w:rPr>
        <w:t>in the atmosphere of US-China-Russia relations.</w:t>
      </w:r>
      <w:r w:rsidRPr="00355308">
        <w:rPr>
          <w:color w:val="000000" w:themeColor="text1"/>
          <w:sz w:val="14"/>
        </w:rPr>
        <w:t xml:space="preserve"> What will this mean in practice? </w:t>
      </w:r>
      <w:r w:rsidRPr="00355308">
        <w:rPr>
          <w:color w:val="000000" w:themeColor="text1"/>
          <w:u w:val="single"/>
        </w:rPr>
        <w:t xml:space="preserve">Both Russia and China are </w:t>
      </w:r>
      <w:proofErr w:type="spellStart"/>
      <w:r w:rsidRPr="00355308">
        <w:rPr>
          <w:color w:val="000000" w:themeColor="text1"/>
          <w:u w:val="single"/>
        </w:rPr>
        <w:t>signalling</w:t>
      </w:r>
      <w:proofErr w:type="spellEnd"/>
      <w:r w:rsidRPr="00355308">
        <w:rPr>
          <w:color w:val="000000" w:themeColor="text1"/>
          <w:u w:val="single"/>
        </w:rPr>
        <w:t xml:space="preserve"> they will only deal with the West where and when it suits them. Sanctions no longer worry them. The two powers are also showing they are increasingly comfortable working together as close partners, if not yet military allies.</w:t>
      </w:r>
      <w:r w:rsidRPr="00355308">
        <w:rPr>
          <w:color w:val="000000" w:themeColor="text1"/>
          <w:sz w:val="14"/>
        </w:rPr>
        <w:t xml:space="preserve"> They will step up their cooperation in areas where they have mutual interests and the development of alternatives to the Western-dominated trade and payments </w:t>
      </w:r>
      <w:proofErr w:type="spellStart"/>
      <w:proofErr w:type="gramStart"/>
      <w:r w:rsidRPr="00355308">
        <w:rPr>
          <w:color w:val="000000" w:themeColor="text1"/>
          <w:sz w:val="14"/>
        </w:rPr>
        <w:t>systems.</w:t>
      </w:r>
      <w:r w:rsidRPr="00355308">
        <w:rPr>
          <w:b/>
          <w:bCs/>
          <w:color w:val="000000" w:themeColor="text1"/>
          <w:highlight w:val="green"/>
          <w:u w:val="single"/>
        </w:rPr>
        <w:t>Countries</w:t>
      </w:r>
      <w:proofErr w:type="spellEnd"/>
      <w:proofErr w:type="gramEnd"/>
      <w:r w:rsidRPr="00355308">
        <w:rPr>
          <w:color w:val="000000" w:themeColor="text1"/>
          <w:u w:val="single"/>
        </w:rPr>
        <w:t xml:space="preserve"> in Asia and further afield </w:t>
      </w:r>
      <w:r w:rsidRPr="00355308">
        <w:rPr>
          <w:b/>
          <w:bCs/>
          <w:color w:val="000000" w:themeColor="text1"/>
          <w:highlight w:val="green"/>
          <w:u w:val="single"/>
        </w:rPr>
        <w:t>are closely watching</w:t>
      </w:r>
      <w:r w:rsidRPr="00355308">
        <w:rPr>
          <w:color w:val="000000" w:themeColor="text1"/>
          <w:highlight w:val="green"/>
          <w:u w:val="single"/>
        </w:rPr>
        <w:t xml:space="preserve"> </w:t>
      </w:r>
      <w:r w:rsidRPr="00355308">
        <w:rPr>
          <w:color w:val="000000" w:themeColor="text1"/>
          <w:u w:val="single"/>
        </w:rPr>
        <w:t xml:space="preserve">the development of </w:t>
      </w:r>
      <w:r w:rsidRPr="00355308">
        <w:rPr>
          <w:b/>
          <w:bCs/>
          <w:color w:val="000000" w:themeColor="text1"/>
          <w:highlight w:val="green"/>
          <w:u w:val="single"/>
        </w:rPr>
        <w:t>this alternative international order</w:t>
      </w:r>
      <w:r w:rsidRPr="00355308">
        <w:rPr>
          <w:color w:val="000000" w:themeColor="text1"/>
          <w:u w:val="single"/>
        </w:rPr>
        <w:t>,</w:t>
      </w:r>
      <w:r w:rsidRPr="00355308">
        <w:rPr>
          <w:color w:val="000000" w:themeColor="text1"/>
          <w:sz w:val="14"/>
        </w:rPr>
        <w:t xml:space="preserve"> led by Moscow and Beijing. And </w:t>
      </w:r>
      <w:r w:rsidRPr="00355308">
        <w:rPr>
          <w:color w:val="000000" w:themeColor="text1"/>
          <w:u w:val="single"/>
        </w:rPr>
        <w:t xml:space="preserve">they </w:t>
      </w:r>
      <w:r w:rsidRPr="00355308">
        <w:rPr>
          <w:b/>
          <w:bCs/>
          <w:color w:val="000000" w:themeColor="text1"/>
          <w:u w:val="single"/>
        </w:rPr>
        <w:t xml:space="preserve">can also </w:t>
      </w:r>
      <w:proofErr w:type="spellStart"/>
      <w:r w:rsidRPr="00355308">
        <w:rPr>
          <w:b/>
          <w:bCs/>
          <w:color w:val="000000" w:themeColor="text1"/>
          <w:u w:val="single"/>
        </w:rPr>
        <w:t>recognise</w:t>
      </w:r>
      <w:proofErr w:type="spellEnd"/>
      <w:r w:rsidRPr="00355308">
        <w:rPr>
          <w:color w:val="000000" w:themeColor="text1"/>
          <w:u w:val="single"/>
        </w:rPr>
        <w:t xml:space="preserve"> the </w:t>
      </w:r>
      <w:r w:rsidRPr="00355308">
        <w:rPr>
          <w:b/>
          <w:bCs/>
          <w:color w:val="000000" w:themeColor="text1"/>
          <w:u w:val="single"/>
        </w:rPr>
        <w:t>signs of increasing US econ</w:t>
      </w:r>
      <w:r w:rsidRPr="00355308">
        <w:rPr>
          <w:color w:val="000000" w:themeColor="text1"/>
          <w:u w:val="single"/>
        </w:rPr>
        <w:t xml:space="preserve">omic and political </w:t>
      </w:r>
      <w:r w:rsidRPr="00355308">
        <w:rPr>
          <w:b/>
          <w:bCs/>
          <w:color w:val="000000" w:themeColor="text1"/>
          <w:u w:val="single"/>
        </w:rPr>
        <w:t>decline</w:t>
      </w:r>
      <w:r w:rsidRPr="00355308">
        <w:rPr>
          <w:color w:val="000000" w:themeColor="text1"/>
          <w:sz w:val="14"/>
        </w:rPr>
        <w:t xml:space="preserve">. It is a new kind of Cold War, but not one based on ideology like the first incarnation. </w:t>
      </w:r>
      <w:r w:rsidRPr="00355308">
        <w:rPr>
          <w:color w:val="000000" w:themeColor="text1"/>
          <w:u w:val="single"/>
        </w:rPr>
        <w:t xml:space="preserve">It is </w:t>
      </w:r>
      <w:r w:rsidRPr="00355308">
        <w:rPr>
          <w:b/>
          <w:bCs/>
          <w:color w:val="000000" w:themeColor="text1"/>
          <w:highlight w:val="green"/>
          <w:u w:val="single"/>
        </w:rPr>
        <w:t>a war for international legitimacy</w:t>
      </w:r>
      <w:r w:rsidRPr="00355308">
        <w:rPr>
          <w:color w:val="000000" w:themeColor="text1"/>
          <w:u w:val="single"/>
        </w:rPr>
        <w:t xml:space="preserve">, a struggle for hearts and minds and money in the </w:t>
      </w:r>
      <w:r w:rsidRPr="00355308">
        <w:rPr>
          <w:b/>
          <w:bCs/>
          <w:color w:val="000000" w:themeColor="text1"/>
          <w:highlight w:val="green"/>
          <w:u w:val="single"/>
        </w:rPr>
        <w:t>very large part</w:t>
      </w:r>
      <w:r w:rsidRPr="00355308">
        <w:rPr>
          <w:color w:val="000000" w:themeColor="text1"/>
          <w:highlight w:val="green"/>
          <w:u w:val="single"/>
        </w:rPr>
        <w:t xml:space="preserve"> </w:t>
      </w:r>
      <w:r w:rsidRPr="00355308">
        <w:rPr>
          <w:color w:val="000000" w:themeColor="text1"/>
          <w:u w:val="single"/>
        </w:rPr>
        <w:t xml:space="preserve">of the world </w:t>
      </w:r>
      <w:r w:rsidRPr="00355308">
        <w:rPr>
          <w:b/>
          <w:bCs/>
          <w:color w:val="000000" w:themeColor="text1"/>
          <w:highlight w:val="green"/>
          <w:u w:val="single"/>
        </w:rPr>
        <w:t>not aligned to the US</w:t>
      </w:r>
      <w:r w:rsidRPr="00355308">
        <w:rPr>
          <w:color w:val="000000" w:themeColor="text1"/>
          <w:highlight w:val="green"/>
          <w:u w:val="single"/>
        </w:rPr>
        <w:t xml:space="preserve"> </w:t>
      </w:r>
      <w:r w:rsidRPr="00355308">
        <w:rPr>
          <w:color w:val="000000" w:themeColor="text1"/>
          <w:u w:val="single"/>
        </w:rPr>
        <w:t>or NATO</w:t>
      </w:r>
      <w:r w:rsidRPr="00355308">
        <w:rPr>
          <w:color w:val="000000" w:themeColor="text1"/>
          <w:sz w:val="14"/>
        </w:rPr>
        <w:t xml:space="preserve">. The US and its allies will continue to operate under their narrative, while Russia and China will push their competing narrative. This was made crystal clear over these past few dramatic days of major power diplomacy. </w:t>
      </w:r>
      <w:r w:rsidRPr="00355308">
        <w:rPr>
          <w:b/>
          <w:bCs/>
          <w:color w:val="000000" w:themeColor="text1"/>
          <w:highlight w:val="green"/>
          <w:u w:val="single"/>
        </w:rPr>
        <w:t>The global balance of power is shifting</w:t>
      </w:r>
      <w:r w:rsidRPr="00355308">
        <w:rPr>
          <w:color w:val="000000" w:themeColor="text1"/>
          <w:u w:val="single"/>
        </w:rPr>
        <w:t>, and for many nations, the smart money might be on Russia and China now.</w:t>
      </w:r>
    </w:p>
    <w:p w14:paraId="62596C68" w14:textId="77777777" w:rsidR="00826C08" w:rsidRPr="00355308" w:rsidRDefault="00826C08" w:rsidP="00826C08">
      <w:pPr>
        <w:pStyle w:val="Heading4"/>
        <w:rPr>
          <w:rFonts w:cs="Calibri"/>
          <w:color w:val="000000" w:themeColor="text1"/>
        </w:rPr>
      </w:pPr>
      <w:r w:rsidRPr="00355308">
        <w:rPr>
          <w:rFonts w:cs="Calibri"/>
          <w:color w:val="000000" w:themeColor="text1"/>
        </w:rPr>
        <w:t>That causes draw-in through great power wars—goes nuclear.</w:t>
      </w:r>
    </w:p>
    <w:p w14:paraId="1BA0CB18" w14:textId="77777777" w:rsidR="00826C08" w:rsidRPr="00355308" w:rsidRDefault="00826C08" w:rsidP="00826C08">
      <w:r w:rsidRPr="00355308">
        <w:rPr>
          <w:rStyle w:val="Style13ptBold"/>
        </w:rPr>
        <w:t xml:space="preserve">Forsyth and </w:t>
      </w:r>
      <w:proofErr w:type="spellStart"/>
      <w:r w:rsidRPr="00355308">
        <w:rPr>
          <w:rStyle w:val="Style13ptBold"/>
        </w:rPr>
        <w:t>Mezzell</w:t>
      </w:r>
      <w:proofErr w:type="spellEnd"/>
      <w:r w:rsidRPr="00355308">
        <w:rPr>
          <w:rStyle w:val="Style13ptBold"/>
        </w:rPr>
        <w:t xml:space="preserve"> 19 </w:t>
      </w:r>
      <w:r w:rsidRPr="00355308">
        <w:t xml:space="preserve">[Jim Forsyth is a Forsyth is the Dean of Air Command and Staff College Maxwell AFB and has a PhD in International Studies from the University of Denver, Ann </w:t>
      </w:r>
      <w:proofErr w:type="spellStart"/>
      <w:r w:rsidRPr="00355308">
        <w:t>Mezzell</w:t>
      </w:r>
      <w:proofErr w:type="spellEnd"/>
      <w:r w:rsidRPr="00355308">
        <w:t xml:space="preserve"> is an Assistant Professor in the Department of International Security, Through the Glass—Darker, Strategic Studies </w:t>
      </w:r>
      <w:proofErr w:type="gramStart"/>
      <w:r w:rsidRPr="00355308">
        <w:t>Quarterly ,</w:t>
      </w:r>
      <w:proofErr w:type="gramEnd"/>
      <w:r w:rsidRPr="00355308">
        <w:t xml:space="preserve"> Vol. 13, No. 4, (WINTER 2019), pg. 24-26]</w:t>
      </w:r>
    </w:p>
    <w:p w14:paraId="029C0E1F" w14:textId="77777777" w:rsidR="00826C08" w:rsidRPr="007016C6" w:rsidRDefault="00826C08" w:rsidP="00826C08">
      <w:pPr>
        <w:rPr>
          <w:sz w:val="16"/>
        </w:rPr>
      </w:pPr>
      <w:r w:rsidRPr="00355308">
        <w:rPr>
          <w:sz w:val="16"/>
        </w:rPr>
        <w:t xml:space="preserve">As the article argued in 2007, “technological shifts have continuously altered the methods of war,” but in the end, “political arrangements matter, and the deterrent effect of any weapon should be evaluated within the context of the structure of the international system.”20 This claim is as true now as it was then. Indeed, one might conclude that </w:t>
      </w:r>
      <w:r w:rsidRPr="00355308">
        <w:rPr>
          <w:rStyle w:val="StyleUnderline"/>
        </w:rPr>
        <w:t>structure matters even more now than it did 10 years ago,</w:t>
      </w:r>
      <w:r w:rsidRPr="00355308">
        <w:rPr>
          <w:sz w:val="16"/>
        </w:rPr>
        <w:t xml:space="preserve"> given the shift to multipolarity.21 Under “lopsided” multipolarity—where </w:t>
      </w:r>
      <w:r w:rsidRPr="00355308">
        <w:rPr>
          <w:rStyle w:val="StyleUnderline"/>
          <w:highlight w:val="green"/>
        </w:rPr>
        <w:t>the U</w:t>
      </w:r>
      <w:r w:rsidRPr="00355308">
        <w:rPr>
          <w:rStyle w:val="StyleUnderline"/>
        </w:rPr>
        <w:t xml:space="preserve">nited </w:t>
      </w:r>
      <w:r w:rsidRPr="00355308">
        <w:rPr>
          <w:rStyle w:val="StyleUnderline"/>
          <w:highlight w:val="green"/>
        </w:rPr>
        <w:t>S</w:t>
      </w:r>
      <w:r w:rsidRPr="00355308">
        <w:rPr>
          <w:rStyle w:val="StyleUnderline"/>
        </w:rPr>
        <w:t xml:space="preserve">tates </w:t>
      </w:r>
      <w:r w:rsidRPr="00355308">
        <w:rPr>
          <w:rStyle w:val="StyleUnderline"/>
          <w:highlight w:val="green"/>
        </w:rPr>
        <w:t>outweighs</w:t>
      </w:r>
      <w:r w:rsidRPr="00355308">
        <w:rPr>
          <w:rStyle w:val="StyleUnderline"/>
        </w:rPr>
        <w:t xml:space="preserve"> both </w:t>
      </w:r>
      <w:r w:rsidRPr="00355308">
        <w:rPr>
          <w:rStyle w:val="StyleUnderline"/>
          <w:highlight w:val="green"/>
        </w:rPr>
        <w:t>China and Russia militarily</w:t>
      </w:r>
      <w:r w:rsidRPr="00355308">
        <w:rPr>
          <w:rStyle w:val="StyleUnderline"/>
        </w:rPr>
        <w:t xml:space="preserve">—it will maintain power advantages on some fronts, </w:t>
      </w:r>
      <w:r w:rsidRPr="00355308">
        <w:rPr>
          <w:rStyle w:val="StyleUnderline"/>
          <w:highlight w:val="green"/>
        </w:rPr>
        <w:t>but at smaller margins</w:t>
      </w:r>
      <w:r w:rsidRPr="00355308">
        <w:rPr>
          <w:rStyle w:val="StyleUnderline"/>
        </w:rPr>
        <w:t xml:space="preserve"> than it did during the unipolar moment </w:t>
      </w:r>
      <w:r w:rsidRPr="00355308">
        <w:rPr>
          <w:sz w:val="16"/>
        </w:rPr>
        <w:t xml:space="preserve">when it reigned supreme. </w:t>
      </w:r>
      <w:r w:rsidRPr="00355308">
        <w:rPr>
          <w:rStyle w:val="StyleUnderline"/>
        </w:rPr>
        <w:t xml:space="preserve">Power </w:t>
      </w:r>
      <w:r w:rsidRPr="00355308">
        <w:rPr>
          <w:rStyle w:val="StyleUnderline"/>
          <w:highlight w:val="green"/>
        </w:rPr>
        <w:t>diffusion</w:t>
      </w:r>
      <w:r w:rsidRPr="00355308">
        <w:rPr>
          <w:rStyle w:val="StyleUnderline"/>
        </w:rPr>
        <w:t xml:space="preserve">, and related great power competition concerns, will be governed </w:t>
      </w:r>
      <w:r w:rsidRPr="00355308">
        <w:rPr>
          <w:rStyle w:val="StyleUnderline"/>
          <w:highlight w:val="green"/>
        </w:rPr>
        <w:t>by the continued growth of Asian economic and military clout</w:t>
      </w:r>
      <w:r w:rsidRPr="00355308">
        <w:rPr>
          <w:rStyle w:val="StyleUnderline"/>
        </w:rPr>
        <w:t xml:space="preserve"> predominantly from China and India and the relative decline of Western economic influence</w:t>
      </w:r>
      <w:r w:rsidRPr="00355308">
        <w:rPr>
          <w:sz w:val="16"/>
        </w:rPr>
        <w:t xml:space="preserve">.22 As China continues to translate economic gains into military modernization, the US will “focus mainly on countering China.”23 </w:t>
      </w:r>
      <w:r w:rsidRPr="00355308">
        <w:rPr>
          <w:rStyle w:val="StyleUnderline"/>
        </w:rPr>
        <w:t xml:space="preserve">Avoiding the perils of security competition </w:t>
      </w:r>
      <w:r w:rsidRPr="00355308">
        <w:rPr>
          <w:rStyle w:val="StyleUnderline"/>
          <w:highlight w:val="green"/>
        </w:rPr>
        <w:t>will require that the US be more cautious</w:t>
      </w:r>
      <w:r w:rsidRPr="00355308">
        <w:rPr>
          <w:rStyle w:val="StyleUnderline"/>
        </w:rPr>
        <w:t xml:space="preserve"> about exercising its power </w:t>
      </w:r>
      <w:r w:rsidRPr="00355308">
        <w:rPr>
          <w:rStyle w:val="StyleUnderline"/>
          <w:highlight w:val="green"/>
        </w:rPr>
        <w:t>abroad</w:t>
      </w:r>
      <w:r w:rsidRPr="00355308">
        <w:rPr>
          <w:sz w:val="16"/>
        </w:rPr>
        <w:t xml:space="preserve">.24 Yet exercising diplomacy and restraint could prove to be challenging. Even scholars who adopt a more circumspect view of emerging multipolarity, and the implications of growing military-technological parity, acknowledge its underlying risks. Barry Posen, who questions the assumption that multipolarity is inherently unstable, nonetheless acknowledges that </w:t>
      </w:r>
      <w:r w:rsidRPr="00355308">
        <w:rPr>
          <w:rStyle w:val="StyleUnderline"/>
        </w:rPr>
        <w:t xml:space="preserve">growing </w:t>
      </w:r>
      <w:r w:rsidRPr="00355308">
        <w:rPr>
          <w:rStyle w:val="StyleUnderline"/>
          <w:highlight w:val="green"/>
        </w:rPr>
        <w:t>parity will</w:t>
      </w:r>
      <w:r w:rsidRPr="00355308">
        <w:rPr>
          <w:rStyle w:val="StyleUnderline"/>
        </w:rPr>
        <w:t xml:space="preserve"> only “</w:t>
      </w:r>
      <w:r w:rsidRPr="00355308">
        <w:rPr>
          <w:rStyle w:val="StyleUnderline"/>
          <w:highlight w:val="green"/>
        </w:rPr>
        <w:t>mute” great power competition</w:t>
      </w:r>
      <w:r w:rsidRPr="00355308">
        <w:rPr>
          <w:rStyle w:val="StyleUnderline"/>
        </w:rPr>
        <w:t xml:space="preserve">. The </w:t>
      </w:r>
      <w:r w:rsidRPr="00355308">
        <w:rPr>
          <w:rStyle w:val="StyleUnderline"/>
          <w:highlight w:val="green"/>
        </w:rPr>
        <w:t>diffusion</w:t>
      </w:r>
      <w:r w:rsidRPr="00355308">
        <w:rPr>
          <w:rStyle w:val="StyleUnderline"/>
        </w:rPr>
        <w:t xml:space="preserve"> of power </w:t>
      </w:r>
      <w:r w:rsidRPr="00355308">
        <w:rPr>
          <w:rStyle w:val="StyleUnderline"/>
          <w:highlight w:val="green"/>
        </w:rPr>
        <w:t>will not eradicate “great power adventures</w:t>
      </w:r>
      <w:r w:rsidRPr="00355308">
        <w:rPr>
          <w:rStyle w:val="StyleUnderline"/>
        </w:rPr>
        <w:t xml:space="preserve">.”25 </w:t>
      </w:r>
      <w:r w:rsidRPr="00355308">
        <w:rPr>
          <w:rStyle w:val="StyleUnderline"/>
          <w:highlight w:val="green"/>
        </w:rPr>
        <w:t>China’s rise</w:t>
      </w:r>
      <w:r w:rsidRPr="00355308">
        <w:rPr>
          <w:rStyle w:val="StyleUnderline"/>
        </w:rPr>
        <w:t xml:space="preserve"> is apt to </w:t>
      </w:r>
      <w:r w:rsidRPr="00355308">
        <w:rPr>
          <w:rStyle w:val="StyleUnderline"/>
          <w:highlight w:val="green"/>
        </w:rPr>
        <w:t>entail alliance reconfigurations and temptations to employ</w:t>
      </w:r>
      <w:r w:rsidRPr="00355308">
        <w:rPr>
          <w:rStyle w:val="StyleUnderline"/>
        </w:rPr>
        <w:t xml:space="preserve"> conventional </w:t>
      </w:r>
      <w:r w:rsidRPr="00355308">
        <w:rPr>
          <w:rStyle w:val="StyleUnderline"/>
          <w:highlight w:val="green"/>
        </w:rPr>
        <w:t>military power.</w:t>
      </w:r>
      <w:r w:rsidRPr="00355308">
        <w:rPr>
          <w:sz w:val="16"/>
        </w:rPr>
        <w:t xml:space="preserve">26 In fact, just as the original article predicted, </w:t>
      </w:r>
      <w:r w:rsidRPr="00355308">
        <w:rPr>
          <w:rStyle w:val="StyleUnderline"/>
        </w:rPr>
        <w:t>the United States and India, Russia and China, and France and Germany have taken steps toward tightening their security relationships</w:t>
      </w:r>
      <w:r w:rsidRPr="00355308">
        <w:rPr>
          <w:sz w:val="16"/>
        </w:rPr>
        <w:t xml:space="preserve">. China’s progress toward narrowing its power gap with the US has already met with a return to US defense budget growth and the establishment of new US defense cooperation commitments—notably with India. In parallel, </w:t>
      </w:r>
      <w:r w:rsidRPr="00355308">
        <w:rPr>
          <w:rStyle w:val="StyleUnderline"/>
          <w:highlight w:val="green"/>
        </w:rPr>
        <w:t>China and Russia have grown closer</w:t>
      </w:r>
      <w:r w:rsidRPr="00355308">
        <w:rPr>
          <w:sz w:val="16"/>
        </w:rPr>
        <w:t xml:space="preserve">, with </w:t>
      </w:r>
      <w:proofErr w:type="spellStart"/>
      <w:r w:rsidRPr="00355308">
        <w:rPr>
          <w:sz w:val="16"/>
        </w:rPr>
        <w:t>Presidents</w:t>
      </w:r>
      <w:proofErr w:type="spellEnd"/>
      <w:r w:rsidRPr="00355308">
        <w:rPr>
          <w:sz w:val="16"/>
        </w:rPr>
        <w:t xml:space="preserve"> Xi Jinping and Vladimir Putin meeting three times in 2018 and China sending a “strong supporting contingent” to Russia’s Vostok-2018 military exercises.27 </w:t>
      </w:r>
      <w:r w:rsidRPr="00355308">
        <w:rPr>
          <w:rStyle w:val="StyleUnderline"/>
          <w:highlight w:val="green"/>
        </w:rPr>
        <w:t>Given the complexities</w:t>
      </w:r>
      <w:r w:rsidRPr="00355308">
        <w:rPr>
          <w:rStyle w:val="StyleUnderline"/>
        </w:rPr>
        <w:t xml:space="preserve"> and </w:t>
      </w:r>
      <w:r w:rsidRPr="00355308">
        <w:rPr>
          <w:rStyle w:val="StyleUnderline"/>
        </w:rPr>
        <w:lastRenderedPageBreak/>
        <w:t xml:space="preserve">uncertainties </w:t>
      </w:r>
      <w:r w:rsidRPr="00355308">
        <w:rPr>
          <w:rStyle w:val="StyleUnderline"/>
          <w:highlight w:val="green"/>
        </w:rPr>
        <w:t>of multipolarity</w:t>
      </w:r>
      <w:r w:rsidRPr="00355308">
        <w:rPr>
          <w:rStyle w:val="StyleUnderline"/>
        </w:rPr>
        <w:t xml:space="preserve">, the US arsenal of advanced </w:t>
      </w:r>
      <w:r w:rsidRPr="00355308">
        <w:rPr>
          <w:rStyle w:val="StyleUnderline"/>
          <w:highlight w:val="green"/>
        </w:rPr>
        <w:t>conventional weapons</w:t>
      </w:r>
      <w:r w:rsidRPr="00355308">
        <w:rPr>
          <w:sz w:val="16"/>
        </w:rPr>
        <w:t xml:space="preserve"> (and those of other great powers) </w:t>
      </w:r>
      <w:r w:rsidRPr="00355308">
        <w:rPr>
          <w:rStyle w:val="StyleUnderline"/>
        </w:rPr>
        <w:t xml:space="preserve">may not only prove </w:t>
      </w:r>
      <w:proofErr w:type="spellStart"/>
      <w:r w:rsidRPr="00355308">
        <w:rPr>
          <w:rStyle w:val="StyleUnderline"/>
        </w:rPr>
        <w:t>ill suited</w:t>
      </w:r>
      <w:proofErr w:type="spellEnd"/>
      <w:r w:rsidRPr="00355308">
        <w:rPr>
          <w:rStyle w:val="StyleUnderline"/>
        </w:rPr>
        <w:t xml:space="preserve"> to deterring great power war but also provide occasion for its inadvertent onset</w:t>
      </w:r>
      <w:r w:rsidRPr="00355308">
        <w:rPr>
          <w:sz w:val="16"/>
        </w:rPr>
        <w:t xml:space="preserve">. The stealth, speed, and lethality of advanced </w:t>
      </w:r>
      <w:r w:rsidRPr="00355308">
        <w:rPr>
          <w:rStyle w:val="StyleUnderline"/>
        </w:rPr>
        <w:t>conventional technologies</w:t>
      </w:r>
      <w:r w:rsidRPr="00355308">
        <w:rPr>
          <w:sz w:val="16"/>
        </w:rPr>
        <w:t>—allowing for quick and decisive US victories in the Persian Gulf (1991), Kosovo (1999), and Afghanistan (2001)—</w:t>
      </w:r>
      <w:r w:rsidRPr="00355308">
        <w:rPr>
          <w:rStyle w:val="StyleUnderline"/>
          <w:highlight w:val="green"/>
        </w:rPr>
        <w:t>have proven</w:t>
      </w:r>
      <w:r w:rsidRPr="00355308">
        <w:rPr>
          <w:rStyle w:val="StyleUnderline"/>
        </w:rPr>
        <w:t xml:space="preserve"> increasingly </w:t>
      </w:r>
      <w:r w:rsidRPr="00355308">
        <w:rPr>
          <w:rStyle w:val="StyleUnderline"/>
          <w:highlight w:val="green"/>
        </w:rPr>
        <w:t>enticing</w:t>
      </w:r>
      <w:r w:rsidRPr="00355308">
        <w:rPr>
          <w:rStyle w:val="StyleUnderline"/>
        </w:rPr>
        <w:t xml:space="preserve"> to other great powers. </w:t>
      </w:r>
      <w:r w:rsidRPr="00355308">
        <w:rPr>
          <w:rStyle w:val="StyleUnderline"/>
          <w:highlight w:val="green"/>
        </w:rPr>
        <w:t>Russia and China</w:t>
      </w:r>
      <w:r w:rsidRPr="00355308">
        <w:rPr>
          <w:rStyle w:val="StyleUnderline"/>
        </w:rPr>
        <w:t xml:space="preserve"> drew similar lessons from these conflicts, </w:t>
      </w:r>
      <w:r w:rsidRPr="00355308">
        <w:rPr>
          <w:rStyle w:val="StyleUnderline"/>
          <w:highlight w:val="green"/>
        </w:rPr>
        <w:t>each</w:t>
      </w:r>
      <w:r w:rsidRPr="00355308">
        <w:rPr>
          <w:rStyle w:val="StyleUnderline"/>
        </w:rPr>
        <w:t xml:space="preserve"> embarking on military </w:t>
      </w:r>
      <w:r w:rsidRPr="00355308">
        <w:rPr>
          <w:rStyle w:val="StyleUnderline"/>
          <w:highlight w:val="green"/>
        </w:rPr>
        <w:t>moderniz</w:t>
      </w:r>
      <w:r w:rsidRPr="00355308">
        <w:rPr>
          <w:rStyle w:val="StyleUnderline"/>
        </w:rPr>
        <w:t xml:space="preserve">ation programs geared toward </w:t>
      </w:r>
      <w:proofErr w:type="spellStart"/>
      <w:r w:rsidRPr="00355308">
        <w:rPr>
          <w:rStyle w:val="StyleUnderline"/>
        </w:rPr>
        <w:t>antiaccess</w:t>
      </w:r>
      <w:proofErr w:type="spellEnd"/>
      <w:r w:rsidRPr="00355308">
        <w:rPr>
          <w:rStyle w:val="StyleUnderline"/>
        </w:rPr>
        <w:t xml:space="preserve">/area-denial </w:t>
      </w:r>
      <w:r w:rsidRPr="00B607BB">
        <w:rPr>
          <w:rStyle w:val="StyleUnderline"/>
        </w:rPr>
        <w:t xml:space="preserve">(A2/AD) </w:t>
      </w:r>
      <w:r w:rsidRPr="00B607BB">
        <w:rPr>
          <w:rStyle w:val="StyleUnderline"/>
          <w:highlight w:val="green"/>
        </w:rPr>
        <w:t>and</w:t>
      </w:r>
      <w:r w:rsidRPr="00355308">
        <w:rPr>
          <w:rStyle w:val="StyleUnderline"/>
        </w:rPr>
        <w:t xml:space="preserve"> grey zone </w:t>
      </w:r>
      <w:r w:rsidRPr="00355308">
        <w:rPr>
          <w:rStyle w:val="StyleUnderline"/>
          <w:highlight w:val="green"/>
        </w:rPr>
        <w:t>strategies</w:t>
      </w:r>
      <w:r w:rsidRPr="00355308">
        <w:rPr>
          <w:sz w:val="16"/>
        </w:rPr>
        <w:t xml:space="preserve">.28 Advanced conventional weapons already undergird Russia’s and China’s respective salami-slicing campaigns in Eastern Europe and the South China Sea. Russia began modernizing its military following its 2008 war with Georgia, enhancing its ground force </w:t>
      </w:r>
      <w:proofErr w:type="gramStart"/>
      <w:r w:rsidRPr="00355308">
        <w:rPr>
          <w:sz w:val="16"/>
        </w:rPr>
        <w:t>readiness</w:t>
      </w:r>
      <w:proofErr w:type="gramEnd"/>
      <w:r w:rsidRPr="00355308">
        <w:rPr>
          <w:sz w:val="16"/>
        </w:rPr>
        <w:t xml:space="preserve"> and updating its integrated air defense system. The </w:t>
      </w:r>
      <w:r w:rsidRPr="00355308">
        <w:rPr>
          <w:rStyle w:val="StyleUnderline"/>
        </w:rPr>
        <w:t xml:space="preserve">improvements have allowed </w:t>
      </w:r>
      <w:r w:rsidRPr="00355308">
        <w:rPr>
          <w:rStyle w:val="StyleUnderline"/>
          <w:highlight w:val="green"/>
        </w:rPr>
        <w:t>for significant</w:t>
      </w:r>
      <w:r w:rsidRPr="00355308">
        <w:rPr>
          <w:rStyle w:val="StyleUnderline"/>
        </w:rPr>
        <w:t xml:space="preserve"> defensive and force-projection </w:t>
      </w:r>
      <w:r w:rsidRPr="00355308">
        <w:rPr>
          <w:rStyle w:val="StyleUnderline"/>
          <w:highlight w:val="green"/>
        </w:rPr>
        <w:t>gains</w:t>
      </w:r>
      <w:r w:rsidRPr="00355308">
        <w:rPr>
          <w:rStyle w:val="StyleUnderline"/>
        </w:rPr>
        <w:t xml:space="preserve"> </w:t>
      </w:r>
      <w:r w:rsidRPr="00355308">
        <w:rPr>
          <w:sz w:val="16"/>
        </w:rPr>
        <w:t xml:space="preserve">(against border states).29 Though Russia has since dialed back modernization efforts in the wake of its economic downturn, </w:t>
      </w:r>
      <w:r w:rsidRPr="00355308">
        <w:rPr>
          <w:rStyle w:val="StyleUnderline"/>
          <w:highlight w:val="green"/>
        </w:rPr>
        <w:t>China continues to</w:t>
      </w:r>
      <w:r w:rsidRPr="00355308">
        <w:rPr>
          <w:rStyle w:val="StyleUnderline"/>
        </w:rPr>
        <w:t xml:space="preserve"> seek avenues for </w:t>
      </w:r>
      <w:r w:rsidRPr="00355308">
        <w:rPr>
          <w:rStyle w:val="StyleUnderline"/>
          <w:highlight w:val="green"/>
        </w:rPr>
        <w:t>undermin</w:t>
      </w:r>
      <w:r w:rsidRPr="00355308">
        <w:rPr>
          <w:rStyle w:val="StyleUnderline"/>
        </w:rPr>
        <w:t xml:space="preserve">ing </w:t>
      </w:r>
      <w:r w:rsidRPr="00355308">
        <w:rPr>
          <w:rStyle w:val="StyleUnderline"/>
          <w:highlight w:val="green"/>
        </w:rPr>
        <w:t>the U</w:t>
      </w:r>
      <w:r w:rsidRPr="00355308">
        <w:rPr>
          <w:rStyle w:val="StyleUnderline"/>
        </w:rPr>
        <w:t xml:space="preserve">nited </w:t>
      </w:r>
      <w:r w:rsidRPr="00355308">
        <w:rPr>
          <w:rStyle w:val="StyleUnderline"/>
          <w:highlight w:val="green"/>
        </w:rPr>
        <w:t>S</w:t>
      </w:r>
      <w:r w:rsidRPr="00355308">
        <w:rPr>
          <w:rStyle w:val="StyleUnderline"/>
        </w:rPr>
        <w:t xml:space="preserve">tates’ conventional weapons </w:t>
      </w:r>
      <w:r w:rsidRPr="00355308">
        <w:rPr>
          <w:rStyle w:val="StyleUnderline"/>
          <w:highlight w:val="green"/>
        </w:rPr>
        <w:t>edge</w:t>
      </w:r>
      <w:r w:rsidRPr="00355308">
        <w:rPr>
          <w:sz w:val="16"/>
        </w:rPr>
        <w:t xml:space="preserve">. The People’s Liberation Army (PLA) still trails the United States in the areas of innovation and operational proficiency. </w:t>
      </w:r>
      <w:r w:rsidRPr="00355308">
        <w:rPr>
          <w:rStyle w:val="StyleUnderline"/>
          <w:highlight w:val="green"/>
        </w:rPr>
        <w:t>Its modernization</w:t>
      </w:r>
      <w:r w:rsidRPr="00355308">
        <w:rPr>
          <w:rStyle w:val="StyleUnderline"/>
        </w:rPr>
        <w:t xml:space="preserve"> achievements, though—especially the development of intermediate-range missiles that threaten US forward bases and carrier strike groups—</w:t>
      </w:r>
      <w:r w:rsidRPr="00355308">
        <w:rPr>
          <w:rStyle w:val="StyleUnderline"/>
          <w:highlight w:val="green"/>
        </w:rPr>
        <w:t>have</w:t>
      </w:r>
      <w:r w:rsidRPr="00355308">
        <w:rPr>
          <w:rStyle w:val="StyleUnderline"/>
        </w:rPr>
        <w:t xml:space="preserve"> substantially </w:t>
      </w:r>
      <w:r w:rsidRPr="00355308">
        <w:rPr>
          <w:rStyle w:val="StyleUnderline"/>
          <w:highlight w:val="green"/>
        </w:rPr>
        <w:t>augmented China’s “advantage</w:t>
      </w:r>
      <w:r w:rsidRPr="00355308">
        <w:rPr>
          <w:rStyle w:val="StyleUnderline"/>
        </w:rPr>
        <w:t xml:space="preserve"> of proximity in most plausible conflict scenarios.”</w:t>
      </w:r>
      <w:r w:rsidRPr="00355308">
        <w:rPr>
          <w:sz w:val="16"/>
        </w:rPr>
        <w:t xml:space="preserve">30 As great power rivals continue to chip away at the United States’ once considerable smart-weapons advantage, national security experts are reevaluating the viability of deterrence. On this front, the </w:t>
      </w:r>
      <w:r w:rsidRPr="00355308">
        <w:rPr>
          <w:rStyle w:val="StyleUnderline"/>
          <w:highlight w:val="green"/>
        </w:rPr>
        <w:t>diffusion</w:t>
      </w:r>
      <w:r w:rsidRPr="00355308">
        <w:rPr>
          <w:rStyle w:val="StyleUnderline"/>
        </w:rPr>
        <w:t xml:space="preserve"> of capabilities,</w:t>
      </w:r>
      <w:r w:rsidRPr="00355308">
        <w:rPr>
          <w:sz w:val="16"/>
        </w:rPr>
        <w:t xml:space="preserve"> as well as the expansion of competition to the space and cyber domains, </w:t>
      </w:r>
      <w:r w:rsidRPr="00355308">
        <w:rPr>
          <w:rStyle w:val="StyleUnderline"/>
        </w:rPr>
        <w:t xml:space="preserve">do more than complicate appraisals of the balance of power; they </w:t>
      </w:r>
      <w:r w:rsidRPr="00355308">
        <w:rPr>
          <w:rStyle w:val="StyleUnderline"/>
          <w:highlight w:val="green"/>
        </w:rPr>
        <w:t>threaten to upend</w:t>
      </w:r>
      <w:r w:rsidRPr="00355308">
        <w:rPr>
          <w:rStyle w:val="StyleUnderline"/>
        </w:rPr>
        <w:t xml:space="preserve"> the foundations of </w:t>
      </w:r>
      <w:r w:rsidRPr="00355308">
        <w:rPr>
          <w:rStyle w:val="StyleUnderline"/>
          <w:highlight w:val="green"/>
        </w:rPr>
        <w:t>deterrence</w:t>
      </w:r>
      <w:r w:rsidRPr="00355308">
        <w:rPr>
          <w:sz w:val="16"/>
        </w:rPr>
        <w:t xml:space="preserve">.31 The arrival of </w:t>
      </w:r>
      <w:proofErr w:type="spellStart"/>
      <w:r w:rsidRPr="00355308">
        <w:rPr>
          <w:sz w:val="16"/>
        </w:rPr>
        <w:t>dualcapable</w:t>
      </w:r>
      <w:proofErr w:type="spellEnd"/>
      <w:r w:rsidRPr="00355308">
        <w:rPr>
          <w:sz w:val="16"/>
        </w:rPr>
        <w:t xml:space="preserv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 there is no “a priori reason” to expect that substituting artificial intelligence (AI) for human intelligence—that rapid, accurate, and unbiased information processing and responses</w:t>
      </w:r>
      <w:proofErr w:type="gramStart"/>
      <w:r w:rsidRPr="00355308">
        <w:rPr>
          <w:sz w:val="16"/>
        </w:rPr>
        <w:t>—“</w:t>
      </w:r>
      <w:proofErr w:type="gramEnd"/>
      <w:r w:rsidRPr="00355308">
        <w:rPr>
          <w:sz w:val="16"/>
        </w:rPr>
        <w:t xml:space="preserve">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challenges of its regulation) could prove counter to deterrence.34 As noted in the original article, </w:t>
      </w:r>
      <w:r w:rsidRPr="00355308">
        <w:rPr>
          <w:rStyle w:val="StyleUnderline"/>
          <w:highlight w:val="green"/>
        </w:rPr>
        <w:t>nuclear weapons</w:t>
      </w:r>
      <w:r w:rsidRPr="00355308">
        <w:rPr>
          <w:rStyle w:val="StyleUnderline"/>
        </w:rPr>
        <w:t xml:space="preserve"> helped sustain the “cold peace” during the Cold War</w:t>
      </w:r>
      <w:r w:rsidRPr="00355308">
        <w:rPr>
          <w:sz w:val="16"/>
        </w:rPr>
        <w:t xml:space="preserve">—not because of their awesome destructive power but </w:t>
      </w:r>
      <w:r w:rsidRPr="00355308">
        <w:rPr>
          <w:rStyle w:val="StyleUnderline"/>
        </w:rPr>
        <w:t xml:space="preserve">because that awesome destructive power </w:t>
      </w:r>
      <w:r w:rsidRPr="00355308">
        <w:rPr>
          <w:rStyle w:val="StyleUnderline"/>
          <w:highlight w:val="green"/>
        </w:rPr>
        <w:t>helped buttress bipolarity</w:t>
      </w:r>
      <w:r w:rsidRPr="00355308">
        <w:rPr>
          <w:sz w:val="16"/>
        </w:rPr>
        <w:t xml:space="preserve">.35 The simplicity of bipolarity and superpower balancing, in turn, limited “the dangers of miscalculation and overreaction.”36 </w:t>
      </w:r>
      <w:r w:rsidRPr="00355308">
        <w:rPr>
          <w:rStyle w:val="StyleUnderline"/>
          <w:highlight w:val="green"/>
        </w:rPr>
        <w:t>Multipolarity,</w:t>
      </w:r>
      <w:r w:rsidRPr="00355308">
        <w:rPr>
          <w:rStyle w:val="StyleUnderline"/>
        </w:rPr>
        <w:t xml:space="preserve"> though, </w:t>
      </w:r>
      <w:r w:rsidRPr="00355308">
        <w:rPr>
          <w:rStyle w:val="StyleUnderline"/>
          <w:highlight w:val="green"/>
        </w:rPr>
        <w:t xml:space="preserve">makes for </w:t>
      </w:r>
      <w:r w:rsidRPr="00355308">
        <w:rPr>
          <w:rStyle w:val="StyleUnderline"/>
        </w:rPr>
        <w:t xml:space="preserve">complexity; additional great power players provide additional opportunities for </w:t>
      </w:r>
      <w:r w:rsidRPr="00355308">
        <w:rPr>
          <w:rStyle w:val="StyleUnderline"/>
          <w:highlight w:val="green"/>
        </w:rPr>
        <w:t>miscalculation</w:t>
      </w:r>
      <w:r w:rsidRPr="00355308">
        <w:rPr>
          <w:rStyle w:val="StyleUnderline"/>
        </w:rPr>
        <w:t xml:space="preserve"> and overreaction</w:t>
      </w:r>
      <w:r w:rsidRPr="00355308">
        <w:rPr>
          <w:sz w:val="16"/>
        </w:rPr>
        <w:t>. Given these conditions and the perceived “usability” of advanced conventional weapons relative to nuclear weapons, it seems likely that they will fall short of yielding “the kinds of political structures necessary to enhance deterrence.”37 To counter Posen, the diffusion of advanced conventional technology may well have cheapened the near-term costs and risks of going to war, and particularly engaging in hybrid warfare. Even if the US manages to avoid a direct confrontation with Russia or China, it seems increasingly plausible that it could be dragged into a conflict involving one or more of their allies.</w:t>
      </w:r>
    </w:p>
    <w:p w14:paraId="37D669CB" w14:textId="77777777" w:rsidR="00826C08" w:rsidRPr="00355308" w:rsidRDefault="00826C08" w:rsidP="00826C08">
      <w:pPr>
        <w:pStyle w:val="Heading3"/>
        <w:rPr>
          <w:rFonts w:cs="Calibri"/>
        </w:rPr>
      </w:pPr>
      <w:r w:rsidRPr="00355308">
        <w:rPr>
          <w:rFonts w:cs="Calibri"/>
        </w:rPr>
        <w:lastRenderedPageBreak/>
        <w:t>Advantage – Collisions</w:t>
      </w:r>
    </w:p>
    <w:p w14:paraId="37A562DF" w14:textId="77777777" w:rsidR="00826C08" w:rsidRPr="00355308" w:rsidRDefault="00826C08" w:rsidP="00826C08">
      <w:pPr>
        <w:pStyle w:val="Heading4"/>
        <w:rPr>
          <w:rFonts w:cs="Calibri"/>
          <w:color w:val="000000" w:themeColor="text1"/>
        </w:rPr>
      </w:pPr>
      <w:r w:rsidRPr="00355308">
        <w:rPr>
          <w:rFonts w:cs="Calibri"/>
          <w:color w:val="000000" w:themeColor="text1"/>
        </w:rPr>
        <w:t>Unregulated mining is existential and causes collisions – multiple scenarios</w:t>
      </w:r>
    </w:p>
    <w:p w14:paraId="5ECED27C" w14:textId="77777777" w:rsidR="00826C08" w:rsidRPr="00355308" w:rsidRDefault="00826C08" w:rsidP="00826C08">
      <w:pPr>
        <w:pStyle w:val="Heading4"/>
        <w:rPr>
          <w:rFonts w:cs="Calibri"/>
        </w:rPr>
      </w:pPr>
      <w:r w:rsidRPr="00355308">
        <w:rPr>
          <w:rFonts w:cs="Calibri"/>
        </w:rPr>
        <w:t>Scenario 1 is deflection</w:t>
      </w:r>
    </w:p>
    <w:p w14:paraId="3F6DD835" w14:textId="77777777" w:rsidR="00826C08" w:rsidRPr="00355308" w:rsidRDefault="00826C08" w:rsidP="00826C08">
      <w:pPr>
        <w:pStyle w:val="Heading4"/>
        <w:rPr>
          <w:rFonts w:cs="Calibri"/>
          <w:color w:val="000000" w:themeColor="text1"/>
        </w:rPr>
      </w:pPr>
      <w:r w:rsidRPr="00355308">
        <w:rPr>
          <w:rFonts w:cs="Calibri"/>
          <w:color w:val="000000" w:themeColor="text1"/>
        </w:rPr>
        <w:t xml:space="preserve">Unregulated mining causes asteroid deflection and </w:t>
      </w:r>
      <w:proofErr w:type="spellStart"/>
      <w:r w:rsidRPr="00355308">
        <w:rPr>
          <w:rFonts w:cs="Calibri"/>
          <w:color w:val="000000" w:themeColor="text1"/>
        </w:rPr>
        <w:t>astroterror</w:t>
      </w:r>
      <w:proofErr w:type="spellEnd"/>
    </w:p>
    <w:p w14:paraId="740C3813" w14:textId="77777777" w:rsidR="00826C08" w:rsidRPr="00355308" w:rsidRDefault="00826C08" w:rsidP="00826C08">
      <w:pPr>
        <w:rPr>
          <w:color w:val="000000" w:themeColor="text1"/>
        </w:rPr>
      </w:pPr>
      <w:proofErr w:type="spellStart"/>
      <w:r w:rsidRPr="00355308">
        <w:rPr>
          <w:rStyle w:val="Heading4Char"/>
        </w:rPr>
        <w:t>Drmola</w:t>
      </w:r>
      <w:proofErr w:type="spellEnd"/>
      <w:r w:rsidRPr="00355308">
        <w:rPr>
          <w:rStyle w:val="Heading4Char"/>
        </w:rPr>
        <w:t xml:space="preserve"> and </w:t>
      </w:r>
      <w:proofErr w:type="spellStart"/>
      <w:r w:rsidRPr="00355308">
        <w:rPr>
          <w:rStyle w:val="Heading4Char"/>
        </w:rPr>
        <w:t>Mareš</w:t>
      </w:r>
      <w:proofErr w:type="spellEnd"/>
      <w:r w:rsidRPr="00355308">
        <w:rPr>
          <w:rStyle w:val="Heading4Char"/>
        </w:rPr>
        <w:t xml:space="preserve"> 15</w:t>
      </w:r>
      <w:r w:rsidRPr="00355308">
        <w:rPr>
          <w:color w:val="000000" w:themeColor="text1"/>
        </w:rPr>
        <w:t xml:space="preserve"> - Jakub </w:t>
      </w:r>
      <w:proofErr w:type="spellStart"/>
      <w:r w:rsidRPr="00355308">
        <w:rPr>
          <w:color w:val="000000" w:themeColor="text1"/>
        </w:rPr>
        <w:t>Drmola</w:t>
      </w:r>
      <w:proofErr w:type="spellEnd"/>
      <w:r w:rsidRPr="00355308">
        <w:rPr>
          <w:color w:val="000000" w:themeColor="text1"/>
        </w:rPr>
        <w:t xml:space="preserve"> is a PhD student and Miroslav </w:t>
      </w:r>
      <w:proofErr w:type="spellStart"/>
      <w:r w:rsidRPr="00355308">
        <w:rPr>
          <w:color w:val="000000" w:themeColor="text1"/>
        </w:rPr>
        <w:t>Mareš</w:t>
      </w:r>
      <w:proofErr w:type="spellEnd"/>
      <w:r w:rsidRPr="00355308">
        <w:rPr>
          <w:color w:val="000000" w:themeColor="text1"/>
        </w:rPr>
        <w:t xml:space="preserve"> professor, at the </w:t>
      </w:r>
      <w:proofErr w:type="spellStart"/>
      <w:r w:rsidRPr="00355308">
        <w:rPr>
          <w:color w:val="000000" w:themeColor="text1"/>
        </w:rPr>
        <w:t>Divison</w:t>
      </w:r>
      <w:proofErr w:type="spellEnd"/>
      <w:r w:rsidRPr="00355308">
        <w:rPr>
          <w:color w:val="000000" w:themeColor="text1"/>
        </w:rPr>
        <w:t xml:space="preserve">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9" w:history="1">
        <w:r w:rsidRPr="00355308">
          <w:rPr>
            <w:color w:val="000000" w:themeColor="text1"/>
          </w:rPr>
          <w:t>https://academic.oup.com/astrogeo/article/56/5/5.15/235650</w:t>
        </w:r>
      </w:hyperlink>
    </w:p>
    <w:p w14:paraId="13D03468" w14:textId="77777777" w:rsidR="00826C08" w:rsidRPr="00355308" w:rsidRDefault="00826C08" w:rsidP="00826C08">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355308">
        <w:rPr>
          <w:rStyle w:val="StyleUnderline"/>
        </w:rPr>
        <w:t>Ostro</w:t>
      </w:r>
      <w:proofErr w:type="spellEnd"/>
      <w:r w:rsidRPr="00355308">
        <w:rPr>
          <w:rStyle w:val="StyleUnderline"/>
        </w:rPr>
        <w:t xml:space="preserve"> 1999). There are different speculative costs and benefits associated with either option, which would vary with the size, </w:t>
      </w:r>
      <w:proofErr w:type="gramStart"/>
      <w:r w:rsidRPr="00355308">
        <w:rPr>
          <w:rStyle w:val="StyleUnderline"/>
        </w:rPr>
        <w:t>orbit</w:t>
      </w:r>
      <w:proofErr w:type="gramEnd"/>
      <w:r w:rsidRPr="00355308">
        <w:rPr>
          <w:rStyle w:val="StyleUnderline"/>
        </w:rPr>
        <w:t xml:space="preserve">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w:t>
      </w:r>
      <w:proofErr w:type="spellStart"/>
      <w:r w:rsidRPr="00355308">
        <w:rPr>
          <w:color w:val="000000" w:themeColor="text1"/>
          <w:sz w:val="16"/>
        </w:rPr>
        <w:t>Lagrangian</w:t>
      </w:r>
      <w:proofErr w:type="spellEnd"/>
      <w:r w:rsidRPr="00355308">
        <w:rPr>
          <w:color w:val="000000" w:themeColor="text1"/>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355308">
        <w:rPr>
          <w:color w:val="000000" w:themeColor="text1"/>
          <w:sz w:val="16"/>
        </w:rPr>
        <w:t>stepping stone</w:t>
      </w:r>
      <w:proofErr w:type="gramEnd"/>
      <w:r w:rsidRPr="00355308">
        <w:rPr>
          <w:color w:val="000000" w:themeColor="text1"/>
          <w:sz w:val="16"/>
        </w:rPr>
        <w:t xml:space="preserve"> </w:t>
      </w:r>
      <w:r w:rsidRPr="00355308">
        <w:rPr>
          <w:rStyle w:val="StyleUnderline"/>
        </w:rPr>
        <w:t xml:space="preserve">towards a future mission to Mars (see box “NASA’s Asteroid Redirect Mission”; Brophy et al. 2012, Burchell 2014, Gates et al. 2015). </w:t>
      </w:r>
      <w:proofErr w:type="spellStart"/>
      <w:r w:rsidRPr="00355308">
        <w:rPr>
          <w:rStyle w:val="StyleUnderline"/>
        </w:rPr>
        <w:t>Programmes</w:t>
      </w:r>
      <w:proofErr w:type="spellEnd"/>
      <w:r w:rsidRPr="00355308">
        <w:rPr>
          <w:rStyle w:val="StyleUnderline"/>
        </w:rPr>
        <w:t xml:space="preserve">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w:t>
      </w:r>
      <w:proofErr w:type="spellStart"/>
      <w:r w:rsidRPr="00355308">
        <w:rPr>
          <w:rStyle w:val="StyleUnderline"/>
        </w:rPr>
        <w:t>Baoyin</w:t>
      </w:r>
      <w:proofErr w:type="spellEnd"/>
      <w:r w:rsidRPr="00355308">
        <w:rPr>
          <w:rStyle w:val="StyleUnderline"/>
        </w:rPr>
        <w:t xml:space="preserve"> et al. 2011) </w:t>
      </w:r>
      <w:proofErr w:type="gramStart"/>
      <w:r w:rsidRPr="00355308">
        <w:rPr>
          <w:rStyle w:val="StyleUnderline"/>
        </w:rPr>
        <w:t>in order to</w:t>
      </w:r>
      <w:proofErr w:type="gramEnd"/>
      <w:r w:rsidRPr="00355308">
        <w:rPr>
          <w:rStyle w:val="StyleUnderline"/>
        </w:rPr>
        <w:t xml:space="preserve">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highlight w:val="green"/>
        </w:rPr>
        <w:t>even a tiny</w:t>
      </w:r>
      <w:r w:rsidRPr="00355308">
        <w:rPr>
          <w:rStyle w:val="Style13ptBold"/>
          <w:color w:val="000000" w:themeColor="text1"/>
        </w:rPr>
        <w:t xml:space="preserve"> technical or human </w:t>
      </w:r>
      <w:r w:rsidRPr="00355308">
        <w:rPr>
          <w:rStyle w:val="Style13ptBold"/>
          <w:color w:val="000000" w:themeColor="text1"/>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highlight w:val="green"/>
        </w:rPr>
        <w:t>might send it crashing into the Earth</w:t>
      </w:r>
      <w:r w:rsidRPr="00355308">
        <w:rPr>
          <w:rStyle w:val="Style13ptBold"/>
          <w:color w:val="000000" w:themeColor="text1"/>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rPr>
        <w:t>The second source of risk is the intentional misuse</w:t>
      </w:r>
      <w:r w:rsidRPr="00355308">
        <w:rPr>
          <w:color w:val="000000" w:themeColor="text1"/>
          <w:sz w:val="16"/>
        </w:rPr>
        <w:t xml:space="preserve">, </w:t>
      </w:r>
      <w:proofErr w:type="gramStart"/>
      <w:r w:rsidRPr="00355308">
        <w:rPr>
          <w:color w:val="000000" w:themeColor="text1"/>
          <w:sz w:val="16"/>
        </w:rPr>
        <w:t>similar to</w:t>
      </w:r>
      <w:proofErr w:type="gramEnd"/>
      <w:r w:rsidRPr="00355308">
        <w:rPr>
          <w:color w:val="000000" w:themeColor="text1"/>
          <w:sz w:val="16"/>
        </w:rPr>
        <w:t xml:space="preserve"> the original deflection dilemma. But the </w:t>
      </w:r>
      <w:r w:rsidRPr="00355308">
        <w:rPr>
          <w:rStyle w:val="Style13ptBold"/>
          <w:color w:val="000000" w:themeColor="text1"/>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original scenario which envisioned this technology to be used solely for planetary </w:t>
      </w:r>
      <w:proofErr w:type="spellStart"/>
      <w:r w:rsidRPr="00355308">
        <w:rPr>
          <w:color w:val="000000" w:themeColor="text1"/>
          <w:sz w:val="16"/>
        </w:rPr>
        <w:t>defence</w:t>
      </w:r>
      <w:proofErr w:type="spellEnd"/>
      <w:r w:rsidRPr="00355308">
        <w:rPr>
          <w:color w:val="000000" w:themeColor="text1"/>
          <w:sz w:val="16"/>
        </w:rPr>
        <w:t xml:space="preserv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 xml:space="preserve">and </w:t>
      </w:r>
      <w:proofErr w:type="spellStart"/>
      <w:r w:rsidRPr="00355308">
        <w:rPr>
          <w:rStyle w:val="StyleUnderline"/>
          <w:color w:val="000000" w:themeColor="text1"/>
          <w:highlight w:val="green"/>
        </w:rPr>
        <w:t>wellfunded</w:t>
      </w:r>
      <w:proofErr w:type="spellEnd"/>
      <w:r w:rsidRPr="00355308">
        <w:rPr>
          <w:rStyle w:val="StyleUnderline"/>
          <w:color w:val="000000" w:themeColor="text1"/>
          <w:highlight w:val="green"/>
        </w:rPr>
        <w:t xml:space="preserve">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w:t>
      </w:r>
      <w:r w:rsidRPr="00F12114">
        <w:rPr>
          <w:rStyle w:val="StyleUnderline"/>
          <w:color w:val="000000" w:themeColor="text1"/>
        </w:rPr>
        <w:t>ones</w:t>
      </w:r>
      <w:r w:rsidRPr="00F12114">
        <w:rPr>
          <w:color w:val="000000" w:themeColor="text1"/>
          <w:sz w:val="16"/>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rPr>
        <w:t xml:space="preserve">a </w:t>
      </w:r>
      <w:r w:rsidRPr="00355308">
        <w:rPr>
          <w:rStyle w:val="Style13ptBold"/>
          <w:color w:val="000000" w:themeColor="text1"/>
          <w:highlight w:val="green"/>
        </w:rPr>
        <w:t>blanket</w:t>
      </w:r>
      <w:r w:rsidRPr="00355308">
        <w:rPr>
          <w:rStyle w:val="Style13ptBold"/>
          <w:color w:val="000000" w:themeColor="text1"/>
        </w:rPr>
        <w:t xml:space="preserve"> </w:t>
      </w:r>
      <w:r w:rsidRPr="00355308">
        <w:rPr>
          <w:rStyle w:val="Style13ptBold"/>
          <w:color w:val="000000" w:themeColor="text1"/>
          <w:highlight w:val="green"/>
        </w:rPr>
        <w:t>ban on the</w:t>
      </w:r>
      <w:r w:rsidRPr="00355308">
        <w:rPr>
          <w:rStyle w:val="Style13ptBold"/>
          <w:color w:val="000000" w:themeColor="text1"/>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w:t>
      </w:r>
      <w:r w:rsidRPr="00355308">
        <w:rPr>
          <w:rStyle w:val="StyleUnderline"/>
        </w:rPr>
        <w:lastRenderedPageBreak/>
        <w:t xml:space="preserve">Earth. However, such a ban would be incompatible with the dream of increased presence of humans in the solar system. It would stymie both scientific exploration and economic development here on Earth, which is increasingly dependent on precious metals and </w:t>
      </w:r>
      <w:proofErr w:type="spellStart"/>
      <w:r w:rsidRPr="00355308">
        <w:rPr>
          <w:rStyle w:val="StyleUnderline"/>
        </w:rPr>
        <w:t>spacebased</w:t>
      </w:r>
      <w:proofErr w:type="spellEnd"/>
      <w:r w:rsidRPr="00355308">
        <w:rPr>
          <w:rStyle w:val="StyleUnderline"/>
        </w:rPr>
        <w:t xml:space="preserve">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w:t>
      </w:r>
      <w:proofErr w:type="gramStart"/>
      <w:r w:rsidRPr="00355308">
        <w:rPr>
          <w:color w:val="000000" w:themeColor="text1"/>
          <w:sz w:val="16"/>
        </w:rPr>
        <w:t>similar to</w:t>
      </w:r>
      <w:proofErr w:type="gramEnd"/>
      <w:r w:rsidRPr="00355308">
        <w:rPr>
          <w:color w:val="000000" w:themeColor="text1"/>
          <w:sz w:val="16"/>
        </w:rPr>
        <w:t xml:space="preserve">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w:t>
      </w:r>
      <w:proofErr w:type="gramStart"/>
      <w:r w:rsidRPr="00355308">
        <w:rPr>
          <w:color w:val="000000" w:themeColor="text1"/>
          <w:sz w:val="16"/>
        </w:rPr>
        <w:t>for the production of</w:t>
      </w:r>
      <w:proofErr w:type="gramEnd"/>
      <w:r w:rsidRPr="00355308">
        <w:rPr>
          <w:color w:val="000000" w:themeColor="text1"/>
          <w:sz w:val="16"/>
        </w:rPr>
        <w:t xml:space="preserve">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w:t>
      </w:r>
      <w:proofErr w:type="gramStart"/>
      <w:r w:rsidRPr="00355308">
        <w:rPr>
          <w:color w:val="000000" w:themeColor="text1"/>
          <w:sz w:val="16"/>
        </w:rPr>
        <w:t>in order to</w:t>
      </w:r>
      <w:proofErr w:type="gramEnd"/>
      <w:r w:rsidRPr="00355308">
        <w:rPr>
          <w:color w:val="000000" w:themeColor="text1"/>
          <w:sz w:val="16"/>
        </w:rPr>
        <w:t xml:space="preserve"> give the least warning and make the timeframe for reaction as short as possible. </w:t>
      </w:r>
      <w:proofErr w:type="gramStart"/>
      <w:r w:rsidRPr="00355308">
        <w:rPr>
          <w:color w:val="000000" w:themeColor="text1"/>
          <w:sz w:val="16"/>
        </w:rPr>
        <w:t>So</w:t>
      </w:r>
      <w:proofErr w:type="gramEnd"/>
      <w:r w:rsidRPr="00355308">
        <w:rPr>
          <w:color w:val="000000" w:themeColor="text1"/>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355308">
        <w:rPr>
          <w:color w:val="000000" w:themeColor="text1"/>
          <w:sz w:val="16"/>
        </w:rPr>
        <w:t>programmes</w:t>
      </w:r>
      <w:proofErr w:type="spellEnd"/>
      <w:r w:rsidRPr="00355308">
        <w:rPr>
          <w:color w:val="000000" w:themeColor="text1"/>
          <w:sz w:val="16"/>
        </w:rPr>
        <w:t xml:space="preserve"> cataloguing NEOs (such as CSS or Pan-STARRS), which look for new, previously unknown objects, are not ideally suited for the task of constantly tracking </w:t>
      </w:r>
      <w:proofErr w:type="gramStart"/>
      <w:r w:rsidRPr="00355308">
        <w:rPr>
          <w:color w:val="000000" w:themeColor="text1"/>
          <w:sz w:val="16"/>
        </w:rPr>
        <w:t>a number of</w:t>
      </w:r>
      <w:proofErr w:type="gramEnd"/>
      <w:r w:rsidRPr="00355308">
        <w:rPr>
          <w:color w:val="000000" w:themeColor="text1"/>
          <w:sz w:val="16"/>
        </w:rPr>
        <w:t xml:space="preserve"> different, already known asteroids. New instruments would be needed to track them </w:t>
      </w:r>
      <w:proofErr w:type="gramStart"/>
      <w:r w:rsidRPr="00355308">
        <w:rPr>
          <w:color w:val="000000" w:themeColor="text1"/>
          <w:sz w:val="16"/>
        </w:rPr>
        <w:t>in order to</w:t>
      </w:r>
      <w:proofErr w:type="gramEnd"/>
      <w:r w:rsidRPr="00355308">
        <w:rPr>
          <w:color w:val="000000" w:themeColor="text1"/>
          <w:sz w:val="16"/>
        </w:rPr>
        <w:t xml:space="preserve">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rPr>
        <w:t>hardly anyone anticipated</w:t>
      </w:r>
      <w:r w:rsidRPr="00355308">
        <w:rPr>
          <w:color w:val="000000" w:themeColor="text1"/>
          <w:u w:val="single"/>
        </w:rPr>
        <w:t xml:space="preserve"> </w:t>
      </w:r>
      <w:proofErr w:type="gramStart"/>
      <w:r w:rsidRPr="00355308">
        <w:rPr>
          <w:rStyle w:val="Style13ptBold"/>
          <w:color w:val="000000" w:themeColor="text1"/>
        </w:rPr>
        <w:t>having virtually the entire repository of human knowledge at our fingertips</w:t>
      </w:r>
      <w:r w:rsidRPr="00355308">
        <w:rPr>
          <w:color w:val="000000" w:themeColor="text1"/>
          <w:sz w:val="16"/>
        </w:rPr>
        <w:t xml:space="preserve"> at all times</w:t>
      </w:r>
      <w:proofErr w:type="gramEnd"/>
      <w:r w:rsidRPr="00355308">
        <w:rPr>
          <w:color w:val="000000" w:themeColor="text1"/>
          <w:sz w:val="16"/>
        </w:rPr>
        <w:t xml:space="preserve"> (except Douglas Adams). Whether the deflection dilemma forever remains an unmaterialized threat or it becomes a palpable problem, </w:t>
      </w:r>
      <w:r w:rsidRPr="00355308">
        <w:rPr>
          <w:rStyle w:val="Style13ptBold"/>
          <w:color w:val="000000" w:themeColor="text1"/>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xml:space="preserve">. In the end, the purpose of this paper is not to predict the future. </w:t>
      </w:r>
      <w:proofErr w:type="gramStart"/>
      <w:r w:rsidRPr="00355308">
        <w:rPr>
          <w:color w:val="000000" w:themeColor="text1"/>
          <w:sz w:val="16"/>
        </w:rPr>
        <w:t>Instead</w:t>
      </w:r>
      <w:proofErr w:type="gramEnd"/>
      <w:r w:rsidRPr="00355308">
        <w:rPr>
          <w:color w:val="000000" w:themeColor="text1"/>
          <w:sz w:val="16"/>
        </w:rPr>
        <w:t xml:space="preserve"> it aims to merely update a conscientious warning which called for our diligence more than 20 years ago. While the world has changed somewhat, the basic idea remains valid. Whether the danger comes from warring superpowers, </w:t>
      </w:r>
      <w:proofErr w:type="gramStart"/>
      <w:r w:rsidRPr="00355308">
        <w:rPr>
          <w:color w:val="000000" w:themeColor="text1"/>
          <w:sz w:val="16"/>
        </w:rPr>
        <w:t>terrorists</w:t>
      </w:r>
      <w:proofErr w:type="gramEnd"/>
      <w:r w:rsidRPr="00355308">
        <w:rPr>
          <w:color w:val="000000" w:themeColor="text1"/>
          <w:sz w:val="16"/>
        </w:rPr>
        <w:t xml:space="preserve"> or negligent corporations, we must be aware of the realistic risks in order to avoid being either stumped by unforeseen catastrophes or </w:t>
      </w:r>
      <w:proofErr w:type="spellStart"/>
      <w:r w:rsidRPr="00355308">
        <w:rPr>
          <w:color w:val="000000" w:themeColor="text1"/>
          <w:sz w:val="16"/>
        </w:rPr>
        <w:t>paralysed</w:t>
      </w:r>
      <w:proofErr w:type="spellEnd"/>
      <w:r w:rsidRPr="00355308">
        <w:rPr>
          <w:color w:val="000000" w:themeColor="text1"/>
          <w:sz w:val="16"/>
        </w:rPr>
        <w:t xml:space="preserve"> by unwarranted fear. Either extreme would be harmful for our </w:t>
      </w:r>
      <w:proofErr w:type="gramStart"/>
      <w:r w:rsidRPr="00355308">
        <w:rPr>
          <w:color w:val="000000" w:themeColor="text1"/>
          <w:sz w:val="16"/>
        </w:rPr>
        <w:t>future.●</w:t>
      </w:r>
      <w:proofErr w:type="gramEnd"/>
    </w:p>
    <w:p w14:paraId="357724DE" w14:textId="77777777" w:rsidR="00826C08" w:rsidRPr="00355308" w:rsidRDefault="00826C08" w:rsidP="00826C08">
      <w:pPr>
        <w:pStyle w:val="Heading4"/>
        <w:rPr>
          <w:rFonts w:cs="Calibri"/>
          <w:color w:val="000000" w:themeColor="text1"/>
        </w:rPr>
      </w:pPr>
      <w:r w:rsidRPr="00355308">
        <w:rPr>
          <w:rFonts w:cs="Calibri"/>
          <w:color w:val="000000" w:themeColor="text1"/>
        </w:rPr>
        <w:t>Major collisions cause extinction</w:t>
      </w:r>
    </w:p>
    <w:p w14:paraId="36CE1D22" w14:textId="77777777" w:rsidR="00826C08" w:rsidRPr="00355308" w:rsidRDefault="00826C08" w:rsidP="00826C08">
      <w:r w:rsidRPr="00355308">
        <w:rPr>
          <w:rStyle w:val="Style13ptBold"/>
        </w:rPr>
        <w:t xml:space="preserve">Baum ’19 </w:t>
      </w:r>
      <w:r w:rsidRPr="00355308">
        <w:t xml:space="preserve">- executive director of the Global Catastrophic Risk Institute, </w:t>
      </w:r>
      <w:proofErr w:type="spellStart"/>
      <w:proofErr w:type="gramStart"/>
      <w:r w:rsidRPr="00355308">
        <w:t>Ph.D</w:t>
      </w:r>
      <w:proofErr w:type="spellEnd"/>
      <w:proofErr w:type="gramEnd"/>
      <w:r w:rsidRPr="00355308">
        <w:t xml:space="preserve"> in Geography</w:t>
      </w:r>
    </w:p>
    <w:p w14:paraId="1C407BF1" w14:textId="77777777" w:rsidR="00826C08" w:rsidRPr="00355308" w:rsidRDefault="00826C08" w:rsidP="00826C08">
      <w:r w:rsidRPr="00355308">
        <w:t xml:space="preserve">Seth Baum, “Risk-Risk Tradeoff Analysis of Nuclear Explosives for Asteroid Deflection,” SSRN Scholarly Paper (Rochester, NY: Social Science Research Network, May 31, 2019), </w:t>
      </w:r>
      <w:hyperlink r:id="rId10" w:history="1">
        <w:r w:rsidRPr="00355308">
          <w:rPr>
            <w:rStyle w:val="Hyperlink"/>
          </w:rPr>
          <w:t>https://papers.ssrn.com/abstract=3397559</w:t>
        </w:r>
      </w:hyperlink>
      <w:r w:rsidRPr="00355308">
        <w:t>.</w:t>
      </w:r>
    </w:p>
    <w:p w14:paraId="70DF972D" w14:textId="77777777" w:rsidR="00826C08" w:rsidRPr="00355308" w:rsidRDefault="00826C08" w:rsidP="00826C08">
      <w:pPr>
        <w:rPr>
          <w:sz w:val="16"/>
        </w:rPr>
      </w:pPr>
      <w:r w:rsidRPr="00355308">
        <w:rPr>
          <w:rStyle w:val="StyleUnderline"/>
        </w:rPr>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lastRenderedPageBreak/>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w:t>
      </w:r>
      <w:proofErr w:type="spellStart"/>
      <w:r w:rsidRPr="00355308">
        <w:rPr>
          <w:sz w:val="16"/>
        </w:rPr>
        <w:t>Zahnle</w:t>
      </w:r>
      <w:proofErr w:type="spellEnd"/>
      <w:r w:rsidRPr="00355308">
        <w:rPr>
          <w:sz w:val="16"/>
        </w:rPr>
        <w:t xml:space="preserv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 xml:space="preserve">major impact </w:t>
      </w:r>
      <w:proofErr w:type="gramStart"/>
      <w:r w:rsidRPr="00355308">
        <w:rPr>
          <w:rStyle w:val="Emphasis"/>
          <w:highlight w:val="green"/>
        </w:rPr>
        <w:t>in their own right</w:t>
      </w:r>
      <w:r w:rsidRPr="00355308">
        <w:rPr>
          <w:rStyle w:val="StyleUnderline"/>
        </w:rPr>
        <w:t xml:space="preserve"> and</w:t>
      </w:r>
      <w:proofErr w:type="gramEnd"/>
      <w:r w:rsidRPr="00355308">
        <w:rPr>
          <w:rStyle w:val="StyleUnderline"/>
        </w:rPr>
        <w:t xml:space="preserve">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w:t>
      </w:r>
      <w:proofErr w:type="spellStart"/>
      <w:r w:rsidRPr="00355308">
        <w:rPr>
          <w:sz w:val="16"/>
        </w:rPr>
        <w:t>Kinnison</w:t>
      </w:r>
      <w:proofErr w:type="spellEnd"/>
      <w:r w:rsidRPr="00355308">
        <w:rPr>
          <w:sz w:val="16"/>
        </w:rPr>
        <w:t>,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 xml:space="preserve">a hypothetical </w:t>
      </w:r>
      <w:proofErr w:type="spellStart"/>
      <w:r w:rsidRPr="00355308">
        <w:rPr>
          <w:rStyle w:val="StyleUnderline"/>
        </w:rPr>
        <w:t>IndiaPakistan</w:t>
      </w:r>
      <w:proofErr w:type="spellEnd"/>
      <w:r w:rsidRPr="00355308">
        <w:rPr>
          <w:rStyle w:val="StyleUnderline"/>
        </w:rPr>
        <w:t xml:space="preserve">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w:t>
      </w:r>
      <w:proofErr w:type="gramStart"/>
      <w:r w:rsidRPr="00355308">
        <w:rPr>
          <w:sz w:val="16"/>
        </w:rPr>
        <w:t>aforementioned studies</w:t>
      </w:r>
      <w:proofErr w:type="gramEnd"/>
      <w:r w:rsidRPr="00355308">
        <w:rPr>
          <w:sz w:val="16"/>
        </w:rPr>
        <w:t xml:space="preserve">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 xml:space="preserve">the </w:t>
      </w:r>
      <w:proofErr w:type="gramStart"/>
      <w:r w:rsidRPr="00355308">
        <w:rPr>
          <w:rStyle w:val="StyleUnderline"/>
        </w:rPr>
        <w:t>100 weapon</w:t>
      </w:r>
      <w:proofErr w:type="gramEnd"/>
      <w:r w:rsidRPr="00355308">
        <w:rPr>
          <w:rStyle w:val="StyleUnderline"/>
        </w:rPr>
        <w:t xml:space="preserve">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t>
      </w:r>
      <w:proofErr w:type="spellStart"/>
      <w:r w:rsidRPr="00355308">
        <w:rPr>
          <w:sz w:val="16"/>
        </w:rPr>
        <w:t>Windawi</w:t>
      </w:r>
      <w:proofErr w:type="spellEnd"/>
      <w:r w:rsidRPr="00355308">
        <w:rPr>
          <w:sz w:val="16"/>
        </w:rPr>
        <w:t xml:space="preserve">,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w:t>
      </w:r>
      <w:proofErr w:type="gramStart"/>
      <w:r w:rsidRPr="00355308">
        <w:rPr>
          <w:sz w:val="16"/>
        </w:rPr>
        <w:t>similar to</w:t>
      </w:r>
      <w:proofErr w:type="gramEnd"/>
      <w:r w:rsidRPr="00355308">
        <w:rPr>
          <w:sz w:val="16"/>
        </w:rPr>
        <w:t xml:space="preserve">,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w:t>
      </w:r>
      <w:proofErr w:type="gramStart"/>
      <w:r w:rsidRPr="00355308">
        <w:rPr>
          <w:sz w:val="16"/>
        </w:rPr>
        <w:t>amount</w:t>
      </w:r>
      <w:proofErr w:type="gramEnd"/>
      <w:r w:rsidRPr="00355308">
        <w:rPr>
          <w:sz w:val="16"/>
        </w:rPr>
        <w:t xml:space="preserve"> of resources (</w:t>
      </w:r>
      <w:proofErr w:type="spellStart"/>
      <w:r w:rsidRPr="00355308">
        <w:rPr>
          <w:sz w:val="16"/>
        </w:rPr>
        <w:t>Tonn</w:t>
      </w:r>
      <w:proofErr w:type="spellEnd"/>
      <w:r w:rsidRPr="00355308">
        <w:rPr>
          <w:sz w:val="16"/>
        </w:rPr>
        <w:t xml:space="preserve">, 1999). However, it is not presently known which asteroid collisions or nuclear wars (if any) would cause the permanent collapse of human civilization and thus the loss of the large future benefits (Baum et al., 2019). Given the </w:t>
      </w:r>
      <w:r w:rsidRPr="00355308">
        <w:rPr>
          <w:sz w:val="16"/>
        </w:rPr>
        <w:lastRenderedPageBreak/>
        <w:t xml:space="preserve">enormous stakes, </w:t>
      </w:r>
      <w:r w:rsidRPr="00355308">
        <w:rPr>
          <w:rStyle w:val="Emphasis"/>
        </w:rPr>
        <w:t xml:space="preserve">prudent risk management would aim for very low probabilities of permanent collapse </w:t>
      </w:r>
      <w:r w:rsidRPr="00355308">
        <w:rPr>
          <w:sz w:val="16"/>
        </w:rPr>
        <w:t>(</w:t>
      </w:r>
      <w:proofErr w:type="spellStart"/>
      <w:r w:rsidRPr="00355308">
        <w:rPr>
          <w:sz w:val="16"/>
        </w:rPr>
        <w:t>Tonn</w:t>
      </w:r>
      <w:proofErr w:type="spellEnd"/>
      <w:r w:rsidRPr="00355308">
        <w:rPr>
          <w:sz w:val="16"/>
        </w:rPr>
        <w:t xml:space="preserve">,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it is necessary to discuss the 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w:t>
      </w:r>
      <w:proofErr w:type="spellStart"/>
      <w:r w:rsidRPr="00355308">
        <w:rPr>
          <w:sz w:val="16"/>
        </w:rPr>
        <w:t>Rauchhaus</w:t>
      </w:r>
      <w:proofErr w:type="spellEnd"/>
      <w:r w:rsidRPr="00355308">
        <w:rPr>
          <w:sz w:val="16"/>
        </w:rPr>
        <w:t>, 2009</w:t>
      </w:r>
      <w:proofErr w:type="gramStart"/>
      <w:r w:rsidRPr="00355308">
        <w:rPr>
          <w:sz w:val="16"/>
        </w:rPr>
        <w:t>),while</w:t>
      </w:r>
      <w:proofErr w:type="gramEnd"/>
      <w:r w:rsidRPr="00355308">
        <w:rPr>
          <w:sz w:val="16"/>
        </w:rPr>
        <w:t xml:space="preserv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w:t>
      </w:r>
      <w:proofErr w:type="spellStart"/>
      <w:r w:rsidRPr="00355308">
        <w:rPr>
          <w:sz w:val="16"/>
        </w:rPr>
        <w:t>nucleardisarmament</w:t>
      </w:r>
      <w:proofErr w:type="spellEnd"/>
      <w:r w:rsidRPr="00355308">
        <w:rPr>
          <w:sz w:val="16"/>
        </w:rPr>
        <w:t xml:space="preserve"> world.</w:t>
      </w:r>
    </w:p>
    <w:p w14:paraId="4CB79641" w14:textId="77777777" w:rsidR="00826C08" w:rsidRPr="00355308" w:rsidRDefault="00826C08" w:rsidP="00826C08">
      <w:pPr>
        <w:pStyle w:val="Heading4"/>
        <w:rPr>
          <w:rFonts w:cs="Calibri"/>
        </w:rPr>
      </w:pPr>
      <w:r w:rsidRPr="00355308">
        <w:rPr>
          <w:rFonts w:cs="Calibri"/>
        </w:rPr>
        <w:t>Scenario 2 is satellite collisions</w:t>
      </w:r>
    </w:p>
    <w:p w14:paraId="3A0C0DA9" w14:textId="77777777" w:rsidR="00826C08" w:rsidRDefault="00826C08" w:rsidP="00826C08">
      <w:pPr>
        <w:pStyle w:val="Heading4"/>
      </w:pPr>
      <w:r>
        <w:t>Mining creates space debris</w:t>
      </w:r>
    </w:p>
    <w:p w14:paraId="7B74E242" w14:textId="77777777" w:rsidR="00826C08" w:rsidRDefault="00826C08" w:rsidP="00826C08">
      <w:proofErr w:type="spellStart"/>
      <w:r w:rsidRPr="00AD3BF1">
        <w:rPr>
          <w:rStyle w:val="Style13ptBold"/>
        </w:rPr>
        <w:t>Boley</w:t>
      </w:r>
      <w:proofErr w:type="spellEnd"/>
      <w:r w:rsidRPr="00AD3BF1">
        <w:rPr>
          <w:rStyle w:val="Style13ptBold"/>
        </w:rPr>
        <w:t xml:space="preserve">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1" w:history="1">
        <w:r w:rsidRPr="002D7371">
          <w:rPr>
            <w:rStyle w:val="Hyperlink"/>
          </w:rPr>
          <w:t>https://www.science.org/doi/full/10.1126/science.abd3402</w:t>
        </w:r>
      </w:hyperlink>
      <w:r>
        <w:t xml:space="preserve"> EE</w:t>
      </w:r>
    </w:p>
    <w:p w14:paraId="4E190453" w14:textId="77777777" w:rsidR="00826C08" w:rsidRPr="00AD3BF1" w:rsidRDefault="00826C08" w:rsidP="00826C08">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C87D2D">
        <w:rPr>
          <w:rStyle w:val="StyleUnderline"/>
        </w:rPr>
        <w:t>Any surface activity could exacerbate lunar dust migration, including by lofting dust onto trajectories that cross lunar orbits, such as that of NASA's proposed Lunar Gateway</w:t>
      </w:r>
      <w:r w:rsidRPr="00C87D2D">
        <w:t xml:space="preserve"> (11). Moreover, </w:t>
      </w:r>
      <w:r w:rsidRPr="00C87D2D">
        <w:rPr>
          <w:rStyle w:val="StyleUnderline"/>
        </w:rPr>
        <w:t>without cooperation by all actors, the limited number of useful lunar orbits could quickly become filled with space debris.</w:t>
      </w:r>
    </w:p>
    <w:p w14:paraId="30C7B1DB" w14:textId="77777777" w:rsidR="00826C08" w:rsidRDefault="00826C08" w:rsidP="00826C08">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 xml:space="preserve">debris streams could threaten </w:t>
      </w:r>
      <w:r w:rsidRPr="00C87D2D">
        <w:rPr>
          <w:rStyle w:val="StyleUnderline"/>
        </w:rPr>
        <w:t xml:space="preserve">lunar operations </w:t>
      </w:r>
      <w:r w:rsidRPr="00C87D2D">
        <w:rPr>
          <w:rStyle w:val="Emphasis"/>
        </w:rPr>
        <w:t xml:space="preserve">as well as </w:t>
      </w:r>
      <w:r w:rsidRPr="00D12F11">
        <w:rPr>
          <w:rStyle w:val="Emphasis"/>
          <w:highlight w:val="green"/>
        </w:rPr>
        <w:t>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77FEDFE5" w14:textId="77777777" w:rsidR="00826C08" w:rsidRDefault="00826C08" w:rsidP="00826C08">
      <w:r w:rsidRPr="00C87D2D">
        <w:rPr>
          <w:rStyle w:val="StyleUnderline"/>
        </w:rPr>
        <w:lastRenderedPageBreak/>
        <w:t>Space missions already provide some evidence of these risks</w:t>
      </w:r>
      <w:r w:rsidRPr="00C87D2D">
        <w:t xml:space="preserve">. In 2019, </w:t>
      </w:r>
      <w:proofErr w:type="gramStart"/>
      <w:r w:rsidRPr="00C87D2D">
        <w:t>during the course of</w:t>
      </w:r>
      <w:proofErr w:type="gramEnd"/>
      <w:r w:rsidRPr="00C87D2D">
        <w:t xml:space="preserve"> Japan's Hayabusa2 mission, </w:t>
      </w:r>
      <w:r w:rsidRPr="00C87D2D">
        <w:rPr>
          <w:rStyle w:val="StyleUnderline"/>
        </w:rPr>
        <w:t xml:space="preserve">a small impactor was used to make a crater on (162173) </w:t>
      </w:r>
      <w:proofErr w:type="spellStart"/>
      <w:r w:rsidRPr="00C87D2D">
        <w:rPr>
          <w:rStyle w:val="StyleUnderline"/>
        </w:rPr>
        <w:t>Ryugu</w:t>
      </w:r>
      <w:proofErr w:type="spellEnd"/>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 xml:space="preserve">In 2022, NASA will test its ability to deflect an asteroid by striking (65803) </w:t>
      </w:r>
      <w:proofErr w:type="spellStart"/>
      <w:r w:rsidRPr="00AD3BF1">
        <w:rPr>
          <w:rStyle w:val="StyleUnderline"/>
        </w:rPr>
        <w:t>Didymos</w:t>
      </w:r>
      <w:proofErr w:type="spellEnd"/>
      <w:r w:rsidRPr="00AD3BF1">
        <w:rPr>
          <w:rStyle w:val="StyleUnderline"/>
        </w:rPr>
        <w:t xml:space="preserve"> B (</w:t>
      </w:r>
      <w:proofErr w:type="spellStart"/>
      <w:r w:rsidRPr="00AD3BF1">
        <w:rPr>
          <w:rStyle w:val="StyleUnderline"/>
        </w:rPr>
        <w:t>Dimorphos</w:t>
      </w:r>
      <w:proofErr w:type="spellEnd"/>
      <w:r w:rsidRPr="00AD3BF1">
        <w:rPr>
          <w:rStyle w:val="StyleUnderline"/>
        </w:rPr>
        <w:t>)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07E03D05" w14:textId="77777777" w:rsidR="00826C08" w:rsidRDefault="00826C08" w:rsidP="00826C08"/>
    <w:p w14:paraId="4091A0CA" w14:textId="77777777" w:rsidR="00826C08" w:rsidRPr="00100A2B" w:rsidRDefault="00826C08" w:rsidP="00826C08">
      <w:pPr>
        <w:pStyle w:val="Heading4"/>
        <w:rPr>
          <w:rFonts w:cs="Calibri"/>
        </w:rPr>
      </w:pPr>
      <w:r w:rsidRPr="00100A2B">
        <w:rPr>
          <w:rFonts w:cs="Calibri"/>
        </w:rPr>
        <w:t xml:space="preserve">Space dust </w:t>
      </w:r>
      <w:r>
        <w:rPr>
          <w:rFonts w:cs="Calibri"/>
        </w:rPr>
        <w:t>destroys spirals and exponentially accumulates through time, increasing the likelihood of collisions.</w:t>
      </w:r>
    </w:p>
    <w:p w14:paraId="2DD23329" w14:textId="77777777" w:rsidR="00826C08" w:rsidRPr="00100A2B" w:rsidRDefault="00826C08" w:rsidP="00826C08">
      <w:proofErr w:type="spellStart"/>
      <w:r w:rsidRPr="006C03CF">
        <w:rPr>
          <w:rStyle w:val="Style13ptBold"/>
        </w:rPr>
        <w:t>Intagliata</w:t>
      </w:r>
      <w:proofErr w:type="spellEnd"/>
      <w:r w:rsidRPr="006C03CF">
        <w:rPr>
          <w:rStyle w:val="Style13ptBold"/>
        </w:rPr>
        <w:t xml:space="preserve"> 17</w:t>
      </w:r>
      <w:r w:rsidRPr="00100A2B">
        <w:t xml:space="preserve"> </w:t>
      </w:r>
      <w:r>
        <w:t>[</w:t>
      </w:r>
      <w:r w:rsidRPr="00163857">
        <w:t xml:space="preserve">Christopher </w:t>
      </w:r>
      <w:proofErr w:type="spellStart"/>
      <w:r w:rsidRPr="00163857">
        <w:t>Intagliata</w:t>
      </w:r>
      <w:proofErr w:type="spellEnd"/>
      <w:r w:rsidRPr="00163857">
        <w:t xml:space="preserve">, 5-11-2017, "The Sneaky Danger of Space Dust," Scientific American, </w:t>
      </w:r>
      <w:hyperlink r:id="rId12" w:history="1">
        <w:r w:rsidRPr="00EA3CBA">
          <w:rPr>
            <w:rStyle w:val="Hyperlink"/>
          </w:rPr>
          <w:t>https://www.scientificamerican.com/podcast/episode/the-sneaky-danger-of-space-dust/</w:t>
        </w:r>
      </w:hyperlink>
      <w:r>
        <w:t>]//DDPT</w:t>
      </w:r>
    </w:p>
    <w:p w14:paraId="74017433" w14:textId="77777777" w:rsidR="00826C08" w:rsidRPr="00100A2B" w:rsidRDefault="00826C08" w:rsidP="00826C08">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xml:space="preserve">, Christopher </w:t>
      </w:r>
      <w:proofErr w:type="spellStart"/>
      <w:r w:rsidRPr="00100A2B">
        <w:t>Intagliata</w:t>
      </w:r>
      <w:proofErr w:type="spellEnd"/>
      <w:r w:rsidRPr="00100A2B">
        <w:t xml:space="preserve"> reports. </w:t>
      </w:r>
    </w:p>
    <w:p w14:paraId="76D3AD3A" w14:textId="77777777" w:rsidR="00826C08" w:rsidRPr="00100A2B" w:rsidRDefault="00826C08" w:rsidP="00826C08">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13" w:history="1">
        <w:r w:rsidRPr="00100A2B">
          <w:rPr>
            <w:rStyle w:val="Hyperlink"/>
          </w:rPr>
          <w:t>baseball-sized chunks</w:t>
        </w:r>
      </w:hyperlink>
      <w:r w:rsidRPr="00100A2B">
        <w:t> of debris, </w:t>
      </w:r>
      <w:hyperlink r:id="rId14"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31A98F12" w14:textId="77777777" w:rsidR="00826C08" w:rsidRPr="00100A2B" w:rsidRDefault="00826C08" w:rsidP="00826C08">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FD3883">
        <w:rPr>
          <w:rStyle w:val="Emphasis"/>
          <w:highlight w:val="green"/>
        </w:rPr>
        <w:t>going</w:t>
      </w:r>
      <w:r w:rsidRPr="00FD3883">
        <w:rPr>
          <w:rStyle w:val="Emphasis"/>
        </w:rPr>
        <w:t xml:space="preserve"> 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50E268E6" w14:textId="77777777" w:rsidR="00826C08" w:rsidRPr="00100A2B" w:rsidRDefault="00826C08" w:rsidP="00826C08">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is 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18DF24B6" w14:textId="77777777" w:rsidR="00826C08" w:rsidRPr="00100A2B" w:rsidRDefault="00826C08" w:rsidP="00826C08">
      <w:r w:rsidRPr="00100A2B">
        <w:t>"We also think this phenomenon can be attributed to some of the failures and anomalies we see on orbit, that right now are basically tagged as 'unknown cause.'"</w:t>
      </w:r>
    </w:p>
    <w:p w14:paraId="439015D6" w14:textId="77777777" w:rsidR="00826C08" w:rsidRPr="00B607BB" w:rsidRDefault="00826C08" w:rsidP="00826C08">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B607BB">
        <w:rPr>
          <w:rStyle w:val="StyleUnderline"/>
        </w:rPr>
        <w:t xml:space="preserve">It </w:t>
      </w:r>
      <w:r w:rsidRPr="00B607BB">
        <w:rPr>
          <w:rStyle w:val="Emphasis"/>
        </w:rPr>
        <w:t>vaporizes and ionizes a bit of the ship</w:t>
      </w:r>
      <w:r w:rsidRPr="00B607BB">
        <w:rPr>
          <w:rStyle w:val="StyleUnderline"/>
        </w:rPr>
        <w:t xml:space="preserve">—and itself. </w:t>
      </w:r>
      <w:r w:rsidRPr="00B607BB">
        <w:rPr>
          <w:rStyle w:val="StyleUnderline"/>
          <w:highlight w:val="green"/>
        </w:rPr>
        <w:t xml:space="preserve">Which </w:t>
      </w:r>
      <w:r w:rsidRPr="00B607BB">
        <w:rPr>
          <w:rStyle w:val="Emphasis"/>
          <w:highlight w:val="green"/>
        </w:rPr>
        <w:t>generates a cloud of ions and electrons</w:t>
      </w:r>
      <w:r w:rsidRPr="00B607BB">
        <w:rPr>
          <w:rStyle w:val="Emphasis"/>
        </w:rPr>
        <w:t>, traveling at different speeds</w:t>
      </w:r>
      <w:r w:rsidRPr="00B607BB">
        <w:rPr>
          <w:rStyle w:val="StyleUnderline"/>
        </w:rPr>
        <w:t xml:space="preserve">. And then: "It's like a spring action, the </w:t>
      </w:r>
      <w:r w:rsidRPr="00B607BB">
        <w:rPr>
          <w:rStyle w:val="Emphasis"/>
        </w:rPr>
        <w:t>electrons</w:t>
      </w:r>
      <w:r w:rsidRPr="00B607BB">
        <w:rPr>
          <w:rStyle w:val="StyleUnderline"/>
        </w:rPr>
        <w:t xml:space="preserve"> are </w:t>
      </w:r>
      <w:r w:rsidRPr="00B607BB">
        <w:rPr>
          <w:rStyle w:val="Emphasis"/>
        </w:rPr>
        <w:t>pulled</w:t>
      </w:r>
      <w:r w:rsidRPr="00B607BB">
        <w:rPr>
          <w:rStyle w:val="StyleUnderline"/>
        </w:rPr>
        <w:t xml:space="preserve"> back </w:t>
      </w:r>
      <w:r w:rsidRPr="00B607BB">
        <w:rPr>
          <w:rStyle w:val="Emphasis"/>
        </w:rPr>
        <w:t>to the ions</w:t>
      </w:r>
      <w:r w:rsidRPr="00B607BB">
        <w:rPr>
          <w:rStyle w:val="StyleUnderline"/>
        </w:rPr>
        <w:t xml:space="preserve">, </w:t>
      </w:r>
      <w:r w:rsidRPr="00B607BB">
        <w:rPr>
          <w:rStyle w:val="Emphasis"/>
        </w:rPr>
        <w:t>ions</w:t>
      </w:r>
      <w:r w:rsidRPr="00B607BB">
        <w:rPr>
          <w:rStyle w:val="StyleUnderline"/>
        </w:rPr>
        <w:t xml:space="preserve"> are being </w:t>
      </w:r>
      <w:r w:rsidRPr="00B607BB">
        <w:rPr>
          <w:rStyle w:val="Emphasis"/>
        </w:rPr>
        <w:t>pushed ahead a little</w:t>
      </w:r>
      <w:r w:rsidRPr="00B607BB">
        <w:rPr>
          <w:rStyle w:val="StyleUnderline"/>
        </w:rPr>
        <w:t xml:space="preserve"> bit. And then the elect</w:t>
      </w:r>
      <w:r w:rsidRPr="00B607BB">
        <w:rPr>
          <w:rStyle w:val="Emphasis"/>
        </w:rPr>
        <w:t>rons overshoot the ions, so they oscillate, and then they go back out again</w:t>
      </w:r>
      <w:r w:rsidRPr="00B607BB">
        <w:rPr>
          <w:rStyle w:val="StyleUnderline"/>
        </w:rPr>
        <w:t>.”</w:t>
      </w:r>
    </w:p>
    <w:p w14:paraId="09A283AB" w14:textId="77777777" w:rsidR="00826C08" w:rsidRDefault="00826C08" w:rsidP="00826C08">
      <w:r w:rsidRPr="00B607BB">
        <w:rPr>
          <w:rStyle w:val="StyleUnderline"/>
        </w:rPr>
        <w:t xml:space="preserve">That </w:t>
      </w:r>
      <w:r w:rsidRPr="00B607BB">
        <w:rPr>
          <w:rStyle w:val="Emphasis"/>
        </w:rPr>
        <w:t>movement</w:t>
      </w:r>
      <w:r w:rsidRPr="00B607BB">
        <w:rPr>
          <w:rStyle w:val="StyleUnderline"/>
        </w:rPr>
        <w:t xml:space="preserve"> of electrons</w:t>
      </w:r>
      <w:r w:rsidRPr="00932791">
        <w:rPr>
          <w:rStyle w:val="StyleUnderline"/>
          <w:highlight w:val="green"/>
        </w:rPr>
        <w:t xml:space="preserve">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15" w:history="1">
        <w:r w:rsidRPr="00100A2B">
          <w:rPr>
            <w:rStyle w:val="Hyperlink"/>
          </w:rPr>
          <w:t>Particle-in-cell simulations of an RF emission mechanism associated with hypervelocity impact plasmas</w:t>
        </w:r>
      </w:hyperlink>
      <w:r w:rsidRPr="00100A2B">
        <w:t>]</w:t>
      </w:r>
    </w:p>
    <w:p w14:paraId="3AA1F131" w14:textId="77777777" w:rsidR="00826C08" w:rsidRPr="00355308" w:rsidRDefault="00826C08" w:rsidP="00826C08"/>
    <w:p w14:paraId="71AEB5DF" w14:textId="77777777" w:rsidR="00826C08" w:rsidRPr="00355308" w:rsidRDefault="00826C08" w:rsidP="00826C08">
      <w:pPr>
        <w:pStyle w:val="Heading4"/>
        <w:rPr>
          <w:rFonts w:cs="Calibri"/>
        </w:rPr>
      </w:pPr>
      <w:r w:rsidRPr="00355308">
        <w:rPr>
          <w:rFonts w:cs="Calibri"/>
        </w:rPr>
        <w:lastRenderedPageBreak/>
        <w:t xml:space="preserve">An increase in space debris and dust from mining collides with key defense satellites </w:t>
      </w:r>
    </w:p>
    <w:p w14:paraId="56841A61" w14:textId="77777777" w:rsidR="00826C08" w:rsidRPr="00355308" w:rsidRDefault="00826C08" w:rsidP="00826C08">
      <w:pPr>
        <w:rPr>
          <w:sz w:val="16"/>
        </w:rPr>
      </w:pPr>
      <w:proofErr w:type="spellStart"/>
      <w:r w:rsidRPr="00355308">
        <w:rPr>
          <w:rStyle w:val="Style13ptBold"/>
        </w:rPr>
        <w:t>Scoles</w:t>
      </w:r>
      <w:proofErr w:type="spellEnd"/>
      <w:r w:rsidRPr="00355308">
        <w:rPr>
          <w:rStyle w:val="Style13ptBold"/>
        </w:rPr>
        <w:t xml:space="preserve"> 15</w:t>
      </w:r>
      <w:r w:rsidRPr="00355308">
        <w:rPr>
          <w:sz w:val="16"/>
        </w:rPr>
        <w:t xml:space="preserve"> Sarah </w:t>
      </w:r>
      <w:proofErr w:type="spellStart"/>
      <w:r w:rsidRPr="00355308">
        <w:rPr>
          <w:sz w:val="16"/>
        </w:rPr>
        <w:t>Scoles</w:t>
      </w:r>
      <w:proofErr w:type="spellEnd"/>
      <w:r w:rsidRPr="00355308">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16" w:history="1">
        <w:r w:rsidRPr="00355308">
          <w:rPr>
            <w:rStyle w:val="Hyperlink"/>
            <w:sz w:val="16"/>
          </w:rPr>
          <w:t>https://www.newscientist.com/article/mg22630235-100-dust-from-asteroid-mining-spells-danger-for-satellites/</w:t>
        </w:r>
      </w:hyperlink>
      <w:r w:rsidRPr="00355308">
        <w:rPr>
          <w:sz w:val="16"/>
        </w:rPr>
        <w:t xml:space="preserve"> DD AG</w:t>
      </w:r>
    </w:p>
    <w:p w14:paraId="24F4EA82" w14:textId="77777777" w:rsidR="00826C08" w:rsidRPr="00355308" w:rsidRDefault="00826C08" w:rsidP="00826C08">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62D54CF3" w14:textId="77777777" w:rsidR="00826C08" w:rsidRPr="00355308" w:rsidRDefault="00826C08" w:rsidP="00826C08">
      <w:pPr>
        <w:rPr>
          <w:rStyle w:val="Emphasis"/>
        </w:rPr>
      </w:pPr>
      <w:r w:rsidRPr="00355308">
        <w:t xml:space="preserve">Asteroids are not only </w:t>
      </w:r>
      <w:proofErr w:type="gramStart"/>
      <w:r w:rsidRPr="00355308">
        <w:t>stepping stones</w:t>
      </w:r>
      <w:proofErr w:type="gramEnd"/>
      <w:r w:rsidRPr="00355308">
        <w:t xml:space="preserve"> for cosmic </w:t>
      </w:r>
      <w:proofErr w:type="spellStart"/>
      <w:r w:rsidRPr="00355308">
        <w:t>colonisation</w:t>
      </w:r>
      <w:proofErr w:type="spellEnd"/>
      <w:r w:rsidRPr="00355308">
        <w:t>, but may contain metals like gold, platinum, iron and titanium, plus life-sustaining hydrogen and oxygen, and rocket-</w:t>
      </w:r>
      <w:proofErr w:type="spellStart"/>
      <w:r w:rsidRPr="00355308">
        <w:t>fuelling</w:t>
      </w:r>
      <w:proofErr w:type="spellEnd"/>
      <w:r w:rsidRPr="00355308">
        <w:t xml:space="preserve"> ammonia. </w:t>
      </w:r>
      <w:r w:rsidRPr="00355308">
        <w:rPr>
          <w:rStyle w:val="Emphasis"/>
          <w:highlight w:val="green"/>
        </w:rPr>
        <w:t>Space age forty-niners can</w:t>
      </w:r>
      <w:r w:rsidRPr="00355308">
        <w:rPr>
          <w:rStyle w:val="Emphasis"/>
        </w:rPr>
        <w:t xml:space="preserve"> either try to work an asteroid where it </w:t>
      </w:r>
      <w:proofErr w:type="gramStart"/>
      <w:r w:rsidRPr="00355308">
        <w:rPr>
          <w:rStyle w:val="Emphasis"/>
        </w:rPr>
        <w:t>is, or</w:t>
      </w:r>
      <w:proofErr w:type="gramEnd"/>
      <w:r w:rsidRPr="00355308">
        <w:rPr>
          <w:rStyle w:val="Emphasis"/>
        </w:rPr>
        <w:t xml:space="preserve"> </w:t>
      </w:r>
      <w:r w:rsidRPr="00355308">
        <w:rPr>
          <w:rStyle w:val="Emphasis"/>
          <w:highlight w:val="green"/>
        </w:rPr>
        <w:t>tug it into a more convenient orbit</w:t>
      </w:r>
      <w:r w:rsidRPr="00355308">
        <w:rPr>
          <w:rStyle w:val="Emphasis"/>
        </w:rPr>
        <w:t>.</w:t>
      </w:r>
    </w:p>
    <w:p w14:paraId="2BF5EA4F" w14:textId="77777777" w:rsidR="00826C08" w:rsidRPr="00355308" w:rsidRDefault="00826C08" w:rsidP="00826C08">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 xml:space="preserve">rocks could intrude where many </w:t>
      </w:r>
      <w:proofErr w:type="spellStart"/>
      <w:r w:rsidRPr="00355308">
        <w:rPr>
          <w:rStyle w:val="StyleUnderline"/>
          <w:highlight w:val="green"/>
        </w:rPr>
        <w:t>defence</w:t>
      </w:r>
      <w:proofErr w:type="spellEnd"/>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142A9EFC" w14:textId="77777777" w:rsidR="00826C08" w:rsidRPr="00355308" w:rsidRDefault="00826C08" w:rsidP="00826C08">
      <w:r w:rsidRPr="00355308">
        <w:t xml:space="preserve">According to Casey </w:t>
      </w:r>
      <w:proofErr w:type="spellStart"/>
      <w:r w:rsidRPr="00355308">
        <w:t>Handmer</w:t>
      </w:r>
      <w:proofErr w:type="spellEnd"/>
      <w:r w:rsidRPr="00355308">
        <w:t xml:space="preserve"> of the California Institute of Technology in Pasadena and Javier </w:t>
      </w:r>
      <w:proofErr w:type="spellStart"/>
      <w:r w:rsidRPr="00355308">
        <w:t>Roa</w:t>
      </w:r>
      <w:proofErr w:type="spellEnd"/>
      <w:r w:rsidRPr="00355308">
        <w:t xml:space="preserve"> of the Technical University of Madrid in Spain</w:t>
      </w:r>
      <w:r w:rsidRPr="00355308">
        <w:rPr>
          <w:rStyle w:val="Style13ptBold"/>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4221EB8F" w14:textId="77777777" w:rsidR="00826C08" w:rsidRPr="00355308" w:rsidRDefault="00826C08" w:rsidP="00826C08">
      <w:r w:rsidRPr="00355308">
        <w:t xml:space="preserve">The study also looks at the “catastrophic disruption” of </w:t>
      </w:r>
      <w:r w:rsidRPr="00355308">
        <w:rPr>
          <w:rStyle w:val="Emphasis"/>
        </w:rPr>
        <w:t xml:space="preserve">an </w:t>
      </w:r>
      <w:r w:rsidRPr="00355308">
        <w:rPr>
          <w:rStyle w:val="Emphasis"/>
          <w:highlight w:val="green"/>
        </w:rPr>
        <w:t xml:space="preserve">asteroid 5 </w:t>
      </w:r>
      <w:proofErr w:type="spellStart"/>
      <w:r w:rsidRPr="00355308">
        <w:rPr>
          <w:rStyle w:val="Emphasis"/>
          <w:highlight w:val="green"/>
        </w:rPr>
        <w:t>metres</w:t>
      </w:r>
      <w:proofErr w:type="spellEnd"/>
      <w:r w:rsidRPr="00355308">
        <w:rPr>
          <w:rStyle w:val="Emphasis"/>
          <w:highlight w:val="green"/>
        </w:rPr>
        <w:t xml:space="preserve">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2A56A7C4" w14:textId="77777777" w:rsidR="00826C08" w:rsidRDefault="00826C08" w:rsidP="00826C08">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596EC35F" w14:textId="77777777" w:rsidR="00826C08" w:rsidRPr="00355308" w:rsidRDefault="00826C08" w:rsidP="00826C08">
      <w:pPr>
        <w:pStyle w:val="Heading4"/>
        <w:rPr>
          <w:rFonts w:cs="Calibri"/>
        </w:rPr>
      </w:pPr>
      <w:r w:rsidRPr="00355308">
        <w:rPr>
          <w:rFonts w:cs="Calibri"/>
        </w:rPr>
        <w:t>Laundry list of impacts – compromised communication, loss of military capability and more</w:t>
      </w:r>
    </w:p>
    <w:p w14:paraId="094A040F" w14:textId="77777777" w:rsidR="00826C08" w:rsidRPr="00355308" w:rsidRDefault="00826C08" w:rsidP="00826C08">
      <w:pPr>
        <w:rPr>
          <w:sz w:val="16"/>
        </w:rPr>
      </w:pPr>
      <w:proofErr w:type="spellStart"/>
      <w:r w:rsidRPr="00355308">
        <w:rPr>
          <w:rStyle w:val="Style13ptBold"/>
        </w:rPr>
        <w:t>Divorsky</w:t>
      </w:r>
      <w:proofErr w:type="spellEnd"/>
      <w:r w:rsidRPr="00355308">
        <w:rPr>
          <w:rStyle w:val="Style13ptBold"/>
        </w:rPr>
        <w:t xml:space="preserve"> 15</w:t>
      </w:r>
      <w:r w:rsidRPr="00355308">
        <w:rPr>
          <w:sz w:val="16"/>
        </w:rPr>
        <w:t xml:space="preserve"> George </w:t>
      </w:r>
      <w:proofErr w:type="spellStart"/>
      <w:r w:rsidRPr="00355308">
        <w:rPr>
          <w:sz w:val="16"/>
        </w:rPr>
        <w:t>Divorsky</w:t>
      </w:r>
      <w:proofErr w:type="spellEnd"/>
      <w:r w:rsidRPr="00355308">
        <w:rPr>
          <w:sz w:val="16"/>
        </w:rPr>
        <w:t xml:space="preserve"> [George P. </w:t>
      </w:r>
      <w:proofErr w:type="spellStart"/>
      <w:r w:rsidRPr="00355308">
        <w:rPr>
          <w:sz w:val="16"/>
        </w:rPr>
        <w:t>Dvorsky</w:t>
      </w:r>
      <w:proofErr w:type="spellEnd"/>
      <w:r w:rsidRPr="00355308">
        <w:rPr>
          <w:sz w:val="16"/>
        </w:rPr>
        <w:t xml:space="preserve"> (born May 11, 1970) is a Canadian bioethicist, </w:t>
      </w:r>
      <w:proofErr w:type="gramStart"/>
      <w:r w:rsidRPr="00355308">
        <w:rPr>
          <w:sz w:val="16"/>
        </w:rPr>
        <w:t>transhumanist</w:t>
      </w:r>
      <w:proofErr w:type="gramEnd"/>
      <w:r w:rsidRPr="00355308">
        <w:rPr>
          <w:sz w:val="16"/>
        </w:rPr>
        <w:t xml:space="preserve">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17" w:history="1">
        <w:r w:rsidRPr="00355308">
          <w:rPr>
            <w:rStyle w:val="Hyperlink"/>
            <w:sz w:val="16"/>
          </w:rPr>
          <w:t>https://gizmodo.com/what-would-happen-if-all-our-satellites-were-suddenly-d-1709006681</w:t>
        </w:r>
      </w:hyperlink>
      <w:r w:rsidRPr="00355308">
        <w:rPr>
          <w:sz w:val="16"/>
        </w:rPr>
        <w:t xml:space="preserve"> DD AG</w:t>
      </w:r>
    </w:p>
    <w:p w14:paraId="778A602E" w14:textId="77777777" w:rsidR="00826C08" w:rsidRPr="00355308" w:rsidRDefault="00826C08" w:rsidP="00826C08">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1298AF69" w14:textId="77777777" w:rsidR="00826C08" w:rsidRPr="00355308" w:rsidRDefault="00826C08" w:rsidP="00826C08">
      <w:pPr>
        <w:rPr>
          <w:sz w:val="16"/>
        </w:rPr>
      </w:pPr>
      <w:r w:rsidRPr="00355308">
        <w:rPr>
          <w:sz w:val="16"/>
        </w:rPr>
        <w:t>Compromised Communications</w:t>
      </w:r>
    </w:p>
    <w:p w14:paraId="068E1BCD" w14:textId="77777777" w:rsidR="00826C08" w:rsidRPr="00355308" w:rsidRDefault="00826C08" w:rsidP="00826C08">
      <w:pPr>
        <w:rPr>
          <w:sz w:val="16"/>
        </w:rPr>
      </w:pPr>
      <w:r w:rsidRPr="00355308">
        <w:rPr>
          <w:sz w:val="16"/>
        </w:rPr>
        <w:lastRenderedPageBreak/>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14CD33FC" w14:textId="77777777" w:rsidR="00826C08" w:rsidRPr="00355308" w:rsidRDefault="00826C08" w:rsidP="00826C08">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1F4FF9FB" w14:textId="77777777" w:rsidR="00826C08" w:rsidRPr="00355308" w:rsidRDefault="00826C08" w:rsidP="00826C08">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5A35C4D5" w14:textId="77777777" w:rsidR="00826C08" w:rsidRPr="00355308" w:rsidRDefault="00826C08" w:rsidP="00826C08">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xml:space="preserve">. Oversaturation would stretch the capacity of these systems to the limit, preventing many calls from going through. Hundreds of millions of Internet connections would </w:t>
      </w:r>
      <w:proofErr w:type="gramStart"/>
      <w:r w:rsidRPr="00355308">
        <w:rPr>
          <w:sz w:val="16"/>
        </w:rPr>
        <w:t>vanish, or</w:t>
      </w:r>
      <w:proofErr w:type="gramEnd"/>
      <w:r w:rsidRPr="00355308">
        <w:rPr>
          <w:sz w:val="16"/>
        </w:rPr>
        <w:t xml:space="preserve"> be severely overloaded. A similar number of cell phones would be rendered useless. In remote areas, people dependent on satellite for television, Internet, and radio would practically lose all service.</w:t>
      </w:r>
    </w:p>
    <w:p w14:paraId="5BCD177D" w14:textId="77777777" w:rsidR="00826C08" w:rsidRPr="00355308" w:rsidRDefault="00826C08" w:rsidP="00826C08">
      <w:pPr>
        <w:rPr>
          <w:sz w:val="16"/>
        </w:rPr>
      </w:pPr>
      <w:r w:rsidRPr="00355308">
        <w:rPr>
          <w:sz w:val="16"/>
        </w:rPr>
        <w:t>“Indeed, a lot of television would suddenly disappear,” says McDowell. “A sizable portion of TV comes from cable whose companies relay programming from satellites to their hubs.”</w:t>
      </w:r>
    </w:p>
    <w:p w14:paraId="660AF6C4" w14:textId="77777777" w:rsidR="00826C08" w:rsidRPr="00355308" w:rsidRDefault="00826C08" w:rsidP="00826C08">
      <w:pPr>
        <w:rPr>
          <w:sz w:val="16"/>
        </w:rPr>
      </w:pPr>
      <w:r w:rsidRPr="00355308">
        <w:rPr>
          <w:sz w:val="16"/>
        </w:rPr>
        <w:t xml:space="preserve">It’s important to note that we </w:t>
      </w:r>
      <w:proofErr w:type="gramStart"/>
      <w:r w:rsidRPr="00355308">
        <w:rPr>
          <w:sz w:val="16"/>
        </w:rPr>
        <w:t>actually have</w:t>
      </w:r>
      <w:proofErr w:type="gramEnd"/>
      <w:r w:rsidRPr="00355308">
        <w:rPr>
          <w:sz w:val="16"/>
        </w:rPr>
        <w:t xml:space="preserve"> a precedent for a dramatic—albeit brief —disruption in com-sat capability. Back in 1998, there was a day in which a single satellite </w:t>
      </w:r>
      <w:proofErr w:type="gramStart"/>
      <w:r w:rsidRPr="00355308">
        <w:rPr>
          <w:sz w:val="16"/>
        </w:rPr>
        <w:t>failed</w:t>
      </w:r>
      <w:proofErr w:type="gramEnd"/>
      <w:r w:rsidRPr="00355308">
        <w:rPr>
          <w:sz w:val="16"/>
        </w:rPr>
        <w:t xml:space="preserve"> and all the world’s pagers stopped working.</w:t>
      </w:r>
    </w:p>
    <w:p w14:paraId="4DA9ADAC" w14:textId="77777777" w:rsidR="00826C08" w:rsidRPr="00355308" w:rsidRDefault="00826C08" w:rsidP="00826C08">
      <w:pPr>
        <w:rPr>
          <w:sz w:val="16"/>
        </w:rPr>
      </w:pPr>
      <w:r w:rsidRPr="00355308">
        <w:rPr>
          <w:sz w:val="16"/>
        </w:rPr>
        <w:t>The sudden loss of satellite capability would have a profound effect on the military.</w:t>
      </w:r>
    </w:p>
    <w:p w14:paraId="01786B9E" w14:textId="77777777" w:rsidR="00826C08" w:rsidRPr="00355308" w:rsidRDefault="00826C08" w:rsidP="00826C08">
      <w:pPr>
        <w:rPr>
          <w:sz w:val="16"/>
        </w:rPr>
      </w:pPr>
      <w:r w:rsidRPr="00355308">
        <w:rPr>
          <w:sz w:val="16"/>
        </w:rPr>
        <w:t xml:space="preserve">The Marshall Institute puts it this way: “Space is a critical enabler to all U.S. warfare domains,” including intelligence, navigation, communications, weather prediction, and warfare. McDowell describes satellite capability as </w:t>
      </w:r>
      <w:proofErr w:type="spellStart"/>
      <w:r w:rsidRPr="00355308">
        <w:rPr>
          <w:sz w:val="16"/>
        </w:rPr>
        <w:t>as</w:t>
      </w:r>
      <w:proofErr w:type="spellEnd"/>
      <w:r w:rsidRPr="00355308">
        <w:rPr>
          <w:sz w:val="16"/>
        </w:rPr>
        <w:t xml:space="preserve"> the “backbone” of the U.S. military.</w:t>
      </w:r>
    </w:p>
    <w:p w14:paraId="03C52E7F" w14:textId="77777777" w:rsidR="00826C08" w:rsidRPr="00355308" w:rsidRDefault="00826C08" w:rsidP="00826C08">
      <w:pPr>
        <w:rPr>
          <w:sz w:val="16"/>
        </w:rPr>
      </w:pPr>
      <w:r w:rsidRPr="00355308">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3E95640D" w14:textId="77777777" w:rsidR="00826C08" w:rsidRPr="00355308" w:rsidRDefault="00826C08" w:rsidP="00826C08">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042C289E" w14:textId="77777777" w:rsidR="00826C08" w:rsidRPr="00355308" w:rsidRDefault="00826C08" w:rsidP="00826C08">
      <w:pPr>
        <w:rPr>
          <w:sz w:val="16"/>
        </w:rPr>
      </w:pPr>
      <w:r w:rsidRPr="00355308">
        <w:rPr>
          <w:sz w:val="16"/>
        </w:rPr>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2D1EDA1D" w14:textId="77777777" w:rsidR="00826C08" w:rsidRPr="00355308" w:rsidRDefault="00826C08" w:rsidP="00826C08">
      <w:pPr>
        <w:rPr>
          <w:rStyle w:val="StyleUnderline"/>
        </w:rPr>
      </w:pPr>
      <w:r w:rsidRPr="00355308">
        <w:rPr>
          <w:sz w:val="16"/>
        </w:rPr>
        <w:t xml:space="preserve">One great thing </w:t>
      </w:r>
      <w:proofErr w:type="gramStart"/>
      <w:r w:rsidRPr="00355308">
        <w:rPr>
          <w:sz w:val="16"/>
        </w:rPr>
        <w:t>satellites</w:t>
      </w:r>
      <w:proofErr w:type="gramEnd"/>
      <w:r w:rsidRPr="00355308">
        <w:rPr>
          <w:sz w:val="16"/>
        </w:rPr>
        <w:t xml:space="preserve">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13A26487" w14:textId="77777777" w:rsidR="00826C08" w:rsidRPr="00355308" w:rsidRDefault="00826C08" w:rsidP="00826C08">
      <w:pPr>
        <w:rPr>
          <w:sz w:val="16"/>
        </w:rPr>
      </w:pPr>
      <w:r w:rsidRPr="00355308">
        <w:rPr>
          <w:sz w:val="16"/>
        </w:rPr>
        <w:t>There’s also the effect on science to consider. Much of what we know about climate change comes from satellites.</w:t>
      </w:r>
    </w:p>
    <w:p w14:paraId="57F74849" w14:textId="77777777" w:rsidR="00826C08" w:rsidRDefault="00826C08" w:rsidP="00826C08">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449D1008" w14:textId="77777777" w:rsidR="00826C08" w:rsidRPr="00355308" w:rsidRDefault="00826C08" w:rsidP="00826C08">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587CD1E1" w14:textId="77777777" w:rsidR="00826C08" w:rsidRPr="00355308" w:rsidRDefault="00826C08" w:rsidP="00826C08">
      <w:pPr>
        <w:rPr>
          <w:szCs w:val="26"/>
        </w:rPr>
      </w:pPr>
      <w:proofErr w:type="spellStart"/>
      <w:r w:rsidRPr="00355308">
        <w:rPr>
          <w:rStyle w:val="Style13ptBold"/>
        </w:rPr>
        <w:t>Egeli</w:t>
      </w:r>
      <w:proofErr w:type="spellEnd"/>
      <w:r w:rsidRPr="00355308">
        <w:rPr>
          <w:rStyle w:val="Style13ptBold"/>
        </w:rPr>
        <w:t xml:space="preserve"> 21 </w:t>
      </w:r>
      <w:r w:rsidRPr="00355308">
        <w:rPr>
          <w:szCs w:val="26"/>
        </w:rPr>
        <w:t>[</w:t>
      </w:r>
      <w:proofErr w:type="spellStart"/>
      <w:r w:rsidRPr="00355308">
        <w:rPr>
          <w:szCs w:val="26"/>
        </w:rPr>
        <w:t>Sitki</w:t>
      </w:r>
      <w:proofErr w:type="spellEnd"/>
      <w:r w:rsidRPr="00355308">
        <w:rPr>
          <w:szCs w:val="26"/>
        </w:rPr>
        <w:t xml:space="preserve"> </w:t>
      </w:r>
      <w:proofErr w:type="spellStart"/>
      <w:r w:rsidRPr="00355308">
        <w:rPr>
          <w:szCs w:val="26"/>
        </w:rPr>
        <w:t>Egeli</w:t>
      </w:r>
      <w:proofErr w:type="spellEnd"/>
      <w:r w:rsidRPr="00355308">
        <w:rPr>
          <w:szCs w:val="26"/>
        </w:rPr>
        <w:t xml:space="preserve">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18" w:history="1">
        <w:r w:rsidRPr="00355308">
          <w:rPr>
            <w:rStyle w:val="Hyperlink"/>
            <w:szCs w:val="26"/>
          </w:rPr>
          <w:t>https://www.tandfonline.com/doi/full/10.1080/25751654.2021.1942681</w:t>
        </w:r>
      </w:hyperlink>
      <w:r w:rsidRPr="00355308">
        <w:rPr>
          <w:szCs w:val="26"/>
        </w:rPr>
        <w:t>, VM</w:t>
      </w:r>
    </w:p>
    <w:p w14:paraId="478C8FD0" w14:textId="77777777" w:rsidR="00826C08" w:rsidRPr="005B2975" w:rsidRDefault="00826C08" w:rsidP="00826C08">
      <w:pPr>
        <w:rPr>
          <w:sz w:val="16"/>
          <w:szCs w:val="16"/>
        </w:rPr>
      </w:pPr>
      <w:r w:rsidRPr="00355308">
        <w:rPr>
          <w:szCs w:val="26"/>
        </w:rPr>
        <w:lastRenderedPageBreak/>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w:t>
      </w:r>
      <w:proofErr w:type="gramStart"/>
      <w:r w:rsidRPr="00355308">
        <w:rPr>
          <w:szCs w:val="26"/>
        </w:rPr>
        <w:t>early-warning</w:t>
      </w:r>
      <w:proofErr w:type="gramEnd"/>
      <w:r w:rsidRPr="00355308">
        <w:rPr>
          <w:szCs w:val="26"/>
        </w:rPr>
        <w:t xml:space="preserve">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xml:space="preserve">? Should the defender react immediately before the remaining </w:t>
      </w:r>
      <w:proofErr w:type="gramStart"/>
      <w:r w:rsidRPr="00355308">
        <w:rPr>
          <w:szCs w:val="26"/>
        </w:rPr>
        <w:t>space-enabled</w:t>
      </w:r>
      <w:proofErr w:type="gramEnd"/>
      <w:r w:rsidRPr="00355308">
        <w:rPr>
          <w:szCs w:val="26"/>
        </w:rPr>
        <w:t xml:space="preserve">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w:t>
      </w:r>
      <w:proofErr w:type="gramStart"/>
      <w:r w:rsidRPr="00355308">
        <w:rPr>
          <w:szCs w:val="26"/>
          <w:u w:val="single"/>
        </w:rPr>
        <w:t xml:space="preserve">actually </w:t>
      </w:r>
      <w:r w:rsidRPr="00355308">
        <w:rPr>
          <w:szCs w:val="26"/>
          <w:highlight w:val="green"/>
          <w:u w:val="single"/>
        </w:rPr>
        <w:t>has</w:t>
      </w:r>
      <w:proofErr w:type="gramEnd"/>
      <w:r w:rsidRPr="00355308">
        <w:rPr>
          <w:szCs w:val="26"/>
          <w:highlight w:val="green"/>
          <w:u w:val="single"/>
        </w:rPr>
        <w:t xml:space="preserve">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proofErr w:type="gramStart"/>
      <w:r w:rsidRPr="00355308">
        <w:rPr>
          <w:sz w:val="16"/>
          <w:szCs w:val="16"/>
        </w:rPr>
        <w:t>so as to</w:t>
      </w:r>
      <w:proofErr w:type="gramEnd"/>
      <w:r w:rsidRPr="00355308">
        <w:rPr>
          <w:sz w:val="16"/>
          <w:szCs w:val="16"/>
        </w:rPr>
        <w:t xml:space="preserve"> further aggravate an already tense situation.?”</w:t>
      </w:r>
    </w:p>
    <w:p w14:paraId="7675E7B1" w14:textId="77777777" w:rsidR="00826C08" w:rsidRDefault="00826C08" w:rsidP="00826C08">
      <w:pPr>
        <w:pStyle w:val="Heading1"/>
      </w:pPr>
      <w:r>
        <w:lastRenderedPageBreak/>
        <w:t>Framework</w:t>
      </w:r>
    </w:p>
    <w:p w14:paraId="244655EE" w14:textId="77777777" w:rsidR="00826C08" w:rsidRDefault="00826C08" w:rsidP="00826C08">
      <w:pPr>
        <w:spacing w:after="200" w:line="240" w:lineRule="auto"/>
        <w:rPr>
          <w:rFonts w:asciiTheme="minorHAnsi" w:eastAsia="Times New Roman" w:hAnsiTheme="minorHAnsi" w:cstheme="minorHAnsi"/>
          <w:b/>
          <w:bCs/>
          <w:color w:val="000000"/>
          <w:sz w:val="26"/>
          <w:szCs w:val="26"/>
        </w:rPr>
      </w:pPr>
      <w:r>
        <w:rPr>
          <w:rFonts w:asciiTheme="minorHAnsi" w:eastAsia="Times New Roman" w:hAnsiTheme="minorHAnsi" w:cstheme="minorHAnsi"/>
          <w:b/>
          <w:bCs/>
          <w:color w:val="000000"/>
          <w:sz w:val="26"/>
          <w:szCs w:val="26"/>
        </w:rPr>
        <w:t>The standard is maximizing expected wellbeing.</w:t>
      </w:r>
    </w:p>
    <w:p w14:paraId="395B6334" w14:textId="77777777" w:rsidR="00826C08" w:rsidRPr="006727CE" w:rsidRDefault="00826C08" w:rsidP="00826C08">
      <w:pPr>
        <w:pStyle w:val="Heading4"/>
      </w:pPr>
      <w:r w:rsidRPr="006727CE">
        <w:t>Utilitarianism respects the moral equality of individuals.</w:t>
      </w:r>
    </w:p>
    <w:p w14:paraId="01F99045" w14:textId="77777777" w:rsidR="00826C08" w:rsidRPr="00731E9E" w:rsidRDefault="00826C08" w:rsidP="00826C08">
      <w:pPr>
        <w:spacing w:after="200" w:line="240" w:lineRule="auto"/>
        <w:rPr>
          <w:rFonts w:ascii="Times New Roman" w:eastAsia="Times New Roman" w:hAnsi="Times New Roman" w:cs="Times New Roman"/>
          <w:sz w:val="24"/>
        </w:rPr>
      </w:pPr>
      <w:r w:rsidRPr="006727CE">
        <w:rPr>
          <w:rStyle w:val="Style13ptBold"/>
        </w:rPr>
        <w:t>Philosopher Eric Rakowski explains</w:t>
      </w:r>
      <w:r w:rsidRPr="00731E9E">
        <w:rPr>
          <w:rFonts w:ascii="Times New Roman" w:eastAsia="Times New Roman" w:hAnsi="Times New Roman" w:cs="Times New Roman"/>
          <w:color w:val="000000"/>
          <w:sz w:val="6"/>
          <w:szCs w:val="6"/>
          <w:shd w:val="clear" w:color="auto" w:fill="FFFFFF"/>
        </w:rPr>
        <w:t>.</w:t>
      </w:r>
      <w:r w:rsidRPr="00731E9E">
        <w:rPr>
          <w:rFonts w:ascii="Times New Roman" w:eastAsia="Times New Roman" w:hAnsi="Times New Roman" w:cs="Times New Roman"/>
          <w:color w:val="000000"/>
          <w:sz w:val="16"/>
          <w:szCs w:val="16"/>
          <w:shd w:val="clear" w:color="auto" w:fill="FFFFFF"/>
        </w:rPr>
        <w:t xml:space="preserve"> “Taking and Saving Lives.” Columbia Law Review. June 1993.</w:t>
      </w:r>
    </w:p>
    <w:p w14:paraId="5E205A64" w14:textId="77777777" w:rsidR="00826C08" w:rsidRPr="003E2B9C" w:rsidRDefault="00826C08" w:rsidP="00826C08">
      <w:pPr>
        <w:spacing w:after="200" w:line="240" w:lineRule="auto"/>
        <w:rPr>
          <w:rStyle w:val="Style13ptBold"/>
          <w:rFonts w:ascii="Times New Roman" w:eastAsia="Times New Roman" w:hAnsi="Times New Roman" w:cs="Times New Roman"/>
          <w:b w:val="0"/>
          <w:sz w:val="24"/>
        </w:rPr>
      </w:pPr>
      <w:r w:rsidRPr="00731E9E">
        <w:rPr>
          <w:rFonts w:ascii="Times New Roman" w:eastAsia="Times New Roman" w:hAnsi="Times New Roman" w:cs="Times New Roman"/>
          <w:color w:val="000000"/>
          <w:sz w:val="14"/>
          <w:szCs w:val="14"/>
        </w:rPr>
        <w:t>On one side</w:t>
      </w:r>
      <w:r w:rsidRPr="00731E9E">
        <w:rPr>
          <w:rFonts w:ascii="Times New Roman" w:eastAsia="Times New Roman" w:hAnsi="Times New Roman" w:cs="Times New Roman"/>
          <w:b/>
          <w:bCs/>
          <w:color w:val="000000"/>
          <w:sz w:val="32"/>
          <w:szCs w:val="32"/>
        </w:rPr>
        <w:t xml:space="preserve">, </w:t>
      </w:r>
      <w:r w:rsidRPr="006727CE">
        <w:rPr>
          <w:rFonts w:ascii="Times New Roman" w:eastAsia="Times New Roman" w:hAnsi="Times New Roman" w:cs="Times New Roman"/>
          <w:b/>
          <w:bCs/>
          <w:color w:val="000000"/>
          <w:sz w:val="24"/>
          <w:highlight w:val="green"/>
          <w:u w:val="single"/>
        </w:rPr>
        <w:t>it presses toward the consequentialist view that</w:t>
      </w:r>
      <w:r w:rsidRPr="006727CE">
        <w:rPr>
          <w:rFonts w:ascii="Times New Roman" w:eastAsia="Times New Roman" w:hAnsi="Times New Roman" w:cs="Times New Roman"/>
          <w:color w:val="000000"/>
          <w:sz w:val="10"/>
          <w:szCs w:val="10"/>
          <w:highlight w:val="green"/>
          <w:u w:val="single"/>
        </w:rPr>
        <w:t xml:space="preserve"> </w:t>
      </w:r>
      <w:r w:rsidRPr="006727CE">
        <w:rPr>
          <w:rFonts w:ascii="Times New Roman" w:eastAsia="Times New Roman" w:hAnsi="Times New Roman" w:cs="Times New Roman"/>
          <w:b/>
          <w:bCs/>
          <w:color w:val="000000"/>
          <w:szCs w:val="22"/>
          <w:highlight w:val="green"/>
          <w:u w:val="single"/>
        </w:rPr>
        <w:t xml:space="preserve">individuals' status as moral equals </w:t>
      </w:r>
      <w:r w:rsidRPr="006727CE">
        <w:rPr>
          <w:rFonts w:ascii="Times New Roman" w:eastAsia="Times New Roman" w:hAnsi="Times New Roman" w:cs="Times New Roman"/>
          <w:b/>
          <w:bCs/>
          <w:color w:val="000000"/>
          <w:sz w:val="24"/>
          <w:highlight w:val="green"/>
          <w:u w:val="single"/>
        </w:rPr>
        <w:t>requires that the number of people</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b/>
          <w:bCs/>
          <w:color w:val="000000"/>
          <w:sz w:val="14"/>
          <w:szCs w:val="14"/>
        </w:rPr>
        <w:t>kept</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alive be maximized</w:t>
      </w:r>
      <w:r w:rsidRPr="00731E9E">
        <w:rPr>
          <w:rFonts w:ascii="Times New Roman" w:eastAsia="Times New Roman" w:hAnsi="Times New Roman" w:cs="Times New Roman"/>
          <w:b/>
          <w:bCs/>
          <w:color w:val="000000"/>
          <w:sz w:val="24"/>
          <w:u w:val="single"/>
        </w:rPr>
        <w:t>.</w:t>
      </w:r>
      <w:r w:rsidRPr="00731E9E">
        <w:rPr>
          <w:rFonts w:ascii="Times New Roman" w:eastAsia="Times New Roman" w:hAnsi="Times New Roman" w:cs="Times New Roman"/>
          <w:b/>
          <w:bCs/>
          <w:color w:val="000000"/>
          <w:sz w:val="16"/>
          <w:szCs w:val="16"/>
        </w:rPr>
        <w:t xml:space="preserve"> </w:t>
      </w:r>
      <w:r w:rsidRPr="00731E9E">
        <w:rPr>
          <w:rFonts w:ascii="Times New Roman" w:eastAsia="Times New Roman" w:hAnsi="Times New Roman" w:cs="Times New Roman"/>
          <w:color w:val="000000"/>
          <w:sz w:val="14"/>
          <w:szCs w:val="14"/>
        </w:rPr>
        <w:t>Only in this way, the thought runs, can we give due weight to the fundamental equality of persons;</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to allow more deaths when we can ensure fewer</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is to</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treat[s] some</w:t>
      </w:r>
      <w:r w:rsidRPr="00731E9E">
        <w:rPr>
          <w:rFonts w:ascii="Times New Roman" w:eastAsia="Times New Roman" w:hAnsi="Times New Roman" w:cs="Times New Roman"/>
          <w:color w:val="000000"/>
          <w:szCs w:val="22"/>
          <w:u w:val="single"/>
        </w:rPr>
        <w:t xml:space="preserve"> </w:t>
      </w:r>
      <w:r w:rsidRPr="00731E9E">
        <w:rPr>
          <w:rFonts w:ascii="Times New Roman" w:eastAsia="Times New Roman" w:hAnsi="Times New Roman" w:cs="Times New Roman"/>
          <w:color w:val="000000"/>
          <w:sz w:val="14"/>
          <w:szCs w:val="14"/>
        </w:rPr>
        <w:t>people</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as less valuable[.]</w:t>
      </w:r>
      <w:r w:rsidRPr="00731E9E">
        <w:rPr>
          <w:rFonts w:ascii="Times New Roman" w:eastAsia="Times New Roman" w:hAnsi="Times New Roman" w:cs="Times New Roman"/>
          <w:b/>
          <w:bCs/>
          <w:color w:val="000000"/>
          <w:sz w:val="14"/>
          <w:szCs w:val="14"/>
        </w:rPr>
        <w:t xml:space="preserve"> </w:t>
      </w:r>
      <w:r w:rsidRPr="00731E9E">
        <w:rPr>
          <w:rFonts w:ascii="Times New Roman" w:eastAsia="Times New Roman" w:hAnsi="Times New Roman" w:cs="Times New Roman"/>
          <w:color w:val="000000"/>
          <w:sz w:val="14"/>
          <w:szCs w:val="14"/>
        </w:rPr>
        <w:t>than others.</w:t>
      </w:r>
      <w:r w:rsidRPr="00731E9E">
        <w:rPr>
          <w:rFonts w:ascii="Times New Roman" w:eastAsia="Times New Roman" w:hAnsi="Times New Roman" w:cs="Times New Roman"/>
          <w:color w:val="000000"/>
          <w:sz w:val="16"/>
          <w:szCs w:val="16"/>
          <w:u w:val="single"/>
        </w:rPr>
        <w:t xml:space="preserve"> </w:t>
      </w:r>
      <w:r w:rsidRPr="00731E9E">
        <w:rPr>
          <w:rFonts w:ascii="Times New Roman" w:eastAsia="Times New Roman" w:hAnsi="Times New Roman" w:cs="Times New Roman"/>
          <w:color w:val="000000"/>
          <w:sz w:val="14"/>
          <w:szCs w:val="14"/>
        </w:rPr>
        <w:t>Further,</w:t>
      </w:r>
      <w:r w:rsidRPr="00731E9E">
        <w:rPr>
          <w:rFonts w:ascii="Times New Roman" w:eastAsia="Times New Roman" w:hAnsi="Times New Roman" w:cs="Times New Roman"/>
          <w:b/>
          <w:bCs/>
          <w:color w:val="000000"/>
          <w:sz w:val="16"/>
          <w:szCs w:val="16"/>
          <w:u w:val="single"/>
        </w:rPr>
        <w:t xml:space="preserve"> </w:t>
      </w:r>
      <w:r w:rsidRPr="00731E9E">
        <w:rPr>
          <w:rFonts w:ascii="Times New Roman" w:eastAsia="Times New Roman" w:hAnsi="Times New Roman" w:cs="Times New Roman"/>
          <w:color w:val="000000"/>
          <w:sz w:val="14"/>
          <w:szCs w:val="14"/>
        </w:rPr>
        <w:t>killing some to save others, or letting some die for that purpose</w:t>
      </w:r>
      <w:r w:rsidRPr="00731E9E">
        <w:rPr>
          <w:rFonts w:ascii="Times New Roman" w:eastAsia="Times New Roman" w:hAnsi="Times New Roman" w:cs="Times New Roman"/>
          <w:b/>
          <w:bCs/>
          <w:color w:val="000000"/>
          <w:sz w:val="14"/>
          <w:szCs w:val="14"/>
        </w:rPr>
        <w:t>,</w:t>
      </w:r>
      <w:r w:rsidRPr="00731E9E">
        <w:rPr>
          <w:rFonts w:ascii="Times New Roman" w:eastAsia="Times New Roman" w:hAnsi="Times New Roman" w:cs="Times New Roman"/>
          <w:color w:val="000000"/>
          <w:sz w:val="14"/>
          <w:szCs w:val="14"/>
        </w:rPr>
        <w:t xml:space="preserve"> </w:t>
      </w:r>
      <w:r w:rsidRPr="006727CE">
        <w:rPr>
          <w:rFonts w:ascii="Times New Roman" w:eastAsia="Times New Roman" w:hAnsi="Times New Roman" w:cs="Times New Roman"/>
          <w:b/>
          <w:bCs/>
          <w:color w:val="000000"/>
          <w:sz w:val="24"/>
          <w:highlight w:val="green"/>
          <w:u w:val="single"/>
        </w:rPr>
        <w:t>does not entail that those who are killed</w:t>
      </w:r>
      <w:r w:rsidRPr="00731E9E">
        <w:rPr>
          <w:rFonts w:ascii="Times New Roman" w:eastAsia="Times New Roman" w:hAnsi="Times New Roman" w:cs="Times New Roman"/>
          <w:b/>
          <w:bCs/>
          <w:color w:val="000000"/>
          <w:szCs w:val="22"/>
          <w:u w:val="single"/>
        </w:rPr>
        <w:t xml:space="preserve"> </w:t>
      </w:r>
      <w:r w:rsidRPr="00731E9E">
        <w:rPr>
          <w:rFonts w:ascii="Times New Roman" w:eastAsia="Times New Roman" w:hAnsi="Times New Roman" w:cs="Times New Roman"/>
          <w:color w:val="000000"/>
          <w:sz w:val="14"/>
          <w:szCs w:val="14"/>
        </w:rPr>
        <w:t>or left to their fate</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are being used</w:t>
      </w:r>
      <w:r w:rsidRPr="00731E9E">
        <w:rPr>
          <w:rFonts w:ascii="Times New Roman" w:eastAsia="Times New Roman" w:hAnsi="Times New Roman" w:cs="Times New Roman"/>
          <w:b/>
          <w:bCs/>
          <w:color w:val="000000"/>
          <w:szCs w:val="22"/>
          <w:u w:val="single"/>
        </w:rPr>
        <w:t xml:space="preserve"> </w:t>
      </w:r>
      <w:r w:rsidRPr="00731E9E">
        <w:rPr>
          <w:rFonts w:ascii="Times New Roman" w:eastAsia="Times New Roman" w:hAnsi="Times New Roman" w:cs="Times New Roman"/>
          <w:color w:val="000000"/>
          <w:sz w:val="14"/>
          <w:szCs w:val="14"/>
        </w:rPr>
        <w:t>merely</w:t>
      </w:r>
      <w:r w:rsidRPr="00731E9E">
        <w:rPr>
          <w:rFonts w:ascii="Times New Roman" w:eastAsia="Times New Roman" w:hAnsi="Times New Roman" w:cs="Times New Roman"/>
          <w:color w:val="000000"/>
          <w:szCs w:val="22"/>
          <w:u w:val="single"/>
        </w:rPr>
        <w:t xml:space="preserve"> </w:t>
      </w:r>
      <w:r w:rsidRPr="006727CE">
        <w:rPr>
          <w:rFonts w:ascii="Times New Roman" w:eastAsia="Times New Roman" w:hAnsi="Times New Roman" w:cs="Times New Roman"/>
          <w:b/>
          <w:bCs/>
          <w:color w:val="000000"/>
          <w:sz w:val="24"/>
          <w:highlight w:val="green"/>
          <w:u w:val="single"/>
        </w:rPr>
        <w:t>as means to</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the well-being of</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others, as would be true if they were slain</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or left to drown</w:t>
      </w:r>
      <w:r w:rsidRPr="00731E9E">
        <w:rPr>
          <w:rFonts w:ascii="Times New Roman" w:eastAsia="Times New Roman" w:hAnsi="Times New Roman" w:cs="Times New Roman"/>
          <w:color w:val="000000"/>
          <w:sz w:val="16"/>
          <w:szCs w:val="16"/>
          <w:u w:val="single"/>
        </w:rPr>
        <w:t xml:space="preserve"> </w:t>
      </w:r>
      <w:r w:rsidRPr="00731E9E">
        <w:rPr>
          <w:rFonts w:ascii="Times New Roman" w:eastAsia="Times New Roman" w:hAnsi="Times New Roman" w:cs="Times New Roman"/>
          <w:color w:val="000000"/>
          <w:sz w:val="14"/>
          <w:szCs w:val="14"/>
        </w:rPr>
        <w:t>merely</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to please [other] people[.]</w:t>
      </w:r>
      <w:r w:rsidRPr="00731E9E">
        <w:rPr>
          <w:rFonts w:ascii="Times New Roman" w:eastAsia="Times New Roman" w:hAnsi="Times New Roman" w:cs="Times New Roman"/>
          <w:b/>
          <w:bCs/>
          <w:color w:val="000000"/>
          <w:sz w:val="14"/>
          <w:szCs w:val="14"/>
        </w:rPr>
        <w:t xml:space="preserve"> </w:t>
      </w:r>
      <w:r w:rsidRPr="00731E9E">
        <w:rPr>
          <w:rFonts w:ascii="Times New Roman" w:eastAsia="Times New Roman" w:hAnsi="Times New Roman" w:cs="Times New Roman"/>
          <w:color w:val="000000"/>
          <w:sz w:val="14"/>
          <w:szCs w:val="14"/>
        </w:rPr>
        <w:t>who would live anyway. They do, of course, in some cases serve as means. But they do not act merely as means. Those who die are no less ends than those who live</w:t>
      </w:r>
      <w:r w:rsidRPr="00731E9E">
        <w:rPr>
          <w:rFonts w:ascii="Times New Roman" w:eastAsia="Times New Roman" w:hAnsi="Times New Roman" w:cs="Times New Roman"/>
          <w:b/>
          <w:bCs/>
          <w:color w:val="000000"/>
          <w:sz w:val="14"/>
          <w:szCs w:val="14"/>
        </w:rPr>
        <w:t>. It is because they are also no more ends than others whose lives are in the balance that an impartial decision-maker must choose to save the more numerous group[.], even if she must kill to do so.</w:t>
      </w:r>
    </w:p>
    <w:p w14:paraId="1A38986E" w14:textId="77777777" w:rsidR="00826C08" w:rsidRDefault="00826C08" w:rsidP="00826C08"/>
    <w:p w14:paraId="083C863C" w14:textId="77777777" w:rsidR="00826C08" w:rsidRPr="007D5F2A" w:rsidRDefault="00826C08" w:rsidP="00826C08">
      <w:pPr>
        <w:rPr>
          <w:rStyle w:val="Style13ptBold"/>
          <w:b w:val="0"/>
          <w:sz w:val="22"/>
        </w:rPr>
      </w:pPr>
    </w:p>
    <w:p w14:paraId="49EDDD72" w14:textId="77777777" w:rsidR="00A36186" w:rsidRDefault="007868B6"/>
    <w:sectPr w:rsidR="00A361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C08"/>
    <w:rsid w:val="00130FC9"/>
    <w:rsid w:val="00675F5E"/>
    <w:rsid w:val="007868B6"/>
    <w:rsid w:val="00826C08"/>
    <w:rsid w:val="008A6B0D"/>
    <w:rsid w:val="00941F14"/>
    <w:rsid w:val="009D5714"/>
    <w:rsid w:val="00A562B5"/>
    <w:rsid w:val="00B74AA7"/>
    <w:rsid w:val="00F86F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16766C4"/>
  <w15:chartTrackingRefBased/>
  <w15:docId w15:val="{D7627898-2055-594F-9FE1-D1BF2B2D1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86F24"/>
    <w:pPr>
      <w:spacing w:after="160" w:line="259" w:lineRule="auto"/>
    </w:pPr>
    <w:rPr>
      <w:rFonts w:ascii="Calibri" w:hAnsi="Calibri" w:cs="Calibri"/>
      <w:sz w:val="22"/>
      <w:lang w:eastAsia="en-US"/>
    </w:rPr>
  </w:style>
  <w:style w:type="paragraph" w:styleId="Heading1">
    <w:name w:val="heading 1"/>
    <w:aliases w:val="Pocket"/>
    <w:basedOn w:val="Normal"/>
    <w:next w:val="Normal"/>
    <w:link w:val="Heading1Char"/>
    <w:uiPriority w:val="9"/>
    <w:qFormat/>
    <w:rsid w:val="00F86F2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86F2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F86F2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F86F24"/>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826C08"/>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F86F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6F24"/>
  </w:style>
  <w:style w:type="character" w:customStyle="1" w:styleId="Heading1Char">
    <w:name w:val="Heading 1 Char"/>
    <w:aliases w:val="Pocket Char"/>
    <w:basedOn w:val="DefaultParagraphFont"/>
    <w:link w:val="Heading1"/>
    <w:uiPriority w:val="9"/>
    <w:rsid w:val="00F86F24"/>
    <w:rPr>
      <w:rFonts w:ascii="Calibri" w:eastAsiaTheme="majorEastAsia" w:hAnsi="Calibri" w:cstheme="majorBidi"/>
      <w:b/>
      <w:bCs/>
      <w:sz w:val="52"/>
      <w:szCs w:val="32"/>
      <w:lang w:eastAsia="en-US"/>
    </w:rPr>
  </w:style>
  <w:style w:type="character" w:customStyle="1" w:styleId="Heading2Char">
    <w:name w:val="Heading 2 Char"/>
    <w:aliases w:val="Hat Char"/>
    <w:basedOn w:val="DefaultParagraphFont"/>
    <w:link w:val="Heading2"/>
    <w:uiPriority w:val="9"/>
    <w:rsid w:val="00F86F24"/>
    <w:rPr>
      <w:rFonts w:ascii="Calibri" w:eastAsiaTheme="majorEastAsia" w:hAnsi="Calibri" w:cstheme="majorBidi"/>
      <w:b/>
      <w:bCs/>
      <w:sz w:val="44"/>
      <w:szCs w:val="44"/>
      <w:u w:val="double"/>
      <w:lang w:eastAsia="en-US"/>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F86F24"/>
    <w:rPr>
      <w:rFonts w:ascii="Calibri" w:eastAsiaTheme="majorEastAsia" w:hAnsi="Calibri" w:cstheme="majorBidi"/>
      <w:b/>
      <w:bCs/>
      <w:sz w:val="32"/>
      <w:szCs w:val="32"/>
      <w:u w:val="single"/>
      <w:lang w:eastAsia="en-US"/>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F86F24"/>
    <w:rPr>
      <w:rFonts w:ascii="Calibri" w:eastAsiaTheme="majorEastAsia" w:hAnsi="Calibri" w:cstheme="majorBidi"/>
      <w:b/>
      <w:bCs/>
      <w:sz w:val="26"/>
      <w:szCs w:val="26"/>
      <w:lang w:eastAsia="en-US"/>
    </w:rPr>
  </w:style>
  <w:style w:type="character" w:customStyle="1" w:styleId="Heading5Char">
    <w:name w:val="Heading 5 Char"/>
    <w:basedOn w:val="DefaultParagraphFont"/>
    <w:link w:val="Heading5"/>
    <w:uiPriority w:val="9"/>
    <w:semiHidden/>
    <w:rsid w:val="00826C08"/>
    <w:rPr>
      <w:rFonts w:asciiTheme="majorHAnsi" w:eastAsiaTheme="majorEastAsia" w:hAnsiTheme="majorHAnsi" w:cstheme="majorBidi"/>
      <w:color w:val="2F5496" w:themeColor="accent1" w:themeShade="BF"/>
      <w:sz w:val="22"/>
      <w:lang w:eastAsia="en-US"/>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F86F24"/>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F86F24"/>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F86F24"/>
    <w:rPr>
      <w:rFonts w:ascii="Calibri" w:hAnsi="Calibri" w:cs="Calibri"/>
      <w:b/>
      <w:i w:val="0"/>
      <w:iCs/>
      <w:sz w:val="22"/>
      <w:u w:val="single"/>
      <w:bdr w:val="single" w:sz="8" w:space="0" w:color="auto"/>
    </w:rPr>
  </w:style>
  <w:style w:type="paragraph" w:customStyle="1" w:styleId="textbold">
    <w:name w:val="text bold"/>
    <w:basedOn w:val="Normal"/>
    <w:link w:val="Emphasis"/>
    <w:uiPriority w:val="20"/>
    <w:qFormat/>
    <w:rsid w:val="00826C0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lang w:eastAsia="zh-CN"/>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F86F24"/>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826C08"/>
    <w:pPr>
      <w:keepNext w:val="0"/>
      <w:keepLines w:val="0"/>
      <w:spacing w:before="0" w:line="254" w:lineRule="auto"/>
      <w:outlineLvl w:val="9"/>
    </w:pPr>
    <w:rPr>
      <w:rFonts w:asciiTheme="minorHAnsi" w:eastAsiaTheme="minorEastAsia" w:hAnsiTheme="minorHAnsi" w:cstheme="minorBidi"/>
      <w:b w:val="0"/>
      <w:bCs w:val="0"/>
      <w:sz w:val="24"/>
      <w:szCs w:val="24"/>
      <w:lang w:eastAsia="zh-CN"/>
    </w:rPr>
  </w:style>
  <w:style w:type="character" w:styleId="FollowedHyperlink">
    <w:name w:val="FollowedHyperlink"/>
    <w:basedOn w:val="DefaultParagraphFont"/>
    <w:uiPriority w:val="99"/>
    <w:semiHidden/>
    <w:unhideWhenUsed/>
    <w:rsid w:val="00F86F24"/>
    <w:rPr>
      <w:color w:val="auto"/>
      <w:u w:val="none"/>
    </w:rPr>
  </w:style>
  <w:style w:type="paragraph" w:styleId="DocumentMap">
    <w:name w:val="Document Map"/>
    <w:basedOn w:val="Normal"/>
    <w:link w:val="DocumentMapChar"/>
    <w:uiPriority w:val="99"/>
    <w:semiHidden/>
    <w:unhideWhenUsed/>
    <w:rsid w:val="00F86F2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86F24"/>
    <w:rPr>
      <w:rFonts w:ascii="Lucida Grande" w:hAnsi="Lucida Grande" w:cs="Lucida Grand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rfonline.org/research/if-space-is-the-province-of-mankind-who-owns-its-resources-47561/" TargetMode="External"/><Relationship Id="rId13" Type="http://schemas.openxmlformats.org/officeDocument/2006/relationships/hyperlink" Target="https://www.scientificamerican.com/article/orbital-debris-space-fence/" TargetMode="External"/><Relationship Id="rId18" Type="http://schemas.openxmlformats.org/officeDocument/2006/relationships/hyperlink" Target="https://www.tandfonline.com/doi/full/10.1080/25751654.2021.1942681" TargetMode="External"/><Relationship Id="rId3" Type="http://schemas.openxmlformats.org/officeDocument/2006/relationships/settings" Target="settings.xml"/><Relationship Id="rId7" Type="http://schemas.openxmlformats.org/officeDocument/2006/relationships/hyperlink" Target="https://iislweb.org/docs/Diederiks2007.pdf" TargetMode="External"/><Relationship Id="rId12" Type="http://schemas.openxmlformats.org/officeDocument/2006/relationships/hyperlink" Target="https://www.scientificamerican.com/podcast/episode/the-sneaky-danger-of-space-dust/" TargetMode="External"/><Relationship Id="rId17" Type="http://schemas.openxmlformats.org/officeDocument/2006/relationships/hyperlink" Target="https://gizmodo.com/what-would-happen-if-all-our-satellites-were-suddenly-d-1709006681" TargetMode="External"/><Relationship Id="rId2" Type="http://schemas.openxmlformats.org/officeDocument/2006/relationships/styles" Target="styles.xml"/><Relationship Id="rId16" Type="http://schemas.openxmlformats.org/officeDocument/2006/relationships/hyperlink" Target="https://www.newscientist.com/article/mg22630235-100-dust-from-asteroid-mining-spells-danger-for-satellites/"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michaeldello.com/asteroids-comets-space-weapons/" TargetMode="External"/><Relationship Id="rId11" Type="http://schemas.openxmlformats.org/officeDocument/2006/relationships/hyperlink" Target="https://www.science.org/doi/full/10.1126/science.abd3402" TargetMode="External"/><Relationship Id="rId5" Type="http://schemas.openxmlformats.org/officeDocument/2006/relationships/hyperlink" Target="https://itsgoingdown.org/new-technologies-extraterrestrial-exploitation-future-capitalism/" TargetMode="External"/><Relationship Id="rId15" Type="http://schemas.openxmlformats.org/officeDocument/2006/relationships/hyperlink" Target="http://aip.scitation.org/doi/full/10.1063/1.4980833" TargetMode="External"/><Relationship Id="rId10" Type="http://schemas.openxmlformats.org/officeDocument/2006/relationships/hyperlink" Target="https://papers.ssrn.com/abstract=3397559"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academic.oup.com/astrogeo/article/56/5/5.15/235650" TargetMode="External"/><Relationship Id="rId14" Type="http://schemas.openxmlformats.org/officeDocument/2006/relationships/hyperlink" Target="https://www.orbitaldebris.jsc.nasa.gov/faq.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30</Pages>
  <Words>19029</Words>
  <Characters>108469</Characters>
  <Application>Microsoft Office Word</Application>
  <DocSecurity>0</DocSecurity>
  <Lines>903</Lines>
  <Paragraphs>254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Jiang</dc:creator>
  <cp:keywords/>
  <dc:description/>
  <cp:lastModifiedBy>Timothy Jiang</cp:lastModifiedBy>
  <cp:revision>2</cp:revision>
  <dcterms:created xsi:type="dcterms:W3CDTF">2022-02-20T16:33:00Z</dcterms:created>
  <dcterms:modified xsi:type="dcterms:W3CDTF">2022-02-20T17:30:00Z</dcterms:modified>
</cp:coreProperties>
</file>