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3FC9C" w14:textId="2341ECD6" w:rsidR="00B85D30" w:rsidRDefault="00B85D30" w:rsidP="00E40DCF">
      <w:pPr>
        <w:pStyle w:val="Heading1"/>
      </w:pPr>
      <w:r>
        <w:t>1AR</w:t>
      </w:r>
    </w:p>
    <w:p w14:paraId="33279C58" w14:textId="11A5A434" w:rsidR="00B85D30" w:rsidRPr="00B85D30" w:rsidRDefault="00B85D30" w:rsidP="00B85D30">
      <w:pPr>
        <w:pStyle w:val="Heading3"/>
      </w:pPr>
      <w:r>
        <w:lastRenderedPageBreak/>
        <w:t>T</w:t>
      </w:r>
    </w:p>
    <w:p w14:paraId="0253AE96" w14:textId="77777777" w:rsidR="00B85D30" w:rsidRPr="00355308" w:rsidRDefault="00B85D30" w:rsidP="00B85D30">
      <w:pPr>
        <w:pStyle w:val="Heading4"/>
        <w:rPr>
          <w:rFonts w:cs="Calibri"/>
        </w:rPr>
      </w:pPr>
      <w:bookmarkStart w:id="0" w:name="_Hlk90597525"/>
      <w:proofErr w:type="spellStart"/>
      <w:r w:rsidRPr="00355308">
        <w:rPr>
          <w:rFonts w:cs="Calibri"/>
        </w:rPr>
        <w:t>Counterinterp</w:t>
      </w:r>
      <w:proofErr w:type="spellEnd"/>
      <w:r w:rsidRPr="00355308">
        <w:rPr>
          <w:rFonts w:cs="Calibri"/>
        </w:rPr>
        <w:t xml:space="preserve">: “Appropriation” means to take as property which includes mining </w:t>
      </w:r>
    </w:p>
    <w:p w14:paraId="5F5D6923" w14:textId="77777777" w:rsidR="00B85D30" w:rsidRPr="00355308" w:rsidRDefault="00B85D30" w:rsidP="00B85D30">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1D9749D9" w14:textId="77777777" w:rsidR="00B85D30" w:rsidRPr="00355308" w:rsidRDefault="00B85D30" w:rsidP="00B85D30">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4FF8C40D" w14:textId="77777777" w:rsidR="00B85D30" w:rsidRPr="00355308" w:rsidRDefault="00B85D30" w:rsidP="00B85D30">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158605BC" w14:textId="77777777" w:rsidR="00B85D30" w:rsidRPr="00355308" w:rsidRDefault="00B85D30" w:rsidP="00B85D30">
      <w:pPr>
        <w:rPr>
          <w:sz w:val="12"/>
          <w:szCs w:val="12"/>
        </w:rPr>
      </w:pPr>
      <w:r w:rsidRPr="00355308">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355308">
        <w:rPr>
          <w:sz w:val="12"/>
          <w:szCs w:val="12"/>
        </w:rPr>
        <w:t>In order to</w:t>
      </w:r>
      <w:proofErr w:type="gramEnd"/>
      <w:r w:rsidRPr="00355308">
        <w:rPr>
          <w:sz w:val="12"/>
          <w:szCs w:val="12"/>
        </w:rPr>
        <w:t xml:space="preserve"> resolve these ambiguities, an analysis of preparatory materials, historical context, and state practice follows.</w:t>
      </w:r>
    </w:p>
    <w:p w14:paraId="5196BD0F" w14:textId="77777777" w:rsidR="00B85D30" w:rsidRPr="00355308" w:rsidRDefault="00B85D30" w:rsidP="00B85D30">
      <w:pPr>
        <w:rPr>
          <w:sz w:val="12"/>
          <w:szCs w:val="12"/>
        </w:rPr>
      </w:pPr>
      <w:r w:rsidRPr="00355308">
        <w:rPr>
          <w:sz w:val="12"/>
          <w:szCs w:val="12"/>
        </w:rPr>
        <w:t xml:space="preserve">2. Preparatory Materials </w:t>
      </w:r>
    </w:p>
    <w:p w14:paraId="1EDFD865" w14:textId="77777777" w:rsidR="00B85D30" w:rsidRPr="00355308" w:rsidRDefault="00B85D30" w:rsidP="00B85D30">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355308">
        <w:rPr>
          <w:sz w:val="12"/>
          <w:szCs w:val="12"/>
        </w:rPr>
        <w:t>occurred</w:t>
      </w:r>
      <w:proofErr w:type="gramEnd"/>
      <w:r w:rsidRPr="00355308">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355308">
        <w:rPr>
          <w:sz w:val="12"/>
          <w:szCs w:val="12"/>
        </w:rPr>
        <w:t>i</w:t>
      </w:r>
      <w:proofErr w:type="spellEnd"/>
      <w:r w:rsidRPr="00355308">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0C7D5C68" w14:textId="77777777" w:rsidR="00B85D30" w:rsidRPr="00355308" w:rsidRDefault="00B85D30" w:rsidP="00B85D30">
      <w:pPr>
        <w:ind w:left="720"/>
        <w:rPr>
          <w:sz w:val="12"/>
          <w:szCs w:val="12"/>
        </w:rPr>
      </w:pPr>
      <w:r w:rsidRPr="00355308">
        <w:rPr>
          <w:sz w:val="12"/>
          <w:szCs w:val="12"/>
        </w:rPr>
        <w:t>[A]</w:t>
      </w:r>
      <w:proofErr w:type="spellStart"/>
      <w:r w:rsidRPr="00355308">
        <w:rPr>
          <w:sz w:val="12"/>
          <w:szCs w:val="12"/>
        </w:rPr>
        <w:t>dequate</w:t>
      </w:r>
      <w:proofErr w:type="spellEnd"/>
      <w:r w:rsidRPr="00355308">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355308">
        <w:rPr>
          <w:sz w:val="12"/>
          <w:szCs w:val="12"/>
        </w:rPr>
        <w:t>words</w:t>
      </w:r>
      <w:proofErr w:type="gramEnd"/>
      <w:r w:rsidRPr="00355308">
        <w:rPr>
          <w:sz w:val="12"/>
          <w:szCs w:val="12"/>
        </w:rPr>
        <w:t xml:space="preserve"> no human activity on the moon or any other celestial body could be taken as justification for national appropriation. 174</w:t>
      </w:r>
    </w:p>
    <w:p w14:paraId="404EC0B9" w14:textId="77777777" w:rsidR="00B85D30" w:rsidRPr="00355308" w:rsidRDefault="00B85D30" w:rsidP="00B85D30">
      <w:pPr>
        <w:rPr>
          <w:sz w:val="12"/>
          <w:szCs w:val="12"/>
        </w:rPr>
      </w:pPr>
      <w:r w:rsidRPr="00355308">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355308">
        <w:rPr>
          <w:sz w:val="12"/>
          <w:szCs w:val="12"/>
        </w:rPr>
        <w:t>nonappropriation</w:t>
      </w:r>
      <w:proofErr w:type="spellEnd"/>
      <w:r w:rsidRPr="00355308">
        <w:rPr>
          <w:sz w:val="12"/>
          <w:szCs w:val="12"/>
        </w:rPr>
        <w:t xml:space="preserve"> principle fails to overcome the presumption of freedom of use.7</w:t>
      </w:r>
    </w:p>
    <w:p w14:paraId="284442DD" w14:textId="77777777" w:rsidR="00B85D30" w:rsidRPr="00355308" w:rsidRDefault="00B85D30" w:rsidP="00B85D30">
      <w:pPr>
        <w:rPr>
          <w:rStyle w:val="Emphasis"/>
        </w:rPr>
      </w:pPr>
      <w:r w:rsidRPr="00355308">
        <w:rPr>
          <w:rStyle w:val="Emphasis"/>
        </w:rPr>
        <w:lastRenderedPageBreak/>
        <w:t xml:space="preserve">3. Historical Context </w:t>
      </w:r>
    </w:p>
    <w:p w14:paraId="5DC5E0F7" w14:textId="77777777" w:rsidR="00B85D30" w:rsidRPr="00355308" w:rsidRDefault="00B85D30" w:rsidP="00B85D30">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w:t>
      </w:r>
      <w:proofErr w:type="gramStart"/>
      <w:r w:rsidRPr="00355308">
        <w:t>in light of</w:t>
      </w:r>
      <w:proofErr w:type="gramEnd"/>
      <w:r w:rsidRPr="00355308">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0B5444EA" w14:textId="77777777" w:rsidR="00B85D30" w:rsidRPr="00355308" w:rsidRDefault="00B85D30" w:rsidP="00B85D30">
      <w:pPr>
        <w:rPr>
          <w:rStyle w:val="StyleUnderline"/>
        </w:rPr>
      </w:pPr>
      <w:r w:rsidRPr="00355308">
        <w:t xml:space="preserve">On the one hand, as many suggest, this context leads to the conclusion that the vague </w:t>
      </w:r>
      <w:proofErr w:type="spellStart"/>
      <w:r w:rsidRPr="00355308">
        <w:t>nonappropriation</w:t>
      </w:r>
      <w:proofErr w:type="spellEnd"/>
      <w:r w:rsidRPr="00355308">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3AE48F0A" w14:textId="77777777" w:rsidR="00B85D30" w:rsidRPr="00355308" w:rsidRDefault="00B85D30" w:rsidP="00B85D30">
      <w:pPr>
        <w:rPr>
          <w:sz w:val="8"/>
          <w:szCs w:val="8"/>
        </w:rPr>
      </w:pPr>
      <w:r w:rsidRPr="00355308">
        <w:rPr>
          <w:sz w:val="8"/>
          <w:szCs w:val="8"/>
        </w:rPr>
        <w:t xml:space="preserve">The Antarctic treaty experience </w:t>
      </w:r>
      <w:proofErr w:type="gramStart"/>
      <w:r w:rsidRPr="00355308">
        <w:rPr>
          <w:sz w:val="8"/>
          <w:szCs w:val="8"/>
        </w:rPr>
        <w:t>evidences</w:t>
      </w:r>
      <w:proofErr w:type="gramEnd"/>
      <w:r w:rsidRPr="00355308">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355308">
        <w:rPr>
          <w:sz w:val="8"/>
          <w:szCs w:val="8"/>
        </w:rPr>
        <w:t>reedom</w:t>
      </w:r>
      <w:proofErr w:type="spellEnd"/>
      <w:r w:rsidRPr="00355308">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355308">
        <w:rPr>
          <w:sz w:val="8"/>
          <w:szCs w:val="8"/>
        </w:rPr>
        <w:t>simplystates</w:t>
      </w:r>
      <w:proofErr w:type="spellEnd"/>
      <w:r w:rsidRPr="00355308">
        <w:rPr>
          <w:sz w:val="8"/>
          <w:szCs w:val="8"/>
        </w:rPr>
        <w:t xml:space="preserve"> "[a]</w:t>
      </w:r>
      <w:proofErr w:type="spellStart"/>
      <w:r w:rsidRPr="00355308">
        <w:rPr>
          <w:sz w:val="8"/>
          <w:szCs w:val="8"/>
        </w:rPr>
        <w:t>ny</w:t>
      </w:r>
      <w:proofErr w:type="spellEnd"/>
      <w:r w:rsidRPr="00355308">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6D5037CA" w14:textId="77777777" w:rsidR="00B85D30" w:rsidRPr="00355308" w:rsidRDefault="00B85D30" w:rsidP="00B85D30">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39793353" w14:textId="77777777" w:rsidR="00B85D30" w:rsidRPr="00355308" w:rsidRDefault="00B85D30" w:rsidP="00B85D30">
      <w:pPr>
        <w:rPr>
          <w:sz w:val="8"/>
          <w:szCs w:val="8"/>
        </w:rPr>
      </w:pPr>
      <w:r w:rsidRPr="00355308">
        <w:rPr>
          <w:sz w:val="8"/>
          <w:szCs w:val="8"/>
        </w:rPr>
        <w:t xml:space="preserve">4. State Practice </w:t>
      </w:r>
    </w:p>
    <w:p w14:paraId="79B2C334" w14:textId="77777777" w:rsidR="00B85D30" w:rsidRPr="00355308" w:rsidRDefault="00B85D30" w:rsidP="00B85D30">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355308">
        <w:rPr>
          <w:sz w:val="8"/>
          <w:szCs w:val="8"/>
        </w:rPr>
        <w:t>ongressional</w:t>
      </w:r>
      <w:proofErr w:type="spellEnd"/>
      <w:r w:rsidRPr="00355308">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59F789BD" w14:textId="77777777" w:rsidR="00B85D30" w:rsidRPr="00355308" w:rsidRDefault="00B85D30" w:rsidP="00B85D30">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086C0E93" w14:textId="77777777" w:rsidR="00B85D30" w:rsidRPr="00355308" w:rsidRDefault="00B85D30" w:rsidP="00B85D30">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355308">
        <w:rPr>
          <w:sz w:val="8"/>
          <w:szCs w:val="8"/>
        </w:rPr>
        <w:t>Tronchetti</w:t>
      </w:r>
      <w:proofErr w:type="spellEnd"/>
      <w:r w:rsidRPr="00355308">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355308">
        <w:rPr>
          <w:sz w:val="8"/>
          <w:szCs w:val="8"/>
        </w:rPr>
        <w:t>nonappropriation</w:t>
      </w:r>
      <w:proofErr w:type="spellEnd"/>
      <w:r w:rsidRPr="00355308">
        <w:rPr>
          <w:sz w:val="8"/>
          <w:szCs w:val="8"/>
        </w:rPr>
        <w:t xml:space="preserve"> principles of the OST. Though there is no consensus regarding whether the </w:t>
      </w:r>
      <w:proofErr w:type="spellStart"/>
      <w:r w:rsidRPr="00355308">
        <w:rPr>
          <w:sz w:val="8"/>
          <w:szCs w:val="8"/>
        </w:rPr>
        <w:t>nonappropriation</w:t>
      </w:r>
      <w:proofErr w:type="spellEnd"/>
      <w:r w:rsidRPr="00355308">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355308">
        <w:rPr>
          <w:sz w:val="8"/>
          <w:szCs w:val="8"/>
        </w:rPr>
        <w:t>nonappropriation</w:t>
      </w:r>
      <w:proofErr w:type="spellEnd"/>
      <w:r w:rsidRPr="00355308">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3477DAFF" w14:textId="77777777" w:rsidR="00B85D30" w:rsidRPr="00355308" w:rsidRDefault="00B85D30" w:rsidP="00B85D30">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355308">
        <w:rPr>
          <w:sz w:val="8"/>
          <w:szCs w:val="8"/>
        </w:rPr>
        <w:t>supra Part JJJ</w:t>
      </w:r>
      <w:proofErr w:type="gramEnd"/>
      <w:r w:rsidRPr="00355308">
        <w:rPr>
          <w:sz w:val="8"/>
          <w:szCs w:val="8"/>
        </w:rPr>
        <w:t xml:space="preserve">.A.2.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355308">
        <w:rPr>
          <w:sz w:val="8"/>
          <w:szCs w:val="8"/>
        </w:rPr>
        <w:t>actually surrounded</w:t>
      </w:r>
      <w:proofErr w:type="gramEnd"/>
      <w:r w:rsidRPr="00355308">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751927F3" w14:textId="77777777" w:rsidR="00B85D30" w:rsidRPr="00355308" w:rsidRDefault="00B85D30" w:rsidP="00B85D30">
      <w:pPr>
        <w:rPr>
          <w:sz w:val="8"/>
          <w:szCs w:val="8"/>
        </w:rPr>
      </w:pPr>
      <w:r w:rsidRPr="00355308">
        <w:rPr>
          <w:sz w:val="8"/>
          <w:szCs w:val="8"/>
        </w:rPr>
        <w:t xml:space="preserve">5. State Interpretations </w:t>
      </w:r>
    </w:p>
    <w:p w14:paraId="611E81C6" w14:textId="77777777" w:rsidR="00B85D30" w:rsidRPr="00355308" w:rsidRDefault="00B85D30" w:rsidP="00B85D30">
      <w:pPr>
        <w:rPr>
          <w:sz w:val="8"/>
          <w:szCs w:val="8"/>
        </w:rPr>
      </w:pPr>
      <w:r w:rsidRPr="00355308">
        <w:rPr>
          <w:sz w:val="8"/>
          <w:szCs w:val="8"/>
        </w:rPr>
        <w:t xml:space="preserve">Much like the preparatory materials discussed </w:t>
      </w:r>
      <w:proofErr w:type="gramStart"/>
      <w:r w:rsidRPr="00355308">
        <w:rPr>
          <w:sz w:val="8"/>
          <w:szCs w:val="8"/>
        </w:rPr>
        <w:t>supra Part IV</w:t>
      </w:r>
      <w:proofErr w:type="gramEnd"/>
      <w:r w:rsidRPr="00355308">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355308">
        <w:rPr>
          <w:sz w:val="8"/>
          <w:szCs w:val="8"/>
        </w:rPr>
        <w:t>nonappropriation</w:t>
      </w:r>
      <w:proofErr w:type="spellEnd"/>
      <w:r w:rsidRPr="00355308">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w:t>
      </w:r>
      <w:r w:rsidRPr="00355308">
        <w:rPr>
          <w:sz w:val="8"/>
          <w:szCs w:val="8"/>
        </w:rPr>
        <w:lastRenderedPageBreak/>
        <w:t>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355308">
        <w:rPr>
          <w:sz w:val="8"/>
          <w:szCs w:val="8"/>
        </w:rPr>
        <w:t>cnot</w:t>
      </w:r>
      <w:proofErr w:type="spellEnd"/>
      <w:r w:rsidRPr="00355308">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6A65635E" w14:textId="77777777" w:rsidR="00B85D30" w:rsidRPr="00355308" w:rsidRDefault="00B85D30" w:rsidP="00B85D30">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4EA1F034" w14:textId="77777777" w:rsidR="00B85D30" w:rsidRPr="00355308" w:rsidRDefault="00B85D30" w:rsidP="00B85D30">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3588D9AD" w14:textId="77777777" w:rsidR="00B85D30" w:rsidRPr="00355308" w:rsidRDefault="00B85D30" w:rsidP="00B85D30">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5E139312" w14:textId="77777777" w:rsidR="00B85D30" w:rsidRPr="00355308" w:rsidRDefault="00B85D30" w:rsidP="00B85D30">
      <w:pPr>
        <w:rPr>
          <w:sz w:val="8"/>
          <w:szCs w:val="8"/>
        </w:rPr>
      </w:pPr>
      <w:r w:rsidRPr="00355308">
        <w:rPr>
          <w:sz w:val="8"/>
          <w:szCs w:val="8"/>
        </w:rPr>
        <w:t xml:space="preserve">B. Compatibility </w:t>
      </w:r>
    </w:p>
    <w:p w14:paraId="2FFDEF7C" w14:textId="77777777" w:rsidR="00B85D30" w:rsidRPr="00355308" w:rsidRDefault="00B85D30" w:rsidP="00B85D30">
      <w:pPr>
        <w:rPr>
          <w:sz w:val="8"/>
          <w:szCs w:val="8"/>
        </w:rPr>
      </w:pPr>
      <w:r w:rsidRPr="00355308">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55308">
        <w:rPr>
          <w:sz w:val="8"/>
          <w:szCs w:val="8"/>
        </w:rPr>
        <w:t>privateventure</w:t>
      </w:r>
      <w:proofErr w:type="spellEnd"/>
      <w:r w:rsidRPr="00355308">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3BD928A3" w14:textId="77777777" w:rsidR="00B85D30" w:rsidRPr="00355308" w:rsidRDefault="00B85D30" w:rsidP="00B85D30">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0"/>
    </w:p>
    <w:p w14:paraId="25B979F4" w14:textId="77777777" w:rsidR="00B85D30" w:rsidRPr="00355308" w:rsidRDefault="00B85D30" w:rsidP="00B85D30">
      <w:pPr>
        <w:pStyle w:val="Heading4"/>
        <w:rPr>
          <w:rFonts w:cs="Calibri"/>
          <w:color w:val="000000" w:themeColor="text1"/>
        </w:rPr>
      </w:pPr>
      <w:r w:rsidRPr="00355308">
        <w:rPr>
          <w:rFonts w:cs="Calibri"/>
          <w:color w:val="000000" w:themeColor="text1"/>
        </w:rPr>
        <w:t>Standards:</w:t>
      </w:r>
    </w:p>
    <w:p w14:paraId="578848B3" w14:textId="77777777" w:rsidR="00B85D30" w:rsidRPr="00355308" w:rsidRDefault="00B85D30" w:rsidP="00B85D30">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w:t>
      </w:r>
      <w:proofErr w:type="spellStart"/>
      <w:r w:rsidRPr="00355308">
        <w:rPr>
          <w:rFonts w:cs="Calibri"/>
          <w:color w:val="000000" w:themeColor="text1"/>
        </w:rPr>
        <w:t>aff</w:t>
      </w:r>
      <w:proofErr w:type="spellEnd"/>
      <w:r w:rsidRPr="00355308">
        <w:rPr>
          <w:rFonts w:cs="Calibri"/>
          <w:color w:val="000000" w:themeColor="text1"/>
        </w:rPr>
        <w:t xml:space="preserve">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6E8C94AF" w14:textId="77777777" w:rsidR="00B85D30" w:rsidRPr="00355308" w:rsidRDefault="00B85D30" w:rsidP="00B85D30">
      <w:pPr>
        <w:pStyle w:val="Heading4"/>
        <w:rPr>
          <w:rFonts w:cs="Calibri"/>
        </w:rPr>
      </w:pPr>
      <w:r w:rsidRPr="00355308">
        <w:rPr>
          <w:rFonts w:cs="Calibri"/>
        </w:rPr>
        <w:t>Reasonability—voting neg requires sacrificing substance which means abuse on T has to outweigh the abuse of voting on T—err towards overinclusion since this is the TOC topic – our definition above says it’s not definitive which proves</w:t>
      </w:r>
    </w:p>
    <w:p w14:paraId="1A957F8F" w14:textId="6D28CEA2" w:rsidR="00B85D30" w:rsidRDefault="00B85D30" w:rsidP="00B85D30">
      <w:pPr>
        <w:pStyle w:val="Heading3"/>
      </w:pPr>
      <w:r>
        <w:lastRenderedPageBreak/>
        <w:t>Innovation</w:t>
      </w:r>
    </w:p>
    <w:p w14:paraId="02CB674F" w14:textId="77777777" w:rsidR="00B85D30" w:rsidRDefault="00B85D30" w:rsidP="00B85D30">
      <w:pPr>
        <w:pStyle w:val="Heading4"/>
      </w:pPr>
      <w:r>
        <w:t>Innovation only happens under government. Private entities don’t increase innovation.</w:t>
      </w:r>
    </w:p>
    <w:p w14:paraId="5046F241" w14:textId="77777777" w:rsidR="00B85D30" w:rsidRDefault="00B85D30" w:rsidP="00B85D30">
      <w:r>
        <w:t xml:space="preserve">Robert </w:t>
      </w:r>
      <w:r>
        <w:rPr>
          <w:b/>
          <w:sz w:val="26"/>
          <w:szCs w:val="26"/>
        </w:rPr>
        <w:t>Frost 17</w:t>
      </w:r>
      <w:r>
        <w:t xml:space="preserve"> (Robert Frost, NASA Flight Operations Directorate) The Pros </w:t>
      </w:r>
      <w:proofErr w:type="gramStart"/>
      <w:r>
        <w:t>And</w:t>
      </w:r>
      <w:proofErr w:type="gramEnd"/>
      <w:r>
        <w:t xml:space="preserve"> Cons Of Privatizing Space Exploration 4-4-2017 Forbes https://www.forbes.com/sites/quora/2017/04/04/the-pros-and-cons-of-privatizing-space-exploration/?sh=1457363a3319 //</w:t>
      </w:r>
      <w:proofErr w:type="spellStart"/>
      <w:r>
        <w:t>DebateDrills</w:t>
      </w:r>
      <w:proofErr w:type="spellEnd"/>
      <w:r>
        <w:t xml:space="preserve"> TJ</w:t>
      </w:r>
    </w:p>
    <w:p w14:paraId="4CC87611" w14:textId="77777777" w:rsidR="00B85D30" w:rsidRDefault="00B85D30" w:rsidP="00B85D30">
      <w:pPr>
        <w:rPr>
          <w:sz w:val="16"/>
          <w:szCs w:val="16"/>
        </w:rPr>
      </w:pPr>
      <w:r>
        <w:rPr>
          <w:sz w:val="16"/>
          <w:szCs w:val="16"/>
        </w:rPr>
        <w:t xml:space="preserve">The </w:t>
      </w:r>
      <w:r>
        <w:rPr>
          <w:szCs w:val="22"/>
          <w:u w:val="single"/>
        </w:rPr>
        <w:t>role of government in space exploration is to do the things that the market can’t support</w:t>
      </w:r>
      <w:r>
        <w:rPr>
          <w:sz w:val="16"/>
          <w:szCs w:val="16"/>
        </w:rPr>
        <w:t xml:space="preserve">, but the people agree are beneficial. When we send a spacecraft like New Horizons to take </w:t>
      </w:r>
      <w:proofErr w:type="gramStart"/>
      <w:r>
        <w:rPr>
          <w:sz w:val="16"/>
          <w:szCs w:val="16"/>
        </w:rPr>
        <w:t>close up</w:t>
      </w:r>
      <w:proofErr w:type="gramEnd"/>
      <w:r>
        <w:rPr>
          <w:sz w:val="16"/>
          <w:szCs w:val="16"/>
        </w:rPr>
        <w:t xml:space="preserve"> pictures of Pluto, we do so because, as a people, we understand that science is important. We understand that learning about the universe is good for our society. We understand that </w:t>
      </w:r>
      <w:r>
        <w:rPr>
          <w:szCs w:val="22"/>
          <w:u w:val="single"/>
        </w:rPr>
        <w:t>knowledge has value for its own sake and that we often cannot predict how that knowledge may have additional practical value at some later time</w:t>
      </w:r>
      <w:r>
        <w:rPr>
          <w:sz w:val="16"/>
          <w:szCs w:val="16"/>
        </w:rPr>
        <w:t xml:space="preserve">. </w:t>
      </w:r>
      <w:r>
        <w:rPr>
          <w:szCs w:val="22"/>
          <w:u w:val="single"/>
        </w:rPr>
        <w:t xml:space="preserve">This kind of </w:t>
      </w:r>
      <w:r>
        <w:rPr>
          <w:rFonts w:eastAsia="Calibri"/>
          <w:b/>
          <w:szCs w:val="22"/>
          <w:highlight w:val="green"/>
          <w:u w:val="single"/>
        </w:rPr>
        <w:t>exploration</w:t>
      </w:r>
      <w:r>
        <w:rPr>
          <w:szCs w:val="22"/>
          <w:u w:val="single"/>
        </w:rPr>
        <w:t xml:space="preserve"> simply </w:t>
      </w:r>
      <w:r>
        <w:rPr>
          <w:szCs w:val="22"/>
          <w:highlight w:val="green"/>
          <w:u w:val="single"/>
        </w:rPr>
        <w:t>isn’t practical for the private sector because there isn’t</w:t>
      </w:r>
      <w:r>
        <w:rPr>
          <w:szCs w:val="22"/>
          <w:u w:val="single"/>
        </w:rPr>
        <w:t xml:space="preserve"> a way to, in the near term, make </w:t>
      </w:r>
      <w:r>
        <w:rPr>
          <w:szCs w:val="22"/>
          <w:highlight w:val="green"/>
          <w:u w:val="single"/>
        </w:rPr>
        <w:t>a return on the investment</w:t>
      </w:r>
      <w:r>
        <w:rPr>
          <w:szCs w:val="22"/>
          <w:u w:val="single"/>
        </w:rPr>
        <w:t>.</w:t>
      </w:r>
    </w:p>
    <w:p w14:paraId="41663B79" w14:textId="77777777" w:rsidR="00B85D30" w:rsidRDefault="00B85D30" w:rsidP="00B85D30">
      <w:pPr>
        <w:rPr>
          <w:u w:val="single"/>
        </w:rPr>
      </w:pPr>
      <w:r>
        <w:rPr>
          <w:szCs w:val="22"/>
          <w:highlight w:val="green"/>
          <w:u w:val="single"/>
        </w:rPr>
        <w:t>Imagine</w:t>
      </w:r>
      <w:r>
        <w:rPr>
          <w:szCs w:val="22"/>
          <w:u w:val="single"/>
        </w:rPr>
        <w:t xml:space="preserve"> how something like </w:t>
      </w:r>
      <w:r>
        <w:rPr>
          <w:szCs w:val="22"/>
          <w:highlight w:val="green"/>
          <w:u w:val="single"/>
        </w:rPr>
        <w:t>the Hubble Space Telescope</w:t>
      </w:r>
      <w:r>
        <w:rPr>
          <w:szCs w:val="22"/>
          <w:u w:val="single"/>
        </w:rPr>
        <w:t xml:space="preserve"> would work </w:t>
      </w:r>
      <w:r>
        <w:rPr>
          <w:szCs w:val="22"/>
          <w:highlight w:val="green"/>
          <w:u w:val="single"/>
        </w:rPr>
        <w:t>if it was a product</w:t>
      </w:r>
      <w:r>
        <w:rPr>
          <w:szCs w:val="22"/>
          <w:u w:val="single"/>
        </w:rPr>
        <w:t xml:space="preserve"> </w:t>
      </w:r>
      <w:r>
        <w:rPr>
          <w:rFonts w:eastAsia="Calibri"/>
          <w:b/>
          <w:szCs w:val="22"/>
          <w:u w:val="single"/>
        </w:rPr>
        <w:t>of the private sector</w:t>
      </w:r>
      <w:r>
        <w:rPr>
          <w:szCs w:val="22"/>
          <w:u w:val="single"/>
        </w:rPr>
        <w:t>.</w:t>
      </w:r>
      <w:r>
        <w:rPr>
          <w:sz w:val="16"/>
          <w:szCs w:val="16"/>
        </w:rPr>
        <w:t xml:space="preserve"> </w:t>
      </w:r>
      <w:proofErr w:type="gramStart"/>
      <w:r>
        <w:rPr>
          <w:sz w:val="16"/>
          <w:szCs w:val="16"/>
        </w:rPr>
        <w:t>In order to</w:t>
      </w:r>
      <w:proofErr w:type="gramEnd"/>
      <w:r>
        <w:rPr>
          <w:sz w:val="16"/>
          <w:szCs w:val="16"/>
        </w:rPr>
        <w:t xml:space="preserve"> be something worth doing, for a private company, </w:t>
      </w:r>
      <w:r>
        <w:rPr>
          <w:szCs w:val="22"/>
          <w:highlight w:val="green"/>
          <w:u w:val="single"/>
        </w:rPr>
        <w:t xml:space="preserve">there would need to be a way to </w:t>
      </w:r>
      <w:r>
        <w:rPr>
          <w:rFonts w:eastAsia="Calibri"/>
          <w:b/>
          <w:szCs w:val="22"/>
          <w:highlight w:val="green"/>
          <w:u w:val="single"/>
        </w:rPr>
        <w:t>recoup the cost</w:t>
      </w:r>
      <w:r>
        <w:rPr>
          <w:rFonts w:eastAsia="Calibri"/>
          <w:b/>
          <w:szCs w:val="22"/>
          <w:u w:val="single"/>
        </w:rPr>
        <w:t xml:space="preserve"> and to return a profit</w:t>
      </w:r>
      <w:r>
        <w:rPr>
          <w:szCs w:val="22"/>
          <w:u w:val="single"/>
        </w:rPr>
        <w:t xml:space="preserve"> sufficient </w:t>
      </w:r>
      <w:r>
        <w:rPr>
          <w:szCs w:val="22"/>
          <w:highlight w:val="green"/>
          <w:u w:val="single"/>
        </w:rPr>
        <w:t>to attract</w:t>
      </w:r>
      <w:r>
        <w:rPr>
          <w:szCs w:val="22"/>
          <w:u w:val="single"/>
        </w:rPr>
        <w:t xml:space="preserve"> the </w:t>
      </w:r>
      <w:r>
        <w:rPr>
          <w:szCs w:val="22"/>
          <w:highlight w:val="green"/>
          <w:u w:val="single"/>
        </w:rPr>
        <w:t>investors that would fund</w:t>
      </w:r>
      <w:r>
        <w:rPr>
          <w:szCs w:val="22"/>
          <w:u w:val="single"/>
        </w:rPr>
        <w:t xml:space="preserve"> that cost.</w:t>
      </w:r>
      <w:r>
        <w:rPr>
          <w:sz w:val="16"/>
          <w:szCs w:val="16"/>
        </w:rPr>
        <w:t xml:space="preserve"> So, how does one profit from something like the Hubble Space Telescope? </w:t>
      </w:r>
      <w:r>
        <w:rPr>
          <w:szCs w:val="22"/>
          <w:highlight w:val="green"/>
          <w:u w:val="single"/>
        </w:rPr>
        <w:t>One would</w:t>
      </w:r>
      <w:r>
        <w:rPr>
          <w:szCs w:val="22"/>
          <w:u w:val="single"/>
        </w:rPr>
        <w:t xml:space="preserve"> have to </w:t>
      </w:r>
      <w:r>
        <w:rPr>
          <w:szCs w:val="22"/>
          <w:highlight w:val="green"/>
          <w:u w:val="single"/>
        </w:rPr>
        <w:t>charge researchers</w:t>
      </w:r>
      <w:r>
        <w:rPr>
          <w:szCs w:val="22"/>
          <w:u w:val="single"/>
        </w:rPr>
        <w:t xml:space="preserve"> to use it </w:t>
      </w:r>
      <w:r>
        <w:rPr>
          <w:szCs w:val="22"/>
          <w:highlight w:val="green"/>
          <w:u w:val="single"/>
        </w:rPr>
        <w:t>and</w:t>
      </w:r>
      <w:r>
        <w:rPr>
          <w:szCs w:val="22"/>
          <w:u w:val="single"/>
        </w:rPr>
        <w:t xml:space="preserve"> one would have to </w:t>
      </w:r>
      <w:r>
        <w:rPr>
          <w:szCs w:val="22"/>
          <w:highlight w:val="green"/>
          <w:u w:val="single"/>
        </w:rPr>
        <w:t>sell the data</w:t>
      </w:r>
      <w:r>
        <w:rPr>
          <w:szCs w:val="22"/>
          <w:u w:val="single"/>
        </w:rPr>
        <w:t xml:space="preserve"> obtained from it. </w:t>
      </w:r>
      <w:r>
        <w:rPr>
          <w:szCs w:val="22"/>
          <w:highlight w:val="green"/>
          <w:u w:val="single"/>
        </w:rPr>
        <w:t>Both</w:t>
      </w:r>
      <w:r>
        <w:rPr>
          <w:szCs w:val="22"/>
          <w:u w:val="single"/>
        </w:rPr>
        <w:t xml:space="preserve"> of those things would </w:t>
      </w:r>
      <w:r>
        <w:rPr>
          <w:szCs w:val="22"/>
          <w:highlight w:val="green"/>
          <w:u w:val="single"/>
        </w:rPr>
        <w:t>impede</w:t>
      </w:r>
      <w:r>
        <w:rPr>
          <w:szCs w:val="22"/>
          <w:u w:val="single"/>
        </w:rPr>
        <w:t xml:space="preserve"> the progress of </w:t>
      </w:r>
      <w:r>
        <w:rPr>
          <w:szCs w:val="22"/>
          <w:highlight w:val="green"/>
          <w:u w:val="single"/>
        </w:rPr>
        <w:t>science.</w:t>
      </w:r>
      <w:r>
        <w:rPr>
          <w:szCs w:val="22"/>
          <w:u w:val="single"/>
        </w:rPr>
        <w:t xml:space="preserve"> </w:t>
      </w:r>
      <w:r>
        <w:rPr>
          <w:sz w:val="16"/>
          <w:szCs w:val="16"/>
        </w:rPr>
        <w:t xml:space="preserve">The American people (via their representatives) decided that we were willing to each pay $1.60 a year to put this giant telescope in space and operate it so that researchers around the world could use it at no cost and so that teachers around the world could uses its images and data, at no cost, to educate their students, and so that every person could gaze upon the wonders that telescope delivered to us and be marveled by our universe. </w:t>
      </w:r>
      <w:r>
        <w:rPr>
          <w:szCs w:val="22"/>
          <w:u w:val="single"/>
        </w:rPr>
        <w:t xml:space="preserve">Over </w:t>
      </w:r>
      <w:r>
        <w:rPr>
          <w:szCs w:val="22"/>
          <w:highlight w:val="green"/>
          <w:u w:val="single"/>
        </w:rPr>
        <w:t>14,000 scientific papers have been published</w:t>
      </w:r>
      <w:r>
        <w:rPr>
          <w:szCs w:val="22"/>
          <w:u w:val="single"/>
        </w:rPr>
        <w:t xml:space="preserve"> using data </w:t>
      </w:r>
      <w:r>
        <w:rPr>
          <w:szCs w:val="22"/>
          <w:highlight w:val="green"/>
          <w:u w:val="single"/>
        </w:rPr>
        <w:t>from Hubble</w:t>
      </w:r>
      <w:r>
        <w:rPr>
          <w:szCs w:val="22"/>
          <w:u w:val="single"/>
        </w:rPr>
        <w:t xml:space="preserve">. Over </w:t>
      </w:r>
      <w:r>
        <w:rPr>
          <w:szCs w:val="22"/>
          <w:highlight w:val="green"/>
          <w:u w:val="single"/>
        </w:rPr>
        <w:t>1.3 million observations have been made</w:t>
      </w:r>
      <w:r>
        <w:rPr>
          <w:szCs w:val="22"/>
          <w:u w:val="single"/>
        </w:rPr>
        <w:t>.</w:t>
      </w:r>
    </w:p>
    <w:p w14:paraId="0A046DDF" w14:textId="77777777" w:rsidR="00B85D30" w:rsidRDefault="00B85D30" w:rsidP="00B85D30">
      <w:pPr>
        <w:rPr>
          <w:sz w:val="16"/>
          <w:szCs w:val="16"/>
        </w:rPr>
      </w:pPr>
      <w:r>
        <w:rPr>
          <w:szCs w:val="22"/>
          <w:highlight w:val="green"/>
          <w:u w:val="single"/>
        </w:rPr>
        <w:t>There have been</w:t>
      </w:r>
      <w:r>
        <w:rPr>
          <w:sz w:val="16"/>
          <w:szCs w:val="16"/>
        </w:rPr>
        <w:t xml:space="preserve"> </w:t>
      </w:r>
      <w:r>
        <w:rPr>
          <w:rFonts w:eastAsia="Calibri"/>
          <w:b/>
          <w:szCs w:val="22"/>
          <w:u w:val="single"/>
        </w:rPr>
        <w:t xml:space="preserve">profitable </w:t>
      </w:r>
      <w:r>
        <w:rPr>
          <w:rFonts w:eastAsia="Calibri"/>
          <w:b/>
          <w:szCs w:val="22"/>
          <w:highlight w:val="green"/>
          <w:u w:val="single"/>
        </w:rPr>
        <w:t>technology spinoffs from</w:t>
      </w:r>
      <w:r>
        <w:rPr>
          <w:rFonts w:eastAsia="Calibri"/>
          <w:b/>
          <w:szCs w:val="22"/>
          <w:u w:val="single"/>
        </w:rPr>
        <w:t xml:space="preserve"> the </w:t>
      </w:r>
      <w:r>
        <w:rPr>
          <w:rFonts w:eastAsia="Calibri"/>
          <w:b/>
          <w:szCs w:val="22"/>
          <w:highlight w:val="green"/>
          <w:u w:val="single"/>
        </w:rPr>
        <w:t>Hubble</w:t>
      </w:r>
      <w:r>
        <w:rPr>
          <w:rFonts w:eastAsia="Calibri"/>
          <w:b/>
          <w:szCs w:val="22"/>
          <w:u w:val="single"/>
        </w:rPr>
        <w:t xml:space="preserve"> Space Telescope</w:t>
      </w:r>
      <w:r>
        <w:rPr>
          <w:sz w:val="16"/>
          <w:szCs w:val="16"/>
        </w:rPr>
        <w:t xml:space="preserve">. For example, </w:t>
      </w:r>
      <w:r>
        <w:rPr>
          <w:szCs w:val="22"/>
          <w:u w:val="single"/>
        </w:rPr>
        <w:t>imaging technology developed for Hubble has found reuse in imaging of breast tissue to make early detections of cancer.</w:t>
      </w:r>
      <w:r>
        <w:rPr>
          <w:sz w:val="16"/>
          <w:szCs w:val="16"/>
        </w:rPr>
        <w:t xml:space="preserve"> But private companies can’t invest the kind of resources needed to build, launch, and operate a spacecraft like New Horizons or a telescope like Hubble with the hope that they’ll find ways to profit, later.</w:t>
      </w:r>
    </w:p>
    <w:p w14:paraId="66F7C07A" w14:textId="77777777" w:rsidR="00B85D30" w:rsidRDefault="00B85D30" w:rsidP="00B85D30">
      <w:pPr>
        <w:rPr>
          <w:sz w:val="16"/>
          <w:szCs w:val="16"/>
        </w:rPr>
      </w:pPr>
      <w:r>
        <w:rPr>
          <w:sz w:val="16"/>
          <w:szCs w:val="16"/>
        </w:rPr>
        <w:t xml:space="preserve">We will continue to need the will of the public to invest in scientific exploration with satisfaction achieved by the knowledge returned. </w:t>
      </w:r>
      <w:proofErr w:type="gramStart"/>
      <w:r>
        <w:rPr>
          <w:sz w:val="16"/>
          <w:szCs w:val="16"/>
        </w:rPr>
        <w:t>But,</w:t>
      </w:r>
      <w:proofErr w:type="gramEnd"/>
      <w:r>
        <w:rPr>
          <w:sz w:val="16"/>
          <w:szCs w:val="16"/>
        </w:rPr>
        <w:t xml:space="preserve"> there are many ways to utilize space that may be profitable for the private sector and may be inappropriate for government endeavors.</w:t>
      </w:r>
    </w:p>
    <w:p w14:paraId="499FF890" w14:textId="77777777" w:rsidR="00B85D30" w:rsidRDefault="00B85D30" w:rsidP="00B85D30">
      <w:pPr>
        <w:rPr>
          <w:sz w:val="16"/>
          <w:szCs w:val="16"/>
        </w:rPr>
      </w:pPr>
      <w:r>
        <w:rPr>
          <w:sz w:val="16"/>
          <w:szCs w:val="16"/>
        </w:rPr>
        <w:t xml:space="preserve">The aviation industry </w:t>
      </w:r>
      <w:proofErr w:type="gramStart"/>
      <w:r>
        <w:rPr>
          <w:sz w:val="16"/>
          <w:szCs w:val="16"/>
        </w:rPr>
        <w:t>rose up</w:t>
      </w:r>
      <w:proofErr w:type="gramEnd"/>
      <w:r>
        <w:rPr>
          <w:sz w:val="16"/>
          <w:szCs w:val="16"/>
        </w:rPr>
        <w:t xml:space="preserve"> almost overnight during World War I, as the government demanded an ever-growing need for aircraft for war use. But, once the war ended and those contracts started to be canceled, there was a very real risk that the aviation industry would completely implode. There just wasn’t a profitable market in sight. One place where aircraft were needed was postal delivery. The Contract Air Mail Act of 1925 (the Kelly Act) authorized the postmaster general to contract for domestic airmail service with commercial air carriers. This encouraged private companies to startup air freight businesses and compete for contracts. These mail carrying flights became regular and scheduled and bright enterprising entrepreneurs came up with the idea of selling tickets for passengers to ride on these aircraft, along with the mail. Airplanes became larger and as the industry became established and efficient the market grew. People became more </w:t>
      </w:r>
      <w:proofErr w:type="gramStart"/>
      <w:r>
        <w:rPr>
          <w:sz w:val="16"/>
          <w:szCs w:val="16"/>
        </w:rPr>
        <w:t>trusting</w:t>
      </w:r>
      <w:proofErr w:type="gramEnd"/>
      <w:r>
        <w:rPr>
          <w:sz w:val="16"/>
          <w:szCs w:val="16"/>
        </w:rPr>
        <w:t xml:space="preserve"> and tickets became cheaper, making passenger aviation a normal way to travel. Soon, the air carriers were making enough profit from the passengers that they didn’t really need to carry the mail to stay in business.</w:t>
      </w:r>
    </w:p>
    <w:p w14:paraId="190F89E7" w14:textId="77777777" w:rsidR="00B85D30" w:rsidRDefault="00B85D30" w:rsidP="00B85D30">
      <w:pPr>
        <w:rPr>
          <w:sz w:val="16"/>
          <w:szCs w:val="16"/>
        </w:rPr>
      </w:pPr>
      <w:r>
        <w:rPr>
          <w:sz w:val="16"/>
          <w:szCs w:val="16"/>
        </w:rPr>
        <w:t xml:space="preserve">The commercial space industry is in a similar early state, today. </w:t>
      </w:r>
      <w:r>
        <w:rPr>
          <w:szCs w:val="22"/>
          <w:u w:val="single"/>
        </w:rPr>
        <w:t xml:space="preserve">The government has </w:t>
      </w:r>
      <w:proofErr w:type="gramStart"/>
      <w:r>
        <w:rPr>
          <w:szCs w:val="22"/>
          <w:u w:val="single"/>
        </w:rPr>
        <w:t>needs</w:t>
      </w:r>
      <w:proofErr w:type="gramEnd"/>
      <w:r>
        <w:rPr>
          <w:szCs w:val="22"/>
          <w:u w:val="single"/>
        </w:rPr>
        <w:t xml:space="preserve"> the private sector can fulfill and through those needs is subsidizing the research and development those </w:t>
      </w:r>
      <w:r>
        <w:rPr>
          <w:szCs w:val="22"/>
          <w:highlight w:val="green"/>
          <w:u w:val="single"/>
        </w:rPr>
        <w:t>private entities need to</w:t>
      </w:r>
      <w:r>
        <w:rPr>
          <w:szCs w:val="22"/>
          <w:u w:val="single"/>
        </w:rPr>
        <w:t xml:space="preserve"> do to develop their technologies to the point where they can </w:t>
      </w:r>
      <w:r>
        <w:rPr>
          <w:szCs w:val="22"/>
          <w:highlight w:val="green"/>
          <w:u w:val="single"/>
        </w:rPr>
        <w:t>affordably meet the appetites of a market.</w:t>
      </w:r>
      <w:r>
        <w:rPr>
          <w:sz w:val="16"/>
          <w:szCs w:val="16"/>
        </w:rPr>
        <w:t xml:space="preserve"> By providing money to companies like SpaceX, Boeing, and Sierra-Nevada to develop human rated spacecraft to ferry our crews to and from ISS, we are helping them develop human rated spacecraft that they can use to take private paying individuals into space. SpaceX recently announced that they have two interested customers willing to pay to ride that Dragon spacecraft to space, around the Moon, and back to Earth.</w:t>
      </w:r>
    </w:p>
    <w:p w14:paraId="042A1161" w14:textId="77777777" w:rsidR="00B85D30" w:rsidRDefault="00B85D30" w:rsidP="00B85D30">
      <w:pPr>
        <w:rPr>
          <w:sz w:val="16"/>
          <w:szCs w:val="16"/>
        </w:rPr>
      </w:pPr>
      <w:r>
        <w:rPr>
          <w:sz w:val="16"/>
          <w:szCs w:val="16"/>
        </w:rPr>
        <w:lastRenderedPageBreak/>
        <w:t>The more these companies do these things, the more they can amortize the costs. The more they can amortize the costs, the less they need to charge customers. The less they need to charge customers, the larger the potential market of customers. Hopefully, eventually, they will reach a state where they can profit without government business.</w:t>
      </w:r>
    </w:p>
    <w:p w14:paraId="5CE95B07" w14:textId="77777777" w:rsidR="00B85D30" w:rsidRDefault="00B85D30" w:rsidP="00B85D30">
      <w:pPr>
        <w:rPr>
          <w:sz w:val="16"/>
          <w:szCs w:val="16"/>
        </w:rPr>
      </w:pPr>
      <w:r>
        <w:rPr>
          <w:szCs w:val="22"/>
          <w:u w:val="single"/>
        </w:rPr>
        <w:t xml:space="preserve">At each step along the way, as </w:t>
      </w:r>
      <w:r>
        <w:rPr>
          <w:rFonts w:eastAsia="Calibri"/>
          <w:b/>
          <w:szCs w:val="22"/>
          <w:highlight w:val="green"/>
          <w:u w:val="single"/>
        </w:rPr>
        <w:t>the public funds the risky and expensive learning process</w:t>
      </w:r>
      <w:r>
        <w:rPr>
          <w:szCs w:val="22"/>
          <w:u w:val="single"/>
        </w:rPr>
        <w:t xml:space="preserve">, lessons are learned </w:t>
      </w:r>
      <w:r>
        <w:rPr>
          <w:szCs w:val="22"/>
          <w:highlight w:val="green"/>
          <w:u w:val="single"/>
        </w:rPr>
        <w:t>so that private entities can</w:t>
      </w:r>
      <w:r>
        <w:rPr>
          <w:szCs w:val="22"/>
          <w:u w:val="single"/>
        </w:rPr>
        <w:t xml:space="preserve"> afford to </w:t>
      </w:r>
      <w:r>
        <w:rPr>
          <w:szCs w:val="22"/>
          <w:highlight w:val="green"/>
          <w:u w:val="single"/>
        </w:rPr>
        <w:t>do similar things</w:t>
      </w:r>
      <w:r>
        <w:rPr>
          <w:szCs w:val="22"/>
          <w:u w:val="single"/>
        </w:rPr>
        <w:t>.</w:t>
      </w:r>
      <w:r>
        <w:rPr>
          <w:sz w:val="16"/>
          <w:szCs w:val="16"/>
        </w:rPr>
        <w:t xml:space="preserve"> The world’s space agencies have funded the research, development, </w:t>
      </w:r>
      <w:proofErr w:type="gramStart"/>
      <w:r>
        <w:rPr>
          <w:sz w:val="16"/>
          <w:szCs w:val="16"/>
        </w:rPr>
        <w:t>construction</w:t>
      </w:r>
      <w:proofErr w:type="gramEnd"/>
      <w:r>
        <w:rPr>
          <w:sz w:val="16"/>
          <w:szCs w:val="16"/>
        </w:rPr>
        <w:t xml:space="preserve"> and operation of the International Space Station so that important research that will benefit society can be done. Along the way we have learned a lot about building and operating space stations and private companies like Bigelow have been able to benefit from our investment by using that knowledge to make the first steps into private space stations.</w:t>
      </w:r>
    </w:p>
    <w:p w14:paraId="7F55FC7F" w14:textId="77777777" w:rsidR="00B85D30" w:rsidRDefault="00B85D30" w:rsidP="00B85D30">
      <w:pPr>
        <w:rPr>
          <w:sz w:val="16"/>
          <w:szCs w:val="16"/>
        </w:rPr>
      </w:pPr>
      <w:r>
        <w:rPr>
          <w:sz w:val="16"/>
          <w:szCs w:val="16"/>
        </w:rPr>
        <w:t xml:space="preserve">This happens over and over. </w:t>
      </w:r>
      <w:r>
        <w:rPr>
          <w:szCs w:val="22"/>
          <w:u w:val="single"/>
        </w:rPr>
        <w:t xml:space="preserve">We learn </w:t>
      </w:r>
      <w:r>
        <w:rPr>
          <w:rFonts w:eastAsia="Calibri"/>
          <w:b/>
          <w:szCs w:val="22"/>
          <w:u w:val="single"/>
        </w:rPr>
        <w:t>how to land a probe on a comet or asteroid and the information learned doing that is provided to private entities who have the vision to do similar things for a profit.</w:t>
      </w:r>
      <w:r>
        <w:rPr>
          <w:sz w:val="16"/>
          <w:szCs w:val="16"/>
        </w:rPr>
        <w:t xml:space="preserve"> If we learn how to land on an asteroid, extract a sample, and return it to Earth, they can expand upon that and land on an asteroid, mine that asteroid, and return valuable materials to Earth.</w:t>
      </w:r>
    </w:p>
    <w:p w14:paraId="20C495FD" w14:textId="77777777" w:rsidR="00B85D30" w:rsidRDefault="00B85D30" w:rsidP="00B85D30">
      <w:pPr>
        <w:rPr>
          <w:sz w:val="16"/>
          <w:szCs w:val="16"/>
        </w:rPr>
      </w:pPr>
      <w:r>
        <w:rPr>
          <w:sz w:val="16"/>
          <w:szCs w:val="16"/>
        </w:rPr>
        <w:t>There are areas of space utilization that will be best fulfilled by the private sector and there are areas that are and will continue to be best fulfilled by the public sector. The relationship between the two is symbiotic, not parasitic.</w:t>
      </w:r>
    </w:p>
    <w:p w14:paraId="30BADC82" w14:textId="77777777" w:rsidR="00B85D30" w:rsidRDefault="00B85D30" w:rsidP="00B85D30">
      <w:pPr>
        <w:pStyle w:val="Heading4"/>
      </w:pPr>
      <w:r>
        <w:t>Private Companies rely on governments when innovating. Private appropriation leads to private company backlash which destroys investments.</w:t>
      </w:r>
    </w:p>
    <w:p w14:paraId="0BAA39A7" w14:textId="77777777" w:rsidR="00B85D30" w:rsidRDefault="00B85D30" w:rsidP="00B85D30">
      <w:r>
        <w:t xml:space="preserve">Nayef </w:t>
      </w:r>
      <w:r>
        <w:rPr>
          <w:b/>
          <w:sz w:val="26"/>
          <w:szCs w:val="26"/>
        </w:rPr>
        <w:t>Al-</w:t>
      </w:r>
      <w:proofErr w:type="spellStart"/>
      <w:r>
        <w:rPr>
          <w:b/>
          <w:sz w:val="26"/>
          <w:szCs w:val="26"/>
        </w:rPr>
        <w:t>Rodhan</w:t>
      </w:r>
      <w:proofErr w:type="spellEnd"/>
      <w:r>
        <w:rPr>
          <w:b/>
          <w:sz w:val="26"/>
          <w:szCs w:val="26"/>
        </w:rPr>
        <w:t xml:space="preserve"> 15</w:t>
      </w:r>
      <w:r>
        <w:t xml:space="preserve"> (Nayef Al-</w:t>
      </w:r>
      <w:proofErr w:type="spellStart"/>
      <w:r>
        <w:t>Rodhan</w:t>
      </w:r>
      <w:proofErr w:type="spellEnd"/>
      <w:r>
        <w:t xml:space="preserve">, Head of the 'Geopolitics and Global Futures </w:t>
      </w:r>
      <w:proofErr w:type="spellStart"/>
      <w:r>
        <w:t>Programme</w:t>
      </w:r>
      <w:proofErr w:type="spellEnd"/>
      <w:r>
        <w:t>', Geneva Centre for Security Policy) The Privatization of Space: When Things Go Wrong 8-1-2015 No Publication https://www.gcsp.ch/global-insights/privatization-space-when-things-go-wrong //</w:t>
      </w:r>
      <w:proofErr w:type="spellStart"/>
      <w:r>
        <w:t>DebateDrills</w:t>
      </w:r>
      <w:proofErr w:type="spellEnd"/>
      <w:r>
        <w:t xml:space="preserve"> TJ</w:t>
      </w:r>
    </w:p>
    <w:p w14:paraId="1C7267A7" w14:textId="77777777" w:rsidR="00B85D30" w:rsidRDefault="00B85D30" w:rsidP="00B85D30">
      <w:pPr>
        <w:rPr>
          <w:sz w:val="16"/>
          <w:szCs w:val="16"/>
        </w:rPr>
      </w:pPr>
      <w:r>
        <w:rPr>
          <w:sz w:val="16"/>
          <w:szCs w:val="16"/>
        </w:rPr>
        <w:t>The explosion was likely caused by a failed strut. In October of last year, Orbital Sciences had a rocket destined for the ISS explode for unrelated reasons, just after they were awarded a $1.9 billion contract with NASA. In the wake of these incidents, it may be time to assess the implications of private sector involvement in state-sponsored space programs.</w:t>
      </w:r>
    </w:p>
    <w:p w14:paraId="6BFF3D0B" w14:textId="77777777" w:rsidR="00B85D30" w:rsidRDefault="00B85D30" w:rsidP="00B85D30">
      <w:pPr>
        <w:rPr>
          <w:u w:val="single"/>
        </w:rPr>
      </w:pPr>
      <w:r>
        <w:rPr>
          <w:sz w:val="16"/>
          <w:szCs w:val="16"/>
        </w:rPr>
        <w:t xml:space="preserve">Over the past few years, </w:t>
      </w:r>
      <w:r>
        <w:rPr>
          <w:szCs w:val="22"/>
          <w:u w:val="single"/>
        </w:rPr>
        <w:t xml:space="preserve">private companies such as Space X and Virgin Galactic have been hailed as the new major players in space. </w:t>
      </w:r>
      <w:r>
        <w:rPr>
          <w:sz w:val="16"/>
          <w:szCs w:val="16"/>
        </w:rPr>
        <w:t xml:space="preserve">Indeed, </w:t>
      </w:r>
      <w:r>
        <w:rPr>
          <w:szCs w:val="22"/>
          <w:u w:val="single"/>
        </w:rPr>
        <w:t xml:space="preserve">they are effectively changing how space exploration is conducted and how related technology is developed and implemented. From an operational point of view, private companies </w:t>
      </w:r>
      <w:proofErr w:type="gramStart"/>
      <w:r>
        <w:rPr>
          <w:szCs w:val="22"/>
          <w:u w:val="single"/>
        </w:rPr>
        <w:t>are able to</w:t>
      </w:r>
      <w:proofErr w:type="gramEnd"/>
      <w:r>
        <w:rPr>
          <w:szCs w:val="22"/>
          <w:u w:val="single"/>
        </w:rPr>
        <w:t xml:space="preserve"> implement decisions and fund projects much faster than most governments can.</w:t>
      </w:r>
    </w:p>
    <w:p w14:paraId="39D5C4DC" w14:textId="77777777" w:rsidR="00B85D30" w:rsidRDefault="00B85D30" w:rsidP="00B85D30">
      <w:pPr>
        <w:rPr>
          <w:sz w:val="16"/>
          <w:szCs w:val="16"/>
        </w:rPr>
      </w:pPr>
      <w:r>
        <w:rPr>
          <w:sz w:val="16"/>
          <w:szCs w:val="16"/>
        </w:rPr>
        <w:t xml:space="preserve">These </w:t>
      </w:r>
      <w:r>
        <w:rPr>
          <w:szCs w:val="22"/>
          <w:highlight w:val="green"/>
          <w:u w:val="single"/>
        </w:rPr>
        <w:t>companies</w:t>
      </w:r>
      <w:r>
        <w:rPr>
          <w:szCs w:val="22"/>
          <w:u w:val="single"/>
        </w:rPr>
        <w:t xml:space="preserve"> have been able to complete missions that only governments had been able to </w:t>
      </w:r>
      <w:proofErr w:type="gramStart"/>
      <w:r>
        <w:rPr>
          <w:szCs w:val="22"/>
          <w:u w:val="single"/>
        </w:rPr>
        <w:t>previously, and</w:t>
      </w:r>
      <w:proofErr w:type="gramEnd"/>
      <w:r>
        <w:rPr>
          <w:szCs w:val="22"/>
          <w:u w:val="single"/>
        </w:rPr>
        <w:t xml:space="preserve"> </w:t>
      </w:r>
      <w:r>
        <w:rPr>
          <w:szCs w:val="22"/>
          <w:highlight w:val="green"/>
          <w:u w:val="single"/>
        </w:rPr>
        <w:t>have garnered major contracts with NASA</w:t>
      </w:r>
      <w:r>
        <w:rPr>
          <w:szCs w:val="22"/>
          <w:u w:val="single"/>
        </w:rPr>
        <w:t>.</w:t>
      </w:r>
      <w:r>
        <w:rPr>
          <w:sz w:val="16"/>
          <w:szCs w:val="16"/>
        </w:rPr>
        <w:t xml:space="preserve"> But although </w:t>
      </w:r>
      <w:r>
        <w:rPr>
          <w:szCs w:val="22"/>
          <w:highlight w:val="green"/>
          <w:u w:val="single"/>
        </w:rPr>
        <w:t xml:space="preserve">this takes pressure </w:t>
      </w:r>
      <w:proofErr w:type="gramStart"/>
      <w:r>
        <w:rPr>
          <w:szCs w:val="22"/>
          <w:highlight w:val="green"/>
          <w:u w:val="single"/>
        </w:rPr>
        <w:t>off</w:t>
      </w:r>
      <w:r>
        <w:rPr>
          <w:szCs w:val="22"/>
          <w:u w:val="single"/>
        </w:rPr>
        <w:t xml:space="preserve"> of</w:t>
      </w:r>
      <w:proofErr w:type="gramEnd"/>
      <w:r>
        <w:rPr>
          <w:szCs w:val="22"/>
          <w:u w:val="single"/>
        </w:rPr>
        <w:t xml:space="preserve"> </w:t>
      </w:r>
      <w:r>
        <w:rPr>
          <w:szCs w:val="22"/>
          <w:highlight w:val="green"/>
          <w:u w:val="single"/>
        </w:rPr>
        <w:t>governments and introduces a</w:t>
      </w:r>
      <w:r>
        <w:rPr>
          <w:szCs w:val="22"/>
          <w:u w:val="single"/>
        </w:rPr>
        <w:t xml:space="preserve"> more </w:t>
      </w:r>
      <w:r>
        <w:rPr>
          <w:szCs w:val="22"/>
          <w:highlight w:val="green"/>
          <w:u w:val="single"/>
        </w:rPr>
        <w:t>competitive environment</w:t>
      </w:r>
      <w:r>
        <w:rPr>
          <w:szCs w:val="22"/>
          <w:u w:val="single"/>
        </w:rPr>
        <w:t xml:space="preserve"> for space-related innovation</w:t>
      </w:r>
      <w:r>
        <w:rPr>
          <w:sz w:val="16"/>
          <w:szCs w:val="16"/>
        </w:rPr>
        <w:t>, outsourcing government projects can lead to complications, or at the very least, a shift in how space exploration is conducted.</w:t>
      </w:r>
    </w:p>
    <w:p w14:paraId="58EDFB1F" w14:textId="77777777" w:rsidR="00B85D30" w:rsidRDefault="00B85D30" w:rsidP="00B85D30">
      <w:pPr>
        <w:rPr>
          <w:sz w:val="16"/>
          <w:szCs w:val="16"/>
        </w:rPr>
      </w:pPr>
      <w:r>
        <w:rPr>
          <w:sz w:val="16"/>
          <w:szCs w:val="16"/>
        </w:rPr>
        <w:t xml:space="preserve">The most cited benefit of the shift to private space exploration is cost. </w:t>
      </w:r>
      <w:r>
        <w:rPr>
          <w:szCs w:val="22"/>
          <w:u w:val="single"/>
        </w:rPr>
        <w:t xml:space="preserve">These </w:t>
      </w:r>
      <w:r>
        <w:rPr>
          <w:szCs w:val="22"/>
          <w:highlight w:val="green"/>
          <w:u w:val="single"/>
        </w:rPr>
        <w:t>companies must bid for NASA contracts</w:t>
      </w:r>
      <w:r>
        <w:rPr>
          <w:szCs w:val="22"/>
          <w:u w:val="single"/>
        </w:rPr>
        <w:t xml:space="preserve">, </w:t>
      </w:r>
      <w:r>
        <w:rPr>
          <w:szCs w:val="22"/>
          <w:highlight w:val="green"/>
          <w:u w:val="single"/>
        </w:rPr>
        <w:t>which lowers the taxpayer cost</w:t>
      </w:r>
      <w:r>
        <w:rPr>
          <w:szCs w:val="22"/>
          <w:u w:val="single"/>
        </w:rPr>
        <w:t xml:space="preserve"> of these missions, </w:t>
      </w:r>
      <w:r>
        <w:rPr>
          <w:rFonts w:eastAsia="Calibri"/>
          <w:b/>
          <w:szCs w:val="22"/>
          <w:u w:val="single"/>
        </w:rPr>
        <w:t>as some research and development R&amp;D costs are absorbed by the company</w:t>
      </w:r>
      <w:r>
        <w:rPr>
          <w:szCs w:val="22"/>
          <w:u w:val="single"/>
        </w:rPr>
        <w:t>.</w:t>
      </w:r>
      <w:r>
        <w:rPr>
          <w:sz w:val="16"/>
          <w:szCs w:val="16"/>
        </w:rPr>
        <w:t xml:space="preserve">  Governments and private companies also function differently in terms of the different interest groups to whom they are responsible. NASA is beholden to the government and the taxpayer, while private companies must deal with a more complex web of investors/shareholders, the bottom line, and the need to keep a secure contract.  Yet with these benefits, there are new challenges that must be addressed; perhaps the greatest of which is “what happens when something goes wrong”? Rocket missions and space travel are inherently difficult and risky; it’s only a matter of time before this becomes a bigger issue.</w:t>
      </w:r>
    </w:p>
    <w:p w14:paraId="3CC7ADE0" w14:textId="77777777" w:rsidR="00B85D30" w:rsidRDefault="00B85D30" w:rsidP="00B85D30">
      <w:pPr>
        <w:rPr>
          <w:sz w:val="16"/>
          <w:szCs w:val="16"/>
        </w:rPr>
      </w:pPr>
      <w:r>
        <w:rPr>
          <w:sz w:val="16"/>
          <w:szCs w:val="16"/>
        </w:rPr>
        <w:t>Government space programs are no strangers to failed launches, or to human casualties. In fact, the only space program which has no known casualties to date is China’s. Private companies have yet to amass significant casualties, with the only death occurring during a failed Virgin Galactic test flight in 2014. But because that flight was not part of a mission to the ISS and was not tied to any government contract, the implications were different. If an astronaut from NASA were killed in a launch orchestrated by a private company, there may be far-reaching effects both for NASA and for the company in question.</w:t>
      </w:r>
    </w:p>
    <w:p w14:paraId="53664D81" w14:textId="77777777" w:rsidR="00B85D30" w:rsidRDefault="00B85D30" w:rsidP="00B85D30">
      <w:pPr>
        <w:rPr>
          <w:u w:val="single"/>
        </w:rPr>
      </w:pPr>
      <w:r>
        <w:rPr>
          <w:sz w:val="16"/>
          <w:szCs w:val="16"/>
        </w:rPr>
        <w:lastRenderedPageBreak/>
        <w:t xml:space="preserve">As aforementioned, </w:t>
      </w:r>
      <w:r>
        <w:rPr>
          <w:szCs w:val="22"/>
          <w:highlight w:val="green"/>
          <w:u w:val="single"/>
        </w:rPr>
        <w:t>governments are</w:t>
      </w:r>
      <w:r>
        <w:rPr>
          <w:szCs w:val="22"/>
          <w:u w:val="single"/>
        </w:rPr>
        <w:t xml:space="preserve"> most likely </w:t>
      </w:r>
      <w:r>
        <w:rPr>
          <w:szCs w:val="22"/>
          <w:highlight w:val="green"/>
          <w:u w:val="single"/>
        </w:rPr>
        <w:t>not held accountable to the same degree as private companies</w:t>
      </w:r>
      <w:r>
        <w:rPr>
          <w:szCs w:val="22"/>
          <w:u w:val="single"/>
        </w:rPr>
        <w:t xml:space="preserve"> are, </w:t>
      </w:r>
      <w:r>
        <w:rPr>
          <w:rFonts w:eastAsia="Calibri"/>
          <w:b/>
          <w:szCs w:val="22"/>
          <w:u w:val="single"/>
        </w:rPr>
        <w:t>as a government can control to some degree how transparent it wants to be</w:t>
      </w:r>
      <w:r>
        <w:rPr>
          <w:szCs w:val="22"/>
          <w:u w:val="single"/>
        </w:rPr>
        <w:t>.</w:t>
      </w:r>
      <w:r>
        <w:rPr>
          <w:sz w:val="16"/>
          <w:szCs w:val="16"/>
        </w:rPr>
        <w:t xml:space="preserve"> Furthermore, </w:t>
      </w:r>
      <w:r>
        <w:rPr>
          <w:szCs w:val="22"/>
          <w:u w:val="single"/>
        </w:rPr>
        <w:t xml:space="preserve">because there were no alternatives to government space programs, </w:t>
      </w:r>
      <w:r>
        <w:rPr>
          <w:szCs w:val="22"/>
          <w:highlight w:val="green"/>
          <w:u w:val="single"/>
        </w:rPr>
        <w:t>accidents were seen to some degree as par for the course.</w:t>
      </w:r>
      <w:r>
        <w:rPr>
          <w:szCs w:val="22"/>
          <w:u w:val="single"/>
        </w:rPr>
        <w:t xml:space="preserve"> For instance, while the Challenger and Columbia disasters affected NASA’s operations (including an over </w:t>
      </w:r>
      <w:proofErr w:type="gramStart"/>
      <w:r>
        <w:rPr>
          <w:szCs w:val="22"/>
          <w:u w:val="single"/>
        </w:rPr>
        <w:t>two year</w:t>
      </w:r>
      <w:proofErr w:type="gramEnd"/>
      <w:r>
        <w:rPr>
          <w:szCs w:val="22"/>
          <w:u w:val="single"/>
        </w:rPr>
        <w:t xml:space="preserve"> hiatus form launching shuttles), it did not halt the space program. By comparison, </w:t>
      </w:r>
      <w:r>
        <w:rPr>
          <w:szCs w:val="22"/>
          <w:highlight w:val="green"/>
          <w:u w:val="single"/>
        </w:rPr>
        <w:t>private companies</w:t>
      </w:r>
      <w:r>
        <w:rPr>
          <w:szCs w:val="22"/>
          <w:u w:val="single"/>
        </w:rPr>
        <w:t xml:space="preserve"> </w:t>
      </w:r>
      <w:proofErr w:type="gramStart"/>
      <w:r>
        <w:rPr>
          <w:szCs w:val="22"/>
          <w:u w:val="single"/>
        </w:rPr>
        <w:t xml:space="preserve">actually </w:t>
      </w:r>
      <w:r>
        <w:rPr>
          <w:szCs w:val="22"/>
          <w:highlight w:val="green"/>
          <w:u w:val="single"/>
        </w:rPr>
        <w:t>have</w:t>
      </w:r>
      <w:proofErr w:type="gramEnd"/>
      <w:r>
        <w:rPr>
          <w:szCs w:val="22"/>
          <w:highlight w:val="green"/>
          <w:u w:val="single"/>
        </w:rPr>
        <w:t xml:space="preserve"> a</w:t>
      </w:r>
      <w:r>
        <w:rPr>
          <w:szCs w:val="22"/>
          <w:u w:val="single"/>
        </w:rPr>
        <w:t xml:space="preserve"> far </w:t>
      </w:r>
      <w:r>
        <w:rPr>
          <w:szCs w:val="22"/>
          <w:highlight w:val="green"/>
          <w:u w:val="single"/>
        </w:rPr>
        <w:t>more difficult set of issues</w:t>
      </w:r>
      <w:r>
        <w:rPr>
          <w:szCs w:val="22"/>
          <w:u w:val="single"/>
        </w:rPr>
        <w:t xml:space="preserve"> to face in the case of a mishap. In a </w:t>
      </w:r>
      <w:proofErr w:type="gramStart"/>
      <w:r>
        <w:rPr>
          <w:szCs w:val="22"/>
          <w:u w:val="single"/>
        </w:rPr>
        <w:t>worst case</w:t>
      </w:r>
      <w:proofErr w:type="gramEnd"/>
      <w:r>
        <w:rPr>
          <w:szCs w:val="22"/>
          <w:u w:val="single"/>
        </w:rPr>
        <w:t xml:space="preserve"> scenario, </w:t>
      </w:r>
      <w:r>
        <w:rPr>
          <w:szCs w:val="22"/>
          <w:highlight w:val="green"/>
          <w:u w:val="single"/>
        </w:rPr>
        <w:t>a private company</w:t>
      </w:r>
      <w:r>
        <w:rPr>
          <w:szCs w:val="22"/>
          <w:u w:val="single"/>
        </w:rPr>
        <w:t xml:space="preserve"> </w:t>
      </w:r>
      <w:r>
        <w:rPr>
          <w:szCs w:val="22"/>
          <w:highlight w:val="green"/>
          <w:u w:val="single"/>
        </w:rPr>
        <w:t>could make an easy scapegoat</w:t>
      </w:r>
      <w:r>
        <w:rPr>
          <w:szCs w:val="22"/>
          <w:u w:val="single"/>
        </w:rPr>
        <w:t xml:space="preserve"> if ever a government’s legitimacy were to be threatened due to a mishap.</w:t>
      </w:r>
    </w:p>
    <w:p w14:paraId="16B8339E" w14:textId="77777777" w:rsidR="00B85D30" w:rsidRDefault="00B85D30" w:rsidP="00B85D30">
      <w:pPr>
        <w:rPr>
          <w:sz w:val="16"/>
          <w:szCs w:val="16"/>
        </w:rPr>
      </w:pPr>
      <w:r>
        <w:rPr>
          <w:sz w:val="16"/>
          <w:szCs w:val="16"/>
        </w:rPr>
        <w:t xml:space="preserve">So far, </w:t>
      </w:r>
      <w:r>
        <w:rPr>
          <w:szCs w:val="22"/>
          <w:u w:val="single"/>
        </w:rPr>
        <w:t>Space X has had a practically flawless track record: under contract with NASA, it has already made seven trips to the ISS.</w:t>
      </w:r>
      <w:r>
        <w:rPr>
          <w:sz w:val="16"/>
          <w:szCs w:val="16"/>
        </w:rPr>
        <w:t xml:space="preserve"> NASA has a strong vested interest in these companies, even geopolitically speaking, as they end the Russian monopoly in supplying the ISS. Space X plans on sending humans to space in 2017, and NASA has publicly said that this last incident will not hinder that goal.</w:t>
      </w:r>
    </w:p>
    <w:p w14:paraId="33A10180" w14:textId="77777777" w:rsidR="00B85D30" w:rsidRDefault="00B85D30" w:rsidP="00B85D30">
      <w:pPr>
        <w:rPr>
          <w:sz w:val="16"/>
          <w:szCs w:val="16"/>
        </w:rPr>
      </w:pPr>
      <w:r>
        <w:rPr>
          <w:sz w:val="16"/>
          <w:szCs w:val="16"/>
        </w:rPr>
        <w:t xml:space="preserve">So far, so good. While these </w:t>
      </w:r>
      <w:r>
        <w:rPr>
          <w:rFonts w:eastAsia="Calibri"/>
          <w:b/>
          <w:szCs w:val="22"/>
          <w:u w:val="single"/>
        </w:rPr>
        <w:t xml:space="preserve">companies remain private, they still </w:t>
      </w:r>
      <w:proofErr w:type="gramStart"/>
      <w:r>
        <w:rPr>
          <w:rFonts w:eastAsia="Calibri"/>
          <w:b/>
          <w:szCs w:val="22"/>
          <w:u w:val="single"/>
        </w:rPr>
        <w:t>have to</w:t>
      </w:r>
      <w:proofErr w:type="gramEnd"/>
      <w:r>
        <w:rPr>
          <w:rFonts w:eastAsia="Calibri"/>
          <w:b/>
          <w:szCs w:val="22"/>
          <w:u w:val="single"/>
        </w:rPr>
        <w:t xml:space="preserve"> answer to their investors, and to governments, but otherwise have quite a large amount of freedom</w:t>
      </w:r>
      <w:r>
        <w:rPr>
          <w:szCs w:val="22"/>
          <w:u w:val="single"/>
        </w:rPr>
        <w:t>.</w:t>
      </w:r>
      <w:r>
        <w:rPr>
          <w:sz w:val="16"/>
          <w:szCs w:val="16"/>
        </w:rPr>
        <w:t xml:space="preserve"> What will happen when they go on the market? Overnight, the company would have </w:t>
      </w:r>
      <w:proofErr w:type="gramStart"/>
      <w:r>
        <w:rPr>
          <w:sz w:val="16"/>
          <w:szCs w:val="16"/>
        </w:rPr>
        <w:t>to  answer</w:t>
      </w:r>
      <w:proofErr w:type="gramEnd"/>
      <w:r>
        <w:rPr>
          <w:sz w:val="16"/>
          <w:szCs w:val="16"/>
        </w:rPr>
        <w:t xml:space="preserve"> to its shareholders and function in a very different dynamic. The bottom line for a company is arguably more intensely scrutinized than where a government is investing its tax dollars. </w:t>
      </w:r>
      <w:r>
        <w:rPr>
          <w:szCs w:val="22"/>
          <w:u w:val="single"/>
        </w:rPr>
        <w:t xml:space="preserve">Given the benefits of private space exploration, it would behoove the government to stand behind such companies when things do go wrong. Whether in the form of subpar profits or launch explosions, </w:t>
      </w:r>
      <w:r>
        <w:rPr>
          <w:szCs w:val="22"/>
          <w:highlight w:val="green"/>
          <w:u w:val="single"/>
        </w:rPr>
        <w:t>the government should remain supportive of</w:t>
      </w:r>
      <w:r>
        <w:rPr>
          <w:szCs w:val="22"/>
          <w:u w:val="single"/>
        </w:rPr>
        <w:t xml:space="preserve"> these </w:t>
      </w:r>
      <w:r>
        <w:rPr>
          <w:szCs w:val="22"/>
          <w:highlight w:val="green"/>
          <w:u w:val="single"/>
        </w:rPr>
        <w:t>companies</w:t>
      </w:r>
      <w:r>
        <w:rPr>
          <w:szCs w:val="22"/>
          <w:u w:val="single"/>
        </w:rPr>
        <w:t>.</w:t>
      </w:r>
      <w:r>
        <w:rPr>
          <w:sz w:val="16"/>
          <w:szCs w:val="16"/>
        </w:rPr>
        <w:t xml:space="preserve"> Either way, </w:t>
      </w:r>
      <w:r>
        <w:rPr>
          <w:szCs w:val="22"/>
          <w:u w:val="single"/>
        </w:rPr>
        <w:t>the shift to using private companies is well underway, and both companies and governments have a lot to gain from such a partnership.</w:t>
      </w:r>
      <w:r>
        <w:rPr>
          <w:sz w:val="16"/>
          <w:szCs w:val="16"/>
        </w:rPr>
        <w:t xml:space="preserve"> Still, it is important to </w:t>
      </w:r>
      <w:proofErr w:type="spellStart"/>
      <w:r>
        <w:rPr>
          <w:sz w:val="16"/>
          <w:szCs w:val="16"/>
        </w:rPr>
        <w:t>forsee</w:t>
      </w:r>
      <w:proofErr w:type="spellEnd"/>
      <w:r>
        <w:rPr>
          <w:sz w:val="16"/>
          <w:szCs w:val="16"/>
        </w:rPr>
        <w:t xml:space="preserve"> the change in dynamic that will undoubtedly occur once the going gets tough.</w:t>
      </w:r>
    </w:p>
    <w:p w14:paraId="42C361D1" w14:textId="77777777" w:rsidR="00B85D30" w:rsidRDefault="00B85D30" w:rsidP="00B85D30">
      <w:pPr>
        <w:pStyle w:val="Heading4"/>
      </w:pPr>
      <w:r>
        <w:t>Private companies face backlash for failed launches. This destroys investments, and innovation won’t increase.</w:t>
      </w:r>
    </w:p>
    <w:p w14:paraId="5C8C725B" w14:textId="77777777" w:rsidR="00B85D30" w:rsidRDefault="00B85D30" w:rsidP="00B85D30">
      <w:r>
        <w:t xml:space="preserve">Lou </w:t>
      </w:r>
      <w:r>
        <w:rPr>
          <w:b/>
          <w:sz w:val="26"/>
          <w:szCs w:val="26"/>
        </w:rPr>
        <w:t xml:space="preserve">Whiteman 21 </w:t>
      </w:r>
      <w:r>
        <w:t>(Lou Whiteman, Followed the market for over 2 decades, developed contacts with leaders, consultants, regulators) Investors Beware: Space Is Hard 1-4-2021 Motley Fool https://www.fool.com/investing/2021/01/04/investors-beware-space-is-hard/ //</w:t>
      </w:r>
      <w:proofErr w:type="spellStart"/>
      <w:r>
        <w:t>DebateDrills</w:t>
      </w:r>
      <w:proofErr w:type="spellEnd"/>
      <w:r>
        <w:t xml:space="preserve"> TJ</w:t>
      </w:r>
    </w:p>
    <w:p w14:paraId="130BE853" w14:textId="77777777" w:rsidR="00B85D30" w:rsidRDefault="00B85D30" w:rsidP="00B85D30">
      <w:pPr>
        <w:rPr>
          <w:u w:val="single"/>
        </w:rPr>
      </w:pPr>
      <w:r>
        <w:rPr>
          <w:sz w:val="16"/>
          <w:szCs w:val="16"/>
        </w:rPr>
        <w:t xml:space="preserve">Lou Whiteman: </w:t>
      </w:r>
      <w:r>
        <w:rPr>
          <w:szCs w:val="22"/>
          <w:highlight w:val="green"/>
          <w:u w:val="single"/>
        </w:rPr>
        <w:t>Shares of Virgin Galactic</w:t>
      </w:r>
      <w:r>
        <w:rPr>
          <w:szCs w:val="22"/>
          <w:u w:val="single"/>
        </w:rPr>
        <w:t xml:space="preserve"> (</w:t>
      </w:r>
      <w:proofErr w:type="gramStart"/>
      <w:r>
        <w:rPr>
          <w:szCs w:val="22"/>
          <w:u w:val="single"/>
        </w:rPr>
        <w:t>NYSE:SPCE</w:t>
      </w:r>
      <w:proofErr w:type="gramEnd"/>
      <w:r>
        <w:rPr>
          <w:szCs w:val="22"/>
          <w:u w:val="single"/>
        </w:rPr>
        <w:t xml:space="preserve">) </w:t>
      </w:r>
      <w:r>
        <w:rPr>
          <w:szCs w:val="22"/>
          <w:highlight w:val="green"/>
          <w:u w:val="single"/>
        </w:rPr>
        <w:t>ended down 17%</w:t>
      </w:r>
      <w:r>
        <w:rPr>
          <w:szCs w:val="22"/>
          <w:u w:val="single"/>
        </w:rPr>
        <w:t xml:space="preserve"> today, and that in and of itself isn't news that Virgin Galactic either went up or down 15%, 20%.</w:t>
      </w:r>
      <w:r>
        <w:rPr>
          <w:sz w:val="16"/>
          <w:szCs w:val="16"/>
        </w:rPr>
        <w:t xml:space="preserve"> What's news is there's actually a reason why today. Over the weekend, </w:t>
      </w:r>
      <w:r>
        <w:rPr>
          <w:szCs w:val="22"/>
          <w:highlight w:val="green"/>
          <w:u w:val="single"/>
        </w:rPr>
        <w:t xml:space="preserve">this space tourism company did a test </w:t>
      </w:r>
      <w:proofErr w:type="gramStart"/>
      <w:r>
        <w:rPr>
          <w:szCs w:val="22"/>
          <w:highlight w:val="green"/>
          <w:u w:val="single"/>
        </w:rPr>
        <w:t>flight</w:t>
      </w:r>
      <w:proofErr w:type="gramEnd"/>
      <w:r>
        <w:rPr>
          <w:szCs w:val="22"/>
          <w:highlight w:val="green"/>
          <w:u w:val="single"/>
        </w:rPr>
        <w:t xml:space="preserve"> and it did not go to plan</w:t>
      </w:r>
      <w:r>
        <w:rPr>
          <w:szCs w:val="22"/>
          <w:u w:val="single"/>
        </w:rPr>
        <w:t>. The onboard computer lost contact with the rocket motor, which caused an auto-abort, and the Unity spacecraft glided to Earth instead of rocketing into space.</w:t>
      </w:r>
      <w:r>
        <w:rPr>
          <w:sz w:val="16"/>
          <w:szCs w:val="16"/>
        </w:rPr>
        <w:t xml:space="preserve"> It's a failed test. </w:t>
      </w:r>
      <w:r>
        <w:rPr>
          <w:szCs w:val="22"/>
          <w:u w:val="single"/>
        </w:rPr>
        <w:t xml:space="preserve">That comes just days after </w:t>
      </w:r>
      <w:r>
        <w:rPr>
          <w:szCs w:val="22"/>
          <w:highlight w:val="green"/>
          <w:u w:val="single"/>
        </w:rPr>
        <w:t>SpaceX</w:t>
      </w:r>
      <w:r>
        <w:rPr>
          <w:szCs w:val="22"/>
          <w:u w:val="single"/>
        </w:rPr>
        <w:t xml:space="preserve">, Elon Musk's privately held company, </w:t>
      </w:r>
      <w:r>
        <w:rPr>
          <w:szCs w:val="22"/>
          <w:highlight w:val="green"/>
          <w:u w:val="single"/>
        </w:rPr>
        <w:t xml:space="preserve">saw the </w:t>
      </w:r>
      <w:r>
        <w:rPr>
          <w:rFonts w:eastAsia="Calibri"/>
          <w:b/>
          <w:szCs w:val="22"/>
          <w:highlight w:val="green"/>
          <w:u w:val="single"/>
        </w:rPr>
        <w:t>demonstration launch</w:t>
      </w:r>
      <w:r>
        <w:rPr>
          <w:szCs w:val="22"/>
          <w:highlight w:val="green"/>
          <w:u w:val="single"/>
        </w:rPr>
        <w:t xml:space="preserve"> of its</w:t>
      </w:r>
      <w:r>
        <w:rPr>
          <w:szCs w:val="22"/>
          <w:u w:val="single"/>
        </w:rPr>
        <w:t xml:space="preserve"> </w:t>
      </w:r>
      <w:r>
        <w:rPr>
          <w:rFonts w:eastAsia="Calibri"/>
          <w:b/>
          <w:szCs w:val="22"/>
          <w:u w:val="single"/>
        </w:rPr>
        <w:t>star ship interplanetary</w:t>
      </w:r>
      <w:r>
        <w:rPr>
          <w:szCs w:val="22"/>
          <w:u w:val="single"/>
        </w:rPr>
        <w:t xml:space="preserve"> </w:t>
      </w:r>
      <w:r>
        <w:rPr>
          <w:szCs w:val="22"/>
          <w:highlight w:val="green"/>
          <w:u w:val="single"/>
        </w:rPr>
        <w:t>rocket end up in a fireball</w:t>
      </w:r>
      <w:r>
        <w:rPr>
          <w:szCs w:val="22"/>
          <w:u w:val="single"/>
        </w:rPr>
        <w:t>.</w:t>
      </w:r>
    </w:p>
    <w:p w14:paraId="54A2567B" w14:textId="03B8D02B" w:rsidR="00B85D30" w:rsidRPr="00546233" w:rsidRDefault="00B85D30" w:rsidP="00546233">
      <w:pPr>
        <w:rPr>
          <w:sz w:val="16"/>
          <w:szCs w:val="16"/>
        </w:rPr>
      </w:pPr>
      <w:proofErr w:type="gramStart"/>
      <w:r>
        <w:rPr>
          <w:sz w:val="16"/>
          <w:szCs w:val="16"/>
        </w:rPr>
        <w:t>Look,</w:t>
      </w:r>
      <w:proofErr w:type="gramEnd"/>
      <w:r>
        <w:rPr>
          <w:sz w:val="16"/>
          <w:szCs w:val="16"/>
        </w:rPr>
        <w:t xml:space="preserve"> let's not sugarcoat either of these. Neither of these went to plan, but in the grand scheme of things, both companies got a lot of wins from these failures. Virgin Galactic had a system fault but not a mechanical fault, and it ended up being a valuable proof of concept that its safety system works, which is a huge deal if you're going to send tourists into space. It glided down exactly how it was supposed to be. For SpaceX, the craft had a vertical liftoff. It climbed to eight miles. It returned to Earth. The issue there again was the tank pressure got too low, which caused the spacecraft not to decelerate enough, which caused it to crash on entry. But a lot of things went right there, and that's what testing is all about. </w:t>
      </w:r>
      <w:r>
        <w:rPr>
          <w:szCs w:val="22"/>
          <w:u w:val="single"/>
        </w:rPr>
        <w:t xml:space="preserve">The important takeaway, the investor lesson here is, as Jason said, space is hard. </w:t>
      </w:r>
      <w:r>
        <w:rPr>
          <w:szCs w:val="22"/>
          <w:highlight w:val="green"/>
          <w:u w:val="single"/>
        </w:rPr>
        <w:t>Virgin Galactic is</w:t>
      </w:r>
      <w:r>
        <w:rPr>
          <w:szCs w:val="22"/>
          <w:u w:val="single"/>
        </w:rPr>
        <w:t xml:space="preserve"> the </w:t>
      </w:r>
      <w:r>
        <w:rPr>
          <w:szCs w:val="22"/>
          <w:highlight w:val="green"/>
          <w:u w:val="single"/>
        </w:rPr>
        <w:t>public</w:t>
      </w:r>
      <w:r>
        <w:rPr>
          <w:szCs w:val="22"/>
          <w:u w:val="single"/>
        </w:rPr>
        <w:t xml:space="preserve">ly traded company here. </w:t>
      </w:r>
      <w:r>
        <w:rPr>
          <w:szCs w:val="22"/>
          <w:highlight w:val="green"/>
          <w:u w:val="single"/>
        </w:rPr>
        <w:t>They have generated zero revenue</w:t>
      </w:r>
      <w:r>
        <w:rPr>
          <w:szCs w:val="22"/>
          <w:u w:val="single"/>
        </w:rPr>
        <w:t xml:space="preserve">, zero in each of their last two quarters, </w:t>
      </w:r>
      <w:r>
        <w:rPr>
          <w:szCs w:val="22"/>
          <w:highlight w:val="green"/>
          <w:u w:val="single"/>
        </w:rPr>
        <w:t xml:space="preserve">but it's valued at $6 billion </w:t>
      </w:r>
      <w:r>
        <w:rPr>
          <w:rFonts w:eastAsia="Calibri"/>
          <w:b/>
          <w:szCs w:val="22"/>
          <w:highlight w:val="green"/>
          <w:u w:val="single"/>
        </w:rPr>
        <w:t>on its potential</w:t>
      </w:r>
      <w:r>
        <w:rPr>
          <w:szCs w:val="22"/>
          <w:u w:val="single"/>
        </w:rPr>
        <w:t>.</w:t>
      </w:r>
      <w:r>
        <w:rPr>
          <w:sz w:val="16"/>
          <w:szCs w:val="16"/>
        </w:rPr>
        <w:t xml:space="preserve"> Nothing changed this weekend in terms of that potential, even though the stock is down 17% today. </w:t>
      </w:r>
      <w:r>
        <w:rPr>
          <w:szCs w:val="22"/>
          <w:u w:val="single"/>
        </w:rPr>
        <w:t>Almost inevitably, since humans started trying to leave this planet, things have not gone to script. There are a lot of tests, there are a lot of failures.</w:t>
      </w:r>
      <w:r>
        <w:rPr>
          <w:sz w:val="16"/>
          <w:szCs w:val="16"/>
        </w:rPr>
        <w:t xml:space="preserve"> This is a public company, so there is a lot of attention on it. It's bleeding edge science. Investors need to understand this. Again, we talked about speculative parts of a diversified portfolio. </w:t>
      </w:r>
      <w:r>
        <w:rPr>
          <w:szCs w:val="22"/>
          <w:u w:val="single"/>
        </w:rPr>
        <w:t>This is another stock that very much falls into that, but you need to understand that bleeding-</w:t>
      </w:r>
      <w:r>
        <w:rPr>
          <w:szCs w:val="22"/>
          <w:u w:val="single"/>
        </w:rPr>
        <w:lastRenderedPageBreak/>
        <w:t>edge science is trial and error, and error when you're dealing with rockets can be spectacular.</w:t>
      </w:r>
      <w:r>
        <w:rPr>
          <w:sz w:val="16"/>
          <w:szCs w:val="16"/>
        </w:rPr>
        <w:t xml:space="preserve"> If you're not ready for that, please don't buy the stock, OK? [laughs]</w:t>
      </w:r>
    </w:p>
    <w:p w14:paraId="0D5F19FE" w14:textId="498D5573" w:rsidR="00E40DCF" w:rsidRDefault="00E40DCF" w:rsidP="00E40DCF">
      <w:pPr>
        <w:pStyle w:val="Heading1"/>
      </w:pPr>
      <w:r>
        <w:lastRenderedPageBreak/>
        <w:t>Asteroid Mining</w:t>
      </w:r>
    </w:p>
    <w:p w14:paraId="1474DDD9" w14:textId="77777777" w:rsidR="00E40DCF" w:rsidRPr="00AD4C5F" w:rsidRDefault="00E40DCF" w:rsidP="00E40DCF">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626F86A0" w14:textId="77777777" w:rsidR="00E40DCF" w:rsidRPr="00AD4C5F" w:rsidRDefault="00E40DCF" w:rsidP="00E40DCF">
      <w:pPr>
        <w:rPr>
          <w:rFonts w:asciiTheme="majorHAnsi" w:hAnsiTheme="majorHAnsi" w:cstheme="majorHAnsi"/>
        </w:rPr>
      </w:pPr>
    </w:p>
    <w:p w14:paraId="6B8C9C30" w14:textId="77777777" w:rsidR="00E40DCF" w:rsidRPr="00AD4C5F" w:rsidRDefault="00E40DCF" w:rsidP="00E40DCF">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0C50C524" w14:textId="77777777" w:rsidR="00E40DCF" w:rsidRPr="00AD4C5F" w:rsidRDefault="00E40DCF" w:rsidP="00E40DCF">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5"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11A7B88B" w14:textId="77777777" w:rsidR="00E40DCF" w:rsidRDefault="00E40DCF" w:rsidP="00E40DCF">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AD4C5F">
        <w:rPr>
          <w:rFonts w:asciiTheme="majorHAnsi" w:hAnsiTheme="majorHAnsi" w:cstheme="majorHAnsi"/>
          <w:color w:val="000000" w:themeColor="text1"/>
          <w:sz w:val="14"/>
        </w:rPr>
        <w:t>that three basic principles</w:t>
      </w:r>
      <w:proofErr w:type="gramEnd"/>
      <w:r w:rsidRPr="00AD4C5F">
        <w:rPr>
          <w:rFonts w:asciiTheme="majorHAnsi" w:hAnsiTheme="majorHAnsi" w:cstheme="majorHAnsi"/>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6A5F6464" w14:textId="77777777" w:rsidR="00E40DCF" w:rsidRPr="00355308" w:rsidRDefault="00E40DCF" w:rsidP="00E40DC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689B3D7F" w14:textId="77777777" w:rsidR="00E40DCF" w:rsidRPr="00355308" w:rsidRDefault="00E40DCF" w:rsidP="00E40DCF">
      <w:pPr>
        <w:rPr>
          <w:color w:val="000000" w:themeColor="text1"/>
          <w:sz w:val="16"/>
          <w:szCs w:val="16"/>
        </w:rPr>
      </w:pPr>
      <w:r w:rsidRPr="00355308">
        <w:rPr>
          <w:rStyle w:val="Heading4Char"/>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6"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69323EE" w14:textId="77777777" w:rsidR="00E40DCF" w:rsidRPr="00FD0558" w:rsidRDefault="00E40DCF" w:rsidP="00E40DCF">
      <w:pPr>
        <w:rPr>
          <w:b/>
          <w:iCs/>
          <w:u w:val="single"/>
          <w:bdr w:val="single" w:sz="8" w:space="0" w:color="auto"/>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xml:space="preserve">,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rPr>
        <w:t xml:space="preserve">is </w:t>
      </w:r>
      <w:r w:rsidRPr="00355308">
        <w:rPr>
          <w:rStyle w:val="StyleUnderline"/>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 xml:space="preserve">unilateral initiatives have set </w:t>
      </w:r>
      <w:r w:rsidRPr="00355308">
        <w:rPr>
          <w:rStyle w:val="StyleUnderline"/>
          <w:color w:val="000000" w:themeColor="text1"/>
        </w:rPr>
        <w:lastRenderedPageBreak/>
        <w:t>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rPr>
        <w:t xml:space="preserve">the </w:t>
      </w:r>
      <w:proofErr w:type="spellStart"/>
      <w:r w:rsidRPr="00355308">
        <w:rPr>
          <w:rStyle w:val="Style13ptBold"/>
          <w:color w:val="000000" w:themeColor="text1"/>
        </w:rPr>
        <w:t>legalisation</w:t>
      </w:r>
      <w:proofErr w:type="spellEnd"/>
      <w:r w:rsidRPr="00355308">
        <w:rPr>
          <w:rStyle w:val="Style13ptBold"/>
          <w:color w:val="000000" w:themeColor="text1"/>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xml:space="preserve">. Regulations are particularly important in the context of the space debris problem. We </w:t>
      </w:r>
      <w:proofErr w:type="gramStart"/>
      <w:r w:rsidRPr="00355308">
        <w:rPr>
          <w:rStyle w:val="StyleUnderline"/>
        </w:rPr>
        <w:t>definitely do</w:t>
      </w:r>
      <w:proofErr w:type="gramEnd"/>
      <w:r w:rsidRPr="00355308">
        <w:rPr>
          <w:rStyle w:val="StyleUnderline"/>
        </w:rPr>
        <w:t xml:space="preserve">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t>
      </w:r>
      <w:r w:rsidRPr="00355308">
        <w:rPr>
          <w:color w:val="000000" w:themeColor="text1"/>
          <w:sz w:val="16"/>
        </w:rPr>
        <w:lastRenderedPageBreak/>
        <w:t xml:space="preserve">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lastRenderedPageBreak/>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75D61F6C" w14:textId="77777777" w:rsidR="00E40DCF" w:rsidRPr="00355308" w:rsidRDefault="00E40DCF" w:rsidP="00E40DCF">
      <w:pPr>
        <w:pStyle w:val="Heading3"/>
        <w:rPr>
          <w:rFonts w:cs="Calibri"/>
          <w:color w:val="000000" w:themeColor="text1"/>
        </w:rPr>
      </w:pPr>
      <w:r w:rsidRPr="00355308">
        <w:rPr>
          <w:rFonts w:cs="Calibri"/>
          <w:color w:val="000000" w:themeColor="text1"/>
        </w:rPr>
        <w:lastRenderedPageBreak/>
        <w:t>Advantage – US/Russia</w:t>
      </w:r>
    </w:p>
    <w:p w14:paraId="32807AC1" w14:textId="77777777" w:rsidR="00E40DCF" w:rsidRPr="00355308" w:rsidRDefault="00E40DCF" w:rsidP="00E40DCF">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05F21628" w14:textId="77777777" w:rsidR="00E40DCF" w:rsidRPr="00355308" w:rsidRDefault="00E40DCF" w:rsidP="00E40DCF">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3348C06B" w14:textId="77777777" w:rsidR="00E40DCF" w:rsidRPr="00355308" w:rsidRDefault="00E40DCF" w:rsidP="00E40DCF">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090A9214" w14:textId="77777777" w:rsidR="00E40DCF" w:rsidRPr="00355308" w:rsidRDefault="00E40DCF" w:rsidP="00E40DCF">
      <w:pPr>
        <w:rPr>
          <w:color w:val="000000" w:themeColor="text1"/>
        </w:rPr>
      </w:pPr>
    </w:p>
    <w:p w14:paraId="7592CE7F" w14:textId="77777777" w:rsidR="00E40DCF" w:rsidRPr="00355308" w:rsidRDefault="00E40DCF" w:rsidP="00E40DCF">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1C08D80C" w14:textId="77777777" w:rsidR="00E40DCF" w:rsidRPr="00355308" w:rsidRDefault="00E40DCF" w:rsidP="00E40DCF">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w:t>
      </w:r>
      <w:r w:rsidRPr="00355308">
        <w:rPr>
          <w:color w:val="000000" w:themeColor="text1"/>
        </w:rPr>
        <w:lastRenderedPageBreak/>
        <w:t xml:space="preserve">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1A550C38" w14:textId="77777777" w:rsidR="00E40DCF" w:rsidRPr="00355308" w:rsidRDefault="00E40DCF" w:rsidP="00E40DCF">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4BC27B3D" w14:textId="77777777" w:rsidR="00E40DCF" w:rsidRPr="00355308" w:rsidRDefault="00E40DCF" w:rsidP="00E40DCF">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7EFEA427" w14:textId="77777777" w:rsidR="00E40DCF" w:rsidRPr="00355308" w:rsidRDefault="00E40DCF" w:rsidP="00E40DCF">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09EC79F0" w14:textId="77777777" w:rsidR="00E40DCF" w:rsidRPr="00355308" w:rsidRDefault="00E40DCF" w:rsidP="00E40DCF">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500E92C6" w14:textId="77777777" w:rsidR="00E40DCF" w:rsidRPr="00355308" w:rsidRDefault="00E40DCF" w:rsidP="00E40DCF">
      <w:pPr>
        <w:rPr>
          <w:color w:val="000000" w:themeColor="text1"/>
        </w:rPr>
      </w:pPr>
    </w:p>
    <w:p w14:paraId="5A21A4AC" w14:textId="77777777" w:rsidR="00E40DCF" w:rsidRPr="00355308" w:rsidRDefault="00E40DCF" w:rsidP="00E40DCF">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57B74628" w14:textId="77777777" w:rsidR="00E40DCF" w:rsidRPr="00355308" w:rsidRDefault="00E40DCF" w:rsidP="00E40DCF">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2D0B470C" w14:textId="77777777" w:rsidR="00E40DCF" w:rsidRPr="00C87D2D" w:rsidRDefault="00E40DCF" w:rsidP="00E40DCF">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w:t>
      </w:r>
      <w:r w:rsidRPr="00355308">
        <w:rPr>
          <w:color w:val="000000" w:themeColor="text1"/>
          <w:sz w:val="14"/>
        </w:rPr>
        <w:lastRenderedPageBreak/>
        <w:t xml:space="preserve">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24B15B06" w14:textId="77777777" w:rsidR="00E40DCF" w:rsidRPr="00355308" w:rsidRDefault="00E40DCF" w:rsidP="00E40DCF">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42FDA97B" w14:textId="77777777" w:rsidR="00E40DCF" w:rsidRPr="00355308" w:rsidRDefault="00E40DCF" w:rsidP="00E40DCF">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w:t>
      </w:r>
      <w:proofErr w:type="gramStart"/>
      <w:r w:rsidRPr="00355308">
        <w:rPr>
          <w:color w:val="000000" w:themeColor="text1"/>
        </w:rPr>
        <w:t>2021,Conversation</w:t>
      </w:r>
      <w:proofErr w:type="gramEnd"/>
      <w:r w:rsidRPr="00355308">
        <w:rPr>
          <w:color w:val="000000" w:themeColor="text1"/>
        </w:rPr>
        <w:t>,https://theconversation.com/russia-and-china-are-sending-biden-a-message-dont-judge-us-or-try-to-change-us-those-days-are-over-157771, 12-15-2021 amrita]</w:t>
      </w:r>
    </w:p>
    <w:p w14:paraId="185BA549" w14:textId="77777777" w:rsidR="00E40DCF" w:rsidRPr="00355308" w:rsidRDefault="00E40DCF" w:rsidP="00E40DCF">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w:t>
      </w:r>
      <w:proofErr w:type="gramStart"/>
      <w:r w:rsidRPr="00355308">
        <w:rPr>
          <w:color w:val="000000" w:themeColor="text1"/>
          <w:sz w:val="14"/>
        </w:rPr>
        <w:t>The</w:t>
      </w:r>
      <w:proofErr w:type="gramEnd"/>
      <w:r w:rsidRPr="00355308">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 xml:space="preserve">Although they think that we are the same as they are, we are different people. We have a different genetic, </w:t>
      </w:r>
      <w:proofErr w:type="gramStart"/>
      <w:r w:rsidRPr="00355308">
        <w:rPr>
          <w:color w:val="000000" w:themeColor="text1"/>
          <w:u w:val="single"/>
        </w:rPr>
        <w:t>cultural</w:t>
      </w:r>
      <w:proofErr w:type="gramEnd"/>
      <w:r w:rsidRPr="00355308">
        <w:rPr>
          <w:color w:val="000000" w:themeColor="text1"/>
          <w:u w:val="single"/>
        </w:rPr>
        <w:t xml:space="preserve">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w:t>
      </w:r>
      <w:proofErr w:type="gramStart"/>
      <w:r w:rsidRPr="00355308">
        <w:rPr>
          <w:color w:val="000000" w:themeColor="text1"/>
          <w:sz w:val="14"/>
        </w:rPr>
        <w:t>never before</w:t>
      </w:r>
      <w:proofErr w:type="gramEnd"/>
      <w:r w:rsidRPr="00355308">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xml:space="preserve">, too Putin’s forceful statement is remarkably </w:t>
      </w:r>
      <w:proofErr w:type="gramStart"/>
      <w:r w:rsidRPr="00355308">
        <w:rPr>
          <w:color w:val="000000" w:themeColor="text1"/>
          <w:u w:val="single"/>
        </w:rPr>
        <w:t>similar to</w:t>
      </w:r>
      <w:proofErr w:type="gramEnd"/>
      <w:r w:rsidRPr="00355308">
        <w:rPr>
          <w:color w:val="000000" w:themeColor="text1"/>
          <w:u w:val="single"/>
        </w:rPr>
        <w:t xml:space="preserve"> the equally firm public statements made by senior Chinese diplomats</w:t>
      </w:r>
      <w:r w:rsidRPr="00355308">
        <w:rPr>
          <w:color w:val="000000" w:themeColor="text1"/>
          <w:sz w:val="14"/>
        </w:rPr>
        <w:t xml:space="preserve"> to US Secretary of State Antony </w:t>
      </w:r>
      <w:proofErr w:type="spellStart"/>
      <w:r w:rsidRPr="00355308">
        <w:rPr>
          <w:color w:val="000000" w:themeColor="text1"/>
          <w:sz w:val="14"/>
        </w:rPr>
        <w:t>Blinken</w:t>
      </w:r>
      <w:proofErr w:type="spellEnd"/>
      <w:r w:rsidRPr="00355308">
        <w:rPr>
          <w:color w:val="000000" w:themeColor="text1"/>
          <w:sz w:val="14"/>
        </w:rPr>
        <w:t xml:space="preserve"> in Alaska last week. </w:t>
      </w:r>
      <w:proofErr w:type="spellStart"/>
      <w:r w:rsidRPr="00355308">
        <w:rPr>
          <w:color w:val="000000" w:themeColor="text1"/>
          <w:sz w:val="14"/>
        </w:rPr>
        <w:t>Blinken</w:t>
      </w:r>
      <w:proofErr w:type="spellEnd"/>
      <w:r w:rsidRPr="00355308">
        <w:rPr>
          <w:color w:val="000000" w:themeColor="text1"/>
          <w:sz w:val="14"/>
        </w:rPr>
        <w:t xml:space="preserve"> opened the meeting by lambasting China’s increasing authoritarianism and aggressiveness at home and abroad - in Tibet, Xinjiang, Hong </w:t>
      </w:r>
      <w:proofErr w:type="gramStart"/>
      <w:r w:rsidRPr="00355308">
        <w:rPr>
          <w:color w:val="000000" w:themeColor="text1"/>
          <w:sz w:val="14"/>
        </w:rPr>
        <w:t>Kong</w:t>
      </w:r>
      <w:proofErr w:type="gramEnd"/>
      <w:r w:rsidRPr="00355308">
        <w:rPr>
          <w:color w:val="000000" w:themeColor="text1"/>
          <w:sz w:val="14"/>
        </w:rPr>
        <w:t xml:space="preserve">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w:t>
      </w:r>
      <w:proofErr w:type="spellStart"/>
      <w:r w:rsidRPr="00355308">
        <w:rPr>
          <w:color w:val="000000" w:themeColor="text1"/>
          <w:u w:val="single"/>
        </w:rPr>
        <w:t>Jiechi</w:t>
      </w:r>
      <w:proofErr w:type="spellEnd"/>
      <w:r w:rsidRPr="00355308">
        <w:rPr>
          <w:color w:val="000000" w:themeColor="text1"/>
          <w:u w:val="single"/>
        </w:rPr>
        <w:t xml:space="preserve">,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t>
      </w:r>
      <w:proofErr w:type="gramStart"/>
      <w:r w:rsidRPr="00355308">
        <w:rPr>
          <w:color w:val="000000" w:themeColor="text1"/>
          <w:sz w:val="14"/>
        </w:rPr>
        <w:t>We</w:t>
      </w:r>
      <w:proofErr w:type="gramEnd"/>
      <w:r w:rsidRPr="00355308">
        <w:rPr>
          <w:color w:val="000000" w:themeColor="text1"/>
          <w:sz w:val="14"/>
        </w:rPr>
        <w:t xml:space="preserve"> both believe the US has a </w:t>
      </w:r>
      <w:proofErr w:type="spellStart"/>
      <w:r w:rsidRPr="00355308">
        <w:rPr>
          <w:color w:val="000000" w:themeColor="text1"/>
          <w:sz w:val="14"/>
        </w:rPr>
        <w:t>destabilising</w:t>
      </w:r>
      <w:proofErr w:type="spellEnd"/>
      <w:r w:rsidRPr="00355308">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 xml:space="preserve">Both Russia and China are </w:t>
      </w:r>
      <w:proofErr w:type="spellStart"/>
      <w:r w:rsidRPr="00355308">
        <w:rPr>
          <w:color w:val="000000" w:themeColor="text1"/>
          <w:u w:val="single"/>
        </w:rPr>
        <w:t>signalling</w:t>
      </w:r>
      <w:proofErr w:type="spellEnd"/>
      <w:r w:rsidRPr="00355308">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355308">
        <w:rPr>
          <w:color w:val="000000" w:themeColor="text1"/>
          <w:sz w:val="14"/>
        </w:rPr>
        <w:t>systems.</w:t>
      </w:r>
      <w:r w:rsidRPr="00355308">
        <w:rPr>
          <w:b/>
          <w:bCs/>
          <w:color w:val="000000" w:themeColor="text1"/>
          <w:highlight w:val="green"/>
          <w:u w:val="single"/>
        </w:rPr>
        <w:t>Countries</w:t>
      </w:r>
      <w:proofErr w:type="spellEnd"/>
      <w:proofErr w:type="gramEnd"/>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 xml:space="preserve">can also </w:t>
      </w:r>
      <w:proofErr w:type="spellStart"/>
      <w:r w:rsidRPr="00355308">
        <w:rPr>
          <w:b/>
          <w:bCs/>
          <w:color w:val="000000" w:themeColor="text1"/>
          <w:u w:val="single"/>
        </w:rPr>
        <w:t>recognise</w:t>
      </w:r>
      <w:proofErr w:type="spellEnd"/>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0EE08D95" w14:textId="77777777" w:rsidR="00E40DCF" w:rsidRPr="00355308" w:rsidRDefault="00E40DCF" w:rsidP="00E40DCF">
      <w:pPr>
        <w:pStyle w:val="Heading4"/>
        <w:rPr>
          <w:rFonts w:cs="Calibri"/>
          <w:color w:val="000000" w:themeColor="text1"/>
        </w:rPr>
      </w:pPr>
      <w:r w:rsidRPr="00355308">
        <w:rPr>
          <w:rFonts w:cs="Calibri"/>
          <w:color w:val="000000" w:themeColor="text1"/>
        </w:rPr>
        <w:t>That causes draw-in through great power wars—goes nuclear.</w:t>
      </w:r>
    </w:p>
    <w:p w14:paraId="57A4391C" w14:textId="77777777" w:rsidR="00E40DCF" w:rsidRPr="00355308" w:rsidRDefault="00E40DCF" w:rsidP="00E40DCF">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522FD8EA" w14:textId="77777777" w:rsidR="00E40DCF" w:rsidRPr="007016C6" w:rsidRDefault="00E40DCF" w:rsidP="00E40DCF">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 xml:space="preserve">/area-denial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0A15883" w14:textId="77777777" w:rsidR="00E40DCF" w:rsidRPr="00355308" w:rsidRDefault="00E40DCF" w:rsidP="00E40DCF">
      <w:pPr>
        <w:pStyle w:val="Heading3"/>
        <w:rPr>
          <w:rFonts w:cs="Calibri"/>
        </w:rPr>
      </w:pPr>
      <w:r w:rsidRPr="00355308">
        <w:rPr>
          <w:rFonts w:cs="Calibri"/>
        </w:rPr>
        <w:lastRenderedPageBreak/>
        <w:t>Advantage – Collisions</w:t>
      </w:r>
    </w:p>
    <w:p w14:paraId="18CD425B" w14:textId="77777777" w:rsidR="00E40DCF" w:rsidRPr="00355308" w:rsidRDefault="00E40DCF" w:rsidP="00E40DCF">
      <w:pPr>
        <w:pStyle w:val="Heading4"/>
        <w:rPr>
          <w:rFonts w:cs="Calibri"/>
          <w:color w:val="000000" w:themeColor="text1"/>
        </w:rPr>
      </w:pPr>
      <w:r w:rsidRPr="00355308">
        <w:rPr>
          <w:rFonts w:cs="Calibri"/>
          <w:color w:val="000000" w:themeColor="text1"/>
        </w:rPr>
        <w:t>Unregulated mining is existential and causes collisions – multiple scenarios</w:t>
      </w:r>
    </w:p>
    <w:p w14:paraId="15774958" w14:textId="77777777" w:rsidR="00E40DCF" w:rsidRPr="00355308" w:rsidRDefault="00E40DCF" w:rsidP="00E40DCF">
      <w:pPr>
        <w:pStyle w:val="Heading4"/>
        <w:rPr>
          <w:rFonts w:cs="Calibri"/>
        </w:rPr>
      </w:pPr>
      <w:r w:rsidRPr="00355308">
        <w:rPr>
          <w:rFonts w:cs="Calibri"/>
        </w:rPr>
        <w:t>Scenario 1 is deflection</w:t>
      </w:r>
    </w:p>
    <w:p w14:paraId="1C4575DC" w14:textId="77777777" w:rsidR="00E40DCF" w:rsidRPr="00355308" w:rsidRDefault="00E40DCF" w:rsidP="00E40DCF">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2FC737F0" w14:textId="77777777" w:rsidR="00E40DCF" w:rsidRPr="00355308" w:rsidRDefault="00E40DCF" w:rsidP="00E40DCF">
      <w:pPr>
        <w:rPr>
          <w:color w:val="000000" w:themeColor="text1"/>
        </w:rPr>
      </w:pPr>
      <w:proofErr w:type="spellStart"/>
      <w:r w:rsidRPr="00355308">
        <w:rPr>
          <w:rStyle w:val="Heading4Char"/>
        </w:rPr>
        <w:t>Drmola</w:t>
      </w:r>
      <w:proofErr w:type="spellEnd"/>
      <w:r w:rsidRPr="00355308">
        <w:rPr>
          <w:rStyle w:val="Heading4Char"/>
        </w:rPr>
        <w:t xml:space="preserve"> and </w:t>
      </w:r>
      <w:proofErr w:type="spellStart"/>
      <w:r w:rsidRPr="00355308">
        <w:rPr>
          <w:rStyle w:val="Heading4Char"/>
        </w:rPr>
        <w:t>Mareš</w:t>
      </w:r>
      <w:proofErr w:type="spellEnd"/>
      <w:r w:rsidRPr="00355308">
        <w:rPr>
          <w:rStyle w:val="Heading4Char"/>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7" w:history="1">
        <w:r w:rsidRPr="00355308">
          <w:rPr>
            <w:color w:val="000000" w:themeColor="text1"/>
          </w:rPr>
          <w:t>https://academic.oup.com/astrogeo/article/56/5/5.15/235650</w:t>
        </w:r>
      </w:hyperlink>
    </w:p>
    <w:p w14:paraId="08B9C2D0" w14:textId="77777777" w:rsidR="00E40DCF" w:rsidRPr="00355308" w:rsidRDefault="00E40DCF" w:rsidP="00E40DC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59736A1F" w14:textId="77777777" w:rsidR="00E40DCF" w:rsidRPr="00355308" w:rsidRDefault="00E40DCF" w:rsidP="00E40DCF">
      <w:pPr>
        <w:pStyle w:val="Heading4"/>
        <w:rPr>
          <w:rFonts w:cs="Calibri"/>
          <w:color w:val="000000" w:themeColor="text1"/>
        </w:rPr>
      </w:pPr>
      <w:r w:rsidRPr="00355308">
        <w:rPr>
          <w:rFonts w:cs="Calibri"/>
          <w:color w:val="000000" w:themeColor="text1"/>
        </w:rPr>
        <w:t>Major collisions cause extinction</w:t>
      </w:r>
    </w:p>
    <w:p w14:paraId="3BBB08D2" w14:textId="77777777" w:rsidR="00E40DCF" w:rsidRPr="00355308" w:rsidRDefault="00E40DCF" w:rsidP="00E40DCF">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114E26CD" w14:textId="77777777" w:rsidR="00E40DCF" w:rsidRPr="00355308" w:rsidRDefault="00E40DCF" w:rsidP="00E40DCF">
      <w:r w:rsidRPr="00355308">
        <w:t xml:space="preserve">Seth Baum, “Risk-Risk Tradeoff Analysis of Nuclear Explosives for Asteroid Deflection,” SSRN Scholarly Paper (Rochester, NY: Social Science Research Network, May 31, 2019), </w:t>
      </w:r>
      <w:hyperlink r:id="rId8" w:history="1">
        <w:r w:rsidRPr="00355308">
          <w:rPr>
            <w:rStyle w:val="Hyperlink"/>
          </w:rPr>
          <w:t>https://papers.ssrn.com/abstract=3397559</w:t>
        </w:r>
      </w:hyperlink>
      <w:r w:rsidRPr="00355308">
        <w:t>.</w:t>
      </w:r>
    </w:p>
    <w:p w14:paraId="7E333706" w14:textId="77777777" w:rsidR="00E40DCF" w:rsidRPr="00355308" w:rsidRDefault="00E40DCF" w:rsidP="00E40DC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0DD2D5FF" w14:textId="77777777" w:rsidR="00E40DCF" w:rsidRPr="00355308" w:rsidRDefault="00E40DCF" w:rsidP="00E40DCF">
      <w:pPr>
        <w:pStyle w:val="Heading4"/>
        <w:rPr>
          <w:rFonts w:cs="Calibri"/>
        </w:rPr>
      </w:pPr>
      <w:r w:rsidRPr="00355308">
        <w:rPr>
          <w:rFonts w:cs="Calibri"/>
        </w:rPr>
        <w:t>Scenario 2 is satellite collisions</w:t>
      </w:r>
    </w:p>
    <w:p w14:paraId="6C685201" w14:textId="77777777" w:rsidR="00E40DCF" w:rsidRDefault="00E40DCF" w:rsidP="00E40DCF">
      <w:pPr>
        <w:pStyle w:val="Heading4"/>
      </w:pPr>
      <w:r>
        <w:t>Mining creates space debris</w:t>
      </w:r>
    </w:p>
    <w:p w14:paraId="791EDD4E" w14:textId="77777777" w:rsidR="00E40DCF" w:rsidRDefault="00E40DCF" w:rsidP="00E40DCF">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301CFDBC" w14:textId="77777777" w:rsidR="00E40DCF" w:rsidRPr="00AD3BF1" w:rsidRDefault="00E40DCF" w:rsidP="00E40DC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633EEDA3" w14:textId="77777777" w:rsidR="00E40DCF" w:rsidRDefault="00E40DCF" w:rsidP="00E40DC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02F65FA" w14:textId="77777777" w:rsidR="00E40DCF" w:rsidRDefault="00E40DCF" w:rsidP="00E40DCF">
      <w:r w:rsidRPr="00C87D2D">
        <w:rPr>
          <w:rStyle w:val="StyleUnderline"/>
        </w:rPr>
        <w:lastRenderedPageBreak/>
        <w:t>Space missions already provide some evidence of these risks</w:t>
      </w:r>
      <w:r w:rsidRPr="00C87D2D">
        <w:t xml:space="preserve">. In 2019, </w:t>
      </w:r>
      <w:proofErr w:type="gramStart"/>
      <w:r w:rsidRPr="00C87D2D">
        <w:t>during the course of</w:t>
      </w:r>
      <w:proofErr w:type="gramEnd"/>
      <w:r w:rsidRPr="00C87D2D">
        <w:t xml:space="preserve"> Japan's Hayabusa2 mission, </w:t>
      </w:r>
      <w:r w:rsidRPr="00C87D2D">
        <w:rPr>
          <w:rStyle w:val="StyleUnderline"/>
        </w:rPr>
        <w:t xml:space="preserve">a small impactor was used to make a crater on (162173) </w:t>
      </w:r>
      <w:proofErr w:type="spellStart"/>
      <w:r w:rsidRPr="00C87D2D">
        <w:rPr>
          <w:rStyle w:val="StyleUnderline"/>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567E08B" w14:textId="77777777" w:rsidR="00E40DCF" w:rsidRDefault="00E40DCF" w:rsidP="00E40DCF"/>
    <w:p w14:paraId="6D1DFB3A" w14:textId="77777777" w:rsidR="00E40DCF" w:rsidRPr="00100A2B" w:rsidRDefault="00E40DCF" w:rsidP="00E40DCF">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23BDA48" w14:textId="77777777" w:rsidR="00E40DCF" w:rsidRPr="00100A2B" w:rsidRDefault="00E40DCF" w:rsidP="00E40DCF">
      <w:proofErr w:type="spellStart"/>
      <w:r w:rsidRPr="006C03CF">
        <w:rPr>
          <w:rStyle w:val="Style13ptBold"/>
        </w:rPr>
        <w:t>Intagliata</w:t>
      </w:r>
      <w:proofErr w:type="spellEnd"/>
      <w:r w:rsidRPr="006C03CF">
        <w:rPr>
          <w:rStyle w:val="Style13ptBold"/>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0" w:history="1">
        <w:r w:rsidRPr="00EA3CBA">
          <w:rPr>
            <w:rStyle w:val="Hyperlink"/>
          </w:rPr>
          <w:t>https://www.scientificamerican.com/podcast/episode/the-sneaky-danger-of-space-dust/</w:t>
        </w:r>
      </w:hyperlink>
      <w:r>
        <w:t>]//DDPT</w:t>
      </w:r>
    </w:p>
    <w:p w14:paraId="3D31B986" w14:textId="77777777" w:rsidR="00E40DCF" w:rsidRPr="00100A2B" w:rsidRDefault="00E40DCF" w:rsidP="00E40DCF">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37A71A74" w14:textId="77777777" w:rsidR="00E40DCF" w:rsidRPr="00100A2B" w:rsidRDefault="00E40DCF" w:rsidP="00E40DCF">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0AEA6A4" w14:textId="77777777" w:rsidR="00E40DCF" w:rsidRPr="00100A2B" w:rsidRDefault="00E40DCF" w:rsidP="00E40DCF">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73B9487" w14:textId="77777777" w:rsidR="00E40DCF" w:rsidRPr="00100A2B" w:rsidRDefault="00E40DCF" w:rsidP="00E40DCF">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3BDECA9" w14:textId="77777777" w:rsidR="00E40DCF" w:rsidRPr="00100A2B" w:rsidRDefault="00E40DCF" w:rsidP="00E40DCF">
      <w:r w:rsidRPr="00100A2B">
        <w:t>"We also think this phenomenon can be attributed to some of the failures and anomalies we see on orbit, that right now are basically tagged as 'unknown cause.'"</w:t>
      </w:r>
    </w:p>
    <w:p w14:paraId="582D05A1" w14:textId="77777777" w:rsidR="00E40DCF" w:rsidRPr="00B607BB" w:rsidRDefault="00E40DCF" w:rsidP="00E40DCF">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523DE39A" w14:textId="77777777" w:rsidR="00E40DCF" w:rsidRDefault="00E40DCF" w:rsidP="00E40DCF">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2B517D4A" w14:textId="77777777" w:rsidR="00E40DCF" w:rsidRPr="00355308" w:rsidRDefault="00E40DCF" w:rsidP="00E40DCF"/>
    <w:p w14:paraId="70403A66" w14:textId="77777777" w:rsidR="00E40DCF" w:rsidRPr="00355308" w:rsidRDefault="00E40DCF" w:rsidP="00E40DCF">
      <w:pPr>
        <w:pStyle w:val="Heading4"/>
        <w:rPr>
          <w:rFonts w:cs="Calibri"/>
        </w:rPr>
      </w:pPr>
      <w:r w:rsidRPr="00355308">
        <w:rPr>
          <w:rFonts w:cs="Calibri"/>
        </w:rPr>
        <w:lastRenderedPageBreak/>
        <w:t xml:space="preserve">An increase in space debris and dust from mining collides with key defense satellites </w:t>
      </w:r>
    </w:p>
    <w:p w14:paraId="6B0D55EF" w14:textId="77777777" w:rsidR="00E40DCF" w:rsidRPr="00355308" w:rsidRDefault="00E40DCF" w:rsidP="00E40DCF">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79A6ADD4" w14:textId="77777777" w:rsidR="00E40DCF" w:rsidRPr="00355308" w:rsidRDefault="00E40DCF" w:rsidP="00E40DC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A678F89" w14:textId="77777777" w:rsidR="00E40DCF" w:rsidRPr="00355308" w:rsidRDefault="00E40DCF" w:rsidP="00E40DCF">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41FA3570" w14:textId="77777777" w:rsidR="00E40DCF" w:rsidRPr="00355308" w:rsidRDefault="00E40DCF" w:rsidP="00E40DC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6E0EC25" w14:textId="77777777" w:rsidR="00E40DCF" w:rsidRPr="00355308" w:rsidRDefault="00E40DCF" w:rsidP="00E40DCF">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DD014D7" w14:textId="77777777" w:rsidR="00E40DCF" w:rsidRPr="00355308" w:rsidRDefault="00E40DCF" w:rsidP="00E40DCF">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2BC6E4B" w14:textId="77777777" w:rsidR="00E40DCF" w:rsidRDefault="00E40DCF" w:rsidP="00E40DC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1E02C8D" w14:textId="77777777" w:rsidR="00E40DCF" w:rsidRPr="00355308" w:rsidRDefault="00E40DCF" w:rsidP="00E40DCF">
      <w:pPr>
        <w:pStyle w:val="Heading4"/>
        <w:rPr>
          <w:rFonts w:cs="Calibri"/>
        </w:rPr>
      </w:pPr>
      <w:r w:rsidRPr="00355308">
        <w:rPr>
          <w:rFonts w:cs="Calibri"/>
        </w:rPr>
        <w:t>Laundry list of impacts – compromised communication, loss of military capability and more</w:t>
      </w:r>
    </w:p>
    <w:p w14:paraId="401A2059" w14:textId="77777777" w:rsidR="00E40DCF" w:rsidRPr="00355308" w:rsidRDefault="00E40DCF" w:rsidP="00E40DCF">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4557CB60" w14:textId="77777777" w:rsidR="00E40DCF" w:rsidRPr="00355308" w:rsidRDefault="00E40DCF" w:rsidP="00E40DCF">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42201EF" w14:textId="77777777" w:rsidR="00E40DCF" w:rsidRPr="00355308" w:rsidRDefault="00E40DCF" w:rsidP="00E40DCF">
      <w:pPr>
        <w:rPr>
          <w:sz w:val="16"/>
        </w:rPr>
      </w:pPr>
      <w:r w:rsidRPr="00355308">
        <w:rPr>
          <w:sz w:val="16"/>
        </w:rPr>
        <w:t>Compromised Communications</w:t>
      </w:r>
    </w:p>
    <w:p w14:paraId="37B1026B" w14:textId="77777777" w:rsidR="00E40DCF" w:rsidRPr="00355308" w:rsidRDefault="00E40DCF" w:rsidP="00E40DCF">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CB69F7C" w14:textId="77777777" w:rsidR="00E40DCF" w:rsidRPr="00355308" w:rsidRDefault="00E40DCF" w:rsidP="00E40DCF">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5111F02" w14:textId="77777777" w:rsidR="00E40DCF" w:rsidRPr="00355308" w:rsidRDefault="00E40DCF" w:rsidP="00E40DCF">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1CDF43BB" w14:textId="77777777" w:rsidR="00E40DCF" w:rsidRPr="00355308" w:rsidRDefault="00E40DCF" w:rsidP="00E40DCF">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3C3612A8" w14:textId="77777777" w:rsidR="00E40DCF" w:rsidRPr="00355308" w:rsidRDefault="00E40DCF" w:rsidP="00E40DCF">
      <w:pPr>
        <w:rPr>
          <w:sz w:val="16"/>
        </w:rPr>
      </w:pPr>
      <w:r w:rsidRPr="00355308">
        <w:rPr>
          <w:sz w:val="16"/>
        </w:rPr>
        <w:t>“Indeed, a lot of television would suddenly disappear,” says McDowell. “A sizable portion of TV comes from cable whose companies relay programming from satellites to their hubs.”</w:t>
      </w:r>
    </w:p>
    <w:p w14:paraId="017699F1" w14:textId="77777777" w:rsidR="00E40DCF" w:rsidRPr="00355308" w:rsidRDefault="00E40DCF" w:rsidP="00E40DCF">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3DFC5D09" w14:textId="77777777" w:rsidR="00E40DCF" w:rsidRPr="00355308" w:rsidRDefault="00E40DCF" w:rsidP="00E40DCF">
      <w:pPr>
        <w:rPr>
          <w:sz w:val="16"/>
        </w:rPr>
      </w:pPr>
      <w:r w:rsidRPr="00355308">
        <w:rPr>
          <w:sz w:val="16"/>
        </w:rPr>
        <w:t>The sudden loss of satellite capability would have a profound effect on the military.</w:t>
      </w:r>
    </w:p>
    <w:p w14:paraId="1589FBBD" w14:textId="77777777" w:rsidR="00E40DCF" w:rsidRPr="00355308" w:rsidRDefault="00E40DCF" w:rsidP="00E40DCF">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698B3BF4" w14:textId="77777777" w:rsidR="00E40DCF" w:rsidRPr="00355308" w:rsidRDefault="00E40DCF" w:rsidP="00E40DCF">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1D87E59F" w14:textId="77777777" w:rsidR="00E40DCF" w:rsidRPr="00355308" w:rsidRDefault="00E40DCF" w:rsidP="00E40DCF">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180C069" w14:textId="77777777" w:rsidR="00E40DCF" w:rsidRPr="00355308" w:rsidRDefault="00E40DCF" w:rsidP="00E40DCF">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3621FBC" w14:textId="77777777" w:rsidR="00E40DCF" w:rsidRPr="00355308" w:rsidRDefault="00E40DCF" w:rsidP="00E40DCF">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66853DB" w14:textId="77777777" w:rsidR="00E40DCF" w:rsidRPr="00355308" w:rsidRDefault="00E40DCF" w:rsidP="00E40DCF">
      <w:pPr>
        <w:rPr>
          <w:sz w:val="16"/>
        </w:rPr>
      </w:pPr>
      <w:r w:rsidRPr="00355308">
        <w:rPr>
          <w:sz w:val="16"/>
        </w:rPr>
        <w:t>There’s also the effect on science to consider. Much of what we know about climate change comes from satellites.</w:t>
      </w:r>
    </w:p>
    <w:p w14:paraId="0B65AE5C" w14:textId="77777777" w:rsidR="00E40DCF" w:rsidRDefault="00E40DCF" w:rsidP="00E40DCF">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6DEC2EE" w14:textId="77777777" w:rsidR="00E40DCF" w:rsidRPr="00355308" w:rsidRDefault="00E40DCF" w:rsidP="00E40DC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3AE9178D" w14:textId="77777777" w:rsidR="00E40DCF" w:rsidRPr="00355308" w:rsidRDefault="00E40DCF" w:rsidP="00E40DCF">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6" w:history="1">
        <w:r w:rsidRPr="00355308">
          <w:rPr>
            <w:rStyle w:val="Hyperlink"/>
            <w:szCs w:val="26"/>
          </w:rPr>
          <w:t>https://www.tandfonline.com/doi/full/10.1080/25751654.2021.1942681</w:t>
        </w:r>
      </w:hyperlink>
      <w:r w:rsidRPr="00355308">
        <w:rPr>
          <w:szCs w:val="26"/>
        </w:rPr>
        <w:t>, VM</w:t>
      </w:r>
    </w:p>
    <w:p w14:paraId="1B395610" w14:textId="77777777" w:rsidR="00E40DCF" w:rsidRPr="005B2975" w:rsidRDefault="00E40DCF" w:rsidP="00E40DCF">
      <w:pPr>
        <w:rPr>
          <w:sz w:val="16"/>
          <w:szCs w:val="16"/>
        </w:rPr>
      </w:pPr>
      <w:r w:rsidRPr="00355308">
        <w:rPr>
          <w:szCs w:val="26"/>
        </w:rPr>
        <w:lastRenderedPageBreak/>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01A7757D" w14:textId="77777777" w:rsidR="00E40DCF" w:rsidRDefault="00E40DCF" w:rsidP="00E40DCF">
      <w:pPr>
        <w:pStyle w:val="Heading1"/>
      </w:pPr>
      <w:r>
        <w:lastRenderedPageBreak/>
        <w:t>Framework</w:t>
      </w:r>
    </w:p>
    <w:p w14:paraId="1052EF71" w14:textId="77777777" w:rsidR="00E40DCF" w:rsidRDefault="00E40DCF" w:rsidP="00E40DCF">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58B869EA" w14:textId="77777777" w:rsidR="00E40DCF" w:rsidRPr="006727CE" w:rsidRDefault="00E40DCF" w:rsidP="00E40DCF">
      <w:pPr>
        <w:pStyle w:val="Heading4"/>
      </w:pPr>
      <w:r w:rsidRPr="006727CE">
        <w:t>Utilitarianism respects the moral equality of individuals.</w:t>
      </w:r>
    </w:p>
    <w:p w14:paraId="35C40D43" w14:textId="77777777" w:rsidR="00E40DCF" w:rsidRPr="00731E9E" w:rsidRDefault="00E40DCF" w:rsidP="00E40DCF">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3D3D9E01" w14:textId="77777777" w:rsidR="00E40DCF" w:rsidRPr="003E2B9C" w:rsidRDefault="00E40DCF" w:rsidP="00E40DCF">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46D2405E" w14:textId="77777777" w:rsidR="00A36186" w:rsidRDefault="00BA68A2"/>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FD9"/>
    <w:rsid w:val="00035FD9"/>
    <w:rsid w:val="00546233"/>
    <w:rsid w:val="00675F5E"/>
    <w:rsid w:val="008A6B0D"/>
    <w:rsid w:val="009D5714"/>
    <w:rsid w:val="00A562B5"/>
    <w:rsid w:val="00B74AA7"/>
    <w:rsid w:val="00B85D30"/>
    <w:rsid w:val="00BA68A2"/>
    <w:rsid w:val="00E40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83429CD"/>
  <w15:chartTrackingRefBased/>
  <w15:docId w15:val="{0008F395-C218-C74C-9B88-FAB9EE75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5D30"/>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B85D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5D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85D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85D3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40DC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85D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D30"/>
  </w:style>
  <w:style w:type="character" w:customStyle="1" w:styleId="Heading1Char">
    <w:name w:val="Heading 1 Char"/>
    <w:aliases w:val="Pocket Char"/>
    <w:basedOn w:val="DefaultParagraphFont"/>
    <w:link w:val="Heading1"/>
    <w:uiPriority w:val="9"/>
    <w:rsid w:val="00B85D30"/>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B85D30"/>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85D30"/>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85D30"/>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E40DCF"/>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85D3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85D3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85D30"/>
    <w:rPr>
      <w:rFonts w:ascii="Calibri" w:hAnsi="Calibri" w:cs="Calibri"/>
      <w:b/>
      <w:i w:val="0"/>
      <w:iCs/>
      <w:sz w:val="22"/>
      <w:u w:val="single"/>
      <w:bdr w:val="single" w:sz="8" w:space="0" w:color="auto"/>
    </w:rPr>
  </w:style>
  <w:style w:type="paragraph" w:customStyle="1" w:styleId="textbold">
    <w:name w:val="text bold"/>
    <w:basedOn w:val="Normal"/>
    <w:link w:val="Emphasis"/>
    <w:uiPriority w:val="20"/>
    <w:qFormat/>
    <w:rsid w:val="00E40DC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85D3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40DCF"/>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B85D30"/>
    <w:rPr>
      <w:color w:val="auto"/>
      <w:u w:val="none"/>
    </w:rPr>
  </w:style>
  <w:style w:type="paragraph" w:styleId="DocumentMap">
    <w:name w:val="Document Map"/>
    <w:basedOn w:val="Normal"/>
    <w:link w:val="DocumentMapChar"/>
    <w:uiPriority w:val="99"/>
    <w:semiHidden/>
    <w:unhideWhenUsed/>
    <w:rsid w:val="00B85D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5D30"/>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abstract=3397559" TargetMode="External"/><Relationship Id="rId13" Type="http://schemas.openxmlformats.org/officeDocument/2006/relationships/hyperlink" Target="http://aip.scitation.org/doi/full/10.1063/1.498083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ademic.oup.com/astrogeo/article/56/5/5.15/235650" TargetMode="External"/><Relationship Id="rId12" Type="http://schemas.openxmlformats.org/officeDocument/2006/relationships/hyperlink" Target="https://www.orbitaldebris.jsc.nasa.gov/faq.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andfonline.com/doi/full/10.1080/25751654.2021.1942681"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hyperlink" Target="https://iislweb.org/docs/Diederiks2007.pdf" TargetMode="Externa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4" Type="http://schemas.openxmlformats.org/officeDocument/2006/relationships/webSettings" Target="web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30</Pages>
  <Words>20994</Words>
  <Characters>119666</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4</cp:revision>
  <dcterms:created xsi:type="dcterms:W3CDTF">2022-02-19T22:47:00Z</dcterms:created>
  <dcterms:modified xsi:type="dcterms:W3CDTF">2022-02-19T23:53:00Z</dcterms:modified>
</cp:coreProperties>
</file>