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42560" w14:textId="0679168F" w:rsidR="00722CC7" w:rsidRDefault="00722CC7" w:rsidP="004136E9">
      <w:pPr>
        <w:pStyle w:val="Heading1"/>
      </w:pPr>
      <w:r>
        <w:t>1AR</w:t>
      </w:r>
    </w:p>
    <w:p w14:paraId="692CE7A0" w14:textId="77777777" w:rsidR="00722CC7" w:rsidRDefault="00722CC7" w:rsidP="00722CC7">
      <w:pPr>
        <w:pStyle w:val="Heading3"/>
      </w:pPr>
      <w:r>
        <w:lastRenderedPageBreak/>
        <w:t>T – Appropriation</w:t>
      </w:r>
    </w:p>
    <w:p w14:paraId="7ABECD59" w14:textId="77777777" w:rsidR="00722CC7" w:rsidRPr="00355308" w:rsidRDefault="00722CC7" w:rsidP="00722CC7">
      <w:pPr>
        <w:pStyle w:val="Heading4"/>
        <w:rPr>
          <w:rFonts w:cs="Calibri"/>
        </w:rPr>
      </w:pPr>
      <w:bookmarkStart w:id="0" w:name="_Hlk90597525"/>
      <w:r w:rsidRPr="00355308">
        <w:rPr>
          <w:rFonts w:cs="Calibri"/>
        </w:rPr>
        <w:t xml:space="preserve">Counterinterp: “Appropriation” means to take as property which includes mining </w:t>
      </w:r>
    </w:p>
    <w:p w14:paraId="04D8C293" w14:textId="77777777" w:rsidR="00722CC7" w:rsidRPr="00355308" w:rsidRDefault="00722CC7" w:rsidP="00722CC7">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0AAD42F8" w14:textId="77777777" w:rsidR="00722CC7" w:rsidRPr="00355308" w:rsidRDefault="00722CC7" w:rsidP="00722CC7">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HeinOnline.</w:t>
      </w:r>
    </w:p>
    <w:p w14:paraId="33EED519" w14:textId="77777777" w:rsidR="00722CC7" w:rsidRPr="00355308" w:rsidRDefault="00722CC7" w:rsidP="00722CC7">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6C71F1FA" w14:textId="77777777" w:rsidR="00722CC7" w:rsidRPr="00355308" w:rsidRDefault="00722CC7" w:rsidP="00722CC7">
      <w:pPr>
        <w:rPr>
          <w:sz w:val="12"/>
          <w:szCs w:val="12"/>
        </w:rPr>
      </w:pPr>
      <w:r w:rsidRPr="00355308">
        <w:rPr>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6A5CF21D" w14:textId="77777777" w:rsidR="00722CC7" w:rsidRPr="00355308" w:rsidRDefault="00722CC7" w:rsidP="00722CC7">
      <w:pPr>
        <w:rPr>
          <w:sz w:val="12"/>
          <w:szCs w:val="12"/>
        </w:rPr>
      </w:pPr>
      <w:r w:rsidRPr="00355308">
        <w:rPr>
          <w:sz w:val="12"/>
          <w:szCs w:val="12"/>
        </w:rPr>
        <w:t xml:space="preserve">2. Preparatory Materials </w:t>
      </w:r>
    </w:p>
    <w:p w14:paraId="0AC12AC4" w14:textId="77777777" w:rsidR="00722CC7" w:rsidRPr="00355308" w:rsidRDefault="00722CC7" w:rsidP="00722CC7">
      <w:pPr>
        <w:rPr>
          <w:sz w:val="12"/>
          <w:szCs w:val="12"/>
        </w:rPr>
      </w:pPr>
      <w:r w:rsidRPr="00355308">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2F9247B8" w14:textId="77777777" w:rsidR="00722CC7" w:rsidRPr="00355308" w:rsidRDefault="00722CC7" w:rsidP="00722CC7">
      <w:pPr>
        <w:ind w:left="720"/>
        <w:rPr>
          <w:sz w:val="12"/>
          <w:szCs w:val="12"/>
        </w:rPr>
      </w:pPr>
      <w:r w:rsidRPr="00355308">
        <w:rPr>
          <w:sz w:val="12"/>
          <w:szCs w:val="12"/>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19D61F42" w14:textId="77777777" w:rsidR="00722CC7" w:rsidRPr="00355308" w:rsidRDefault="00722CC7" w:rsidP="00722CC7">
      <w:pPr>
        <w:rPr>
          <w:sz w:val="12"/>
          <w:szCs w:val="12"/>
        </w:rPr>
      </w:pPr>
      <w:r w:rsidRPr="00355308">
        <w:rPr>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4679F068" w14:textId="77777777" w:rsidR="00722CC7" w:rsidRPr="00355308" w:rsidRDefault="00722CC7" w:rsidP="00722CC7">
      <w:pPr>
        <w:rPr>
          <w:rStyle w:val="Emphasis"/>
        </w:rPr>
      </w:pPr>
      <w:r w:rsidRPr="00355308">
        <w:rPr>
          <w:rStyle w:val="Emphasis"/>
        </w:rPr>
        <w:lastRenderedPageBreak/>
        <w:t xml:space="preserve">3. Historical Context </w:t>
      </w:r>
    </w:p>
    <w:p w14:paraId="4F089FEB" w14:textId="77777777" w:rsidR="00722CC7" w:rsidRPr="00355308" w:rsidRDefault="00722CC7" w:rsidP="00722CC7">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18EBE7EB" w14:textId="77777777" w:rsidR="00722CC7" w:rsidRPr="00355308" w:rsidRDefault="00722CC7" w:rsidP="00722CC7">
      <w:pPr>
        <w:rPr>
          <w:rStyle w:val="StyleUnderline"/>
        </w:rPr>
      </w:pPr>
      <w:r w:rsidRPr="00355308">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2D2CEB47" w14:textId="77777777" w:rsidR="00722CC7" w:rsidRPr="00355308" w:rsidRDefault="00722CC7" w:rsidP="00722CC7">
      <w:pPr>
        <w:rPr>
          <w:sz w:val="8"/>
          <w:szCs w:val="8"/>
        </w:rPr>
      </w:pPr>
      <w:r w:rsidRPr="00355308">
        <w:rPr>
          <w:sz w:val="8"/>
          <w:szCs w:val="8"/>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2F4AD285" w14:textId="77777777" w:rsidR="00722CC7" w:rsidRPr="00355308" w:rsidRDefault="00722CC7" w:rsidP="00722CC7">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647AF5FB" w14:textId="77777777" w:rsidR="00722CC7" w:rsidRPr="00355308" w:rsidRDefault="00722CC7" w:rsidP="00722CC7">
      <w:pPr>
        <w:rPr>
          <w:sz w:val="8"/>
          <w:szCs w:val="8"/>
        </w:rPr>
      </w:pPr>
      <w:r w:rsidRPr="00355308">
        <w:rPr>
          <w:sz w:val="8"/>
          <w:szCs w:val="8"/>
        </w:rPr>
        <w:t xml:space="preserve">4. State Practice </w:t>
      </w:r>
    </w:p>
    <w:p w14:paraId="5C3B8AD4" w14:textId="77777777" w:rsidR="00722CC7" w:rsidRPr="00355308" w:rsidRDefault="00722CC7" w:rsidP="00722CC7">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7349CF63" w14:textId="77777777" w:rsidR="00722CC7" w:rsidRPr="00355308" w:rsidRDefault="00722CC7" w:rsidP="00722CC7">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71A60A23" w14:textId="77777777" w:rsidR="00722CC7" w:rsidRPr="00355308" w:rsidRDefault="00722CC7" w:rsidP="00722CC7">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09DFE69E" w14:textId="77777777" w:rsidR="00722CC7" w:rsidRPr="00355308" w:rsidRDefault="00722CC7" w:rsidP="00722CC7">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6D9EDF49" w14:textId="77777777" w:rsidR="00722CC7" w:rsidRPr="00355308" w:rsidRDefault="00722CC7" w:rsidP="00722CC7">
      <w:pPr>
        <w:rPr>
          <w:sz w:val="8"/>
          <w:szCs w:val="8"/>
        </w:rPr>
      </w:pPr>
      <w:r w:rsidRPr="00355308">
        <w:rPr>
          <w:sz w:val="8"/>
          <w:szCs w:val="8"/>
        </w:rPr>
        <w:t xml:space="preserve">5. State Interpretations </w:t>
      </w:r>
    </w:p>
    <w:p w14:paraId="02E8F3F3" w14:textId="77777777" w:rsidR="00722CC7" w:rsidRPr="00355308" w:rsidRDefault="00722CC7" w:rsidP="00722CC7">
      <w:pPr>
        <w:rPr>
          <w:sz w:val="8"/>
          <w:szCs w:val="8"/>
        </w:rPr>
      </w:pPr>
      <w:r w:rsidRPr="00355308">
        <w:rPr>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w:t>
      </w:r>
      <w:r w:rsidRPr="00355308">
        <w:rPr>
          <w:sz w:val="8"/>
          <w:szCs w:val="8"/>
        </w:rPr>
        <w:lastRenderedPageBreak/>
        <w:t xml:space="preserve">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3DE371A4" w14:textId="77777777" w:rsidR="00722CC7" w:rsidRPr="00355308" w:rsidRDefault="00722CC7" w:rsidP="00722CC7">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598B7B8B" w14:textId="77777777" w:rsidR="00722CC7" w:rsidRPr="00355308" w:rsidRDefault="00722CC7" w:rsidP="00722CC7">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570F619B" w14:textId="77777777" w:rsidR="00722CC7" w:rsidRPr="00355308" w:rsidRDefault="00722CC7" w:rsidP="00722CC7">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0420568C" w14:textId="77777777" w:rsidR="00722CC7" w:rsidRPr="00355308" w:rsidRDefault="00722CC7" w:rsidP="00722CC7">
      <w:pPr>
        <w:rPr>
          <w:sz w:val="8"/>
          <w:szCs w:val="8"/>
        </w:rPr>
      </w:pPr>
      <w:r w:rsidRPr="00355308">
        <w:rPr>
          <w:sz w:val="8"/>
          <w:szCs w:val="8"/>
        </w:rPr>
        <w:t xml:space="preserve">B. Compatibility </w:t>
      </w:r>
    </w:p>
    <w:p w14:paraId="67A4E72A" w14:textId="77777777" w:rsidR="00722CC7" w:rsidRPr="00355308" w:rsidRDefault="00722CC7" w:rsidP="00722CC7">
      <w:pPr>
        <w:rPr>
          <w:sz w:val="8"/>
          <w:szCs w:val="8"/>
        </w:rPr>
      </w:pPr>
      <w:r w:rsidRPr="00355308">
        <w:rPr>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3C4519D7" w14:textId="77777777" w:rsidR="00722CC7" w:rsidRPr="00355308" w:rsidRDefault="00722CC7" w:rsidP="00722CC7">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Article I lays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0"/>
    </w:p>
    <w:p w14:paraId="41FD0FF1" w14:textId="77777777" w:rsidR="00722CC7" w:rsidRPr="00355308" w:rsidRDefault="00722CC7" w:rsidP="00722CC7">
      <w:r w:rsidRPr="00355308">
        <w:t>**READ NEBEL CI/STANDARDS IF THEIR INTERP SAYS SPEC BAD**</w:t>
      </w:r>
    </w:p>
    <w:p w14:paraId="24596B4A" w14:textId="77777777" w:rsidR="00722CC7" w:rsidRPr="00355308" w:rsidRDefault="00722CC7" w:rsidP="00722CC7">
      <w:pPr>
        <w:pStyle w:val="Heading4"/>
        <w:rPr>
          <w:rFonts w:cs="Calibri"/>
          <w:color w:val="000000" w:themeColor="text1"/>
        </w:rPr>
      </w:pPr>
      <w:r w:rsidRPr="00355308">
        <w:rPr>
          <w:rFonts w:cs="Calibri"/>
          <w:color w:val="000000" w:themeColor="text1"/>
        </w:rPr>
        <w:t>Standards:</w:t>
      </w:r>
    </w:p>
    <w:p w14:paraId="1575CE73" w14:textId="77777777" w:rsidR="00722CC7" w:rsidRPr="00355308" w:rsidRDefault="00722CC7" w:rsidP="00722CC7">
      <w:pPr>
        <w:pStyle w:val="Heading4"/>
        <w:rPr>
          <w:rFonts w:cs="Calibri"/>
        </w:rPr>
      </w:pPr>
      <w:r w:rsidRPr="00355308">
        <w:rPr>
          <w:rFonts w:cs="Calibri"/>
          <w:color w:val="000000" w:themeColor="text1"/>
        </w:rPr>
        <w:t xml:space="preserve">A] Clash—allows us to go in-depth on the topic which is largely </w:t>
      </w:r>
      <w:r w:rsidRPr="00355308">
        <w:rPr>
          <w:rFonts w:cs="Calibri"/>
          <w:color w:val="000000" w:themeColor="text1"/>
          <w:u w:val="single"/>
        </w:rPr>
        <w:t>about</w:t>
      </w:r>
      <w:r w:rsidRPr="00355308">
        <w:rPr>
          <w:rFonts w:cs="Calibri"/>
          <w:color w:val="000000" w:themeColor="text1"/>
        </w:rPr>
        <w:t xml:space="preserve"> mining – the only other aff is space col which INVOLVES mining – </w:t>
      </w:r>
      <w:r w:rsidRPr="00355308">
        <w:rPr>
          <w:rFonts w:cs="Calibri"/>
        </w:rPr>
        <w:t>literature and controversy should come first—in the context of literature right now, this topic would be useless if mining weren’t T since that’s what private entities are interested in.</w:t>
      </w:r>
    </w:p>
    <w:p w14:paraId="637DE013" w14:textId="77777777" w:rsidR="00722CC7" w:rsidRPr="00930B1C" w:rsidRDefault="00722CC7" w:rsidP="00722CC7"/>
    <w:p w14:paraId="6E630E6A" w14:textId="77777777" w:rsidR="00722CC7" w:rsidRPr="00722CC7" w:rsidRDefault="00722CC7" w:rsidP="00722CC7"/>
    <w:p w14:paraId="677E6135" w14:textId="76CC548A" w:rsidR="004136E9" w:rsidRDefault="004136E9" w:rsidP="004136E9">
      <w:pPr>
        <w:pStyle w:val="Heading1"/>
      </w:pPr>
      <w:r>
        <w:lastRenderedPageBreak/>
        <w:t>Asteroid Mining</w:t>
      </w:r>
    </w:p>
    <w:p w14:paraId="766410EE" w14:textId="77777777" w:rsidR="004136E9" w:rsidRPr="00AD4C5F" w:rsidRDefault="004136E9" w:rsidP="004136E9">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77EA8321" w14:textId="77777777" w:rsidR="004136E9" w:rsidRPr="00AD4C5F" w:rsidRDefault="004136E9" w:rsidP="004136E9">
      <w:pPr>
        <w:rPr>
          <w:rFonts w:asciiTheme="majorHAnsi" w:hAnsiTheme="majorHAnsi" w:cstheme="majorHAnsi"/>
        </w:rPr>
      </w:pPr>
    </w:p>
    <w:p w14:paraId="7AB56ED0" w14:textId="77777777" w:rsidR="004136E9" w:rsidRPr="00AD4C5F" w:rsidRDefault="004136E9" w:rsidP="004136E9">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1D691C13" w14:textId="77777777" w:rsidR="004136E9" w:rsidRPr="00AD4C5F" w:rsidRDefault="004136E9" w:rsidP="004136E9">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 7</w:t>
      </w:r>
      <w:r w:rsidRPr="00AD4C5F">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5"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6466B7C7" w14:textId="77777777" w:rsidR="004136E9" w:rsidRDefault="004136E9" w:rsidP="004136E9">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The legal content of Article II of the Outer Space Treaty is one of the most debated and analysed topic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occupatio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expressis verbis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AD4C5F">
        <w:rPr>
          <w:rFonts w:asciiTheme="majorHAnsi" w:hAnsiTheme="majorHAnsi" w:cstheme="majorHAnsi"/>
          <w:color w:val="000000" w:themeColor="text1"/>
          <w:sz w:val="14"/>
        </w:rPr>
        <w:t xml:space="preserve">7 . However, it must be said, that nowadays </w:t>
      </w:r>
      <w:r w:rsidRPr="00AD4C5F">
        <w:rPr>
          <w:rFonts w:asciiTheme="majorHAnsi" w:hAnsiTheme="majorHAnsi" w:cstheme="majorHAnsi"/>
          <w:color w:val="000000" w:themeColor="text1"/>
          <w:u w:val="single"/>
        </w:rPr>
        <w:t xml:space="preserve">there is a general consensus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AD4C5F">
        <w:rPr>
          <w:rFonts w:asciiTheme="majorHAnsi" w:hAnsiTheme="majorHAnsi" w:cstheme="maj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53A533F2" w14:textId="77777777" w:rsidR="004136E9" w:rsidRPr="00355308" w:rsidRDefault="004136E9" w:rsidP="004136E9">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3C69EEA" w14:textId="77777777" w:rsidR="004136E9" w:rsidRPr="00355308" w:rsidRDefault="004136E9" w:rsidP="004136E9">
      <w:pPr>
        <w:rPr>
          <w:color w:val="000000" w:themeColor="text1"/>
          <w:sz w:val="16"/>
          <w:szCs w:val="16"/>
        </w:rPr>
      </w:pPr>
      <w:r w:rsidRPr="00355308">
        <w:rPr>
          <w:rStyle w:val="Heading4Char"/>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6"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75CB1BDF" w14:textId="77777777" w:rsidR="004136E9" w:rsidRPr="00FD0558" w:rsidRDefault="004136E9" w:rsidP="004136E9">
      <w:pPr>
        <w:rPr>
          <w:b/>
          <w:iCs/>
          <w:u w:val="single"/>
          <w:bdr w:val="single" w:sz="8" w:space="0" w:color="auto"/>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w:t>
      </w:r>
      <w:r w:rsidRPr="004E2FA4">
        <w:rPr>
          <w:sz w:val="16"/>
          <w:szCs w:val="16"/>
        </w:rPr>
        <w:lastRenderedPageBreak/>
        <w:t>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rPr>
        <w:t xml:space="preserve">is </w:t>
      </w:r>
      <w:r w:rsidRPr="00355308">
        <w:rPr>
          <w:rStyle w:val="StyleUnderline"/>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 xml:space="preserve">unilateral initiatives have set </w:t>
      </w:r>
      <w:r w:rsidRPr="00355308">
        <w:rPr>
          <w:rStyle w:val="StyleUnderline"/>
          <w:color w:val="000000" w:themeColor="text1"/>
        </w:rPr>
        <w:lastRenderedPageBreak/>
        <w:t>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t>
      </w:r>
      <w:r w:rsidRPr="00355308">
        <w:rPr>
          <w:color w:val="000000" w:themeColor="text1"/>
          <w:sz w:val="16"/>
        </w:rPr>
        <w:lastRenderedPageBreak/>
        <w:t xml:space="preserve">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lastRenderedPageBreak/>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0BF921F1" w14:textId="77777777" w:rsidR="004136E9" w:rsidRPr="00355308" w:rsidRDefault="004136E9" w:rsidP="004136E9">
      <w:pPr>
        <w:pStyle w:val="Heading3"/>
        <w:rPr>
          <w:rFonts w:cs="Calibri"/>
          <w:color w:val="000000" w:themeColor="text1"/>
        </w:rPr>
      </w:pPr>
      <w:r w:rsidRPr="00355308">
        <w:rPr>
          <w:rFonts w:cs="Calibri"/>
          <w:color w:val="000000" w:themeColor="text1"/>
        </w:rPr>
        <w:lastRenderedPageBreak/>
        <w:t>Advantage – US/Russia</w:t>
      </w:r>
    </w:p>
    <w:p w14:paraId="6F97CBA0" w14:textId="77777777" w:rsidR="004136E9" w:rsidRPr="00355308" w:rsidRDefault="004136E9" w:rsidP="004136E9">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2D6BB85B" w14:textId="77777777" w:rsidR="004136E9" w:rsidRPr="00355308" w:rsidRDefault="004136E9" w:rsidP="004136E9">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188C3F05" w14:textId="77777777" w:rsidR="004136E9" w:rsidRPr="00355308" w:rsidRDefault="004136E9" w:rsidP="004136E9">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575A72FD" w14:textId="77777777" w:rsidR="004136E9" w:rsidRPr="00355308" w:rsidRDefault="004136E9" w:rsidP="004136E9">
      <w:pPr>
        <w:rPr>
          <w:color w:val="000000" w:themeColor="text1"/>
        </w:rPr>
      </w:pPr>
    </w:p>
    <w:p w14:paraId="43FA3B63" w14:textId="77777777" w:rsidR="004136E9" w:rsidRPr="00355308" w:rsidRDefault="004136E9" w:rsidP="004136E9">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71C518E2" w14:textId="77777777" w:rsidR="004136E9" w:rsidRPr="00355308" w:rsidRDefault="004136E9" w:rsidP="004136E9">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w:t>
      </w:r>
      <w:r w:rsidRPr="00355308">
        <w:rPr>
          <w:color w:val="000000" w:themeColor="text1"/>
        </w:rPr>
        <w:lastRenderedPageBreak/>
        <w:t>space, and economic issues., 2021, The Artemis Accords: Employing Space Diplomacy to De-Escalate a National Security Threat and Promote Space Commercialization,https://digitalcommons.wcl.american.edu/cgi/viewcontent.cgi?article=1131&amp;context=nslb, 12-15-2021 amrita]</w:t>
      </w:r>
    </w:p>
    <w:p w14:paraId="315880BA" w14:textId="77777777" w:rsidR="004136E9" w:rsidRPr="00355308" w:rsidRDefault="004136E9" w:rsidP="004136E9">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2B4F2555" w14:textId="77777777" w:rsidR="004136E9" w:rsidRPr="00355308" w:rsidRDefault="004136E9" w:rsidP="004136E9">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1657E57B" w14:textId="77777777" w:rsidR="004136E9" w:rsidRPr="00355308" w:rsidRDefault="004136E9" w:rsidP="004136E9">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450B4A9E" w14:textId="77777777" w:rsidR="004136E9" w:rsidRPr="00355308" w:rsidRDefault="004136E9" w:rsidP="004136E9">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5D3A6C4F" w14:textId="77777777" w:rsidR="004136E9" w:rsidRPr="00355308" w:rsidRDefault="004136E9" w:rsidP="004136E9">
      <w:pPr>
        <w:rPr>
          <w:color w:val="000000" w:themeColor="text1"/>
        </w:rPr>
      </w:pPr>
    </w:p>
    <w:p w14:paraId="2559F588" w14:textId="77777777" w:rsidR="004136E9" w:rsidRPr="00355308" w:rsidRDefault="004136E9" w:rsidP="004136E9">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072D2C4A" w14:textId="77777777" w:rsidR="004136E9" w:rsidRPr="00355308" w:rsidRDefault="004136E9" w:rsidP="004136E9">
      <w:pPr>
        <w:rPr>
          <w:color w:val="000000" w:themeColor="text1"/>
        </w:rPr>
      </w:pPr>
      <w:r w:rsidRPr="00355308">
        <w:rPr>
          <w:rStyle w:val="Style13ptBold"/>
          <w:color w:val="000000" w:themeColor="text1"/>
        </w:rPr>
        <w:t xml:space="preserve">Taichman 21 </w:t>
      </w:r>
      <w:r w:rsidRPr="00355308">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6B08CA1A" w14:textId="77777777" w:rsidR="004136E9" w:rsidRPr="00C87D2D" w:rsidRDefault="004136E9" w:rsidP="004136E9">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w:t>
      </w:r>
      <w:r w:rsidRPr="00355308">
        <w:rPr>
          <w:color w:val="000000" w:themeColor="text1"/>
          <w:sz w:val="14"/>
        </w:rPr>
        <w:lastRenderedPageBreak/>
        <w:t xml:space="preserve">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4B3E42A1" w14:textId="77777777" w:rsidR="004136E9" w:rsidRPr="00355308" w:rsidRDefault="004136E9" w:rsidP="004136E9">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2E8EE5A5" w14:textId="77777777" w:rsidR="004136E9" w:rsidRPr="00355308" w:rsidRDefault="004136E9" w:rsidP="004136E9">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3-25-2021,Conversation,https://theconversation.com/russia-and-china-are-sending-biden-a-message-dont-judge-us-or-try-to-change-us-those-days-are-over-157771, 12-15-2021 amrita]</w:t>
      </w:r>
    </w:p>
    <w:p w14:paraId="3B0CA589" w14:textId="77777777" w:rsidR="004136E9" w:rsidRPr="00355308" w:rsidRDefault="004136E9" w:rsidP="004136E9">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Jiechi,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6F375441" w14:textId="77777777" w:rsidR="004136E9" w:rsidRPr="00355308" w:rsidRDefault="004136E9" w:rsidP="004136E9">
      <w:pPr>
        <w:pStyle w:val="Heading4"/>
        <w:rPr>
          <w:rFonts w:cs="Calibri"/>
          <w:color w:val="000000" w:themeColor="text1"/>
        </w:rPr>
      </w:pPr>
      <w:r w:rsidRPr="00355308">
        <w:rPr>
          <w:rFonts w:cs="Calibri"/>
          <w:color w:val="000000" w:themeColor="text1"/>
        </w:rPr>
        <w:t>That causes draw-in through great power wars—goes nuclear.</w:t>
      </w:r>
    </w:p>
    <w:p w14:paraId="38A83980" w14:textId="77777777" w:rsidR="004136E9" w:rsidRPr="00355308" w:rsidRDefault="004136E9" w:rsidP="004136E9">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28B2AEF4" w14:textId="77777777" w:rsidR="004136E9" w:rsidRPr="007016C6" w:rsidRDefault="004136E9" w:rsidP="004136E9">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antiaccess/area-denial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9EE9D1B" w14:textId="77777777" w:rsidR="004136E9" w:rsidRPr="00355308" w:rsidRDefault="004136E9" w:rsidP="004136E9">
      <w:pPr>
        <w:pStyle w:val="Heading3"/>
        <w:rPr>
          <w:rFonts w:cs="Calibri"/>
        </w:rPr>
      </w:pPr>
      <w:r w:rsidRPr="00355308">
        <w:rPr>
          <w:rFonts w:cs="Calibri"/>
        </w:rPr>
        <w:lastRenderedPageBreak/>
        <w:t>Advantage – Collisions</w:t>
      </w:r>
    </w:p>
    <w:p w14:paraId="020E062E" w14:textId="77777777" w:rsidR="004136E9" w:rsidRPr="00355308" w:rsidRDefault="004136E9" w:rsidP="004136E9">
      <w:pPr>
        <w:pStyle w:val="Heading4"/>
        <w:rPr>
          <w:rFonts w:cs="Calibri"/>
          <w:color w:val="000000" w:themeColor="text1"/>
        </w:rPr>
      </w:pPr>
      <w:r w:rsidRPr="00355308">
        <w:rPr>
          <w:rFonts w:cs="Calibri"/>
          <w:color w:val="000000" w:themeColor="text1"/>
        </w:rPr>
        <w:t>Unregulated mining is existential and causes collisions – multiple scenarios</w:t>
      </w:r>
    </w:p>
    <w:p w14:paraId="6F0FBF5E" w14:textId="77777777" w:rsidR="004136E9" w:rsidRPr="00355308" w:rsidRDefault="004136E9" w:rsidP="004136E9">
      <w:pPr>
        <w:pStyle w:val="Heading4"/>
        <w:rPr>
          <w:rFonts w:cs="Calibri"/>
        </w:rPr>
      </w:pPr>
      <w:r w:rsidRPr="00355308">
        <w:rPr>
          <w:rFonts w:cs="Calibri"/>
        </w:rPr>
        <w:t>Scenario 1 is deflection</w:t>
      </w:r>
    </w:p>
    <w:p w14:paraId="4A2D5CE1" w14:textId="77777777" w:rsidR="004136E9" w:rsidRPr="00355308" w:rsidRDefault="004136E9" w:rsidP="004136E9">
      <w:pPr>
        <w:pStyle w:val="Heading4"/>
        <w:rPr>
          <w:rFonts w:cs="Calibri"/>
          <w:color w:val="000000" w:themeColor="text1"/>
        </w:rPr>
      </w:pPr>
      <w:r w:rsidRPr="00355308">
        <w:rPr>
          <w:rFonts w:cs="Calibri"/>
          <w:color w:val="000000" w:themeColor="text1"/>
        </w:rPr>
        <w:t>Unregulated mining causes asteroid deflection and astroterror</w:t>
      </w:r>
    </w:p>
    <w:p w14:paraId="49510B84" w14:textId="77777777" w:rsidR="004136E9" w:rsidRPr="00355308" w:rsidRDefault="004136E9" w:rsidP="004136E9">
      <w:pPr>
        <w:rPr>
          <w:color w:val="000000" w:themeColor="text1"/>
        </w:rPr>
      </w:pPr>
      <w:r w:rsidRPr="00355308">
        <w:rPr>
          <w:rStyle w:val="Heading4Char"/>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7" w:history="1">
        <w:r w:rsidRPr="00355308">
          <w:rPr>
            <w:color w:val="000000" w:themeColor="text1"/>
          </w:rPr>
          <w:t>https://academic.oup.com/astrogeo/article/56/5/5.15/235650</w:t>
        </w:r>
      </w:hyperlink>
    </w:p>
    <w:p w14:paraId="45339062" w14:textId="77777777" w:rsidR="004136E9" w:rsidRPr="00355308" w:rsidRDefault="004136E9" w:rsidP="004136E9">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w:t>
      </w:r>
      <w:r w:rsidRPr="00355308">
        <w:rPr>
          <w:rStyle w:val="StyleUnderline"/>
        </w:rPr>
        <w:lastRenderedPageBreak/>
        <w:t xml:space="preserve">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6636D9BD" w14:textId="77777777" w:rsidR="004136E9" w:rsidRPr="00355308" w:rsidRDefault="004136E9" w:rsidP="004136E9">
      <w:pPr>
        <w:pStyle w:val="Heading4"/>
        <w:rPr>
          <w:rFonts w:cs="Calibri"/>
          <w:color w:val="000000" w:themeColor="text1"/>
        </w:rPr>
      </w:pPr>
      <w:r w:rsidRPr="00355308">
        <w:rPr>
          <w:rFonts w:cs="Calibri"/>
          <w:color w:val="000000" w:themeColor="text1"/>
        </w:rPr>
        <w:t>Major collisions cause extinction</w:t>
      </w:r>
    </w:p>
    <w:p w14:paraId="614C1534" w14:textId="77777777" w:rsidR="004136E9" w:rsidRPr="00355308" w:rsidRDefault="004136E9" w:rsidP="004136E9">
      <w:r w:rsidRPr="00355308">
        <w:rPr>
          <w:rStyle w:val="Style13ptBold"/>
        </w:rPr>
        <w:t xml:space="preserve">Baum ’19 </w:t>
      </w:r>
      <w:r w:rsidRPr="00355308">
        <w:t>- executive director of the Global Catastrophic Risk Institute, Ph.D in Geography</w:t>
      </w:r>
    </w:p>
    <w:p w14:paraId="3ED65B29" w14:textId="77777777" w:rsidR="004136E9" w:rsidRPr="00355308" w:rsidRDefault="004136E9" w:rsidP="004136E9">
      <w:r w:rsidRPr="00355308">
        <w:t xml:space="preserve">Seth Baum, “Risk-Risk Tradeoff Analysis of Nuclear Explosives for Asteroid Deflection,” SSRN Scholarly Paper (Rochester, NY: Social Science Research Network, May 31, 2019), </w:t>
      </w:r>
      <w:hyperlink r:id="rId8" w:history="1">
        <w:r w:rsidRPr="00355308">
          <w:rPr>
            <w:rStyle w:val="Hyperlink"/>
          </w:rPr>
          <w:t>https://papers.ssrn.com/abstract=3397559</w:t>
        </w:r>
      </w:hyperlink>
      <w:r w:rsidRPr="00355308">
        <w:t>.</w:t>
      </w:r>
    </w:p>
    <w:p w14:paraId="4074039E" w14:textId="77777777" w:rsidR="004136E9" w:rsidRPr="00355308" w:rsidRDefault="004136E9" w:rsidP="004136E9">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lastRenderedPageBreak/>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w:t>
      </w:r>
      <w:r w:rsidRPr="00355308">
        <w:rPr>
          <w:sz w:val="16"/>
        </w:rPr>
        <w:lastRenderedPageBreak/>
        <w:t xml:space="preserve">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3DBBA86E" w14:textId="77777777" w:rsidR="004136E9" w:rsidRPr="00355308" w:rsidRDefault="004136E9" w:rsidP="004136E9">
      <w:pPr>
        <w:pStyle w:val="Heading4"/>
        <w:rPr>
          <w:rFonts w:cs="Calibri"/>
        </w:rPr>
      </w:pPr>
      <w:r w:rsidRPr="00355308">
        <w:rPr>
          <w:rFonts w:cs="Calibri"/>
        </w:rPr>
        <w:t>Scenario 2 is satellite collisions</w:t>
      </w:r>
    </w:p>
    <w:p w14:paraId="63394A3E" w14:textId="77777777" w:rsidR="004136E9" w:rsidRDefault="004136E9" w:rsidP="004136E9">
      <w:pPr>
        <w:pStyle w:val="Heading4"/>
      </w:pPr>
      <w:r>
        <w:t>Mining creates space debris</w:t>
      </w:r>
    </w:p>
    <w:p w14:paraId="27E214E6" w14:textId="77777777" w:rsidR="004136E9" w:rsidRDefault="004136E9" w:rsidP="004136E9">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9" w:history="1">
        <w:r w:rsidRPr="002D7371">
          <w:rPr>
            <w:rStyle w:val="Hyperlink"/>
          </w:rPr>
          <w:t>https://www.science.org/doi/full/10.1126/science.abd3402</w:t>
        </w:r>
      </w:hyperlink>
      <w:r>
        <w:t xml:space="preserve"> EE</w:t>
      </w:r>
    </w:p>
    <w:p w14:paraId="2748965F" w14:textId="77777777" w:rsidR="004136E9" w:rsidRPr="00AD3BF1" w:rsidRDefault="004136E9" w:rsidP="004136E9">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Any surface activity could exacerbate lunar dust migration, including by lofting dust onto trajectories that cross lunar orbits, such as that of NASA's proposed Lunar Gateway</w:t>
      </w:r>
      <w:r w:rsidRPr="00C87D2D">
        <w:t xml:space="preserve"> (11). Moreover, </w:t>
      </w:r>
      <w:r w:rsidRPr="00C87D2D">
        <w:rPr>
          <w:rStyle w:val="StyleUnderline"/>
        </w:rPr>
        <w:t>without cooperation by all actors, the limited number of useful lunar orbits could quickly become filled with space debris.</w:t>
      </w:r>
    </w:p>
    <w:p w14:paraId="26BD73AF" w14:textId="77777777" w:rsidR="004136E9" w:rsidRDefault="004136E9" w:rsidP="004136E9">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D0BCAC1" w14:textId="77777777" w:rsidR="004136E9" w:rsidRDefault="004136E9" w:rsidP="004136E9">
      <w:r w:rsidRPr="00C87D2D">
        <w:rPr>
          <w:rStyle w:val="StyleUnderline"/>
        </w:rPr>
        <w:lastRenderedPageBreak/>
        <w:t>Space missions already provide some evidence of these risks</w:t>
      </w:r>
      <w:r w:rsidRPr="00C87D2D">
        <w:t xml:space="preserve">. In 2019, during the course of Japan's Hayabusa2 mission, </w:t>
      </w:r>
      <w:r w:rsidRPr="00C87D2D">
        <w:rPr>
          <w:rStyle w:val="StyleUnderline"/>
        </w:rPr>
        <w:t>a small impactor was used to make a crater on (162173) 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86E2135" w14:textId="77777777" w:rsidR="004136E9" w:rsidRDefault="004136E9" w:rsidP="004136E9"/>
    <w:p w14:paraId="13FCD8F4" w14:textId="77777777" w:rsidR="004136E9" w:rsidRPr="00100A2B" w:rsidRDefault="004136E9" w:rsidP="004136E9">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61BD54A" w14:textId="77777777" w:rsidR="004136E9" w:rsidRPr="00100A2B" w:rsidRDefault="004136E9" w:rsidP="004136E9">
      <w:r w:rsidRPr="006C03CF">
        <w:rPr>
          <w:rStyle w:val="Style13ptBold"/>
        </w:rPr>
        <w:t>Intagliata 17</w:t>
      </w:r>
      <w:r w:rsidRPr="00100A2B">
        <w:t xml:space="preserve"> </w:t>
      </w:r>
      <w:r>
        <w:t>[</w:t>
      </w:r>
      <w:r w:rsidRPr="00163857">
        <w:t xml:space="preserve">Christopher Intagliata, 5-11-2017, "The Sneaky Danger of Space Dust," Scientific American, </w:t>
      </w:r>
      <w:hyperlink r:id="rId10" w:history="1">
        <w:r w:rsidRPr="00EA3CBA">
          <w:rPr>
            <w:rStyle w:val="Hyperlink"/>
          </w:rPr>
          <w:t>https://www.scientificamerican.com/podcast/episode/the-sneaky-danger-of-space-dust/</w:t>
        </w:r>
      </w:hyperlink>
      <w:r>
        <w:t>]//DDPT</w:t>
      </w:r>
    </w:p>
    <w:p w14:paraId="54D2711E" w14:textId="77777777" w:rsidR="004136E9" w:rsidRPr="00100A2B" w:rsidRDefault="004136E9" w:rsidP="004136E9">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284A61B1" w14:textId="77777777" w:rsidR="004136E9" w:rsidRPr="00100A2B" w:rsidRDefault="004136E9" w:rsidP="004136E9">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1" w:history="1">
        <w:r w:rsidRPr="00100A2B">
          <w:rPr>
            <w:rStyle w:val="Hyperlink"/>
          </w:rPr>
          <w:t>baseball-sized chunks</w:t>
        </w:r>
      </w:hyperlink>
      <w:r w:rsidRPr="00100A2B">
        <w:t> of debris, </w:t>
      </w:r>
      <w:hyperlink r:id="rId12"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8929C51" w14:textId="77777777" w:rsidR="004136E9" w:rsidRPr="00100A2B" w:rsidRDefault="004136E9" w:rsidP="004136E9">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3B83A12C" w14:textId="77777777" w:rsidR="004136E9" w:rsidRPr="00100A2B" w:rsidRDefault="004136E9" w:rsidP="004136E9">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3CAF558" w14:textId="77777777" w:rsidR="004136E9" w:rsidRPr="00100A2B" w:rsidRDefault="004136E9" w:rsidP="004136E9">
      <w:r w:rsidRPr="00100A2B">
        <w:t>"We also think this phenomenon can be attributed to some of the failures and anomalies we see on orbit, that right now are basically tagged as 'unknown cause.'"</w:t>
      </w:r>
    </w:p>
    <w:p w14:paraId="5C32FB12" w14:textId="77777777" w:rsidR="004136E9" w:rsidRPr="00B607BB" w:rsidRDefault="004136E9" w:rsidP="004136E9">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2AD6D408" w14:textId="77777777" w:rsidR="004136E9" w:rsidRDefault="004136E9" w:rsidP="004136E9">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3" w:history="1">
        <w:r w:rsidRPr="00100A2B">
          <w:rPr>
            <w:rStyle w:val="Hyperlink"/>
          </w:rPr>
          <w:t>Particle-in-cell simulations of an RF emission mechanism associated with hypervelocity impact plasmas</w:t>
        </w:r>
      </w:hyperlink>
      <w:r w:rsidRPr="00100A2B">
        <w:t>]</w:t>
      </w:r>
    </w:p>
    <w:p w14:paraId="0E90FF5E" w14:textId="77777777" w:rsidR="004136E9" w:rsidRPr="00355308" w:rsidRDefault="004136E9" w:rsidP="004136E9"/>
    <w:p w14:paraId="6BA15F0F" w14:textId="77777777" w:rsidR="004136E9" w:rsidRPr="00355308" w:rsidRDefault="004136E9" w:rsidP="004136E9">
      <w:pPr>
        <w:pStyle w:val="Heading4"/>
        <w:rPr>
          <w:rFonts w:cs="Calibri"/>
        </w:rPr>
      </w:pPr>
      <w:r w:rsidRPr="00355308">
        <w:rPr>
          <w:rFonts w:cs="Calibri"/>
        </w:rPr>
        <w:lastRenderedPageBreak/>
        <w:t xml:space="preserve">An increase in space debris and dust from mining collides with key defense satellites </w:t>
      </w:r>
    </w:p>
    <w:p w14:paraId="28C8BF35" w14:textId="77777777" w:rsidR="004136E9" w:rsidRPr="00355308" w:rsidRDefault="004136E9" w:rsidP="004136E9">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385C185D" w14:textId="77777777" w:rsidR="004136E9" w:rsidRPr="00355308" w:rsidRDefault="004136E9" w:rsidP="004136E9">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01F85E5" w14:textId="77777777" w:rsidR="004136E9" w:rsidRPr="00355308" w:rsidRDefault="004136E9" w:rsidP="004136E9">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1460816E" w14:textId="77777777" w:rsidR="004136E9" w:rsidRPr="00355308" w:rsidRDefault="004136E9" w:rsidP="004136E9">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5520744" w14:textId="77777777" w:rsidR="004136E9" w:rsidRPr="00355308" w:rsidRDefault="004136E9" w:rsidP="004136E9">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6ED9F48" w14:textId="77777777" w:rsidR="004136E9" w:rsidRPr="00355308" w:rsidRDefault="004136E9" w:rsidP="004136E9">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2504765C" w14:textId="77777777" w:rsidR="004136E9" w:rsidRDefault="004136E9" w:rsidP="004136E9">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373D5BCC" w14:textId="77777777" w:rsidR="004136E9" w:rsidRPr="00355308" w:rsidRDefault="004136E9" w:rsidP="004136E9">
      <w:pPr>
        <w:pStyle w:val="Heading4"/>
        <w:rPr>
          <w:rFonts w:cs="Calibri"/>
        </w:rPr>
      </w:pPr>
      <w:r w:rsidRPr="00355308">
        <w:rPr>
          <w:rFonts w:cs="Calibri"/>
        </w:rPr>
        <w:t>Laundry list of impacts – compromised communication, loss of military capability and more</w:t>
      </w:r>
    </w:p>
    <w:p w14:paraId="47F779AD" w14:textId="77777777" w:rsidR="004136E9" w:rsidRPr="00355308" w:rsidRDefault="004136E9" w:rsidP="004136E9">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355308">
          <w:rPr>
            <w:rStyle w:val="Hyperlink"/>
            <w:sz w:val="16"/>
          </w:rPr>
          <w:t>https://gizmodo.com/what-would-happen-if-all-our-satellites-were-suddenly-d-1709006681</w:t>
        </w:r>
      </w:hyperlink>
      <w:r w:rsidRPr="00355308">
        <w:rPr>
          <w:sz w:val="16"/>
        </w:rPr>
        <w:t xml:space="preserve"> DD AG</w:t>
      </w:r>
    </w:p>
    <w:p w14:paraId="7C03B025" w14:textId="77777777" w:rsidR="004136E9" w:rsidRPr="00355308" w:rsidRDefault="004136E9" w:rsidP="004136E9">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34897487" w14:textId="77777777" w:rsidR="004136E9" w:rsidRPr="00355308" w:rsidRDefault="004136E9" w:rsidP="004136E9">
      <w:pPr>
        <w:rPr>
          <w:sz w:val="16"/>
        </w:rPr>
      </w:pPr>
      <w:r w:rsidRPr="00355308">
        <w:rPr>
          <w:sz w:val="16"/>
        </w:rPr>
        <w:t>Compromised Communications</w:t>
      </w:r>
    </w:p>
    <w:p w14:paraId="184826E7" w14:textId="77777777" w:rsidR="004136E9" w:rsidRPr="00355308" w:rsidRDefault="004136E9" w:rsidP="004136E9">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230926D0" w14:textId="77777777" w:rsidR="004136E9" w:rsidRPr="00355308" w:rsidRDefault="004136E9" w:rsidP="004136E9">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122CA90" w14:textId="77777777" w:rsidR="004136E9" w:rsidRPr="00355308" w:rsidRDefault="004136E9" w:rsidP="004136E9">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EC1B75A" w14:textId="77777777" w:rsidR="004136E9" w:rsidRPr="00355308" w:rsidRDefault="004136E9" w:rsidP="004136E9">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08A3C4A6" w14:textId="77777777" w:rsidR="004136E9" w:rsidRPr="00355308" w:rsidRDefault="004136E9" w:rsidP="004136E9">
      <w:pPr>
        <w:rPr>
          <w:sz w:val="16"/>
        </w:rPr>
      </w:pPr>
      <w:r w:rsidRPr="00355308">
        <w:rPr>
          <w:sz w:val="16"/>
        </w:rPr>
        <w:t>“Indeed, a lot of television would suddenly disappear,” says McDowell. “A sizable portion of TV comes from cable whose companies relay programming from satellites to their hubs.”</w:t>
      </w:r>
    </w:p>
    <w:p w14:paraId="0DBBDCB0" w14:textId="77777777" w:rsidR="004136E9" w:rsidRPr="00355308" w:rsidRDefault="004136E9" w:rsidP="004136E9">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7B0E113E" w14:textId="77777777" w:rsidR="004136E9" w:rsidRPr="00355308" w:rsidRDefault="004136E9" w:rsidP="004136E9">
      <w:pPr>
        <w:rPr>
          <w:sz w:val="16"/>
        </w:rPr>
      </w:pPr>
      <w:r w:rsidRPr="00355308">
        <w:rPr>
          <w:sz w:val="16"/>
        </w:rPr>
        <w:t>The sudden loss of satellite capability would have a profound effect on the military.</w:t>
      </w:r>
    </w:p>
    <w:p w14:paraId="65B87866" w14:textId="77777777" w:rsidR="004136E9" w:rsidRPr="00355308" w:rsidRDefault="004136E9" w:rsidP="004136E9">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0EFCB13" w14:textId="77777777" w:rsidR="004136E9" w:rsidRPr="00355308" w:rsidRDefault="004136E9" w:rsidP="004136E9">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A4E98EE" w14:textId="77777777" w:rsidR="004136E9" w:rsidRPr="00355308" w:rsidRDefault="004136E9" w:rsidP="004136E9">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744DB434" w14:textId="77777777" w:rsidR="004136E9" w:rsidRPr="00355308" w:rsidRDefault="004136E9" w:rsidP="004136E9">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407359C" w14:textId="77777777" w:rsidR="004136E9" w:rsidRPr="00355308" w:rsidRDefault="004136E9" w:rsidP="004136E9">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03A0924B" w14:textId="77777777" w:rsidR="004136E9" w:rsidRPr="00355308" w:rsidRDefault="004136E9" w:rsidP="004136E9">
      <w:pPr>
        <w:rPr>
          <w:sz w:val="16"/>
        </w:rPr>
      </w:pPr>
      <w:r w:rsidRPr="00355308">
        <w:rPr>
          <w:sz w:val="16"/>
        </w:rPr>
        <w:t>There’s also the effect on science to consider. Much of what we know about climate change comes from satellites.</w:t>
      </w:r>
    </w:p>
    <w:p w14:paraId="4218FAF2" w14:textId="77777777" w:rsidR="004136E9" w:rsidRDefault="004136E9" w:rsidP="004136E9">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535FFC7D" w14:textId="77777777" w:rsidR="004136E9" w:rsidRDefault="004136E9" w:rsidP="004136E9">
      <w:pPr>
        <w:pStyle w:val="Heading1"/>
      </w:pPr>
      <w:r>
        <w:lastRenderedPageBreak/>
        <w:t>Framework</w:t>
      </w:r>
    </w:p>
    <w:p w14:paraId="24663ACD" w14:textId="77777777" w:rsidR="004136E9" w:rsidRDefault="004136E9" w:rsidP="004136E9">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00EA99D3" w14:textId="77777777" w:rsidR="004136E9" w:rsidRPr="006727CE" w:rsidRDefault="004136E9" w:rsidP="004136E9">
      <w:pPr>
        <w:pStyle w:val="Heading4"/>
      </w:pPr>
      <w:r w:rsidRPr="006727CE">
        <w:t>Utilitarianism respects the moral equality of individuals.</w:t>
      </w:r>
    </w:p>
    <w:p w14:paraId="431BF4D7" w14:textId="77777777" w:rsidR="004136E9" w:rsidRPr="00731E9E" w:rsidRDefault="004136E9" w:rsidP="004136E9">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228CB6FF" w14:textId="05DAD7A7" w:rsidR="004136E9" w:rsidRPr="003E2B9C" w:rsidRDefault="004136E9" w:rsidP="004136E9">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peop</w:t>
      </w:r>
      <w:r w:rsidRPr="0023322B">
        <w:rPr>
          <w:rFonts w:ascii="Times New Roman" w:eastAsia="Times New Roman" w:hAnsi="Times New Roman" w:cs="Times New Roman"/>
          <w:b/>
          <w:bCs/>
          <w:color w:val="000000"/>
          <w:sz w:val="24"/>
          <w:highlight w:val="green"/>
          <w:u w:val="single"/>
        </w:rPr>
        <w:t>l</w:t>
      </w:r>
      <w:r w:rsidR="0023322B" w:rsidRPr="0023322B">
        <w:rPr>
          <w:rFonts w:ascii="Times New Roman" w:eastAsia="Times New Roman" w:hAnsi="Times New Roman" w:cs="Times New Roman"/>
          <w:b/>
          <w:bCs/>
          <w:color w:val="000000"/>
          <w:sz w:val="24"/>
          <w:highlight w:val="green"/>
          <w:u w:val="single"/>
        </w:rPr>
        <w:t>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465FC3D2" w14:textId="77777777" w:rsidR="00A36186" w:rsidRDefault="00722CC7"/>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6E9"/>
    <w:rsid w:val="0023322B"/>
    <w:rsid w:val="004136E9"/>
    <w:rsid w:val="00675F5E"/>
    <w:rsid w:val="00722CC7"/>
    <w:rsid w:val="008A6B0D"/>
    <w:rsid w:val="009D5714"/>
    <w:rsid w:val="00A562B5"/>
    <w:rsid w:val="00B74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E67D534"/>
  <w15:chartTrackingRefBased/>
  <w15:docId w15:val="{184A4DB9-8406-BB45-8BE0-9FC8F761D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36E9"/>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4136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36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136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136E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136E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4136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36E9"/>
  </w:style>
  <w:style w:type="character" w:customStyle="1" w:styleId="Heading1Char">
    <w:name w:val="Heading 1 Char"/>
    <w:aliases w:val="Pocket Char"/>
    <w:basedOn w:val="DefaultParagraphFont"/>
    <w:link w:val="Heading1"/>
    <w:uiPriority w:val="9"/>
    <w:rsid w:val="004136E9"/>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136E9"/>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136E9"/>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136E9"/>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4136E9"/>
    <w:rPr>
      <w:rFonts w:asciiTheme="majorHAnsi" w:eastAsiaTheme="majorEastAsia" w:hAnsiTheme="majorHAnsi" w:cstheme="majorBidi"/>
      <w:color w:val="2F5496" w:themeColor="accent1" w:themeShade="BF"/>
      <w:sz w:val="22"/>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136E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136E9"/>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4136E9"/>
    <w:rPr>
      <w:rFonts w:ascii="Calibri" w:hAnsi="Calibri" w:cs="Calibri"/>
      <w:b/>
      <w:i w:val="0"/>
      <w:iCs/>
      <w:sz w:val="22"/>
      <w:u w:val="single"/>
      <w:bdr w:val="single" w:sz="8" w:space="0" w:color="auto"/>
    </w:rPr>
  </w:style>
  <w:style w:type="paragraph" w:customStyle="1" w:styleId="textbold">
    <w:name w:val="text bold"/>
    <w:basedOn w:val="Normal"/>
    <w:link w:val="Emphasis"/>
    <w:uiPriority w:val="20"/>
    <w:qFormat/>
    <w:rsid w:val="004136E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136E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136E9"/>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4136E9"/>
    <w:rPr>
      <w:color w:val="auto"/>
      <w:u w:val="none"/>
    </w:rPr>
  </w:style>
  <w:style w:type="paragraph" w:styleId="DocumentMap">
    <w:name w:val="Document Map"/>
    <w:basedOn w:val="Normal"/>
    <w:link w:val="DocumentMapChar"/>
    <w:uiPriority w:val="99"/>
    <w:semiHidden/>
    <w:unhideWhenUsed/>
    <w:rsid w:val="004136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36E9"/>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abstract=3397559" TargetMode="External"/><Relationship Id="rId13" Type="http://schemas.openxmlformats.org/officeDocument/2006/relationships/hyperlink" Target="http://aip.scitation.org/doi/full/10.1063/1.4980833" TargetMode="External"/><Relationship Id="rId3" Type="http://schemas.openxmlformats.org/officeDocument/2006/relationships/settings" Target="settings.xml"/><Relationship Id="rId7" Type="http://schemas.openxmlformats.org/officeDocument/2006/relationships/hyperlink" Target="https://academic.oup.com/astrogeo/article/56/5/5.15/235650" TargetMode="External"/><Relationship Id="rId12" Type="http://schemas.openxmlformats.org/officeDocument/2006/relationships/hyperlink" Target="https://www.orbitaldebris.jsc.nasa.gov/faq.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scientificamerican.com/article/orbital-debris-space-fence/" TargetMode="External"/><Relationship Id="rId5" Type="http://schemas.openxmlformats.org/officeDocument/2006/relationships/hyperlink" Target="https://iislweb.org/docs/Diederiks2007.pdf" TargetMode="External"/><Relationship Id="rId15" Type="http://schemas.openxmlformats.org/officeDocument/2006/relationships/hyperlink" Target="https://gizmodo.com/what-would-happen-if-all-our-satellites-were-suddenly-d-1709006681" TargetMode="External"/><Relationship Id="rId10" Type="http://schemas.openxmlformats.org/officeDocument/2006/relationships/hyperlink" Target="https://www.scientificamerican.com/podcast/episode/the-sneaky-danger-of-space-dust/" TargetMode="External"/><Relationship Id="rId4" Type="http://schemas.openxmlformats.org/officeDocument/2006/relationships/webSettings" Target="web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newscientist.com/article/mg22630235-100-dust-from-asteroid-mining-spells-danger-for-satell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25</Pages>
  <Words>18376</Words>
  <Characters>104748</Characters>
  <Application>Microsoft Office Word</Application>
  <DocSecurity>0</DocSecurity>
  <Lines>872</Lines>
  <Paragraphs>245</Paragraphs>
  <ScaleCrop>false</ScaleCrop>
  <Company/>
  <LinksUpToDate>false</LinksUpToDate>
  <CharactersWithSpaces>122879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2022-02-19T19:32:00Z</dcterms:created>
  <dcterms:modified xsi:type="dcterms:W3CDTF">2022-02-19T20:44:00Z</dcterms:modified>
</cp:coreProperties>
</file>