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62972" w14:textId="77777777" w:rsidR="005966D4" w:rsidRDefault="005966D4" w:rsidP="005966D4">
      <w:pPr>
        <w:pStyle w:val="Heading2"/>
      </w:pPr>
      <w:r>
        <w:t xml:space="preserve">Mining good </w:t>
      </w:r>
    </w:p>
    <w:p w14:paraId="5500C411" w14:textId="77777777" w:rsidR="005966D4" w:rsidRDefault="005966D4" w:rsidP="005966D4">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96EAF39" w14:textId="77777777" w:rsidR="005966D4" w:rsidRDefault="005966D4" w:rsidP="005966D4">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644D887" w14:textId="77777777" w:rsidR="005966D4" w:rsidRDefault="005966D4" w:rsidP="005966D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w:t>
      </w:r>
      <w:r w:rsidRPr="00662130">
        <w:rPr>
          <w:sz w:val="12"/>
        </w:rPr>
        <w:lastRenderedPageBreak/>
        <w:t xml:space="preserve">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lastRenderedPageBreak/>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A337D12" w14:textId="77777777" w:rsidR="005966D4" w:rsidRPr="00C435A1" w:rsidRDefault="005966D4" w:rsidP="005966D4">
      <w:pPr>
        <w:pStyle w:val="Heading4"/>
        <w:rPr>
          <w:rFonts w:cs="Arial"/>
        </w:rPr>
      </w:pPr>
      <w:r w:rsidRPr="00C435A1">
        <w:rPr>
          <w:rFonts w:cs="Arial"/>
        </w:rPr>
        <w:t>Resource scarcity coming now and causes extinction—asteroid mining is the only way to solve</w:t>
      </w:r>
    </w:p>
    <w:p w14:paraId="04520711" w14:textId="77777777" w:rsidR="005966D4" w:rsidRPr="00C435A1" w:rsidRDefault="005966D4" w:rsidP="005966D4">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59E5BD63" w14:textId="77777777" w:rsidR="005966D4" w:rsidRPr="00C435A1" w:rsidRDefault="005966D4" w:rsidP="005966D4">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w:t>
      </w:r>
      <w:r w:rsidRPr="00C435A1">
        <w:rPr>
          <w:sz w:val="14"/>
        </w:rPr>
        <w:lastRenderedPageBreak/>
        <w:t xml:space="preserve">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D9F713B" w14:textId="77777777" w:rsidR="005966D4" w:rsidRPr="00C435A1" w:rsidRDefault="005966D4" w:rsidP="005966D4">
      <w:pPr>
        <w:pStyle w:val="Heading4"/>
        <w:rPr>
          <w:rFonts w:cs="Arial"/>
        </w:rPr>
      </w:pPr>
      <w:r w:rsidRPr="00C435A1">
        <w:rPr>
          <w:rFonts w:cs="Arial"/>
        </w:rPr>
        <w:t>Resource Shortages Exacerbate Conflict</w:t>
      </w:r>
      <w:r>
        <w:rPr>
          <w:rFonts w:cs="Arial"/>
        </w:rPr>
        <w:t xml:space="preserve"> – we’ll concede they go nuclear</w:t>
      </w:r>
    </w:p>
    <w:p w14:paraId="48C7BE59" w14:textId="77777777" w:rsidR="005966D4" w:rsidRPr="00C435A1" w:rsidRDefault="005966D4" w:rsidP="005966D4">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31DE34F9" w14:textId="77777777" w:rsidR="005966D4" w:rsidRPr="00C435A1" w:rsidRDefault="005966D4" w:rsidP="005966D4">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lastRenderedPageBreak/>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34A309BA" w14:textId="77777777" w:rsidR="005966D4" w:rsidRDefault="005966D4" w:rsidP="005966D4">
      <w:pPr>
        <w:pStyle w:val="Heading4"/>
      </w:pPr>
      <w:r>
        <w:t>Mining solves Water Shortages</w:t>
      </w:r>
    </w:p>
    <w:p w14:paraId="6DB8F32B" w14:textId="77777777" w:rsidR="005966D4" w:rsidRPr="004F4117" w:rsidRDefault="005966D4" w:rsidP="005966D4">
      <w:r w:rsidRPr="00C962B6">
        <w:rPr>
          <w:rStyle w:val="Style13ptBold"/>
        </w:rPr>
        <w:t>Kean 15</w:t>
      </w:r>
      <w:r>
        <w:t xml:space="preserve"> </w:t>
      </w:r>
      <w:r w:rsidRPr="004F4117">
        <w:t>Sam Kean December 2015 "The End of Thirst"</w:t>
      </w:r>
      <w:r>
        <w:t xml:space="preserve"> </w:t>
      </w:r>
      <w:hyperlink r:id="rId10" w:history="1">
        <w:r w:rsidRPr="00FC542F">
          <w:rPr>
            <w:rStyle w:val="Hyperlink"/>
          </w:rPr>
          <w:t>https://www.theatlantic.com/magazine/archive/2015/12/the-end-of-thirst/413176/</w:t>
        </w:r>
      </w:hyperlink>
      <w:r>
        <w:t xml:space="preserve"> (writer based in Washington DC for the Atlantic)//Elmer </w:t>
      </w:r>
    </w:p>
    <w:p w14:paraId="6B55A737" w14:textId="77777777" w:rsidR="005966D4" w:rsidRPr="00F35472" w:rsidRDefault="005966D4" w:rsidP="005966D4">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t>
      </w:r>
      <w:r w:rsidRPr="00F35472">
        <w:rPr>
          <w:rStyle w:val="StyleUnderline"/>
        </w:rPr>
        <w:lastRenderedPageBreak/>
        <w:t xml:space="preserve">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lastRenderedPageBreak/>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w:t>
      </w:r>
      <w:r w:rsidRPr="008B0706">
        <w:rPr>
          <w:rStyle w:val="StyleUnderline"/>
          <w:highlight w:val="cyan"/>
        </w:rPr>
        <w:t>Though the idea sounds far-fetched, space-mining companies already exist, and one of them, Planetary Resources, expects to start harvesting resources from asteroids in about a decade</w:t>
      </w:r>
      <w:r w:rsidRPr="00F35472">
        <w:rPr>
          <w:rStyle w:val="StyleUnderline"/>
        </w:rPr>
        <w:t xml:space="preserv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4FFCC6B7" w14:textId="77777777" w:rsidR="005966D4" w:rsidRDefault="005966D4" w:rsidP="005966D4">
      <w:pPr>
        <w:pStyle w:val="Heading4"/>
      </w:pPr>
      <w:r>
        <w:t>Water Wars cause:</w:t>
      </w:r>
    </w:p>
    <w:p w14:paraId="2F603D50" w14:textId="77777777" w:rsidR="005966D4" w:rsidRPr="00C962B6" w:rsidRDefault="005966D4" w:rsidP="005966D4">
      <w:pPr>
        <w:pStyle w:val="Heading4"/>
      </w:pPr>
      <w:r>
        <w:t>a] Indo-Pak War – goes Nuclear</w:t>
      </w:r>
    </w:p>
    <w:p w14:paraId="1A1CEFF2" w14:textId="77777777" w:rsidR="005966D4" w:rsidRPr="003808B4" w:rsidRDefault="005966D4" w:rsidP="005966D4">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32DCE22" w14:textId="77777777" w:rsidR="005966D4" w:rsidRPr="003808B4" w:rsidRDefault="005966D4" w:rsidP="005966D4">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6F49E988" w14:textId="77777777" w:rsidR="005966D4" w:rsidRPr="003808B4" w:rsidRDefault="005966D4" w:rsidP="005966D4">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0190F7ED" w14:textId="77777777" w:rsidR="005966D4" w:rsidRPr="003808B4" w:rsidRDefault="005966D4" w:rsidP="005966D4">
      <w:pPr>
        <w:rPr>
          <w:sz w:val="16"/>
          <w:szCs w:val="16"/>
        </w:rPr>
      </w:pPr>
      <w:r w:rsidRPr="003808B4">
        <w:rPr>
          <w:sz w:val="16"/>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w:t>
      </w:r>
      <w:r w:rsidRPr="003808B4">
        <w:rPr>
          <w:sz w:val="16"/>
          <w:szCs w:val="16"/>
        </w:rPr>
        <w:lastRenderedPageBreak/>
        <w:t>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3183F9C5" w14:textId="77777777" w:rsidR="005966D4" w:rsidRPr="003808B4" w:rsidRDefault="005966D4" w:rsidP="005966D4">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2F11B6A9" w14:textId="77777777" w:rsidR="005966D4" w:rsidRPr="003808B4" w:rsidRDefault="005966D4" w:rsidP="005966D4">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55994A4C" w14:textId="77777777" w:rsidR="005966D4" w:rsidRPr="003808B4" w:rsidRDefault="005966D4" w:rsidP="005966D4">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sort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74C42015" w14:textId="77777777" w:rsidR="005966D4" w:rsidRPr="003808B4" w:rsidRDefault="005966D4" w:rsidP="005966D4">
      <w:pPr>
        <w:rPr>
          <w:sz w:val="16"/>
          <w:szCs w:val="16"/>
        </w:rPr>
      </w:pPr>
      <w:r w:rsidRPr="003808B4">
        <w:rPr>
          <w:sz w:val="16"/>
          <w:szCs w:val="16"/>
        </w:rPr>
        <w:t>Pakistan, the Indus, and U.S. Security</w:t>
      </w:r>
    </w:p>
    <w:p w14:paraId="230FBF51" w14:textId="77777777" w:rsidR="005966D4" w:rsidRPr="003808B4" w:rsidRDefault="005966D4" w:rsidP="005966D4">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2E2B394E" w14:textId="77777777" w:rsidR="005966D4" w:rsidRPr="003808B4" w:rsidRDefault="005966D4" w:rsidP="005966D4">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4B4225A0" w14:textId="77777777" w:rsidR="005966D4" w:rsidRPr="003808B4" w:rsidRDefault="005966D4" w:rsidP="005966D4">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w:t>
      </w:r>
      <w:r w:rsidRPr="003808B4">
        <w:rPr>
          <w:sz w:val="16"/>
          <w:szCs w:val="16"/>
        </w:rPr>
        <w:lastRenderedPageBreak/>
        <w:t>resources bound to increase and with Pakistan already divided along ethnic and religious lines, widespread civil strife will become ever more likely, possibly jeopardizing the survival of the state.</w:t>
      </w:r>
    </w:p>
    <w:p w14:paraId="43AA3F1F" w14:textId="77777777" w:rsidR="005966D4" w:rsidRPr="003808B4" w:rsidRDefault="005966D4" w:rsidP="005966D4">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7544537D" w14:textId="77777777" w:rsidR="005966D4" w:rsidRPr="003808B4" w:rsidRDefault="005966D4" w:rsidP="005966D4">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5943CA56" w14:textId="77777777" w:rsidR="005966D4" w:rsidRPr="00C962B6" w:rsidRDefault="005966D4" w:rsidP="005966D4">
      <w:pPr>
        <w:pStyle w:val="Heading4"/>
        <w:rPr>
          <w:lang w:val="es-ES"/>
        </w:rPr>
      </w:pPr>
      <w:r w:rsidRPr="00C962B6">
        <w:rPr>
          <w:lang w:val="es-ES"/>
        </w:rPr>
        <w:t xml:space="preserve">b] Sino-India Conflict </w:t>
      </w:r>
      <w:r>
        <w:rPr>
          <w:lang w:val="es-ES"/>
        </w:rPr>
        <w:t>–</w:t>
      </w:r>
      <w:r w:rsidRPr="00C962B6">
        <w:rPr>
          <w:lang w:val="es-ES"/>
        </w:rPr>
        <w:t xml:space="preserve"> g</w:t>
      </w:r>
      <w:r>
        <w:rPr>
          <w:lang w:val="es-ES"/>
        </w:rPr>
        <w:t>oes Nuclear</w:t>
      </w:r>
    </w:p>
    <w:p w14:paraId="18B61CB0" w14:textId="77777777" w:rsidR="005966D4" w:rsidRPr="003808B4" w:rsidRDefault="005966D4" w:rsidP="005966D4">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1D773E71" w14:textId="77777777" w:rsidR="005966D4" w:rsidRPr="003808B4" w:rsidRDefault="005966D4" w:rsidP="005966D4">
      <w:pPr>
        <w:rPr>
          <w:sz w:val="16"/>
          <w:szCs w:val="16"/>
        </w:rPr>
      </w:pPr>
      <w:r w:rsidRPr="003808B4">
        <w:rPr>
          <w:sz w:val="16"/>
          <w:szCs w:val="16"/>
        </w:rPr>
        <w:t>China, India, and the Brahmaputra River</w:t>
      </w:r>
    </w:p>
    <w:p w14:paraId="02A338DD" w14:textId="77777777" w:rsidR="005966D4" w:rsidRPr="003808B4" w:rsidRDefault="005966D4" w:rsidP="005966D4">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r w:rsidRPr="00F35472">
        <w:rPr>
          <w:rStyle w:val="StyleUnderline"/>
          <w:highlight w:val="green"/>
        </w:rPr>
        <w:t>arises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Yarlung Tsangpo)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Zangmu,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4AC93885" w14:textId="77777777" w:rsidR="005966D4" w:rsidRPr="003808B4" w:rsidRDefault="005966D4" w:rsidP="005966D4">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w:t>
      </w:r>
      <w:r w:rsidRPr="003808B4">
        <w:rPr>
          <w:sz w:val="16"/>
        </w:rPr>
        <w:lastRenderedPageBreak/>
        <w:t xml:space="preserve">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248A360A" w14:textId="77777777" w:rsidR="005966D4" w:rsidRPr="003808B4" w:rsidRDefault="005966D4" w:rsidP="005966D4">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6547E171" w14:textId="77777777" w:rsidR="005966D4" w:rsidRPr="003808B4" w:rsidRDefault="005966D4" w:rsidP="005966D4">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as a result of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11A094A7" w14:textId="77777777" w:rsidR="005966D4" w:rsidRPr="003808B4" w:rsidRDefault="005966D4" w:rsidP="005966D4">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58739406" w14:textId="77777777" w:rsidR="005966D4" w:rsidRPr="00D04D42" w:rsidRDefault="005966D4" w:rsidP="005966D4">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65027D59" w14:textId="77777777" w:rsidR="005966D4" w:rsidRDefault="005966D4" w:rsidP="005966D4">
      <w:pPr>
        <w:pStyle w:val="Heading4"/>
      </w:pPr>
      <w:r>
        <w:t xml:space="preserve">Nuke war causes extinction AND outweighs </w:t>
      </w:r>
      <w:r w:rsidRPr="00C339DB">
        <w:rPr>
          <w:u w:val="single"/>
        </w:rPr>
        <w:t>other</w:t>
      </w:r>
      <w:r>
        <w:t xml:space="preserve"> existential risks</w:t>
      </w:r>
    </w:p>
    <w:p w14:paraId="2B8FB100" w14:textId="77777777" w:rsidR="005966D4" w:rsidRPr="005E50AE" w:rsidRDefault="005966D4" w:rsidP="005966D4">
      <w:pPr>
        <w:pStyle w:val="ListParagraph"/>
        <w:numPr>
          <w:ilvl w:val="0"/>
          <w:numId w:val="13"/>
        </w:numPr>
      </w:pPr>
      <w:r>
        <w:t>Checked</w:t>
      </w:r>
    </w:p>
    <w:p w14:paraId="42861588" w14:textId="77777777" w:rsidR="005966D4" w:rsidRPr="00E530E8" w:rsidRDefault="005966D4" w:rsidP="005966D4">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w:t>
      </w:r>
      <w:r w:rsidRPr="00EE4443">
        <w:lastRenderedPageBreak/>
        <w:t xml:space="preserve">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2CF4D5A7" w14:textId="77777777" w:rsidR="005966D4" w:rsidRPr="00F35472" w:rsidRDefault="005966D4" w:rsidP="005966D4">
      <w:pPr>
        <w:rPr>
          <w:sz w:val="16"/>
        </w:rPr>
      </w:pPr>
      <w:r w:rsidRPr="00055D8B">
        <w:rPr>
          <w:sz w:val="16"/>
        </w:rPr>
        <w:t xml:space="preserve">Consequences human survival 12. </w:t>
      </w:r>
      <w:r w:rsidRPr="00F35472">
        <w:rPr>
          <w:rStyle w:val="StyleUnderline"/>
          <w:sz w:val="24"/>
          <w:highlight w:val="green"/>
        </w:rPr>
        <w:t>Even if the 'other'</w:t>
      </w:r>
      <w:r w:rsidRPr="00055D8B">
        <w:rPr>
          <w:rStyle w:val="StyleUnderline"/>
          <w:sz w:val="24"/>
        </w:rPr>
        <w:t xml:space="preserve"> side </w:t>
      </w:r>
      <w:r w:rsidRPr="00F3547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47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472">
        <w:rPr>
          <w:rStyle w:val="StyleUnderline"/>
          <w:sz w:val="24"/>
          <w:highlight w:val="green"/>
        </w:rPr>
        <w:t>the world</w:t>
      </w:r>
      <w:r w:rsidRPr="00391E10">
        <w:rPr>
          <w:sz w:val="16"/>
        </w:rPr>
        <w:t xml:space="preserve">) </w:t>
      </w:r>
      <w:r w:rsidRPr="00F35472">
        <w:rPr>
          <w:rStyle w:val="Emphasis"/>
          <w:sz w:val="24"/>
          <w:highlight w:val="green"/>
        </w:rPr>
        <w:t>uninhabitable</w:t>
      </w:r>
      <w:r w:rsidRPr="00391E10">
        <w:rPr>
          <w:sz w:val="16"/>
        </w:rPr>
        <w:t xml:space="preserve">, potentially </w:t>
      </w:r>
      <w:r w:rsidRPr="00F35472">
        <w:rPr>
          <w:rStyle w:val="StyleUnderline"/>
          <w:sz w:val="24"/>
          <w:highlight w:val="green"/>
        </w:rPr>
        <w:t>inducing global famine lasting</w:t>
      </w:r>
      <w:r w:rsidRPr="00391E10">
        <w:rPr>
          <w:sz w:val="16"/>
        </w:rPr>
        <w:t xml:space="preserve"> up to </w:t>
      </w:r>
      <w:r w:rsidRPr="00F3547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F35472">
        <w:rPr>
          <w:highlight w:val="green"/>
          <w:u w:val="single"/>
        </w:rPr>
        <w:t xml:space="preserve">A nuclear war </w:t>
      </w:r>
      <w:r w:rsidRPr="00391E10">
        <w:rPr>
          <w:u w:val="single"/>
        </w:rPr>
        <w:t xml:space="preserve">between Russia and the United States, even after the arsenal reductions planned under New START, </w:t>
      </w:r>
      <w:r w:rsidRPr="00F35472">
        <w:rPr>
          <w:highlight w:val="green"/>
          <w:u w:val="single"/>
        </w:rPr>
        <w:t>could produce a nuclear winter</w:t>
      </w:r>
      <w:r w:rsidRPr="00391E10">
        <w:rPr>
          <w:sz w:val="16"/>
        </w:rPr>
        <w:t xml:space="preserve">. Hence, an attack by either side could be suicidal, </w:t>
      </w:r>
      <w:r w:rsidRPr="00F35472">
        <w:rPr>
          <w:rStyle w:val="StyleUnderline"/>
          <w:sz w:val="24"/>
          <w:highlight w:val="green"/>
        </w:rPr>
        <w:t xml:space="preserve">resulting in </w:t>
      </w:r>
      <w:r w:rsidRPr="00F35472">
        <w:rPr>
          <w:rStyle w:val="Emphasis"/>
          <w:sz w:val="24"/>
          <w:highlight w:val="green"/>
        </w:rPr>
        <w:t>self assured destruction</w:t>
      </w:r>
      <w:r w:rsidRPr="00F35472">
        <w:rPr>
          <w:rStyle w:val="StyleUnderline"/>
          <w:sz w:val="24"/>
          <w:highlight w:val="green"/>
        </w:rPr>
        <w:t xml:space="preserve">. </w:t>
      </w:r>
      <w:r w:rsidRPr="00391E10">
        <w:rPr>
          <w:rStyle w:val="StyleUnderline"/>
          <w:sz w:val="24"/>
        </w:rPr>
        <w:t xml:space="preserve">Even </w:t>
      </w:r>
      <w:r w:rsidRPr="00F3547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F35472">
        <w:rPr>
          <w:rStyle w:val="StyleUnderline"/>
          <w:sz w:val="24"/>
          <w:highlight w:val="green"/>
        </w:rPr>
        <w:t>produce</w:t>
      </w:r>
      <w:r w:rsidRPr="00391E10">
        <w:rPr>
          <w:rStyle w:val="StyleUnderline"/>
          <w:sz w:val="24"/>
        </w:rPr>
        <w:t xml:space="preserve"> so much </w:t>
      </w:r>
      <w:r w:rsidRPr="00F35472">
        <w:rPr>
          <w:rStyle w:val="StyleUnderline"/>
          <w:sz w:val="24"/>
          <w:highlight w:val="green"/>
        </w:rPr>
        <w:t>smoke</w:t>
      </w:r>
      <w:r w:rsidRPr="00391E10">
        <w:rPr>
          <w:rStyle w:val="StyleUnderline"/>
          <w:sz w:val="24"/>
        </w:rPr>
        <w:t xml:space="preserve"> that temperatures would fall below those </w:t>
      </w:r>
      <w:r w:rsidRPr="00F35472">
        <w:rPr>
          <w:rStyle w:val="StyleUnderline"/>
          <w:sz w:val="24"/>
          <w:highlight w:val="green"/>
        </w:rPr>
        <w:t xml:space="preserve">of the </w:t>
      </w:r>
      <w:r w:rsidRPr="00391E10">
        <w:rPr>
          <w:rStyle w:val="StyleUnderline"/>
          <w:sz w:val="24"/>
        </w:rPr>
        <w:t xml:space="preserve">Little </w:t>
      </w:r>
      <w:r w:rsidRPr="00F3547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472">
        <w:rPr>
          <w:rStyle w:val="StyleUnderline"/>
          <w:sz w:val="24"/>
          <w:highlight w:val="green"/>
        </w:rPr>
        <w:t xml:space="preserve">allowing </w:t>
      </w:r>
      <w:r w:rsidRPr="00391E10">
        <w:rPr>
          <w:rStyle w:val="StyleUnderline"/>
          <w:sz w:val="24"/>
        </w:rPr>
        <w:t xml:space="preserve">more </w:t>
      </w:r>
      <w:r w:rsidRPr="00F35472">
        <w:rPr>
          <w:rStyle w:val="Emphasis"/>
          <w:sz w:val="24"/>
          <w:highlight w:val="green"/>
        </w:rPr>
        <w:t>ultraviolet</w:t>
      </w:r>
      <w:r w:rsidRPr="00391E10">
        <w:rPr>
          <w:rStyle w:val="StyleUnderline"/>
          <w:sz w:val="24"/>
        </w:rPr>
        <w:t xml:space="preserve"> </w:t>
      </w:r>
      <w:r w:rsidRPr="00F3547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472">
        <w:rPr>
          <w:rStyle w:val="Emphasis"/>
          <w:sz w:val="24"/>
          <w:highlight w:val="green"/>
        </w:rPr>
        <w:t>studies</w:t>
      </w:r>
      <w:r w:rsidRPr="00F35472">
        <w:rPr>
          <w:rStyle w:val="StyleUnderline"/>
          <w:sz w:val="24"/>
          <w:highlight w:val="green"/>
        </w:rPr>
        <w:t xml:space="preserve"> predict </w:t>
      </w:r>
      <w:r w:rsidRPr="00391E10">
        <w:rPr>
          <w:rStyle w:val="StyleUnderline"/>
          <w:sz w:val="24"/>
        </w:rPr>
        <w:t xml:space="preserve">that </w:t>
      </w:r>
      <w:r w:rsidRPr="00F3547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472">
        <w:rPr>
          <w:rStyle w:val="StyleUnderline"/>
          <w:sz w:val="24"/>
          <w:highlight w:val="green"/>
        </w:rPr>
        <w:t>would decline</w:t>
      </w:r>
      <w:r w:rsidRPr="00391E10">
        <w:rPr>
          <w:u w:val="single"/>
        </w:rPr>
        <w:t xml:space="preserve"> </w:t>
      </w:r>
      <w:r w:rsidRPr="00F35472">
        <w:rPr>
          <w:highlight w:val="green"/>
          <w:u w:val="single"/>
        </w:rPr>
        <w:t xml:space="preserve">by </w:t>
      </w:r>
      <w:r w:rsidRPr="00391E10">
        <w:rPr>
          <w:u w:val="single"/>
        </w:rPr>
        <w:t xml:space="preserve">about </w:t>
      </w:r>
      <w:r w:rsidRPr="00F3547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472">
        <w:rPr>
          <w:rStyle w:val="StyleUnderline"/>
          <w:sz w:val="24"/>
          <w:highlight w:val="green"/>
        </w:rPr>
        <w:t>cause the deaths of</w:t>
      </w:r>
      <w:r w:rsidRPr="00391E10">
        <w:rPr>
          <w:rStyle w:val="StyleUnderline"/>
          <w:sz w:val="24"/>
        </w:rPr>
        <w:t xml:space="preserve"> most/nearly all/</w:t>
      </w:r>
      <w:r w:rsidRPr="00F35472">
        <w:rPr>
          <w:rStyle w:val="Emphasis"/>
          <w:sz w:val="24"/>
          <w:highlight w:val="green"/>
        </w:rPr>
        <w:t>all humans</w:t>
      </w:r>
      <w:r w:rsidRPr="00391E10">
        <w:rPr>
          <w:rStyle w:val="StyleUnderline"/>
          <w:sz w:val="24"/>
        </w:rPr>
        <w:t xml:space="preserve"> (</w:t>
      </w:r>
      <w:r w:rsidRPr="00F35472">
        <w:rPr>
          <w:rStyle w:val="StyleUnderline"/>
          <w:sz w:val="24"/>
          <w:highlight w:val="green"/>
        </w:rPr>
        <w:t>and</w:t>
      </w:r>
      <w:r w:rsidRPr="00391E10">
        <w:rPr>
          <w:rStyle w:val="StyleUnderline"/>
          <w:sz w:val="24"/>
        </w:rPr>
        <w:t xml:space="preserve"> severely impact/extinguish </w:t>
      </w:r>
      <w:r w:rsidRPr="00F3547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47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47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7B539F0" w14:textId="77777777" w:rsidR="005966D4" w:rsidRDefault="005966D4" w:rsidP="005966D4">
      <w:pPr>
        <w:pStyle w:val="Heading4"/>
      </w:pPr>
      <w:r>
        <w:t>Asteroid Mining solves Warming – a] Key to REM’s that spur Renewables and b] Reduces Terrestrial Mining that wrecks the environment.</w:t>
      </w:r>
    </w:p>
    <w:p w14:paraId="0E7C96F7" w14:textId="77777777" w:rsidR="005966D4" w:rsidRPr="009F622F" w:rsidRDefault="005966D4" w:rsidP="005966D4">
      <w:r w:rsidRPr="009F622F">
        <w:rPr>
          <w:rStyle w:val="Style13ptBold"/>
        </w:rPr>
        <w:t>MacWhorter 15</w:t>
      </w:r>
      <w:r w:rsidRPr="009F622F">
        <w:t>, Kevin. "Sustainable mining: Incentivizing asteroid mining in the name of environmentalism." Wm. &amp; Mary Envtl. L. &amp; Pol'y Rev. 40 (2015): 645.</w:t>
      </w:r>
      <w:r>
        <w:t xml:space="preserve"> (</w:t>
      </w:r>
      <w:r w:rsidRPr="00C37EF9">
        <w:t>J.D. Candidate, William &amp; Mary Law School</w:t>
      </w:r>
      <w:r>
        <w:t xml:space="preserve">)//Elmer </w:t>
      </w:r>
    </w:p>
    <w:p w14:paraId="5CB82EFC" w14:textId="77777777" w:rsidR="005966D4" w:rsidRPr="00D04D42" w:rsidRDefault="005966D4" w:rsidP="005966D4">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xml:space="preserve">, unlike chemical elements such as oil or </w:t>
      </w:r>
      <w:r w:rsidRPr="00D04D42">
        <w:rPr>
          <w:sz w:val="14"/>
        </w:rPr>
        <w:lastRenderedPageBreak/>
        <w:t>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Cs/>
        </w:rPr>
        <w:t xml:space="preserve"> group metals are </w:t>
      </w:r>
      <w:r w:rsidRPr="00D04D42">
        <w:rPr>
          <w:rStyle w:val="Emphasis"/>
          <w:highlight w:val="green"/>
        </w:rPr>
        <w:t>so useful</w:t>
      </w:r>
      <w:r w:rsidRPr="00D04D42">
        <w:rPr>
          <w:rStyle w:val="StyleUnderline"/>
          <w:bCs/>
        </w:rPr>
        <w:t xml:space="preserve"> that </w:t>
      </w:r>
      <w:r w:rsidRPr="00D04D42">
        <w:rPr>
          <w:rStyle w:val="Emphasis"/>
          <w:highlight w:val="green"/>
        </w:rPr>
        <w:t>[one] of [four]</w:t>
      </w:r>
      <w:r w:rsidRPr="00D04D42">
        <w:rPr>
          <w:rStyle w:val="StyleUnderline"/>
        </w:rPr>
        <w:t xml:space="preserve"> </w:t>
      </w:r>
      <w:r w:rsidRPr="00D04D42">
        <w:rPr>
          <w:rStyle w:val="StyleUnderline"/>
          <w:bCs/>
        </w:rPr>
        <w:t xml:space="preserve">industrial </w:t>
      </w:r>
      <w:r w:rsidRPr="00D04D42">
        <w:rPr>
          <w:rStyle w:val="Emphasis"/>
          <w:highlight w:val="green"/>
        </w:rPr>
        <w:t>goods</w:t>
      </w:r>
      <w:r w:rsidRPr="00D04D42">
        <w:rPr>
          <w:rStyle w:val="StyleUnderline"/>
          <w:bCs/>
        </w:rPr>
        <w:t xml:space="preserve"> on Earth </w:t>
      </w:r>
      <w:r w:rsidRPr="00D04D42">
        <w:rPr>
          <w:rStyle w:val="Emphasis"/>
          <w:highlight w:val="gree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20EF6EA9" w14:textId="77777777" w:rsidR="005966D4" w:rsidRDefault="005966D4" w:rsidP="005966D4">
      <w:pPr>
        <w:pStyle w:val="Heading4"/>
      </w:pPr>
      <w:r>
        <w:t xml:space="preserve">Shortage of REM’s now endangers </w:t>
      </w:r>
      <w:r>
        <w:rPr>
          <w:u w:val="single"/>
        </w:rPr>
        <w:t>renewable</w:t>
      </w:r>
      <w:r>
        <w:t xml:space="preserve"> transition.</w:t>
      </w:r>
    </w:p>
    <w:p w14:paraId="1C751F91" w14:textId="77777777" w:rsidR="005966D4" w:rsidRPr="00D11668" w:rsidRDefault="005966D4" w:rsidP="005966D4">
      <w:r w:rsidRPr="00D11668">
        <w:rPr>
          <w:rStyle w:val="Style13ptBold"/>
        </w:rPr>
        <w:t>Opray 18</w:t>
      </w:r>
      <w:r>
        <w:t xml:space="preserve"> </w:t>
      </w:r>
      <w:r w:rsidRPr="00D11668">
        <w:t>Max Opray 9-28-2018 "Could a rare metals shortage disrupt the global renewable energy transition?"</w:t>
      </w:r>
      <w:r>
        <w:t xml:space="preserve"> </w:t>
      </w:r>
      <w:hyperlink r:id="rId12" w:history="1">
        <w:r w:rsidRPr="00FC542F">
          <w:rPr>
            <w:rStyle w:val="Hyperlink"/>
          </w:rPr>
          <w:t>https://www.metabolic.nl/news/could-a-rare-metals-shortage-disrupt-the-global-renewable-energy-transition/</w:t>
        </w:r>
      </w:hyperlink>
      <w:r>
        <w:t xml:space="preserve"> </w:t>
      </w:r>
      <w:r w:rsidRPr="00D11668">
        <w:t>(content specialist with sustainability consultants at Metabolic.</w:t>
      </w:r>
      <w:r>
        <w:t xml:space="preserve">)//Elmer </w:t>
      </w:r>
    </w:p>
    <w:p w14:paraId="5448ACCE" w14:textId="77777777" w:rsidR="005966D4" w:rsidRPr="003753B5" w:rsidRDefault="005966D4" w:rsidP="005966D4">
      <w:pPr>
        <w:rPr>
          <w:sz w:val="14"/>
        </w:rPr>
      </w:pPr>
      <w:r w:rsidRPr="003753B5">
        <w:rPr>
          <w:rStyle w:val="Emphasis"/>
          <w:highlight w:val="green"/>
        </w:rPr>
        <w:lastRenderedPageBreak/>
        <w:t>The world urgently needs to safeguard supply of</w:t>
      </w:r>
      <w:r w:rsidRPr="00D04D42">
        <w:rPr>
          <w:rStyle w:val="StyleUnderline"/>
        </w:rPr>
        <w:t xml:space="preserve"> the </w:t>
      </w:r>
      <w:r w:rsidRPr="003753B5">
        <w:rPr>
          <w:rStyle w:val="Emphasis"/>
          <w:highlight w:val="green"/>
        </w:rPr>
        <w:t>rare metals</w:t>
      </w:r>
      <w:r w:rsidRPr="00D04D42">
        <w:rPr>
          <w:rStyle w:val="StyleUnderline"/>
        </w:rPr>
        <w:t xml:space="preserve"> </w:t>
      </w:r>
      <w:r w:rsidRPr="003753B5">
        <w:rPr>
          <w:rStyle w:val="Emphasis"/>
          <w:highlight w:val="green"/>
        </w:rPr>
        <w:t>needed to build</w:t>
      </w:r>
      <w:r w:rsidRPr="00D04D42">
        <w:rPr>
          <w:rStyle w:val="StyleUnderline"/>
        </w:rPr>
        <w:t xml:space="preserve"> </w:t>
      </w:r>
      <w:r w:rsidRPr="003753B5">
        <w:rPr>
          <w:rStyle w:val="Emphasis"/>
          <w:highlight w:val="green"/>
        </w:rPr>
        <w:t>enough wind turbines and solar panels to meet</w:t>
      </w:r>
      <w:r w:rsidRPr="00D04D42">
        <w:rPr>
          <w:rStyle w:val="StyleUnderline"/>
        </w:rPr>
        <w:t xml:space="preserve"> </w:t>
      </w:r>
      <w:r w:rsidRPr="003753B5">
        <w:rPr>
          <w:rStyle w:val="Emphasis"/>
          <w:highlight w:val="green"/>
          <w:bdr w:val="single" w:sz="18" w:space="0" w:color="auto"/>
        </w:rPr>
        <w:t>Paris climate agreement targets</w:t>
      </w:r>
      <w:r w:rsidRPr="00D04D42">
        <w:rPr>
          <w:rStyle w:val="StyleUnderline"/>
        </w:rPr>
        <w:t>, according to Metabolic’s latest analysis</w:t>
      </w:r>
      <w:r w:rsidRPr="003753B5">
        <w:rPr>
          <w:sz w:val="14"/>
        </w:rPr>
        <w:t xml:space="preserve">. Produced with partners Copper8, our white paper Metal Demands of the Dutch Energy Transition </w:t>
      </w:r>
      <w:r w:rsidRPr="003753B5">
        <w:rPr>
          <w:rStyle w:val="StyleUnderline"/>
        </w:rPr>
        <w:t xml:space="preserve">uses the Netherlands as a case study for examining what materials are needed to build the country’s planned renewable energy infrastructure. The study found that </w:t>
      </w:r>
      <w:r w:rsidRPr="003753B5">
        <w:rPr>
          <w:rStyle w:val="Emphasis"/>
          <w:highlight w:val="green"/>
        </w:rPr>
        <w:t>between 3.2 and 4.5</w:t>
      </w:r>
      <w:r w:rsidRPr="003753B5">
        <w:rPr>
          <w:rStyle w:val="StyleUnderline"/>
        </w:rPr>
        <w:t xml:space="preserve"> </w:t>
      </w:r>
      <w:r w:rsidRPr="003753B5">
        <w:rPr>
          <w:rStyle w:val="Emphasis"/>
          <w:highlight w:val="green"/>
        </w:rPr>
        <w:t>million</w:t>
      </w:r>
      <w:r w:rsidRPr="003753B5">
        <w:rPr>
          <w:rStyle w:val="StyleUnderline"/>
        </w:rPr>
        <w:t xml:space="preserve"> </w:t>
      </w:r>
      <w:r w:rsidRPr="003753B5">
        <w:rPr>
          <w:rStyle w:val="Emphasis"/>
          <w:highlight w:val="green"/>
        </w:rPr>
        <w:t>tons</w:t>
      </w:r>
      <w:r w:rsidRPr="003753B5">
        <w:rPr>
          <w:rStyle w:val="StyleUnderline"/>
        </w:rPr>
        <w:t xml:space="preserve"> </w:t>
      </w:r>
      <w:r w:rsidRPr="003753B5">
        <w:rPr>
          <w:rStyle w:val="Emphasis"/>
          <w:highlight w:val="green"/>
        </w:rPr>
        <w:t>of metals</w:t>
      </w:r>
      <w:r w:rsidRPr="003753B5">
        <w:rPr>
          <w:rStyle w:val="StyleUnderline"/>
        </w:rPr>
        <w:t xml:space="preserve"> are </w:t>
      </w:r>
      <w:r w:rsidRPr="003753B5">
        <w:rPr>
          <w:rStyle w:val="Emphasis"/>
          <w:highlight w:val="green"/>
        </w:rPr>
        <w:t>required by 2030</w:t>
      </w:r>
      <w:r w:rsidRPr="003753B5">
        <w:rPr>
          <w:rStyle w:val="StyleUnderline"/>
        </w:rPr>
        <w:t xml:space="preserve"> to achieve the Dutch renewable energy targets – rising to between 11.8 and 16.4 million tons by 2050.Roughly 87% of of these metals are common materials such as steel and iron for the foundation, shaft and blades of wind turbines.</w:t>
      </w:r>
      <w:r w:rsidRPr="003753B5">
        <w:rPr>
          <w:sz w:val="14"/>
        </w:rPr>
        <w:t xml:space="preserve"> </w:t>
      </w:r>
      <w:r w:rsidRPr="003753B5">
        <w:rPr>
          <w:rStyle w:val="StyleUnderline"/>
        </w:rPr>
        <w:t xml:space="preserve">However, </w:t>
      </w:r>
      <w:r w:rsidRPr="003753B5">
        <w:rPr>
          <w:rStyle w:val="Emphasis"/>
          <w:highlight w:val="green"/>
        </w:rPr>
        <w:t>global production of six rare metals</w:t>
      </w:r>
      <w:r w:rsidRPr="003753B5">
        <w:rPr>
          <w:rStyle w:val="StyleUnderline"/>
        </w:rPr>
        <w:t xml:space="preserve"> </w:t>
      </w:r>
      <w:r w:rsidRPr="003753B5">
        <w:rPr>
          <w:rStyle w:val="Emphasis"/>
          <w:highlight w:val="green"/>
        </w:rPr>
        <w:t>used</w:t>
      </w:r>
      <w:r w:rsidRPr="003753B5">
        <w:rPr>
          <w:rStyle w:val="StyleUnderline"/>
        </w:rPr>
        <w:t xml:space="preserve"> in solar panels and wind turbines </w:t>
      </w:r>
      <w:r w:rsidRPr="003753B5">
        <w:rPr>
          <w:rStyle w:val="Emphasis"/>
          <w:highlight w:val="green"/>
        </w:rPr>
        <w:t>is low enough</w:t>
      </w:r>
      <w:r w:rsidRPr="003753B5">
        <w:rPr>
          <w:rStyle w:val="StyleUnderline"/>
        </w:rPr>
        <w:t xml:space="preserve"> </w:t>
      </w:r>
      <w:r w:rsidRPr="003753B5">
        <w:rPr>
          <w:rStyle w:val="Emphasis"/>
          <w:highlight w:val="green"/>
        </w:rPr>
        <w:t>that if the rest of the world matched Dutch targets</w:t>
      </w:r>
      <w:r w:rsidRPr="003753B5">
        <w:rPr>
          <w:rStyle w:val="StyleUnderline"/>
        </w:rPr>
        <w:t xml:space="preserve">, </w:t>
      </w:r>
      <w:r w:rsidRPr="003753B5">
        <w:rPr>
          <w:rStyle w:val="Emphasis"/>
          <w:highlight w:val="green"/>
        </w:rPr>
        <w:t xml:space="preserve">there would not be enough of these materials to </w:t>
      </w:r>
      <w:r w:rsidRPr="003753B5">
        <w:rPr>
          <w:rStyle w:val="Emphasis"/>
          <w:highlight w:val="green"/>
          <w:bdr w:val="single" w:sz="18" w:space="0" w:color="auto"/>
        </w:rPr>
        <w:t>enable the shift to renewable energy needed to avert catastrophic climate change</w:t>
      </w:r>
      <w:r w:rsidRPr="003753B5">
        <w:rPr>
          <w:rStyle w:val="StyleUnderline"/>
        </w:rPr>
        <w:t>.</w:t>
      </w:r>
      <w:r w:rsidRPr="003753B5">
        <w:rPr>
          <w:sz w:val="14"/>
        </w:rPr>
        <w:t xml:space="preserve"> The situation also has significant geopolitical consequences as China has established near complete market dominance in rare metal extraction and processing. </w:t>
      </w:r>
      <w:r w:rsidRPr="003753B5">
        <w:rPr>
          <w:rStyle w:val="StyleUnderline"/>
          <w:bCs/>
        </w:rPr>
        <w:t>One of the most in-demand metals is neodymium, an important ingredient in wind turbine magnets, of which the report estimates the Netherlands should only consume 0.6% to 1% of global production, but is instead on track to consume up to 3%. The other metals in critical short supply are tellurium, terbium, indium, dysprosium and praseodymium</w:t>
      </w:r>
      <w:r w:rsidRPr="003753B5">
        <w:rPr>
          <w:rStyle w:val="StyleUnderline"/>
        </w:rPr>
        <w:t>.</w:t>
      </w:r>
    </w:p>
    <w:p w14:paraId="031A3E58" w14:textId="77777777" w:rsidR="005966D4" w:rsidRDefault="005966D4" w:rsidP="005966D4">
      <w:pPr>
        <w:pStyle w:val="Heading4"/>
      </w:pPr>
      <w:r w:rsidRPr="00C37EF9">
        <w:t>Earth mining kills the environment</w:t>
      </w:r>
      <w:r>
        <w:t>.</w:t>
      </w:r>
    </w:p>
    <w:p w14:paraId="20D671D7" w14:textId="77777777" w:rsidR="005966D4" w:rsidRDefault="005966D4" w:rsidP="005966D4">
      <w:r w:rsidRPr="003753B5">
        <w:rPr>
          <w:rStyle w:val="Style13ptBold"/>
        </w:rPr>
        <w:t>Williams 19</w:t>
      </w:r>
      <w:r>
        <w:t xml:space="preserve"> Matthew S Williams 8-1-2019 “</w:t>
      </w:r>
      <w:r w:rsidRPr="00C37EF9">
        <w:t>Asteroid Mining: What Will It Involve and Is This the Future of Wealth?</w:t>
      </w:r>
      <w:r>
        <w:t xml:space="preserve">” </w:t>
      </w:r>
      <w:hyperlink r:id="rId13"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5DD9FD9A" w14:textId="77777777" w:rsidR="005966D4" w:rsidRPr="00960344" w:rsidRDefault="005966D4" w:rsidP="005966D4">
      <w:pPr>
        <w:rPr>
          <w:rStyle w:val="Emphasis"/>
          <w:b w:val="0"/>
          <w:iCs w:val="0"/>
        </w:rPr>
      </w:pPr>
      <w:r w:rsidRPr="00960344">
        <w:rPr>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r w:rsidRPr="00C37EF9">
        <w:rPr>
          <w:rStyle w:val="StyleUnderline"/>
        </w:rPr>
        <w:t>is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0EE2EC24" w14:textId="77777777" w:rsidR="005966D4" w:rsidRPr="00C37EF9" w:rsidRDefault="005966D4" w:rsidP="005966D4">
      <w:pPr>
        <w:pStyle w:val="Heading4"/>
      </w:pPr>
      <w:r w:rsidRPr="00C37EF9">
        <w:t xml:space="preserve">Bio-D loss causes human extinction </w:t>
      </w:r>
    </w:p>
    <w:p w14:paraId="3289E9D6" w14:textId="77777777" w:rsidR="005966D4" w:rsidRPr="00C37EF9" w:rsidRDefault="005966D4" w:rsidP="005966D4">
      <w:r w:rsidRPr="00C37EF9">
        <w:t xml:space="preserve">Joe </w:t>
      </w:r>
      <w:r w:rsidRPr="00C37EF9">
        <w:rPr>
          <w:rStyle w:val="Style13ptBold"/>
        </w:rPr>
        <w:t>McCarthy 18</w:t>
      </w:r>
      <w:r w:rsidRPr="00C37EF9">
        <w:t xml:space="preserve">, a Staff Writer at Global Citizen, Nov 8 2018, "Humans Could Face Extinction if We Don't Protect Biodiversity: UN", Global Citizen, </w:t>
      </w:r>
      <w:hyperlink r:id="rId14" w:history="1">
        <w:r w:rsidRPr="00C37EF9">
          <w:rPr>
            <w:rStyle w:val="Hyperlink"/>
          </w:rPr>
          <w:t>https://www.globalcitizen.org/en/content/biodiversity-loss-human-extinction/</w:t>
        </w:r>
      </w:hyperlink>
    </w:p>
    <w:p w14:paraId="6FDC7887" w14:textId="77777777" w:rsidR="005966D4" w:rsidRPr="00C016F8" w:rsidRDefault="005966D4" w:rsidP="005966D4">
      <w:pPr>
        <w:rPr>
          <w:rStyle w:val="Emphasis"/>
          <w:b w:val="0"/>
          <w:iCs w:val="0"/>
          <w:sz w:val="16"/>
        </w:rPr>
      </w:pPr>
      <w:r w:rsidRPr="00960344">
        <w:rPr>
          <w:rStyle w:val="Emphasis"/>
          <w:highlight w:val="green"/>
        </w:rPr>
        <w:lastRenderedPageBreak/>
        <w:t>As the sixth mass extinction event accelerates</w:t>
      </w:r>
      <w:r w:rsidRPr="00C37EF9">
        <w:rPr>
          <w:rStyle w:val="StyleUnderline"/>
        </w:rPr>
        <w:t xml:space="preserve"> around the world, </w:t>
      </w:r>
      <w:r w:rsidRPr="00960344">
        <w:rPr>
          <w:rStyle w:val="Emphasis"/>
          <w:highlight w:val="green"/>
        </w:rPr>
        <w:t>engulfing</w:t>
      </w:r>
      <w:r w:rsidRPr="00C37EF9">
        <w:rPr>
          <w:rStyle w:val="StyleUnderline"/>
        </w:rPr>
        <w:t xml:space="preserve"> </w:t>
      </w:r>
      <w:r w:rsidRPr="00960344">
        <w:rPr>
          <w:rStyle w:val="Emphasis"/>
          <w:highlight w:val="green"/>
        </w:rPr>
        <w:t>thousands of animal and plant species</w:t>
      </w:r>
      <w:r w:rsidRPr="00C37EF9">
        <w:rPr>
          <w:rStyle w:val="StyleUnderline"/>
        </w:rPr>
        <w:t xml:space="preserve">, </w:t>
      </w:r>
      <w:r w:rsidRPr="00960344">
        <w:rPr>
          <w:rStyle w:val="Emphasis"/>
          <w:highlight w:val="green"/>
          <w:bdr w:val="single" w:sz="18" w:space="0" w:color="auto"/>
        </w:rPr>
        <w:t>humans risk facing a similar fate</w:t>
      </w:r>
      <w:r w:rsidRPr="00C37EF9">
        <w:rPr>
          <w:rStyle w:val="StyleUnderline"/>
        </w:rPr>
        <w:t xml:space="preserve"> unless drastic interventions are made</w:t>
      </w:r>
      <w:r w:rsidRPr="00C37EF9">
        <w:rPr>
          <w:sz w:val="16"/>
        </w:rPr>
        <w:t>, according to Cristiana Pașca Palmer, the United Nations biodiversity chief, who recently spoke with the Guardian.</w:t>
      </w:r>
      <w:r>
        <w:rPr>
          <w:sz w:val="16"/>
        </w:rPr>
        <w:t xml:space="preserve"> </w:t>
      </w:r>
      <w:r w:rsidRPr="00C37EF9">
        <w:rPr>
          <w:sz w:val="16"/>
        </w:rPr>
        <w:t xml:space="preserve">Palmer said that within the next two years, countries have to develop an ambitious plan to conserve land, protect animals, and stop practices that are harming wildlife. </w:t>
      </w:r>
      <w:r w:rsidRPr="00C37EF9">
        <w:rPr>
          <w:rStyle w:val="StyleUnderline"/>
        </w:rPr>
        <w:t>This</w:t>
      </w:r>
      <w:r w:rsidRPr="00C37EF9">
        <w:rPr>
          <w:sz w:val="16"/>
        </w:rPr>
        <w:t xml:space="preserve"> effort </w:t>
      </w:r>
      <w:r w:rsidRPr="00C37EF9">
        <w:rPr>
          <w:rStyle w:val="StyleUnderline"/>
        </w:rPr>
        <w:t>is equally as urgent as</w:t>
      </w:r>
      <w:r w:rsidRPr="00C37EF9">
        <w:rPr>
          <w:sz w:val="16"/>
        </w:rPr>
        <w:t xml:space="preserve"> the Paris climate agreement’s goal of </w:t>
      </w:r>
      <w:r w:rsidRPr="00C37EF9">
        <w:rPr>
          <w:rStyle w:val="StyleUnderline"/>
        </w:rPr>
        <w:t>mitigating climate change</w:t>
      </w:r>
      <w:r w:rsidRPr="00C37EF9">
        <w:rPr>
          <w:sz w:val="16"/>
        </w:rPr>
        <w:t>, she said.</w:t>
      </w:r>
      <w:r>
        <w:rPr>
          <w:sz w:val="16"/>
        </w:rPr>
        <w:t xml:space="preserve"> </w:t>
      </w:r>
      <w:r w:rsidRPr="00C37EF9">
        <w:rPr>
          <w:rStyle w:val="StyleUnderline"/>
        </w:rPr>
        <w:t>“</w:t>
      </w:r>
      <w:r w:rsidRPr="00960344">
        <w:rPr>
          <w:rStyle w:val="Emphasis"/>
          <w:highlight w:val="green"/>
        </w:rPr>
        <w:t>The loss of biodiversity is a silent killer</w:t>
      </w:r>
      <w:r w:rsidRPr="00C37EF9">
        <w:rPr>
          <w:rStyle w:val="StyleUnderline"/>
        </w:rPr>
        <w:t>,”</w:t>
      </w:r>
      <w:r w:rsidRPr="00C37EF9">
        <w:rPr>
          <w:sz w:val="16"/>
        </w:rPr>
        <w:t xml:space="preserve"> she told the Guardian. </w:t>
      </w:r>
      <w:r w:rsidRPr="00C37EF9">
        <w:rPr>
          <w:rStyle w:val="StyleUnderline"/>
        </w:rPr>
        <w:t xml:space="preserve">“It’s different from climate change, where people feel the impact in everyday life. With biodiversity, </w:t>
      </w:r>
      <w:r w:rsidRPr="00960344">
        <w:rPr>
          <w:rStyle w:val="Emphasis"/>
          <w:highlight w:val="green"/>
        </w:rPr>
        <w:t>it is not so clear but</w:t>
      </w:r>
      <w:r w:rsidRPr="00C37EF9">
        <w:rPr>
          <w:rStyle w:val="StyleUnderline"/>
        </w:rPr>
        <w:t xml:space="preserve"> </w:t>
      </w:r>
      <w:r w:rsidRPr="00960344">
        <w:rPr>
          <w:rStyle w:val="Emphasis"/>
          <w:highlight w:val="green"/>
        </w:rPr>
        <w:t>by the time you feel</w:t>
      </w:r>
      <w:r w:rsidRPr="00960344">
        <w:rPr>
          <w:rStyle w:val="Emphasis"/>
        </w:rPr>
        <w:t xml:space="preserve"> </w:t>
      </w:r>
      <w:r w:rsidRPr="00C37EF9">
        <w:rPr>
          <w:rStyle w:val="StyleUnderline"/>
        </w:rPr>
        <w:t xml:space="preserve">what is happening, </w:t>
      </w:r>
      <w:r w:rsidRPr="00960344">
        <w:rPr>
          <w:rStyle w:val="Emphasis"/>
          <w:highlight w:val="green"/>
        </w:rPr>
        <w:t>it may be too late</w:t>
      </w:r>
      <w:r w:rsidRPr="00C37EF9">
        <w:rPr>
          <w:rStyle w:val="StyleUnderline"/>
        </w:rPr>
        <w:t>.”</w:t>
      </w:r>
      <w:r>
        <w:rPr>
          <w:rStyle w:val="StyleUnderline"/>
        </w:rPr>
        <w:t xml:space="preserve"> </w:t>
      </w:r>
      <w:r w:rsidRPr="00C37EF9">
        <w:rPr>
          <w:sz w:val="16"/>
          <w:szCs w:val="16"/>
        </w:rPr>
        <w:t>Next month, countries will meet in Sharm el Sheikh, Egypt, to begin mapping out what such a plan would like. Palmer hopes that a final version will be formalized in Beijing in 2020.</w:t>
      </w:r>
      <w:r>
        <w:rPr>
          <w:sz w:val="16"/>
          <w:szCs w:val="16"/>
        </w:rPr>
        <w:t xml:space="preserve"> </w:t>
      </w:r>
      <w:r w:rsidRPr="00C37EF9">
        <w:rPr>
          <w:sz w:val="16"/>
          <w:szCs w:val="16"/>
        </w:rPr>
        <w:t>If a binding global treaty fails to materialize, then humanity faces an uncertain future, she said. Past efforts to stop the loss of biodiversity have not proved successful, according to the Guardian.</w:t>
      </w:r>
      <w:r>
        <w:rPr>
          <w:sz w:val="16"/>
          <w:szCs w:val="16"/>
        </w:rPr>
        <w:t xml:space="preserve"> </w:t>
      </w:r>
      <w:r w:rsidRPr="00C37EF9">
        <w:rPr>
          <w:sz w:val="16"/>
          <w:szCs w:val="16"/>
        </w:rPr>
        <w:t>In recent years, evidence of this staggering loss has begun accumulating.</w:t>
      </w:r>
      <w:r>
        <w:rPr>
          <w:sz w:val="16"/>
          <w:szCs w:val="16"/>
        </w:rPr>
        <w:t xml:space="preserve"> </w:t>
      </w:r>
      <w:r w:rsidRPr="00960344">
        <w:rPr>
          <w:rStyle w:val="Emphasis"/>
          <w:highlight w:val="green"/>
        </w:rPr>
        <w:t>Wild animal populations</w:t>
      </w:r>
      <w:r w:rsidRPr="00C37EF9">
        <w:rPr>
          <w:rStyle w:val="StyleUnderline"/>
        </w:rPr>
        <w:t xml:space="preserve"> have </w:t>
      </w:r>
      <w:r w:rsidRPr="00960344">
        <w:rPr>
          <w:rStyle w:val="Emphasis"/>
          <w:highlight w:val="green"/>
        </w:rPr>
        <w:t>declined by 60%</w:t>
      </w:r>
      <w:r w:rsidRPr="00C37EF9">
        <w:rPr>
          <w:rStyle w:val="StyleUnderline"/>
        </w:rPr>
        <w:t xml:space="preserve"> since 1970, more than 26,000 plants and animals are close to extinction, nearly </w:t>
      </w:r>
      <w:r w:rsidRPr="00960344">
        <w:rPr>
          <w:rStyle w:val="Emphasis"/>
          <w:highlight w:val="green"/>
        </w:rPr>
        <w:t>two-thirds of</w:t>
      </w:r>
      <w:r w:rsidRPr="00C37EF9">
        <w:rPr>
          <w:rStyle w:val="StyleUnderline"/>
        </w:rPr>
        <w:t xml:space="preserve"> the world’s </w:t>
      </w:r>
      <w:r w:rsidRPr="00960344">
        <w:rPr>
          <w:rStyle w:val="Emphasis"/>
          <w:highlight w:val="green"/>
        </w:rPr>
        <w:t>wetlands</w:t>
      </w:r>
      <w:r w:rsidRPr="00C37EF9">
        <w:rPr>
          <w:rStyle w:val="StyleUnderline"/>
        </w:rPr>
        <w:t xml:space="preserve"> </w:t>
      </w:r>
      <w:r w:rsidRPr="00960344">
        <w:rPr>
          <w:rStyle w:val="Emphasis"/>
          <w:highlight w:val="green"/>
        </w:rPr>
        <w:t>and</w:t>
      </w:r>
      <w:r w:rsidRPr="00C37EF9">
        <w:rPr>
          <w:rStyle w:val="StyleUnderline"/>
        </w:rPr>
        <w:t xml:space="preserve"> </w:t>
      </w:r>
      <w:r w:rsidRPr="00960344">
        <w:rPr>
          <w:rStyle w:val="Emphasis"/>
          <w:highlight w:val="green"/>
        </w:rPr>
        <w:t>half of all rainforests</w:t>
      </w:r>
      <w:r w:rsidRPr="00C37EF9">
        <w:rPr>
          <w:rStyle w:val="StyleUnderline"/>
        </w:rPr>
        <w:t xml:space="preserve"> have been </w:t>
      </w:r>
      <w:r w:rsidRPr="00960344">
        <w:rPr>
          <w:rStyle w:val="Emphasis"/>
          <w:highlight w:val="green"/>
        </w:rPr>
        <w:t>destroyed</w:t>
      </w:r>
      <w:r w:rsidRPr="00C37EF9">
        <w:rPr>
          <w:rStyle w:val="StyleUnderline"/>
        </w:rPr>
        <w:t xml:space="preserve">, more than </w:t>
      </w:r>
      <w:r w:rsidRPr="00960344">
        <w:rPr>
          <w:rStyle w:val="Emphasis"/>
          <w:highlight w:val="green"/>
        </w:rPr>
        <w:t>87% of the world’s ocean area is dying</w:t>
      </w:r>
      <w:r w:rsidRPr="00C37EF9">
        <w:rPr>
          <w:rStyle w:val="StyleUnderline"/>
        </w:rPr>
        <w:t>, and the planet needs an estimated 5 million years to recover from the biodiversity loss it has already sustained.</w:t>
      </w:r>
      <w:r>
        <w:rPr>
          <w:rStyle w:val="StyleUnderline"/>
        </w:rPr>
        <w:t xml:space="preserve"> </w:t>
      </w:r>
      <w:r w:rsidRPr="00C37EF9">
        <w:rPr>
          <w:sz w:val="16"/>
        </w:rPr>
        <w:t>“</w:t>
      </w:r>
      <w:r w:rsidRPr="00960344">
        <w:rPr>
          <w:rStyle w:val="Emphasis"/>
          <w:highlight w:val="green"/>
        </w:rPr>
        <w:t xml:space="preserve">We are sleepwalking </w:t>
      </w:r>
      <w:r w:rsidRPr="00960344">
        <w:rPr>
          <w:rStyle w:val="Emphasis"/>
          <w:highlight w:val="green"/>
          <w:bdr w:val="single" w:sz="18" w:space="0" w:color="auto"/>
        </w:rPr>
        <w:t>towards the edge of a cliff,</w:t>
      </w:r>
      <w:r w:rsidRPr="00960344">
        <w:rPr>
          <w:rStyle w:val="StyleUnderline"/>
          <w:bdr w:val="single" w:sz="18" w:space="0" w:color="auto"/>
        </w:rPr>
        <w:t>”</w:t>
      </w:r>
      <w:r w:rsidRPr="00C37EF9">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r>
        <w:rPr>
          <w:sz w:val="16"/>
        </w:rPr>
        <w:t xml:space="preserve"> </w:t>
      </w:r>
      <w:r w:rsidRPr="00C37EF9">
        <w:rPr>
          <w:rStyle w:val="StyleUnderline"/>
        </w:rPr>
        <w:t>“This is far more than just being about losing the wonders of nature</w:t>
      </w:r>
      <w:r w:rsidRPr="00C37EF9">
        <w:rPr>
          <w:sz w:val="16"/>
        </w:rPr>
        <w:t xml:space="preserve">, desperately sad though that is,” he said. </w:t>
      </w:r>
      <w:r w:rsidRPr="00C37EF9">
        <w:rPr>
          <w:rStyle w:val="StyleUnderline"/>
        </w:rPr>
        <w:t xml:space="preserve">“This is actually now jeopardising the future of people. </w:t>
      </w:r>
      <w:r w:rsidRPr="00960344">
        <w:rPr>
          <w:rStyle w:val="Emphasis"/>
          <w:highlight w:val="green"/>
        </w:rPr>
        <w:t>Nature is</w:t>
      </w:r>
      <w:r w:rsidRPr="00C37EF9">
        <w:rPr>
          <w:rStyle w:val="StyleUnderline"/>
        </w:rPr>
        <w:t xml:space="preserve"> not a ‘nice to have’ — it is </w:t>
      </w:r>
      <w:r w:rsidRPr="00960344">
        <w:rPr>
          <w:rStyle w:val="Emphasis"/>
          <w:highlight w:val="green"/>
        </w:rPr>
        <w:t>our life-support system</w:t>
      </w:r>
      <w:r w:rsidRPr="00C37EF9">
        <w:rPr>
          <w:rStyle w:val="StyleUnderline"/>
        </w:rPr>
        <w:t>.”</w:t>
      </w:r>
      <w:r>
        <w:rPr>
          <w:u w:val="single"/>
        </w:rPr>
        <w:t xml:space="preserve"> </w:t>
      </w:r>
      <w:r w:rsidRPr="00C37EF9">
        <w:rPr>
          <w:rStyle w:val="StyleUnderline"/>
        </w:rPr>
        <w:t xml:space="preserve">The </w:t>
      </w:r>
      <w:r w:rsidRPr="00960344">
        <w:rPr>
          <w:rStyle w:val="Emphasis"/>
          <w:highlight w:val="green"/>
        </w:rPr>
        <w:t>benefits of biodiversity</w:t>
      </w:r>
      <w:r w:rsidRPr="00C37EF9">
        <w:rPr>
          <w:rStyle w:val="StyleUnderline"/>
        </w:rPr>
        <w:t xml:space="preserve"> are hard to overstate. The </w:t>
      </w:r>
      <w:r w:rsidRPr="00960344">
        <w:rPr>
          <w:rStyle w:val="Emphasis"/>
          <w:highlight w:val="green"/>
        </w:rPr>
        <w:t>food chain, climate systems</w:t>
      </w:r>
      <w:r w:rsidRPr="00C37EF9">
        <w:rPr>
          <w:rStyle w:val="StyleUnderline"/>
        </w:rPr>
        <w:t xml:space="preserve">, atmospheric conditions, </w:t>
      </w:r>
      <w:r w:rsidRPr="00960344">
        <w:rPr>
          <w:rStyle w:val="Emphasis"/>
          <w:highlight w:val="green"/>
        </w:rPr>
        <w:t>natural resources</w:t>
      </w:r>
      <w:r w:rsidRPr="00C37EF9">
        <w:rPr>
          <w:rStyle w:val="StyleUnderline"/>
        </w:rPr>
        <w:t>, and much more depend on the delicately structured interactions of ecosystems around the world.</w:t>
      </w:r>
      <w:r>
        <w:rPr>
          <w:u w:val="single"/>
        </w:rPr>
        <w:t xml:space="preserve"> </w:t>
      </w:r>
      <w:r w:rsidRPr="00C37EF9">
        <w:rPr>
          <w:rStyle w:val="StyleUnderline"/>
        </w:rPr>
        <w:t xml:space="preserve">The truly wild places in the world, meanwhile, are crucial to generating, cleaning, and distributing water around the world, and could help to </w:t>
      </w:r>
      <w:r w:rsidRPr="00C37EF9">
        <w:rPr>
          <w:rStyle w:val="Emphasis"/>
        </w:rPr>
        <w:t>mitigate the looming water crisis</w:t>
      </w:r>
      <w:r w:rsidRPr="00C37EF9">
        <w:rPr>
          <w:rStyle w:val="StyleUnderline"/>
        </w:rPr>
        <w:t xml:space="preserve">. These landscapes and marine environments also clean the air and act as </w:t>
      </w:r>
      <w:r w:rsidRPr="00C37EF9">
        <w:rPr>
          <w:rStyle w:val="Emphasis"/>
        </w:rPr>
        <w:t>carbon sinks</w:t>
      </w:r>
      <w:r w:rsidRPr="00C37EF9">
        <w:rPr>
          <w:rStyle w:val="StyleUnderline"/>
        </w:rPr>
        <w:t xml:space="preserve">, stabilize the global environment, and protect countries from </w:t>
      </w:r>
      <w:r w:rsidRPr="00C37EF9">
        <w:rPr>
          <w:rStyle w:val="Emphasis"/>
        </w:rPr>
        <w:t>natural disasters</w:t>
      </w:r>
      <w:r w:rsidRPr="00C37EF9">
        <w:rPr>
          <w:rStyle w:val="StyleUnderline"/>
        </w:rPr>
        <w:t>.</w:t>
      </w:r>
      <w:r>
        <w:rPr>
          <w:rStyle w:val="StyleUnderline"/>
        </w:rPr>
        <w:t xml:space="preserve"> </w:t>
      </w:r>
      <w:r w:rsidRPr="00C37EF9">
        <w:rPr>
          <w:sz w:val="16"/>
        </w:rPr>
        <w:t xml:space="preserve">In addition to climate change, </w:t>
      </w:r>
      <w:r w:rsidRPr="00C37EF9">
        <w:rPr>
          <w:rStyle w:val="StyleUnderline"/>
        </w:rPr>
        <w:t>the biggest threats to biodiversity are deforestation</w:t>
      </w:r>
      <w:r w:rsidRPr="00C37EF9">
        <w:rPr>
          <w:sz w:val="16"/>
        </w:rPr>
        <w:t xml:space="preserve">, agriculture, over-development, </w:t>
      </w:r>
      <w:r w:rsidRPr="00C37EF9">
        <w:rPr>
          <w:rStyle w:val="StyleUnderline"/>
        </w:rPr>
        <w:t xml:space="preserve">and </w:t>
      </w:r>
      <w:r w:rsidRPr="00C37EF9">
        <w:rPr>
          <w:rStyle w:val="Emphasis"/>
        </w:rPr>
        <w:t>industrial pollution</w:t>
      </w:r>
      <w:r w:rsidRPr="00C37EF9">
        <w:rPr>
          <w:rStyle w:val="StyleUnderline"/>
        </w:rPr>
        <w:t>.</w:t>
      </w:r>
      <w:r>
        <w:rPr>
          <w:rStyle w:val="StyleUnderline"/>
        </w:rPr>
        <w:t xml:space="preserve"> </w:t>
      </w:r>
      <w:r w:rsidRPr="00C37EF9">
        <w:rPr>
          <w:sz w:val="16"/>
          <w:szCs w:val="16"/>
        </w:rPr>
        <w:t>While Palmer sounded an urgent alarm bell while speaking with the Guardian, she’s hopeful that countries will recognize the threat of biodiversity loss and begin to take action.</w:t>
      </w:r>
      <w:r>
        <w:rPr>
          <w:sz w:val="16"/>
          <w:szCs w:val="16"/>
        </w:rPr>
        <w:t xml:space="preserve"> </w:t>
      </w:r>
      <w:r w:rsidRPr="00C37EF9">
        <w:rPr>
          <w:sz w:val="16"/>
          <w:szCs w:val="16"/>
        </w:rPr>
        <w:t>The UN is calling for at least 30% of all land and 15% of all marine environments to be protected by 2030 and for targets to be lifted in the following years.</w:t>
      </w:r>
      <w:r>
        <w:rPr>
          <w:sz w:val="16"/>
          <w:szCs w:val="16"/>
        </w:rPr>
        <w:t xml:space="preserve"> </w:t>
      </w:r>
      <w:r w:rsidRPr="00C37EF9">
        <w:rPr>
          <w:sz w:val="16"/>
        </w:rPr>
        <w:t xml:space="preserve">“Things are moving. There is a lot of goodwill,” Palmer said. “We should be aware of the dangers but not paralysed by inaction. </w:t>
      </w:r>
      <w:r w:rsidRPr="00C37EF9">
        <w:rPr>
          <w:rStyle w:val="StyleUnderline"/>
        </w:rPr>
        <w:t>It’s still in our hands but the window for action is narrowing.</w:t>
      </w:r>
      <w:r w:rsidRPr="00C37EF9">
        <w:rPr>
          <w:sz w:val="16"/>
        </w:rPr>
        <w:t xml:space="preserve"> We need higher levels of political and citizen will to support nature.”</w:t>
      </w:r>
    </w:p>
    <w:p w14:paraId="7808BF50" w14:textId="77777777" w:rsidR="005966D4" w:rsidRDefault="005966D4" w:rsidP="005966D4">
      <w:pPr>
        <w:pStyle w:val="Heading4"/>
        <w:rPr>
          <w:rFonts w:cs="Times New Roman"/>
        </w:rPr>
      </w:pPr>
      <w:r>
        <w:rPr>
          <w:rFonts w:cs="Times New Roman"/>
        </w:rPr>
        <w:t>Warming causes Extinction</w:t>
      </w:r>
    </w:p>
    <w:p w14:paraId="02A04C0A" w14:textId="77777777" w:rsidR="005966D4" w:rsidRPr="00601C82" w:rsidRDefault="005966D4" w:rsidP="005966D4">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A91C55E" w14:textId="77777777" w:rsidR="005966D4" w:rsidRDefault="005966D4" w:rsidP="005966D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5472">
        <w:rPr>
          <w:b/>
          <w:sz w:val="26"/>
          <w:highlight w:val="green"/>
          <w:u w:val="single"/>
        </w:rPr>
        <w:t>climate</w:t>
      </w:r>
      <w:r w:rsidRPr="00F376F3">
        <w:rPr>
          <w:b/>
          <w:sz w:val="26"/>
          <w:u w:val="single"/>
        </w:rPr>
        <w:t xml:space="preserve"> </w:t>
      </w:r>
      <w:r w:rsidRPr="00F35472">
        <w:rPr>
          <w:b/>
          <w:sz w:val="26"/>
          <w:highlight w:val="green"/>
          <w:u w:val="single"/>
        </w:rPr>
        <w:t>change</w:t>
      </w:r>
      <w:r w:rsidRPr="00F376F3">
        <w:rPr>
          <w:u w:val="single"/>
        </w:rPr>
        <w:t xml:space="preserve">, global </w:t>
      </w:r>
      <w:r w:rsidRPr="00F35472">
        <w:rPr>
          <w:b/>
          <w:sz w:val="26"/>
          <w:highlight w:val="green"/>
          <w:u w:val="single"/>
        </w:rPr>
        <w:t>freshwater</w:t>
      </w:r>
      <w:r w:rsidRPr="00F35472">
        <w:rPr>
          <w:highlight w:val="green"/>
          <w:u w:val="single"/>
        </w:rPr>
        <w:t xml:space="preserve"> </w:t>
      </w:r>
      <w:r w:rsidRPr="00F376F3">
        <w:rPr>
          <w:u w:val="single"/>
        </w:rPr>
        <w:t xml:space="preserve">cycle, </w:t>
      </w:r>
      <w:r w:rsidRPr="00F35472">
        <w:rPr>
          <w:b/>
          <w:sz w:val="26"/>
          <w:highlight w:val="green"/>
          <w:u w:val="single"/>
        </w:rPr>
        <w:t>and</w:t>
      </w:r>
      <w:r w:rsidRPr="00F376F3">
        <w:rPr>
          <w:u w:val="single"/>
        </w:rPr>
        <w:t xml:space="preserve"> ocean </w:t>
      </w:r>
      <w:r w:rsidRPr="00F35472">
        <w:rPr>
          <w:b/>
          <w:sz w:val="26"/>
          <w:highlight w:val="green"/>
          <w:u w:val="single"/>
        </w:rPr>
        <w:t>acidification</w:t>
      </w:r>
      <w:r w:rsidRPr="00F376F3">
        <w:rPr>
          <w:u w:val="single"/>
        </w:rPr>
        <w:t xml:space="preserve">) do </w:t>
      </w:r>
      <w:r w:rsidRPr="00F35472">
        <w:rPr>
          <w:b/>
          <w:sz w:val="26"/>
          <w:highlight w:val="green"/>
          <w:u w:val="single"/>
          <w:bdr w:val="single" w:sz="4" w:space="0" w:color="auto"/>
        </w:rPr>
        <w:t>pose existential risks</w:t>
      </w:r>
      <w:r w:rsidRPr="00F376F3">
        <w:rPr>
          <w:u w:val="single"/>
        </w:rPr>
        <w:t xml:space="preserve">. </w:t>
      </w:r>
      <w:r w:rsidRPr="00F35472">
        <w:rPr>
          <w:highlight w:val="green"/>
          <w:u w:val="single"/>
        </w:rPr>
        <w:t>This is</w:t>
      </w:r>
      <w:r w:rsidRPr="00F376F3">
        <w:rPr>
          <w:u w:val="single"/>
        </w:rPr>
        <w:t xml:space="preserve"> </w:t>
      </w:r>
      <w:r w:rsidRPr="00F35472">
        <w:rPr>
          <w:b/>
          <w:sz w:val="26"/>
          <w:highlight w:val="green"/>
          <w:u w:val="single"/>
        </w:rPr>
        <w:t>because of</w:t>
      </w:r>
      <w:r w:rsidRPr="00F376F3">
        <w:rPr>
          <w:u w:val="single"/>
        </w:rPr>
        <w:t xml:space="preserve"> intrinsic </w:t>
      </w:r>
      <w:r w:rsidRPr="00F35472">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w:t>
      </w:r>
      <w:r w:rsidRPr="00F376F3">
        <w:rPr>
          <w:u w:val="single"/>
        </w:rPr>
        <w:lastRenderedPageBreak/>
        <w:t xml:space="preserve">freshwater, and ocean acidification are all </w:t>
      </w:r>
      <w:r w:rsidRPr="00F35472">
        <w:rPr>
          <w:b/>
          <w:sz w:val="26"/>
          <w:highlight w:val="green"/>
          <w:u w:val="single"/>
        </w:rPr>
        <w:t>directly connected to</w:t>
      </w:r>
      <w:r w:rsidRPr="00F376F3">
        <w:rPr>
          <w:b/>
          <w:sz w:val="26"/>
          <w:u w:val="single"/>
        </w:rPr>
        <w:t xml:space="preserve"> </w:t>
      </w:r>
      <w:r w:rsidRPr="00F376F3">
        <w:rPr>
          <w:u w:val="single"/>
        </w:rPr>
        <w:t xml:space="preserve">the provision of </w:t>
      </w:r>
      <w:r w:rsidRPr="00F35472">
        <w:rPr>
          <w:b/>
          <w:sz w:val="26"/>
          <w:highlight w:val="green"/>
          <w:u w:val="single"/>
        </w:rPr>
        <w:t>food and water</w:t>
      </w:r>
      <w:r w:rsidRPr="00F376F3">
        <w:rPr>
          <w:u w:val="single"/>
        </w:rPr>
        <w:t xml:space="preserve">, and </w:t>
      </w:r>
      <w:r w:rsidRPr="00F35472">
        <w:rPr>
          <w:b/>
          <w:sz w:val="26"/>
          <w:highlight w:val="green"/>
          <w:u w:val="single"/>
        </w:rPr>
        <w:t>shortages</w:t>
      </w:r>
      <w:r w:rsidRPr="00F376F3">
        <w:rPr>
          <w:u w:val="single"/>
        </w:rPr>
        <w:t xml:space="preserve"> of food and water can </w:t>
      </w:r>
      <w:r w:rsidRPr="00F35472">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5472">
        <w:rPr>
          <w:b/>
          <w:sz w:val="26"/>
          <w:highlight w:val="green"/>
          <w:u w:val="single"/>
        </w:rPr>
        <w:t>Ample clean water</w:t>
      </w:r>
      <w:r w:rsidRPr="00F376F3">
        <w:rPr>
          <w:u w:val="single"/>
        </w:rPr>
        <w:t xml:space="preserve"> is not a luxury—it </w:t>
      </w:r>
      <w:r w:rsidRPr="00F35472">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5472">
        <w:rPr>
          <w:b/>
          <w:sz w:val="26"/>
          <w:highlight w:val="green"/>
          <w:u w:val="single"/>
        </w:rPr>
        <w:t>Humans</w:t>
      </w:r>
      <w:r w:rsidRPr="00F376F3">
        <w:rPr>
          <w:u w:val="single"/>
        </w:rPr>
        <w:t xml:space="preserve"> are remarkably ingenious, and </w:t>
      </w:r>
      <w:r w:rsidRPr="00F35472">
        <w:rPr>
          <w:b/>
          <w:sz w:val="26"/>
          <w:highlight w:val="green"/>
          <w:u w:val="single"/>
        </w:rPr>
        <w:t>have adapted</w:t>
      </w:r>
      <w:r w:rsidRPr="00F376F3">
        <w:rPr>
          <w:u w:val="single"/>
        </w:rPr>
        <w:t xml:space="preserve"> to crises </w:t>
      </w:r>
      <w:r w:rsidRPr="00F35472">
        <w:rPr>
          <w:b/>
          <w:sz w:val="26"/>
          <w:highlight w:val="green"/>
          <w:u w:val="single"/>
        </w:rPr>
        <w:t>throughout</w:t>
      </w:r>
      <w:r w:rsidRPr="00F35472">
        <w:rPr>
          <w:highlight w:val="green"/>
          <w:u w:val="single"/>
        </w:rPr>
        <w:t xml:space="preserve"> </w:t>
      </w:r>
      <w:r w:rsidRPr="00F376F3">
        <w:rPr>
          <w:u w:val="single"/>
        </w:rPr>
        <w:t xml:space="preserve">their </w:t>
      </w:r>
      <w:r w:rsidRPr="00F35472">
        <w:rPr>
          <w:b/>
          <w:sz w:val="26"/>
          <w:highlight w:val="green"/>
          <w:u w:val="single"/>
        </w:rPr>
        <w:t>history</w:t>
      </w:r>
      <w:r w:rsidRPr="00F376F3">
        <w:rPr>
          <w:u w:val="single"/>
        </w:rPr>
        <w:t xml:space="preserve">. Our doom has been repeatedly predicted, only to be averted by innovation (Ridley, 2011). </w:t>
      </w:r>
      <w:r w:rsidRPr="00F35472">
        <w:rPr>
          <w:b/>
          <w:sz w:val="26"/>
          <w:highlight w:val="green"/>
          <w:u w:val="single"/>
        </w:rPr>
        <w:t>However</w:t>
      </w:r>
      <w:r w:rsidRPr="00F376F3">
        <w:rPr>
          <w:u w:val="single"/>
        </w:rPr>
        <w:t xml:space="preserve">, the many </w:t>
      </w:r>
      <w:r w:rsidRPr="00F35472">
        <w:rPr>
          <w:b/>
          <w:sz w:val="26"/>
          <w:highlight w:val="green"/>
          <w:u w:val="single"/>
        </w:rPr>
        <w:t>stories</w:t>
      </w:r>
      <w:r w:rsidRPr="00F35472">
        <w:rPr>
          <w:highlight w:val="green"/>
          <w:u w:val="single"/>
        </w:rPr>
        <w:t xml:space="preserve"> </w:t>
      </w:r>
      <w:r w:rsidRPr="00F35472">
        <w:rPr>
          <w:b/>
          <w:sz w:val="26"/>
          <w:highlight w:val="green"/>
          <w:u w:val="single"/>
        </w:rPr>
        <w:t>of</w:t>
      </w:r>
      <w:r w:rsidRPr="00F376F3">
        <w:rPr>
          <w:u w:val="single"/>
        </w:rPr>
        <w:t xml:space="preserve"> human ingenuity </w:t>
      </w:r>
      <w:r w:rsidRPr="00F35472">
        <w:rPr>
          <w:b/>
          <w:sz w:val="26"/>
          <w:highlight w:val="green"/>
          <w:u w:val="single"/>
        </w:rPr>
        <w:t>successfully</w:t>
      </w:r>
      <w:r w:rsidRPr="00F35472">
        <w:rPr>
          <w:highlight w:val="green"/>
          <w:u w:val="single"/>
        </w:rPr>
        <w:t xml:space="preserve"> </w:t>
      </w:r>
      <w:r w:rsidRPr="00F35472">
        <w:rPr>
          <w:b/>
          <w:sz w:val="26"/>
          <w:highlight w:val="green"/>
          <w:u w:val="single"/>
        </w:rPr>
        <w:t>addressing</w:t>
      </w:r>
      <w:r w:rsidRPr="00F35472">
        <w:rPr>
          <w:highlight w:val="green"/>
          <w:u w:val="single"/>
        </w:rPr>
        <w:t xml:space="preserve"> </w:t>
      </w:r>
      <w:r w:rsidRPr="00F35472">
        <w:rPr>
          <w:b/>
          <w:sz w:val="26"/>
          <w:highlight w:val="green"/>
          <w:u w:val="single"/>
        </w:rPr>
        <w:t>existential risks</w:t>
      </w:r>
      <w:r w:rsidRPr="00F376F3">
        <w:rPr>
          <w:u w:val="single"/>
        </w:rPr>
        <w:t xml:space="preserve"> such as global famine or extreme air pollution </w:t>
      </w:r>
      <w:r w:rsidRPr="00F35472">
        <w:rPr>
          <w:b/>
          <w:sz w:val="26"/>
          <w:highlight w:val="green"/>
          <w:u w:val="single"/>
        </w:rPr>
        <w:t>represent</w:t>
      </w:r>
      <w:r w:rsidRPr="00F376F3">
        <w:rPr>
          <w:u w:val="single"/>
        </w:rPr>
        <w:t xml:space="preserve"> environmental </w:t>
      </w:r>
      <w:r w:rsidRPr="00F35472">
        <w:rPr>
          <w:highlight w:val="green"/>
          <w:u w:val="single"/>
        </w:rPr>
        <w:t>c</w:t>
      </w:r>
      <w:r w:rsidRPr="00F35472">
        <w:rPr>
          <w:b/>
          <w:sz w:val="26"/>
          <w:highlight w:val="green"/>
          <w:u w:val="single"/>
        </w:rPr>
        <w:t>hallenges that are</w:t>
      </w:r>
      <w:r w:rsidRPr="00F35472">
        <w:rPr>
          <w:highlight w:val="green"/>
          <w:u w:val="single"/>
        </w:rPr>
        <w:t xml:space="preserve"> </w:t>
      </w:r>
      <w:r w:rsidRPr="00F376F3">
        <w:rPr>
          <w:u w:val="single"/>
        </w:rPr>
        <w:t xml:space="preserve">largely </w:t>
      </w:r>
      <w:r w:rsidRPr="00F35472">
        <w:rPr>
          <w:b/>
          <w:sz w:val="26"/>
          <w:highlight w:val="green"/>
          <w:u w:val="single"/>
        </w:rPr>
        <w:t>linear</w:t>
      </w:r>
      <w:r w:rsidRPr="00F35472">
        <w:rPr>
          <w:highlight w:val="green"/>
          <w:u w:val="single"/>
        </w:rPr>
        <w:t xml:space="preserve">, </w:t>
      </w:r>
      <w:r w:rsidRPr="00F376F3">
        <w:rPr>
          <w:u w:val="single"/>
        </w:rPr>
        <w:t xml:space="preserve">have immediate consequences, </w:t>
      </w:r>
      <w:r w:rsidRPr="00F35472">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w:t>
      </w:r>
      <w:r w:rsidRPr="00F376F3">
        <w:rPr>
          <w:u w:val="single"/>
        </w:rPr>
        <w:lastRenderedPageBreak/>
        <w:t>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5472">
        <w:rPr>
          <w:b/>
          <w:sz w:val="26"/>
          <w:highlight w:val="green"/>
          <w:u w:val="single"/>
        </w:rPr>
        <w:t>forest fires will become more</w:t>
      </w:r>
      <w:r w:rsidRPr="00F376F3">
        <w:rPr>
          <w:b/>
          <w:sz w:val="26"/>
          <w:u w:val="single"/>
        </w:rPr>
        <w:t xml:space="preserve"> </w:t>
      </w:r>
      <w:r w:rsidRPr="00F35472">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5472">
        <w:rPr>
          <w:b/>
          <w:sz w:val="26"/>
          <w:highlight w:val="green"/>
          <w:u w:val="single"/>
        </w:rPr>
        <w:t>catastrophic fire</w:t>
      </w:r>
      <w:r w:rsidRPr="00F376F3">
        <w:rPr>
          <w:u w:val="single"/>
        </w:rPr>
        <w:t xml:space="preserve"> embodies the sorts of positive feedbacks and interacting factors that </w:t>
      </w:r>
      <w:r w:rsidRPr="00F35472">
        <w:rPr>
          <w:b/>
          <w:sz w:val="26"/>
          <w:highlight w:val="green"/>
          <w:u w:val="single"/>
        </w:rPr>
        <w:t>could catch humanity off-guard and produce a</w:t>
      </w:r>
      <w:r w:rsidRPr="00F35472">
        <w:rPr>
          <w:highlight w:val="green"/>
          <w:u w:val="single"/>
        </w:rPr>
        <w:t xml:space="preserve"> </w:t>
      </w:r>
      <w:r w:rsidRPr="00F376F3">
        <w:rPr>
          <w:u w:val="single"/>
        </w:rPr>
        <w:t xml:space="preserve">true </w:t>
      </w:r>
      <w:r w:rsidRPr="00F35472">
        <w:rPr>
          <w:b/>
          <w:sz w:val="26"/>
          <w:highlight w:val="green"/>
          <w:u w:val="single"/>
        </w:rPr>
        <w:t>apocalyptic event.</w:t>
      </w:r>
      <w:r w:rsidRPr="00F35472">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5472">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5472">
        <w:rPr>
          <w:b/>
          <w:sz w:val="26"/>
          <w:highlight w:val="green"/>
          <w:u w:val="single"/>
        </w:rPr>
        <w:t>portends</w:t>
      </w:r>
      <w:r w:rsidRPr="00F376F3">
        <w:rPr>
          <w:u w:val="single"/>
        </w:rPr>
        <w:t xml:space="preserve"> even greater </w:t>
      </w:r>
      <w:r w:rsidRPr="00F35472">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54D87A9" w14:textId="77777777" w:rsidR="005966D4" w:rsidRPr="009E3F8B" w:rsidRDefault="005966D4" w:rsidP="005966D4">
      <w:pPr>
        <w:pStyle w:val="Heading4"/>
      </w:pPr>
      <w:r w:rsidRPr="009E3F8B">
        <w:rPr>
          <w:rFonts w:cs="Times New Roman"/>
        </w:rPr>
        <w:lastRenderedPageBreak/>
        <w:t xml:space="preserve">Asteroid mining’s key to </w:t>
      </w:r>
      <w:r>
        <w:rPr>
          <w:rFonts w:cs="Times New Roman"/>
        </w:rPr>
        <w:t>Space Colonization</w:t>
      </w:r>
      <w:r w:rsidRPr="009E3F8B">
        <w:rPr>
          <w:rFonts w:cs="Times New Roman"/>
        </w:rPr>
        <w:t xml:space="preserve"> – anything else risks extinction from an existential crisis  </w:t>
      </w:r>
    </w:p>
    <w:p w14:paraId="2A5A2714" w14:textId="77777777" w:rsidR="005966D4" w:rsidRPr="009E3F8B" w:rsidRDefault="005966D4" w:rsidP="005966D4">
      <w:r w:rsidRPr="009E3F8B">
        <w:rPr>
          <w:rStyle w:val="Style13ptBold"/>
        </w:rPr>
        <w:t xml:space="preserve">Williams ’17 </w:t>
      </w:r>
      <w:r w:rsidRPr="009E3F8B">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5" w:history="1">
        <w:r w:rsidRPr="009E3F8B">
          <w:rPr>
            <w:rStyle w:val="Hyperlink"/>
          </w:rPr>
          <w:t>https://phys.org/news/2017-03-future-space-colonization-terraforming-habitats.html Accessed 1/2/20</w:t>
        </w:r>
      </w:hyperlink>
      <w:r w:rsidRPr="009E3F8B">
        <w:t xml:space="preserve"> *edited for gendered language]</w:t>
      </w:r>
    </w:p>
    <w:p w14:paraId="5F99E515" w14:textId="77777777" w:rsidR="005966D4" w:rsidRPr="00F35472" w:rsidRDefault="005966D4" w:rsidP="005966D4">
      <w:pPr>
        <w:rPr>
          <w:sz w:val="16"/>
        </w:rPr>
      </w:pPr>
      <w:r w:rsidRPr="009E3F8B">
        <w:rPr>
          <w:sz w:val="16"/>
        </w:rPr>
        <w:t xml:space="preserve">In light of this, Yakolev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i.e.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r w:rsidRPr="009E3F8B">
        <w:rPr>
          <w:rStyle w:val="StyleUnderline"/>
        </w:rPr>
        <w:t xml:space="preserve">as a result of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Yakolev thinks that </w:t>
      </w:r>
      <w:r w:rsidRPr="009E3F8B">
        <w:rPr>
          <w:rStyle w:val="StyleUnderline"/>
        </w:rPr>
        <w:t>space biospheres could also be accomplished within a</w:t>
      </w:r>
      <w:r w:rsidRPr="009E3F8B">
        <w:rPr>
          <w:sz w:val="16"/>
        </w:rPr>
        <w:t xml:space="preserve"> reasonable timeframe – i.e.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Yakolev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Landorp looking to colonize Mars in the near future,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 xml:space="preserve">humans will begin developing a degree of </w:t>
      </w:r>
      <w:r w:rsidRPr="00F35472">
        <w:rPr>
          <w:rStyle w:val="StyleUnderline"/>
          <w:highlight w:val="green"/>
        </w:rPr>
        <w:lastRenderedPageBreak/>
        <w:t>"</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2DF64706" w14:textId="77777777" w:rsidR="005966D4" w:rsidRPr="009E3F8B" w:rsidRDefault="005966D4" w:rsidP="005966D4">
      <w:pPr>
        <w:pStyle w:val="Heading4"/>
        <w:rPr>
          <w:rFonts w:cs="Times New Roman"/>
        </w:rPr>
      </w:pPr>
      <w:r w:rsidRPr="009E3F8B">
        <w:rPr>
          <w:rFonts w:cs="Times New Roman"/>
        </w:rPr>
        <w:t>That outweighs every impact</w:t>
      </w:r>
    </w:p>
    <w:p w14:paraId="5C0F7656" w14:textId="77777777" w:rsidR="005966D4" w:rsidRPr="009E3F8B" w:rsidRDefault="005966D4" w:rsidP="005966D4">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16" w:history="1">
        <w:r w:rsidRPr="009E3F8B">
          <w:rPr>
            <w:rStyle w:val="Hyperlink"/>
          </w:rPr>
          <w:t>https://nickbostrom.com/astronomical/waste.html</w:t>
        </w:r>
      </w:hyperlink>
      <w:r w:rsidRPr="009E3F8B">
        <w:t xml:space="preserve"> Accessed 12/27/19]</w:t>
      </w:r>
    </w:p>
    <w:p w14:paraId="583BB42E" w14:textId="77777777" w:rsidR="005966D4" w:rsidRDefault="005966D4" w:rsidP="005966D4">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F35472">
        <w:rPr>
          <w:rStyle w:val="StyleUnderline"/>
          <w:highlight w:val="green"/>
        </w:rPr>
        <w:t>For every year that</w:t>
      </w:r>
      <w:r w:rsidRPr="009E3F8B">
        <w:rPr>
          <w:rStyle w:val="StyleUnderline"/>
        </w:rPr>
        <w:t xml:space="preserve"> development of such technologies and </w:t>
      </w:r>
      <w:r w:rsidRPr="00F35472">
        <w:rPr>
          <w:rStyle w:val="Emphasis"/>
          <w:highlight w:val="green"/>
        </w:rPr>
        <w:t>colonization of the universe is delayed</w:t>
      </w:r>
      <w:r w:rsidRPr="00F35472">
        <w:rPr>
          <w:rStyle w:val="StyleUnderline"/>
          <w:highlight w:val="green"/>
        </w:rPr>
        <w:t xml:space="preserve">, there is therefore an </w:t>
      </w:r>
      <w:r w:rsidRPr="00F35472">
        <w:rPr>
          <w:rStyle w:val="Emphasis"/>
          <w:highlight w:val="gree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utilitarians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i.e.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rPr>
        <w:t>boggles the mind</w:t>
      </w:r>
      <w:r w:rsidRPr="009E3F8B">
        <w:rPr>
          <w:sz w:val="16"/>
        </w:rPr>
        <w:t xml:space="preserve">. One recent paper speculates, using loose theoretical considerations based on the rate of increase of entropy, that </w:t>
      </w:r>
      <w:r w:rsidRPr="00F35472">
        <w:rPr>
          <w:rStyle w:val="StyleUnderline"/>
          <w:highlight w:val="green"/>
        </w:rPr>
        <w:t xml:space="preserve">the </w:t>
      </w:r>
      <w:r w:rsidRPr="00F35472">
        <w:rPr>
          <w:rStyle w:val="Emphasis"/>
          <w:highlight w:val="green"/>
        </w:rPr>
        <w:t>loss of potential human lives</w:t>
      </w:r>
      <w:r w:rsidRPr="00F35472">
        <w:rPr>
          <w:rStyle w:val="StyleUnderline"/>
          <w:highlight w:val="green"/>
        </w:rPr>
        <w:t xml:space="preserve"> </w:t>
      </w:r>
      <w:r w:rsidRPr="009E3F8B">
        <w:rPr>
          <w:rStyle w:val="StyleUnderline"/>
        </w:rPr>
        <w:t xml:space="preserve">in our own galactic supercluster </w:t>
      </w:r>
      <w:r w:rsidRPr="00F35472">
        <w:rPr>
          <w:rStyle w:val="StyleUnderline"/>
          <w:highlight w:val="green"/>
        </w:rPr>
        <w:t>is at least ~</w:t>
      </w:r>
      <w:r w:rsidRPr="00F35472">
        <w:rPr>
          <w:rStyle w:val="Emphasis"/>
          <w:highlight w:val="green"/>
        </w:rPr>
        <w:t>10^46</w:t>
      </w:r>
      <w:r w:rsidRPr="00F35472">
        <w:rPr>
          <w:rStyle w:val="StyleUnderline"/>
          <w:highlight w:val="gree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rPr>
        <w:t>lower bound</w:t>
      </w:r>
      <w:r w:rsidRPr="009E3F8B">
        <w:rPr>
          <w:sz w:val="18"/>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stars in our galactic 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F35472">
        <w:rPr>
          <w:rStyle w:val="StyleUnderline"/>
          <w:highlight w:val="green"/>
        </w:rPr>
        <w:t xml:space="preserve">about </w:t>
      </w:r>
      <w:r w:rsidRPr="00F35472">
        <w:rPr>
          <w:rStyle w:val="Emphasis"/>
          <w:highlight w:val="green"/>
        </w:rPr>
        <w:t>10^29 potential human lives per second</w:t>
      </w:r>
      <w:r w:rsidRPr="009E3F8B">
        <w:rPr>
          <w:sz w:val="16"/>
        </w:rPr>
        <w:t xml:space="preserve">. While </w:t>
      </w:r>
      <w:r w:rsidRPr="009E3F8B">
        <w:rPr>
          <w:rStyle w:val="Emphasis"/>
        </w:rPr>
        <w:t>this estimate is conservative</w:t>
      </w:r>
      <w:r w:rsidRPr="009E3F8B">
        <w:rPr>
          <w:sz w:val="18"/>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w:t>
      </w:r>
      <w:r w:rsidRPr="009E3F8B">
        <w:rPr>
          <w:rStyle w:val="StyleUnderline"/>
        </w:rPr>
        <w:lastRenderedPageBreak/>
        <w:t xml:space="preserve">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also have the ability to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w:t>
      </w:r>
      <w:r w:rsidRPr="00F72DC7">
        <w:rPr>
          <w:sz w:val="16"/>
        </w:rPr>
        <w:t xml:space="preserve">The effect on total value, then, seems greater for actions that accelerate technological development than for practically any other possible action. </w:t>
      </w:r>
      <w:r w:rsidRPr="00F72DC7">
        <w:rPr>
          <w:rStyle w:val="StyleUnderline"/>
        </w:rPr>
        <w:t>Advancing technology</w:t>
      </w:r>
      <w:r w:rsidRPr="00F72DC7">
        <w:rPr>
          <w:sz w:val="16"/>
        </w:rPr>
        <w:t xml:space="preserve"> (or its enabling factors, such as economic productivity) </w:t>
      </w:r>
      <w:r w:rsidRPr="00F72DC7">
        <w:rPr>
          <w:rStyle w:val="StyleUnderline"/>
        </w:rPr>
        <w:t xml:space="preserve">even by </w:t>
      </w:r>
      <w:r w:rsidRPr="00F72DC7">
        <w:rPr>
          <w:rStyle w:val="Emphasis"/>
        </w:rPr>
        <w:t>such a tiny amount</w:t>
      </w:r>
      <w:r w:rsidRPr="00F72DC7">
        <w:rPr>
          <w:rStyle w:val="StyleUnderline"/>
        </w:rPr>
        <w:t xml:space="preserve"> that it leads to colonization of the local supercluster just </w:t>
      </w:r>
      <w:r w:rsidRPr="00F72DC7">
        <w:rPr>
          <w:rStyle w:val="Emphasis"/>
        </w:rPr>
        <w:t>one second earlier</w:t>
      </w:r>
      <w:r w:rsidRPr="00F72DC7">
        <w:rPr>
          <w:rStyle w:val="StyleUnderline"/>
        </w:rPr>
        <w:t xml:space="preserve"> than would otherwise have happened amounts to bringing about more than </w:t>
      </w:r>
      <w:r w:rsidRPr="00F72DC7">
        <w:rPr>
          <w:rStyle w:val="Emphasis"/>
        </w:rPr>
        <w:t>10^29 human lives</w:t>
      </w:r>
      <w:r w:rsidRPr="00F72DC7">
        <w:rPr>
          <w:sz w:val="16"/>
        </w:rPr>
        <w:t xml:space="preserve"> (or 10^14 human lives if we use the most conservative lower bound) </w:t>
      </w:r>
      <w:r w:rsidRPr="00F72DC7">
        <w:rPr>
          <w:rStyle w:val="StyleUnderline"/>
        </w:rPr>
        <w:t>that would not otherwise have existed</w:t>
      </w:r>
      <w:r w:rsidRPr="00F72DC7">
        <w:rPr>
          <w:sz w:val="16"/>
        </w:rPr>
        <w:t>. Few other</w:t>
      </w:r>
      <w:r w:rsidRPr="009E3F8B">
        <w:rPr>
          <w:sz w:val="16"/>
        </w:rPr>
        <w:t xml:space="preserve"> philanthropic causes could hope to mach that level of utilitarian payoff. </w:t>
      </w:r>
      <w:r w:rsidRPr="009E3F8B">
        <w:rPr>
          <w:rStyle w:val="StyleUnderline"/>
        </w:rPr>
        <w:t>Utilitarians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utilitarians (whether of a hedonistic, experientialist, or desire-satisfactionist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057C3AFB" w14:textId="77777777" w:rsidR="005966D4" w:rsidRDefault="005966D4" w:rsidP="005966D4">
      <w:pPr>
        <w:pStyle w:val="Heading3"/>
      </w:pPr>
      <w:r>
        <w:lastRenderedPageBreak/>
        <w:t>Space Law</w:t>
      </w:r>
    </w:p>
    <w:p w14:paraId="09EF62BD" w14:textId="77777777" w:rsidR="005966D4" w:rsidRDefault="005966D4" w:rsidP="005966D4">
      <w:pPr>
        <w:pStyle w:val="Heading4"/>
      </w:pPr>
      <w:r>
        <w:t xml:space="preserve">Tronshceti – </w:t>
      </w:r>
    </w:p>
    <w:p w14:paraId="3FAB9EF0" w14:textId="77777777" w:rsidR="005966D4" w:rsidRDefault="005966D4" w:rsidP="005966D4">
      <w:pPr>
        <w:pStyle w:val="Heading4"/>
      </w:pPr>
      <w:r>
        <w:t xml:space="preserve">1] This </w:t>
      </w:r>
      <w:r>
        <w:rPr>
          <w:u w:val="single"/>
        </w:rPr>
        <w:t>flows Negative</w:t>
      </w:r>
      <w:r>
        <w:t xml:space="preserve"> – it says that ambiguity over space property causes conflict – the Plan </w:t>
      </w:r>
      <w:r>
        <w:rPr>
          <w:u w:val="single"/>
        </w:rPr>
        <w:t>doesn’t</w:t>
      </w:r>
      <w:r>
        <w:t xml:space="preserve"> clarify a new way to interpret property, it just gets rid of </w:t>
      </w:r>
      <w:r>
        <w:rPr>
          <w:u w:val="single"/>
        </w:rPr>
        <w:t>any</w:t>
      </w:r>
      <w:r>
        <w:t xml:space="preserve"> property claims which doesn’t resolve patchwork disputes since it’s purely a negative action and</w:t>
      </w:r>
    </w:p>
    <w:p w14:paraId="13C87E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661EB"/>
    <w:multiLevelType w:val="hybridMultilevel"/>
    <w:tmpl w:val="DFBA85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66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6D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0E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372BF"/>
  <w14:defaultImageDpi w14:val="300"/>
  <w15:docId w15:val="{68A550A3-1BE0-F34A-89F2-7FD6E665D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66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66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66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9"/>
    <w:unhideWhenUsed/>
    <w:qFormat/>
    <w:rsid w:val="005966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5966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66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6D4"/>
  </w:style>
  <w:style w:type="character" w:customStyle="1" w:styleId="Heading1Char">
    <w:name w:val="Heading 1 Char"/>
    <w:aliases w:val="Pocket Char"/>
    <w:basedOn w:val="DefaultParagraphFont"/>
    <w:link w:val="Heading1"/>
    <w:uiPriority w:val="9"/>
    <w:rsid w:val="005966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66D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
    <w:basedOn w:val="DefaultParagraphFont"/>
    <w:link w:val="Heading3"/>
    <w:uiPriority w:val="9"/>
    <w:rsid w:val="005966D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966D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966D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966D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5966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66D4"/>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5966D4"/>
    <w:rPr>
      <w:color w:val="auto"/>
      <w:u w:val="none"/>
    </w:rPr>
  </w:style>
  <w:style w:type="paragraph" w:styleId="DocumentMap">
    <w:name w:val="Document Map"/>
    <w:basedOn w:val="Normal"/>
    <w:link w:val="DocumentMapChar"/>
    <w:uiPriority w:val="99"/>
    <w:semiHidden/>
    <w:unhideWhenUsed/>
    <w:rsid w:val="005966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66D4"/>
    <w:rPr>
      <w:rFonts w:ascii="Lucida Grande" w:hAnsi="Lucida Grande" w:cs="Lucida Grande"/>
    </w:rPr>
  </w:style>
  <w:style w:type="paragraph" w:customStyle="1" w:styleId="textbold">
    <w:name w:val="text bold"/>
    <w:basedOn w:val="Normal"/>
    <w:link w:val="Emphasis"/>
    <w:autoRedefine/>
    <w:uiPriority w:val="20"/>
    <w:qFormat/>
    <w:rsid w:val="005966D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5966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5966D4"/>
    <w:pPr>
      <w:ind w:left="720"/>
      <w:contextualSpacing/>
    </w:pPr>
  </w:style>
  <w:style w:type="paragraph" w:customStyle="1" w:styleId="Emphasis1">
    <w:name w:val="Emphasis1"/>
    <w:basedOn w:val="Normal"/>
    <w:autoRedefine/>
    <w:uiPriority w:val="7"/>
    <w:qFormat/>
    <w:rsid w:val="005966D4"/>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5966D4"/>
    <w:rPr>
      <w:color w:val="605E5C"/>
      <w:shd w:val="clear" w:color="auto" w:fill="E1DFDD"/>
    </w:rPr>
  </w:style>
  <w:style w:type="paragraph" w:styleId="NoSpacing">
    <w:name w:val="No Spacing"/>
    <w:aliases w:val="Card Format,ClearFormatting,Clear,DDI Tag,Tag Title,Tag and Cite,CD - Cite,No Spacing6,No Spacing7,Very Small Text,No Spacing8,Dont u,No Spacing311,No Spacing51,ca,card"/>
    <w:basedOn w:val="Heading1"/>
    <w:autoRedefine/>
    <w:uiPriority w:val="99"/>
    <w:qFormat/>
    <w:rsid w:val="005966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estingengineering.com/asteroid-mining-what-will-it-involve-and-is-this-the-future-of-wealt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tabolic.nl/news/could-a-rare-metals-shortage-disrupt-the-global-renewable-energy-transi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ickbostrom.com/astronomical/wast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numbering" Target="numbering.xml"/><Relationship Id="rId15" Type="http://schemas.openxmlformats.org/officeDocument/2006/relationships/hyperlink" Target="https://phys.org/news/2017-03-future-space-colonization-terraforming-habitats.html%20Accessed%201/2/20" TargetMode="External"/><Relationship Id="rId10"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 Id="rId14" Type="http://schemas.openxmlformats.org/officeDocument/2006/relationships/hyperlink" Target="https://www.globalcitizen.org/en/content/biodiversity-loss-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20</Pages>
  <Words>15723</Words>
  <Characters>86321</Characters>
  <Application>Microsoft Office Word</Application>
  <DocSecurity>0</DocSecurity>
  <Lines>1003</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1</cp:revision>
  <dcterms:created xsi:type="dcterms:W3CDTF">2022-02-19T17:37:00Z</dcterms:created>
  <dcterms:modified xsi:type="dcterms:W3CDTF">2022-02-19T17:43:00Z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