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8361" w14:textId="77777777" w:rsidR="00B4218E" w:rsidRDefault="00B4218E" w:rsidP="00B4218E">
      <w:pPr>
        <w:spacing w:after="0" w:line="240" w:lineRule="auto"/>
        <w:rPr>
          <w:rFonts w:asciiTheme="majorHAnsi" w:eastAsia="Times New Roman" w:hAnsiTheme="majorHAnsi" w:cstheme="majorHAnsi"/>
          <w:sz w:val="24"/>
        </w:rPr>
      </w:pPr>
    </w:p>
    <w:p w14:paraId="5E70E266" w14:textId="29EAAA40" w:rsidR="00B4218E" w:rsidRDefault="005D5186" w:rsidP="00B4218E">
      <w:pPr>
        <w:pStyle w:val="Heading1"/>
      </w:pPr>
      <w:r>
        <w:lastRenderedPageBreak/>
        <w:t>1</w:t>
      </w:r>
      <w:r w:rsidRPr="005D5186">
        <w:rPr>
          <w:vertAlign w:val="superscript"/>
        </w:rPr>
        <w:t>st</w:t>
      </w:r>
      <w:r>
        <w:t xml:space="preserve"> </w:t>
      </w:r>
      <w:r w:rsidR="00B4218E">
        <w:t xml:space="preserve">Off - Mining CP </w:t>
      </w:r>
    </w:p>
    <w:p w14:paraId="2BAA4BCE" w14:textId="77777777" w:rsidR="00B4218E" w:rsidRDefault="00B4218E" w:rsidP="00B4218E">
      <w:pPr>
        <w:pStyle w:val="Heading4"/>
      </w:pPr>
      <w:r>
        <w:t xml:space="preserve">Counterplan: </w:t>
      </w:r>
    </w:p>
    <w:p w14:paraId="6E0ABDEA" w14:textId="77777777" w:rsidR="00B4218E" w:rsidRPr="00F46375" w:rsidRDefault="00B4218E" w:rsidP="00B4218E">
      <w:pPr>
        <w:pStyle w:val="Heading4"/>
        <w:numPr>
          <w:ilvl w:val="0"/>
          <w:numId w:val="12"/>
        </w:numPr>
        <w:tabs>
          <w:tab w:val="num" w:pos="360"/>
        </w:tabs>
        <w:ind w:left="360"/>
      </w:pPr>
      <w:r>
        <w:t>Property rights for asteroids should be governed by the doctrine of appropriation. Private appropriation of non-asteroid celestial bodies should be prohibited</w:t>
      </w:r>
    </w:p>
    <w:p w14:paraId="2D24AC6D" w14:textId="77777777" w:rsidR="00B4218E" w:rsidRDefault="00B4218E" w:rsidP="00B4218E">
      <w:pPr>
        <w:spacing w:after="0" w:line="240" w:lineRule="auto"/>
        <w:rPr>
          <w:rFonts w:eastAsia="Times New Roman"/>
          <w:b/>
          <w:bCs/>
          <w:color w:val="000000"/>
          <w:sz w:val="26"/>
          <w:szCs w:val="26"/>
        </w:rPr>
      </w:pPr>
    </w:p>
    <w:p w14:paraId="72F79328" w14:textId="51842ACD" w:rsidR="00B4218E" w:rsidRDefault="00B4218E" w:rsidP="00B4218E">
      <w:pPr>
        <w:spacing w:after="0" w:line="240" w:lineRule="auto"/>
        <w:rPr>
          <w:rFonts w:eastAsia="Times New Roman"/>
          <w:b/>
          <w:bCs/>
          <w:color w:val="000000"/>
          <w:sz w:val="26"/>
          <w:szCs w:val="26"/>
        </w:rPr>
      </w:pPr>
      <w:r w:rsidRPr="00F46375">
        <w:rPr>
          <w:rFonts w:eastAsia="Times New Roman"/>
          <w:b/>
          <w:bCs/>
          <w:color w:val="000000"/>
          <w:sz w:val="26"/>
          <w:szCs w:val="26"/>
        </w:rPr>
        <w:t xml:space="preserve">the </w:t>
      </w:r>
      <w:r w:rsidRPr="00F46375">
        <w:rPr>
          <w:rFonts w:eastAsia="Times New Roman"/>
          <w:b/>
          <w:bCs/>
          <w:color w:val="000000"/>
          <w:sz w:val="26"/>
          <w:szCs w:val="26"/>
          <w:u w:val="single"/>
        </w:rPr>
        <w:t>legal framework</w:t>
      </w:r>
      <w:r w:rsidRPr="00F46375">
        <w:rPr>
          <w:rFonts w:eastAsia="Times New Roman"/>
          <w:b/>
          <w:bCs/>
          <w:color w:val="000000"/>
          <w:sz w:val="26"/>
          <w:szCs w:val="26"/>
        </w:rPr>
        <w:t xml:space="preserve"> that strikes the best </w:t>
      </w:r>
      <w:r w:rsidRPr="00F46375">
        <w:rPr>
          <w:rFonts w:eastAsia="Times New Roman"/>
          <w:b/>
          <w:bCs/>
          <w:color w:val="000000"/>
          <w:sz w:val="26"/>
          <w:szCs w:val="26"/>
          <w:u w:val="single"/>
        </w:rPr>
        <w:t>balance</w:t>
      </w:r>
      <w:r w:rsidRPr="00F46375">
        <w:rPr>
          <w:rFonts w:eastAsia="Times New Roman"/>
          <w:b/>
          <w:bCs/>
          <w:color w:val="000000"/>
          <w:sz w:val="26"/>
          <w:szCs w:val="26"/>
        </w:rPr>
        <w:t xml:space="preserve"> of providing </w:t>
      </w:r>
      <w:r w:rsidRPr="00F46375">
        <w:rPr>
          <w:rFonts w:eastAsia="Times New Roman"/>
          <w:b/>
          <w:bCs/>
          <w:color w:val="000000"/>
          <w:sz w:val="26"/>
          <w:szCs w:val="26"/>
          <w:u w:val="single"/>
        </w:rPr>
        <w:t>economic incentives</w:t>
      </w:r>
      <w:r w:rsidRPr="00F46375">
        <w:rPr>
          <w:rFonts w:eastAsia="Times New Roman"/>
          <w:b/>
          <w:bCs/>
          <w:color w:val="000000"/>
          <w:sz w:val="26"/>
          <w:szCs w:val="26"/>
        </w:rPr>
        <w:t xml:space="preserve"> for mining while preventing </w:t>
      </w:r>
      <w:r w:rsidRPr="00F46375">
        <w:rPr>
          <w:rFonts w:eastAsia="Times New Roman"/>
          <w:b/>
          <w:bCs/>
          <w:color w:val="000000"/>
          <w:sz w:val="26"/>
          <w:szCs w:val="26"/>
          <w:u w:val="single"/>
        </w:rPr>
        <w:t>unbeneficial land</w:t>
      </w:r>
      <w:r w:rsidRPr="00F46375">
        <w:rPr>
          <w:rFonts w:eastAsia="Times New Roman"/>
          <w:b/>
          <w:bCs/>
          <w:color w:val="000000"/>
          <w:sz w:val="26"/>
          <w:szCs w:val="26"/>
        </w:rPr>
        <w:t xml:space="preserve"> claims requires a doctrine of </w:t>
      </w:r>
      <w:r w:rsidRPr="00F46375">
        <w:rPr>
          <w:rFonts w:eastAsia="Times New Roman"/>
          <w:b/>
          <w:bCs/>
          <w:color w:val="000000"/>
          <w:sz w:val="26"/>
          <w:szCs w:val="26"/>
          <w:u w:val="single"/>
        </w:rPr>
        <w:t>appropriation</w:t>
      </w:r>
      <w:r w:rsidRPr="00F46375">
        <w:rPr>
          <w:rFonts w:eastAsia="Times New Roman"/>
          <w:b/>
          <w:bCs/>
          <w:color w:val="000000"/>
          <w:sz w:val="26"/>
          <w:szCs w:val="26"/>
        </w:rPr>
        <w:t xml:space="preserve"> – </w:t>
      </w:r>
      <w:r>
        <w:rPr>
          <w:rFonts w:eastAsia="Times New Roman"/>
          <w:b/>
          <w:bCs/>
          <w:color w:val="000000"/>
          <w:sz w:val="26"/>
          <w:szCs w:val="26"/>
        </w:rPr>
        <w:t xml:space="preserve"> AFF</w:t>
      </w:r>
      <w:r w:rsidRPr="00F46375">
        <w:rPr>
          <w:rFonts w:eastAsia="Times New Roman"/>
          <w:b/>
          <w:bCs/>
          <w:color w:val="000000"/>
          <w:sz w:val="26"/>
          <w:szCs w:val="26"/>
        </w:rPr>
        <w:t xml:space="preserve"> </w:t>
      </w:r>
      <w:r w:rsidRPr="00F46375">
        <w:rPr>
          <w:rFonts w:eastAsia="Times New Roman"/>
          <w:b/>
          <w:bCs/>
          <w:color w:val="000000"/>
          <w:sz w:val="26"/>
          <w:szCs w:val="26"/>
          <w:u w:val="single"/>
        </w:rPr>
        <w:t>prevents</w:t>
      </w:r>
      <w:r w:rsidRPr="00F46375">
        <w:rPr>
          <w:rFonts w:eastAsia="Times New Roman"/>
          <w:b/>
          <w:bCs/>
          <w:color w:val="000000"/>
          <w:sz w:val="26"/>
          <w:szCs w:val="26"/>
        </w:rPr>
        <w:t xml:space="preserve"> that  </w:t>
      </w:r>
    </w:p>
    <w:p w14:paraId="566ACBFE" w14:textId="77777777" w:rsidR="00925B45" w:rsidRPr="00F46375" w:rsidRDefault="00925B45" w:rsidP="00B4218E">
      <w:pPr>
        <w:spacing w:after="0" w:line="240" w:lineRule="auto"/>
        <w:rPr>
          <w:rFonts w:ascii="Times New Roman" w:eastAsia="Times New Roman" w:hAnsi="Times New Roman" w:cs="Times New Roman"/>
          <w:sz w:val="24"/>
        </w:rPr>
      </w:pPr>
    </w:p>
    <w:p w14:paraId="1ED56343" w14:textId="77777777" w:rsidR="00B4218E" w:rsidRDefault="00B4218E" w:rsidP="00B4218E">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7B4DD362" w14:textId="77777777" w:rsidR="00B4218E" w:rsidRPr="009854A3" w:rsidRDefault="00B4218E" w:rsidP="00B4218E">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3B352D4" w14:textId="77777777" w:rsidR="00B4218E" w:rsidRPr="009B4BB4" w:rsidRDefault="00B4218E" w:rsidP="00B4218E">
      <w:pPr>
        <w:rPr>
          <w:rStyle w:val="StyleUnderline"/>
        </w:rPr>
      </w:pPr>
      <w:r w:rsidRPr="009B4BB4">
        <w:rPr>
          <w:rStyle w:val="StyleUnderline"/>
        </w:rPr>
        <w:t>Like water during the expansion of the American West</w:t>
      </w:r>
      <w:r w:rsidRPr="00662561">
        <w:rPr>
          <w:sz w:val="16"/>
        </w:rPr>
        <w:t xml:space="preserve">, the </w:t>
      </w:r>
      <w:r w:rsidRPr="007B3071">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7B3071">
        <w:rPr>
          <w:rStyle w:val="StyleUnderline"/>
          <w:highlight w:val="yellow"/>
        </w:rPr>
        <w:t>and put them to beneficial use</w:t>
      </w:r>
      <w:r w:rsidRPr="00662561">
        <w:rPr>
          <w:sz w:val="16"/>
        </w:rPr>
        <w:t xml:space="preserve">. </w:t>
      </w:r>
      <w:r w:rsidRPr="007B3071">
        <w:rPr>
          <w:rStyle w:val="StyleUnderline"/>
          <w:highlight w:val="yellow"/>
        </w:rPr>
        <w:t>Some</w:t>
      </w:r>
      <w:r w:rsidRPr="00662561">
        <w:rPr>
          <w:sz w:val="16"/>
        </w:rPr>
        <w:t xml:space="preserve"> legal scholars have </w:t>
      </w:r>
      <w:r w:rsidRPr="007B3071">
        <w:rPr>
          <w:rStyle w:val="StyleUnderline"/>
          <w:highlight w:val="yellow"/>
        </w:rPr>
        <w:t>suggested the</w:t>
      </w:r>
      <w:r w:rsidRPr="009B4BB4">
        <w:rPr>
          <w:rStyle w:val="StyleUnderline"/>
        </w:rPr>
        <w:t xml:space="preserve"> traditional </w:t>
      </w:r>
      <w:r w:rsidRPr="007B3071">
        <w:rPr>
          <w:rStyle w:val="StyleUnderline"/>
          <w:highlight w:val="yellow"/>
        </w:rPr>
        <w:t>rule of capture be applied to asteroids</w:t>
      </w:r>
      <w:r w:rsidRPr="00662561">
        <w:rPr>
          <w:sz w:val="16"/>
        </w:rPr>
        <w:t xml:space="preserve">,69 </w:t>
      </w:r>
      <w:r w:rsidRPr="007B3071">
        <w:rPr>
          <w:rStyle w:val="StyleUnderline"/>
          <w:highlight w:val="yellow"/>
        </w:rPr>
        <w:t>or</w:t>
      </w:r>
      <w:r w:rsidRPr="00662561">
        <w:rPr>
          <w:sz w:val="16"/>
        </w:rPr>
        <w:t xml:space="preserve"> that </w:t>
      </w:r>
      <w:r w:rsidRPr="007B3071">
        <w:rPr>
          <w:rStyle w:val="StyleUnderline"/>
          <w:highlight w:val="yellow"/>
        </w:rPr>
        <w:t>rights</w:t>
      </w:r>
      <w:r w:rsidRPr="009B4BB4">
        <w:rPr>
          <w:rStyle w:val="StyleUnderline"/>
        </w:rPr>
        <w:t xml:space="preserve"> to asteroids </w:t>
      </w:r>
      <w:r w:rsidRPr="007B3071">
        <w:rPr>
          <w:rStyle w:val="StyleUnderline"/>
          <w:highlight w:val="yellow"/>
        </w:rPr>
        <w:t>be purchased directly</w:t>
      </w:r>
      <w:r w:rsidRPr="009B4BB4">
        <w:rPr>
          <w:rStyle w:val="StyleUnderline"/>
        </w:rPr>
        <w:t xml:space="preserve"> from </w:t>
      </w:r>
      <w:r w:rsidRPr="007B3071">
        <w:rPr>
          <w:rStyle w:val="StyleUnderline"/>
          <w:highlight w:val="yellow"/>
        </w:rPr>
        <w:t>an</w:t>
      </w:r>
      <w:r w:rsidRPr="009B4BB4">
        <w:rPr>
          <w:rStyle w:val="StyleUnderline"/>
        </w:rPr>
        <w:t xml:space="preserve"> international </w:t>
      </w:r>
      <w:r w:rsidRPr="007B3071">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7B3071">
        <w:rPr>
          <w:rStyle w:val="StyleUnderline"/>
          <w:highlight w:val="yellow"/>
        </w:rPr>
        <w:t>appropriation would be more appropriate</w:t>
      </w:r>
      <w:r w:rsidRPr="00662561">
        <w:rPr>
          <w:sz w:val="16"/>
        </w:rPr>
        <w:t xml:space="preserve"> for asteroids than a traditional rule of capture or a chattel system, </w:t>
      </w:r>
      <w:r w:rsidRPr="007B3071">
        <w:rPr>
          <w:rStyle w:val="StyleUnderline"/>
          <w:highlight w:val="yellow"/>
        </w:rPr>
        <w:t>because</w:t>
      </w:r>
      <w:r w:rsidRPr="009B4BB4">
        <w:rPr>
          <w:rStyle w:val="StyleUnderline"/>
        </w:rPr>
        <w:t xml:space="preserve"> a system based on </w:t>
      </w:r>
      <w:r w:rsidRPr="007B3071">
        <w:rPr>
          <w:rStyle w:val="StyleUnderline"/>
          <w:highlight w:val="yellow"/>
        </w:rPr>
        <w:t>the traditional rule of capture</w:t>
      </w:r>
      <w:r w:rsidRPr="007B3071">
        <w:rPr>
          <w:sz w:val="16"/>
          <w:highlight w:val="yellow"/>
        </w:rPr>
        <w:t xml:space="preserve"> </w:t>
      </w:r>
      <w:r w:rsidRPr="007B3071">
        <w:rPr>
          <w:rStyle w:val="StyleUnderline"/>
          <w:highlight w:val="yellow"/>
        </w:rPr>
        <w:t xml:space="preserve">or chattel would result in waste, abstract claims, and complicated </w:t>
      </w:r>
      <w:r w:rsidRPr="00320C09">
        <w:rPr>
          <w:rStyle w:val="StyleUnderline"/>
        </w:rPr>
        <w:t xml:space="preserve">legal </w:t>
      </w:r>
      <w:r w:rsidRPr="007B3071">
        <w:rPr>
          <w:rStyle w:val="StyleUnderline"/>
          <w:highlight w:val="yellow"/>
        </w:rPr>
        <w:t>issues</w:t>
      </w:r>
      <w:r w:rsidRPr="009B4BB4">
        <w:rPr>
          <w:rStyle w:val="StyleUnderline"/>
        </w:rPr>
        <w:t>.</w:t>
      </w:r>
    </w:p>
    <w:p w14:paraId="417D9583" w14:textId="77777777" w:rsidR="00B4218E" w:rsidRPr="00662561" w:rsidRDefault="00B4218E" w:rsidP="00B4218E">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09DD9E3B" w14:textId="77777777" w:rsidR="00B4218E" w:rsidRPr="00662561" w:rsidRDefault="00B4218E" w:rsidP="00B4218E">
      <w:pPr>
        <w:rPr>
          <w:sz w:val="16"/>
        </w:rPr>
      </w:pPr>
      <w:r w:rsidRPr="00662561">
        <w:rPr>
          <w:sz w:val="16"/>
        </w:rPr>
        <w:t xml:space="preserve">But </w:t>
      </w:r>
      <w:r w:rsidRPr="007B3071">
        <w:rPr>
          <w:rStyle w:val="StyleUnderline"/>
          <w:highlight w:val="yellow"/>
        </w:rPr>
        <w:t>only a fraction of</w:t>
      </w:r>
      <w:r w:rsidRPr="009B4BB4">
        <w:rPr>
          <w:rStyle w:val="StyleUnderline"/>
        </w:rPr>
        <w:t xml:space="preserve"> the observable </w:t>
      </w:r>
      <w:r w:rsidRPr="007B3071">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7B3071">
        <w:rPr>
          <w:rStyle w:val="Emphasis"/>
          <w:highlight w:val="yellow"/>
        </w:rPr>
        <w:t>The traditional rule of capture could allow an entity to quickly claim multiple asteroids merely by landing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160BF688" w14:textId="77777777" w:rsidR="00B4218E" w:rsidRPr="00662561" w:rsidRDefault="00B4218E" w:rsidP="00B4218E">
      <w:pPr>
        <w:rPr>
          <w:sz w:val="16"/>
        </w:rPr>
      </w:pPr>
      <w:r w:rsidRPr="00FC3CEF">
        <w:rPr>
          <w:rStyle w:val="StyleUnderline"/>
        </w:rPr>
        <w:t>Even worse would be a system where the same corporation 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7B3071">
        <w:rPr>
          <w:rStyle w:val="StyleUnderline"/>
          <w:highlight w:val="yellow"/>
        </w:rPr>
        <w:lastRenderedPageBreak/>
        <w:t>appropriation</w:t>
      </w:r>
      <w:r w:rsidRPr="00662561">
        <w:rPr>
          <w:sz w:val="16"/>
        </w:rPr>
        <w:t xml:space="preserve"> used for water claims in the United States </w:t>
      </w:r>
      <w:r w:rsidRPr="007B3071">
        <w:rPr>
          <w:rStyle w:val="StyleUnderline"/>
          <w:highlight w:val="yellow"/>
        </w:rPr>
        <w:t xml:space="preserve">would alleviate this concern by limiting claims to those where a claimant can show a </w:t>
      </w:r>
      <w:r w:rsidRPr="00320C09">
        <w:rPr>
          <w:rStyle w:val="StyleUnderline"/>
        </w:rPr>
        <w:t xml:space="preserve">reasonable </w:t>
      </w:r>
      <w:r w:rsidRPr="007B3071">
        <w:rPr>
          <w:rStyle w:val="StyleUnderline"/>
          <w:highlight w:val="yellow"/>
        </w:rPr>
        <w:t>beneficial</w:t>
      </w:r>
      <w:r w:rsidRPr="009B4BB4">
        <w:rPr>
          <w:rStyle w:val="StyleUnderline"/>
        </w:rPr>
        <w:t xml:space="preserve"> </w:t>
      </w:r>
      <w:r w:rsidRPr="007B3071">
        <w:rPr>
          <w:rStyle w:val="StyleUnderline"/>
          <w:highlight w:val="yellow"/>
        </w:rPr>
        <w:t>use</w:t>
      </w:r>
      <w:r w:rsidRPr="009B4BB4">
        <w:rPr>
          <w:rStyle w:val="StyleUnderline"/>
        </w:rPr>
        <w:t xml:space="preserve"> for the resource</w:t>
      </w:r>
      <w:r w:rsidRPr="00662561">
        <w:rPr>
          <w:sz w:val="16"/>
        </w:rPr>
        <w:t>.</w:t>
      </w:r>
    </w:p>
    <w:p w14:paraId="63FD829D" w14:textId="77777777" w:rsidR="00B4218E" w:rsidRPr="00662561" w:rsidRDefault="00B4218E" w:rsidP="00B4218E">
      <w:pPr>
        <w:rPr>
          <w:sz w:val="16"/>
        </w:rPr>
      </w:pPr>
      <w:r w:rsidRPr="007B3071">
        <w:rPr>
          <w:rStyle w:val="StyleUnderline"/>
          <w:highlight w:val="yellow"/>
        </w:rPr>
        <w:t>Another concern</w:t>
      </w:r>
      <w:r w:rsidRPr="00320C09">
        <w:rPr>
          <w:rStyle w:val="StyleUnderline"/>
        </w:rPr>
        <w:t xml:space="preserve"> posed by the traditional rule of capture or chattel system </w:t>
      </w:r>
      <w:r w:rsidRPr="007B3071">
        <w:rPr>
          <w:rStyle w:val="StyleUnderline"/>
          <w:highlight w:val="yellow"/>
        </w:rPr>
        <w:t>would be</w:t>
      </w:r>
      <w:r w:rsidRPr="00320C09">
        <w:rPr>
          <w:rStyle w:val="StyleUnderline"/>
        </w:rPr>
        <w:t xml:space="preserve"> the creation of </w:t>
      </w:r>
      <w:r w:rsidRPr="007B3071">
        <w:rPr>
          <w:rStyle w:val="StyleUnderline"/>
          <w:highlight w:val="yellow"/>
        </w:rPr>
        <w:t>abstract claims</w:t>
      </w:r>
      <w:r w:rsidRPr="007B3071">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7B3071">
        <w:rPr>
          <w:rStyle w:val="StyleUnderline"/>
          <w:highlight w:val="yellow"/>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0F88BE9E" w14:textId="77777777" w:rsidR="00B4218E" w:rsidRPr="00662561" w:rsidRDefault="00B4218E" w:rsidP="00B4218E">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were entities could claim asteroids without actual possession, those </w:t>
      </w:r>
      <w:r w:rsidRPr="007B3071">
        <w:rPr>
          <w:rStyle w:val="StyleUnderline"/>
          <w:highlight w:val="yellow"/>
        </w:rPr>
        <w:t>entities could exclude others from landing on the asteroids and using such resources</w:t>
      </w:r>
      <w:r w:rsidRPr="00662561">
        <w:rPr>
          <w:rStyle w:val="StyleUnderline"/>
        </w:rPr>
        <w:t xml:space="preserve">, </w:t>
      </w:r>
      <w:r w:rsidRPr="007B3071">
        <w:rPr>
          <w:rStyle w:val="StyleUnderline"/>
          <w:highlight w:val="yellow"/>
        </w:rPr>
        <w:t>even when</w:t>
      </w:r>
      <w:r w:rsidRPr="00662561">
        <w:rPr>
          <w:rStyle w:val="StyleUnderline"/>
        </w:rPr>
        <w:t xml:space="preserve"> such resources are </w:t>
      </w:r>
      <w:r w:rsidRPr="007B3071">
        <w:rPr>
          <w:rStyle w:val="StyleUnderline"/>
          <w:highlight w:val="yellow"/>
        </w:rPr>
        <w:t>languishing unused</w:t>
      </w:r>
      <w:r w:rsidRPr="007B3071">
        <w:rPr>
          <w:sz w:val="16"/>
          <w:highlight w:val="yellow"/>
        </w:rPr>
        <w:t xml:space="preserve"> </w:t>
      </w:r>
      <w:r w:rsidRPr="00320C09">
        <w:rPr>
          <w:sz w:val="16"/>
        </w:rPr>
        <w:t xml:space="preserve">in space. To prevent the creation of such abstract claims over asteroids, the </w:t>
      </w:r>
      <w:r w:rsidRPr="007B3071">
        <w:rPr>
          <w:sz w:val="16"/>
          <w:highlight w:val="yellow"/>
        </w:rPr>
        <w:t>doctrine o</w:t>
      </w:r>
      <w:r w:rsidRPr="00FC3CEF">
        <w:rPr>
          <w:sz w:val="16"/>
        </w:rPr>
        <w:t>f</w:t>
      </w:r>
      <w:r w:rsidRPr="00320C09">
        <w:rPr>
          <w:sz w:val="16"/>
        </w:rPr>
        <w:t xml:space="preserve"> </w:t>
      </w:r>
      <w:r w:rsidRPr="007B3071">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7B3071">
        <w:rPr>
          <w:rStyle w:val="StyleUnderline"/>
          <w:highlight w:val="yellow"/>
        </w:rPr>
        <w:t>would ensure</w:t>
      </w:r>
      <w:r w:rsidRPr="00320C09">
        <w:rPr>
          <w:rStyle w:val="StyleUnderline"/>
        </w:rPr>
        <w:t xml:space="preserve"> that asteroids </w:t>
      </w:r>
      <w:r w:rsidRPr="007B3071">
        <w:rPr>
          <w:rStyle w:val="StyleUnderline"/>
          <w:highlight w:val="yellow"/>
        </w:rPr>
        <w:t>claims are limited to those where the resources are actually</w:t>
      </w:r>
      <w:r w:rsidRPr="00662561">
        <w:rPr>
          <w:rStyle w:val="StyleUnderline"/>
        </w:rPr>
        <w:t xml:space="preserve"> being used, </w:t>
      </w:r>
      <w:r w:rsidRPr="00FC3CEF">
        <w:rPr>
          <w:rStyle w:val="StyleUnderline"/>
        </w:rPr>
        <w:t>thus</w:t>
      </w:r>
      <w:r w:rsidRPr="007B3071">
        <w:rPr>
          <w:rStyle w:val="StyleUnderline"/>
          <w:highlight w:val="yellow"/>
        </w:rPr>
        <w:t>, maximizing the utility</w:t>
      </w:r>
      <w:r w:rsidRPr="00662561">
        <w:rPr>
          <w:rStyle w:val="StyleUnderline"/>
        </w:rPr>
        <w:t xml:space="preserve"> of such celestial bodies </w:t>
      </w:r>
      <w:r w:rsidRPr="007B3071">
        <w:rPr>
          <w:rStyle w:val="StyleUnderline"/>
          <w:highlight w:val="yellow"/>
        </w:rPr>
        <w:t>to society</w:t>
      </w:r>
      <w:r w:rsidRPr="00662561">
        <w:rPr>
          <w:sz w:val="16"/>
        </w:rPr>
        <w:t>.</w:t>
      </w:r>
    </w:p>
    <w:p w14:paraId="0C05775D" w14:textId="77777777" w:rsidR="00B4218E" w:rsidRPr="00662561" w:rsidRDefault="00B4218E" w:rsidP="00B4218E">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48C0D498" w14:textId="77777777" w:rsidR="00B4218E" w:rsidRPr="006A617E" w:rsidRDefault="00B4218E" w:rsidP="00B4218E">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FC3CEF">
        <w:rPr>
          <w:rStyle w:val="StyleUnderline"/>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28A8B2B2" w14:textId="77777777" w:rsidR="00B4218E" w:rsidRPr="00147965" w:rsidRDefault="00B4218E" w:rsidP="00B4218E">
      <w:pPr>
        <w:spacing w:before="200" w:after="0" w:line="240" w:lineRule="auto"/>
        <w:outlineLvl w:val="3"/>
        <w:rPr>
          <w:rFonts w:asciiTheme="majorHAnsi" w:eastAsia="Times New Roman" w:hAnsiTheme="majorHAnsi" w:cstheme="majorHAnsi"/>
          <w:b/>
          <w:bCs/>
          <w:sz w:val="24"/>
        </w:rPr>
      </w:pPr>
      <w:r>
        <w:rPr>
          <w:rFonts w:asciiTheme="majorHAnsi" w:eastAsia="Times New Roman" w:hAnsiTheme="majorHAnsi" w:cstheme="majorHAnsi"/>
          <w:b/>
          <w:bCs/>
          <w:color w:val="000000"/>
          <w:sz w:val="24"/>
        </w:rPr>
        <w:t>plan</w:t>
      </w:r>
      <w:r w:rsidRPr="00147965">
        <w:rPr>
          <w:rFonts w:asciiTheme="majorHAnsi" w:eastAsia="Times New Roman" w:hAnsiTheme="majorHAnsi" w:cstheme="majorHAnsi"/>
          <w:b/>
          <w:bCs/>
          <w:color w:val="000000"/>
          <w:sz w:val="24"/>
        </w:rPr>
        <w:t xml:space="preserve"> solves- it preserves international mechanisms for </w:t>
      </w:r>
      <w:r w:rsidRPr="00147965">
        <w:rPr>
          <w:rFonts w:asciiTheme="majorHAnsi" w:eastAsia="Times New Roman" w:hAnsiTheme="majorHAnsi" w:cstheme="majorHAnsi"/>
          <w:b/>
          <w:bCs/>
          <w:color w:val="000000"/>
          <w:sz w:val="24"/>
          <w:u w:val="single"/>
        </w:rPr>
        <w:t>dispute management</w:t>
      </w:r>
      <w:r w:rsidRPr="00147965">
        <w:rPr>
          <w:rFonts w:asciiTheme="majorHAnsi" w:eastAsia="Times New Roman" w:hAnsiTheme="majorHAnsi" w:cstheme="majorHAnsi"/>
          <w:b/>
          <w:bCs/>
          <w:color w:val="000000"/>
          <w:sz w:val="24"/>
        </w:rPr>
        <w:t xml:space="preserve"> and </w:t>
      </w:r>
      <w:r w:rsidRPr="00147965">
        <w:rPr>
          <w:rFonts w:asciiTheme="majorHAnsi" w:eastAsia="Times New Roman" w:hAnsiTheme="majorHAnsi" w:cstheme="majorHAnsi"/>
          <w:b/>
          <w:bCs/>
          <w:color w:val="000000"/>
          <w:sz w:val="24"/>
          <w:u w:val="single"/>
        </w:rPr>
        <w:t>coop</w:t>
      </w:r>
      <w:r w:rsidRPr="00147965">
        <w:rPr>
          <w:rFonts w:asciiTheme="majorHAnsi" w:eastAsia="Times New Roman" w:hAnsiTheme="majorHAnsi" w:cstheme="majorHAnsi"/>
          <w:b/>
          <w:bCs/>
          <w:color w:val="000000"/>
          <w:sz w:val="24"/>
        </w:rPr>
        <w:t xml:space="preserve">- AND- incentivizes </w:t>
      </w:r>
      <w:r w:rsidRPr="00147965">
        <w:rPr>
          <w:rFonts w:asciiTheme="majorHAnsi" w:eastAsia="Times New Roman" w:hAnsiTheme="majorHAnsi" w:cstheme="majorHAnsi"/>
          <w:b/>
          <w:bCs/>
          <w:color w:val="000000"/>
          <w:sz w:val="24"/>
          <w:u w:val="single"/>
        </w:rPr>
        <w:t>asteroid mining</w:t>
      </w:r>
      <w:r w:rsidRPr="00147965">
        <w:rPr>
          <w:rFonts w:asciiTheme="majorHAnsi" w:eastAsia="Times New Roman" w:hAnsiTheme="majorHAnsi" w:cstheme="majorHAnsi"/>
          <w:b/>
          <w:bCs/>
          <w:color w:val="000000"/>
          <w:sz w:val="24"/>
        </w:rPr>
        <w:t> </w:t>
      </w:r>
    </w:p>
    <w:p w14:paraId="6ADC2A95"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Heise, 18</w:t>
      </w:r>
      <w:r w:rsidRPr="00147965">
        <w:rPr>
          <w:rFonts w:asciiTheme="majorHAnsi" w:eastAsia="Times New Roman" w:hAnsiTheme="majorHAnsi" w:cstheme="majorHAnsi"/>
          <w:color w:val="000000"/>
          <w:sz w:val="20"/>
          <w:szCs w:val="20"/>
        </w:rPr>
        <w:t xml:space="preserve"> -- Managing Notes Editor, Michigan Journal of International Law</w:t>
      </w:r>
    </w:p>
    <w:p w14:paraId="1B5A80C1"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 xml:space="preserve">[Jack, "Space, the Final Frontier of Enterprise: Incentivizing Asteroid Mining Under a Revised International Framework, 40 Mich. J. Int'l L. 189, 2018, </w:t>
      </w:r>
      <w:hyperlink r:id="rId9" w:history="1">
        <w:r w:rsidRPr="00147965">
          <w:rPr>
            <w:rFonts w:asciiTheme="majorHAnsi" w:eastAsia="Times New Roman" w:hAnsiTheme="majorHAnsi" w:cstheme="majorHAnsi"/>
            <w:color w:val="000000"/>
            <w:sz w:val="20"/>
            <w:szCs w:val="20"/>
            <w:u w:val="single"/>
          </w:rPr>
          <w:t>https://repository.law.umich.edu/mjil/vol40/iss1/5</w:t>
        </w:r>
      </w:hyperlink>
      <w:r w:rsidRPr="00147965">
        <w:rPr>
          <w:rFonts w:asciiTheme="majorHAnsi" w:eastAsia="Times New Roman" w:hAnsiTheme="majorHAnsi" w:cstheme="majorHAnsi"/>
          <w:color w:val="000000"/>
          <w:sz w:val="20"/>
          <w:szCs w:val="20"/>
        </w:rPr>
        <w:t>, accessed 6-24-21] </w:t>
      </w:r>
    </w:p>
    <w:p w14:paraId="7A0A31DE" w14:textId="77777777" w:rsidR="00B4218E" w:rsidRPr="00147965" w:rsidRDefault="00B4218E" w:rsidP="00B4218E">
      <w:pPr>
        <w:spacing w:after="0" w:line="240" w:lineRule="auto"/>
        <w:rPr>
          <w:rFonts w:asciiTheme="majorHAnsi" w:eastAsia="Times New Roman" w:hAnsiTheme="majorHAnsi" w:cstheme="majorHAnsi"/>
          <w:sz w:val="24"/>
        </w:rPr>
      </w:pPr>
    </w:p>
    <w:p w14:paraId="742815F8"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III. A New International Framework to Govern the Space Economy</w:t>
      </w:r>
    </w:p>
    <w:p w14:paraId="40DFC2E8"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lastRenderedPageBreak/>
        <w:t xml:space="preserve">Asteroid </w:t>
      </w:r>
      <w:r w:rsidRPr="007B3071">
        <w:rPr>
          <w:rFonts w:asciiTheme="majorHAnsi" w:eastAsia="Times New Roman" w:hAnsiTheme="majorHAnsi" w:cstheme="majorHAnsi"/>
          <w:color w:val="000000"/>
          <w:sz w:val="20"/>
          <w:szCs w:val="20"/>
          <w:highlight w:val="yellow"/>
          <w:u w:val="single"/>
          <w:shd w:val="clear" w:color="auto" w:fill="FFFF00"/>
        </w:rPr>
        <w:t>mining</w:t>
      </w:r>
      <w:r w:rsidRPr="00147965">
        <w:rPr>
          <w:rFonts w:asciiTheme="majorHAnsi" w:eastAsia="Times New Roman" w:hAnsiTheme="majorHAnsi" w:cstheme="majorHAnsi"/>
          <w:color w:val="000000"/>
          <w:sz w:val="20"/>
          <w:szCs w:val="20"/>
          <w:u w:val="single"/>
        </w:rPr>
        <w:t xml:space="preserve"> creates tension within the OST as an activity that </w:t>
      </w:r>
      <w:r w:rsidRPr="007B3071">
        <w:rPr>
          <w:rFonts w:asciiTheme="majorHAnsi" w:eastAsia="Times New Roman" w:hAnsiTheme="majorHAnsi" w:cstheme="majorHAnsi"/>
          <w:color w:val="000000"/>
          <w:sz w:val="20"/>
          <w:szCs w:val="20"/>
          <w:highlight w:val="yellow"/>
          <w:u w:val="single"/>
          <w:shd w:val="clear" w:color="auto" w:fill="FFFF00"/>
        </w:rPr>
        <w:t>is prohibited by the treaty’s terms</w:t>
      </w:r>
      <w:r w:rsidRPr="00147965">
        <w:rPr>
          <w:rFonts w:asciiTheme="majorHAnsi" w:eastAsia="Times New Roman" w:hAnsiTheme="majorHAnsi" w:cstheme="majorHAnsi"/>
          <w:color w:val="000000"/>
          <w:sz w:val="20"/>
          <w:szCs w:val="20"/>
          <w:u w:val="single"/>
        </w:rPr>
        <w:t xml:space="preserve"> but largely in line with the treaty’s purpose</w:t>
      </w:r>
      <w:r w:rsidRPr="00147965">
        <w:rPr>
          <w:rFonts w:asciiTheme="majorHAnsi" w:eastAsia="Times New Roman" w:hAnsiTheme="majorHAnsi" w:cstheme="majorHAnsi"/>
          <w:color w:val="000000"/>
          <w:sz w:val="14"/>
          <w:szCs w:val="14"/>
        </w:rPr>
        <w:t xml:space="preserve">. As such, </w:t>
      </w:r>
      <w:r w:rsidRPr="00147965">
        <w:rPr>
          <w:rFonts w:asciiTheme="majorHAnsi" w:eastAsia="Times New Roman" w:hAnsiTheme="majorHAnsi" w:cstheme="majorHAnsi"/>
          <w:color w:val="000000"/>
          <w:sz w:val="20"/>
          <w:szCs w:val="20"/>
          <w:u w:val="single"/>
        </w:rPr>
        <w:t>the OST should be modified to allow for greater certainty and predictability with respect to asteroid mining</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The possibility that asteroid mining could be illegal under international law likely disincentivizes entry into this new endeavor by adding risk and uncertainty</w:t>
      </w:r>
      <w:r w:rsidRPr="00147965">
        <w:rPr>
          <w:rFonts w:asciiTheme="majorHAnsi" w:eastAsia="Times New Roman" w:hAnsiTheme="majorHAnsi" w:cstheme="majorHAnsi"/>
          <w:color w:val="000000"/>
          <w:sz w:val="14"/>
          <w:szCs w:val="14"/>
        </w:rPr>
        <w:t xml:space="preserve">. This section outlines what a revised framework should look like. First, </w:t>
      </w:r>
      <w:r w:rsidRPr="00147965">
        <w:rPr>
          <w:rFonts w:asciiTheme="majorHAnsi" w:eastAsia="Times New Roman" w:hAnsiTheme="majorHAnsi" w:cstheme="majorHAnsi"/>
          <w:color w:val="000000"/>
          <w:sz w:val="20"/>
          <w:szCs w:val="20"/>
          <w:u w:val="single"/>
        </w:rPr>
        <w:t>the law governing space should remain international in nature to further the interests of peaceful cooperation and facilitate dispute resolution</w:t>
      </w:r>
      <w:r w:rsidRPr="00147965">
        <w:rPr>
          <w:rFonts w:asciiTheme="majorHAnsi" w:eastAsia="Times New Roman" w:hAnsiTheme="majorHAnsi" w:cstheme="majorHAnsi"/>
          <w:color w:val="000000"/>
          <w:sz w:val="14"/>
          <w:szCs w:val="14"/>
        </w:rPr>
        <w:t xml:space="preserve">. Second, </w:t>
      </w:r>
      <w:r w:rsidRPr="00147965">
        <w:rPr>
          <w:rFonts w:asciiTheme="majorHAnsi" w:eastAsia="Times New Roman" w:hAnsiTheme="majorHAnsi" w:cstheme="majorHAnsi"/>
          <w:color w:val="000000"/>
          <w:sz w:val="20"/>
          <w:szCs w:val="20"/>
          <w:u w:val="single"/>
        </w:rPr>
        <w:t>this framework should present minimal regulatory barriers for entry given the benefits that asteroid mining could bring to all mankind</w:t>
      </w:r>
      <w:r w:rsidRPr="00147965">
        <w:rPr>
          <w:rFonts w:asciiTheme="majorHAnsi" w:eastAsia="Times New Roman" w:hAnsiTheme="majorHAnsi" w:cstheme="majorHAnsi"/>
          <w:color w:val="000000"/>
          <w:sz w:val="14"/>
          <w:szCs w:val="14"/>
        </w:rPr>
        <w:t>. The development of whaling law provides a use-ful historical example of how norms and rules for the asteroid mining industry could evolve in a way that facilitates efficient governance of this endeavor.</w:t>
      </w:r>
    </w:p>
    <w:p w14:paraId="634502D7"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A. The Desirability of an International Framework</w:t>
      </w:r>
    </w:p>
    <w:p w14:paraId="698AD3A9" w14:textId="77777777" w:rsidR="00B4218E" w:rsidRPr="00147965" w:rsidRDefault="00B4218E" w:rsidP="00B4218E">
      <w:pPr>
        <w:spacing w:after="0" w:line="240" w:lineRule="auto"/>
        <w:rPr>
          <w:rFonts w:asciiTheme="majorHAnsi" w:eastAsia="Times New Roman" w:hAnsiTheme="majorHAnsi" w:cstheme="majorHAnsi"/>
          <w:sz w:val="24"/>
        </w:rPr>
      </w:pPr>
      <w:r w:rsidRPr="007B3071">
        <w:rPr>
          <w:rFonts w:asciiTheme="majorHAnsi" w:eastAsia="Times New Roman" w:hAnsiTheme="majorHAnsi" w:cstheme="majorHAnsi"/>
          <w:color w:val="000000"/>
          <w:sz w:val="20"/>
          <w:szCs w:val="20"/>
          <w:highlight w:val="yellow"/>
          <w:u w:val="single"/>
          <w:shd w:val="clear" w:color="auto" w:fill="FFFF00"/>
        </w:rPr>
        <w:t>The preservation of space</w:t>
      </w:r>
      <w:r w:rsidRPr="00147965">
        <w:rPr>
          <w:rFonts w:asciiTheme="majorHAnsi" w:eastAsia="Times New Roman" w:hAnsiTheme="majorHAnsi" w:cstheme="majorHAnsi"/>
          <w:color w:val="000000"/>
          <w:sz w:val="20"/>
          <w:szCs w:val="20"/>
          <w:u w:val="single"/>
        </w:rPr>
        <w:t xml:space="preserve"> as a zone </w:t>
      </w:r>
      <w:r w:rsidRPr="007B3071">
        <w:rPr>
          <w:rFonts w:asciiTheme="majorHAnsi" w:eastAsia="Times New Roman" w:hAnsiTheme="majorHAnsi" w:cstheme="majorHAnsi"/>
          <w:b/>
          <w:bCs/>
          <w:color w:val="000000"/>
          <w:szCs w:val="22"/>
          <w:highlight w:val="yellow"/>
          <w:u w:val="single"/>
          <w:shd w:val="clear" w:color="auto" w:fill="FFFF00"/>
        </w:rPr>
        <w:t>governed by</w:t>
      </w:r>
      <w:r w:rsidRPr="00147965">
        <w:rPr>
          <w:rFonts w:asciiTheme="majorHAnsi" w:eastAsia="Times New Roman" w:hAnsiTheme="majorHAnsi" w:cstheme="majorHAnsi"/>
          <w:b/>
          <w:bCs/>
          <w:color w:val="000000"/>
          <w:szCs w:val="22"/>
          <w:u w:val="single"/>
          <w:shd w:val="clear" w:color="auto" w:fill="FFFF00"/>
        </w:rPr>
        <w:t xml:space="preserve"> </w:t>
      </w:r>
      <w:r w:rsidRPr="007B3071">
        <w:rPr>
          <w:rFonts w:asciiTheme="majorHAnsi" w:eastAsia="Times New Roman" w:hAnsiTheme="majorHAnsi" w:cstheme="majorHAnsi"/>
          <w:b/>
          <w:bCs/>
          <w:color w:val="000000"/>
          <w:szCs w:val="22"/>
          <w:highlight w:val="yellow"/>
          <w:u w:val="single"/>
          <w:shd w:val="clear" w:color="auto" w:fill="FFFF00"/>
        </w:rPr>
        <w:t>i</w:t>
      </w:r>
      <w:r w:rsidRPr="00F46375">
        <w:rPr>
          <w:rFonts w:asciiTheme="majorHAnsi" w:eastAsia="Times New Roman" w:hAnsiTheme="majorHAnsi" w:cstheme="majorHAnsi"/>
          <w:b/>
          <w:bCs/>
          <w:color w:val="000000"/>
          <w:szCs w:val="22"/>
          <w:u w:val="single"/>
        </w:rPr>
        <w:t>nternational</w:t>
      </w:r>
      <w:r w:rsidRPr="00147965">
        <w:rPr>
          <w:rFonts w:asciiTheme="majorHAnsi" w:eastAsia="Times New Roman" w:hAnsiTheme="majorHAnsi" w:cstheme="majorHAnsi"/>
          <w:b/>
          <w:bCs/>
          <w:color w:val="000000"/>
          <w:szCs w:val="22"/>
          <w:u w:val="single"/>
        </w:rPr>
        <w:t xml:space="preserve"> </w:t>
      </w:r>
      <w:r w:rsidRPr="007B3071">
        <w:rPr>
          <w:rFonts w:asciiTheme="majorHAnsi" w:eastAsia="Times New Roman" w:hAnsiTheme="majorHAnsi" w:cstheme="majorHAnsi"/>
          <w:b/>
          <w:bCs/>
          <w:color w:val="000000"/>
          <w:szCs w:val="22"/>
          <w:highlight w:val="yellow"/>
          <w:u w:val="single"/>
          <w:shd w:val="clear" w:color="auto" w:fill="FFFF00"/>
        </w:rPr>
        <w:t>law</w:t>
      </w:r>
      <w:r w:rsidRPr="00147965">
        <w:rPr>
          <w:rFonts w:asciiTheme="majorHAnsi" w:eastAsia="Times New Roman" w:hAnsiTheme="majorHAnsi" w:cstheme="majorHAnsi"/>
          <w:color w:val="000000"/>
          <w:sz w:val="14"/>
          <w:szCs w:val="14"/>
        </w:rPr>
        <w:t xml:space="preserve">, in contrast to a system predicated on national jurisdiction, </w:t>
      </w:r>
      <w:r w:rsidRPr="00147965">
        <w:rPr>
          <w:rFonts w:asciiTheme="majorHAnsi" w:eastAsia="Times New Roman" w:hAnsiTheme="majorHAnsi" w:cstheme="majorHAnsi"/>
          <w:color w:val="000000"/>
          <w:sz w:val="20"/>
          <w:szCs w:val="20"/>
          <w:u w:val="single"/>
        </w:rPr>
        <w:t xml:space="preserve">is desirable in that it </w:t>
      </w:r>
      <w:r w:rsidRPr="007B3071">
        <w:rPr>
          <w:rFonts w:asciiTheme="majorHAnsi" w:eastAsia="Times New Roman" w:hAnsiTheme="majorHAnsi" w:cstheme="majorHAnsi"/>
          <w:b/>
          <w:bCs/>
          <w:color w:val="000000"/>
          <w:szCs w:val="22"/>
          <w:highlight w:val="yellow"/>
          <w:u w:val="single"/>
          <w:shd w:val="clear" w:color="auto" w:fill="FFFF00"/>
        </w:rPr>
        <w:t>promotes p</w:t>
      </w:r>
      <w:r w:rsidRPr="00F46375">
        <w:rPr>
          <w:rFonts w:asciiTheme="majorHAnsi" w:eastAsia="Times New Roman" w:hAnsiTheme="majorHAnsi" w:cstheme="majorHAnsi"/>
          <w:b/>
          <w:bCs/>
          <w:color w:val="000000"/>
          <w:szCs w:val="22"/>
          <w:u w:val="single"/>
          <w:shd w:val="clear" w:color="auto" w:fill="FFFF00"/>
        </w:rPr>
        <w:t>eace</w:t>
      </w:r>
      <w:r w:rsidRPr="007B3071">
        <w:rPr>
          <w:rFonts w:asciiTheme="majorHAnsi" w:eastAsia="Times New Roman" w:hAnsiTheme="majorHAnsi" w:cstheme="majorHAnsi"/>
          <w:color w:val="000000"/>
          <w:sz w:val="20"/>
          <w:szCs w:val="20"/>
          <w:highlight w:val="yellow"/>
          <w:u w:val="single"/>
          <w:shd w:val="clear" w:color="auto" w:fill="FFFF00"/>
        </w:rPr>
        <w:t xml:space="preserve">, </w:t>
      </w:r>
      <w:r w:rsidRPr="007B3071">
        <w:rPr>
          <w:rFonts w:asciiTheme="majorHAnsi" w:eastAsia="Times New Roman" w:hAnsiTheme="majorHAnsi" w:cstheme="majorHAnsi"/>
          <w:b/>
          <w:bCs/>
          <w:color w:val="000000"/>
          <w:szCs w:val="22"/>
          <w:highlight w:val="yellow"/>
          <w:u w:val="single"/>
          <w:shd w:val="clear" w:color="auto" w:fill="FFFF00"/>
        </w:rPr>
        <w:t>facilitates dispute resolution</w:t>
      </w:r>
      <w:r w:rsidRPr="007B3071">
        <w:rPr>
          <w:rFonts w:asciiTheme="majorHAnsi" w:eastAsia="Times New Roman" w:hAnsiTheme="majorHAnsi" w:cstheme="majorHAnsi"/>
          <w:color w:val="000000"/>
          <w:sz w:val="20"/>
          <w:szCs w:val="20"/>
          <w:highlight w:val="yellow"/>
          <w:u w:val="single"/>
          <w:shd w:val="clear" w:color="auto" w:fill="FFFF00"/>
        </w:rPr>
        <w:t xml:space="preserve">, and allows for more </w:t>
      </w:r>
      <w:r w:rsidRPr="007B3071">
        <w:rPr>
          <w:rFonts w:asciiTheme="majorHAnsi" w:eastAsia="Times New Roman" w:hAnsiTheme="majorHAnsi" w:cstheme="majorHAnsi"/>
          <w:b/>
          <w:bCs/>
          <w:color w:val="000000"/>
          <w:szCs w:val="22"/>
          <w:highlight w:val="yellow"/>
          <w:u w:val="single"/>
          <w:shd w:val="clear" w:color="auto" w:fill="FFFF00"/>
        </w:rPr>
        <w:t>coordinated efforts</w:t>
      </w:r>
      <w:r w:rsidRPr="007B3071">
        <w:rPr>
          <w:rFonts w:asciiTheme="majorHAnsi" w:eastAsia="Times New Roman" w:hAnsiTheme="majorHAnsi" w:cstheme="majorHAnsi"/>
          <w:color w:val="000000"/>
          <w:sz w:val="20"/>
          <w:szCs w:val="20"/>
          <w:highlight w:val="yellow"/>
          <w:u w:val="single"/>
          <w:shd w:val="clear" w:color="auto" w:fill="FFFF00"/>
        </w:rPr>
        <w:t xml:space="preserve"> </w:t>
      </w:r>
      <w:r w:rsidRPr="00FC3CEF">
        <w:rPr>
          <w:rFonts w:asciiTheme="majorHAnsi" w:eastAsia="Times New Roman" w:hAnsiTheme="majorHAnsi" w:cstheme="majorHAnsi"/>
          <w:color w:val="000000"/>
          <w:sz w:val="20"/>
          <w:szCs w:val="20"/>
          <w:u w:val="single"/>
          <w:shd w:val="clear" w:color="auto" w:fill="FFFF00"/>
        </w:rPr>
        <w:t>in addressing issues relevant to all entities</w:t>
      </w:r>
      <w:r w:rsidRPr="00FC3CEF">
        <w:rPr>
          <w:rFonts w:asciiTheme="majorHAnsi" w:eastAsia="Times New Roman" w:hAnsiTheme="majorHAnsi" w:cstheme="majorHAnsi"/>
          <w:color w:val="000000"/>
          <w:sz w:val="20"/>
          <w:szCs w:val="20"/>
          <w:u w:val="single"/>
        </w:rPr>
        <w:t xml:space="preserve"> operating</w:t>
      </w:r>
      <w:r w:rsidRPr="00147965">
        <w:rPr>
          <w:rFonts w:asciiTheme="majorHAnsi" w:eastAsia="Times New Roman" w:hAnsiTheme="majorHAnsi" w:cstheme="majorHAnsi"/>
          <w:color w:val="000000"/>
          <w:sz w:val="20"/>
          <w:szCs w:val="20"/>
          <w:u w:val="single"/>
        </w:rPr>
        <w:t xml:space="preserve"> in space</w:t>
      </w:r>
      <w:r w:rsidRPr="00147965">
        <w:rPr>
          <w:rFonts w:asciiTheme="majorHAnsi" w:eastAsia="Times New Roman" w:hAnsiTheme="majorHAnsi" w:cstheme="majorHAnsi"/>
          <w:color w:val="000000"/>
          <w:sz w:val="14"/>
          <w:szCs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147965">
        <w:rPr>
          <w:rFonts w:asciiTheme="majorHAnsi" w:eastAsia="Times New Roman" w:hAnsiTheme="majorHAnsi" w:cstheme="majorHAnsi"/>
          <w:color w:val="000000"/>
          <w:sz w:val="20"/>
          <w:szCs w:val="20"/>
          <w:u w:val="single"/>
        </w:rPr>
        <w:t>It would take only minor changes to the OST to resolve some of the ambiguities in the status quo and help bring the benefits of asteroid mining to humanity as a whole.</w:t>
      </w:r>
      <w:r w:rsidRPr="00147965">
        <w:rPr>
          <w:rFonts w:asciiTheme="majorHAnsi" w:eastAsia="Times New Roman" w:hAnsiTheme="majorHAnsi" w:cstheme="majorHAnsi"/>
          <w:color w:val="000000"/>
          <w:sz w:val="14"/>
          <w:szCs w:val="14"/>
        </w:rPr>
        <w:t xml:space="preserve"> A revision of this treaty rather than a wholesale abandonment of the agreement—whether that abandonment is in fact or merely in practice—would better maintain the international character of space.</w:t>
      </w:r>
    </w:p>
    <w:p w14:paraId="0DE6E745"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147965">
        <w:rPr>
          <w:rFonts w:asciiTheme="majorHAnsi" w:eastAsia="Times New Roman" w:hAnsiTheme="majorHAnsi" w:cstheme="majorHAnsi"/>
          <w:color w:val="000000"/>
          <w:sz w:val="20"/>
          <w:szCs w:val="20"/>
          <w:u w:val="single"/>
        </w:rPr>
        <w:t xml:space="preserve">One straightforward means of authorizing private companies to extract space resources would be to </w:t>
      </w:r>
      <w:r w:rsidRPr="007B3071">
        <w:rPr>
          <w:rFonts w:asciiTheme="majorHAnsi" w:eastAsia="Times New Roman" w:hAnsiTheme="majorHAnsi" w:cstheme="majorHAnsi"/>
          <w:color w:val="000000"/>
          <w:sz w:val="20"/>
          <w:szCs w:val="20"/>
          <w:highlight w:val="yellow"/>
          <w:u w:val="single"/>
          <w:shd w:val="clear" w:color="auto" w:fill="FFFF00"/>
        </w:rPr>
        <w:t xml:space="preserve">revise the OST to </w:t>
      </w:r>
      <w:r w:rsidRPr="007B3071">
        <w:rPr>
          <w:rFonts w:asciiTheme="majorHAnsi" w:eastAsia="Times New Roman" w:hAnsiTheme="majorHAnsi" w:cstheme="majorHAnsi"/>
          <w:b/>
          <w:bCs/>
          <w:color w:val="000000"/>
          <w:szCs w:val="22"/>
          <w:highlight w:val="yellow"/>
          <w:u w:val="single"/>
          <w:shd w:val="clear" w:color="auto" w:fill="FFFF00"/>
        </w:rPr>
        <w:t>clarify</w:t>
      </w:r>
      <w:r w:rsidRPr="00147965">
        <w:rPr>
          <w:rFonts w:asciiTheme="majorHAnsi" w:eastAsia="Times New Roman" w:hAnsiTheme="majorHAnsi" w:cstheme="majorHAnsi"/>
          <w:color w:val="000000"/>
          <w:sz w:val="20"/>
          <w:szCs w:val="20"/>
          <w:u w:val="single"/>
        </w:rPr>
        <w:t xml:space="preserve"> that the language in </w:t>
      </w:r>
      <w:r w:rsidRPr="007B3071">
        <w:rPr>
          <w:rFonts w:asciiTheme="majorHAnsi" w:eastAsia="Times New Roman" w:hAnsiTheme="majorHAnsi" w:cstheme="majorHAnsi"/>
          <w:color w:val="000000"/>
          <w:sz w:val="20"/>
          <w:szCs w:val="20"/>
          <w:highlight w:val="yellow"/>
          <w:u w:val="single"/>
          <w:shd w:val="clear" w:color="auto" w:fill="FFFF00"/>
        </w:rPr>
        <w:t>Article II</w:t>
      </w:r>
      <w:r w:rsidRPr="00147965">
        <w:rPr>
          <w:rFonts w:asciiTheme="majorHAnsi" w:eastAsia="Times New Roman" w:hAnsiTheme="majorHAnsi" w:cstheme="majorHAnsi"/>
          <w:color w:val="000000"/>
          <w:sz w:val="20"/>
          <w:szCs w:val="20"/>
          <w:u w:val="single"/>
          <w:shd w:val="clear" w:color="auto" w:fill="FFFF00"/>
        </w:rPr>
        <w:t xml:space="preserve"> </w:t>
      </w:r>
      <w:r w:rsidRPr="00147965">
        <w:rPr>
          <w:rFonts w:asciiTheme="majorHAnsi" w:eastAsia="Times New Roman" w:hAnsiTheme="majorHAnsi" w:cstheme="majorHAnsi"/>
          <w:color w:val="000000"/>
          <w:sz w:val="20"/>
          <w:szCs w:val="20"/>
          <w:u w:val="single"/>
        </w:rPr>
        <w:t xml:space="preserve">prohibiting national appropriation </w:t>
      </w:r>
      <w:r w:rsidRPr="007B3071">
        <w:rPr>
          <w:rFonts w:asciiTheme="majorHAnsi" w:eastAsia="Times New Roman" w:hAnsiTheme="majorHAnsi" w:cstheme="majorHAnsi"/>
          <w:b/>
          <w:bCs/>
          <w:color w:val="000000"/>
          <w:szCs w:val="22"/>
          <w:highlight w:val="yellow"/>
          <w:u w:val="single"/>
          <w:shd w:val="clear" w:color="auto" w:fill="FFFF00"/>
        </w:rPr>
        <w:t>does not apply to private companies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This could be achieved </w:t>
      </w:r>
      <w:r w:rsidRPr="007B3071">
        <w:rPr>
          <w:rFonts w:asciiTheme="majorHAnsi" w:eastAsia="Times New Roman" w:hAnsiTheme="majorHAnsi" w:cstheme="majorHAnsi"/>
          <w:color w:val="000000"/>
          <w:sz w:val="20"/>
          <w:szCs w:val="20"/>
          <w:highlight w:val="yellow"/>
          <w:u w:val="single"/>
          <w:shd w:val="clear" w:color="auto" w:fill="FFFF00"/>
        </w:rPr>
        <w:t>by</w:t>
      </w:r>
      <w:r w:rsidRPr="00147965">
        <w:rPr>
          <w:rFonts w:asciiTheme="majorHAnsi" w:eastAsia="Times New Roman" w:hAnsiTheme="majorHAnsi" w:cstheme="majorHAnsi"/>
          <w:color w:val="000000"/>
          <w:sz w:val="20"/>
          <w:szCs w:val="20"/>
          <w:u w:val="single"/>
        </w:rPr>
        <w:t xml:space="preserve"> simply </w:t>
      </w:r>
      <w:r w:rsidRPr="007B3071">
        <w:rPr>
          <w:rFonts w:asciiTheme="majorHAnsi" w:eastAsia="Times New Roman" w:hAnsiTheme="majorHAnsi" w:cstheme="majorHAnsi"/>
          <w:b/>
          <w:bCs/>
          <w:color w:val="000000"/>
          <w:szCs w:val="22"/>
          <w:highlight w:val="yellow"/>
          <w:u w:val="single"/>
          <w:shd w:val="clear" w:color="auto" w:fill="FFFF00"/>
        </w:rPr>
        <w:t>adding a sentence to the end of Article VI</w:t>
      </w:r>
      <w:r w:rsidRPr="007B3071">
        <w:rPr>
          <w:rFonts w:asciiTheme="majorHAnsi" w:eastAsia="Times New Roman" w:hAnsiTheme="majorHAnsi" w:cstheme="majorHAnsi"/>
          <w:color w:val="000000"/>
          <w:sz w:val="20"/>
          <w:szCs w:val="20"/>
          <w:highlight w:val="yellow"/>
          <w:u w:val="single"/>
        </w:rPr>
        <w:t xml:space="preserve">: </w:t>
      </w:r>
      <w:r w:rsidRPr="007B3071">
        <w:rPr>
          <w:rFonts w:asciiTheme="majorHAnsi" w:eastAsia="Times New Roman" w:hAnsiTheme="majorHAnsi" w:cstheme="majorHAnsi"/>
          <w:color w:val="000000"/>
          <w:sz w:val="20"/>
          <w:szCs w:val="20"/>
          <w:highlight w:val="yellow"/>
          <w:u w:val="single"/>
          <w:shd w:val="clear" w:color="auto" w:fill="FFFF00"/>
        </w:rPr>
        <w:t>Under the revised treaty, companies shall remain under the supervision of the countries in which they are based</w:t>
      </w:r>
      <w:r w:rsidRPr="00147965">
        <w:rPr>
          <w:rFonts w:asciiTheme="majorHAnsi" w:eastAsia="Times New Roman" w:hAnsiTheme="majorHAnsi" w:cstheme="majorHAnsi"/>
          <w:color w:val="000000"/>
          <w:sz w:val="20"/>
          <w:szCs w:val="20"/>
          <w:u w:val="single"/>
        </w:rPr>
        <w:t xml:space="preserve"> but are not capable of national appropriation by use or occupation</w:t>
      </w:r>
      <w:r w:rsidRPr="00147965">
        <w:rPr>
          <w:rFonts w:asciiTheme="majorHAnsi" w:eastAsia="Times New Roman" w:hAnsiTheme="majorHAnsi" w:cstheme="majorHAnsi"/>
          <w:color w:val="000000"/>
          <w:sz w:val="14"/>
          <w:szCs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147965">
        <w:rPr>
          <w:rFonts w:asciiTheme="majorHAnsi" w:eastAsia="Times New Roman" w:hAnsiTheme="majorHAnsi" w:cstheme="majorHAnsi"/>
          <w:color w:val="000000"/>
          <w:sz w:val="20"/>
          <w:szCs w:val="20"/>
          <w:u w:val="single"/>
        </w:rPr>
        <w:t>This revision could</w:t>
      </w:r>
      <w:r w:rsidRPr="00147965">
        <w:rPr>
          <w:rFonts w:asciiTheme="majorHAnsi" w:eastAsia="Times New Roman" w:hAnsiTheme="majorHAnsi" w:cstheme="majorHAnsi"/>
          <w:color w:val="000000"/>
          <w:sz w:val="14"/>
          <w:szCs w:val="14"/>
        </w:rPr>
        <w:t xml:space="preserve">, however, </w:t>
      </w:r>
      <w:r w:rsidRPr="00147965">
        <w:rPr>
          <w:rFonts w:asciiTheme="majorHAnsi" w:eastAsia="Times New Roman" w:hAnsiTheme="majorHAnsi" w:cstheme="majorHAnsi"/>
          <w:color w:val="000000"/>
          <w:sz w:val="20"/>
          <w:szCs w:val="20"/>
          <w:u w:val="single"/>
        </w:rPr>
        <w:t>promote peaceful coexistence and uniformity in space law, as well as create certainty as to the legality of asteroid mining by private companies</w:t>
      </w:r>
      <w:r w:rsidRPr="00147965">
        <w:rPr>
          <w:rFonts w:asciiTheme="majorHAnsi" w:eastAsia="Times New Roman" w:hAnsiTheme="majorHAnsi" w:cstheme="majorHAnsi"/>
          <w:color w:val="000000"/>
          <w:sz w:val="14"/>
          <w:szCs w:val="14"/>
        </w:rPr>
        <w:t>.</w:t>
      </w:r>
    </w:p>
    <w:p w14:paraId="6E42F29E"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or a new international agreement altogether.</w:t>
      </w:r>
    </w:p>
    <w:p w14:paraId="19628C37" w14:textId="77777777" w:rsidR="00B4218E" w:rsidRPr="00147965" w:rsidRDefault="00B4218E" w:rsidP="00B4218E">
      <w:pPr>
        <w:spacing w:after="0" w:line="240" w:lineRule="auto"/>
        <w:rPr>
          <w:rFonts w:asciiTheme="majorHAnsi" w:eastAsia="Times New Roman" w:hAnsiTheme="majorHAnsi" w:cstheme="majorHAnsi"/>
          <w:sz w:val="24"/>
        </w:rPr>
      </w:pPr>
      <w:r w:rsidRPr="007B3071">
        <w:rPr>
          <w:rFonts w:asciiTheme="majorHAnsi" w:eastAsia="Times New Roman" w:hAnsiTheme="majorHAnsi" w:cstheme="majorHAnsi"/>
          <w:color w:val="000000"/>
          <w:sz w:val="20"/>
          <w:szCs w:val="20"/>
          <w:highlight w:val="yellow"/>
          <w:u w:val="single"/>
          <w:shd w:val="clear" w:color="auto" w:fill="FFFF00"/>
        </w:rPr>
        <w:t>An amended OST</w:t>
      </w:r>
      <w:r w:rsidRPr="00147965">
        <w:rPr>
          <w:rFonts w:asciiTheme="majorHAnsi" w:eastAsia="Times New Roman" w:hAnsiTheme="majorHAnsi" w:cstheme="majorHAnsi"/>
          <w:color w:val="000000"/>
          <w:sz w:val="14"/>
          <w:szCs w:val="14"/>
        </w:rPr>
        <w:t xml:space="preserve"> or a new treaty </w:t>
      </w:r>
      <w:r w:rsidRPr="00147965">
        <w:rPr>
          <w:rFonts w:asciiTheme="majorHAnsi" w:eastAsia="Times New Roman" w:hAnsiTheme="majorHAnsi" w:cstheme="majorHAnsi"/>
          <w:color w:val="000000"/>
          <w:sz w:val="20"/>
          <w:szCs w:val="20"/>
          <w:u w:val="single"/>
        </w:rPr>
        <w:t xml:space="preserve">governing the extraction of space resources would have the benefit of </w:t>
      </w:r>
      <w:r w:rsidRPr="00147965">
        <w:rPr>
          <w:rFonts w:asciiTheme="majorHAnsi" w:eastAsia="Times New Roman" w:hAnsiTheme="majorHAnsi" w:cstheme="majorHAnsi"/>
          <w:b/>
          <w:bCs/>
          <w:color w:val="000000"/>
          <w:szCs w:val="22"/>
          <w:u w:val="single"/>
        </w:rPr>
        <w:t>maintaining the peaceful order of space</w:t>
      </w:r>
      <w:r w:rsidRPr="00147965">
        <w:rPr>
          <w:rFonts w:asciiTheme="majorHAnsi" w:eastAsia="Times New Roman" w:hAnsiTheme="majorHAnsi" w:cstheme="majorHAnsi"/>
          <w:color w:val="000000"/>
          <w:sz w:val="20"/>
          <w:szCs w:val="20"/>
          <w:u w:val="single"/>
        </w:rPr>
        <w:t>.</w:t>
      </w:r>
      <w:r w:rsidRPr="00147965">
        <w:rPr>
          <w:rFonts w:asciiTheme="majorHAnsi" w:eastAsia="Times New Roman" w:hAnsiTheme="majorHAnsi" w:cstheme="majorHAnsi"/>
          <w:color w:val="000000"/>
          <w:sz w:val="14"/>
          <w:szCs w:val="14"/>
        </w:rPr>
        <w:t xml:space="preserve"> While admittedly the product of a different era, the post-national and peaceable foundation of the OST is still desirable in an international environment where many nations are armed to the proverbial nuclear teeth. </w:t>
      </w:r>
      <w:r w:rsidRPr="00147965">
        <w:rPr>
          <w:rFonts w:asciiTheme="majorHAnsi" w:eastAsia="Times New Roman" w:hAnsiTheme="majorHAnsi" w:cstheme="majorHAnsi"/>
          <w:color w:val="000000"/>
          <w:sz w:val="20"/>
          <w:szCs w:val="20"/>
          <w:u w:val="single"/>
        </w:rPr>
        <w:t>Peaceful use of outer space is a laudable objective and one served most effectively by international agreement</w:t>
      </w:r>
      <w:r w:rsidRPr="00147965">
        <w:rPr>
          <w:rFonts w:asciiTheme="majorHAnsi" w:eastAsia="Times New Roman" w:hAnsiTheme="majorHAnsi" w:cstheme="majorHAnsi"/>
          <w:color w:val="000000"/>
          <w:sz w:val="14"/>
          <w:szCs w:val="14"/>
        </w:rPr>
        <w:t xml:space="preserve"> rather than by competing national claims of sovereignty.106</w:t>
      </w:r>
    </w:p>
    <w:p w14:paraId="74A9D459"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An international system would also facilitate dispute resolution</w:t>
      </w:r>
      <w:r w:rsidRPr="00147965">
        <w:rPr>
          <w:rFonts w:asciiTheme="majorHAnsi" w:eastAsia="Times New Roman" w:hAnsiTheme="majorHAnsi" w:cstheme="majorHAnsi"/>
          <w:color w:val="000000"/>
          <w:sz w:val="14"/>
          <w:szCs w:val="14"/>
        </w:rPr>
        <w:t xml:space="preserve">. In a borderless </w:t>
      </w:r>
      <w:r w:rsidRPr="00147965">
        <w:rPr>
          <w:rFonts w:asciiTheme="majorHAnsi" w:eastAsia="Times New Roman" w:hAnsiTheme="majorHAnsi" w:cstheme="majorHAnsi"/>
          <w:color w:val="000000"/>
          <w:sz w:val="20"/>
          <w:szCs w:val="20"/>
          <w:u w:val="single"/>
        </w:rPr>
        <w:t>and</w:t>
      </w:r>
      <w:r w:rsidRPr="00147965">
        <w:rPr>
          <w:rFonts w:asciiTheme="majorHAnsi" w:eastAsia="Times New Roman" w:hAnsiTheme="majorHAnsi" w:cstheme="majorHAnsi"/>
          <w:color w:val="000000"/>
          <w:sz w:val="14"/>
          <w:szCs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tort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firma. 109 An international mechanism like ITLOS ought to be established for resolving space disputes such that parties can seek a neutral arbiter to resolve conflict and laws can be uniformly applied to all entities irrespective of their country of origin.110</w:t>
      </w:r>
    </w:p>
    <w:p w14:paraId="32444747"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Finally, an international system </w:t>
      </w:r>
      <w:r w:rsidRPr="007B3071">
        <w:rPr>
          <w:rFonts w:asciiTheme="majorHAnsi" w:eastAsia="Times New Roman" w:hAnsiTheme="majorHAnsi" w:cstheme="majorHAnsi"/>
          <w:color w:val="000000"/>
          <w:sz w:val="20"/>
          <w:szCs w:val="20"/>
          <w:highlight w:val="yellow"/>
          <w:u w:val="single"/>
          <w:shd w:val="clear" w:color="auto" w:fill="FFFF00"/>
        </w:rPr>
        <w:t>could</w:t>
      </w:r>
      <w:r w:rsidRPr="00147965">
        <w:rPr>
          <w:rFonts w:asciiTheme="majorHAnsi" w:eastAsia="Times New Roman" w:hAnsiTheme="majorHAnsi" w:cstheme="majorHAnsi"/>
          <w:color w:val="000000"/>
          <w:sz w:val="20"/>
          <w:szCs w:val="20"/>
          <w:u w:val="single"/>
        </w:rPr>
        <w:t xml:space="preserve"> more easily </w:t>
      </w:r>
      <w:r w:rsidRPr="007B3071">
        <w:rPr>
          <w:rFonts w:asciiTheme="majorHAnsi" w:eastAsia="Times New Roman" w:hAnsiTheme="majorHAnsi" w:cstheme="majorHAnsi"/>
          <w:b/>
          <w:bCs/>
          <w:color w:val="000000"/>
          <w:szCs w:val="22"/>
          <w:highlight w:val="yellow"/>
          <w:u w:val="single"/>
          <w:shd w:val="clear" w:color="auto" w:fill="FFFF00"/>
        </w:rPr>
        <w:t>allow for coop</w:t>
      </w:r>
      <w:r w:rsidRPr="00147965">
        <w:rPr>
          <w:rFonts w:asciiTheme="majorHAnsi" w:eastAsia="Times New Roman" w:hAnsiTheme="majorHAnsi" w:cstheme="majorHAnsi"/>
          <w:b/>
          <w:bCs/>
          <w:color w:val="000000"/>
          <w:szCs w:val="22"/>
          <w:u w:val="single"/>
        </w:rPr>
        <w:t>eration</w:t>
      </w:r>
      <w:r w:rsidRPr="00147965">
        <w:rPr>
          <w:rFonts w:asciiTheme="majorHAnsi" w:eastAsia="Times New Roman" w:hAnsiTheme="majorHAnsi" w:cstheme="majorHAnsi"/>
          <w:color w:val="000000"/>
          <w:sz w:val="20"/>
          <w:szCs w:val="20"/>
          <w:u w:val="single"/>
        </w:rPr>
        <w:t xml:space="preserve"> </w:t>
      </w:r>
      <w:r w:rsidRPr="007B3071">
        <w:rPr>
          <w:rFonts w:asciiTheme="majorHAnsi" w:eastAsia="Times New Roman" w:hAnsiTheme="majorHAnsi" w:cstheme="majorHAnsi"/>
          <w:color w:val="000000"/>
          <w:sz w:val="20"/>
          <w:szCs w:val="20"/>
          <w:highlight w:val="yellow"/>
          <w:u w:val="single"/>
          <w:shd w:val="clear" w:color="auto" w:fill="FFFF00"/>
        </w:rPr>
        <w:t>between nations and private entities in addressing</w:t>
      </w:r>
      <w:r w:rsidRPr="00147965">
        <w:rPr>
          <w:rFonts w:asciiTheme="majorHAnsi" w:eastAsia="Times New Roman" w:hAnsiTheme="majorHAnsi" w:cstheme="majorHAnsi"/>
          <w:color w:val="000000"/>
          <w:sz w:val="20"/>
          <w:szCs w:val="20"/>
          <w:u w:val="single"/>
        </w:rPr>
        <w:t xml:space="preserve"> issues that affect the spacefaring community as a whole</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The emergence of </w:t>
      </w:r>
      <w:r w:rsidRPr="007B3071">
        <w:rPr>
          <w:rFonts w:asciiTheme="majorHAnsi" w:eastAsia="Times New Roman" w:hAnsiTheme="majorHAnsi" w:cstheme="majorHAnsi"/>
          <w:b/>
          <w:bCs/>
          <w:color w:val="000000"/>
          <w:szCs w:val="22"/>
          <w:highlight w:val="yellow"/>
          <w:u w:val="single"/>
          <w:shd w:val="clear" w:color="auto" w:fill="FFFF00"/>
        </w:rPr>
        <w:t>space debris</w:t>
      </w:r>
      <w:r w:rsidRPr="007B3071">
        <w:rPr>
          <w:rFonts w:asciiTheme="majorHAnsi" w:eastAsia="Times New Roman" w:hAnsiTheme="majorHAnsi" w:cstheme="majorHAnsi"/>
          <w:color w:val="000000"/>
          <w:sz w:val="20"/>
          <w:szCs w:val="20"/>
          <w:highlight w:val="yellow"/>
          <w:u w:val="single"/>
          <w:shd w:val="clear" w:color="auto" w:fill="FFFF00"/>
        </w:rPr>
        <w:t xml:space="preserve"> and</w:t>
      </w:r>
      <w:r w:rsidRPr="00147965">
        <w:rPr>
          <w:rFonts w:asciiTheme="majorHAnsi" w:eastAsia="Times New Roman" w:hAnsiTheme="majorHAnsi" w:cstheme="majorHAnsi"/>
          <w:color w:val="000000"/>
          <w:sz w:val="20"/>
          <w:szCs w:val="20"/>
          <w:u w:val="single"/>
        </w:rPr>
        <w:t xml:space="preserve"> the use of </w:t>
      </w:r>
      <w:r w:rsidRPr="007B3071">
        <w:rPr>
          <w:rFonts w:asciiTheme="majorHAnsi" w:eastAsia="Times New Roman" w:hAnsiTheme="majorHAnsi" w:cstheme="majorHAnsi"/>
          <w:b/>
          <w:bCs/>
          <w:color w:val="000000"/>
          <w:szCs w:val="22"/>
          <w:highlight w:val="yellow"/>
          <w:u w:val="single"/>
          <w:shd w:val="clear" w:color="auto" w:fill="FFFF00"/>
        </w:rPr>
        <w:t>nuclear power</w:t>
      </w:r>
      <w:r w:rsidRPr="00147965">
        <w:rPr>
          <w:rFonts w:asciiTheme="majorHAnsi" w:eastAsia="Times New Roman" w:hAnsiTheme="majorHAnsi" w:cstheme="majorHAnsi"/>
          <w:color w:val="000000"/>
          <w:sz w:val="20"/>
          <w:szCs w:val="20"/>
          <w:u w:val="single"/>
        </w:rPr>
        <w:t xml:space="preserve"> sources in space are examples of developing issues that bear on the ease and safety of space travel for all</w:t>
      </w:r>
      <w:r w:rsidRPr="00147965">
        <w:rPr>
          <w:rFonts w:asciiTheme="majorHAnsi" w:eastAsia="Times New Roman" w:hAnsiTheme="majorHAnsi" w:cstheme="majorHAnsi"/>
          <w:color w:val="000000"/>
          <w:sz w:val="14"/>
          <w:szCs w:val="14"/>
        </w:rPr>
        <w:t xml:space="preserve">.111 </w:t>
      </w:r>
      <w:r w:rsidRPr="00147965">
        <w:rPr>
          <w:rFonts w:asciiTheme="majorHAnsi" w:eastAsia="Times New Roman" w:hAnsiTheme="majorHAnsi" w:cstheme="majorHAnsi"/>
          <w:color w:val="000000"/>
          <w:sz w:val="20"/>
          <w:szCs w:val="20"/>
          <w:u w:val="single"/>
        </w:rPr>
        <w:t>Left to</w:t>
      </w:r>
      <w:r w:rsidRPr="00147965">
        <w:rPr>
          <w:rFonts w:asciiTheme="majorHAnsi" w:eastAsia="Times New Roman" w:hAnsiTheme="majorHAnsi" w:cstheme="majorHAnsi"/>
          <w:color w:val="000000"/>
          <w:sz w:val="14"/>
          <w:szCs w:val="14"/>
        </w:rPr>
        <w:t xml:space="preserve"> national governments or </w:t>
      </w:r>
      <w:r w:rsidRPr="00147965">
        <w:rPr>
          <w:rFonts w:asciiTheme="majorHAnsi" w:eastAsia="Times New Roman" w:hAnsiTheme="majorHAnsi" w:cstheme="majorHAnsi"/>
          <w:color w:val="000000"/>
          <w:sz w:val="20"/>
          <w:szCs w:val="20"/>
          <w:u w:val="single"/>
        </w:rPr>
        <w:t>individual corporations, it seems plausible that lack of oversight could result in a tragedy of the commons.</w:t>
      </w:r>
      <w:r w:rsidRPr="00147965">
        <w:rPr>
          <w:rFonts w:asciiTheme="majorHAnsi" w:eastAsia="Times New Roman" w:hAnsiTheme="majorHAnsi" w:cstheme="majorHAnsi"/>
          <w:color w:val="000000"/>
          <w:sz w:val="14"/>
          <w:szCs w:val="14"/>
        </w:rPr>
        <w:t xml:space="preserve">112 By contrast, </w:t>
      </w:r>
      <w:r w:rsidRPr="00147965">
        <w:rPr>
          <w:rFonts w:asciiTheme="majorHAnsi" w:eastAsia="Times New Roman" w:hAnsiTheme="majorHAnsi" w:cstheme="majorHAnsi"/>
          <w:color w:val="000000"/>
          <w:sz w:val="20"/>
          <w:szCs w:val="20"/>
          <w:u w:val="single"/>
        </w:rPr>
        <w:t>an international framework is well-suited to consider the problems of the space ecosystem in a way that transcends national boundaries</w:t>
      </w:r>
      <w:r w:rsidRPr="00147965">
        <w:rPr>
          <w:rFonts w:asciiTheme="majorHAnsi" w:eastAsia="Times New Roman" w:hAnsiTheme="majorHAnsi" w:cstheme="majorHAnsi"/>
          <w:color w:val="000000"/>
          <w:sz w:val="14"/>
          <w:szCs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006F4CD5"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8"/>
          <w:szCs w:val="8"/>
        </w:rPr>
        <w:t xml:space="preserve">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w:t>
      </w:r>
      <w:r w:rsidRPr="00147965">
        <w:rPr>
          <w:rFonts w:asciiTheme="majorHAnsi" w:eastAsia="Times New Roman" w:hAnsiTheme="majorHAnsi" w:cstheme="majorHAnsi"/>
          <w:color w:val="000000"/>
          <w:sz w:val="8"/>
          <w:szCs w:val="8"/>
        </w:rPr>
        <w:lastRenderedPageBreak/>
        <w:t>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48E33948"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8"/>
          <w:szCs w:val="8"/>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501957F2"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8"/>
          <w:szCs w:val="8"/>
        </w:rPr>
        <w:t>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774FCD95"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B. A System with Minimal Regulatory Barriers to Entry</w:t>
      </w:r>
    </w:p>
    <w:p w14:paraId="4B8EB1D5" w14:textId="77777777" w:rsidR="00B4218E" w:rsidRPr="00147965" w:rsidRDefault="00B4218E" w:rsidP="00B4218E">
      <w:pPr>
        <w:spacing w:after="0" w:line="240" w:lineRule="auto"/>
        <w:rPr>
          <w:rFonts w:asciiTheme="majorHAnsi" w:eastAsia="Times New Roman" w:hAnsiTheme="majorHAnsi" w:cstheme="majorHAnsi"/>
          <w:sz w:val="24"/>
        </w:rPr>
      </w:pPr>
      <w:r w:rsidRPr="00B87C1A">
        <w:rPr>
          <w:sz w:val="10"/>
          <w:szCs w:val="10"/>
        </w:rPr>
        <w:t>Whatever approach is chosen to resolve the ambiguities in the OST ought not to be overly restrictive or create burdensome regulatory obstacles for private</w:t>
      </w:r>
      <w:r w:rsidRPr="00B87C1A">
        <w:rPr>
          <w:rFonts w:asciiTheme="majorHAnsi" w:eastAsia="Times New Roman" w:hAnsiTheme="majorHAnsi" w:cstheme="majorHAnsi"/>
          <w:color w:val="000000"/>
          <w:sz w:val="10"/>
          <w:szCs w:val="10"/>
          <w:u w:val="single"/>
        </w:rPr>
        <w:t xml:space="preserve"> asteroid mining companies</w:t>
      </w:r>
      <w:r w:rsidRPr="00B87C1A">
        <w:rPr>
          <w:rFonts w:asciiTheme="majorHAnsi" w:eastAsia="Times New Roman" w:hAnsiTheme="majorHAnsi" w:cstheme="majorHAnsi"/>
          <w:color w:val="000000"/>
          <w:sz w:val="10"/>
          <w:szCs w:val="10"/>
        </w:rPr>
        <w:t>.</w:t>
      </w:r>
      <w:r w:rsidRPr="00147965">
        <w:rPr>
          <w:rFonts w:asciiTheme="majorHAnsi" w:eastAsia="Times New Roman" w:hAnsiTheme="majorHAnsi" w:cstheme="majorHAnsi"/>
          <w:color w:val="000000"/>
          <w:sz w:val="14"/>
          <w:szCs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7B3071">
        <w:rPr>
          <w:rFonts w:asciiTheme="majorHAnsi" w:eastAsia="Times New Roman" w:hAnsiTheme="majorHAnsi" w:cstheme="majorHAnsi"/>
          <w:color w:val="000000"/>
          <w:sz w:val="20"/>
          <w:szCs w:val="20"/>
          <w:highlight w:val="yellow"/>
          <w:u w:val="single"/>
          <w:shd w:val="clear" w:color="auto" w:fill="FFFF00"/>
        </w:rPr>
        <w:t xml:space="preserve">allowing norms to </w:t>
      </w:r>
      <w:r w:rsidRPr="007B3071">
        <w:rPr>
          <w:rFonts w:asciiTheme="majorHAnsi" w:eastAsia="Times New Roman" w:hAnsiTheme="majorHAnsi" w:cstheme="majorHAnsi"/>
          <w:b/>
          <w:bCs/>
          <w:color w:val="000000"/>
          <w:szCs w:val="22"/>
          <w:highlight w:val="yellow"/>
          <w:u w:val="single"/>
          <w:shd w:val="clear" w:color="auto" w:fill="FFFF00"/>
        </w:rPr>
        <w:t>develop over time</w:t>
      </w:r>
      <w:r w:rsidRPr="007B3071">
        <w:rPr>
          <w:rFonts w:asciiTheme="majorHAnsi" w:eastAsia="Times New Roman" w:hAnsiTheme="majorHAnsi" w:cstheme="majorHAnsi"/>
          <w:color w:val="000000"/>
          <w:sz w:val="20"/>
          <w:szCs w:val="20"/>
          <w:highlight w:val="yellow"/>
          <w:u w:val="single"/>
          <w:shd w:val="clear" w:color="auto" w:fill="FFFF00"/>
        </w:rPr>
        <w:t xml:space="preserve"> through the resolution of disputes between</w:t>
      </w:r>
      <w:r w:rsidRPr="00147965">
        <w:rPr>
          <w:rFonts w:asciiTheme="majorHAnsi" w:eastAsia="Times New Roman" w:hAnsiTheme="majorHAnsi" w:cstheme="majorHAnsi"/>
          <w:color w:val="000000"/>
          <w:sz w:val="20"/>
          <w:szCs w:val="20"/>
          <w:u w:val="single"/>
        </w:rPr>
        <w:t xml:space="preserve"> asteroid mining </w:t>
      </w:r>
      <w:r w:rsidRPr="007B3071">
        <w:rPr>
          <w:rFonts w:asciiTheme="majorHAnsi" w:eastAsia="Times New Roman" w:hAnsiTheme="majorHAnsi" w:cstheme="majorHAnsi"/>
          <w:color w:val="000000"/>
          <w:sz w:val="20"/>
          <w:szCs w:val="20"/>
          <w:highlight w:val="yellow"/>
          <w:u w:val="single"/>
          <w:shd w:val="clear" w:color="auto" w:fill="FFFF00"/>
        </w:rPr>
        <w:t>companies would</w:t>
      </w:r>
      <w:r w:rsidRPr="00147965">
        <w:rPr>
          <w:rFonts w:asciiTheme="majorHAnsi" w:eastAsia="Times New Roman" w:hAnsiTheme="majorHAnsi" w:cstheme="majorHAnsi"/>
          <w:color w:val="000000"/>
          <w:sz w:val="20"/>
          <w:szCs w:val="20"/>
          <w:u w:val="single"/>
        </w:rPr>
        <w:t xml:space="preserve"> likely </w:t>
      </w:r>
      <w:r w:rsidRPr="007B3071">
        <w:rPr>
          <w:rFonts w:asciiTheme="majorHAnsi" w:eastAsia="Times New Roman" w:hAnsiTheme="majorHAnsi" w:cstheme="majorHAnsi"/>
          <w:color w:val="000000"/>
          <w:sz w:val="20"/>
          <w:szCs w:val="20"/>
          <w:highlight w:val="yellow"/>
          <w:u w:val="single"/>
          <w:shd w:val="clear" w:color="auto" w:fill="FFFF00"/>
        </w:rPr>
        <w:t xml:space="preserve">result in the </w:t>
      </w:r>
      <w:r w:rsidRPr="007B3071">
        <w:rPr>
          <w:rFonts w:asciiTheme="majorHAnsi" w:eastAsia="Times New Roman" w:hAnsiTheme="majorHAnsi" w:cstheme="majorHAnsi"/>
          <w:b/>
          <w:bCs/>
          <w:color w:val="000000"/>
          <w:szCs w:val="22"/>
          <w:highlight w:val="yellow"/>
          <w:u w:val="single"/>
          <w:shd w:val="clear" w:color="auto" w:fill="FFFF00"/>
        </w:rPr>
        <w:t>most efficient regulatory system</w:t>
      </w:r>
      <w:r w:rsidRPr="00147965">
        <w:rPr>
          <w:rFonts w:asciiTheme="majorHAnsi" w:eastAsia="Times New Roman" w:hAnsiTheme="majorHAnsi" w:cstheme="majorHAnsi"/>
          <w:color w:val="000000"/>
          <w:sz w:val="20"/>
          <w:szCs w:val="20"/>
          <w:u w:val="single"/>
        </w:rPr>
        <w:t xml:space="preserve"> and would be more attractive to companies and nations that might be tempted to disregard the treaty.</w:t>
      </w:r>
    </w:p>
    <w:p w14:paraId="3C491704"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The development of whaling custom offers insight into the extent to which “property rights may arise anarchically out of social custom.”</w:t>
      </w:r>
      <w:r w:rsidRPr="00147965">
        <w:rPr>
          <w:rFonts w:asciiTheme="majorHAnsi" w:eastAsia="Times New Roman" w:hAnsiTheme="majorHAnsi" w:cstheme="majorHAnsi"/>
          <w:color w:val="000000"/>
          <w:sz w:val="14"/>
          <w:szCs w:val="14"/>
        </w:rPr>
        <w:t xml:space="preserve">125 </w:t>
      </w:r>
      <w:r w:rsidRPr="00147965">
        <w:rPr>
          <w:rFonts w:asciiTheme="majorHAnsi" w:eastAsia="Times New Roman" w:hAnsiTheme="majorHAnsi" w:cstheme="majorHAnsi"/>
          <w:color w:val="000000"/>
          <w:sz w:val="20"/>
          <w:szCs w:val="20"/>
          <w:u w:val="single"/>
        </w:rPr>
        <w:t>The analogy to asteroid mining is strong in that both are extractive, high-risk, and capital-intensive industries that take place in what is effectively mare liberum</w:t>
      </w:r>
      <w:r w:rsidRPr="00147965">
        <w:rPr>
          <w:rFonts w:asciiTheme="majorHAnsi" w:eastAsia="Times New Roman" w:hAnsiTheme="majorHAnsi" w:cstheme="majorHAnsi"/>
          <w:color w:val="000000"/>
          <w:sz w:val="14"/>
          <w:szCs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5B04B7BD"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8"/>
          <w:szCs w:val="8"/>
        </w:rPr>
        <w:t>Robert Ellickson, in his Hypothesis of Wealth-Maximizing Norms, cited the development of whaling norms as supporting the idea that, “when people are situated in a close-knit group, they will tend to develop for the ordinary run of problems norms that are wealth-maximizing.”132 Ellickson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Ellickson’s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5F09ABD8"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8"/>
          <w:szCs w:val="8"/>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111263AD"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Conclusion</w:t>
      </w:r>
    </w:p>
    <w:p w14:paraId="09868E09" w14:textId="77777777" w:rsidR="00B4218E" w:rsidRPr="00147965" w:rsidRDefault="00B4218E" w:rsidP="00B4218E">
      <w:pPr>
        <w:spacing w:after="0" w:line="240" w:lineRule="auto"/>
        <w:rPr>
          <w:rFonts w:asciiTheme="majorHAnsi" w:eastAsia="Times New Roman" w:hAnsiTheme="majorHAnsi" w:cstheme="majorHAnsi"/>
          <w:sz w:val="24"/>
        </w:rPr>
      </w:pPr>
      <w:r w:rsidRPr="007B3071">
        <w:rPr>
          <w:rFonts w:asciiTheme="majorHAnsi" w:eastAsia="Times New Roman" w:hAnsiTheme="majorHAnsi" w:cstheme="majorHAnsi"/>
          <w:color w:val="000000"/>
          <w:sz w:val="20"/>
          <w:szCs w:val="20"/>
          <w:highlight w:val="yellow"/>
          <w:u w:val="single"/>
          <w:shd w:val="clear" w:color="auto" w:fill="FFFF00"/>
        </w:rPr>
        <w:t>Maintaining the international character of outer space</w:t>
      </w:r>
      <w:r w:rsidRPr="00147965">
        <w:rPr>
          <w:rFonts w:asciiTheme="majorHAnsi" w:eastAsia="Times New Roman" w:hAnsiTheme="majorHAnsi" w:cstheme="majorHAnsi"/>
          <w:color w:val="000000"/>
          <w:sz w:val="20"/>
          <w:szCs w:val="20"/>
          <w:u w:val="single"/>
        </w:rPr>
        <w:t xml:space="preserve"> while allowing private companies to develop their own governing norms under a slightly revised OST </w:t>
      </w:r>
      <w:r w:rsidRPr="00147965">
        <w:rPr>
          <w:rFonts w:asciiTheme="majorHAnsi" w:eastAsia="Times New Roman" w:hAnsiTheme="majorHAnsi" w:cstheme="majorHAnsi"/>
          <w:color w:val="000000"/>
          <w:sz w:val="20"/>
          <w:szCs w:val="20"/>
          <w:u w:val="single"/>
          <w:shd w:val="clear" w:color="auto" w:fill="FFFF00"/>
        </w:rPr>
        <w:t>would</w:t>
      </w:r>
      <w:r w:rsidRPr="00147965">
        <w:rPr>
          <w:rFonts w:asciiTheme="majorHAnsi" w:eastAsia="Times New Roman" w:hAnsiTheme="majorHAnsi" w:cstheme="majorHAnsi"/>
          <w:color w:val="000000"/>
          <w:sz w:val="20"/>
          <w:szCs w:val="20"/>
          <w:u w:val="single"/>
        </w:rPr>
        <w:t xml:space="preserve"> preempt the outbreak of a new race by sovereign governments to colonize space; </w:t>
      </w:r>
      <w:r w:rsidRPr="00147965">
        <w:rPr>
          <w:rFonts w:asciiTheme="majorHAnsi" w:eastAsia="Times New Roman" w:hAnsiTheme="majorHAnsi" w:cstheme="majorHAnsi"/>
          <w:color w:val="000000"/>
          <w:sz w:val="20"/>
          <w:szCs w:val="20"/>
          <w:u w:val="single"/>
          <w:shd w:val="clear" w:color="auto" w:fill="FFFF00"/>
        </w:rPr>
        <w:t xml:space="preserve">create </w:t>
      </w:r>
      <w:r w:rsidRPr="00147965">
        <w:rPr>
          <w:rFonts w:asciiTheme="majorHAnsi" w:eastAsia="Times New Roman" w:hAnsiTheme="majorHAnsi" w:cstheme="majorHAnsi"/>
          <w:b/>
          <w:bCs/>
          <w:color w:val="000000"/>
          <w:szCs w:val="22"/>
          <w:u w:val="single"/>
          <w:shd w:val="clear" w:color="auto" w:fill="FFFF00"/>
        </w:rPr>
        <w:t>greater certainty</w:t>
      </w:r>
      <w:r w:rsidRPr="00147965">
        <w:rPr>
          <w:rFonts w:asciiTheme="majorHAnsi" w:eastAsia="Times New Roman" w:hAnsiTheme="majorHAnsi" w:cstheme="majorHAnsi"/>
          <w:color w:val="000000"/>
          <w:sz w:val="20"/>
          <w:szCs w:val="20"/>
          <w:u w:val="single"/>
          <w:shd w:val="clear" w:color="auto" w:fill="FFFF00"/>
        </w:rPr>
        <w:t xml:space="preserve"> for those undertaking</w:t>
      </w:r>
      <w:r w:rsidRPr="00147965">
        <w:rPr>
          <w:rFonts w:asciiTheme="majorHAnsi" w:eastAsia="Times New Roman" w:hAnsiTheme="majorHAnsi" w:cstheme="majorHAnsi"/>
          <w:color w:val="000000"/>
          <w:sz w:val="20"/>
          <w:szCs w:val="20"/>
          <w:u w:val="single"/>
        </w:rPr>
        <w:t xml:space="preserve"> the enterprise of </w:t>
      </w:r>
      <w:r w:rsidRPr="00147965">
        <w:rPr>
          <w:rFonts w:asciiTheme="majorHAnsi" w:eastAsia="Times New Roman" w:hAnsiTheme="majorHAnsi" w:cstheme="majorHAnsi"/>
          <w:b/>
          <w:bCs/>
          <w:color w:val="000000"/>
          <w:szCs w:val="22"/>
          <w:u w:val="single"/>
        </w:rPr>
        <w:t xml:space="preserve">asteroid </w:t>
      </w:r>
      <w:r w:rsidRPr="00147965">
        <w:rPr>
          <w:rFonts w:asciiTheme="majorHAnsi" w:eastAsia="Times New Roman" w:hAnsiTheme="majorHAnsi" w:cstheme="majorHAnsi"/>
          <w:b/>
          <w:bCs/>
          <w:color w:val="000000"/>
          <w:szCs w:val="22"/>
          <w:u w:val="single"/>
          <w:shd w:val="clear" w:color="auto" w:fill="FFFF00"/>
        </w:rPr>
        <w:t>mining</w:t>
      </w:r>
      <w:r w:rsidRPr="00147965">
        <w:rPr>
          <w:rFonts w:asciiTheme="majorHAnsi" w:eastAsia="Times New Roman" w:hAnsiTheme="majorHAnsi" w:cstheme="majorHAnsi"/>
          <w:color w:val="000000"/>
          <w:sz w:val="20"/>
          <w:szCs w:val="20"/>
          <w:u w:val="single"/>
        </w:rPr>
        <w:t>; and permit the development of an efficient system tailored to maximize returns on celestial investment</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147965">
        <w:rPr>
          <w:rFonts w:asciiTheme="majorHAnsi" w:eastAsia="Times New Roman" w:hAnsiTheme="majorHAnsi" w:cstheme="majorHAnsi"/>
          <w:color w:val="000000"/>
          <w:sz w:val="14"/>
          <w:szCs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0A03ACDD" w14:textId="77777777" w:rsidR="00B4218E" w:rsidRPr="00147965" w:rsidRDefault="00B4218E" w:rsidP="00B4218E">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u w:val="single"/>
        </w:rPr>
        <w:t>Even pricing in</w:t>
      </w:r>
      <w:r w:rsidRPr="00147965">
        <w:rPr>
          <w:rFonts w:asciiTheme="majorHAnsi" w:eastAsia="Times New Roman" w:hAnsiTheme="majorHAnsi" w:cstheme="majorHAnsi"/>
          <w:b/>
          <w:bCs/>
          <w:color w:val="000000"/>
          <w:sz w:val="24"/>
        </w:rPr>
        <w:t xml:space="preserve"> the costs of mining, the economic benefits outweigh- the counterplan jumpstarts a </w:t>
      </w:r>
      <w:r w:rsidRPr="00147965">
        <w:rPr>
          <w:rFonts w:asciiTheme="majorHAnsi" w:eastAsia="Times New Roman" w:hAnsiTheme="majorHAnsi" w:cstheme="majorHAnsi"/>
          <w:b/>
          <w:bCs/>
          <w:color w:val="000000"/>
          <w:sz w:val="24"/>
          <w:u w:val="single"/>
        </w:rPr>
        <w:t>space economy</w:t>
      </w:r>
      <w:r w:rsidRPr="00147965">
        <w:rPr>
          <w:rFonts w:asciiTheme="majorHAnsi" w:eastAsia="Times New Roman" w:hAnsiTheme="majorHAnsi" w:cstheme="majorHAnsi"/>
          <w:b/>
          <w:bCs/>
          <w:color w:val="000000"/>
          <w:sz w:val="24"/>
        </w:rPr>
        <w:t xml:space="preserve"> that </w:t>
      </w:r>
      <w:r w:rsidRPr="00147965">
        <w:rPr>
          <w:rFonts w:asciiTheme="majorHAnsi" w:eastAsia="Times New Roman" w:hAnsiTheme="majorHAnsi" w:cstheme="majorHAnsi"/>
          <w:b/>
          <w:bCs/>
          <w:color w:val="000000"/>
          <w:sz w:val="24"/>
          <w:u w:val="single"/>
        </w:rPr>
        <w:t>spills over</w:t>
      </w:r>
      <w:r w:rsidRPr="00147965">
        <w:rPr>
          <w:rFonts w:asciiTheme="majorHAnsi" w:eastAsia="Times New Roman" w:hAnsiTheme="majorHAnsi" w:cstheme="majorHAnsi"/>
          <w:b/>
          <w:bCs/>
          <w:color w:val="000000"/>
          <w:sz w:val="24"/>
        </w:rPr>
        <w:t xml:space="preserve"> to tech </w:t>
      </w:r>
      <w:r w:rsidRPr="00147965">
        <w:rPr>
          <w:rFonts w:asciiTheme="majorHAnsi" w:eastAsia="Times New Roman" w:hAnsiTheme="majorHAnsi" w:cstheme="majorHAnsi"/>
          <w:b/>
          <w:bCs/>
          <w:color w:val="000000"/>
          <w:sz w:val="24"/>
          <w:u w:val="single"/>
        </w:rPr>
        <w:t>innovation</w:t>
      </w:r>
      <w:r w:rsidRPr="00147965">
        <w:rPr>
          <w:rFonts w:asciiTheme="majorHAnsi" w:eastAsia="Times New Roman" w:hAnsiTheme="majorHAnsi" w:cstheme="majorHAnsi"/>
          <w:b/>
          <w:bCs/>
          <w:color w:val="000000"/>
          <w:sz w:val="24"/>
        </w:rPr>
        <w:t xml:space="preserve">, </w:t>
      </w:r>
      <w:r w:rsidRPr="00147965">
        <w:rPr>
          <w:rFonts w:asciiTheme="majorHAnsi" w:eastAsia="Times New Roman" w:hAnsiTheme="majorHAnsi" w:cstheme="majorHAnsi"/>
          <w:b/>
          <w:bCs/>
          <w:color w:val="000000"/>
          <w:sz w:val="24"/>
          <w:u w:val="single"/>
        </w:rPr>
        <w:t>planetary defense</w:t>
      </w:r>
      <w:r w:rsidRPr="00147965">
        <w:rPr>
          <w:rFonts w:asciiTheme="majorHAnsi" w:eastAsia="Times New Roman" w:hAnsiTheme="majorHAnsi" w:cstheme="majorHAnsi"/>
          <w:b/>
          <w:bCs/>
          <w:color w:val="000000"/>
          <w:sz w:val="24"/>
        </w:rPr>
        <w:t xml:space="preserve">, and </w:t>
      </w:r>
      <w:r w:rsidRPr="00147965">
        <w:rPr>
          <w:rFonts w:asciiTheme="majorHAnsi" w:eastAsia="Times New Roman" w:hAnsiTheme="majorHAnsi" w:cstheme="majorHAnsi"/>
          <w:b/>
          <w:bCs/>
          <w:color w:val="000000"/>
          <w:sz w:val="24"/>
          <w:u w:val="single"/>
        </w:rPr>
        <w:t>climate change</w:t>
      </w:r>
    </w:p>
    <w:p w14:paraId="4A0B5999"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Heise, 18</w:t>
      </w:r>
      <w:r w:rsidRPr="00147965">
        <w:rPr>
          <w:rFonts w:asciiTheme="majorHAnsi" w:eastAsia="Times New Roman" w:hAnsiTheme="majorHAnsi" w:cstheme="majorHAnsi"/>
          <w:color w:val="000000"/>
          <w:sz w:val="20"/>
          <w:szCs w:val="20"/>
        </w:rPr>
        <w:t xml:space="preserve"> -- Managing Notes Editor, Michigan Journal of International Law</w:t>
      </w:r>
    </w:p>
    <w:p w14:paraId="30792F14"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 xml:space="preserve">[Jack, "Space, the Final Frontier of Enterprise: Incentivizing Asteroid Mining Under a Revised International Framework, 40 Mich. J. Int'l L. 189, 2018, </w:t>
      </w:r>
      <w:hyperlink r:id="rId10" w:history="1">
        <w:r w:rsidRPr="00147965">
          <w:rPr>
            <w:rFonts w:asciiTheme="majorHAnsi" w:eastAsia="Times New Roman" w:hAnsiTheme="majorHAnsi" w:cstheme="majorHAnsi"/>
            <w:color w:val="000000"/>
            <w:sz w:val="20"/>
            <w:szCs w:val="20"/>
            <w:u w:val="single"/>
          </w:rPr>
          <w:t>https://repository.law.umich.edu/mjil/vol40/iss1/5</w:t>
        </w:r>
      </w:hyperlink>
      <w:r w:rsidRPr="00147965">
        <w:rPr>
          <w:rFonts w:asciiTheme="majorHAnsi" w:eastAsia="Times New Roman" w:hAnsiTheme="majorHAnsi" w:cstheme="majorHAnsi"/>
          <w:color w:val="000000"/>
          <w:sz w:val="20"/>
          <w:szCs w:val="20"/>
        </w:rPr>
        <w:t>, accessed 6-24-21] </w:t>
      </w:r>
    </w:p>
    <w:p w14:paraId="340FECB5" w14:textId="77777777" w:rsidR="00B4218E" w:rsidRPr="00147965" w:rsidRDefault="00B4218E" w:rsidP="00B4218E">
      <w:pPr>
        <w:spacing w:after="0" w:line="240" w:lineRule="auto"/>
        <w:rPr>
          <w:rFonts w:asciiTheme="majorHAnsi" w:eastAsia="Times New Roman" w:hAnsiTheme="majorHAnsi" w:cstheme="majorHAnsi"/>
          <w:sz w:val="24"/>
        </w:rPr>
      </w:pPr>
    </w:p>
    <w:p w14:paraId="61F89872"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 xml:space="preserve">A casual Internet search for asteroid mining is likely to turn up </w:t>
      </w:r>
      <w:r w:rsidRPr="00147965">
        <w:rPr>
          <w:rFonts w:asciiTheme="majorHAnsi" w:eastAsia="Times New Roman" w:hAnsiTheme="majorHAnsi" w:cstheme="majorHAnsi"/>
          <w:b/>
          <w:bCs/>
          <w:color w:val="000000"/>
          <w:szCs w:val="22"/>
          <w:u w:val="single"/>
        </w:rPr>
        <w:t>sky-high dollar value estimates of asteroids</w:t>
      </w:r>
      <w:r w:rsidRPr="00147965">
        <w:rPr>
          <w:rFonts w:asciiTheme="majorHAnsi" w:eastAsia="Times New Roman" w:hAnsiTheme="majorHAnsi" w:cstheme="majorHAnsi"/>
          <w:color w:val="000000"/>
          <w:sz w:val="14"/>
          <w:szCs w:val="14"/>
        </w:rPr>
        <w:t xml:space="preserve">. From Neil deGrasse Tyson saying that asteroid mining will make the first trillionaire,12 to a </w:t>
      </w:r>
      <w:r w:rsidRPr="00147965">
        <w:rPr>
          <w:rFonts w:asciiTheme="majorHAnsi" w:eastAsia="Times New Roman" w:hAnsiTheme="majorHAnsi" w:cstheme="majorHAnsi"/>
          <w:color w:val="000000"/>
          <w:sz w:val="20"/>
          <w:szCs w:val="20"/>
          <w:u w:val="single"/>
        </w:rPr>
        <w:t>Goldman Sachs note</w:t>
      </w:r>
      <w:r w:rsidRPr="00147965">
        <w:rPr>
          <w:rFonts w:asciiTheme="majorHAnsi" w:eastAsia="Times New Roman" w:hAnsiTheme="majorHAnsi" w:cstheme="majorHAnsi"/>
          <w:color w:val="000000"/>
          <w:sz w:val="14"/>
          <w:szCs w:val="14"/>
        </w:rPr>
        <w:t xml:space="preserve"> stating that </w:t>
      </w:r>
      <w:r w:rsidRPr="00147965">
        <w:rPr>
          <w:rFonts w:asciiTheme="majorHAnsi" w:eastAsia="Times New Roman" w:hAnsiTheme="majorHAnsi" w:cstheme="majorHAnsi"/>
          <w:color w:val="000000"/>
          <w:sz w:val="20"/>
          <w:szCs w:val="20"/>
          <w:u w:val="single"/>
          <w:shd w:val="clear" w:color="auto" w:fill="FFFF00"/>
        </w:rPr>
        <w:t>a single asteroid could contain</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$25–</w:t>
      </w:r>
      <w:r w:rsidRPr="00147965">
        <w:rPr>
          <w:rFonts w:asciiTheme="majorHAnsi" w:eastAsia="Times New Roman" w:hAnsiTheme="majorHAnsi" w:cstheme="majorHAnsi"/>
          <w:b/>
          <w:bCs/>
          <w:color w:val="000000"/>
          <w:szCs w:val="22"/>
          <w:u w:val="single"/>
          <w:shd w:val="clear" w:color="auto" w:fill="FFFF00"/>
        </w:rPr>
        <w:t>$50 billion</w:t>
      </w:r>
      <w:r w:rsidRPr="00147965">
        <w:rPr>
          <w:rFonts w:asciiTheme="majorHAnsi" w:eastAsia="Times New Roman" w:hAnsiTheme="majorHAnsi" w:cstheme="majorHAnsi"/>
          <w:color w:val="000000"/>
          <w:sz w:val="20"/>
          <w:szCs w:val="20"/>
          <w:u w:val="single"/>
        </w:rPr>
        <w:t xml:space="preserve"> worth </w:t>
      </w:r>
      <w:r w:rsidRPr="00147965">
        <w:rPr>
          <w:rFonts w:asciiTheme="majorHAnsi" w:eastAsia="Times New Roman" w:hAnsiTheme="majorHAnsi" w:cstheme="majorHAnsi"/>
          <w:color w:val="000000"/>
          <w:sz w:val="20"/>
          <w:szCs w:val="20"/>
          <w:u w:val="single"/>
          <w:shd w:val="clear" w:color="auto" w:fill="FFFF00"/>
        </w:rPr>
        <w:t>of platinum relative to a $2</w:t>
      </w:r>
      <w:r w:rsidRPr="00147965">
        <w:rPr>
          <w:rFonts w:asciiTheme="majorHAnsi" w:eastAsia="Times New Roman" w:hAnsiTheme="majorHAnsi" w:cstheme="majorHAnsi"/>
          <w:color w:val="000000"/>
          <w:sz w:val="20"/>
          <w:szCs w:val="20"/>
          <w:u w:val="single"/>
        </w:rPr>
        <w:t xml:space="preserve">.6 </w:t>
      </w:r>
      <w:r w:rsidRPr="00147965">
        <w:rPr>
          <w:rFonts w:asciiTheme="majorHAnsi" w:eastAsia="Times New Roman" w:hAnsiTheme="majorHAnsi" w:cstheme="majorHAnsi"/>
          <w:color w:val="000000"/>
          <w:sz w:val="20"/>
          <w:szCs w:val="20"/>
          <w:u w:val="single"/>
          <w:shd w:val="clear" w:color="auto" w:fill="FFFF00"/>
        </w:rPr>
        <w:t>billion cost of a</w:t>
      </w:r>
      <w:r w:rsidRPr="00147965">
        <w:rPr>
          <w:rFonts w:asciiTheme="majorHAnsi" w:eastAsia="Times New Roman" w:hAnsiTheme="majorHAnsi" w:cstheme="majorHAnsi"/>
          <w:color w:val="000000"/>
          <w:sz w:val="20"/>
          <w:szCs w:val="20"/>
          <w:u w:val="single"/>
        </w:rPr>
        <w:t xml:space="preserve">n asteroid-grabbing </w:t>
      </w:r>
      <w:r w:rsidRPr="00147965">
        <w:rPr>
          <w:rFonts w:asciiTheme="majorHAnsi" w:eastAsia="Times New Roman" w:hAnsiTheme="majorHAnsi" w:cstheme="majorHAnsi"/>
          <w:color w:val="000000"/>
          <w:sz w:val="20"/>
          <w:szCs w:val="20"/>
          <w:u w:val="single"/>
          <w:shd w:val="clear" w:color="auto" w:fill="FFFF00"/>
        </w:rPr>
        <w:t>spacecraft</w:t>
      </w:r>
      <w:r w:rsidRPr="00147965">
        <w:rPr>
          <w:rFonts w:asciiTheme="majorHAnsi" w:eastAsia="Times New Roman" w:hAnsiTheme="majorHAnsi" w:cstheme="majorHAnsi"/>
          <w:color w:val="000000"/>
          <w:sz w:val="14"/>
          <w:szCs w:val="14"/>
        </w:rPr>
        <w:t xml:space="preserve">,13 to reports that </w:t>
      </w:r>
      <w:r w:rsidRPr="00147965">
        <w:rPr>
          <w:rFonts w:asciiTheme="majorHAnsi" w:eastAsia="Times New Roman" w:hAnsiTheme="majorHAnsi" w:cstheme="majorHAnsi"/>
          <w:color w:val="000000"/>
          <w:sz w:val="20"/>
          <w:szCs w:val="20"/>
          <w:u w:val="single"/>
        </w:rPr>
        <w:t xml:space="preserve">NASA is sending a probe to an asteroid worth </w:t>
      </w:r>
      <w:r w:rsidRPr="00147965">
        <w:rPr>
          <w:rFonts w:asciiTheme="majorHAnsi" w:eastAsia="Times New Roman" w:hAnsiTheme="majorHAnsi" w:cstheme="majorHAnsi"/>
          <w:b/>
          <w:bCs/>
          <w:color w:val="000000"/>
          <w:szCs w:val="22"/>
          <w:u w:val="single"/>
        </w:rPr>
        <w:t>$10,000 quadrillion</w:t>
      </w:r>
      <w:r w:rsidRPr="00147965">
        <w:rPr>
          <w:rFonts w:asciiTheme="majorHAnsi" w:eastAsia="Times New Roman" w:hAnsiTheme="majorHAnsi" w:cstheme="majorHAnsi"/>
          <w:color w:val="000000"/>
          <w:sz w:val="14"/>
          <w:szCs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8FD2C33"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Instead of attempting to mine metals, </w:t>
      </w:r>
      <w:r w:rsidRPr="00147965">
        <w:rPr>
          <w:rFonts w:asciiTheme="majorHAnsi" w:eastAsia="Times New Roman" w:hAnsiTheme="majorHAnsi" w:cstheme="majorHAnsi"/>
          <w:color w:val="000000"/>
          <w:sz w:val="20"/>
          <w:szCs w:val="20"/>
          <w:u w:val="single"/>
          <w:shd w:val="clear" w:color="auto" w:fill="FFFF00"/>
        </w:rPr>
        <w:t>the initial step</w:t>
      </w:r>
      <w:r w:rsidRPr="00147965">
        <w:rPr>
          <w:rFonts w:asciiTheme="majorHAnsi" w:eastAsia="Times New Roman" w:hAnsiTheme="majorHAnsi" w:cstheme="majorHAnsi"/>
          <w:color w:val="000000"/>
          <w:sz w:val="20"/>
          <w:szCs w:val="20"/>
          <w:u w:val="single"/>
        </w:rPr>
        <w:t xml:space="preserve"> in asteroid mining</w:t>
      </w:r>
      <w:r w:rsidRPr="00147965">
        <w:rPr>
          <w:rFonts w:asciiTheme="majorHAnsi" w:eastAsia="Times New Roman" w:hAnsiTheme="majorHAnsi" w:cstheme="majorHAnsi"/>
          <w:color w:val="000000"/>
          <w:sz w:val="14"/>
          <w:szCs w:val="14"/>
        </w:rPr>
        <w:t xml:space="preserve"> proposed by Planetary Resources, the most prominent asteroid mining company in existence today, </w:t>
      </w:r>
      <w:r w:rsidRPr="00147965">
        <w:rPr>
          <w:rFonts w:asciiTheme="majorHAnsi" w:eastAsia="Times New Roman" w:hAnsiTheme="majorHAnsi" w:cstheme="majorHAnsi"/>
          <w:color w:val="000000"/>
          <w:sz w:val="20"/>
          <w:szCs w:val="20"/>
          <w:u w:val="single"/>
          <w:shd w:val="clear" w:color="auto" w:fill="FFFF00"/>
        </w:rPr>
        <w:t xml:space="preserve">is to </w:t>
      </w:r>
      <w:r w:rsidRPr="00147965">
        <w:rPr>
          <w:rFonts w:asciiTheme="majorHAnsi" w:eastAsia="Times New Roman" w:hAnsiTheme="majorHAnsi" w:cstheme="majorHAnsi"/>
          <w:b/>
          <w:bCs/>
          <w:color w:val="000000"/>
          <w:szCs w:val="22"/>
          <w:u w:val="single"/>
          <w:shd w:val="clear" w:color="auto" w:fill="FFFF00"/>
        </w:rPr>
        <w:t>mine</w:t>
      </w:r>
      <w:r w:rsidRPr="00147965">
        <w:rPr>
          <w:rFonts w:asciiTheme="majorHAnsi" w:eastAsia="Times New Roman" w:hAnsiTheme="majorHAnsi" w:cstheme="majorHAnsi"/>
          <w:b/>
          <w:bCs/>
          <w:color w:val="000000"/>
          <w:szCs w:val="22"/>
          <w:u w:val="single"/>
        </w:rPr>
        <w:t xml:space="preserve"> asteroids </w:t>
      </w:r>
      <w:r w:rsidRPr="00147965">
        <w:rPr>
          <w:rFonts w:asciiTheme="majorHAnsi" w:eastAsia="Times New Roman" w:hAnsiTheme="majorHAnsi" w:cstheme="majorHAnsi"/>
          <w:b/>
          <w:bCs/>
          <w:color w:val="000000"/>
          <w:szCs w:val="22"/>
          <w:u w:val="single"/>
          <w:shd w:val="clear" w:color="auto" w:fill="FFFF00"/>
        </w:rPr>
        <w:t>for water</w:t>
      </w:r>
      <w:r w:rsidRPr="00147965">
        <w:rPr>
          <w:rFonts w:asciiTheme="majorHAnsi" w:eastAsia="Times New Roman" w:hAnsiTheme="majorHAnsi" w:cstheme="majorHAnsi"/>
          <w:color w:val="000000"/>
          <w:sz w:val="14"/>
          <w:szCs w:val="14"/>
        </w:rPr>
        <w:t>.</w:t>
      </w:r>
      <w:r w:rsidRPr="00147965">
        <w:rPr>
          <w:rFonts w:asciiTheme="majorHAnsi" w:eastAsia="Times New Roman" w:hAnsiTheme="majorHAnsi" w:cstheme="majorHAnsi"/>
          <w:color w:val="000000"/>
          <w:sz w:val="20"/>
          <w:szCs w:val="20"/>
          <w:u w:val="single"/>
        </w:rPr>
        <w:t xml:space="preserve">16 By </w:t>
      </w:r>
      <w:r w:rsidRPr="00147965">
        <w:rPr>
          <w:rFonts w:asciiTheme="majorHAnsi" w:eastAsia="Times New Roman" w:hAnsiTheme="majorHAnsi" w:cstheme="majorHAnsi"/>
          <w:color w:val="000000"/>
          <w:sz w:val="20"/>
          <w:szCs w:val="20"/>
          <w:u w:val="single"/>
          <w:shd w:val="clear" w:color="auto" w:fill="FFFF00"/>
        </w:rPr>
        <w:t>making propellant available</w:t>
      </w:r>
      <w:r w:rsidRPr="00147965">
        <w:rPr>
          <w:rFonts w:asciiTheme="majorHAnsi" w:eastAsia="Times New Roman" w:hAnsiTheme="majorHAnsi" w:cstheme="majorHAnsi"/>
          <w:color w:val="000000"/>
          <w:sz w:val="20"/>
          <w:szCs w:val="20"/>
          <w:u w:val="single"/>
        </w:rPr>
        <w:t xml:space="preserve"> in space, asteroid mining “increases the payload capacity of rockets, enables the creation of a space highway with fuel depots located at various points of need throughout the Solar System, and </w:t>
      </w:r>
      <w:r w:rsidRPr="00147965">
        <w:rPr>
          <w:rFonts w:asciiTheme="majorHAnsi" w:eastAsia="Times New Roman" w:hAnsiTheme="majorHAnsi" w:cstheme="majorHAnsi"/>
          <w:color w:val="000000"/>
          <w:sz w:val="20"/>
          <w:szCs w:val="20"/>
          <w:u w:val="single"/>
          <w:shd w:val="clear" w:color="auto" w:fill="FFFF00"/>
        </w:rPr>
        <w:t xml:space="preserve">allows spacecraft to </w:t>
      </w:r>
      <w:r w:rsidRPr="00147965">
        <w:rPr>
          <w:rFonts w:asciiTheme="majorHAnsi" w:eastAsia="Times New Roman" w:hAnsiTheme="majorHAnsi" w:cstheme="majorHAnsi"/>
          <w:b/>
          <w:bCs/>
          <w:color w:val="000000"/>
          <w:szCs w:val="22"/>
          <w:u w:val="single"/>
          <w:shd w:val="clear" w:color="auto" w:fill="FFFF00"/>
        </w:rPr>
        <w:lastRenderedPageBreak/>
        <w:t>travel</w:t>
      </w:r>
      <w:r w:rsidRPr="00147965">
        <w:rPr>
          <w:rFonts w:asciiTheme="majorHAnsi" w:eastAsia="Times New Roman" w:hAnsiTheme="majorHAnsi" w:cstheme="majorHAnsi"/>
          <w:b/>
          <w:bCs/>
          <w:color w:val="000000"/>
          <w:szCs w:val="22"/>
          <w:u w:val="single"/>
        </w:rPr>
        <w:t xml:space="preserve"> much </w:t>
      </w:r>
      <w:r w:rsidRPr="00147965">
        <w:rPr>
          <w:rFonts w:asciiTheme="majorHAnsi" w:eastAsia="Times New Roman" w:hAnsiTheme="majorHAnsi" w:cstheme="majorHAnsi"/>
          <w:b/>
          <w:bCs/>
          <w:color w:val="000000"/>
          <w:szCs w:val="22"/>
          <w:u w:val="single"/>
          <w:shd w:val="clear" w:color="auto" w:fill="FFFF00"/>
        </w:rPr>
        <w:t>farther</w:t>
      </w:r>
      <w:r w:rsidRPr="00147965">
        <w:rPr>
          <w:rFonts w:asciiTheme="majorHAnsi" w:eastAsia="Times New Roman" w:hAnsiTheme="majorHAnsi" w:cstheme="majorHAnsi"/>
          <w:color w:val="000000"/>
          <w:sz w:val="14"/>
          <w:szCs w:val="14"/>
        </w:rPr>
        <w:t xml:space="preserve">.”17 In other words, </w:t>
      </w:r>
      <w:r w:rsidRPr="00147965">
        <w:rPr>
          <w:rFonts w:asciiTheme="majorHAnsi" w:eastAsia="Times New Roman" w:hAnsiTheme="majorHAnsi" w:cstheme="majorHAnsi"/>
          <w:color w:val="000000"/>
          <w:sz w:val="20"/>
          <w:szCs w:val="20"/>
          <w:u w:val="single"/>
        </w:rPr>
        <w:t>the business of asteroid mining, at least in its infancy, is not about harvesting valuable metals and returning them to Earth</w:t>
      </w:r>
      <w:r w:rsidRPr="00147965">
        <w:rPr>
          <w:rFonts w:asciiTheme="majorHAnsi" w:eastAsia="Times New Roman" w:hAnsiTheme="majorHAnsi" w:cstheme="majorHAnsi"/>
          <w:color w:val="000000"/>
          <w:sz w:val="14"/>
          <w:szCs w:val="14"/>
        </w:rPr>
        <w:t xml:space="preserve">,18 </w:t>
      </w:r>
      <w:r w:rsidRPr="00147965">
        <w:rPr>
          <w:rFonts w:asciiTheme="majorHAnsi" w:eastAsia="Times New Roman" w:hAnsiTheme="majorHAnsi" w:cstheme="majorHAnsi"/>
          <w:color w:val="000000"/>
          <w:sz w:val="20"/>
          <w:szCs w:val="20"/>
          <w:u w:val="single"/>
        </w:rPr>
        <w:t xml:space="preserve">but rather about </w:t>
      </w:r>
      <w:r w:rsidRPr="00147965">
        <w:rPr>
          <w:rFonts w:asciiTheme="majorHAnsi" w:eastAsia="Times New Roman" w:hAnsiTheme="majorHAnsi" w:cstheme="majorHAnsi"/>
          <w:b/>
          <w:bCs/>
          <w:color w:val="000000"/>
          <w:szCs w:val="22"/>
          <w:u w:val="single"/>
        </w:rPr>
        <w:t>providing raw materials</w:t>
      </w:r>
      <w:r w:rsidRPr="00147965">
        <w:rPr>
          <w:rFonts w:asciiTheme="majorHAnsi" w:eastAsia="Times New Roman" w:hAnsiTheme="majorHAnsi" w:cstheme="majorHAnsi"/>
          <w:color w:val="000000"/>
          <w:sz w:val="20"/>
          <w:szCs w:val="20"/>
          <w:u w:val="single"/>
        </w:rPr>
        <w:t xml:space="preserve"> to enable the </w:t>
      </w:r>
      <w:r w:rsidRPr="00147965">
        <w:rPr>
          <w:rFonts w:asciiTheme="majorHAnsi" w:eastAsia="Times New Roman" w:hAnsiTheme="majorHAnsi" w:cstheme="majorHAnsi"/>
          <w:b/>
          <w:bCs/>
          <w:color w:val="000000"/>
          <w:szCs w:val="22"/>
          <w:u w:val="single"/>
        </w:rPr>
        <w:t>growth of the space economy</w:t>
      </w:r>
      <w:r w:rsidRPr="00147965">
        <w:rPr>
          <w:rFonts w:asciiTheme="majorHAnsi" w:eastAsia="Times New Roman" w:hAnsiTheme="majorHAnsi" w:cstheme="majorHAnsi"/>
          <w:color w:val="000000"/>
          <w:sz w:val="20"/>
          <w:szCs w:val="20"/>
          <w:u w:val="single"/>
        </w:rPr>
        <w:t>.</w:t>
      </w:r>
    </w:p>
    <w:p w14:paraId="439571C0"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147965">
        <w:rPr>
          <w:rFonts w:asciiTheme="majorHAnsi" w:eastAsia="Times New Roman" w:hAnsiTheme="majorHAnsi" w:cstheme="majorHAnsi"/>
          <w:color w:val="000000"/>
          <w:sz w:val="20"/>
          <w:szCs w:val="20"/>
          <w:u w:val="single"/>
        </w:rPr>
        <w:t xml:space="preserve">If asteroid mining companies were able to provide some of the </w:t>
      </w:r>
      <w:r w:rsidRPr="00147965">
        <w:rPr>
          <w:rFonts w:asciiTheme="majorHAnsi" w:eastAsia="Times New Roman" w:hAnsiTheme="majorHAnsi" w:cstheme="majorHAnsi"/>
          <w:b/>
          <w:bCs/>
          <w:color w:val="000000"/>
          <w:szCs w:val="22"/>
          <w:u w:val="single"/>
        </w:rPr>
        <w:t>propellant in space</w:t>
      </w:r>
      <w:r w:rsidRPr="00147965">
        <w:rPr>
          <w:rFonts w:asciiTheme="majorHAnsi" w:eastAsia="Times New Roman" w:hAnsiTheme="majorHAnsi" w:cstheme="majorHAnsi"/>
          <w:color w:val="000000"/>
          <w:sz w:val="20"/>
          <w:szCs w:val="20"/>
          <w:u w:val="single"/>
        </w:rPr>
        <w:t xml:space="preserve">, that would </w:t>
      </w:r>
      <w:r w:rsidRPr="00147965">
        <w:rPr>
          <w:rFonts w:asciiTheme="majorHAnsi" w:eastAsia="Times New Roman" w:hAnsiTheme="majorHAnsi" w:cstheme="majorHAnsi"/>
          <w:b/>
          <w:bCs/>
          <w:color w:val="000000"/>
          <w:szCs w:val="22"/>
          <w:u w:val="single"/>
        </w:rPr>
        <w:t xml:space="preserve">not only </w:t>
      </w:r>
      <w:r w:rsidRPr="00147965">
        <w:rPr>
          <w:rFonts w:asciiTheme="majorHAnsi" w:eastAsia="Times New Roman" w:hAnsiTheme="majorHAnsi" w:cstheme="majorHAnsi"/>
          <w:b/>
          <w:bCs/>
          <w:color w:val="000000"/>
          <w:szCs w:val="22"/>
          <w:u w:val="single"/>
          <w:shd w:val="clear" w:color="auto" w:fill="FFFF00"/>
        </w:rPr>
        <w:t>reduce fuel costs</w:t>
      </w:r>
      <w:r w:rsidRPr="00147965">
        <w:rPr>
          <w:rFonts w:asciiTheme="majorHAnsi" w:eastAsia="Times New Roman" w:hAnsiTheme="majorHAnsi" w:cstheme="majorHAnsi"/>
          <w:color w:val="000000"/>
          <w:sz w:val="20"/>
          <w:szCs w:val="20"/>
          <w:u w:val="single"/>
        </w:rPr>
        <w:t xml:space="preserve">, but would </w:t>
      </w:r>
      <w:r w:rsidRPr="00147965">
        <w:rPr>
          <w:rFonts w:asciiTheme="majorHAnsi" w:eastAsia="Times New Roman" w:hAnsiTheme="majorHAnsi" w:cstheme="majorHAnsi"/>
          <w:b/>
          <w:bCs/>
          <w:color w:val="000000"/>
          <w:szCs w:val="22"/>
          <w:u w:val="single"/>
          <w:shd w:val="clear" w:color="auto" w:fill="FFFF00"/>
        </w:rPr>
        <w:t>reduce</w:t>
      </w:r>
      <w:r w:rsidRPr="00147965">
        <w:rPr>
          <w:rFonts w:asciiTheme="majorHAnsi" w:eastAsia="Times New Roman" w:hAnsiTheme="majorHAnsi" w:cstheme="majorHAnsi"/>
          <w:b/>
          <w:bCs/>
          <w:color w:val="000000"/>
          <w:szCs w:val="22"/>
          <w:u w:val="single"/>
        </w:rPr>
        <w:t xml:space="preserve"> the overall </w:t>
      </w:r>
      <w:r w:rsidRPr="00147965">
        <w:rPr>
          <w:rFonts w:asciiTheme="majorHAnsi" w:eastAsia="Times New Roman" w:hAnsiTheme="majorHAnsi" w:cstheme="majorHAnsi"/>
          <w:b/>
          <w:bCs/>
          <w:color w:val="000000"/>
          <w:szCs w:val="22"/>
          <w:u w:val="single"/>
          <w:shd w:val="clear" w:color="auto" w:fill="FFFF00"/>
        </w:rPr>
        <w:t>launch weight</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freeing up more space for payload</w:t>
      </w:r>
      <w:r w:rsidRPr="00147965">
        <w:rPr>
          <w:rFonts w:asciiTheme="majorHAnsi" w:eastAsia="Times New Roman" w:hAnsiTheme="majorHAnsi" w:cstheme="majorHAnsi"/>
          <w:color w:val="000000"/>
          <w:sz w:val="14"/>
          <w:szCs w:val="14"/>
        </w:rPr>
        <w:t>.21</w:t>
      </w:r>
    </w:p>
    <w:p w14:paraId="5739A8B1"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In sum, </w:t>
      </w:r>
      <w:r w:rsidRPr="00147965">
        <w:rPr>
          <w:rFonts w:asciiTheme="majorHAnsi" w:eastAsia="Times New Roman" w:hAnsiTheme="majorHAnsi" w:cstheme="majorHAnsi"/>
          <w:color w:val="000000"/>
          <w:sz w:val="20"/>
          <w:szCs w:val="20"/>
          <w:u w:val="single"/>
        </w:rPr>
        <w:t xml:space="preserve">should asteroid mining companies be able to provide fuel in space, it could </w:t>
      </w:r>
      <w:r w:rsidRPr="00147965">
        <w:rPr>
          <w:rFonts w:asciiTheme="majorHAnsi" w:eastAsia="Times New Roman" w:hAnsiTheme="majorHAnsi" w:cstheme="majorHAnsi"/>
          <w:b/>
          <w:bCs/>
          <w:color w:val="000000"/>
          <w:szCs w:val="22"/>
          <w:u w:val="single"/>
        </w:rPr>
        <w:t>dramatically reduce the costs</w:t>
      </w:r>
      <w:r w:rsidRPr="00147965">
        <w:rPr>
          <w:rFonts w:asciiTheme="majorHAnsi" w:eastAsia="Times New Roman" w:hAnsiTheme="majorHAnsi" w:cstheme="majorHAnsi"/>
          <w:color w:val="000000"/>
          <w:sz w:val="20"/>
          <w:szCs w:val="20"/>
          <w:u w:val="single"/>
        </w:rPr>
        <w:t xml:space="preserve"> of transporting rockets </w:t>
      </w:r>
      <w:r w:rsidRPr="00147965">
        <w:rPr>
          <w:rFonts w:asciiTheme="majorHAnsi" w:eastAsia="Times New Roman" w:hAnsiTheme="majorHAnsi" w:cstheme="majorHAnsi"/>
          <w:color w:val="000000"/>
          <w:sz w:val="20"/>
          <w:szCs w:val="20"/>
          <w:u w:val="single"/>
          <w:shd w:val="clear" w:color="auto" w:fill="FFFF00"/>
        </w:rPr>
        <w:t>and</w:t>
      </w:r>
      <w:r w:rsidRPr="00147965">
        <w:rPr>
          <w:rFonts w:asciiTheme="majorHAnsi" w:eastAsia="Times New Roman" w:hAnsiTheme="majorHAnsi" w:cstheme="majorHAnsi"/>
          <w:color w:val="000000"/>
          <w:sz w:val="20"/>
          <w:szCs w:val="20"/>
          <w:u w:val="single"/>
        </w:rPr>
        <w:t xml:space="preserve"> cargo into space</w:t>
      </w:r>
      <w:r w:rsidRPr="00147965">
        <w:rPr>
          <w:rFonts w:asciiTheme="majorHAnsi" w:eastAsia="Times New Roman" w:hAnsiTheme="majorHAnsi" w:cstheme="majorHAnsi"/>
          <w:color w:val="000000"/>
          <w:sz w:val="14"/>
          <w:szCs w:val="14"/>
        </w:rPr>
        <w:t>—</w:t>
      </w:r>
      <w:r w:rsidRPr="00147965">
        <w:rPr>
          <w:rFonts w:asciiTheme="majorHAnsi" w:eastAsia="Times New Roman" w:hAnsiTheme="majorHAnsi" w:cstheme="majorHAnsi"/>
          <w:color w:val="000000"/>
          <w:sz w:val="20"/>
          <w:szCs w:val="20"/>
          <w:u w:val="single"/>
        </w:rPr>
        <w:t xml:space="preserve">both into </w:t>
      </w:r>
      <w:r w:rsidRPr="00147965">
        <w:rPr>
          <w:rFonts w:asciiTheme="majorHAnsi" w:eastAsia="Times New Roman" w:hAnsiTheme="majorHAnsi" w:cstheme="majorHAnsi"/>
          <w:b/>
          <w:bCs/>
          <w:color w:val="000000"/>
          <w:szCs w:val="22"/>
          <w:u w:val="single"/>
        </w:rPr>
        <w:t>low Earth orbit</w:t>
      </w:r>
      <w:r w:rsidRPr="00147965">
        <w:rPr>
          <w:rFonts w:asciiTheme="majorHAnsi" w:eastAsia="Times New Roman" w:hAnsiTheme="majorHAnsi" w:cstheme="majorHAnsi"/>
          <w:color w:val="000000"/>
          <w:sz w:val="20"/>
          <w:szCs w:val="20"/>
          <w:u w:val="single"/>
        </w:rPr>
        <w:t xml:space="preserve"> and to </w:t>
      </w:r>
      <w:r w:rsidRPr="00147965">
        <w:rPr>
          <w:rFonts w:asciiTheme="majorHAnsi" w:eastAsia="Times New Roman" w:hAnsiTheme="majorHAnsi" w:cstheme="majorHAnsi"/>
          <w:b/>
          <w:bCs/>
          <w:color w:val="000000"/>
          <w:szCs w:val="22"/>
          <w:u w:val="single"/>
        </w:rPr>
        <w:t>more distant targets</w:t>
      </w:r>
      <w:r w:rsidRPr="00147965">
        <w:rPr>
          <w:rFonts w:asciiTheme="majorHAnsi" w:eastAsia="Times New Roman" w:hAnsiTheme="majorHAnsi" w:cstheme="majorHAnsi"/>
          <w:color w:val="000000"/>
          <w:sz w:val="20"/>
          <w:szCs w:val="20"/>
          <w:u w:val="single"/>
        </w:rPr>
        <w:t>, like Mars.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Having this infrastructure in place could also </w:t>
      </w:r>
      <w:r w:rsidRPr="00147965">
        <w:rPr>
          <w:rFonts w:asciiTheme="majorHAnsi" w:eastAsia="Times New Roman" w:hAnsiTheme="majorHAnsi" w:cstheme="majorHAnsi"/>
          <w:b/>
          <w:bCs/>
          <w:color w:val="000000"/>
          <w:szCs w:val="22"/>
          <w:u w:val="single"/>
          <w:shd w:val="clear" w:color="auto" w:fill="FFFF00"/>
        </w:rPr>
        <w:t>reduce</w:t>
      </w:r>
      <w:r w:rsidRPr="00147965">
        <w:rPr>
          <w:rFonts w:asciiTheme="majorHAnsi" w:eastAsia="Times New Roman" w:hAnsiTheme="majorHAnsi" w:cstheme="majorHAnsi"/>
          <w:b/>
          <w:bCs/>
          <w:color w:val="000000"/>
          <w:szCs w:val="22"/>
          <w:u w:val="single"/>
        </w:rPr>
        <w:t xml:space="preserve"> the </w:t>
      </w:r>
      <w:r w:rsidRPr="00147965">
        <w:rPr>
          <w:rFonts w:asciiTheme="majorHAnsi" w:eastAsia="Times New Roman" w:hAnsiTheme="majorHAnsi" w:cstheme="majorHAnsi"/>
          <w:b/>
          <w:bCs/>
          <w:color w:val="000000"/>
          <w:szCs w:val="22"/>
          <w:u w:val="single"/>
          <w:shd w:val="clear" w:color="auto" w:fill="FFFF00"/>
        </w:rPr>
        <w:t>long-term costs</w:t>
      </w:r>
      <w:r w:rsidRPr="00147965">
        <w:rPr>
          <w:rFonts w:asciiTheme="majorHAnsi" w:eastAsia="Times New Roman" w:hAnsiTheme="majorHAnsi" w:cstheme="majorHAnsi"/>
          <w:color w:val="000000"/>
          <w:sz w:val="20"/>
          <w:szCs w:val="20"/>
          <w:u w:val="single"/>
          <w:shd w:val="clear" w:color="auto" w:fill="FFFF00"/>
        </w:rPr>
        <w:t xml:space="preserve"> of</w:t>
      </w:r>
      <w:r w:rsidRPr="00147965">
        <w:rPr>
          <w:rFonts w:asciiTheme="majorHAnsi" w:eastAsia="Times New Roman" w:hAnsiTheme="majorHAnsi" w:cstheme="majorHAnsi"/>
          <w:color w:val="000000"/>
          <w:sz w:val="20"/>
          <w:szCs w:val="20"/>
          <w:u w:val="single"/>
        </w:rPr>
        <w:t xml:space="preserve"> the asteroid </w:t>
      </w:r>
      <w:r w:rsidRPr="00147965">
        <w:rPr>
          <w:rFonts w:asciiTheme="majorHAnsi" w:eastAsia="Times New Roman" w:hAnsiTheme="majorHAnsi" w:cstheme="majorHAnsi"/>
          <w:color w:val="000000"/>
          <w:sz w:val="20"/>
          <w:szCs w:val="20"/>
          <w:u w:val="single"/>
          <w:shd w:val="clear" w:color="auto" w:fill="FFFF00"/>
        </w:rPr>
        <w:t>mining</w:t>
      </w:r>
      <w:r w:rsidRPr="00147965">
        <w:rPr>
          <w:rFonts w:asciiTheme="majorHAnsi" w:eastAsia="Times New Roman" w:hAnsiTheme="majorHAnsi" w:cstheme="majorHAnsi"/>
          <w:color w:val="000000"/>
          <w:sz w:val="20"/>
          <w:szCs w:val="20"/>
          <w:u w:val="single"/>
        </w:rPr>
        <w:t xml:space="preserve"> business itself, given that the business model involves launching objects into space</w:t>
      </w:r>
      <w:r w:rsidRPr="00147965">
        <w:rPr>
          <w:rFonts w:asciiTheme="majorHAnsi" w:eastAsia="Times New Roman" w:hAnsiTheme="majorHAnsi" w:cstheme="majorHAnsi"/>
          <w:color w:val="000000"/>
          <w:sz w:val="14"/>
          <w:szCs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5A097540"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B. Public and Private Actors in the Asteroid Mining Space</w:t>
      </w:r>
    </w:p>
    <w:p w14:paraId="37E4081E"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42184801"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As explored above, </w:t>
      </w:r>
      <w:r w:rsidRPr="00147965">
        <w:rPr>
          <w:rFonts w:asciiTheme="majorHAnsi" w:eastAsia="Times New Roman" w:hAnsiTheme="majorHAnsi" w:cstheme="majorHAnsi"/>
          <w:color w:val="000000"/>
          <w:sz w:val="20"/>
          <w:szCs w:val="20"/>
          <w:u w:val="single"/>
        </w:rPr>
        <w:t xml:space="preserve">the asteroid mining business facilitates the </w:t>
      </w:r>
      <w:r w:rsidRPr="00147965">
        <w:rPr>
          <w:rFonts w:asciiTheme="majorHAnsi" w:eastAsia="Times New Roman" w:hAnsiTheme="majorHAnsi" w:cstheme="majorHAnsi"/>
          <w:b/>
          <w:bCs/>
          <w:color w:val="000000"/>
          <w:szCs w:val="22"/>
          <w:u w:val="single"/>
        </w:rPr>
        <w:t>growth of the space economy</w:t>
      </w:r>
      <w:r w:rsidRPr="00147965">
        <w:rPr>
          <w:rFonts w:asciiTheme="majorHAnsi" w:eastAsia="Times New Roman" w:hAnsiTheme="majorHAnsi" w:cstheme="majorHAnsi"/>
          <w:color w:val="000000"/>
          <w:sz w:val="20"/>
          <w:szCs w:val="20"/>
          <w:u w:val="single"/>
        </w:rPr>
        <w:t xml:space="preserve"> by reducing launch costs</w:t>
      </w:r>
      <w:r w:rsidRPr="00147965">
        <w:rPr>
          <w:rFonts w:asciiTheme="majorHAnsi" w:eastAsia="Times New Roman" w:hAnsiTheme="majorHAnsi" w:cstheme="majorHAnsi"/>
          <w:color w:val="000000"/>
          <w:sz w:val="14"/>
          <w:szCs w:val="14"/>
        </w:rPr>
        <w:t xml:space="preserve">. However, </w:t>
      </w:r>
      <w:r w:rsidRPr="00147965">
        <w:rPr>
          <w:rFonts w:asciiTheme="majorHAnsi" w:eastAsia="Times New Roman" w:hAnsiTheme="majorHAnsi" w:cstheme="majorHAnsi"/>
          <w:color w:val="000000"/>
          <w:sz w:val="20"/>
          <w:szCs w:val="20"/>
          <w:u w:val="single"/>
        </w:rPr>
        <w:t xml:space="preserve">the future of asteroid mining as a </w:t>
      </w:r>
      <w:r w:rsidRPr="00147965">
        <w:rPr>
          <w:rFonts w:asciiTheme="majorHAnsi" w:eastAsia="Times New Roman" w:hAnsiTheme="majorHAnsi" w:cstheme="majorHAnsi"/>
          <w:b/>
          <w:bCs/>
          <w:color w:val="000000"/>
          <w:szCs w:val="22"/>
          <w:u w:val="single"/>
        </w:rPr>
        <w:t>lucrative industry</w:t>
      </w:r>
      <w:r w:rsidRPr="00147965">
        <w:rPr>
          <w:rFonts w:asciiTheme="majorHAnsi" w:eastAsia="Times New Roman" w:hAnsiTheme="majorHAnsi" w:cstheme="majorHAnsi"/>
          <w:color w:val="000000"/>
          <w:sz w:val="20"/>
          <w:szCs w:val="20"/>
          <w:u w:val="single"/>
        </w:rPr>
        <w:t xml:space="preserve"> also depends upon the existence and growth of a </w:t>
      </w:r>
      <w:r w:rsidRPr="00147965">
        <w:rPr>
          <w:rFonts w:asciiTheme="majorHAnsi" w:eastAsia="Times New Roman" w:hAnsiTheme="majorHAnsi" w:cstheme="majorHAnsi"/>
          <w:b/>
          <w:bCs/>
          <w:color w:val="000000"/>
          <w:szCs w:val="22"/>
          <w:u w:val="single"/>
        </w:rPr>
        <w:t>robust space economy</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The </w:t>
      </w:r>
      <w:r w:rsidRPr="00147965">
        <w:rPr>
          <w:rFonts w:asciiTheme="majorHAnsi" w:eastAsia="Times New Roman" w:hAnsiTheme="majorHAnsi" w:cstheme="majorHAnsi"/>
          <w:b/>
          <w:bCs/>
          <w:color w:val="000000"/>
          <w:szCs w:val="22"/>
          <w:u w:val="single"/>
        </w:rPr>
        <w:t>symbiotic relationships</w:t>
      </w:r>
      <w:r w:rsidRPr="00147965">
        <w:rPr>
          <w:rFonts w:asciiTheme="majorHAnsi" w:eastAsia="Times New Roman" w:hAnsiTheme="majorHAnsi" w:cstheme="majorHAnsi"/>
          <w:color w:val="000000"/>
          <w:sz w:val="20"/>
          <w:szCs w:val="20"/>
          <w:u w:val="single"/>
        </w:rPr>
        <w:t xml:space="preserve"> that could develop between private companies deserves emphasis. The viability of asteroid mining depends on a space economy to which asteroid mining companies can </w:t>
      </w:r>
      <w:r w:rsidRPr="00147965">
        <w:rPr>
          <w:rFonts w:asciiTheme="majorHAnsi" w:eastAsia="Times New Roman" w:hAnsiTheme="majorHAnsi" w:cstheme="majorHAnsi"/>
          <w:b/>
          <w:bCs/>
          <w:color w:val="000000"/>
          <w:szCs w:val="22"/>
          <w:u w:val="single"/>
        </w:rPr>
        <w:t>sell fuel and metals</w:t>
      </w:r>
      <w:r w:rsidRPr="00147965">
        <w:rPr>
          <w:rFonts w:asciiTheme="majorHAnsi" w:eastAsia="Times New Roman" w:hAnsiTheme="majorHAnsi" w:cstheme="majorHAnsi"/>
          <w:color w:val="000000"/>
          <w:sz w:val="20"/>
          <w:szCs w:val="20"/>
          <w:u w:val="single"/>
        </w:rPr>
        <w:t xml:space="preserve">: the lack of a current market in asteroid resources should </w:t>
      </w:r>
      <w:r w:rsidRPr="00147965">
        <w:rPr>
          <w:rFonts w:asciiTheme="majorHAnsi" w:eastAsia="Times New Roman" w:hAnsiTheme="majorHAnsi" w:cstheme="majorHAnsi"/>
          <w:b/>
          <w:bCs/>
          <w:color w:val="000000"/>
          <w:szCs w:val="22"/>
          <w:u w:val="single"/>
        </w:rPr>
        <w:t>resolve itself</w:t>
      </w:r>
      <w:r w:rsidRPr="00147965">
        <w:rPr>
          <w:rFonts w:asciiTheme="majorHAnsi" w:eastAsia="Times New Roman" w:hAnsiTheme="majorHAnsi" w:cstheme="majorHAnsi"/>
          <w:color w:val="000000"/>
          <w:sz w:val="20"/>
          <w:szCs w:val="20"/>
          <w:u w:val="single"/>
        </w:rPr>
        <w:t xml:space="preserve"> “when the space population hits critical mass, demanding infrastructure</w:t>
      </w:r>
      <w:r w:rsidRPr="00147965">
        <w:rPr>
          <w:rFonts w:asciiTheme="majorHAnsi" w:eastAsia="Times New Roman" w:hAnsiTheme="majorHAnsi" w:cstheme="majorHAnsi"/>
          <w:color w:val="000000"/>
          <w:sz w:val="14"/>
          <w:szCs w:val="14"/>
        </w:rPr>
        <w:t>.”27 For spaceflight companies,28 a crucial component to reduce costs is access to propellant in space.29</w:t>
      </w:r>
    </w:p>
    <w:p w14:paraId="388F37CA"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695C09A9" w14:textId="77777777" w:rsidR="00B4218E" w:rsidRPr="009E06DD" w:rsidRDefault="00B4218E" w:rsidP="00B4218E">
      <w:pPr>
        <w:spacing w:after="0" w:line="240" w:lineRule="auto"/>
        <w:rPr>
          <w:rFonts w:asciiTheme="majorHAnsi" w:eastAsia="Times New Roman" w:hAnsiTheme="majorHAnsi" w:cstheme="majorHAnsi"/>
          <w:sz w:val="16"/>
          <w:szCs w:val="16"/>
        </w:rPr>
      </w:pPr>
      <w:r w:rsidRPr="00147965">
        <w:rPr>
          <w:rFonts w:asciiTheme="majorHAnsi" w:eastAsia="Times New Roman" w:hAnsiTheme="majorHAnsi" w:cstheme="majorHAnsi"/>
          <w:color w:val="000000"/>
          <w:sz w:val="14"/>
          <w:szCs w:val="14"/>
        </w:rPr>
        <w:t xml:space="preserve">While sovereign governments do hold some of the purse strings relevant to asteroid mining companies and the space economy as a </w:t>
      </w:r>
      <w:r w:rsidRPr="009E06DD">
        <w:t xml:space="preserve">whole, private companies are increasingly displacing national space agencies.35 A private space economy that </w:t>
      </w:r>
      <w:r w:rsidRPr="00147965">
        <w:rPr>
          <w:rFonts w:asciiTheme="majorHAnsi" w:eastAsia="Times New Roman" w:hAnsiTheme="majorHAnsi" w:cstheme="majorHAnsi"/>
          <w:color w:val="000000"/>
          <w:sz w:val="20"/>
          <w:szCs w:val="20"/>
          <w:u w:val="single"/>
        </w:rPr>
        <w:t xml:space="preserve">is </w:t>
      </w:r>
      <w:r w:rsidRPr="00147965">
        <w:rPr>
          <w:rFonts w:asciiTheme="majorHAnsi" w:eastAsia="Times New Roman" w:hAnsiTheme="majorHAnsi" w:cstheme="majorHAnsi"/>
          <w:b/>
          <w:bCs/>
          <w:color w:val="000000"/>
          <w:szCs w:val="22"/>
          <w:u w:val="single"/>
        </w:rPr>
        <w:t>increasingly independent from sovereign governments</w:t>
      </w:r>
      <w:r w:rsidRPr="00147965">
        <w:rPr>
          <w:rFonts w:asciiTheme="majorHAnsi" w:eastAsia="Times New Roman" w:hAnsiTheme="majorHAnsi" w:cstheme="majorHAnsi"/>
          <w:color w:val="000000"/>
          <w:sz w:val="20"/>
          <w:szCs w:val="20"/>
          <w:u w:val="single"/>
        </w:rPr>
        <w:t xml:space="preserve"> tends to undermine the factual framework upon which the original OST relied</w:t>
      </w:r>
      <w:r w:rsidRPr="00147965">
        <w:rPr>
          <w:rFonts w:asciiTheme="majorHAnsi" w:eastAsia="Times New Roman" w:hAnsiTheme="majorHAnsi" w:cstheme="majorHAnsi"/>
          <w:color w:val="000000"/>
          <w:sz w:val="14"/>
          <w:szCs w:val="14"/>
        </w:rPr>
        <w:t xml:space="preserve">.36 Specifically, Article VI assigns responsibility for nongovernmental entities to national governments, the implicit assumption likely being that private entities would be acting at the behest of a sovereign.37 This concern is increasingly </w:t>
      </w:r>
      <w:r w:rsidRPr="009E06DD">
        <w:rPr>
          <w:rFonts w:asciiTheme="majorHAnsi" w:eastAsia="Times New Roman" w:hAnsiTheme="majorHAnsi" w:cstheme="majorHAnsi"/>
          <w:color w:val="000000"/>
          <w:sz w:val="16"/>
          <w:szCs w:val="16"/>
        </w:rPr>
        <w:t>unsubstantiated in an environment in which private, independent companies are ascendant.38</w:t>
      </w:r>
    </w:p>
    <w:p w14:paraId="093ECECB" w14:textId="0835F9A9" w:rsidR="00B4218E" w:rsidRPr="009E06DD" w:rsidRDefault="00B4218E" w:rsidP="009E06DD">
      <w:pPr>
        <w:rPr>
          <w:sz w:val="16"/>
          <w:szCs w:val="16"/>
        </w:rPr>
      </w:pPr>
      <w:r w:rsidRPr="009E06DD">
        <w:rPr>
          <w:sz w:val="16"/>
          <w:szCs w:val="16"/>
        </w:rPr>
        <w:t>C. Global Benefits of Asteroid Mining</w:t>
      </w:r>
      <w:r w:rsidR="009E06DD">
        <w:rPr>
          <w:sz w:val="16"/>
          <w:szCs w:val="16"/>
        </w:rPr>
        <w:t xml:space="preserve"> </w:t>
      </w:r>
      <w:r w:rsidRPr="009E06DD">
        <w:rPr>
          <w:sz w:val="16"/>
          <w:szCs w:val="16"/>
        </w:rPr>
        <w:t>Asteroid mining has the potential to facilitate space travel</w:t>
      </w:r>
      <w:r w:rsidRPr="00147965">
        <w:rPr>
          <w:sz w:val="20"/>
          <w:szCs w:val="20"/>
          <w:u w:val="single"/>
        </w:rPr>
        <w:t xml:space="preserve">, an outcome the OST holds to be in the interest of </w:t>
      </w:r>
      <w:r w:rsidRPr="00147965">
        <w:rPr>
          <w:b/>
          <w:bCs/>
          <w:szCs w:val="22"/>
          <w:u w:val="single"/>
        </w:rPr>
        <w:t>humanity as a whole</w:t>
      </w:r>
      <w:r w:rsidRPr="00147965">
        <w:t xml:space="preserve">.39 </w:t>
      </w:r>
      <w:r w:rsidRPr="00147965">
        <w:rPr>
          <w:sz w:val="20"/>
          <w:szCs w:val="20"/>
          <w:u w:val="single"/>
        </w:rPr>
        <w:t xml:space="preserve">The potential of asteroid mining to </w:t>
      </w:r>
      <w:r w:rsidRPr="00147965">
        <w:rPr>
          <w:b/>
          <w:bCs/>
          <w:szCs w:val="22"/>
          <w:u w:val="single"/>
        </w:rPr>
        <w:t>reduce the cost of spaceflight</w:t>
      </w:r>
      <w:r w:rsidRPr="00147965">
        <w:rPr>
          <w:sz w:val="20"/>
          <w:szCs w:val="20"/>
          <w:u w:val="single"/>
        </w:rPr>
        <w:t xml:space="preserve">, moreover, could </w:t>
      </w:r>
      <w:r w:rsidRPr="00147965">
        <w:rPr>
          <w:b/>
          <w:bCs/>
          <w:szCs w:val="22"/>
          <w:u w:val="single"/>
        </w:rPr>
        <w:t>facilitate the growth of the space economy</w:t>
      </w:r>
      <w:r w:rsidRPr="00147965">
        <w:t xml:space="preserve">. </w:t>
      </w:r>
      <w:r w:rsidRPr="00147965">
        <w:rPr>
          <w:sz w:val="20"/>
          <w:szCs w:val="20"/>
          <w:u w:val="single"/>
        </w:rPr>
        <w:t xml:space="preserve">Asteroid mining thus aligns with another stated purposes of the OST in the sense that an expanded space economy could provide </w:t>
      </w:r>
      <w:r w:rsidRPr="00147965">
        <w:rPr>
          <w:b/>
          <w:bCs/>
          <w:szCs w:val="22"/>
          <w:u w:val="single"/>
        </w:rPr>
        <w:t>substantial benefits to all mankind</w:t>
      </w:r>
      <w:r w:rsidRPr="00147965">
        <w:t xml:space="preserve">.40 </w:t>
      </w:r>
      <w:r w:rsidRPr="00147965">
        <w:rPr>
          <w:b/>
          <w:bCs/>
          <w:szCs w:val="22"/>
          <w:u w:val="single"/>
        </w:rPr>
        <w:t>First</w:t>
      </w:r>
      <w:r w:rsidRPr="00147965">
        <w:rPr>
          <w:sz w:val="20"/>
          <w:szCs w:val="20"/>
          <w:u w:val="single"/>
        </w:rPr>
        <w:t xml:space="preserve">, in seeking to face the challenges posed by space travel, the public sector space race gave rise to </w:t>
      </w:r>
      <w:r w:rsidRPr="00147965">
        <w:rPr>
          <w:b/>
          <w:bCs/>
          <w:szCs w:val="22"/>
          <w:u w:val="single"/>
        </w:rPr>
        <w:t>numerous technological innovations</w:t>
      </w:r>
      <w:r w:rsidRPr="00147965">
        <w:rPr>
          <w:sz w:val="20"/>
          <w:szCs w:val="20"/>
          <w:u w:val="single"/>
        </w:rPr>
        <w:t>, ranging from LEDs to emergency blankets to memory foam</w:t>
      </w:r>
      <w:r w:rsidRPr="00147965">
        <w:t xml:space="preserve">.41 </w:t>
      </w:r>
      <w:r w:rsidRPr="00147965">
        <w:rPr>
          <w:sz w:val="20"/>
          <w:szCs w:val="20"/>
          <w:u w:val="single"/>
        </w:rPr>
        <w:t xml:space="preserve">It seems likely that </w:t>
      </w:r>
      <w:r w:rsidRPr="00147965">
        <w:rPr>
          <w:sz w:val="20"/>
          <w:szCs w:val="20"/>
          <w:u w:val="single"/>
          <w:shd w:val="clear" w:color="auto" w:fill="FFFF00"/>
        </w:rPr>
        <w:t>the private space race would result in</w:t>
      </w:r>
      <w:r w:rsidRPr="00147965">
        <w:rPr>
          <w:sz w:val="20"/>
          <w:szCs w:val="20"/>
          <w:u w:val="single"/>
        </w:rPr>
        <w:t xml:space="preserve"> a </w:t>
      </w:r>
      <w:r w:rsidRPr="00147965">
        <w:rPr>
          <w:b/>
          <w:bCs/>
          <w:szCs w:val="22"/>
          <w:u w:val="single"/>
        </w:rPr>
        <w:t xml:space="preserve">similar degree of </w:t>
      </w:r>
      <w:r w:rsidRPr="00147965">
        <w:rPr>
          <w:b/>
          <w:bCs/>
          <w:szCs w:val="22"/>
          <w:u w:val="single"/>
          <w:shd w:val="clear" w:color="auto" w:fill="FFFF00"/>
        </w:rPr>
        <w:t>innovation</w:t>
      </w:r>
      <w:r w:rsidRPr="00147965">
        <w:rPr>
          <w:sz w:val="20"/>
          <w:szCs w:val="20"/>
          <w:u w:val="single"/>
        </w:rPr>
        <w:t xml:space="preserve">, the products of </w:t>
      </w:r>
      <w:r w:rsidRPr="00147965">
        <w:rPr>
          <w:sz w:val="20"/>
          <w:szCs w:val="20"/>
          <w:u w:val="single"/>
          <w:shd w:val="clear" w:color="auto" w:fill="FFFF00"/>
        </w:rPr>
        <w:t>which</w:t>
      </w:r>
      <w:r w:rsidRPr="00147965">
        <w:rPr>
          <w:sz w:val="20"/>
          <w:szCs w:val="20"/>
          <w:u w:val="single"/>
        </w:rPr>
        <w:t xml:space="preserve"> could </w:t>
      </w:r>
      <w:r w:rsidRPr="00147965">
        <w:rPr>
          <w:b/>
          <w:bCs/>
          <w:szCs w:val="22"/>
          <w:u w:val="single"/>
          <w:shd w:val="clear" w:color="auto" w:fill="FFFF00"/>
        </w:rPr>
        <w:t>benefit</w:t>
      </w:r>
      <w:r w:rsidRPr="00147965">
        <w:rPr>
          <w:b/>
          <w:bCs/>
          <w:szCs w:val="22"/>
          <w:u w:val="single"/>
        </w:rPr>
        <w:t xml:space="preserve"> people across </w:t>
      </w:r>
      <w:r w:rsidRPr="00147965">
        <w:rPr>
          <w:b/>
          <w:bCs/>
          <w:szCs w:val="22"/>
          <w:u w:val="single"/>
          <w:shd w:val="clear" w:color="auto" w:fill="FFFF00"/>
        </w:rPr>
        <w:t>the globe</w:t>
      </w:r>
      <w:r w:rsidRPr="00147965">
        <w:t>.</w:t>
      </w:r>
    </w:p>
    <w:p w14:paraId="499009E7"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Cs w:val="22"/>
          <w:u w:val="single"/>
        </w:rPr>
        <w:t>Second</w:t>
      </w:r>
      <w:r w:rsidRPr="00147965">
        <w:rPr>
          <w:rFonts w:asciiTheme="majorHAnsi" w:eastAsia="Times New Roman" w:hAnsiTheme="majorHAnsi" w:cstheme="majorHAnsi"/>
          <w:color w:val="000000"/>
          <w:sz w:val="20"/>
          <w:szCs w:val="20"/>
          <w:u w:val="single"/>
        </w:rPr>
        <w:t>, a successful mission to Mars could provide benefits beyond a mere sense of interplanetary accomplishment</w:t>
      </w:r>
      <w:r w:rsidRPr="00147965">
        <w:rPr>
          <w:rFonts w:asciiTheme="majorHAnsi" w:eastAsia="Times New Roman" w:hAnsiTheme="majorHAnsi" w:cstheme="majorHAnsi"/>
          <w:color w:val="000000"/>
          <w:sz w:val="14"/>
          <w:szCs w:val="14"/>
        </w:rPr>
        <w:t xml:space="preserve">. NASA suggests that, given the parallels between the formation and evolution of Mars and Earth, a voyage there could help “us learn more about our own planet’s history and future.”42 </w:t>
      </w:r>
      <w:r w:rsidRPr="00147965">
        <w:rPr>
          <w:rFonts w:asciiTheme="majorHAnsi" w:eastAsia="Times New Roman" w:hAnsiTheme="majorHAnsi" w:cstheme="majorHAnsi"/>
          <w:color w:val="000000"/>
          <w:sz w:val="20"/>
          <w:szCs w:val="20"/>
          <w:u w:val="single"/>
        </w:rPr>
        <w:t xml:space="preserve">The </w:t>
      </w:r>
      <w:r w:rsidRPr="00147965">
        <w:rPr>
          <w:rFonts w:asciiTheme="majorHAnsi" w:eastAsia="Times New Roman" w:hAnsiTheme="majorHAnsi" w:cstheme="majorHAnsi"/>
          <w:color w:val="000000"/>
          <w:sz w:val="20"/>
          <w:szCs w:val="20"/>
          <w:u w:val="single"/>
          <w:shd w:val="clear" w:color="auto" w:fill="FFFF00"/>
        </w:rPr>
        <w:t>scientific advancements</w:t>
      </w:r>
      <w:r w:rsidRPr="00147965">
        <w:rPr>
          <w:rFonts w:asciiTheme="majorHAnsi" w:eastAsia="Times New Roman" w:hAnsiTheme="majorHAnsi" w:cstheme="majorHAnsi"/>
          <w:color w:val="000000"/>
          <w:sz w:val="20"/>
          <w:szCs w:val="20"/>
          <w:u w:val="single"/>
        </w:rPr>
        <w:t xml:space="preserve"> from such a mission cannot currently be anticipated and </w:t>
      </w:r>
      <w:r w:rsidRPr="00147965">
        <w:rPr>
          <w:rFonts w:asciiTheme="majorHAnsi" w:eastAsia="Times New Roman" w:hAnsiTheme="majorHAnsi" w:cstheme="majorHAnsi"/>
          <w:color w:val="000000"/>
          <w:sz w:val="20"/>
          <w:szCs w:val="20"/>
          <w:u w:val="single"/>
          <w:shd w:val="clear" w:color="auto" w:fill="FFFF00"/>
        </w:rPr>
        <w:t xml:space="preserve">are </w:t>
      </w:r>
      <w:r w:rsidRPr="00147965">
        <w:rPr>
          <w:rFonts w:asciiTheme="majorHAnsi" w:eastAsia="Times New Roman" w:hAnsiTheme="majorHAnsi" w:cstheme="majorHAnsi"/>
          <w:b/>
          <w:bCs/>
          <w:color w:val="000000"/>
          <w:szCs w:val="22"/>
          <w:u w:val="single"/>
          <w:shd w:val="clear" w:color="auto" w:fill="FFFF00"/>
        </w:rPr>
        <w:t>difficult to predict</w:t>
      </w:r>
      <w:r w:rsidRPr="00147965">
        <w:rPr>
          <w:rFonts w:asciiTheme="majorHAnsi" w:eastAsia="Times New Roman" w:hAnsiTheme="majorHAnsi" w:cstheme="majorHAnsi"/>
          <w:color w:val="000000"/>
          <w:sz w:val="20"/>
          <w:szCs w:val="20"/>
          <w:u w:val="single"/>
          <w:shd w:val="clear" w:color="auto" w:fill="FFFF00"/>
        </w:rPr>
        <w:t>, but “expand[ing</w:t>
      </w:r>
      <w:r w:rsidRPr="00147965">
        <w:rPr>
          <w:rFonts w:asciiTheme="majorHAnsi" w:eastAsia="Times New Roman" w:hAnsiTheme="majorHAnsi" w:cstheme="majorHAnsi"/>
          <w:color w:val="000000"/>
          <w:sz w:val="20"/>
          <w:szCs w:val="20"/>
          <w:u w:val="single"/>
        </w:rPr>
        <w:t xml:space="preserve">] the frontiers of </w:t>
      </w:r>
      <w:r w:rsidRPr="00147965">
        <w:rPr>
          <w:rFonts w:asciiTheme="majorHAnsi" w:eastAsia="Times New Roman" w:hAnsiTheme="majorHAnsi" w:cstheme="majorHAnsi"/>
          <w:color w:val="000000"/>
          <w:sz w:val="20"/>
          <w:szCs w:val="20"/>
          <w:u w:val="single"/>
          <w:shd w:val="clear" w:color="auto" w:fill="FFFF00"/>
        </w:rPr>
        <w:t>knowledge</w:t>
      </w:r>
      <w:r w:rsidRPr="00147965">
        <w:rPr>
          <w:rFonts w:asciiTheme="majorHAnsi" w:eastAsia="Times New Roman" w:hAnsiTheme="majorHAnsi" w:cstheme="majorHAnsi"/>
          <w:color w:val="000000"/>
          <w:sz w:val="20"/>
          <w:szCs w:val="20"/>
          <w:u w:val="single"/>
        </w:rPr>
        <w:t xml:space="preserve">” in this manner </w:t>
      </w:r>
      <w:r w:rsidRPr="00147965">
        <w:rPr>
          <w:rFonts w:asciiTheme="majorHAnsi" w:eastAsia="Times New Roman" w:hAnsiTheme="majorHAnsi" w:cstheme="majorHAnsi"/>
          <w:color w:val="000000"/>
          <w:sz w:val="20"/>
          <w:szCs w:val="20"/>
          <w:u w:val="single"/>
          <w:shd w:val="clear" w:color="auto" w:fill="FFFF00"/>
        </w:rPr>
        <w:t>could</w:t>
      </w:r>
      <w:r w:rsidRPr="00147965">
        <w:rPr>
          <w:rFonts w:asciiTheme="majorHAnsi" w:eastAsia="Times New Roman" w:hAnsiTheme="majorHAnsi" w:cstheme="majorHAnsi"/>
          <w:color w:val="000000"/>
          <w:sz w:val="20"/>
          <w:szCs w:val="20"/>
          <w:u w:val="single"/>
        </w:rPr>
        <w:t xml:space="preserve"> well </w:t>
      </w:r>
      <w:r w:rsidRPr="00147965">
        <w:rPr>
          <w:rFonts w:asciiTheme="majorHAnsi" w:eastAsia="Times New Roman" w:hAnsiTheme="majorHAnsi" w:cstheme="majorHAnsi"/>
          <w:color w:val="000000"/>
          <w:sz w:val="20"/>
          <w:szCs w:val="20"/>
          <w:u w:val="single"/>
          <w:shd w:val="clear" w:color="auto" w:fill="FFFF00"/>
        </w:rPr>
        <w:t xml:space="preserve">bring </w:t>
      </w:r>
      <w:r w:rsidRPr="00147965">
        <w:rPr>
          <w:rFonts w:asciiTheme="majorHAnsi" w:eastAsia="Times New Roman" w:hAnsiTheme="majorHAnsi" w:cstheme="majorHAnsi"/>
          <w:b/>
          <w:bCs/>
          <w:color w:val="000000"/>
          <w:szCs w:val="22"/>
          <w:u w:val="single"/>
          <w:shd w:val="clear" w:color="auto" w:fill="FFFF00"/>
        </w:rPr>
        <w:t>benefits</w:t>
      </w:r>
      <w:r w:rsidRPr="00147965">
        <w:rPr>
          <w:rFonts w:asciiTheme="majorHAnsi" w:eastAsia="Times New Roman" w:hAnsiTheme="majorHAnsi" w:cstheme="majorHAnsi"/>
          <w:b/>
          <w:bCs/>
          <w:color w:val="000000"/>
          <w:szCs w:val="22"/>
          <w:u w:val="single"/>
        </w:rPr>
        <w:t xml:space="preserve"> to all mankind</w:t>
      </w:r>
      <w:r w:rsidRPr="00147965">
        <w:rPr>
          <w:rFonts w:asciiTheme="majorHAnsi" w:eastAsia="Times New Roman" w:hAnsiTheme="majorHAnsi" w:cstheme="majorHAnsi"/>
          <w:color w:val="000000"/>
          <w:sz w:val="14"/>
          <w:szCs w:val="14"/>
        </w:rPr>
        <w:t>.43</w:t>
      </w:r>
    </w:p>
    <w:p w14:paraId="35D8B9B0"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Cs w:val="22"/>
          <w:u w:val="single"/>
        </w:rPr>
        <w:lastRenderedPageBreak/>
        <w:t>Third</w:t>
      </w:r>
      <w:r w:rsidRPr="00147965">
        <w:rPr>
          <w:rFonts w:asciiTheme="majorHAnsi" w:eastAsia="Times New Roman" w:hAnsiTheme="majorHAnsi" w:cstheme="majorHAnsi"/>
          <w:color w:val="000000"/>
          <w:sz w:val="20"/>
          <w:szCs w:val="20"/>
          <w:u w:val="single"/>
        </w:rPr>
        <w:t xml:space="preserve">, the </w:t>
      </w:r>
      <w:r w:rsidRPr="00147965">
        <w:rPr>
          <w:rFonts w:asciiTheme="majorHAnsi" w:eastAsia="Times New Roman" w:hAnsiTheme="majorHAnsi" w:cstheme="majorHAnsi"/>
          <w:color w:val="000000"/>
          <w:sz w:val="20"/>
          <w:szCs w:val="20"/>
          <w:u w:val="single"/>
          <w:shd w:val="clear" w:color="auto" w:fill="FFFF00"/>
        </w:rPr>
        <w:t>development of</w:t>
      </w:r>
      <w:r w:rsidRPr="00147965">
        <w:rPr>
          <w:rFonts w:asciiTheme="majorHAnsi" w:eastAsia="Times New Roman" w:hAnsiTheme="majorHAnsi" w:cstheme="majorHAnsi"/>
          <w:color w:val="000000"/>
          <w:sz w:val="20"/>
          <w:szCs w:val="20"/>
          <w:u w:val="single"/>
        </w:rPr>
        <w:t xml:space="preserve"> asteroid </w:t>
      </w:r>
      <w:r w:rsidRPr="00147965">
        <w:rPr>
          <w:rFonts w:asciiTheme="majorHAnsi" w:eastAsia="Times New Roman" w:hAnsiTheme="majorHAnsi" w:cstheme="majorHAnsi"/>
          <w:color w:val="000000"/>
          <w:sz w:val="20"/>
          <w:szCs w:val="20"/>
          <w:u w:val="single"/>
          <w:shd w:val="clear" w:color="auto" w:fill="FFFF00"/>
        </w:rPr>
        <w:t>mining tech</w:t>
      </w:r>
      <w:r w:rsidRPr="00147965">
        <w:rPr>
          <w:rFonts w:asciiTheme="majorHAnsi" w:eastAsia="Times New Roman" w:hAnsiTheme="majorHAnsi" w:cstheme="majorHAnsi"/>
          <w:color w:val="000000"/>
          <w:sz w:val="20"/>
          <w:szCs w:val="20"/>
          <w:u w:val="single"/>
        </w:rPr>
        <w:t xml:space="preserve">nology </w:t>
      </w:r>
      <w:r w:rsidRPr="00147965">
        <w:rPr>
          <w:rFonts w:asciiTheme="majorHAnsi" w:eastAsia="Times New Roman" w:hAnsiTheme="majorHAnsi" w:cstheme="majorHAnsi"/>
          <w:color w:val="000000"/>
          <w:sz w:val="20"/>
          <w:szCs w:val="20"/>
          <w:u w:val="single"/>
          <w:shd w:val="clear" w:color="auto" w:fill="FFFF00"/>
        </w:rPr>
        <w:t>could</w:t>
      </w:r>
      <w:r w:rsidRPr="00147965">
        <w:rPr>
          <w:rFonts w:asciiTheme="majorHAnsi" w:eastAsia="Times New Roman" w:hAnsiTheme="majorHAnsi" w:cstheme="majorHAnsi"/>
          <w:color w:val="000000"/>
          <w:sz w:val="20"/>
          <w:szCs w:val="20"/>
          <w:u w:val="single"/>
        </w:rPr>
        <w:t xml:space="preserve"> also help </w:t>
      </w:r>
      <w:r w:rsidRPr="00147965">
        <w:rPr>
          <w:rFonts w:asciiTheme="majorHAnsi" w:eastAsia="Times New Roman" w:hAnsiTheme="majorHAnsi" w:cstheme="majorHAnsi"/>
          <w:b/>
          <w:bCs/>
          <w:color w:val="000000"/>
          <w:szCs w:val="22"/>
          <w:u w:val="single"/>
          <w:shd w:val="clear" w:color="auto" w:fill="FFFF00"/>
        </w:rPr>
        <w:t>advance asteroid diversion tactics</w:t>
      </w:r>
      <w:r w:rsidRPr="00147965">
        <w:rPr>
          <w:rFonts w:asciiTheme="majorHAnsi" w:eastAsia="Times New Roman" w:hAnsiTheme="majorHAnsi" w:cstheme="majorHAnsi"/>
          <w:color w:val="000000"/>
          <w:sz w:val="20"/>
          <w:szCs w:val="20"/>
          <w:u w:val="single"/>
        </w:rPr>
        <w:t xml:space="preserve">. The </w:t>
      </w:r>
      <w:r w:rsidRPr="00147965">
        <w:rPr>
          <w:rFonts w:asciiTheme="majorHAnsi" w:eastAsia="Times New Roman" w:hAnsiTheme="majorHAnsi" w:cstheme="majorHAnsi"/>
          <w:b/>
          <w:bCs/>
          <w:color w:val="000000"/>
          <w:szCs w:val="22"/>
          <w:u w:val="single"/>
        </w:rPr>
        <w:t>development of the technology</w:t>
      </w:r>
      <w:r w:rsidRPr="00147965">
        <w:rPr>
          <w:rFonts w:asciiTheme="majorHAnsi" w:eastAsia="Times New Roman" w:hAnsiTheme="majorHAnsi" w:cstheme="majorHAnsi"/>
          <w:color w:val="000000"/>
          <w:sz w:val="20"/>
          <w:szCs w:val="20"/>
          <w:u w:val="single"/>
        </w:rPr>
        <w:t xml:space="preserve"> required to conduct successful asteroid mining operations could “help us to divert any incoming asteroids</w:t>
      </w:r>
      <w:r w:rsidRPr="00147965">
        <w:rPr>
          <w:rFonts w:asciiTheme="majorHAnsi" w:eastAsia="Times New Roman" w:hAnsiTheme="majorHAnsi" w:cstheme="majorHAnsi"/>
          <w:color w:val="000000"/>
          <w:sz w:val="14"/>
          <w:szCs w:val="14"/>
        </w:rPr>
        <w:t xml:space="preserve">.”44 </w:t>
      </w:r>
      <w:r w:rsidRPr="00147965">
        <w:rPr>
          <w:rFonts w:asciiTheme="majorHAnsi" w:eastAsia="Times New Roman" w:hAnsiTheme="majorHAnsi" w:cstheme="majorHAnsi"/>
          <w:color w:val="000000"/>
          <w:sz w:val="20"/>
          <w:szCs w:val="20"/>
          <w:u w:val="single"/>
        </w:rPr>
        <w:t xml:space="preserve">This is of </w:t>
      </w:r>
      <w:r w:rsidRPr="00147965">
        <w:rPr>
          <w:rFonts w:asciiTheme="majorHAnsi" w:eastAsia="Times New Roman" w:hAnsiTheme="majorHAnsi" w:cstheme="majorHAnsi"/>
          <w:b/>
          <w:bCs/>
          <w:color w:val="000000"/>
          <w:szCs w:val="22"/>
          <w:u w:val="single"/>
        </w:rPr>
        <w:t>great importance</w:t>
      </w:r>
      <w:r w:rsidRPr="00147965">
        <w:rPr>
          <w:rFonts w:asciiTheme="majorHAnsi" w:eastAsia="Times New Roman" w:hAnsiTheme="majorHAnsi" w:cstheme="majorHAnsi"/>
          <w:color w:val="000000"/>
          <w:sz w:val="20"/>
          <w:szCs w:val="20"/>
          <w:u w:val="single"/>
        </w:rPr>
        <w:t xml:space="preserve"> since NASA recently eliminated its Asteroid Redirect Mission due to funding cuts</w:t>
      </w:r>
      <w:r w:rsidRPr="00147965">
        <w:rPr>
          <w:rFonts w:asciiTheme="majorHAnsi" w:eastAsia="Times New Roman" w:hAnsiTheme="majorHAnsi" w:cstheme="majorHAnsi"/>
          <w:color w:val="000000"/>
          <w:sz w:val="14"/>
          <w:szCs w:val="14"/>
        </w:rPr>
        <w:t xml:space="preserve">;45 NASA’s project was hailed by some scientists as a “critical step in demonstrating we can protect our planet from a future asteroid impact . . . .”46 </w:t>
      </w:r>
      <w:r w:rsidRPr="00147965">
        <w:rPr>
          <w:rFonts w:asciiTheme="majorHAnsi" w:eastAsia="Times New Roman" w:hAnsiTheme="majorHAnsi" w:cstheme="majorHAnsi"/>
          <w:color w:val="000000"/>
          <w:sz w:val="20"/>
          <w:szCs w:val="20"/>
          <w:u w:val="single"/>
        </w:rPr>
        <w:t xml:space="preserve">Asteroid mining could step in and </w:t>
      </w:r>
      <w:r w:rsidRPr="00147965">
        <w:rPr>
          <w:rFonts w:asciiTheme="majorHAnsi" w:eastAsia="Times New Roman" w:hAnsiTheme="majorHAnsi" w:cstheme="majorHAnsi"/>
          <w:b/>
          <w:bCs/>
          <w:color w:val="000000"/>
          <w:szCs w:val="22"/>
          <w:u w:val="single"/>
        </w:rPr>
        <w:t>fill an important void</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color w:val="000000"/>
          <w:sz w:val="20"/>
          <w:szCs w:val="20"/>
          <w:u w:val="single"/>
          <w:shd w:val="clear" w:color="auto" w:fill="FFFF00"/>
        </w:rPr>
        <w:t>While the probability of</w:t>
      </w:r>
      <w:r w:rsidRPr="00147965">
        <w:rPr>
          <w:rFonts w:asciiTheme="majorHAnsi" w:eastAsia="Times New Roman" w:hAnsiTheme="majorHAnsi" w:cstheme="majorHAnsi"/>
          <w:color w:val="000000"/>
          <w:sz w:val="20"/>
          <w:szCs w:val="20"/>
          <w:u w:val="single"/>
        </w:rPr>
        <w:t xml:space="preserve"> an </w:t>
      </w:r>
      <w:r w:rsidRPr="00147965">
        <w:rPr>
          <w:rFonts w:asciiTheme="majorHAnsi" w:eastAsia="Times New Roman" w:hAnsiTheme="majorHAnsi" w:cstheme="majorHAnsi"/>
          <w:color w:val="000000"/>
          <w:sz w:val="20"/>
          <w:szCs w:val="20"/>
          <w:u w:val="single"/>
          <w:shd w:val="clear" w:color="auto" w:fill="FFFF00"/>
        </w:rPr>
        <w:t>Armageddon</w:t>
      </w:r>
      <w:r w:rsidRPr="00147965">
        <w:rPr>
          <w:rFonts w:asciiTheme="majorHAnsi" w:eastAsia="Times New Roman" w:hAnsiTheme="majorHAnsi" w:cstheme="majorHAnsi"/>
          <w:color w:val="000000"/>
          <w:sz w:val="20"/>
          <w:szCs w:val="20"/>
          <w:u w:val="single"/>
        </w:rPr>
        <w:t xml:space="preserve">-causing impact </w:t>
      </w:r>
      <w:r w:rsidRPr="00147965">
        <w:rPr>
          <w:rFonts w:asciiTheme="majorHAnsi" w:eastAsia="Times New Roman" w:hAnsiTheme="majorHAnsi" w:cstheme="majorHAnsi"/>
          <w:color w:val="000000"/>
          <w:sz w:val="20"/>
          <w:szCs w:val="20"/>
          <w:u w:val="single"/>
          <w:shd w:val="clear" w:color="auto" w:fill="FFFF00"/>
        </w:rPr>
        <w:t>is low, the</w:t>
      </w:r>
      <w:r w:rsidRPr="00147965">
        <w:rPr>
          <w:rFonts w:asciiTheme="majorHAnsi" w:eastAsia="Times New Roman" w:hAnsiTheme="majorHAnsi" w:cstheme="majorHAnsi"/>
          <w:color w:val="000000"/>
          <w:sz w:val="20"/>
          <w:szCs w:val="20"/>
          <w:u w:val="single"/>
        </w:rPr>
        <w:t xml:space="preserve"> effects of an </w:t>
      </w:r>
      <w:r w:rsidRPr="00147965">
        <w:rPr>
          <w:rFonts w:asciiTheme="majorHAnsi" w:eastAsia="Times New Roman" w:hAnsiTheme="majorHAnsi" w:cstheme="majorHAnsi"/>
          <w:b/>
          <w:bCs/>
          <w:color w:val="000000"/>
          <w:szCs w:val="22"/>
          <w:u w:val="single"/>
          <w:shd w:val="clear" w:color="auto" w:fill="FFFF00"/>
        </w:rPr>
        <w:t>impact</w:t>
      </w:r>
      <w:r w:rsidRPr="00147965">
        <w:rPr>
          <w:rFonts w:asciiTheme="majorHAnsi" w:eastAsia="Times New Roman" w:hAnsiTheme="majorHAnsi" w:cstheme="majorHAnsi"/>
          <w:color w:val="000000"/>
          <w:sz w:val="20"/>
          <w:szCs w:val="20"/>
          <w:u w:val="single"/>
          <w:shd w:val="clear" w:color="auto" w:fill="FFFF00"/>
        </w:rPr>
        <w:t xml:space="preserve"> would be</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 xml:space="preserve">extremely </w:t>
      </w:r>
      <w:r w:rsidRPr="00147965">
        <w:rPr>
          <w:rFonts w:asciiTheme="majorHAnsi" w:eastAsia="Times New Roman" w:hAnsiTheme="majorHAnsi" w:cstheme="majorHAnsi"/>
          <w:b/>
          <w:bCs/>
          <w:color w:val="000000"/>
          <w:szCs w:val="22"/>
          <w:u w:val="single"/>
          <w:shd w:val="clear" w:color="auto" w:fill="FFFF00"/>
        </w:rPr>
        <w:t>severe</w:t>
      </w:r>
      <w:r w:rsidRPr="00147965">
        <w:rPr>
          <w:rFonts w:asciiTheme="majorHAnsi" w:eastAsia="Times New Roman" w:hAnsiTheme="majorHAnsi" w:cstheme="majorHAnsi"/>
          <w:color w:val="000000"/>
          <w:sz w:val="14"/>
          <w:szCs w:val="14"/>
        </w:rPr>
        <w:t xml:space="preserve">.47 </w:t>
      </w:r>
      <w:r w:rsidRPr="00147965">
        <w:rPr>
          <w:rFonts w:asciiTheme="majorHAnsi" w:eastAsia="Times New Roman" w:hAnsiTheme="majorHAnsi" w:cstheme="majorHAnsi"/>
          <w:color w:val="000000"/>
          <w:sz w:val="20"/>
          <w:szCs w:val="20"/>
          <w:u w:val="single"/>
        </w:rPr>
        <w:t xml:space="preserve">Even </w:t>
      </w:r>
      <w:r w:rsidRPr="00147965">
        <w:rPr>
          <w:rFonts w:asciiTheme="majorHAnsi" w:eastAsia="Times New Roman" w:hAnsiTheme="majorHAnsi" w:cstheme="majorHAnsi"/>
          <w:b/>
          <w:bCs/>
          <w:color w:val="000000"/>
          <w:szCs w:val="22"/>
          <w:u w:val="single"/>
          <w:shd w:val="clear" w:color="auto" w:fill="FFFF00"/>
        </w:rPr>
        <w:t>some mitigation</w:t>
      </w:r>
      <w:r w:rsidRPr="00147965">
        <w:rPr>
          <w:rFonts w:asciiTheme="majorHAnsi" w:eastAsia="Times New Roman" w:hAnsiTheme="majorHAnsi" w:cstheme="majorHAnsi"/>
          <w:color w:val="000000"/>
          <w:sz w:val="20"/>
          <w:szCs w:val="20"/>
          <w:u w:val="single"/>
        </w:rPr>
        <w:t xml:space="preserve"> of this risk as a byproduct of asteroid mining </w:t>
      </w:r>
      <w:r w:rsidRPr="00147965">
        <w:rPr>
          <w:rFonts w:asciiTheme="majorHAnsi" w:eastAsia="Times New Roman" w:hAnsiTheme="majorHAnsi" w:cstheme="majorHAnsi"/>
          <w:color w:val="000000"/>
          <w:sz w:val="20"/>
          <w:szCs w:val="20"/>
          <w:u w:val="single"/>
          <w:shd w:val="clear" w:color="auto" w:fill="FFFF00"/>
        </w:rPr>
        <w:t>would</w:t>
      </w:r>
      <w:r w:rsidRPr="00147965">
        <w:rPr>
          <w:rFonts w:asciiTheme="majorHAnsi" w:eastAsia="Times New Roman" w:hAnsiTheme="majorHAnsi" w:cstheme="majorHAnsi"/>
          <w:color w:val="000000"/>
          <w:sz w:val="20"/>
          <w:szCs w:val="20"/>
          <w:u w:val="single"/>
        </w:rPr>
        <w:t xml:space="preserve"> be a </w:t>
      </w:r>
      <w:r w:rsidRPr="00147965">
        <w:rPr>
          <w:rFonts w:asciiTheme="majorHAnsi" w:eastAsia="Times New Roman" w:hAnsiTheme="majorHAnsi" w:cstheme="majorHAnsi"/>
          <w:b/>
          <w:bCs/>
          <w:color w:val="000000"/>
          <w:szCs w:val="22"/>
          <w:u w:val="single"/>
          <w:shd w:val="clear" w:color="auto" w:fill="FFFF00"/>
        </w:rPr>
        <w:t>benefit</w:t>
      </w:r>
      <w:r w:rsidRPr="00147965">
        <w:rPr>
          <w:rFonts w:asciiTheme="majorHAnsi" w:eastAsia="Times New Roman" w:hAnsiTheme="majorHAnsi" w:cstheme="majorHAnsi"/>
          <w:b/>
          <w:bCs/>
          <w:color w:val="000000"/>
          <w:szCs w:val="22"/>
          <w:u w:val="single"/>
        </w:rPr>
        <w:t xml:space="preserve"> to </w:t>
      </w:r>
      <w:r w:rsidRPr="00147965">
        <w:rPr>
          <w:rFonts w:asciiTheme="majorHAnsi" w:eastAsia="Times New Roman" w:hAnsiTheme="majorHAnsi" w:cstheme="majorHAnsi"/>
          <w:b/>
          <w:bCs/>
          <w:color w:val="000000"/>
          <w:szCs w:val="22"/>
          <w:u w:val="single"/>
          <w:shd w:val="clear" w:color="auto" w:fill="FFFF00"/>
        </w:rPr>
        <w:t>humanity as a whole</w:t>
      </w:r>
      <w:r w:rsidRPr="00147965">
        <w:rPr>
          <w:rFonts w:asciiTheme="majorHAnsi" w:eastAsia="Times New Roman" w:hAnsiTheme="majorHAnsi" w:cstheme="majorHAnsi"/>
          <w:color w:val="000000"/>
          <w:sz w:val="20"/>
          <w:szCs w:val="20"/>
          <w:u w:val="single"/>
        </w:rPr>
        <w:t>.</w:t>
      </w:r>
    </w:p>
    <w:p w14:paraId="56585573"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Cs w:val="22"/>
          <w:u w:val="single"/>
        </w:rPr>
        <w:t>Finally</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color w:val="000000"/>
          <w:sz w:val="20"/>
          <w:szCs w:val="20"/>
          <w:u w:val="single"/>
          <w:shd w:val="clear" w:color="auto" w:fill="FFFF00"/>
        </w:rPr>
        <w:t>reduced</w:t>
      </w:r>
      <w:r w:rsidRPr="00147965">
        <w:rPr>
          <w:rFonts w:asciiTheme="majorHAnsi" w:eastAsia="Times New Roman" w:hAnsiTheme="majorHAnsi" w:cstheme="majorHAnsi"/>
          <w:color w:val="000000"/>
          <w:sz w:val="20"/>
          <w:szCs w:val="20"/>
          <w:u w:val="single"/>
        </w:rPr>
        <w:t xml:space="preserve"> launch </w:t>
      </w:r>
      <w:r w:rsidRPr="00147965">
        <w:rPr>
          <w:rFonts w:asciiTheme="majorHAnsi" w:eastAsia="Times New Roman" w:hAnsiTheme="majorHAnsi" w:cstheme="majorHAnsi"/>
          <w:color w:val="000000"/>
          <w:sz w:val="20"/>
          <w:szCs w:val="20"/>
          <w:u w:val="single"/>
          <w:shd w:val="clear" w:color="auto" w:fill="FFFF00"/>
        </w:rPr>
        <w:t xml:space="preserve">costs could facilitate measures to </w:t>
      </w:r>
      <w:r w:rsidRPr="00147965">
        <w:rPr>
          <w:rFonts w:asciiTheme="majorHAnsi" w:eastAsia="Times New Roman" w:hAnsiTheme="majorHAnsi" w:cstheme="majorHAnsi"/>
          <w:b/>
          <w:bCs/>
          <w:color w:val="000000"/>
          <w:szCs w:val="22"/>
          <w:u w:val="single"/>
          <w:shd w:val="clear" w:color="auto" w:fill="FFFF00"/>
        </w:rPr>
        <w:t>combat</w:t>
      </w:r>
      <w:r w:rsidRPr="00147965">
        <w:rPr>
          <w:rFonts w:asciiTheme="majorHAnsi" w:eastAsia="Times New Roman" w:hAnsiTheme="majorHAnsi" w:cstheme="majorHAnsi"/>
          <w:b/>
          <w:bCs/>
          <w:color w:val="000000"/>
          <w:szCs w:val="22"/>
          <w:u w:val="single"/>
        </w:rPr>
        <w:t xml:space="preserve"> global </w:t>
      </w:r>
      <w:r w:rsidRPr="00147965">
        <w:rPr>
          <w:rFonts w:asciiTheme="majorHAnsi" w:eastAsia="Times New Roman" w:hAnsiTheme="majorHAnsi" w:cstheme="majorHAnsi"/>
          <w:b/>
          <w:bCs/>
          <w:color w:val="000000"/>
          <w:szCs w:val="22"/>
          <w:u w:val="single"/>
          <w:shd w:val="clear" w:color="auto" w:fill="FFFF00"/>
        </w:rPr>
        <w:t>climate change</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One proposed solution for </w:t>
      </w:r>
      <w:r w:rsidRPr="00147965">
        <w:rPr>
          <w:rFonts w:asciiTheme="majorHAnsi" w:eastAsia="Times New Roman" w:hAnsiTheme="majorHAnsi" w:cstheme="majorHAnsi"/>
          <w:color w:val="000000"/>
          <w:sz w:val="20"/>
          <w:szCs w:val="20"/>
          <w:u w:val="single"/>
          <w:shd w:val="clear" w:color="auto" w:fill="FFFF00"/>
        </w:rPr>
        <w:t>canceling out</w:t>
      </w:r>
      <w:r w:rsidRPr="00147965">
        <w:rPr>
          <w:rFonts w:asciiTheme="majorHAnsi" w:eastAsia="Times New Roman" w:hAnsiTheme="majorHAnsi" w:cstheme="majorHAnsi"/>
          <w:color w:val="000000"/>
          <w:sz w:val="20"/>
          <w:szCs w:val="20"/>
          <w:u w:val="single"/>
        </w:rPr>
        <w:t xml:space="preserve"> predicted </w:t>
      </w:r>
      <w:r w:rsidRPr="00147965">
        <w:rPr>
          <w:rFonts w:asciiTheme="majorHAnsi" w:eastAsia="Times New Roman" w:hAnsiTheme="majorHAnsi" w:cstheme="majorHAnsi"/>
          <w:color w:val="000000"/>
          <w:sz w:val="20"/>
          <w:szCs w:val="20"/>
          <w:u w:val="single"/>
          <w:shd w:val="clear" w:color="auto" w:fill="FFFF00"/>
        </w:rPr>
        <w:t>increases in</w:t>
      </w:r>
      <w:r w:rsidRPr="00147965">
        <w:rPr>
          <w:rFonts w:asciiTheme="majorHAnsi" w:eastAsia="Times New Roman" w:hAnsiTheme="majorHAnsi" w:cstheme="majorHAnsi"/>
          <w:color w:val="000000"/>
          <w:sz w:val="20"/>
          <w:szCs w:val="20"/>
          <w:u w:val="single"/>
        </w:rPr>
        <w:t xml:space="preserve"> average worldwide </w:t>
      </w:r>
      <w:r w:rsidRPr="00147965">
        <w:rPr>
          <w:rFonts w:asciiTheme="majorHAnsi" w:eastAsia="Times New Roman" w:hAnsiTheme="majorHAnsi" w:cstheme="majorHAnsi"/>
          <w:color w:val="000000"/>
          <w:sz w:val="20"/>
          <w:szCs w:val="20"/>
          <w:u w:val="single"/>
          <w:shd w:val="clear" w:color="auto" w:fill="FFFF00"/>
        </w:rPr>
        <w:t>temperature</w:t>
      </w:r>
      <w:r w:rsidRPr="00147965">
        <w:rPr>
          <w:rFonts w:asciiTheme="majorHAnsi" w:eastAsia="Times New Roman" w:hAnsiTheme="majorHAnsi" w:cstheme="majorHAnsi"/>
          <w:color w:val="000000"/>
          <w:sz w:val="20"/>
          <w:szCs w:val="20"/>
          <w:u w:val="single"/>
        </w:rPr>
        <w:t xml:space="preserve"> is to “prevent[] . . . about </w:t>
      </w:r>
      <w:r w:rsidRPr="00147965">
        <w:rPr>
          <w:rFonts w:asciiTheme="majorHAnsi" w:eastAsia="Times New Roman" w:hAnsiTheme="majorHAnsi" w:cstheme="majorHAnsi"/>
          <w:b/>
          <w:bCs/>
          <w:color w:val="000000"/>
          <w:szCs w:val="22"/>
          <w:u w:val="single"/>
        </w:rPr>
        <w:t>1%</w:t>
      </w:r>
      <w:r w:rsidRPr="00147965">
        <w:rPr>
          <w:rFonts w:asciiTheme="majorHAnsi" w:eastAsia="Times New Roman" w:hAnsiTheme="majorHAnsi" w:cstheme="majorHAnsi"/>
          <w:color w:val="000000"/>
          <w:sz w:val="20"/>
          <w:szCs w:val="20"/>
          <w:u w:val="single"/>
        </w:rPr>
        <w:t xml:space="preserve"> of incoming solar radiation—insolation—from reaching the Earth. This </w:t>
      </w:r>
      <w:r w:rsidRPr="00147965">
        <w:rPr>
          <w:rFonts w:asciiTheme="majorHAnsi" w:eastAsia="Times New Roman" w:hAnsiTheme="majorHAnsi" w:cstheme="majorHAnsi"/>
          <w:color w:val="000000"/>
          <w:sz w:val="20"/>
          <w:szCs w:val="20"/>
          <w:u w:val="single"/>
          <w:shd w:val="clear" w:color="auto" w:fill="FFFF00"/>
        </w:rPr>
        <w:t xml:space="preserve">could be done by </w:t>
      </w:r>
      <w:r w:rsidRPr="00147965">
        <w:rPr>
          <w:rFonts w:asciiTheme="majorHAnsi" w:eastAsia="Times New Roman" w:hAnsiTheme="majorHAnsi" w:cstheme="majorHAnsi"/>
          <w:b/>
          <w:bCs/>
          <w:color w:val="000000"/>
          <w:szCs w:val="22"/>
          <w:u w:val="single"/>
          <w:shd w:val="clear" w:color="auto" w:fill="FFFF00"/>
        </w:rPr>
        <w:t>scattering into space</w:t>
      </w:r>
      <w:r w:rsidRPr="00147965">
        <w:rPr>
          <w:rFonts w:asciiTheme="majorHAnsi" w:eastAsia="Times New Roman" w:hAnsiTheme="majorHAnsi" w:cstheme="majorHAnsi"/>
          <w:color w:val="000000"/>
          <w:sz w:val="20"/>
          <w:szCs w:val="20"/>
          <w:u w:val="single"/>
        </w:rPr>
        <w:t xml:space="preserve"> from the vicinity of Earth an appropriately small fraction of total insolation.</w:t>
      </w:r>
      <w:r w:rsidRPr="00147965">
        <w:rPr>
          <w:rFonts w:asciiTheme="majorHAnsi" w:eastAsia="Times New Roman" w:hAnsiTheme="majorHAnsi" w:cstheme="majorHAnsi"/>
          <w:color w:val="000000"/>
          <w:sz w:val="14"/>
          <w:szCs w:val="14"/>
        </w:rPr>
        <w:t xml:space="preserve">”48 </w:t>
      </w:r>
      <w:r w:rsidRPr="00147965">
        <w:rPr>
          <w:rFonts w:asciiTheme="majorHAnsi" w:eastAsia="Times New Roman" w:hAnsiTheme="majorHAnsi" w:cstheme="majorHAnsi"/>
          <w:color w:val="000000"/>
          <w:sz w:val="20"/>
          <w:szCs w:val="20"/>
          <w:u w:val="single"/>
        </w:rPr>
        <w:t xml:space="preserve">Asteroid </w:t>
      </w:r>
      <w:r w:rsidRPr="00147965">
        <w:rPr>
          <w:rFonts w:asciiTheme="majorHAnsi" w:eastAsia="Times New Roman" w:hAnsiTheme="majorHAnsi" w:cstheme="majorHAnsi"/>
          <w:color w:val="000000"/>
          <w:sz w:val="20"/>
          <w:szCs w:val="20"/>
          <w:u w:val="single"/>
          <w:shd w:val="clear" w:color="auto" w:fill="FFFF00"/>
        </w:rPr>
        <w:t>mining could facilitate</w:t>
      </w:r>
      <w:r w:rsidRPr="00147965">
        <w:rPr>
          <w:rFonts w:asciiTheme="majorHAnsi" w:eastAsia="Times New Roman" w:hAnsiTheme="majorHAnsi" w:cstheme="majorHAnsi"/>
          <w:color w:val="000000"/>
          <w:sz w:val="20"/>
          <w:szCs w:val="20"/>
          <w:u w:val="single"/>
        </w:rPr>
        <w:t xml:space="preserve"> such measures in that “[</w:t>
      </w:r>
      <w:r w:rsidRPr="00147965">
        <w:rPr>
          <w:rFonts w:asciiTheme="majorHAnsi" w:eastAsia="Times New Roman" w:hAnsiTheme="majorHAnsi" w:cstheme="majorHAnsi"/>
          <w:color w:val="000000"/>
          <w:sz w:val="20"/>
          <w:szCs w:val="20"/>
          <w:u w:val="single"/>
          <w:shd w:val="clear" w:color="auto" w:fill="FFFF00"/>
        </w:rPr>
        <w:t>t]ech</w:t>
      </w:r>
      <w:r w:rsidRPr="00147965">
        <w:rPr>
          <w:rFonts w:asciiTheme="majorHAnsi" w:eastAsia="Times New Roman" w:hAnsiTheme="majorHAnsi" w:cstheme="majorHAnsi"/>
          <w:color w:val="000000"/>
          <w:sz w:val="20"/>
          <w:szCs w:val="20"/>
          <w:u w:val="single"/>
        </w:rPr>
        <w:t xml:space="preserve">nologies </w:t>
      </w:r>
      <w:r w:rsidRPr="00147965">
        <w:rPr>
          <w:rFonts w:asciiTheme="majorHAnsi" w:eastAsia="Times New Roman" w:hAnsiTheme="majorHAnsi" w:cstheme="majorHAnsi"/>
          <w:color w:val="000000"/>
          <w:sz w:val="20"/>
          <w:szCs w:val="20"/>
          <w:u w:val="single"/>
          <w:shd w:val="clear" w:color="auto" w:fill="FFFF00"/>
        </w:rPr>
        <w:t>that</w:t>
      </w:r>
      <w:r w:rsidRPr="00147965">
        <w:rPr>
          <w:rFonts w:asciiTheme="majorHAnsi" w:eastAsia="Times New Roman" w:hAnsiTheme="majorHAnsi" w:cstheme="majorHAnsi"/>
          <w:color w:val="000000"/>
          <w:sz w:val="20"/>
          <w:szCs w:val="20"/>
          <w:u w:val="single"/>
        </w:rPr>
        <w:t xml:space="preserve"> could </w:t>
      </w:r>
      <w:r w:rsidRPr="00147965">
        <w:rPr>
          <w:rFonts w:asciiTheme="majorHAnsi" w:eastAsia="Times New Roman" w:hAnsiTheme="majorHAnsi" w:cstheme="majorHAnsi"/>
          <w:b/>
          <w:bCs/>
          <w:color w:val="000000"/>
          <w:szCs w:val="22"/>
          <w:u w:val="single"/>
        </w:rPr>
        <w:t xml:space="preserve">greatly </w:t>
      </w:r>
      <w:r w:rsidRPr="00147965">
        <w:rPr>
          <w:rFonts w:asciiTheme="majorHAnsi" w:eastAsia="Times New Roman" w:hAnsiTheme="majorHAnsi" w:cstheme="majorHAnsi"/>
          <w:b/>
          <w:bCs/>
          <w:color w:val="000000"/>
          <w:szCs w:val="22"/>
          <w:u w:val="single"/>
          <w:shd w:val="clear" w:color="auto" w:fill="FFFF00"/>
        </w:rPr>
        <w:t>decrease the cost of space-launch</w:t>
      </w:r>
      <w:r w:rsidRPr="00147965">
        <w:rPr>
          <w:rFonts w:asciiTheme="majorHAnsi" w:eastAsia="Times New Roman" w:hAnsiTheme="majorHAnsi" w:cstheme="majorHAnsi"/>
          <w:color w:val="000000"/>
          <w:sz w:val="20"/>
          <w:szCs w:val="20"/>
          <w:u w:val="single"/>
        </w:rPr>
        <w:t xml:space="preserve"> could make a telling difference in the practicality of all types of </w:t>
      </w:r>
      <w:r w:rsidRPr="00147965">
        <w:rPr>
          <w:rFonts w:asciiTheme="majorHAnsi" w:eastAsia="Times New Roman" w:hAnsiTheme="majorHAnsi" w:cstheme="majorHAnsi"/>
          <w:b/>
          <w:bCs/>
          <w:color w:val="000000"/>
          <w:szCs w:val="22"/>
          <w:u w:val="single"/>
        </w:rPr>
        <w:t>spacedeployed scattering systems of scales</w:t>
      </w:r>
      <w:r w:rsidRPr="00147965">
        <w:rPr>
          <w:rFonts w:asciiTheme="majorHAnsi" w:eastAsia="Times New Roman" w:hAnsiTheme="majorHAnsi" w:cstheme="majorHAnsi"/>
          <w:color w:val="000000"/>
          <w:sz w:val="20"/>
          <w:szCs w:val="20"/>
          <w:u w:val="single"/>
        </w:rPr>
        <w:t xml:space="preserve"> appropriate to insolation modulation</w:t>
      </w:r>
      <w:r w:rsidRPr="00147965">
        <w:rPr>
          <w:rFonts w:asciiTheme="majorHAnsi" w:eastAsia="Times New Roman" w:hAnsiTheme="majorHAnsi" w:cstheme="majorHAnsi"/>
          <w:color w:val="000000"/>
          <w:sz w:val="14"/>
          <w:szCs w:val="14"/>
        </w:rPr>
        <w:t xml:space="preserve">.”49 There are certainly intermediate measures to combat climate change that ought to be taken first, but </w:t>
      </w:r>
      <w:r w:rsidRPr="00147965">
        <w:rPr>
          <w:rFonts w:asciiTheme="majorHAnsi" w:eastAsia="Times New Roman" w:hAnsiTheme="majorHAnsi" w:cstheme="majorHAnsi"/>
          <w:color w:val="000000"/>
          <w:sz w:val="20"/>
          <w:szCs w:val="20"/>
          <w:u w:val="single"/>
        </w:rPr>
        <w:t xml:space="preserve">asteroid mining would </w:t>
      </w:r>
      <w:r w:rsidRPr="00147965">
        <w:rPr>
          <w:rFonts w:asciiTheme="majorHAnsi" w:eastAsia="Times New Roman" w:hAnsiTheme="majorHAnsi" w:cstheme="majorHAnsi"/>
          <w:b/>
          <w:bCs/>
          <w:color w:val="000000"/>
          <w:szCs w:val="22"/>
          <w:u w:val="single"/>
        </w:rPr>
        <w:t>facilitate this expedited solution</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While some</w:t>
      </w:r>
      <w:r w:rsidRPr="00147965">
        <w:rPr>
          <w:rFonts w:asciiTheme="majorHAnsi" w:eastAsia="Times New Roman" w:hAnsiTheme="majorHAnsi" w:cstheme="majorHAnsi"/>
          <w:color w:val="000000"/>
          <w:sz w:val="20"/>
          <w:szCs w:val="20"/>
          <w:u w:val="single"/>
        </w:rPr>
        <w:t xml:space="preserve"> of the </w:t>
      </w:r>
      <w:r w:rsidRPr="00147965">
        <w:rPr>
          <w:rFonts w:asciiTheme="majorHAnsi" w:eastAsia="Times New Roman" w:hAnsiTheme="majorHAnsi" w:cstheme="majorHAnsi"/>
          <w:color w:val="000000"/>
          <w:sz w:val="20"/>
          <w:szCs w:val="20"/>
          <w:u w:val="single"/>
          <w:shd w:val="clear" w:color="auto" w:fill="FFFF00"/>
        </w:rPr>
        <w:t>benefits</w:t>
      </w:r>
      <w:r w:rsidRPr="00147965">
        <w:rPr>
          <w:rFonts w:asciiTheme="majorHAnsi" w:eastAsia="Times New Roman" w:hAnsiTheme="majorHAnsi" w:cstheme="majorHAnsi"/>
          <w:color w:val="000000"/>
          <w:sz w:val="20"/>
          <w:szCs w:val="20"/>
          <w:u w:val="single"/>
        </w:rPr>
        <w:t xml:space="preserve"> of asteroid mining </w:t>
      </w:r>
      <w:r w:rsidRPr="00147965">
        <w:rPr>
          <w:rFonts w:asciiTheme="majorHAnsi" w:eastAsia="Times New Roman" w:hAnsiTheme="majorHAnsi" w:cstheme="majorHAnsi"/>
          <w:color w:val="000000"/>
          <w:sz w:val="20"/>
          <w:szCs w:val="20"/>
          <w:u w:val="single"/>
          <w:shd w:val="clear" w:color="auto" w:fill="FFFF00"/>
        </w:rPr>
        <w:t>would</w:t>
      </w:r>
      <w:r w:rsidRPr="00147965">
        <w:rPr>
          <w:rFonts w:asciiTheme="majorHAnsi" w:eastAsia="Times New Roman" w:hAnsiTheme="majorHAnsi" w:cstheme="majorHAnsi"/>
          <w:color w:val="000000"/>
          <w:sz w:val="20"/>
          <w:szCs w:val="20"/>
          <w:u w:val="single"/>
        </w:rPr>
        <w:t xml:space="preserve"> doubtless </w:t>
      </w:r>
      <w:r w:rsidRPr="00147965">
        <w:rPr>
          <w:rFonts w:asciiTheme="majorHAnsi" w:eastAsia="Times New Roman" w:hAnsiTheme="majorHAnsi" w:cstheme="majorHAnsi"/>
          <w:color w:val="000000"/>
          <w:sz w:val="20"/>
          <w:szCs w:val="20"/>
          <w:u w:val="single"/>
          <w:shd w:val="clear" w:color="auto" w:fill="FFFF00"/>
        </w:rPr>
        <w:t>accrue</w:t>
      </w:r>
      <w:r w:rsidRPr="00147965">
        <w:rPr>
          <w:rFonts w:asciiTheme="majorHAnsi" w:eastAsia="Times New Roman" w:hAnsiTheme="majorHAnsi" w:cstheme="majorHAnsi"/>
          <w:color w:val="000000"/>
          <w:sz w:val="20"/>
          <w:szCs w:val="20"/>
          <w:u w:val="single"/>
        </w:rPr>
        <w:t xml:space="preserve"> primarily </w:t>
      </w:r>
      <w:r w:rsidRPr="00147965">
        <w:rPr>
          <w:rFonts w:asciiTheme="majorHAnsi" w:eastAsia="Times New Roman" w:hAnsiTheme="majorHAnsi" w:cstheme="majorHAnsi"/>
          <w:color w:val="000000"/>
          <w:sz w:val="20"/>
          <w:szCs w:val="20"/>
          <w:u w:val="single"/>
          <w:shd w:val="clear" w:color="auto" w:fill="FFFF00"/>
        </w:rPr>
        <w:t>to</w:t>
      </w:r>
      <w:r w:rsidRPr="00147965">
        <w:rPr>
          <w:rFonts w:asciiTheme="majorHAnsi" w:eastAsia="Times New Roman" w:hAnsiTheme="majorHAnsi" w:cstheme="majorHAnsi"/>
          <w:color w:val="000000"/>
          <w:sz w:val="20"/>
          <w:szCs w:val="20"/>
          <w:u w:val="single"/>
        </w:rPr>
        <w:t xml:space="preserve"> those </w:t>
      </w:r>
      <w:r w:rsidRPr="00147965">
        <w:rPr>
          <w:rFonts w:asciiTheme="majorHAnsi" w:eastAsia="Times New Roman" w:hAnsiTheme="majorHAnsi" w:cstheme="majorHAnsi"/>
          <w:color w:val="000000"/>
          <w:sz w:val="20"/>
          <w:szCs w:val="20"/>
          <w:u w:val="single"/>
          <w:shd w:val="clear" w:color="auto" w:fill="FFFF00"/>
        </w:rPr>
        <w:t>nations with</w:t>
      </w:r>
      <w:r w:rsidRPr="00147965">
        <w:rPr>
          <w:rFonts w:asciiTheme="majorHAnsi" w:eastAsia="Times New Roman" w:hAnsiTheme="majorHAnsi" w:cstheme="majorHAnsi"/>
          <w:color w:val="000000"/>
          <w:sz w:val="20"/>
          <w:szCs w:val="20"/>
          <w:u w:val="single"/>
        </w:rPr>
        <w:t xml:space="preserve"> asteroid </w:t>
      </w:r>
      <w:r w:rsidRPr="00147965">
        <w:rPr>
          <w:rFonts w:asciiTheme="majorHAnsi" w:eastAsia="Times New Roman" w:hAnsiTheme="majorHAnsi" w:cstheme="majorHAnsi"/>
          <w:color w:val="000000"/>
          <w:sz w:val="20"/>
          <w:szCs w:val="20"/>
          <w:u w:val="single"/>
          <w:shd w:val="clear" w:color="auto" w:fill="FFFF00"/>
        </w:rPr>
        <w:t>mining companies</w:t>
      </w:r>
      <w:r w:rsidRPr="00147965">
        <w:rPr>
          <w:rFonts w:asciiTheme="majorHAnsi" w:eastAsia="Times New Roman" w:hAnsiTheme="majorHAnsi" w:cstheme="majorHAnsi"/>
          <w:color w:val="000000"/>
          <w:sz w:val="20"/>
          <w:szCs w:val="20"/>
          <w:u w:val="single"/>
        </w:rPr>
        <w:t xml:space="preserve"> within their borders, </w:t>
      </w:r>
      <w:r w:rsidRPr="00147965">
        <w:rPr>
          <w:rFonts w:asciiTheme="majorHAnsi" w:eastAsia="Times New Roman" w:hAnsiTheme="majorHAnsi" w:cstheme="majorHAnsi"/>
          <w:color w:val="000000"/>
          <w:sz w:val="20"/>
          <w:szCs w:val="20"/>
          <w:u w:val="single"/>
          <w:shd w:val="clear" w:color="auto" w:fill="FFFF00"/>
        </w:rPr>
        <w:t>the benefits</w:t>
      </w:r>
      <w:r w:rsidRPr="00147965">
        <w:rPr>
          <w:rFonts w:asciiTheme="majorHAnsi" w:eastAsia="Times New Roman" w:hAnsiTheme="majorHAnsi" w:cstheme="majorHAnsi"/>
          <w:color w:val="000000"/>
          <w:sz w:val="20"/>
          <w:szCs w:val="20"/>
          <w:u w:val="single"/>
        </w:rPr>
        <w:t xml:space="preserve"> noted in this section—space exploration as a </w:t>
      </w:r>
      <w:r w:rsidRPr="00147965">
        <w:rPr>
          <w:rFonts w:asciiTheme="majorHAnsi" w:eastAsia="Times New Roman" w:hAnsiTheme="majorHAnsi" w:cstheme="majorHAnsi"/>
          <w:b/>
          <w:bCs/>
          <w:color w:val="000000"/>
          <w:szCs w:val="22"/>
          <w:u w:val="single"/>
        </w:rPr>
        <w:t>general proposition</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technological and scientific development</w:t>
      </w:r>
      <w:r w:rsidRPr="00147965">
        <w:rPr>
          <w:rFonts w:asciiTheme="majorHAnsi" w:eastAsia="Times New Roman" w:hAnsiTheme="majorHAnsi" w:cstheme="majorHAnsi"/>
          <w:color w:val="000000"/>
          <w:sz w:val="20"/>
          <w:szCs w:val="20"/>
          <w:u w:val="single"/>
        </w:rPr>
        <w:t xml:space="preserve">, improvement of </w:t>
      </w:r>
      <w:r w:rsidRPr="00147965">
        <w:rPr>
          <w:rFonts w:asciiTheme="majorHAnsi" w:eastAsia="Times New Roman" w:hAnsiTheme="majorHAnsi" w:cstheme="majorHAnsi"/>
          <w:b/>
          <w:bCs/>
          <w:color w:val="000000"/>
          <w:szCs w:val="22"/>
          <w:u w:val="single"/>
        </w:rPr>
        <w:t>asteroid diversion technology</w:t>
      </w:r>
      <w:r w:rsidRPr="00147965">
        <w:rPr>
          <w:rFonts w:asciiTheme="majorHAnsi" w:eastAsia="Times New Roman" w:hAnsiTheme="majorHAnsi" w:cstheme="majorHAnsi"/>
          <w:color w:val="000000"/>
          <w:sz w:val="20"/>
          <w:szCs w:val="20"/>
          <w:u w:val="single"/>
        </w:rPr>
        <w:t xml:space="preserve">, and facilitated means of </w:t>
      </w:r>
      <w:r w:rsidRPr="00147965">
        <w:rPr>
          <w:rFonts w:asciiTheme="majorHAnsi" w:eastAsia="Times New Roman" w:hAnsiTheme="majorHAnsi" w:cstheme="majorHAnsi"/>
          <w:b/>
          <w:bCs/>
          <w:color w:val="000000"/>
          <w:szCs w:val="22"/>
          <w:u w:val="single"/>
        </w:rPr>
        <w:t>swiftly countering climate change</w:t>
      </w:r>
      <w:r w:rsidRPr="00147965">
        <w:rPr>
          <w:rFonts w:asciiTheme="majorHAnsi" w:eastAsia="Times New Roman" w:hAnsiTheme="majorHAnsi" w:cstheme="majorHAnsi"/>
          <w:color w:val="000000"/>
          <w:sz w:val="20"/>
          <w:szCs w:val="20"/>
          <w:u w:val="single"/>
        </w:rPr>
        <w:t>—</w:t>
      </w:r>
      <w:r w:rsidRPr="00147965">
        <w:rPr>
          <w:rFonts w:asciiTheme="majorHAnsi" w:eastAsia="Times New Roman" w:hAnsiTheme="majorHAnsi" w:cstheme="majorHAnsi"/>
          <w:color w:val="000000"/>
          <w:sz w:val="20"/>
          <w:szCs w:val="20"/>
          <w:u w:val="single"/>
          <w:shd w:val="clear" w:color="auto" w:fill="FFFF00"/>
        </w:rPr>
        <w:t>would</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 xml:space="preserve">inure substantially to the </w:t>
      </w:r>
      <w:r w:rsidRPr="00147965">
        <w:rPr>
          <w:rFonts w:asciiTheme="majorHAnsi" w:eastAsia="Times New Roman" w:hAnsiTheme="majorHAnsi" w:cstheme="majorHAnsi"/>
          <w:b/>
          <w:bCs/>
          <w:color w:val="000000"/>
          <w:szCs w:val="22"/>
          <w:u w:val="single"/>
          <w:shd w:val="clear" w:color="auto" w:fill="FFFF00"/>
        </w:rPr>
        <w:t>benefit</w:t>
      </w:r>
      <w:r w:rsidRPr="00147965">
        <w:rPr>
          <w:rFonts w:asciiTheme="majorHAnsi" w:eastAsia="Times New Roman" w:hAnsiTheme="majorHAnsi" w:cstheme="majorHAnsi"/>
          <w:b/>
          <w:bCs/>
          <w:color w:val="000000"/>
          <w:szCs w:val="22"/>
          <w:u w:val="single"/>
        </w:rPr>
        <w:t xml:space="preserve"> of </w:t>
      </w:r>
      <w:r w:rsidRPr="00147965">
        <w:rPr>
          <w:rFonts w:asciiTheme="majorHAnsi" w:eastAsia="Times New Roman" w:hAnsiTheme="majorHAnsi" w:cstheme="majorHAnsi"/>
          <w:b/>
          <w:bCs/>
          <w:color w:val="000000"/>
          <w:szCs w:val="22"/>
          <w:u w:val="single"/>
          <w:shd w:val="clear" w:color="auto" w:fill="FFFF00"/>
        </w:rPr>
        <w:t>all</w:t>
      </w:r>
      <w:r w:rsidRPr="00147965">
        <w:rPr>
          <w:rFonts w:asciiTheme="majorHAnsi" w:eastAsia="Times New Roman" w:hAnsiTheme="majorHAnsi" w:cstheme="majorHAnsi"/>
          <w:b/>
          <w:bCs/>
          <w:color w:val="000000"/>
          <w:szCs w:val="22"/>
          <w:u w:val="single"/>
        </w:rPr>
        <w:t xml:space="preserve"> mankind</w:t>
      </w:r>
      <w:r w:rsidRPr="00147965">
        <w:rPr>
          <w:rFonts w:asciiTheme="majorHAnsi" w:eastAsia="Times New Roman" w:hAnsiTheme="majorHAnsi" w:cstheme="majorHAnsi"/>
          <w:color w:val="000000"/>
          <w:sz w:val="14"/>
          <w:szCs w:val="14"/>
        </w:rPr>
        <w:t>. </w:t>
      </w:r>
    </w:p>
    <w:p w14:paraId="15D305AE" w14:textId="77777777" w:rsidR="00B4218E" w:rsidRPr="00147965" w:rsidRDefault="00B4218E" w:rsidP="00B4218E">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Asteroids cause </w:t>
      </w:r>
      <w:r w:rsidRPr="00147965">
        <w:rPr>
          <w:rFonts w:asciiTheme="majorHAnsi" w:eastAsia="Times New Roman" w:hAnsiTheme="majorHAnsi" w:cstheme="majorHAnsi"/>
          <w:b/>
          <w:bCs/>
          <w:color w:val="000000"/>
          <w:sz w:val="24"/>
          <w:u w:val="single"/>
        </w:rPr>
        <w:t>extinction</w:t>
      </w:r>
      <w:r w:rsidRPr="00147965">
        <w:rPr>
          <w:rFonts w:asciiTheme="majorHAnsi" w:eastAsia="Times New Roman" w:hAnsiTheme="majorHAnsi" w:cstheme="majorHAnsi"/>
          <w:b/>
          <w:bCs/>
          <w:color w:val="000000"/>
          <w:sz w:val="24"/>
        </w:rPr>
        <w:t xml:space="preserve">- causes </w:t>
      </w:r>
      <w:r w:rsidRPr="00147965">
        <w:rPr>
          <w:rFonts w:asciiTheme="majorHAnsi" w:eastAsia="Times New Roman" w:hAnsiTheme="majorHAnsi" w:cstheme="majorHAnsi"/>
          <w:b/>
          <w:bCs/>
          <w:color w:val="000000"/>
          <w:sz w:val="24"/>
          <w:u w:val="single"/>
        </w:rPr>
        <w:t>famines</w:t>
      </w:r>
      <w:r w:rsidRPr="00147965">
        <w:rPr>
          <w:rFonts w:asciiTheme="majorHAnsi" w:eastAsia="Times New Roman" w:hAnsiTheme="majorHAnsi" w:cstheme="majorHAnsi"/>
          <w:b/>
          <w:bCs/>
          <w:color w:val="000000"/>
          <w:sz w:val="24"/>
        </w:rPr>
        <w:t xml:space="preserve"> and </w:t>
      </w:r>
      <w:r w:rsidRPr="00147965">
        <w:rPr>
          <w:rFonts w:asciiTheme="majorHAnsi" w:eastAsia="Times New Roman" w:hAnsiTheme="majorHAnsi" w:cstheme="majorHAnsi"/>
          <w:b/>
          <w:bCs/>
          <w:color w:val="000000"/>
          <w:sz w:val="24"/>
          <w:u w:val="single"/>
        </w:rPr>
        <w:t>economic decline</w:t>
      </w:r>
    </w:p>
    <w:p w14:paraId="5B8DA313"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Higgins, 18</w:t>
      </w:r>
      <w:r w:rsidRPr="00147965">
        <w:rPr>
          <w:rFonts w:asciiTheme="majorHAnsi" w:eastAsia="Times New Roman" w:hAnsiTheme="majorHAnsi" w:cstheme="majorHAnsi"/>
          <w:color w:val="000000"/>
          <w:sz w:val="20"/>
          <w:szCs w:val="20"/>
        </w:rPr>
        <w:t xml:space="preserve"> -- correspondent at Vox</w:t>
      </w:r>
    </w:p>
    <w:p w14:paraId="63B5F8F3"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[Abigail, covers international development, global health, poverty, and gender. Before Vox she was a foreign correspondent and researcher in East Africa writing for The Washington Post, The Guardian, and Foreign Policy, among others, "10 ways the world is most likely to end, explained by scientists", 10-18-18, Vox, https://www.vox.com/future-perfect/2018/10/18/17957162/nuclear-war-asteroid-volcano-science-climate-change, accessed 12-4-19] </w:t>
      </w:r>
    </w:p>
    <w:p w14:paraId="571C7571" w14:textId="77777777" w:rsidR="00B4218E" w:rsidRPr="00147965" w:rsidRDefault="00B4218E" w:rsidP="00B4218E">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Asteroids</w:t>
      </w:r>
      <w:r w:rsidRPr="00147965">
        <w:rPr>
          <w:rFonts w:asciiTheme="majorHAnsi" w:eastAsia="Times New Roman" w:hAnsiTheme="majorHAnsi" w:cstheme="majorHAnsi"/>
          <w:color w:val="000000"/>
          <w:sz w:val="14"/>
          <w:szCs w:val="14"/>
        </w:rPr>
        <w:t xml:space="preserve"> are rocks that revolve around the sun and that occasionally </w:t>
      </w:r>
      <w:r w:rsidRPr="00147965">
        <w:rPr>
          <w:rFonts w:asciiTheme="majorHAnsi" w:eastAsia="Times New Roman" w:hAnsiTheme="majorHAnsi" w:cstheme="majorHAnsi"/>
          <w:color w:val="000000"/>
          <w:sz w:val="20"/>
          <w:szCs w:val="20"/>
          <w:u w:val="single"/>
        </w:rPr>
        <w:t>collide with the Earth</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An asteroid</w:t>
      </w:r>
      <w:r w:rsidRPr="00147965">
        <w:rPr>
          <w:rFonts w:asciiTheme="majorHAnsi" w:eastAsia="Times New Roman" w:hAnsiTheme="majorHAnsi" w:cstheme="majorHAnsi"/>
          <w:color w:val="000000"/>
          <w:sz w:val="20"/>
          <w:szCs w:val="20"/>
          <w:u w:val="single"/>
        </w:rPr>
        <w:t xml:space="preserve"> large enough to </w:t>
      </w:r>
      <w:r w:rsidRPr="00147965">
        <w:rPr>
          <w:rFonts w:asciiTheme="majorHAnsi" w:eastAsia="Times New Roman" w:hAnsiTheme="majorHAnsi" w:cstheme="majorHAnsi"/>
          <w:b/>
          <w:bCs/>
          <w:color w:val="000000"/>
          <w:szCs w:val="22"/>
          <w:u w:val="single"/>
          <w:shd w:val="clear" w:color="auto" w:fill="FFFF00"/>
        </w:rPr>
        <w:t>cause a global catastrophe</w:t>
      </w:r>
      <w:r w:rsidRPr="00147965">
        <w:rPr>
          <w:rFonts w:asciiTheme="majorHAnsi" w:eastAsia="Times New Roman" w:hAnsiTheme="majorHAnsi" w:cstheme="majorHAnsi"/>
          <w:color w:val="000000"/>
          <w:sz w:val="20"/>
          <w:szCs w:val="20"/>
          <w:u w:val="single"/>
        </w:rPr>
        <w:t xml:space="preserve"> hits Earth </w:t>
      </w:r>
      <w:r w:rsidRPr="00147965">
        <w:rPr>
          <w:rFonts w:asciiTheme="majorHAnsi" w:eastAsia="Times New Roman" w:hAnsiTheme="majorHAnsi" w:cstheme="majorHAnsi"/>
          <w:b/>
          <w:bCs/>
          <w:color w:val="000000"/>
          <w:szCs w:val="22"/>
          <w:u w:val="single"/>
          <w:shd w:val="clear" w:color="auto" w:fill="FFFF00"/>
        </w:rPr>
        <w:t>every 120,000 years</w:t>
      </w:r>
      <w:r w:rsidRPr="00147965">
        <w:rPr>
          <w:rFonts w:asciiTheme="majorHAnsi" w:eastAsia="Times New Roman" w:hAnsiTheme="majorHAnsi" w:cstheme="majorHAnsi"/>
          <w:color w:val="000000"/>
          <w:sz w:val="20"/>
          <w:szCs w:val="20"/>
          <w:u w:val="single"/>
        </w:rPr>
        <w:t>,</w:t>
      </w:r>
      <w:r w:rsidRPr="00147965">
        <w:rPr>
          <w:rFonts w:asciiTheme="majorHAnsi" w:eastAsia="Times New Roman" w:hAnsiTheme="majorHAnsi" w:cstheme="majorHAnsi"/>
          <w:color w:val="000000"/>
          <w:sz w:val="14"/>
          <w:szCs w:val="14"/>
        </w:rPr>
        <w:t xml:space="preserve"> scientists estimate. </w:t>
      </w:r>
      <w:r w:rsidRPr="00147965">
        <w:rPr>
          <w:rFonts w:asciiTheme="majorHAnsi" w:eastAsia="Times New Roman" w:hAnsiTheme="majorHAnsi" w:cstheme="majorHAnsi"/>
          <w:color w:val="000000"/>
          <w:sz w:val="20"/>
          <w:szCs w:val="20"/>
          <w:u w:val="single"/>
          <w:shd w:val="clear" w:color="auto" w:fill="FFFF00"/>
        </w:rPr>
        <w:t>It’s</w:t>
      </w:r>
      <w:r w:rsidRPr="00147965">
        <w:rPr>
          <w:rFonts w:asciiTheme="majorHAnsi" w:eastAsia="Times New Roman" w:hAnsiTheme="majorHAnsi" w:cstheme="majorHAnsi"/>
          <w:color w:val="000000"/>
          <w:sz w:val="20"/>
          <w:szCs w:val="20"/>
          <w:u w:val="single"/>
        </w:rPr>
        <w:t xml:space="preserve"> likely </w:t>
      </w:r>
      <w:r w:rsidRPr="00147965">
        <w:rPr>
          <w:rFonts w:asciiTheme="majorHAnsi" w:eastAsia="Times New Roman" w:hAnsiTheme="majorHAnsi" w:cstheme="majorHAnsi"/>
          <w:color w:val="000000"/>
          <w:sz w:val="20"/>
          <w:szCs w:val="20"/>
          <w:u w:val="single"/>
          <w:shd w:val="clear" w:color="auto" w:fill="FFFF00"/>
        </w:rPr>
        <w:t xml:space="preserve">what </w:t>
      </w:r>
      <w:r w:rsidRPr="00147965">
        <w:rPr>
          <w:rFonts w:asciiTheme="majorHAnsi" w:eastAsia="Times New Roman" w:hAnsiTheme="majorHAnsi" w:cstheme="majorHAnsi"/>
          <w:b/>
          <w:bCs/>
          <w:color w:val="000000"/>
          <w:szCs w:val="22"/>
          <w:u w:val="single"/>
          <w:shd w:val="clear" w:color="auto" w:fill="FFFF00"/>
        </w:rPr>
        <w:t>killed the dinosaurs</w:t>
      </w:r>
      <w:r w:rsidRPr="00147965">
        <w:rPr>
          <w:rFonts w:asciiTheme="majorHAnsi" w:eastAsia="Times New Roman" w:hAnsiTheme="majorHAnsi" w:cstheme="majorHAnsi"/>
          <w:color w:val="000000"/>
          <w:sz w:val="20"/>
          <w:szCs w:val="20"/>
          <w:u w:val="single"/>
        </w:rPr>
        <w:t xml:space="preserve">, and </w:t>
      </w:r>
      <w:r w:rsidRPr="00147965">
        <w:rPr>
          <w:rFonts w:asciiTheme="majorHAnsi" w:eastAsia="Times New Roman" w:hAnsiTheme="majorHAnsi" w:cstheme="majorHAnsi"/>
          <w:color w:val="000000"/>
          <w:sz w:val="20"/>
          <w:szCs w:val="20"/>
          <w:u w:val="single"/>
          <w:shd w:val="clear" w:color="auto" w:fill="FFFF00"/>
        </w:rPr>
        <w:t>if an asteroid</w:t>
      </w:r>
      <w:r w:rsidRPr="00147965">
        <w:rPr>
          <w:rFonts w:asciiTheme="majorHAnsi" w:eastAsia="Times New Roman" w:hAnsiTheme="majorHAnsi" w:cstheme="majorHAnsi"/>
          <w:color w:val="000000"/>
          <w:sz w:val="20"/>
          <w:szCs w:val="20"/>
          <w:u w:val="single"/>
        </w:rPr>
        <w:t xml:space="preserve"> even </w:t>
      </w:r>
      <w:r w:rsidRPr="00147965">
        <w:rPr>
          <w:rFonts w:asciiTheme="majorHAnsi" w:eastAsia="Times New Roman" w:hAnsiTheme="majorHAnsi" w:cstheme="majorHAnsi"/>
          <w:b/>
          <w:bCs/>
          <w:color w:val="000000"/>
          <w:szCs w:val="22"/>
          <w:u w:val="single"/>
          <w:shd w:val="clear" w:color="auto" w:fill="FFFF00"/>
        </w:rPr>
        <w:t>one-tenth the size</w:t>
      </w:r>
      <w:r w:rsidRPr="00147965">
        <w:rPr>
          <w:rFonts w:asciiTheme="majorHAnsi" w:eastAsia="Times New Roman" w:hAnsiTheme="majorHAnsi" w:cstheme="majorHAnsi"/>
          <w:color w:val="000000"/>
          <w:sz w:val="20"/>
          <w:szCs w:val="20"/>
          <w:u w:val="single"/>
        </w:rPr>
        <w:t xml:space="preserve"> of the one that </w:t>
      </w:r>
      <w:r w:rsidRPr="00147965">
        <w:rPr>
          <w:rFonts w:asciiTheme="majorHAnsi" w:eastAsia="Times New Roman" w:hAnsiTheme="majorHAnsi" w:cstheme="majorHAnsi"/>
          <w:b/>
          <w:bCs/>
          <w:color w:val="000000"/>
          <w:szCs w:val="22"/>
          <w:u w:val="single"/>
        </w:rPr>
        <w:t>caused their extinction</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color w:val="000000"/>
          <w:sz w:val="20"/>
          <w:szCs w:val="20"/>
          <w:u w:val="single"/>
          <w:shd w:val="clear" w:color="auto" w:fill="FFFF00"/>
        </w:rPr>
        <w:t>hit</w:t>
      </w:r>
      <w:r w:rsidRPr="00147965">
        <w:rPr>
          <w:rFonts w:asciiTheme="majorHAnsi" w:eastAsia="Times New Roman" w:hAnsiTheme="majorHAnsi" w:cstheme="majorHAnsi"/>
          <w:color w:val="000000"/>
          <w:sz w:val="20"/>
          <w:szCs w:val="20"/>
          <w:u w:val="single"/>
        </w:rPr>
        <w:t xml:space="preserve"> Earth today, the results would be </w:t>
      </w:r>
      <w:r w:rsidRPr="00147965">
        <w:rPr>
          <w:rFonts w:asciiTheme="majorHAnsi" w:eastAsia="Times New Roman" w:hAnsiTheme="majorHAnsi" w:cstheme="majorHAnsi"/>
          <w:b/>
          <w:bCs/>
          <w:color w:val="000000"/>
          <w:szCs w:val="22"/>
          <w:u w:val="single"/>
        </w:rPr>
        <w:t>devastating</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 xml:space="preserve">Scientists estimate </w:t>
      </w:r>
      <w:r w:rsidRPr="00147965">
        <w:rPr>
          <w:rFonts w:asciiTheme="majorHAnsi" w:eastAsia="Times New Roman" w:hAnsiTheme="majorHAnsi" w:cstheme="majorHAnsi"/>
          <w:color w:val="000000"/>
          <w:sz w:val="20"/>
          <w:szCs w:val="20"/>
          <w:u w:val="single"/>
          <w:shd w:val="clear" w:color="auto" w:fill="FFFF00"/>
        </w:rPr>
        <w:t>it could</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release enough particles</w:t>
      </w:r>
      <w:r w:rsidRPr="00147965">
        <w:rPr>
          <w:rFonts w:asciiTheme="majorHAnsi" w:eastAsia="Times New Roman" w:hAnsiTheme="majorHAnsi" w:cstheme="majorHAnsi"/>
          <w:color w:val="000000"/>
          <w:sz w:val="20"/>
          <w:szCs w:val="20"/>
          <w:u w:val="single"/>
        </w:rPr>
        <w:t xml:space="preserve"> to </w:t>
      </w:r>
      <w:r w:rsidRPr="00147965">
        <w:rPr>
          <w:rFonts w:asciiTheme="majorHAnsi" w:eastAsia="Times New Roman" w:hAnsiTheme="majorHAnsi" w:cstheme="majorHAnsi"/>
          <w:b/>
          <w:bCs/>
          <w:color w:val="000000"/>
          <w:szCs w:val="22"/>
          <w:u w:val="single"/>
          <w:shd w:val="clear" w:color="auto" w:fill="FFFF00"/>
        </w:rPr>
        <w:t>block the sun</w:t>
      </w:r>
      <w:r w:rsidRPr="00147965">
        <w:rPr>
          <w:rFonts w:asciiTheme="majorHAnsi" w:eastAsia="Times New Roman" w:hAnsiTheme="majorHAnsi" w:cstheme="majorHAnsi"/>
          <w:b/>
          <w:bCs/>
          <w:color w:val="000000"/>
          <w:szCs w:val="22"/>
          <w:u w:val="single"/>
        </w:rPr>
        <w:t xml:space="preserve"> for months</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color w:val="000000"/>
          <w:sz w:val="20"/>
          <w:szCs w:val="20"/>
          <w:u w:val="single"/>
          <w:shd w:val="clear" w:color="auto" w:fill="FFFF00"/>
        </w:rPr>
        <w:t xml:space="preserve">and cause a </w:t>
      </w:r>
      <w:r w:rsidRPr="00147965">
        <w:rPr>
          <w:rFonts w:asciiTheme="majorHAnsi" w:eastAsia="Times New Roman" w:hAnsiTheme="majorHAnsi" w:cstheme="majorHAnsi"/>
          <w:b/>
          <w:bCs/>
          <w:color w:val="000000"/>
          <w:szCs w:val="22"/>
          <w:u w:val="single"/>
          <w:shd w:val="clear" w:color="auto" w:fill="FFFF00"/>
        </w:rPr>
        <w:t>famine</w:t>
      </w:r>
      <w:r w:rsidRPr="00147965">
        <w:rPr>
          <w:rFonts w:asciiTheme="majorHAnsi" w:eastAsia="Times New Roman" w:hAnsiTheme="majorHAnsi" w:cstheme="majorHAnsi"/>
          <w:color w:val="000000"/>
          <w:sz w:val="20"/>
          <w:szCs w:val="20"/>
          <w:u w:val="single"/>
          <w:shd w:val="clear" w:color="auto" w:fill="FFFF00"/>
        </w:rPr>
        <w:t xml:space="preserve"> </w:t>
      </w:r>
      <w:r w:rsidRPr="00147965">
        <w:rPr>
          <w:rFonts w:asciiTheme="majorHAnsi" w:eastAsia="Times New Roman" w:hAnsiTheme="majorHAnsi" w:cstheme="majorHAnsi"/>
          <w:b/>
          <w:bCs/>
          <w:color w:val="000000"/>
          <w:szCs w:val="22"/>
          <w:u w:val="single"/>
          <w:shd w:val="clear" w:color="auto" w:fill="FFFF00"/>
        </w:rPr>
        <w:t>killing hundreds of millions</w:t>
      </w:r>
      <w:r w:rsidRPr="00147965">
        <w:rPr>
          <w:rFonts w:asciiTheme="majorHAnsi" w:eastAsia="Times New Roman" w:hAnsiTheme="majorHAnsi" w:cstheme="majorHAnsi"/>
          <w:color w:val="000000"/>
          <w:sz w:val="14"/>
          <w:szCs w:val="14"/>
        </w:rPr>
        <w:t>.</w:t>
      </w:r>
    </w:p>
    <w:p w14:paraId="79D250DB" w14:textId="103C80A7" w:rsidR="00B4218E" w:rsidRDefault="00B4218E" w:rsidP="00B4218E">
      <w:pPr>
        <w:spacing w:after="0" w:line="240" w:lineRule="auto"/>
        <w:rPr>
          <w:rFonts w:asciiTheme="majorHAnsi" w:eastAsia="Times New Roman" w:hAnsiTheme="majorHAnsi" w:cstheme="majorHAnsi"/>
          <w:color w:val="000000"/>
          <w:sz w:val="14"/>
          <w:szCs w:val="14"/>
        </w:rPr>
      </w:pPr>
      <w:r w:rsidRPr="00147965">
        <w:rPr>
          <w:rFonts w:asciiTheme="majorHAnsi" w:eastAsia="Times New Roman" w:hAnsiTheme="majorHAnsi" w:cstheme="majorHAnsi"/>
          <w:color w:val="000000"/>
          <w:sz w:val="14"/>
          <w:szCs w:val="14"/>
        </w:rPr>
        <w:t xml:space="preserve">NASA announced in 2011 that it had mapped more than 90 percent of objects in space larger than 1 kilometer in diameter, and that none of them are likely to hit Earth. But </w:t>
      </w:r>
      <w:r w:rsidRPr="00147965">
        <w:rPr>
          <w:rFonts w:asciiTheme="majorHAnsi" w:eastAsia="Times New Roman" w:hAnsiTheme="majorHAnsi" w:cstheme="majorHAnsi"/>
          <w:color w:val="000000"/>
          <w:sz w:val="20"/>
          <w:szCs w:val="20"/>
          <w:u w:val="single"/>
        </w:rPr>
        <w:t xml:space="preserve">there’s </w:t>
      </w:r>
      <w:r w:rsidRPr="00147965">
        <w:rPr>
          <w:rFonts w:asciiTheme="majorHAnsi" w:eastAsia="Times New Roman" w:hAnsiTheme="majorHAnsi" w:cstheme="majorHAnsi"/>
          <w:b/>
          <w:bCs/>
          <w:color w:val="000000"/>
          <w:szCs w:val="22"/>
          <w:u w:val="single"/>
        </w:rPr>
        <w:t>still a lot we don’t know</w:t>
      </w:r>
      <w:r w:rsidRPr="00147965">
        <w:rPr>
          <w:rFonts w:asciiTheme="majorHAnsi" w:eastAsia="Times New Roman" w:hAnsiTheme="majorHAnsi" w:cstheme="majorHAnsi"/>
          <w:color w:val="000000"/>
          <w:sz w:val="20"/>
          <w:szCs w:val="20"/>
          <w:u w:val="single"/>
        </w:rPr>
        <w:t xml:space="preserve"> about </w:t>
      </w:r>
      <w:r w:rsidRPr="00147965">
        <w:rPr>
          <w:rFonts w:asciiTheme="majorHAnsi" w:eastAsia="Times New Roman" w:hAnsiTheme="majorHAnsi" w:cstheme="majorHAnsi"/>
          <w:color w:val="000000"/>
          <w:sz w:val="20"/>
          <w:szCs w:val="20"/>
          <w:u w:val="single"/>
          <w:shd w:val="clear" w:color="auto" w:fill="FFFF00"/>
        </w:rPr>
        <w:t xml:space="preserve">smaller objects </w:t>
      </w:r>
      <w:r w:rsidRPr="00147965">
        <w:rPr>
          <w:rFonts w:asciiTheme="majorHAnsi" w:eastAsia="Times New Roman" w:hAnsiTheme="majorHAnsi" w:cstheme="majorHAnsi"/>
          <w:color w:val="000000"/>
          <w:sz w:val="20"/>
          <w:szCs w:val="20"/>
          <w:u w:val="single"/>
        </w:rPr>
        <w:t>that</w:t>
      </w:r>
      <w:r w:rsidRPr="00147965">
        <w:rPr>
          <w:rFonts w:asciiTheme="majorHAnsi" w:eastAsia="Times New Roman" w:hAnsiTheme="majorHAnsi" w:cstheme="majorHAnsi"/>
          <w:color w:val="000000"/>
          <w:sz w:val="14"/>
          <w:szCs w:val="14"/>
        </w:rPr>
        <w:t xml:space="preserve">, while unlikely to cause a global catastrophe, </w:t>
      </w:r>
      <w:r w:rsidRPr="00147965">
        <w:rPr>
          <w:rFonts w:asciiTheme="majorHAnsi" w:eastAsia="Times New Roman" w:hAnsiTheme="majorHAnsi" w:cstheme="majorHAnsi"/>
          <w:color w:val="000000"/>
          <w:sz w:val="20"/>
          <w:szCs w:val="20"/>
          <w:u w:val="single"/>
          <w:shd w:val="clear" w:color="auto" w:fill="FFFF00"/>
        </w:rPr>
        <w:t xml:space="preserve">could </w:t>
      </w:r>
      <w:r w:rsidRPr="00147965">
        <w:rPr>
          <w:rFonts w:asciiTheme="majorHAnsi" w:eastAsia="Times New Roman" w:hAnsiTheme="majorHAnsi" w:cstheme="majorHAnsi"/>
          <w:color w:val="000000"/>
          <w:sz w:val="20"/>
          <w:szCs w:val="20"/>
          <w:u w:val="single"/>
        </w:rPr>
        <w:t xml:space="preserve">have a </w:t>
      </w:r>
      <w:r w:rsidRPr="00147965">
        <w:rPr>
          <w:rFonts w:asciiTheme="majorHAnsi" w:eastAsia="Times New Roman" w:hAnsiTheme="majorHAnsi" w:cstheme="majorHAnsi"/>
          <w:b/>
          <w:bCs/>
          <w:color w:val="000000"/>
          <w:szCs w:val="22"/>
          <w:u w:val="single"/>
        </w:rPr>
        <w:t>big enough local impact</w:t>
      </w:r>
      <w:r w:rsidRPr="00147965">
        <w:rPr>
          <w:rFonts w:asciiTheme="majorHAnsi" w:eastAsia="Times New Roman" w:hAnsiTheme="majorHAnsi" w:cstheme="majorHAnsi"/>
          <w:color w:val="000000"/>
          <w:sz w:val="20"/>
          <w:szCs w:val="20"/>
          <w:u w:val="single"/>
        </w:rPr>
        <w:t xml:space="preserve"> to </w:t>
      </w:r>
      <w:r w:rsidRPr="00147965">
        <w:rPr>
          <w:rFonts w:asciiTheme="majorHAnsi" w:eastAsia="Times New Roman" w:hAnsiTheme="majorHAnsi" w:cstheme="majorHAnsi"/>
          <w:b/>
          <w:bCs/>
          <w:color w:val="000000"/>
          <w:szCs w:val="22"/>
          <w:u w:val="single"/>
          <w:shd w:val="clear" w:color="auto" w:fill="FFFF00"/>
        </w:rPr>
        <w:t>disrupt</w:t>
      </w:r>
      <w:r w:rsidRPr="00147965">
        <w:rPr>
          <w:rFonts w:asciiTheme="majorHAnsi" w:eastAsia="Times New Roman" w:hAnsiTheme="majorHAnsi" w:cstheme="majorHAnsi"/>
          <w:b/>
          <w:bCs/>
          <w:color w:val="000000"/>
          <w:szCs w:val="22"/>
          <w:u w:val="single"/>
        </w:rPr>
        <w:t xml:space="preserve"> social and </w:t>
      </w:r>
      <w:r w:rsidRPr="00147965">
        <w:rPr>
          <w:rFonts w:asciiTheme="majorHAnsi" w:eastAsia="Times New Roman" w:hAnsiTheme="majorHAnsi" w:cstheme="majorHAnsi"/>
          <w:b/>
          <w:bCs/>
          <w:color w:val="000000"/>
          <w:szCs w:val="22"/>
          <w:u w:val="single"/>
          <w:shd w:val="clear" w:color="auto" w:fill="FFFF00"/>
        </w:rPr>
        <w:t>economic systems</w:t>
      </w:r>
      <w:r w:rsidRPr="00147965">
        <w:rPr>
          <w:rFonts w:asciiTheme="majorHAnsi" w:eastAsia="Times New Roman" w:hAnsiTheme="majorHAnsi" w:cstheme="majorHAnsi"/>
          <w:color w:val="000000"/>
          <w:sz w:val="14"/>
          <w:szCs w:val="14"/>
        </w:rPr>
        <w:t>.</w:t>
      </w:r>
    </w:p>
    <w:p w14:paraId="7C204A8D" w14:textId="7DD8F2CA" w:rsidR="005D5186" w:rsidRDefault="005D5186" w:rsidP="00B4218E">
      <w:pPr>
        <w:spacing w:after="0" w:line="240" w:lineRule="auto"/>
        <w:rPr>
          <w:rFonts w:asciiTheme="majorHAnsi" w:eastAsia="Times New Roman" w:hAnsiTheme="majorHAnsi" w:cstheme="majorHAnsi"/>
          <w:color w:val="000000"/>
          <w:sz w:val="14"/>
          <w:szCs w:val="14"/>
        </w:rPr>
      </w:pPr>
    </w:p>
    <w:p w14:paraId="6B05C2AC" w14:textId="44C69878" w:rsidR="005D5186" w:rsidRPr="00147965" w:rsidRDefault="005D5186" w:rsidP="005D5186">
      <w:pPr>
        <w:pStyle w:val="Heading2"/>
      </w:pPr>
      <w:r>
        <w:lastRenderedPageBreak/>
        <w:t>2.</w:t>
      </w:r>
      <w:r>
        <w:t xml:space="preserve"> Locke NC</w:t>
      </w:r>
    </w:p>
    <w:p w14:paraId="570A317A"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the </w:t>
      </w:r>
      <w:r w:rsidRPr="00147965">
        <w:rPr>
          <w:rFonts w:asciiTheme="majorHAnsi" w:eastAsia="Times New Roman" w:hAnsiTheme="majorHAnsi" w:cstheme="majorHAnsi"/>
          <w:b/>
          <w:bCs/>
          <w:color w:val="000000"/>
          <w:sz w:val="24"/>
          <w:u w:val="single"/>
        </w:rPr>
        <w:t>Locke NC</w:t>
      </w:r>
    </w:p>
    <w:p w14:paraId="3D18EBDD"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I negate and value </w:t>
      </w:r>
      <w:r w:rsidRPr="00147965">
        <w:rPr>
          <w:rFonts w:asciiTheme="majorHAnsi" w:eastAsia="Times New Roman" w:hAnsiTheme="majorHAnsi" w:cstheme="majorHAnsi"/>
          <w:b/>
          <w:bCs/>
          <w:color w:val="000000"/>
          <w:sz w:val="24"/>
          <w:u w:val="single"/>
        </w:rPr>
        <w:t>justice</w:t>
      </w:r>
      <w:r w:rsidRPr="00147965">
        <w:rPr>
          <w:rFonts w:asciiTheme="majorHAnsi" w:eastAsia="Times New Roman" w:hAnsiTheme="majorHAnsi" w:cstheme="majorHAnsi"/>
          <w:b/>
          <w:bCs/>
          <w:color w:val="000000"/>
          <w:sz w:val="24"/>
        </w:rPr>
        <w:t xml:space="preserve"> as implied by the resolution. The standard is </w:t>
      </w:r>
      <w:r w:rsidRPr="00147965">
        <w:rPr>
          <w:rFonts w:asciiTheme="majorHAnsi" w:eastAsia="Times New Roman" w:hAnsiTheme="majorHAnsi" w:cstheme="majorHAnsi"/>
          <w:b/>
          <w:bCs/>
          <w:color w:val="000000"/>
          <w:sz w:val="24"/>
          <w:u w:val="single"/>
        </w:rPr>
        <w:t>consistency with Lockean property rights</w:t>
      </w:r>
    </w:p>
    <w:p w14:paraId="001D4F43"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Property rights are a natural extension of the concept of </w:t>
      </w:r>
      <w:r w:rsidRPr="00147965">
        <w:rPr>
          <w:rFonts w:asciiTheme="majorHAnsi" w:eastAsia="Times New Roman" w:hAnsiTheme="majorHAnsi" w:cstheme="majorHAnsi"/>
          <w:b/>
          <w:bCs/>
          <w:color w:val="000000"/>
          <w:sz w:val="24"/>
          <w:u w:val="single"/>
        </w:rPr>
        <w:t>self-ownership</w:t>
      </w:r>
      <w:r w:rsidRPr="00147965">
        <w:rPr>
          <w:rFonts w:asciiTheme="majorHAnsi" w:eastAsia="Times New Roman" w:hAnsiTheme="majorHAnsi" w:cstheme="majorHAnsi"/>
          <w:b/>
          <w:bCs/>
          <w:color w:val="000000"/>
          <w:sz w:val="24"/>
        </w:rPr>
        <w:t xml:space="preserve">- these rights are </w:t>
      </w:r>
      <w:r w:rsidRPr="00147965">
        <w:rPr>
          <w:rFonts w:asciiTheme="majorHAnsi" w:eastAsia="Times New Roman" w:hAnsiTheme="majorHAnsi" w:cstheme="majorHAnsi"/>
          <w:b/>
          <w:bCs/>
          <w:color w:val="000000"/>
          <w:sz w:val="24"/>
          <w:u w:val="single"/>
        </w:rPr>
        <w:t>pre-political</w:t>
      </w:r>
      <w:r w:rsidRPr="00147965">
        <w:rPr>
          <w:rFonts w:asciiTheme="majorHAnsi" w:eastAsia="Times New Roman" w:hAnsiTheme="majorHAnsi" w:cstheme="majorHAnsi"/>
          <w:b/>
          <w:bCs/>
          <w:color w:val="000000"/>
          <w:sz w:val="24"/>
        </w:rPr>
        <w:t> </w:t>
      </w:r>
    </w:p>
    <w:p w14:paraId="7F7665DF"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Smith, 15</w:t>
      </w:r>
      <w:r w:rsidRPr="00147965">
        <w:rPr>
          <w:rFonts w:asciiTheme="majorHAnsi" w:eastAsia="Times New Roman" w:hAnsiTheme="majorHAnsi" w:cstheme="majorHAnsi"/>
          <w:color w:val="000000"/>
          <w:sz w:val="20"/>
          <w:szCs w:val="20"/>
        </w:rPr>
        <w:t xml:space="preserve"> -- formerly Senior Research Fellow for the Institute for Humane Studies, a lecturer on American History for Cato Summer Seminars, and Executive Editor of Knowledge Products</w:t>
      </w:r>
    </w:p>
    <w:p w14:paraId="7C2F267A"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[George H., "John Locke: The Justification of Private Property," Libertarianism.org, 10-19-15, https://www.libertarianism.org/columns/john-locke-justification-private-property, accessed 6-25-21]</w:t>
      </w:r>
    </w:p>
    <w:p w14:paraId="37E41852" w14:textId="77777777" w:rsidR="005D5186" w:rsidRPr="00147965" w:rsidRDefault="005D5186" w:rsidP="005D5186">
      <w:pPr>
        <w:spacing w:after="0" w:line="240" w:lineRule="auto"/>
        <w:rPr>
          <w:rFonts w:asciiTheme="majorHAnsi" w:eastAsia="Times New Roman" w:hAnsiTheme="majorHAnsi" w:cstheme="majorHAnsi"/>
          <w:sz w:val="24"/>
        </w:rPr>
      </w:pPr>
    </w:p>
    <w:p w14:paraId="4485E153"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My last essay discussed John Locke’s theory of </w:t>
      </w:r>
      <w:r w:rsidRPr="00147965">
        <w:rPr>
          <w:rFonts w:asciiTheme="majorHAnsi" w:eastAsia="Times New Roman" w:hAnsiTheme="majorHAnsi" w:cstheme="majorHAnsi"/>
          <w:color w:val="000000"/>
          <w:sz w:val="20"/>
          <w:szCs w:val="20"/>
          <w:u w:val="single"/>
        </w:rPr>
        <w:t>a negative commons</w:t>
      </w:r>
      <w:r w:rsidRPr="00147965">
        <w:rPr>
          <w:rFonts w:asciiTheme="majorHAnsi" w:eastAsia="Times New Roman" w:hAnsiTheme="majorHAnsi" w:cstheme="majorHAnsi"/>
          <w:color w:val="000000"/>
          <w:sz w:val="14"/>
          <w:szCs w:val="14"/>
        </w:rPr>
        <w:t xml:space="preserve">. This was </w:t>
      </w:r>
      <w:r w:rsidRPr="00147965">
        <w:rPr>
          <w:rFonts w:asciiTheme="majorHAnsi" w:eastAsia="Times New Roman" w:hAnsiTheme="majorHAnsi" w:cstheme="majorHAnsi"/>
          <w:color w:val="000000"/>
          <w:sz w:val="20"/>
          <w:szCs w:val="20"/>
          <w:u w:val="single"/>
        </w:rPr>
        <w:t>the moral status of natural resources prior to the emergence of private property, a situation in which every person had an equal right to use unowned land and other natural goods.</w:t>
      </w:r>
      <w:r w:rsidRPr="00147965">
        <w:rPr>
          <w:rFonts w:asciiTheme="majorHAnsi" w:eastAsia="Times New Roman" w:hAnsiTheme="majorHAnsi" w:cstheme="majorHAnsi"/>
          <w:color w:val="000000"/>
          <w:sz w:val="14"/>
          <w:szCs w:val="14"/>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w:t>
      </w:r>
    </w:p>
    <w:p w14:paraId="5F21F754"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The most important source for understanding Locke’s justification of private property is the celebrated chapter “Of Property,”</w:t>
      </w:r>
      <w:r w:rsidRPr="00147965">
        <w:rPr>
          <w:rFonts w:asciiTheme="majorHAnsi" w:eastAsia="Times New Roman" w:hAnsiTheme="majorHAnsi" w:cstheme="majorHAnsi"/>
          <w:color w:val="000000"/>
          <w:sz w:val="14"/>
          <w:szCs w:val="14"/>
        </w:rPr>
        <w:t xml:space="preserve">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w:t>
      </w:r>
    </w:p>
    <w:p w14:paraId="351A4AFA"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According to Locke, </w:t>
      </w:r>
      <w:r w:rsidRPr="00147965">
        <w:rPr>
          <w:rFonts w:asciiTheme="majorHAnsi" w:eastAsia="Times New Roman" w:hAnsiTheme="majorHAnsi" w:cstheme="majorHAnsi"/>
          <w:color w:val="000000"/>
          <w:sz w:val="20"/>
          <w:szCs w:val="20"/>
          <w:u w:val="single"/>
          <w:shd w:val="clear" w:color="auto" w:fill="FFFF00"/>
        </w:rPr>
        <w:t>in the “natural state</w:t>
      </w:r>
      <w:r w:rsidRPr="00147965">
        <w:rPr>
          <w:rFonts w:asciiTheme="majorHAnsi" w:eastAsia="Times New Roman" w:hAnsiTheme="majorHAnsi" w:cstheme="majorHAnsi"/>
          <w:color w:val="000000"/>
          <w:sz w:val="20"/>
          <w:szCs w:val="20"/>
          <w:u w:val="single"/>
        </w:rPr>
        <w:t xml:space="preserve">”—that original condition in which </w:t>
      </w:r>
      <w:r w:rsidRPr="00147965">
        <w:rPr>
          <w:rFonts w:asciiTheme="majorHAnsi" w:eastAsia="Times New Roman" w:hAnsiTheme="majorHAnsi" w:cstheme="majorHAnsi"/>
          <w:color w:val="000000"/>
          <w:sz w:val="20"/>
          <w:szCs w:val="20"/>
          <w:u w:val="single"/>
          <w:shd w:val="clear" w:color="auto" w:fill="FFFF00"/>
        </w:rPr>
        <w:t>every person had</w:t>
      </w:r>
      <w:r w:rsidRPr="00147965">
        <w:rPr>
          <w:rFonts w:asciiTheme="majorHAnsi" w:eastAsia="Times New Roman" w:hAnsiTheme="majorHAnsi" w:cstheme="majorHAnsi"/>
          <w:color w:val="000000"/>
          <w:sz w:val="20"/>
          <w:szCs w:val="20"/>
          <w:u w:val="single"/>
        </w:rPr>
        <w:t xml:space="preserve"> an </w:t>
      </w:r>
      <w:r w:rsidRPr="00147965">
        <w:rPr>
          <w:rFonts w:asciiTheme="majorHAnsi" w:eastAsia="Times New Roman" w:hAnsiTheme="majorHAnsi" w:cstheme="majorHAnsi"/>
          <w:b/>
          <w:bCs/>
          <w:color w:val="000000"/>
          <w:szCs w:val="22"/>
          <w:u w:val="single"/>
          <w:shd w:val="clear" w:color="auto" w:fill="FFFF00"/>
        </w:rPr>
        <w:t>equal right</w:t>
      </w:r>
      <w:r w:rsidRPr="00147965">
        <w:rPr>
          <w:rFonts w:asciiTheme="majorHAnsi" w:eastAsia="Times New Roman" w:hAnsiTheme="majorHAnsi" w:cstheme="majorHAnsi"/>
          <w:color w:val="000000"/>
          <w:sz w:val="20"/>
          <w:szCs w:val="20"/>
          <w:u w:val="single"/>
          <w:shd w:val="clear" w:color="auto" w:fill="FFFF00"/>
        </w:rPr>
        <w:t xml:space="preserve"> to use natural resources provided by</w:t>
      </w:r>
      <w:r w:rsidRPr="00147965">
        <w:rPr>
          <w:rFonts w:asciiTheme="majorHAnsi" w:eastAsia="Times New Roman" w:hAnsiTheme="majorHAnsi" w:cstheme="majorHAnsi"/>
          <w:color w:val="000000"/>
          <w:sz w:val="20"/>
          <w:szCs w:val="20"/>
          <w:u w:val="single"/>
        </w:rPr>
        <w:t xml:space="preserve"> the “spontaneous hand of </w:t>
      </w:r>
      <w:r w:rsidRPr="00147965">
        <w:rPr>
          <w:rFonts w:asciiTheme="majorHAnsi" w:eastAsia="Times New Roman" w:hAnsiTheme="majorHAnsi" w:cstheme="majorHAnsi"/>
          <w:color w:val="000000"/>
          <w:sz w:val="20"/>
          <w:szCs w:val="20"/>
          <w:u w:val="single"/>
          <w:shd w:val="clear" w:color="auto" w:fill="FFFF00"/>
        </w:rPr>
        <w:t>Nature</w:t>
      </w:r>
      <w:r w:rsidRPr="00147965">
        <w:rPr>
          <w:rFonts w:asciiTheme="majorHAnsi" w:eastAsia="Times New Roman" w:hAnsiTheme="majorHAnsi" w:cstheme="majorHAnsi"/>
          <w:color w:val="000000"/>
          <w:sz w:val="20"/>
          <w:szCs w:val="20"/>
          <w:u w:val="single"/>
        </w:rPr>
        <w:t>”—no one had “a private Dominion, exclusive of the rest of Mankind,” over those resources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But such</w:t>
      </w:r>
      <w:r w:rsidRPr="00147965">
        <w:rPr>
          <w:rFonts w:asciiTheme="majorHAnsi" w:eastAsia="Times New Roman" w:hAnsiTheme="majorHAnsi" w:cstheme="majorHAnsi"/>
          <w:color w:val="000000"/>
          <w:sz w:val="20"/>
          <w:szCs w:val="20"/>
          <w:u w:val="single"/>
        </w:rPr>
        <w:t xml:space="preserve"> resources </w:t>
      </w:r>
      <w:r w:rsidRPr="00147965">
        <w:rPr>
          <w:rFonts w:asciiTheme="majorHAnsi" w:eastAsia="Times New Roman" w:hAnsiTheme="majorHAnsi" w:cstheme="majorHAnsi"/>
          <w:color w:val="000000"/>
          <w:sz w:val="20"/>
          <w:szCs w:val="20"/>
          <w:u w:val="single"/>
          <w:shd w:val="clear" w:color="auto" w:fill="FFFF00"/>
        </w:rPr>
        <w:t xml:space="preserve">would have been </w:t>
      </w:r>
      <w:r w:rsidRPr="00147965">
        <w:rPr>
          <w:rFonts w:asciiTheme="majorHAnsi" w:eastAsia="Times New Roman" w:hAnsiTheme="majorHAnsi" w:cstheme="majorHAnsi"/>
          <w:b/>
          <w:bCs/>
          <w:color w:val="000000"/>
          <w:szCs w:val="22"/>
          <w:u w:val="single"/>
          <w:shd w:val="clear" w:color="auto" w:fill="FFFF00"/>
        </w:rPr>
        <w:t>useless</w:t>
      </w:r>
      <w:r w:rsidRPr="00147965">
        <w:rPr>
          <w:rFonts w:asciiTheme="majorHAnsi" w:eastAsia="Times New Roman" w:hAnsiTheme="majorHAnsi" w:cstheme="majorHAnsi"/>
          <w:color w:val="000000"/>
          <w:sz w:val="20"/>
          <w:szCs w:val="20"/>
          <w:u w:val="single"/>
          <w:shd w:val="clear" w:color="auto" w:fill="FFFF00"/>
        </w:rPr>
        <w:t xml:space="preserve"> for</w:t>
      </w:r>
      <w:r w:rsidRPr="00147965">
        <w:rPr>
          <w:rFonts w:asciiTheme="majorHAnsi" w:eastAsia="Times New Roman" w:hAnsiTheme="majorHAnsi" w:cstheme="majorHAnsi"/>
          <w:color w:val="000000"/>
          <w:sz w:val="20"/>
          <w:szCs w:val="20"/>
          <w:u w:val="single"/>
        </w:rPr>
        <w:t xml:space="preserve"> human </w:t>
      </w:r>
      <w:r w:rsidRPr="00147965">
        <w:rPr>
          <w:rFonts w:asciiTheme="majorHAnsi" w:eastAsia="Times New Roman" w:hAnsiTheme="majorHAnsi" w:cstheme="majorHAnsi"/>
          <w:color w:val="000000"/>
          <w:sz w:val="20"/>
          <w:szCs w:val="20"/>
          <w:u w:val="single"/>
          <w:shd w:val="clear" w:color="auto" w:fill="FFFF00"/>
        </w:rPr>
        <w:t>survival</w:t>
      </w:r>
      <w:r w:rsidRPr="00147965">
        <w:rPr>
          <w:rFonts w:asciiTheme="majorHAnsi" w:eastAsia="Times New Roman" w:hAnsiTheme="majorHAnsi" w:cstheme="majorHAnsi"/>
          <w:color w:val="000000"/>
          <w:sz w:val="20"/>
          <w:szCs w:val="20"/>
          <w:u w:val="single"/>
        </w:rPr>
        <w:t xml:space="preserve"> and well‐​being </w:t>
      </w:r>
      <w:r w:rsidRPr="00147965">
        <w:rPr>
          <w:rFonts w:asciiTheme="majorHAnsi" w:eastAsia="Times New Roman" w:hAnsiTheme="majorHAnsi" w:cstheme="majorHAnsi"/>
          <w:b/>
          <w:bCs/>
          <w:color w:val="000000"/>
          <w:szCs w:val="22"/>
          <w:u w:val="single"/>
          <w:shd w:val="clear" w:color="auto" w:fill="FFFF00"/>
        </w:rPr>
        <w:t>unless</w:t>
      </w:r>
      <w:r w:rsidRPr="00147965">
        <w:rPr>
          <w:rFonts w:asciiTheme="majorHAnsi" w:eastAsia="Times New Roman" w:hAnsiTheme="majorHAnsi" w:cstheme="majorHAnsi"/>
          <w:color w:val="000000"/>
          <w:sz w:val="20"/>
          <w:szCs w:val="20"/>
          <w:u w:val="single"/>
          <w:shd w:val="clear" w:color="auto" w:fill="FFFF00"/>
        </w:rPr>
        <w:t xml:space="preserve"> they could be </w:t>
      </w:r>
      <w:r w:rsidRPr="00147965">
        <w:rPr>
          <w:rFonts w:asciiTheme="majorHAnsi" w:eastAsia="Times New Roman" w:hAnsiTheme="majorHAnsi" w:cstheme="majorHAnsi"/>
          <w:b/>
          <w:bCs/>
          <w:color w:val="000000"/>
          <w:szCs w:val="22"/>
          <w:u w:val="single"/>
          <w:shd w:val="clear" w:color="auto" w:fill="FFFF00"/>
        </w:rPr>
        <w:t>appropriated by individuals</w:t>
      </w:r>
      <w:r w:rsidRPr="00147965">
        <w:rPr>
          <w:rFonts w:asciiTheme="majorHAnsi" w:eastAsia="Times New Roman" w:hAnsiTheme="majorHAnsi" w:cstheme="majorHAnsi"/>
          <w:color w:val="000000"/>
          <w:sz w:val="20"/>
          <w:szCs w:val="20"/>
          <w:u w:val="single"/>
        </w:rPr>
        <w:t xml:space="preserve"> for their personal use</w:t>
      </w:r>
      <w:r w:rsidRPr="00147965">
        <w:rPr>
          <w:rFonts w:asciiTheme="majorHAnsi" w:eastAsia="Times New Roman" w:hAnsiTheme="majorHAnsi" w:cstheme="majorHAnsi"/>
          <w:color w:val="000000"/>
          <w:sz w:val="14"/>
          <w:szCs w:val="14"/>
        </w:rPr>
        <w:t>. So how can a transition from unowned resources to private ownership be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laissez‐​faire to the welfare state to full‐​blown socialism. Which of these conflicting interpretations should be covered in my survey of Locke’s political ideas is a judgment call, and I frankly remain uncertain about my final decision. I fear that many of my readers will have little if any interest in the fine points of Lockean scholarship, however much those points may interest specialists. Fortunately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4CBB1D28"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There is another reason why an overview is desirable before I delve into more technical matters. Only a relative handful of my readers are likely to have actually read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Rothbard, Hayek, and Rand, then why should he spend his time reading earlier and quite possibly less satisfactory accounts?</w:t>
      </w:r>
    </w:p>
    <w:p w14:paraId="415A542F"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As I have attempted to demonstrate throughout my many Lib​er​tar​i​an​ism​.org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particular contexts may differ. There is much to be learned from reading the books of John Locke, Adam Smith, and other intellectual giants in the history of freedom—knowledge that is directly relevant to the problems confronted by modern libertarians.</w:t>
      </w:r>
    </w:p>
    <w:p w14:paraId="415C61F2"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Having presented my preliminary case for the relevance of John Locke, I shall now explain the basic principles that underlay his case for private property.</w:t>
      </w:r>
    </w:p>
    <w:p w14:paraId="102656B6"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shd w:val="clear" w:color="auto" w:fill="FFFF00"/>
        </w:rPr>
        <w:t>The key</w:t>
      </w:r>
      <w:r w:rsidRPr="00147965">
        <w:rPr>
          <w:rFonts w:asciiTheme="majorHAnsi" w:eastAsia="Times New Roman" w:hAnsiTheme="majorHAnsi" w:cstheme="majorHAnsi"/>
          <w:color w:val="000000"/>
          <w:sz w:val="20"/>
          <w:szCs w:val="20"/>
          <w:u w:val="single"/>
        </w:rPr>
        <w:t xml:space="preserve"> to Locke’s moral transition from common dominion to private ownership </w:t>
      </w:r>
      <w:r w:rsidRPr="00147965">
        <w:rPr>
          <w:rFonts w:asciiTheme="majorHAnsi" w:eastAsia="Times New Roman" w:hAnsiTheme="majorHAnsi" w:cstheme="majorHAnsi"/>
          <w:color w:val="000000"/>
          <w:sz w:val="20"/>
          <w:szCs w:val="20"/>
          <w:u w:val="single"/>
          <w:shd w:val="clear" w:color="auto" w:fill="FFFF00"/>
        </w:rPr>
        <w:t>was</w:t>
      </w:r>
      <w:r w:rsidRPr="00147965">
        <w:rPr>
          <w:rFonts w:asciiTheme="majorHAnsi" w:eastAsia="Times New Roman" w:hAnsiTheme="majorHAnsi" w:cstheme="majorHAnsi"/>
          <w:color w:val="000000"/>
          <w:sz w:val="20"/>
          <w:szCs w:val="20"/>
          <w:u w:val="single"/>
        </w:rPr>
        <w:t xml:space="preserve"> his conception of </w:t>
      </w:r>
      <w:r w:rsidRPr="00147965">
        <w:rPr>
          <w:rFonts w:asciiTheme="majorHAnsi" w:eastAsia="Times New Roman" w:hAnsiTheme="majorHAnsi" w:cstheme="majorHAnsi"/>
          <w:b/>
          <w:bCs/>
          <w:color w:val="000000"/>
          <w:szCs w:val="22"/>
          <w:u w:val="single"/>
          <w:shd w:val="clear" w:color="auto" w:fill="FFFF00"/>
        </w:rPr>
        <w:t>self‐​ownership</w:t>
      </w:r>
      <w:r w:rsidRPr="00147965">
        <w:rPr>
          <w:rFonts w:asciiTheme="majorHAnsi" w:eastAsia="Times New Roman" w:hAnsiTheme="majorHAnsi" w:cstheme="majorHAnsi"/>
          <w:color w:val="000000"/>
          <w:sz w:val="20"/>
          <w:szCs w:val="20"/>
          <w:u w:val="single"/>
        </w:rPr>
        <w:t>, or property in one’s person</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As Locke put it</w:t>
      </w:r>
      <w:r w:rsidRPr="00147965">
        <w:rPr>
          <w:rFonts w:asciiTheme="majorHAnsi" w:eastAsia="Times New Roman" w:hAnsiTheme="majorHAnsi" w:cstheme="majorHAnsi"/>
          <w:color w:val="000000"/>
          <w:sz w:val="14"/>
          <w:szCs w:val="14"/>
        </w:rPr>
        <w:t xml:space="preserve"> in what was destined to become one of the most influential passages in the history of political thought:</w:t>
      </w:r>
    </w:p>
    <w:p w14:paraId="29D936C5" w14:textId="77777777" w:rsidR="005D5186" w:rsidRPr="00147965" w:rsidRDefault="005D5186" w:rsidP="005D5186">
      <w:pPr>
        <w:spacing w:after="0" w:line="240" w:lineRule="auto"/>
        <w:ind w:left="720"/>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Though the Earth, and all inferior Creatures be common to all Men, yet </w:t>
      </w:r>
      <w:r w:rsidRPr="00147965">
        <w:rPr>
          <w:rFonts w:asciiTheme="majorHAnsi" w:eastAsia="Times New Roman" w:hAnsiTheme="majorHAnsi" w:cstheme="majorHAnsi"/>
          <w:color w:val="000000"/>
          <w:sz w:val="20"/>
          <w:szCs w:val="20"/>
          <w:u w:val="single"/>
          <w:shd w:val="clear" w:color="auto" w:fill="FFFF00"/>
        </w:rPr>
        <w:t xml:space="preserve">every Man has a </w:t>
      </w:r>
      <w:r w:rsidRPr="00147965">
        <w:rPr>
          <w:rFonts w:asciiTheme="majorHAnsi" w:eastAsia="Times New Roman" w:hAnsiTheme="majorHAnsi" w:cstheme="majorHAnsi"/>
          <w:b/>
          <w:bCs/>
          <w:color w:val="000000"/>
          <w:szCs w:val="22"/>
          <w:u w:val="single"/>
          <w:shd w:val="clear" w:color="auto" w:fill="FFFF00"/>
        </w:rPr>
        <w:t>Property in his own Person</w:t>
      </w:r>
      <w:r w:rsidRPr="00147965">
        <w:rPr>
          <w:rFonts w:asciiTheme="majorHAnsi" w:eastAsia="Times New Roman" w:hAnsiTheme="majorHAnsi" w:cstheme="majorHAnsi"/>
          <w:color w:val="000000"/>
          <w:sz w:val="20"/>
          <w:szCs w:val="20"/>
          <w:u w:val="single"/>
        </w:rPr>
        <w:t>. This no Body has any Right to but himself</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The Labour</w:t>
      </w:r>
      <w:r w:rsidRPr="00147965">
        <w:rPr>
          <w:rFonts w:asciiTheme="majorHAnsi" w:eastAsia="Times New Roman" w:hAnsiTheme="majorHAnsi" w:cstheme="majorHAnsi"/>
          <w:color w:val="000000"/>
          <w:sz w:val="20"/>
          <w:szCs w:val="20"/>
          <w:u w:val="single"/>
        </w:rPr>
        <w:t xml:space="preserve"> of his Body, and the Work of his Hands, we may say </w:t>
      </w:r>
      <w:r w:rsidRPr="00147965">
        <w:rPr>
          <w:rFonts w:asciiTheme="majorHAnsi" w:eastAsia="Times New Roman" w:hAnsiTheme="majorHAnsi" w:cstheme="majorHAnsi"/>
          <w:color w:val="000000"/>
          <w:sz w:val="20"/>
          <w:szCs w:val="20"/>
          <w:u w:val="single"/>
          <w:shd w:val="clear" w:color="auto" w:fill="FFFF00"/>
        </w:rPr>
        <w:t>are properly his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Whatsoever</w:t>
      </w:r>
      <w:r w:rsidRPr="00147965">
        <w:rPr>
          <w:rFonts w:asciiTheme="majorHAnsi" w:eastAsia="Times New Roman" w:hAnsiTheme="majorHAnsi" w:cstheme="majorHAnsi"/>
          <w:color w:val="000000"/>
          <w:sz w:val="20"/>
          <w:szCs w:val="20"/>
          <w:u w:val="single"/>
        </w:rPr>
        <w:t xml:space="preserve"> then </w:t>
      </w:r>
      <w:r w:rsidRPr="00147965">
        <w:rPr>
          <w:rFonts w:asciiTheme="majorHAnsi" w:eastAsia="Times New Roman" w:hAnsiTheme="majorHAnsi" w:cstheme="majorHAnsi"/>
          <w:color w:val="000000"/>
          <w:sz w:val="20"/>
          <w:szCs w:val="20"/>
          <w:u w:val="single"/>
          <w:shd w:val="clear" w:color="auto" w:fill="FFFF00"/>
        </w:rPr>
        <w:t>he removes out of</w:t>
      </w:r>
      <w:r w:rsidRPr="00147965">
        <w:rPr>
          <w:rFonts w:asciiTheme="majorHAnsi" w:eastAsia="Times New Roman" w:hAnsiTheme="majorHAnsi" w:cstheme="majorHAnsi"/>
          <w:color w:val="000000"/>
          <w:sz w:val="20"/>
          <w:szCs w:val="20"/>
          <w:u w:val="single"/>
        </w:rPr>
        <w:t xml:space="preserve"> the State that </w:t>
      </w:r>
      <w:r w:rsidRPr="00147965">
        <w:rPr>
          <w:rFonts w:asciiTheme="majorHAnsi" w:eastAsia="Times New Roman" w:hAnsiTheme="majorHAnsi" w:cstheme="majorHAnsi"/>
          <w:color w:val="000000"/>
          <w:sz w:val="20"/>
          <w:szCs w:val="20"/>
          <w:u w:val="single"/>
          <w:shd w:val="clear" w:color="auto" w:fill="FFFF00"/>
        </w:rPr>
        <w:t>Nature</w:t>
      </w:r>
      <w:r w:rsidRPr="00147965">
        <w:rPr>
          <w:rFonts w:asciiTheme="majorHAnsi" w:eastAsia="Times New Roman" w:hAnsiTheme="majorHAnsi" w:cstheme="majorHAnsi"/>
          <w:color w:val="000000"/>
          <w:sz w:val="20"/>
          <w:szCs w:val="20"/>
          <w:u w:val="single"/>
        </w:rPr>
        <w:t xml:space="preserve"> hath provided, and left it in, </w:t>
      </w:r>
      <w:r w:rsidRPr="00147965">
        <w:rPr>
          <w:rFonts w:asciiTheme="majorHAnsi" w:eastAsia="Times New Roman" w:hAnsiTheme="majorHAnsi" w:cstheme="majorHAnsi"/>
          <w:color w:val="000000"/>
          <w:sz w:val="20"/>
          <w:szCs w:val="20"/>
          <w:u w:val="single"/>
          <w:shd w:val="clear" w:color="auto" w:fill="FFFF00"/>
        </w:rPr>
        <w:t xml:space="preserve">he hath </w:t>
      </w:r>
      <w:r w:rsidRPr="00147965">
        <w:rPr>
          <w:rFonts w:asciiTheme="majorHAnsi" w:eastAsia="Times New Roman" w:hAnsiTheme="majorHAnsi" w:cstheme="majorHAnsi"/>
          <w:b/>
          <w:bCs/>
          <w:color w:val="000000"/>
          <w:szCs w:val="22"/>
          <w:u w:val="single"/>
          <w:shd w:val="clear" w:color="auto" w:fill="FFFF00"/>
        </w:rPr>
        <w:t>mixed his Labour with</w:t>
      </w:r>
      <w:r w:rsidRPr="00147965">
        <w:rPr>
          <w:rFonts w:asciiTheme="majorHAnsi" w:eastAsia="Times New Roman" w:hAnsiTheme="majorHAnsi" w:cstheme="majorHAnsi"/>
          <w:color w:val="000000"/>
          <w:sz w:val="20"/>
          <w:szCs w:val="20"/>
          <w:u w:val="single"/>
        </w:rPr>
        <w:t xml:space="preserve">, and joined to it something that is </w:t>
      </w:r>
      <w:r w:rsidRPr="00147965">
        <w:rPr>
          <w:rFonts w:asciiTheme="majorHAnsi" w:eastAsia="Times New Roman" w:hAnsiTheme="majorHAnsi" w:cstheme="majorHAnsi"/>
          <w:color w:val="000000"/>
          <w:sz w:val="20"/>
          <w:szCs w:val="20"/>
          <w:u w:val="single"/>
        </w:rPr>
        <w:lastRenderedPageBreak/>
        <w:t xml:space="preserve">his own, and </w:t>
      </w:r>
      <w:r w:rsidRPr="00147965">
        <w:rPr>
          <w:rFonts w:asciiTheme="majorHAnsi" w:eastAsia="Times New Roman" w:hAnsiTheme="majorHAnsi" w:cstheme="majorHAnsi"/>
          <w:color w:val="000000"/>
          <w:sz w:val="20"/>
          <w:szCs w:val="20"/>
          <w:u w:val="single"/>
          <w:shd w:val="clear" w:color="auto" w:fill="FFFF00"/>
        </w:rPr>
        <w:t xml:space="preserve">thereby </w:t>
      </w:r>
      <w:r w:rsidRPr="00147965">
        <w:rPr>
          <w:rFonts w:asciiTheme="majorHAnsi" w:eastAsia="Times New Roman" w:hAnsiTheme="majorHAnsi" w:cstheme="majorHAnsi"/>
          <w:b/>
          <w:bCs/>
          <w:color w:val="000000"/>
          <w:szCs w:val="22"/>
          <w:u w:val="single"/>
          <w:shd w:val="clear" w:color="auto" w:fill="FFFF00"/>
        </w:rPr>
        <w:t>makes it his Property</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It being by him removed from the common state nature placed it, it hath by his labour something annexed to it, that excludes the common right of other Men</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For this Labour being the unquestionable Property of the Labourer, no Man but he can have a right to what that is once joined to,</w:t>
      </w:r>
      <w:r w:rsidRPr="00147965">
        <w:rPr>
          <w:rFonts w:asciiTheme="majorHAnsi" w:eastAsia="Times New Roman" w:hAnsiTheme="majorHAnsi" w:cstheme="majorHAnsi"/>
          <w:color w:val="000000"/>
          <w:sz w:val="14"/>
          <w:szCs w:val="14"/>
        </w:rPr>
        <w:t xml:space="preserve"> at least where there is enough, and as good left in common for others.</w:t>
      </w:r>
    </w:p>
    <w:p w14:paraId="0D16F551"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Locke continued:</w:t>
      </w:r>
    </w:p>
    <w:p w14:paraId="44CDDE6C" w14:textId="77777777" w:rsidR="005D5186" w:rsidRPr="00147965" w:rsidRDefault="005D5186" w:rsidP="005D5186">
      <w:pPr>
        <w:spacing w:after="0" w:line="240" w:lineRule="auto"/>
        <w:ind w:left="720"/>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He that is nourished by the Acorns he pickt up under an Oak, or the Apples he gathered from the Trees in the Wood, has certainly appropriated them to himself. No Body can deny but the nourishment is his. I ask then, When did they begin to be his? When he digested? Or when he eat? Or when he boiled? Or when he brought them home? Or when he pickt them up?</w:t>
      </w:r>
    </w:p>
    <w:p w14:paraId="28DA9F57"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Locke answered these questions by selecting the last of these options. The acorns became the private property of the owner when he picked them up, for it was in the gathering that labor was first expended. “That labour put a distinction between them and common. That added something to them more than Nature, the common Mother of all, had done, and so they became his private right.” But this raises a crucial question: “Was it a Robbery thus to assume to himself what belonged to all in Common?” Locke replied that </w:t>
      </w:r>
      <w:r w:rsidRPr="00147965">
        <w:rPr>
          <w:rFonts w:asciiTheme="majorHAnsi" w:eastAsia="Times New Roman" w:hAnsiTheme="majorHAnsi" w:cstheme="majorHAnsi"/>
          <w:color w:val="000000"/>
          <w:sz w:val="20"/>
          <w:szCs w:val="20"/>
          <w:u w:val="single"/>
        </w:rPr>
        <w:t>to require universal consent would lead to universal starvation</w:t>
      </w:r>
      <w:r w:rsidRPr="00147965">
        <w:rPr>
          <w:rFonts w:asciiTheme="majorHAnsi" w:eastAsia="Times New Roman" w:hAnsiTheme="majorHAnsi" w:cstheme="majorHAnsi"/>
          <w:color w:val="000000"/>
          <w:sz w:val="14"/>
          <w:szCs w:val="14"/>
        </w:rPr>
        <w:t xml:space="preserve">. More is involved here than the practical problem of obtaining the permission of every person on earth. Morally speaking, </w:t>
      </w:r>
      <w:r w:rsidRPr="00147965">
        <w:rPr>
          <w:rFonts w:asciiTheme="majorHAnsi" w:eastAsia="Times New Roman" w:hAnsiTheme="majorHAnsi" w:cstheme="majorHAnsi"/>
          <w:color w:val="000000"/>
          <w:sz w:val="20"/>
          <w:szCs w:val="20"/>
          <w:u w:val="single"/>
        </w:rPr>
        <w:t>such consent is not required because, according to both reason and revelation, humans “have a right to their Preservation.</w:t>
      </w:r>
      <w:r w:rsidRPr="00147965">
        <w:rPr>
          <w:rFonts w:asciiTheme="majorHAnsi" w:eastAsia="Times New Roman" w:hAnsiTheme="majorHAnsi" w:cstheme="majorHAnsi"/>
          <w:color w:val="000000"/>
          <w:sz w:val="14"/>
          <w:szCs w:val="14"/>
        </w:rPr>
        <w:t>” Thus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661F98BB"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When Locke wrote that “every Man has a Property in his own Person,” he was using “property” in its older meaning to signify rightful dominion over something. (See my discussion in The Philosophy of the Declaration of Independence: Part 2.) Hence it was quite common during the seventeenth and eighteenth centuries to speak of property in one’s conscience, property in one’s freedom, property in one’s labor, property in one’s happiness, and even (as we find with James Madison) property in one’s time. Whereas we might say that “this computer is my property,” earlier philosophers might have said, “I have a property in this computer.” Locke included life, liberty, and estate (i.e., external goods) in his generic conception of property, so when he argued that the primary purpose of government is to protect property rights, he was not merely referring to material objects. Rather, he meant that </w:t>
      </w:r>
      <w:r w:rsidRPr="00147965">
        <w:rPr>
          <w:rFonts w:asciiTheme="majorHAnsi" w:eastAsia="Times New Roman" w:hAnsiTheme="majorHAnsi" w:cstheme="majorHAnsi"/>
          <w:color w:val="000000"/>
          <w:sz w:val="20"/>
          <w:szCs w:val="20"/>
          <w:u w:val="single"/>
          <w:shd w:val="clear" w:color="auto" w:fill="FFFF00"/>
        </w:rPr>
        <w:t xml:space="preserve">a government should </w:t>
      </w:r>
      <w:r w:rsidRPr="00147965">
        <w:rPr>
          <w:rFonts w:asciiTheme="majorHAnsi" w:eastAsia="Times New Roman" w:hAnsiTheme="majorHAnsi" w:cstheme="majorHAnsi"/>
          <w:b/>
          <w:bCs/>
          <w:color w:val="000000"/>
          <w:szCs w:val="22"/>
          <w:u w:val="single"/>
          <w:shd w:val="clear" w:color="auto" w:fill="FFFF00"/>
        </w:rPr>
        <w:t>protect those fundamental rights</w:t>
      </w:r>
      <w:r w:rsidRPr="00147965">
        <w:rPr>
          <w:rFonts w:asciiTheme="majorHAnsi" w:eastAsia="Times New Roman" w:hAnsiTheme="majorHAnsi" w:cstheme="majorHAnsi"/>
          <w:color w:val="000000"/>
          <w:sz w:val="20"/>
          <w:szCs w:val="20"/>
          <w:u w:val="single"/>
        </w:rPr>
        <w:t xml:space="preserve"> (including the right to enjoy the fruits of our labor) </w:t>
      </w:r>
      <w:r w:rsidRPr="00147965">
        <w:rPr>
          <w:rFonts w:asciiTheme="majorHAnsi" w:eastAsia="Times New Roman" w:hAnsiTheme="majorHAnsi" w:cstheme="majorHAnsi"/>
          <w:color w:val="000000"/>
          <w:sz w:val="20"/>
          <w:szCs w:val="20"/>
          <w:u w:val="single"/>
          <w:shd w:val="clear" w:color="auto" w:fill="FFFF00"/>
        </w:rPr>
        <w:t xml:space="preserve">that are </w:t>
      </w:r>
      <w:r w:rsidRPr="00147965">
        <w:rPr>
          <w:rFonts w:asciiTheme="majorHAnsi" w:eastAsia="Times New Roman" w:hAnsiTheme="majorHAnsi" w:cstheme="majorHAnsi"/>
          <w:b/>
          <w:bCs/>
          <w:color w:val="000000"/>
          <w:szCs w:val="22"/>
          <w:u w:val="single"/>
          <w:shd w:val="clear" w:color="auto" w:fill="FFFF00"/>
        </w:rPr>
        <w:t>essential to</w:t>
      </w:r>
      <w:r w:rsidRPr="00147965">
        <w:rPr>
          <w:rFonts w:asciiTheme="majorHAnsi" w:eastAsia="Times New Roman" w:hAnsiTheme="majorHAnsi" w:cstheme="majorHAnsi"/>
          <w:b/>
          <w:bCs/>
          <w:color w:val="000000"/>
          <w:szCs w:val="22"/>
          <w:u w:val="single"/>
        </w:rPr>
        <w:t xml:space="preserve"> self‐​</w:t>
      </w:r>
      <w:r w:rsidRPr="00147965">
        <w:rPr>
          <w:rFonts w:asciiTheme="majorHAnsi" w:eastAsia="Times New Roman" w:hAnsiTheme="majorHAnsi" w:cstheme="majorHAnsi"/>
          <w:b/>
          <w:bCs/>
          <w:color w:val="000000"/>
          <w:szCs w:val="22"/>
          <w:u w:val="single"/>
          <w:shd w:val="clear" w:color="auto" w:fill="FFFF00"/>
        </w:rPr>
        <w:t>preservation</w:t>
      </w:r>
      <w:r w:rsidRPr="00147965">
        <w:rPr>
          <w:rFonts w:asciiTheme="majorHAnsi" w:eastAsia="Times New Roman" w:hAnsiTheme="majorHAnsi" w:cstheme="majorHAnsi"/>
          <w:color w:val="000000"/>
          <w:sz w:val="20"/>
          <w:szCs w:val="20"/>
          <w:u w:val="single"/>
        </w:rPr>
        <w:t xml:space="preserve"> and happiness.</w:t>
      </w:r>
    </w:p>
    <w:p w14:paraId="65332CC0"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 xml:space="preserve">Locke stressed labor as the foundation of private property because some form of </w:t>
      </w:r>
      <w:r w:rsidRPr="00147965">
        <w:rPr>
          <w:rFonts w:asciiTheme="majorHAnsi" w:eastAsia="Times New Roman" w:hAnsiTheme="majorHAnsi" w:cstheme="majorHAnsi"/>
          <w:color w:val="000000"/>
          <w:sz w:val="20"/>
          <w:szCs w:val="20"/>
          <w:u w:val="single"/>
          <w:shd w:val="clear" w:color="auto" w:fill="FFFF00"/>
        </w:rPr>
        <w:t xml:space="preserve">labor is the </w:t>
      </w:r>
      <w:r w:rsidRPr="00147965">
        <w:rPr>
          <w:rFonts w:asciiTheme="majorHAnsi" w:eastAsia="Times New Roman" w:hAnsiTheme="majorHAnsi" w:cstheme="majorHAnsi"/>
          <w:b/>
          <w:bCs/>
          <w:color w:val="000000"/>
          <w:szCs w:val="22"/>
          <w:u w:val="single"/>
          <w:shd w:val="clear" w:color="auto" w:fill="FFFF00"/>
        </w:rPr>
        <w:t>basic method</w:t>
      </w:r>
      <w:r w:rsidRPr="00147965">
        <w:rPr>
          <w:rFonts w:asciiTheme="majorHAnsi" w:eastAsia="Times New Roman" w:hAnsiTheme="majorHAnsi" w:cstheme="majorHAnsi"/>
          <w:color w:val="000000"/>
          <w:sz w:val="20"/>
          <w:szCs w:val="20"/>
          <w:u w:val="single"/>
          <w:shd w:val="clear" w:color="auto" w:fill="FFFF00"/>
        </w:rPr>
        <w:t xml:space="preserve"> by which we sustain ourselves</w:t>
      </w:r>
      <w:r w:rsidRPr="00147965">
        <w:rPr>
          <w:rFonts w:asciiTheme="majorHAnsi" w:eastAsia="Times New Roman" w:hAnsiTheme="majorHAnsi" w:cstheme="majorHAnsi"/>
          <w:color w:val="000000"/>
          <w:sz w:val="20"/>
          <w:szCs w:val="20"/>
          <w:u w:val="single"/>
        </w:rPr>
        <w:t>,</w:t>
      </w:r>
      <w:r w:rsidRPr="00147965">
        <w:rPr>
          <w:rFonts w:asciiTheme="majorHAnsi" w:eastAsia="Times New Roman" w:hAnsiTheme="majorHAnsi" w:cstheme="majorHAnsi"/>
          <w:color w:val="000000"/>
          <w:sz w:val="14"/>
          <w:szCs w:val="14"/>
        </w:rPr>
        <w:t xml:space="preserve"> even if that labor consists of nothing more than picking up acorns off the ground. </w:t>
      </w:r>
      <w:r w:rsidRPr="00147965">
        <w:rPr>
          <w:rFonts w:asciiTheme="majorHAnsi" w:eastAsia="Times New Roman" w:hAnsiTheme="majorHAnsi" w:cstheme="majorHAnsi"/>
          <w:color w:val="000000"/>
          <w:sz w:val="20"/>
          <w:szCs w:val="20"/>
          <w:u w:val="single"/>
          <w:shd w:val="clear" w:color="auto" w:fill="FFFF00"/>
        </w:rPr>
        <w:t xml:space="preserve">Humans </w:t>
      </w:r>
      <w:r w:rsidRPr="00147965">
        <w:rPr>
          <w:rFonts w:asciiTheme="majorHAnsi" w:eastAsia="Times New Roman" w:hAnsiTheme="majorHAnsi" w:cstheme="majorHAnsi"/>
          <w:b/>
          <w:bCs/>
          <w:color w:val="000000"/>
          <w:szCs w:val="22"/>
          <w:u w:val="single"/>
          <w:shd w:val="clear" w:color="auto" w:fill="FFFF00"/>
        </w:rPr>
        <w:t>cannot survive</w:t>
      </w:r>
      <w:r w:rsidRPr="00147965">
        <w:rPr>
          <w:rFonts w:asciiTheme="majorHAnsi" w:eastAsia="Times New Roman" w:hAnsiTheme="majorHAnsi" w:cstheme="majorHAnsi"/>
          <w:color w:val="000000"/>
          <w:sz w:val="20"/>
          <w:szCs w:val="20"/>
          <w:u w:val="single"/>
          <w:shd w:val="clear" w:color="auto" w:fill="FFFF00"/>
        </w:rPr>
        <w:t xml:space="preserve"> without labor</w:t>
      </w:r>
      <w:r w:rsidRPr="00147965">
        <w:rPr>
          <w:rFonts w:asciiTheme="majorHAnsi" w:eastAsia="Times New Roman" w:hAnsiTheme="majorHAnsi" w:cstheme="majorHAnsi"/>
          <w:color w:val="000000"/>
          <w:sz w:val="20"/>
          <w:szCs w:val="20"/>
          <w:u w:val="single"/>
        </w:rPr>
        <w:t>, so coercively to expropriate the fruits of another man’s labor is to violate his fundamental right of self‐​preservation</w:t>
      </w:r>
      <w:r w:rsidRPr="00147965">
        <w:rPr>
          <w:rFonts w:asciiTheme="majorHAnsi" w:eastAsia="Times New Roman" w:hAnsiTheme="majorHAnsi" w:cstheme="majorHAnsi"/>
          <w:color w:val="000000"/>
          <w:sz w:val="14"/>
          <w:szCs w:val="14"/>
        </w:rPr>
        <w:t>. Labor is involved in every life‐​sustaining activity.</w:t>
      </w:r>
    </w:p>
    <w:p w14:paraId="7748B463"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The </w:t>
      </w:r>
      <w:r w:rsidRPr="00147965">
        <w:rPr>
          <w:rFonts w:asciiTheme="majorHAnsi" w:eastAsia="Times New Roman" w:hAnsiTheme="majorHAnsi" w:cstheme="majorHAnsi"/>
          <w:b/>
          <w:bCs/>
          <w:color w:val="000000"/>
          <w:sz w:val="24"/>
          <w:u w:val="single"/>
        </w:rPr>
        <w:t>only</w:t>
      </w:r>
      <w:r w:rsidRPr="00147965">
        <w:rPr>
          <w:rFonts w:asciiTheme="majorHAnsi" w:eastAsia="Times New Roman" w:hAnsiTheme="majorHAnsi" w:cstheme="majorHAnsi"/>
          <w:b/>
          <w:bCs/>
          <w:color w:val="000000"/>
          <w:sz w:val="24"/>
        </w:rPr>
        <w:t xml:space="preserve"> legitimate purpose of a state is to protect property rights </w:t>
      </w:r>
    </w:p>
    <w:p w14:paraId="3B3D36B9"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Tuckness, 18</w:t>
      </w:r>
      <w:r w:rsidRPr="00147965">
        <w:rPr>
          <w:rFonts w:asciiTheme="majorHAnsi" w:eastAsia="Times New Roman" w:hAnsiTheme="majorHAnsi" w:cstheme="majorHAnsi"/>
          <w:color w:val="000000"/>
          <w:sz w:val="20"/>
          <w:szCs w:val="20"/>
        </w:rPr>
        <w:t xml:space="preserve"> -- Associate Professor of Political Science, Director of the Public Policy and Administration Program, Iowa State University</w:t>
      </w:r>
    </w:p>
    <w:p w14:paraId="36691B51"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[Alex, "Locke's Political Philosophy", The Stanford Encyclopedia of Philosophy, Summer 2018 Edition, Edward N. Zalta (ed.), https://plato.stanford.edu/archives/sum2018/entries/locke-political/, accessed 6-24-21]  </w:t>
      </w:r>
    </w:p>
    <w:p w14:paraId="7949D088" w14:textId="77777777" w:rsidR="005D5186" w:rsidRPr="00147965" w:rsidRDefault="005D5186" w:rsidP="005D5186">
      <w:pPr>
        <w:spacing w:after="0" w:line="240" w:lineRule="auto"/>
        <w:rPr>
          <w:rFonts w:asciiTheme="majorHAnsi" w:eastAsia="Times New Roman" w:hAnsiTheme="majorHAnsi" w:cstheme="majorHAnsi"/>
          <w:sz w:val="24"/>
        </w:rPr>
      </w:pPr>
    </w:p>
    <w:p w14:paraId="1FD1F701"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John Locke (1632–1704) is among the most influential political philosophers of the modern period. In the Two Treatises of Government, he defended the claim that </w:t>
      </w:r>
      <w:r w:rsidRPr="00147965">
        <w:rPr>
          <w:rFonts w:asciiTheme="majorHAnsi" w:eastAsia="Times New Roman" w:hAnsiTheme="majorHAnsi" w:cstheme="majorHAnsi"/>
          <w:color w:val="000000"/>
          <w:sz w:val="20"/>
          <w:szCs w:val="20"/>
          <w:u w:val="single"/>
        </w:rPr>
        <w:t>men are by nature free and equal against claims that God had made all people naturally subject to a monarch</w:t>
      </w:r>
      <w:r w:rsidRPr="00147965">
        <w:rPr>
          <w:rFonts w:asciiTheme="majorHAnsi" w:eastAsia="Times New Roman" w:hAnsiTheme="majorHAnsi" w:cstheme="majorHAnsi"/>
          <w:color w:val="000000"/>
          <w:sz w:val="14"/>
          <w:szCs w:val="14"/>
        </w:rPr>
        <w:t xml:space="preserve">. He argued that </w:t>
      </w:r>
      <w:r w:rsidRPr="00147965">
        <w:rPr>
          <w:rFonts w:asciiTheme="majorHAnsi" w:eastAsia="Times New Roman" w:hAnsiTheme="majorHAnsi" w:cstheme="majorHAnsi"/>
          <w:b/>
          <w:bCs/>
          <w:color w:val="000000"/>
          <w:szCs w:val="22"/>
          <w:u w:val="single"/>
          <w:shd w:val="clear" w:color="auto" w:fill="FFFF00"/>
        </w:rPr>
        <w:t>people have rights</w:t>
      </w:r>
      <w:r w:rsidRPr="00147965">
        <w:rPr>
          <w:rFonts w:asciiTheme="majorHAnsi" w:eastAsia="Times New Roman" w:hAnsiTheme="majorHAnsi" w:cstheme="majorHAnsi"/>
          <w:color w:val="000000"/>
          <w:sz w:val="20"/>
          <w:szCs w:val="20"/>
          <w:u w:val="single"/>
          <w:shd w:val="clear" w:color="auto" w:fill="FFFF00"/>
        </w:rPr>
        <w:t>, such as the right to</w:t>
      </w:r>
      <w:r w:rsidRPr="00147965">
        <w:rPr>
          <w:rFonts w:asciiTheme="majorHAnsi" w:eastAsia="Times New Roman" w:hAnsiTheme="majorHAnsi" w:cstheme="majorHAnsi"/>
          <w:color w:val="000000"/>
          <w:sz w:val="20"/>
          <w:szCs w:val="20"/>
          <w:u w:val="single"/>
        </w:rPr>
        <w:t xml:space="preserve"> life, liberty, and </w:t>
      </w:r>
      <w:r w:rsidRPr="00147965">
        <w:rPr>
          <w:rFonts w:asciiTheme="majorHAnsi" w:eastAsia="Times New Roman" w:hAnsiTheme="majorHAnsi" w:cstheme="majorHAnsi"/>
          <w:b/>
          <w:bCs/>
          <w:color w:val="000000"/>
          <w:szCs w:val="22"/>
          <w:u w:val="single"/>
          <w:shd w:val="clear" w:color="auto" w:fill="FFFF00"/>
        </w:rPr>
        <w:t>property</w:t>
      </w:r>
      <w:r w:rsidRPr="00147965">
        <w:rPr>
          <w:rFonts w:asciiTheme="majorHAnsi" w:eastAsia="Times New Roman" w:hAnsiTheme="majorHAnsi" w:cstheme="majorHAnsi"/>
          <w:color w:val="000000"/>
          <w:sz w:val="20"/>
          <w:szCs w:val="20"/>
          <w:u w:val="single"/>
          <w:shd w:val="clear" w:color="auto" w:fill="FFFF00"/>
        </w:rPr>
        <w:t xml:space="preserve">, that have a </w:t>
      </w:r>
      <w:r w:rsidRPr="00147965">
        <w:rPr>
          <w:rFonts w:asciiTheme="majorHAnsi" w:eastAsia="Times New Roman" w:hAnsiTheme="majorHAnsi" w:cstheme="majorHAnsi"/>
          <w:b/>
          <w:bCs/>
          <w:color w:val="000000"/>
          <w:szCs w:val="22"/>
          <w:u w:val="single"/>
          <w:shd w:val="clear" w:color="auto" w:fill="FFFF00"/>
        </w:rPr>
        <w:t>foundation independent of the laws</w:t>
      </w:r>
      <w:r w:rsidRPr="00147965">
        <w:rPr>
          <w:rFonts w:asciiTheme="majorHAnsi" w:eastAsia="Times New Roman" w:hAnsiTheme="majorHAnsi" w:cstheme="majorHAnsi"/>
          <w:color w:val="000000"/>
          <w:sz w:val="20"/>
          <w:szCs w:val="20"/>
          <w:u w:val="single"/>
          <w:shd w:val="clear" w:color="auto" w:fill="FFFF00"/>
        </w:rPr>
        <w:t xml:space="preserve"> of any particular society</w:t>
      </w:r>
      <w:r w:rsidRPr="00147965">
        <w:rPr>
          <w:rFonts w:asciiTheme="majorHAnsi" w:eastAsia="Times New Roman" w:hAnsiTheme="majorHAnsi" w:cstheme="majorHAnsi"/>
          <w:color w:val="000000"/>
          <w:sz w:val="14"/>
          <w:szCs w:val="14"/>
        </w:rPr>
        <w:t xml:space="preserve">. Locke used the claim that </w:t>
      </w:r>
      <w:r w:rsidRPr="00147965">
        <w:rPr>
          <w:rFonts w:asciiTheme="majorHAnsi" w:eastAsia="Times New Roman" w:hAnsiTheme="majorHAnsi" w:cstheme="majorHAnsi"/>
          <w:color w:val="000000"/>
          <w:sz w:val="20"/>
          <w:szCs w:val="20"/>
          <w:u w:val="single"/>
          <w:shd w:val="clear" w:color="auto" w:fill="FFFF00"/>
        </w:rPr>
        <w:t>men are</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rPr>
        <w:t xml:space="preserve">naturally </w:t>
      </w:r>
      <w:r w:rsidRPr="00147965">
        <w:rPr>
          <w:rFonts w:asciiTheme="majorHAnsi" w:eastAsia="Times New Roman" w:hAnsiTheme="majorHAnsi" w:cstheme="majorHAnsi"/>
          <w:b/>
          <w:bCs/>
          <w:color w:val="000000"/>
          <w:szCs w:val="22"/>
          <w:u w:val="single"/>
          <w:shd w:val="clear" w:color="auto" w:fill="FFFF00"/>
        </w:rPr>
        <w:t>free and equal</w:t>
      </w:r>
      <w:r w:rsidRPr="00147965">
        <w:rPr>
          <w:rFonts w:asciiTheme="majorHAnsi" w:eastAsia="Times New Roman" w:hAnsiTheme="majorHAnsi" w:cstheme="majorHAnsi"/>
          <w:color w:val="000000"/>
          <w:sz w:val="20"/>
          <w:szCs w:val="20"/>
          <w:u w:val="single"/>
          <w:shd w:val="clear" w:color="auto" w:fill="FFFF00"/>
        </w:rPr>
        <w:t xml:space="preserve"> as part of the justification for understanding </w:t>
      </w:r>
      <w:r w:rsidRPr="00147965">
        <w:rPr>
          <w:rFonts w:asciiTheme="majorHAnsi" w:eastAsia="Times New Roman" w:hAnsiTheme="majorHAnsi" w:cstheme="majorHAnsi"/>
          <w:b/>
          <w:bCs/>
          <w:color w:val="000000"/>
          <w:szCs w:val="22"/>
          <w:u w:val="single"/>
          <w:shd w:val="clear" w:color="auto" w:fill="FFFF00"/>
        </w:rPr>
        <w:t>legitimate</w:t>
      </w:r>
      <w:r w:rsidRPr="00147965">
        <w:rPr>
          <w:rFonts w:asciiTheme="majorHAnsi" w:eastAsia="Times New Roman" w:hAnsiTheme="majorHAnsi" w:cstheme="majorHAnsi"/>
          <w:b/>
          <w:bCs/>
          <w:color w:val="000000"/>
          <w:szCs w:val="22"/>
          <w:u w:val="single"/>
        </w:rPr>
        <w:t xml:space="preserve"> political </w:t>
      </w:r>
      <w:r w:rsidRPr="00147965">
        <w:rPr>
          <w:rFonts w:asciiTheme="majorHAnsi" w:eastAsia="Times New Roman" w:hAnsiTheme="majorHAnsi" w:cstheme="majorHAnsi"/>
          <w:b/>
          <w:bCs/>
          <w:color w:val="000000"/>
          <w:szCs w:val="22"/>
          <w:u w:val="single"/>
          <w:shd w:val="clear" w:color="auto" w:fill="FFFF00"/>
        </w:rPr>
        <w:t>government</w:t>
      </w:r>
      <w:r w:rsidRPr="00147965">
        <w:rPr>
          <w:rFonts w:asciiTheme="majorHAnsi" w:eastAsia="Times New Roman" w:hAnsiTheme="majorHAnsi" w:cstheme="majorHAnsi"/>
          <w:color w:val="000000"/>
          <w:sz w:val="20"/>
          <w:szCs w:val="20"/>
          <w:u w:val="single"/>
          <w:shd w:val="clear" w:color="auto" w:fill="FFFF00"/>
        </w:rPr>
        <w:t xml:space="preserve"> </w:t>
      </w:r>
      <w:r w:rsidRPr="00147965">
        <w:rPr>
          <w:rFonts w:asciiTheme="majorHAnsi" w:eastAsia="Times New Roman" w:hAnsiTheme="majorHAnsi" w:cstheme="majorHAnsi"/>
          <w:color w:val="000000"/>
          <w:sz w:val="20"/>
          <w:szCs w:val="20"/>
          <w:u w:val="single"/>
        </w:rPr>
        <w:t xml:space="preserve">as the result of a social contract </w:t>
      </w:r>
      <w:r w:rsidRPr="00147965">
        <w:rPr>
          <w:rFonts w:asciiTheme="majorHAnsi" w:eastAsia="Times New Roman" w:hAnsiTheme="majorHAnsi" w:cstheme="majorHAnsi"/>
          <w:color w:val="000000"/>
          <w:sz w:val="20"/>
          <w:szCs w:val="20"/>
          <w:u w:val="single"/>
          <w:shd w:val="clear" w:color="auto" w:fill="FFFF00"/>
        </w:rPr>
        <w:t xml:space="preserve">where people in the state of nature </w:t>
      </w:r>
      <w:r w:rsidRPr="00147965">
        <w:rPr>
          <w:rFonts w:asciiTheme="majorHAnsi" w:eastAsia="Times New Roman" w:hAnsiTheme="majorHAnsi" w:cstheme="majorHAnsi"/>
          <w:b/>
          <w:bCs/>
          <w:color w:val="000000"/>
          <w:szCs w:val="22"/>
          <w:u w:val="single"/>
          <w:shd w:val="clear" w:color="auto" w:fill="FFFF00"/>
        </w:rPr>
        <w:t>conditionally transfer</w:t>
      </w:r>
      <w:r w:rsidRPr="00147965">
        <w:rPr>
          <w:rFonts w:asciiTheme="majorHAnsi" w:eastAsia="Times New Roman" w:hAnsiTheme="majorHAnsi" w:cstheme="majorHAnsi"/>
          <w:color w:val="000000"/>
          <w:sz w:val="20"/>
          <w:szCs w:val="20"/>
          <w:u w:val="single"/>
          <w:shd w:val="clear" w:color="auto" w:fill="FFFF00"/>
        </w:rPr>
        <w:t xml:space="preserve"> some</w:t>
      </w:r>
      <w:r w:rsidRPr="00147965">
        <w:rPr>
          <w:rFonts w:asciiTheme="majorHAnsi" w:eastAsia="Times New Roman" w:hAnsiTheme="majorHAnsi" w:cstheme="majorHAnsi"/>
          <w:color w:val="000000"/>
          <w:sz w:val="20"/>
          <w:szCs w:val="20"/>
          <w:u w:val="single"/>
        </w:rPr>
        <w:t xml:space="preserve"> of their </w:t>
      </w:r>
      <w:r w:rsidRPr="00147965">
        <w:rPr>
          <w:rFonts w:asciiTheme="majorHAnsi" w:eastAsia="Times New Roman" w:hAnsiTheme="majorHAnsi" w:cstheme="majorHAnsi"/>
          <w:color w:val="000000"/>
          <w:sz w:val="20"/>
          <w:szCs w:val="20"/>
          <w:u w:val="single"/>
          <w:shd w:val="clear" w:color="auto" w:fill="FFFF00"/>
        </w:rPr>
        <w:t>rights</w:t>
      </w:r>
      <w:r w:rsidRPr="00147965">
        <w:rPr>
          <w:rFonts w:asciiTheme="majorHAnsi" w:eastAsia="Times New Roman" w:hAnsiTheme="majorHAnsi" w:cstheme="majorHAnsi"/>
          <w:color w:val="000000"/>
          <w:sz w:val="20"/>
          <w:szCs w:val="20"/>
          <w:u w:val="single"/>
        </w:rPr>
        <w:t xml:space="preserve"> to the government in order </w:t>
      </w:r>
      <w:r w:rsidRPr="00147965">
        <w:rPr>
          <w:rFonts w:asciiTheme="majorHAnsi" w:eastAsia="Times New Roman" w:hAnsiTheme="majorHAnsi" w:cstheme="majorHAnsi"/>
          <w:color w:val="000000"/>
          <w:sz w:val="20"/>
          <w:szCs w:val="20"/>
          <w:u w:val="single"/>
          <w:shd w:val="clear" w:color="auto" w:fill="FFFF00"/>
        </w:rPr>
        <w:t xml:space="preserve">to better ensure the </w:t>
      </w:r>
      <w:r w:rsidRPr="00147965">
        <w:rPr>
          <w:rFonts w:asciiTheme="majorHAnsi" w:eastAsia="Times New Roman" w:hAnsiTheme="majorHAnsi" w:cstheme="majorHAnsi"/>
          <w:b/>
          <w:bCs/>
          <w:color w:val="000000"/>
          <w:szCs w:val="22"/>
          <w:u w:val="single"/>
          <w:shd w:val="clear" w:color="auto" w:fill="FFFF00"/>
        </w:rPr>
        <w:t>stable</w:t>
      </w:r>
      <w:r w:rsidRPr="00147965">
        <w:rPr>
          <w:rFonts w:asciiTheme="majorHAnsi" w:eastAsia="Times New Roman" w:hAnsiTheme="majorHAnsi" w:cstheme="majorHAnsi"/>
          <w:b/>
          <w:bCs/>
          <w:color w:val="000000"/>
          <w:szCs w:val="22"/>
          <w:u w:val="single"/>
        </w:rPr>
        <w:t xml:space="preserve">, comfortable </w:t>
      </w:r>
      <w:r w:rsidRPr="00147965">
        <w:rPr>
          <w:rFonts w:asciiTheme="majorHAnsi" w:eastAsia="Times New Roman" w:hAnsiTheme="majorHAnsi" w:cstheme="majorHAnsi"/>
          <w:b/>
          <w:bCs/>
          <w:color w:val="000000"/>
          <w:szCs w:val="22"/>
          <w:u w:val="single"/>
          <w:shd w:val="clear" w:color="auto" w:fill="FFFF00"/>
        </w:rPr>
        <w:t>enjoyment</w:t>
      </w:r>
      <w:r w:rsidRPr="00147965">
        <w:rPr>
          <w:rFonts w:asciiTheme="majorHAnsi" w:eastAsia="Times New Roman" w:hAnsiTheme="majorHAnsi" w:cstheme="majorHAnsi"/>
          <w:color w:val="000000"/>
          <w:sz w:val="20"/>
          <w:szCs w:val="20"/>
          <w:u w:val="single"/>
          <w:shd w:val="clear" w:color="auto" w:fill="FFFF00"/>
        </w:rPr>
        <w:t xml:space="preserve"> of their </w:t>
      </w:r>
      <w:r w:rsidRPr="00147965">
        <w:rPr>
          <w:rFonts w:asciiTheme="majorHAnsi" w:eastAsia="Times New Roman" w:hAnsiTheme="majorHAnsi" w:cstheme="majorHAnsi"/>
          <w:b/>
          <w:bCs/>
          <w:color w:val="000000"/>
          <w:szCs w:val="22"/>
          <w:u w:val="single"/>
          <w:shd w:val="clear" w:color="auto" w:fill="FFFF00"/>
        </w:rPr>
        <w:t>lives</w:t>
      </w:r>
      <w:r w:rsidRPr="00147965">
        <w:rPr>
          <w:rFonts w:asciiTheme="majorHAnsi" w:eastAsia="Times New Roman" w:hAnsiTheme="majorHAnsi" w:cstheme="majorHAnsi"/>
          <w:color w:val="000000"/>
          <w:sz w:val="20"/>
          <w:szCs w:val="20"/>
          <w:u w:val="single"/>
          <w:shd w:val="clear" w:color="auto" w:fill="FFFF00"/>
        </w:rPr>
        <w:t xml:space="preserve">, </w:t>
      </w:r>
      <w:r w:rsidRPr="00147965">
        <w:rPr>
          <w:rFonts w:asciiTheme="majorHAnsi" w:eastAsia="Times New Roman" w:hAnsiTheme="majorHAnsi" w:cstheme="majorHAnsi"/>
          <w:b/>
          <w:bCs/>
          <w:color w:val="000000"/>
          <w:szCs w:val="22"/>
          <w:u w:val="single"/>
          <w:shd w:val="clear" w:color="auto" w:fill="FFFF00"/>
        </w:rPr>
        <w:t>liberty</w:t>
      </w:r>
      <w:r w:rsidRPr="00147965">
        <w:rPr>
          <w:rFonts w:asciiTheme="majorHAnsi" w:eastAsia="Times New Roman" w:hAnsiTheme="majorHAnsi" w:cstheme="majorHAnsi"/>
          <w:color w:val="000000"/>
          <w:sz w:val="20"/>
          <w:szCs w:val="20"/>
          <w:u w:val="single"/>
          <w:shd w:val="clear" w:color="auto" w:fill="FFFF00"/>
        </w:rPr>
        <w:t xml:space="preserve">, and </w:t>
      </w:r>
      <w:r w:rsidRPr="00147965">
        <w:rPr>
          <w:rFonts w:asciiTheme="majorHAnsi" w:eastAsia="Times New Roman" w:hAnsiTheme="majorHAnsi" w:cstheme="majorHAnsi"/>
          <w:b/>
          <w:bCs/>
          <w:color w:val="000000"/>
          <w:szCs w:val="22"/>
          <w:u w:val="single"/>
          <w:shd w:val="clear" w:color="auto" w:fill="FFFF00"/>
        </w:rPr>
        <w:t>property</w:t>
      </w:r>
      <w:r w:rsidRPr="00147965">
        <w:rPr>
          <w:rFonts w:asciiTheme="majorHAnsi" w:eastAsia="Times New Roman" w:hAnsiTheme="majorHAnsi" w:cstheme="majorHAnsi"/>
          <w:color w:val="000000"/>
          <w:sz w:val="14"/>
          <w:szCs w:val="14"/>
        </w:rPr>
        <w:t>. Since governments exist by the consent of the people in order to protect the rights of the people and promote the public good, governments that fail to do so can be resisted and replaced with new governments. Locke is thus also important for his defense of the right of revolution. Locke also defends the principle of majority rule and the separation of legislative and executive powers. In the Letter Concerning Toleration, Locke denied that coercion should be used to bring people to (what the ruler believes is) the true religion and also denied that churches should have any coercive power over their members. Locke elaborated on these themes in his later political writings, such as the Second Letter on Toleration and Third Letter on Toleration. </w:t>
      </w:r>
    </w:p>
    <w:p w14:paraId="54FDB61B"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My </w:t>
      </w:r>
      <w:r w:rsidRPr="00147965">
        <w:rPr>
          <w:rFonts w:asciiTheme="majorHAnsi" w:eastAsia="Times New Roman" w:hAnsiTheme="majorHAnsi" w:cstheme="majorHAnsi"/>
          <w:b/>
          <w:bCs/>
          <w:color w:val="000000"/>
          <w:sz w:val="24"/>
          <w:u w:val="single"/>
        </w:rPr>
        <w:t>contention</w:t>
      </w:r>
      <w:r w:rsidRPr="00147965">
        <w:rPr>
          <w:rFonts w:asciiTheme="majorHAnsi" w:eastAsia="Times New Roman" w:hAnsiTheme="majorHAnsi" w:cstheme="majorHAnsi"/>
          <w:b/>
          <w:bCs/>
          <w:color w:val="000000"/>
          <w:sz w:val="24"/>
        </w:rPr>
        <w:t xml:space="preserve"> is that consistency with Lockean property rights negates</w:t>
      </w:r>
    </w:p>
    <w:p w14:paraId="2440145C"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First, there is no </w:t>
      </w:r>
      <w:r w:rsidRPr="00147965">
        <w:rPr>
          <w:rFonts w:asciiTheme="majorHAnsi" w:eastAsia="Times New Roman" w:hAnsiTheme="majorHAnsi" w:cstheme="majorHAnsi"/>
          <w:b/>
          <w:bCs/>
          <w:color w:val="000000"/>
          <w:sz w:val="24"/>
          <w:u w:val="single"/>
        </w:rPr>
        <w:t>morally relevant difference</w:t>
      </w:r>
      <w:r w:rsidRPr="00147965">
        <w:rPr>
          <w:rFonts w:asciiTheme="majorHAnsi" w:eastAsia="Times New Roman" w:hAnsiTheme="majorHAnsi" w:cstheme="majorHAnsi"/>
          <w:b/>
          <w:bCs/>
          <w:color w:val="000000"/>
          <w:sz w:val="24"/>
        </w:rPr>
        <w:t xml:space="preserve"> between space and Earth</w:t>
      </w:r>
    </w:p>
    <w:p w14:paraId="4959CC23"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Baca, 93</w:t>
      </w:r>
      <w:r w:rsidRPr="00147965">
        <w:rPr>
          <w:rFonts w:asciiTheme="majorHAnsi" w:eastAsia="Times New Roman" w:hAnsiTheme="majorHAnsi" w:cstheme="majorHAnsi"/>
          <w:color w:val="000000"/>
          <w:sz w:val="20"/>
          <w:szCs w:val="20"/>
        </w:rPr>
        <w:t xml:space="preserve"> -- Associate at Gallop, Johnson &amp; Neuman, St Louis, Missouri</w:t>
      </w:r>
    </w:p>
    <w:p w14:paraId="14F935D5"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 xml:space="preserve">[Kurt Anderson, Property Rights in Outer Space, 58 J. Air L. &amp; Com. 1041, 1993, </w:t>
      </w:r>
      <w:hyperlink r:id="rId11" w:history="1">
        <w:r w:rsidRPr="00147965">
          <w:rPr>
            <w:rFonts w:asciiTheme="majorHAnsi" w:eastAsia="Times New Roman" w:hAnsiTheme="majorHAnsi" w:cstheme="majorHAnsi"/>
            <w:color w:val="000000"/>
            <w:sz w:val="20"/>
            <w:szCs w:val="20"/>
            <w:u w:val="single"/>
          </w:rPr>
          <w:t>https://scholar.smu.edu/jalc/vol58/iss4/4</w:t>
        </w:r>
      </w:hyperlink>
      <w:r w:rsidRPr="00147965">
        <w:rPr>
          <w:rFonts w:asciiTheme="majorHAnsi" w:eastAsia="Times New Roman" w:hAnsiTheme="majorHAnsi" w:cstheme="majorHAnsi"/>
          <w:color w:val="000000"/>
          <w:sz w:val="20"/>
          <w:szCs w:val="20"/>
        </w:rPr>
        <w:t>, accessed 6-24-21] </w:t>
      </w:r>
    </w:p>
    <w:p w14:paraId="3792DB0F" w14:textId="77777777" w:rsidR="005D5186" w:rsidRPr="00147965" w:rsidRDefault="005D5186" w:rsidP="005D5186">
      <w:pPr>
        <w:spacing w:after="0" w:line="240" w:lineRule="auto"/>
        <w:rPr>
          <w:rFonts w:asciiTheme="majorHAnsi" w:eastAsia="Times New Roman" w:hAnsiTheme="majorHAnsi" w:cstheme="majorHAnsi"/>
          <w:sz w:val="24"/>
        </w:rPr>
      </w:pPr>
    </w:p>
    <w:p w14:paraId="17EAAE83"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The powers necessary to constitute an efficient system of property rights on Earth have been found, by deduction from first principles</w:t>
      </w:r>
      <w:r w:rsidRPr="00147965">
        <w:rPr>
          <w:rFonts w:asciiTheme="majorHAnsi" w:eastAsia="Times New Roman" w:hAnsiTheme="majorHAnsi" w:cstheme="majorHAnsi"/>
          <w:color w:val="000000"/>
          <w:sz w:val="14"/>
          <w:szCs w:val="14"/>
        </w:rPr>
        <w:t xml:space="preserve"> by political philosophers influential in the development of the Western institutions and from history and practice in the courts, </w:t>
      </w:r>
      <w:r w:rsidRPr="00147965">
        <w:rPr>
          <w:rFonts w:asciiTheme="majorHAnsi" w:eastAsia="Times New Roman" w:hAnsiTheme="majorHAnsi" w:cstheme="majorHAnsi"/>
          <w:color w:val="000000"/>
          <w:sz w:val="20"/>
          <w:szCs w:val="20"/>
          <w:u w:val="single"/>
        </w:rPr>
        <w:t>to be the power to exclude, to use, and to dispose</w:t>
      </w:r>
      <w:r w:rsidRPr="00147965">
        <w:rPr>
          <w:rFonts w:asciiTheme="majorHAnsi" w:eastAsia="Times New Roman" w:hAnsiTheme="majorHAnsi" w:cstheme="majorHAnsi"/>
          <w:color w:val="000000"/>
          <w:sz w:val="14"/>
          <w:szCs w:val="14"/>
        </w:rPr>
        <w:t xml:space="preserve">. 98 </w:t>
      </w:r>
      <w:r w:rsidRPr="00147965">
        <w:rPr>
          <w:rFonts w:asciiTheme="majorHAnsi" w:eastAsia="Times New Roman" w:hAnsiTheme="majorHAnsi" w:cstheme="majorHAnsi"/>
          <w:color w:val="000000"/>
          <w:sz w:val="20"/>
          <w:szCs w:val="20"/>
          <w:u w:val="single"/>
        </w:rPr>
        <w:t>The resulting system is also inherently equitable as it benefits society as a whole and as it protects investments and expectations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This system would remain equitable so long as the initial allocation of any new resource was, and is, not based on mere usurpation of unclaimed property, but is based on investment in the property that adds to its value.</w:t>
      </w:r>
      <w:r w:rsidRPr="00147965">
        <w:rPr>
          <w:rFonts w:asciiTheme="majorHAnsi" w:eastAsia="Times New Roman" w:hAnsiTheme="majorHAnsi" w:cstheme="majorHAnsi"/>
          <w:color w:val="000000"/>
          <w:sz w:val="14"/>
          <w:szCs w:val="14"/>
        </w:rPr>
        <w:t xml:space="preserve"> 99</w:t>
      </w:r>
    </w:p>
    <w:p w14:paraId="213585D3"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1D5BA5E7"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shd w:val="clear" w:color="auto" w:fill="FFFF00"/>
        </w:rPr>
        <w:t xml:space="preserve">How does the </w:t>
      </w:r>
      <w:r w:rsidRPr="00147965">
        <w:rPr>
          <w:rFonts w:asciiTheme="majorHAnsi" w:eastAsia="Times New Roman" w:hAnsiTheme="majorHAnsi" w:cstheme="majorHAnsi"/>
          <w:b/>
          <w:bCs/>
          <w:color w:val="000000"/>
          <w:szCs w:val="22"/>
          <w:u w:val="single"/>
          <w:shd w:val="clear" w:color="auto" w:fill="FFFF00"/>
        </w:rPr>
        <w:t>extension</w:t>
      </w:r>
      <w:r w:rsidRPr="00147965">
        <w:rPr>
          <w:rFonts w:asciiTheme="majorHAnsi" w:eastAsia="Times New Roman" w:hAnsiTheme="majorHAnsi" w:cstheme="majorHAnsi"/>
          <w:color w:val="000000"/>
          <w:sz w:val="20"/>
          <w:szCs w:val="20"/>
          <w:u w:val="single"/>
          <w:shd w:val="clear" w:color="auto" w:fill="FFFF00"/>
        </w:rPr>
        <w:t xml:space="preserve"> of man's activities into space and onto the celestial bodies </w:t>
      </w:r>
      <w:r w:rsidRPr="00147965">
        <w:rPr>
          <w:rFonts w:asciiTheme="majorHAnsi" w:eastAsia="Times New Roman" w:hAnsiTheme="majorHAnsi" w:cstheme="majorHAnsi"/>
          <w:b/>
          <w:bCs/>
          <w:color w:val="000000"/>
          <w:szCs w:val="22"/>
          <w:u w:val="single"/>
          <w:shd w:val="clear" w:color="auto" w:fill="FFFF00"/>
        </w:rPr>
        <w:t>change</w:t>
      </w:r>
      <w:r w:rsidRPr="00147965">
        <w:rPr>
          <w:rFonts w:asciiTheme="majorHAnsi" w:eastAsia="Times New Roman" w:hAnsiTheme="majorHAnsi" w:cstheme="majorHAnsi"/>
          <w:color w:val="000000"/>
          <w:sz w:val="20"/>
          <w:szCs w:val="20"/>
          <w:u w:val="single"/>
          <w:shd w:val="clear" w:color="auto" w:fill="FFFF00"/>
        </w:rPr>
        <w:t xml:space="preserve"> the </w:t>
      </w:r>
      <w:r w:rsidRPr="00147965">
        <w:rPr>
          <w:rFonts w:asciiTheme="majorHAnsi" w:eastAsia="Times New Roman" w:hAnsiTheme="majorHAnsi" w:cstheme="majorHAnsi"/>
          <w:b/>
          <w:bCs/>
          <w:color w:val="000000"/>
          <w:szCs w:val="22"/>
          <w:u w:val="single"/>
          <w:shd w:val="clear" w:color="auto" w:fill="FFFF00"/>
        </w:rPr>
        <w:t>basic necessities</w:t>
      </w:r>
      <w:r w:rsidRPr="00147965">
        <w:rPr>
          <w:rFonts w:asciiTheme="majorHAnsi" w:eastAsia="Times New Roman" w:hAnsiTheme="majorHAnsi" w:cstheme="majorHAnsi"/>
          <w:color w:val="000000"/>
          <w:sz w:val="20"/>
          <w:szCs w:val="20"/>
          <w:u w:val="single"/>
          <w:shd w:val="clear" w:color="auto" w:fill="FFFF00"/>
        </w:rPr>
        <w:t xml:space="preserve"> of an </w:t>
      </w:r>
      <w:r w:rsidRPr="00147965">
        <w:rPr>
          <w:rFonts w:asciiTheme="majorHAnsi" w:eastAsia="Times New Roman" w:hAnsiTheme="majorHAnsi" w:cstheme="majorHAnsi"/>
          <w:b/>
          <w:bCs/>
          <w:color w:val="000000"/>
          <w:szCs w:val="22"/>
          <w:u w:val="single"/>
          <w:shd w:val="clear" w:color="auto" w:fill="FFFF00"/>
        </w:rPr>
        <w:t>efficient</w:t>
      </w:r>
      <w:r w:rsidRPr="00147965">
        <w:rPr>
          <w:rFonts w:asciiTheme="majorHAnsi" w:eastAsia="Times New Roman" w:hAnsiTheme="majorHAnsi" w:cstheme="majorHAnsi"/>
          <w:color w:val="000000"/>
          <w:sz w:val="20"/>
          <w:szCs w:val="20"/>
          <w:u w:val="single"/>
          <w:shd w:val="clear" w:color="auto" w:fill="FFFF00"/>
        </w:rPr>
        <w:t xml:space="preserve"> and </w:t>
      </w:r>
      <w:r w:rsidRPr="00147965">
        <w:rPr>
          <w:rFonts w:asciiTheme="majorHAnsi" w:eastAsia="Times New Roman" w:hAnsiTheme="majorHAnsi" w:cstheme="majorHAnsi"/>
          <w:b/>
          <w:bCs/>
          <w:color w:val="000000"/>
          <w:szCs w:val="22"/>
          <w:u w:val="single"/>
          <w:shd w:val="clear" w:color="auto" w:fill="FFFF00"/>
        </w:rPr>
        <w:t>equitable property rights system</w:t>
      </w:r>
      <w:r w:rsidRPr="00147965">
        <w:rPr>
          <w:rFonts w:asciiTheme="majorHAnsi" w:eastAsia="Times New Roman" w:hAnsiTheme="majorHAnsi" w:cstheme="majorHAnsi"/>
          <w:color w:val="000000"/>
          <w:sz w:val="20"/>
          <w:szCs w:val="20"/>
          <w:u w:val="single"/>
          <w:shd w:val="clear" w:color="auto" w:fill="FFFF00"/>
        </w:rPr>
        <w:t>?</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 xml:space="preserve">The movement of activities into space affects </w:t>
      </w:r>
      <w:r w:rsidRPr="00147965">
        <w:rPr>
          <w:rFonts w:asciiTheme="majorHAnsi" w:eastAsia="Times New Roman" w:hAnsiTheme="majorHAnsi" w:cstheme="majorHAnsi"/>
          <w:b/>
          <w:bCs/>
          <w:color w:val="000000"/>
          <w:szCs w:val="22"/>
          <w:u w:val="single"/>
          <w:shd w:val="clear" w:color="auto" w:fill="FFFF00"/>
        </w:rPr>
        <w:t>only the place</w:t>
      </w:r>
      <w:r w:rsidRPr="00147965">
        <w:rPr>
          <w:rFonts w:asciiTheme="majorHAnsi" w:eastAsia="Times New Roman" w:hAnsiTheme="majorHAnsi" w:cstheme="majorHAnsi"/>
          <w:color w:val="000000"/>
          <w:sz w:val="20"/>
          <w:szCs w:val="20"/>
          <w:u w:val="single"/>
          <w:shd w:val="clear" w:color="auto" w:fill="FFFF00"/>
        </w:rPr>
        <w:t xml:space="preserve"> of activities</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 xml:space="preserve">The </w:t>
      </w:r>
      <w:r w:rsidRPr="00147965">
        <w:rPr>
          <w:rFonts w:asciiTheme="majorHAnsi" w:eastAsia="Times New Roman" w:hAnsiTheme="majorHAnsi" w:cstheme="majorHAnsi"/>
          <w:b/>
          <w:bCs/>
          <w:color w:val="000000"/>
          <w:szCs w:val="22"/>
          <w:u w:val="single"/>
          <w:shd w:val="clear" w:color="auto" w:fill="FFFF00"/>
        </w:rPr>
        <w:t>nature of those activities</w:t>
      </w:r>
      <w:r w:rsidRPr="00147965">
        <w:rPr>
          <w:rFonts w:asciiTheme="majorHAnsi" w:eastAsia="Times New Roman" w:hAnsiTheme="majorHAnsi" w:cstheme="majorHAnsi"/>
          <w:color w:val="000000"/>
          <w:sz w:val="20"/>
          <w:szCs w:val="20"/>
          <w:u w:val="single"/>
          <w:shd w:val="clear" w:color="auto" w:fill="FFFF00"/>
        </w:rPr>
        <w:t xml:space="preserve"> and of the </w:t>
      </w:r>
      <w:r w:rsidRPr="00147965">
        <w:rPr>
          <w:rFonts w:asciiTheme="majorHAnsi" w:eastAsia="Times New Roman" w:hAnsiTheme="majorHAnsi" w:cstheme="majorHAnsi"/>
          <w:b/>
          <w:bCs/>
          <w:color w:val="000000"/>
          <w:szCs w:val="22"/>
          <w:u w:val="single"/>
          <w:shd w:val="clear" w:color="auto" w:fill="FFFF00"/>
        </w:rPr>
        <w:t>actor</w:t>
      </w:r>
      <w:r w:rsidRPr="00147965">
        <w:rPr>
          <w:rFonts w:asciiTheme="majorHAnsi" w:eastAsia="Times New Roman" w:hAnsiTheme="majorHAnsi" w:cstheme="majorHAnsi"/>
          <w:color w:val="000000"/>
          <w:sz w:val="20"/>
          <w:szCs w:val="20"/>
          <w:u w:val="single"/>
          <w:shd w:val="clear" w:color="auto" w:fill="FFFF00"/>
        </w:rPr>
        <w:t xml:space="preserve"> remain </w:t>
      </w:r>
      <w:r w:rsidRPr="00147965">
        <w:rPr>
          <w:rFonts w:asciiTheme="majorHAnsi" w:eastAsia="Times New Roman" w:hAnsiTheme="majorHAnsi" w:cstheme="majorHAnsi"/>
          <w:b/>
          <w:bCs/>
          <w:color w:val="000000"/>
          <w:szCs w:val="22"/>
          <w:u w:val="single"/>
          <w:shd w:val="clear" w:color="auto" w:fill="FFFF00"/>
        </w:rPr>
        <w:t>unchanged</w:t>
      </w:r>
      <w:r w:rsidRPr="00147965">
        <w:rPr>
          <w:rFonts w:asciiTheme="majorHAnsi" w:eastAsia="Times New Roman" w:hAnsiTheme="majorHAnsi" w:cstheme="majorHAnsi"/>
          <w:color w:val="000000"/>
          <w:sz w:val="20"/>
          <w:szCs w:val="20"/>
          <w:u w:val="single"/>
        </w:rPr>
        <w:t xml:space="preserve">. The nature of </w:t>
      </w:r>
      <w:r w:rsidRPr="00147965">
        <w:rPr>
          <w:rFonts w:asciiTheme="majorHAnsi" w:eastAsia="Times New Roman" w:hAnsiTheme="majorHAnsi" w:cstheme="majorHAnsi"/>
          <w:b/>
          <w:bCs/>
          <w:color w:val="000000"/>
          <w:szCs w:val="22"/>
          <w:u w:val="single"/>
        </w:rPr>
        <w:t>efficiency</w:t>
      </w:r>
      <w:r w:rsidRPr="00147965">
        <w:rPr>
          <w:rFonts w:asciiTheme="majorHAnsi" w:eastAsia="Times New Roman" w:hAnsiTheme="majorHAnsi" w:cstheme="majorHAnsi"/>
          <w:color w:val="000000"/>
          <w:sz w:val="20"/>
          <w:szCs w:val="20"/>
          <w:u w:val="single"/>
        </w:rPr>
        <w:t xml:space="preserve"> and </w:t>
      </w:r>
      <w:r w:rsidRPr="00147965">
        <w:rPr>
          <w:rFonts w:asciiTheme="majorHAnsi" w:eastAsia="Times New Roman" w:hAnsiTheme="majorHAnsi" w:cstheme="majorHAnsi"/>
          <w:b/>
          <w:bCs/>
          <w:color w:val="000000"/>
          <w:szCs w:val="22"/>
          <w:u w:val="single"/>
        </w:rPr>
        <w:t>equity</w:t>
      </w:r>
      <w:r w:rsidRPr="00147965">
        <w:rPr>
          <w:rFonts w:asciiTheme="majorHAnsi" w:eastAsia="Times New Roman" w:hAnsiTheme="majorHAnsi" w:cstheme="majorHAnsi"/>
          <w:color w:val="000000"/>
          <w:sz w:val="20"/>
          <w:szCs w:val="20"/>
          <w:u w:val="single"/>
        </w:rPr>
        <w:t xml:space="preserve"> are likewise unchanged, and the need for </w:t>
      </w:r>
      <w:r w:rsidRPr="00147965">
        <w:rPr>
          <w:rFonts w:asciiTheme="majorHAnsi" w:eastAsia="Times New Roman" w:hAnsiTheme="majorHAnsi" w:cstheme="majorHAnsi"/>
          <w:b/>
          <w:bCs/>
          <w:color w:val="000000"/>
          <w:szCs w:val="22"/>
          <w:u w:val="single"/>
        </w:rPr>
        <w:t>certain securities</w:t>
      </w:r>
      <w:r w:rsidRPr="00147965">
        <w:rPr>
          <w:rFonts w:asciiTheme="majorHAnsi" w:eastAsia="Times New Roman" w:hAnsiTheme="majorHAnsi" w:cstheme="majorHAnsi"/>
          <w:color w:val="000000"/>
          <w:sz w:val="20"/>
          <w:szCs w:val="20"/>
          <w:u w:val="single"/>
        </w:rPr>
        <w:t xml:space="preserve"> and </w:t>
      </w:r>
      <w:r w:rsidRPr="00147965">
        <w:rPr>
          <w:rFonts w:asciiTheme="majorHAnsi" w:eastAsia="Times New Roman" w:hAnsiTheme="majorHAnsi" w:cstheme="majorHAnsi"/>
          <w:b/>
          <w:bCs/>
          <w:color w:val="000000"/>
          <w:szCs w:val="22"/>
          <w:u w:val="single"/>
        </w:rPr>
        <w:t>guarantees</w:t>
      </w:r>
      <w:r w:rsidRPr="00147965">
        <w:rPr>
          <w:rFonts w:asciiTheme="majorHAnsi" w:eastAsia="Times New Roman" w:hAnsiTheme="majorHAnsi" w:cstheme="majorHAnsi"/>
          <w:color w:val="000000"/>
          <w:sz w:val="20"/>
          <w:szCs w:val="20"/>
          <w:u w:val="single"/>
        </w:rPr>
        <w:t xml:space="preserve"> to foster productive activity by man is </w:t>
      </w:r>
      <w:r w:rsidRPr="00147965">
        <w:rPr>
          <w:rFonts w:asciiTheme="majorHAnsi" w:eastAsia="Times New Roman" w:hAnsiTheme="majorHAnsi" w:cstheme="majorHAnsi"/>
          <w:b/>
          <w:bCs/>
          <w:color w:val="000000"/>
          <w:szCs w:val="22"/>
          <w:u w:val="single"/>
        </w:rPr>
        <w:t>unchanged</w:t>
      </w:r>
      <w:r w:rsidRPr="00147965">
        <w:rPr>
          <w:rFonts w:asciiTheme="majorHAnsi" w:eastAsia="Times New Roman" w:hAnsiTheme="majorHAnsi" w:cstheme="majorHAnsi"/>
          <w:color w:val="000000"/>
          <w:sz w:val="20"/>
          <w:szCs w:val="20"/>
          <w:u w:val="single"/>
        </w:rPr>
        <w:t xml:space="preserve">. </w:t>
      </w:r>
      <w:r w:rsidRPr="00147965">
        <w:rPr>
          <w:rFonts w:asciiTheme="majorHAnsi" w:eastAsia="Times New Roman" w:hAnsiTheme="majorHAnsi" w:cstheme="majorHAnsi"/>
          <w:b/>
          <w:bCs/>
          <w:color w:val="000000"/>
          <w:szCs w:val="22"/>
          <w:u w:val="single"/>
          <w:shd w:val="clear" w:color="auto" w:fill="FFFF00"/>
        </w:rPr>
        <w:t>The same property rights system</w:t>
      </w:r>
      <w:r w:rsidRPr="00147965">
        <w:rPr>
          <w:rFonts w:asciiTheme="majorHAnsi" w:eastAsia="Times New Roman" w:hAnsiTheme="majorHAnsi" w:cstheme="majorHAnsi"/>
          <w:color w:val="000000"/>
          <w:sz w:val="20"/>
          <w:szCs w:val="20"/>
          <w:u w:val="single"/>
        </w:rPr>
        <w:t xml:space="preserve"> that is most beneficial </w:t>
      </w:r>
      <w:r w:rsidRPr="00147965">
        <w:rPr>
          <w:rFonts w:asciiTheme="majorHAnsi" w:eastAsia="Times New Roman" w:hAnsiTheme="majorHAnsi" w:cstheme="majorHAnsi"/>
          <w:color w:val="000000"/>
          <w:sz w:val="20"/>
          <w:szCs w:val="20"/>
          <w:u w:val="single"/>
          <w:shd w:val="clear" w:color="auto" w:fill="FFFF00"/>
        </w:rPr>
        <w:t xml:space="preserve">on Earth will be </w:t>
      </w:r>
      <w:r w:rsidRPr="00147965">
        <w:rPr>
          <w:rFonts w:asciiTheme="majorHAnsi" w:eastAsia="Times New Roman" w:hAnsiTheme="majorHAnsi" w:cstheme="majorHAnsi"/>
          <w:b/>
          <w:bCs/>
          <w:color w:val="000000"/>
          <w:szCs w:val="22"/>
          <w:u w:val="single"/>
          <w:shd w:val="clear" w:color="auto" w:fill="FFFF00"/>
        </w:rPr>
        <w:t>most beneficial on the celestial bodies</w:t>
      </w:r>
      <w:r w:rsidRPr="00147965">
        <w:rPr>
          <w:rFonts w:asciiTheme="majorHAnsi" w:eastAsia="Times New Roman" w:hAnsiTheme="majorHAnsi" w:cstheme="majorHAnsi"/>
          <w:color w:val="000000"/>
          <w:sz w:val="14"/>
          <w:szCs w:val="14"/>
        </w:rPr>
        <w:t>.</w:t>
      </w:r>
    </w:p>
    <w:p w14:paraId="5FF855E0"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 xml:space="preserve">The principles of the Outer Space Treaty </w:t>
      </w:r>
      <w:r w:rsidRPr="00147965">
        <w:rPr>
          <w:rFonts w:asciiTheme="majorHAnsi" w:eastAsia="Times New Roman" w:hAnsiTheme="majorHAnsi" w:cstheme="majorHAnsi"/>
          <w:b/>
          <w:bCs/>
          <w:color w:val="000000"/>
          <w:szCs w:val="22"/>
          <w:u w:val="single"/>
        </w:rPr>
        <w:t>do not necessarily contradict</w:t>
      </w:r>
      <w:r w:rsidRPr="00147965">
        <w:rPr>
          <w:rFonts w:asciiTheme="majorHAnsi" w:eastAsia="Times New Roman" w:hAnsiTheme="majorHAnsi" w:cstheme="majorHAnsi"/>
          <w:color w:val="000000"/>
          <w:sz w:val="20"/>
          <w:szCs w:val="20"/>
          <w:u w:val="single"/>
        </w:rPr>
        <w:t xml:space="preserve"> these property concepts</w:t>
      </w:r>
      <w:r w:rsidRPr="00147965">
        <w:rPr>
          <w:rFonts w:asciiTheme="majorHAnsi" w:eastAsia="Times New Roman" w:hAnsiTheme="majorHAnsi" w:cstheme="majorHAnsi"/>
          <w:color w:val="000000"/>
          <w:sz w:val="14"/>
          <w:szCs w:val="14"/>
        </w:rPr>
        <w:t xml:space="preserve">. It has already been shown that </w:t>
      </w:r>
      <w:r w:rsidRPr="00147965">
        <w:rPr>
          <w:rFonts w:asciiTheme="majorHAnsi" w:eastAsia="Times New Roman" w:hAnsiTheme="majorHAnsi" w:cstheme="majorHAnsi"/>
          <w:color w:val="000000"/>
          <w:sz w:val="20"/>
          <w:szCs w:val="20"/>
          <w:u w:val="single"/>
        </w:rPr>
        <w:t>the notion of property rights, including the power to use and dispose, are not incompatible with the general principles of the Outer Space Treaty</w:t>
      </w:r>
      <w:r w:rsidRPr="00147965">
        <w:rPr>
          <w:rFonts w:asciiTheme="majorHAnsi" w:eastAsia="Times New Roman" w:hAnsiTheme="majorHAnsi" w:cstheme="majorHAnsi"/>
          <w:color w:val="000000"/>
          <w:sz w:val="14"/>
          <w:szCs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147965">
        <w:rPr>
          <w:rFonts w:asciiTheme="majorHAnsi" w:eastAsia="Times New Roman" w:hAnsiTheme="majorHAnsi" w:cstheme="majorHAnsi"/>
          <w:color w:val="000000"/>
          <w:sz w:val="20"/>
          <w:szCs w:val="20"/>
          <w:u w:val="single"/>
        </w:rPr>
        <w:t>Article II</w:t>
      </w:r>
      <w:r w:rsidRPr="00147965">
        <w:rPr>
          <w:rFonts w:asciiTheme="majorHAnsi" w:eastAsia="Times New Roman" w:hAnsiTheme="majorHAnsi" w:cstheme="majorHAnsi"/>
          <w:color w:val="000000"/>
          <w:sz w:val="14"/>
          <w:szCs w:val="14"/>
        </w:rPr>
        <w:t xml:space="preserve"> against national appropriation contradicts these property concepts, it is inconsistent with the notions of jurisdiction and ownership found elsewhere in the treaty.2 0 4 This provision </w:t>
      </w:r>
      <w:r w:rsidRPr="00147965">
        <w:rPr>
          <w:rFonts w:asciiTheme="majorHAnsi" w:eastAsia="Times New Roman" w:hAnsiTheme="majorHAnsi" w:cstheme="majorHAnsi"/>
          <w:color w:val="000000"/>
          <w:sz w:val="20"/>
          <w:szCs w:val="20"/>
          <w:u w:val="single"/>
        </w:rPr>
        <w:t>should</w:t>
      </w:r>
      <w:r w:rsidRPr="00147965">
        <w:rPr>
          <w:rFonts w:asciiTheme="majorHAnsi" w:eastAsia="Times New Roman" w:hAnsiTheme="majorHAnsi" w:cstheme="majorHAnsi"/>
          <w:color w:val="000000"/>
          <w:sz w:val="14"/>
          <w:szCs w:val="14"/>
        </w:rPr>
        <w:t xml:space="preserve"> therefore </w:t>
      </w:r>
      <w:r w:rsidRPr="00147965">
        <w:rPr>
          <w:rFonts w:asciiTheme="majorHAnsi" w:eastAsia="Times New Roman" w:hAnsiTheme="majorHAnsi" w:cstheme="majorHAnsi"/>
          <w:color w:val="000000"/>
          <w:sz w:val="20"/>
          <w:szCs w:val="20"/>
          <w:u w:val="single"/>
        </w:rPr>
        <w:t>be modified and replaced with a concept of reasonable use or investment.2</w:t>
      </w:r>
      <w:r w:rsidRPr="00147965">
        <w:rPr>
          <w:rFonts w:asciiTheme="majorHAnsi" w:eastAsia="Times New Roman" w:hAnsiTheme="majorHAnsi" w:cstheme="majorHAnsi"/>
          <w:color w:val="000000"/>
          <w:sz w:val="14"/>
          <w:szCs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p>
    <w:p w14:paraId="55034CBD" w14:textId="77777777" w:rsidR="005D5186" w:rsidRPr="00147965" w:rsidRDefault="005D5186" w:rsidP="005D5186">
      <w:pPr>
        <w:spacing w:before="200" w:after="0" w:line="240" w:lineRule="auto"/>
        <w:outlineLvl w:val="3"/>
        <w:rPr>
          <w:rFonts w:asciiTheme="majorHAnsi" w:eastAsia="Times New Roman" w:hAnsiTheme="majorHAnsi" w:cstheme="majorHAnsi"/>
          <w:b/>
          <w:bCs/>
          <w:sz w:val="24"/>
        </w:rPr>
      </w:pPr>
      <w:r w:rsidRPr="00147965">
        <w:rPr>
          <w:rFonts w:asciiTheme="majorHAnsi" w:eastAsia="Times New Roman" w:hAnsiTheme="majorHAnsi" w:cstheme="majorHAnsi"/>
          <w:b/>
          <w:bCs/>
          <w:color w:val="000000"/>
          <w:sz w:val="24"/>
        </w:rPr>
        <w:t xml:space="preserve">Second, appropriation of outer space is consistent with the doctrine of </w:t>
      </w:r>
      <w:r w:rsidRPr="00147965">
        <w:rPr>
          <w:rFonts w:asciiTheme="majorHAnsi" w:eastAsia="Times New Roman" w:hAnsiTheme="majorHAnsi" w:cstheme="majorHAnsi"/>
          <w:b/>
          <w:bCs/>
          <w:color w:val="000000"/>
          <w:sz w:val="24"/>
          <w:u w:val="single"/>
        </w:rPr>
        <w:t>res nullius</w:t>
      </w:r>
      <w:r w:rsidRPr="00147965">
        <w:rPr>
          <w:rFonts w:asciiTheme="majorHAnsi" w:eastAsia="Times New Roman" w:hAnsiTheme="majorHAnsi" w:cstheme="majorHAnsi"/>
          <w:b/>
          <w:bCs/>
          <w:color w:val="000000"/>
          <w:sz w:val="24"/>
        </w:rPr>
        <w:t> </w:t>
      </w:r>
    </w:p>
    <w:p w14:paraId="7AA3CABE"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b/>
          <w:bCs/>
          <w:color w:val="000000"/>
          <w:sz w:val="20"/>
          <w:szCs w:val="20"/>
        </w:rPr>
        <w:t>Butler, 17</w:t>
      </w:r>
      <w:r w:rsidRPr="00147965">
        <w:rPr>
          <w:rFonts w:asciiTheme="majorHAnsi" w:eastAsia="Times New Roman" w:hAnsiTheme="majorHAnsi" w:cstheme="majorHAnsi"/>
          <w:color w:val="000000"/>
          <w:sz w:val="20"/>
          <w:szCs w:val="20"/>
        </w:rPr>
        <w:t xml:space="preserve"> -- Staff Attorney with the State of Montana </w:t>
      </w:r>
    </w:p>
    <w:p w14:paraId="78A5E44A"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rPr>
        <w:t xml:space="preserve">[Dennison A., Who Owns the Moon, Mars, and Other Celestial Bodies: Lunar Jurisprudence in Corpus Juris Spatialis, 82 J. Air L. &amp; Com. 505, 2017, </w:t>
      </w:r>
      <w:hyperlink r:id="rId12" w:history="1">
        <w:r w:rsidRPr="00147965">
          <w:rPr>
            <w:rFonts w:asciiTheme="majorHAnsi" w:eastAsia="Times New Roman" w:hAnsiTheme="majorHAnsi" w:cstheme="majorHAnsi"/>
            <w:color w:val="000000"/>
            <w:sz w:val="20"/>
            <w:szCs w:val="20"/>
            <w:u w:val="single"/>
          </w:rPr>
          <w:t>https://scholar.smu.edu/jalc/vol82/iss3/3</w:t>
        </w:r>
      </w:hyperlink>
      <w:r w:rsidRPr="00147965">
        <w:rPr>
          <w:rFonts w:asciiTheme="majorHAnsi" w:eastAsia="Times New Roman" w:hAnsiTheme="majorHAnsi" w:cstheme="majorHAnsi"/>
          <w:color w:val="000000"/>
          <w:sz w:val="20"/>
          <w:szCs w:val="20"/>
        </w:rPr>
        <w:t>, accessed 6-24-21]  </w:t>
      </w:r>
    </w:p>
    <w:p w14:paraId="0F33E219" w14:textId="77777777" w:rsidR="005D5186" w:rsidRPr="00147965" w:rsidRDefault="005D5186" w:rsidP="005D5186">
      <w:pPr>
        <w:spacing w:after="0" w:line="240" w:lineRule="auto"/>
        <w:rPr>
          <w:rFonts w:asciiTheme="majorHAnsi" w:eastAsia="Times New Roman" w:hAnsiTheme="majorHAnsi" w:cstheme="majorHAnsi"/>
          <w:sz w:val="24"/>
        </w:rPr>
      </w:pPr>
    </w:p>
    <w:p w14:paraId="54758C42"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However, </w:t>
      </w:r>
      <w:r w:rsidRPr="00147965">
        <w:rPr>
          <w:rFonts w:asciiTheme="majorHAnsi" w:eastAsia="Times New Roman" w:hAnsiTheme="majorHAnsi" w:cstheme="majorHAnsi"/>
          <w:color w:val="000000"/>
          <w:sz w:val="20"/>
          <w:szCs w:val="20"/>
          <w:u w:val="single"/>
          <w:shd w:val="clear" w:color="auto" w:fill="FFFF00"/>
        </w:rPr>
        <w:t xml:space="preserve">the doctrine of </w:t>
      </w:r>
      <w:r w:rsidRPr="00147965">
        <w:rPr>
          <w:rFonts w:asciiTheme="majorHAnsi" w:eastAsia="Times New Roman" w:hAnsiTheme="majorHAnsi" w:cstheme="majorHAnsi"/>
          <w:b/>
          <w:bCs/>
          <w:color w:val="000000"/>
          <w:szCs w:val="22"/>
          <w:u w:val="single"/>
          <w:shd w:val="clear" w:color="auto" w:fill="FFFF00"/>
        </w:rPr>
        <w:t>res nullius</w:t>
      </w:r>
      <w:r w:rsidRPr="00147965">
        <w:rPr>
          <w:rFonts w:asciiTheme="majorHAnsi" w:eastAsia="Times New Roman" w:hAnsiTheme="majorHAnsi" w:cstheme="majorHAnsi"/>
          <w:color w:val="000000"/>
          <w:sz w:val="20"/>
          <w:szCs w:val="20"/>
          <w:u w:val="single"/>
        </w:rPr>
        <w:t xml:space="preserve"> could apply</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rPr>
        <w:t>Res nullius</w:t>
      </w:r>
      <w:r w:rsidRPr="00147965">
        <w:rPr>
          <w:rFonts w:asciiTheme="majorHAnsi" w:eastAsia="Times New Roman" w:hAnsiTheme="majorHAnsi" w:cstheme="majorHAnsi"/>
          <w:color w:val="000000"/>
          <w:sz w:val="14"/>
          <w:szCs w:val="14"/>
        </w:rPr>
        <w:t xml:space="preserve">, or terra nullius, </w:t>
      </w:r>
      <w:r w:rsidRPr="00147965">
        <w:rPr>
          <w:rFonts w:asciiTheme="majorHAnsi" w:eastAsia="Times New Roman" w:hAnsiTheme="majorHAnsi" w:cstheme="majorHAnsi"/>
          <w:color w:val="000000"/>
          <w:sz w:val="20"/>
          <w:szCs w:val="20"/>
          <w:u w:val="single"/>
          <w:shd w:val="clear" w:color="auto" w:fill="FFFF00"/>
        </w:rPr>
        <w:t>is an international law principle used to describe</w:t>
      </w:r>
      <w:r w:rsidRPr="00147965">
        <w:rPr>
          <w:rFonts w:asciiTheme="majorHAnsi" w:eastAsia="Times New Roman" w:hAnsiTheme="majorHAnsi" w:cstheme="majorHAnsi"/>
          <w:color w:val="000000"/>
          <w:sz w:val="20"/>
          <w:szCs w:val="20"/>
          <w:u w:val="single"/>
        </w:rPr>
        <w:t xml:space="preserve"> land or </w:t>
      </w:r>
      <w:r w:rsidRPr="00147965">
        <w:rPr>
          <w:rFonts w:asciiTheme="majorHAnsi" w:eastAsia="Times New Roman" w:hAnsiTheme="majorHAnsi" w:cstheme="majorHAnsi"/>
          <w:color w:val="000000"/>
          <w:sz w:val="20"/>
          <w:szCs w:val="20"/>
          <w:u w:val="single"/>
          <w:shd w:val="clear" w:color="auto" w:fill="FFFF00"/>
        </w:rPr>
        <w:t>territory</w:t>
      </w:r>
      <w:r w:rsidRPr="00147965">
        <w:rPr>
          <w:rFonts w:asciiTheme="majorHAnsi" w:eastAsia="Times New Roman" w:hAnsiTheme="majorHAnsi" w:cstheme="majorHAnsi"/>
          <w:color w:val="000000"/>
          <w:sz w:val="20"/>
          <w:szCs w:val="20"/>
          <w:u w:val="single"/>
        </w:rPr>
        <w:t xml:space="preserve"> that has </w:t>
      </w:r>
      <w:r w:rsidRPr="00147965">
        <w:rPr>
          <w:rFonts w:asciiTheme="majorHAnsi" w:eastAsia="Times New Roman" w:hAnsiTheme="majorHAnsi" w:cstheme="majorHAnsi"/>
          <w:b/>
          <w:bCs/>
          <w:color w:val="000000"/>
          <w:szCs w:val="22"/>
          <w:u w:val="single"/>
          <w:shd w:val="clear" w:color="auto" w:fill="FFFF00"/>
        </w:rPr>
        <w:t>not yet</w:t>
      </w:r>
      <w:r w:rsidRPr="00147965">
        <w:rPr>
          <w:rFonts w:asciiTheme="majorHAnsi" w:eastAsia="Times New Roman" w:hAnsiTheme="majorHAnsi" w:cstheme="majorHAnsi"/>
          <w:b/>
          <w:bCs/>
          <w:color w:val="000000"/>
          <w:szCs w:val="22"/>
          <w:u w:val="single"/>
        </w:rPr>
        <w:t xml:space="preserve"> been </w:t>
      </w:r>
      <w:r w:rsidRPr="00147965">
        <w:rPr>
          <w:rFonts w:asciiTheme="majorHAnsi" w:eastAsia="Times New Roman" w:hAnsiTheme="majorHAnsi" w:cstheme="majorHAnsi"/>
          <w:b/>
          <w:bCs/>
          <w:color w:val="000000"/>
          <w:szCs w:val="22"/>
          <w:u w:val="single"/>
          <w:shd w:val="clear" w:color="auto" w:fill="FFFF00"/>
        </w:rPr>
        <w:t>subject to the sovereignty of any state</w:t>
      </w:r>
      <w:r w:rsidRPr="00147965">
        <w:rPr>
          <w:rFonts w:asciiTheme="majorHAnsi" w:eastAsia="Times New Roman" w:hAnsiTheme="majorHAnsi" w:cstheme="majorHAnsi"/>
          <w:color w:val="000000"/>
          <w:sz w:val="20"/>
          <w:szCs w:val="20"/>
          <w:u w:val="single"/>
        </w:rPr>
        <w:t xml:space="preserve"> or for which a prior sovereignty has relinquished sovereignty over the area</w:t>
      </w:r>
      <w:r w:rsidRPr="00147965">
        <w:rPr>
          <w:rFonts w:asciiTheme="majorHAnsi" w:eastAsia="Times New Roman" w:hAnsiTheme="majorHAnsi" w:cstheme="majorHAnsi"/>
          <w:color w:val="000000"/>
          <w:sz w:val="14"/>
          <w:szCs w:val="14"/>
        </w:rPr>
        <w:t xml:space="preserve">.55 </w:t>
      </w:r>
      <w:r w:rsidRPr="00147965">
        <w:rPr>
          <w:rFonts w:asciiTheme="majorHAnsi" w:eastAsia="Times New Roman" w:hAnsiTheme="majorHAnsi" w:cstheme="majorHAnsi"/>
          <w:color w:val="000000"/>
          <w:sz w:val="20"/>
          <w:szCs w:val="20"/>
          <w:u w:val="single"/>
        </w:rPr>
        <w:t>Australia was claimed by the British settlement in Cooper v. Stuart</w:t>
      </w:r>
      <w:r w:rsidRPr="00147965">
        <w:rPr>
          <w:rFonts w:asciiTheme="majorHAnsi" w:eastAsia="Times New Roman" w:hAnsiTheme="majorHAnsi" w:cstheme="majorHAnsi"/>
          <w:color w:val="000000"/>
          <w:sz w:val="14"/>
          <w:szCs w:val="14"/>
        </w:rPr>
        <w:t xml:space="preserve">56 </w:t>
      </w:r>
      <w:r w:rsidRPr="00147965">
        <w:rPr>
          <w:rFonts w:asciiTheme="majorHAnsi" w:eastAsia="Times New Roman" w:hAnsiTheme="majorHAnsi" w:cstheme="majorHAnsi"/>
          <w:color w:val="000000"/>
          <w:sz w:val="20"/>
          <w:szCs w:val="20"/>
          <w:u w:val="single"/>
        </w:rPr>
        <w:t>under</w:t>
      </w:r>
      <w:r w:rsidRPr="00147965">
        <w:rPr>
          <w:rFonts w:asciiTheme="majorHAnsi" w:eastAsia="Times New Roman" w:hAnsiTheme="majorHAnsi" w:cstheme="majorHAnsi"/>
          <w:color w:val="000000"/>
          <w:sz w:val="14"/>
          <w:szCs w:val="14"/>
        </w:rPr>
        <w:t xml:space="preserve"> the doctrine of </w:t>
      </w:r>
      <w:r w:rsidRPr="00147965">
        <w:rPr>
          <w:rFonts w:asciiTheme="majorHAnsi" w:eastAsia="Times New Roman" w:hAnsiTheme="majorHAnsi" w:cstheme="majorHAnsi"/>
          <w:color w:val="000000"/>
          <w:sz w:val="20"/>
          <w:szCs w:val="20"/>
          <w:u w:val="single"/>
        </w:rPr>
        <w:t>terra nullius</w:t>
      </w:r>
      <w:r w:rsidRPr="00147965">
        <w:rPr>
          <w:rFonts w:asciiTheme="majorHAnsi" w:eastAsia="Times New Roman" w:hAnsiTheme="majorHAnsi" w:cstheme="majorHAnsi"/>
          <w:color w:val="000000"/>
          <w:sz w:val="14"/>
          <w:szCs w:val="14"/>
        </w:rPr>
        <w:t>. Other areas claimed under terra nullius include the Western Sahara,57 Svalbard,58 Greenland,59 Antarctica,60 Scarborough Shoal,61 New Zealand,62 and Guano Islands.63</w:t>
      </w:r>
    </w:p>
    <w:p w14:paraId="3C929C24"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The doctrine of discovery is another theory implicated regarding property rights on celestial bodies and terra nullis. The doctrine of discovery is an international law principle under which European countries, colonists, and settlers made legal claims against the lands of indigenous peoples all over the world from the fifteenth through the twentieth century.64 Even today, the doctrine of discovery is applied in New Zealand,65 Canada,66 and Australia.67 Examples also include China, which invoked this doctrine in 2010 when it planted its flag to claim sovereignty over the bed of the South China Sea.68 In 2007, Russia also used this doctrine when it laid claim to the Arctic Ocean seabed.69 Similarly, Canada and Denmark each claimed sovereignty over an island off the west coast of Greenland in 2005.70 In fact, the Supreme Court of the United States of America cited the doctrine of discovery as a basis for property ownership as recently as 2005.71 Traditionally, discovery created an:</w:t>
      </w:r>
    </w:p>
    <w:p w14:paraId="5F7CD496" w14:textId="77777777" w:rsidR="005D5186" w:rsidRPr="00147965" w:rsidRDefault="005D5186" w:rsidP="005D5186">
      <w:pPr>
        <w:spacing w:after="0" w:line="240" w:lineRule="auto"/>
        <w:ind w:left="720"/>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inchoate title to a territory that must be perfected by its effective occupation. . . . To turn a first discovery into a complete title, a European country had to actually occupy and possess the newly found lands. This was usually done by building forts or settlements. This physical possession had to be accomplished within a reasonable amount of time after the first discovery to create a complete title.72</w:t>
      </w:r>
    </w:p>
    <w:p w14:paraId="52F47195"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For an interesting case study, the Scarborough Shoal was claimed by China under the principles of discovery in the thirteenth century, whereas the Philippines claimed the Shoal under the theory of terra nullius. 73</w:t>
      </w:r>
    </w:p>
    <w:p w14:paraId="06B63AF9"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Furthermore, </w:t>
      </w:r>
      <w:r w:rsidRPr="00147965">
        <w:rPr>
          <w:rFonts w:asciiTheme="majorHAnsi" w:eastAsia="Times New Roman" w:hAnsiTheme="majorHAnsi" w:cstheme="majorHAnsi"/>
          <w:color w:val="000000"/>
          <w:sz w:val="20"/>
          <w:szCs w:val="20"/>
          <w:u w:val="single"/>
          <w:shd w:val="clear" w:color="auto" w:fill="FFFF00"/>
        </w:rPr>
        <w:t xml:space="preserve">the international doctrine of discovery is </w:t>
      </w:r>
      <w:r w:rsidRPr="00147965">
        <w:rPr>
          <w:rFonts w:asciiTheme="majorHAnsi" w:eastAsia="Times New Roman" w:hAnsiTheme="majorHAnsi" w:cstheme="majorHAnsi"/>
          <w:b/>
          <w:bCs/>
          <w:color w:val="000000"/>
          <w:szCs w:val="22"/>
          <w:u w:val="single"/>
          <w:shd w:val="clear" w:color="auto" w:fill="FFFF00"/>
        </w:rPr>
        <w:t>consistent with</w:t>
      </w:r>
      <w:r w:rsidRPr="00147965">
        <w:rPr>
          <w:rFonts w:asciiTheme="majorHAnsi" w:eastAsia="Times New Roman" w:hAnsiTheme="majorHAnsi" w:cstheme="majorHAnsi"/>
          <w:b/>
          <w:bCs/>
          <w:color w:val="000000"/>
          <w:szCs w:val="22"/>
          <w:u w:val="single"/>
        </w:rPr>
        <w:t xml:space="preserve"> John </w:t>
      </w:r>
      <w:r w:rsidRPr="00147965">
        <w:rPr>
          <w:rFonts w:asciiTheme="majorHAnsi" w:eastAsia="Times New Roman" w:hAnsiTheme="majorHAnsi" w:cstheme="majorHAnsi"/>
          <w:b/>
          <w:bCs/>
          <w:color w:val="000000"/>
          <w:szCs w:val="22"/>
          <w:u w:val="single"/>
          <w:shd w:val="clear" w:color="auto" w:fill="FFFF00"/>
        </w:rPr>
        <w:t>Locke’s labor theory of property</w:t>
      </w:r>
      <w:r w:rsidRPr="00147965">
        <w:rPr>
          <w:rFonts w:asciiTheme="majorHAnsi" w:eastAsia="Times New Roman" w:hAnsiTheme="majorHAnsi" w:cstheme="majorHAnsi"/>
          <w:color w:val="000000"/>
          <w:sz w:val="14"/>
          <w:szCs w:val="14"/>
        </w:rPr>
        <w:t xml:space="preserve">. </w:t>
      </w:r>
      <w:r w:rsidRPr="00147965">
        <w:rPr>
          <w:rFonts w:asciiTheme="majorHAnsi" w:eastAsia="Times New Roman" w:hAnsiTheme="majorHAnsi" w:cstheme="majorHAnsi"/>
          <w:color w:val="000000"/>
          <w:sz w:val="20"/>
          <w:szCs w:val="20"/>
          <w:u w:val="single"/>
          <w:shd w:val="clear" w:color="auto" w:fill="FFFF00"/>
        </w:rPr>
        <w:t>Locke’s theory</w:t>
      </w:r>
      <w:r w:rsidRPr="00147965">
        <w:rPr>
          <w:rFonts w:asciiTheme="majorHAnsi" w:eastAsia="Times New Roman" w:hAnsiTheme="majorHAnsi" w:cstheme="majorHAnsi"/>
          <w:color w:val="000000"/>
          <w:sz w:val="14"/>
          <w:szCs w:val="14"/>
        </w:rPr>
        <w:t xml:space="preserve"> famously </w:t>
      </w:r>
      <w:r w:rsidRPr="00147965">
        <w:rPr>
          <w:rFonts w:asciiTheme="majorHAnsi" w:eastAsia="Times New Roman" w:hAnsiTheme="majorHAnsi" w:cstheme="majorHAnsi"/>
          <w:color w:val="000000"/>
          <w:sz w:val="20"/>
          <w:szCs w:val="20"/>
          <w:u w:val="single"/>
          <w:shd w:val="clear" w:color="auto" w:fill="FFFF00"/>
        </w:rPr>
        <w:t xml:space="preserve">posits that before government existed, all men had </w:t>
      </w:r>
      <w:r w:rsidRPr="00147965">
        <w:rPr>
          <w:rFonts w:asciiTheme="majorHAnsi" w:eastAsia="Times New Roman" w:hAnsiTheme="majorHAnsi" w:cstheme="majorHAnsi"/>
          <w:b/>
          <w:bCs/>
          <w:color w:val="000000"/>
          <w:szCs w:val="22"/>
          <w:u w:val="single"/>
          <w:shd w:val="clear" w:color="auto" w:fill="FFFF00"/>
        </w:rPr>
        <w:t>common access</w:t>
      </w:r>
      <w:r w:rsidRPr="00147965">
        <w:rPr>
          <w:rFonts w:asciiTheme="majorHAnsi" w:eastAsia="Times New Roman" w:hAnsiTheme="majorHAnsi" w:cstheme="majorHAnsi"/>
          <w:color w:val="000000"/>
          <w:sz w:val="20"/>
          <w:szCs w:val="20"/>
          <w:u w:val="single"/>
          <w:shd w:val="clear" w:color="auto" w:fill="FFFF00"/>
        </w:rPr>
        <w:t xml:space="preserve"> to Earth’s resources</w:t>
      </w:r>
      <w:r w:rsidRPr="00147965">
        <w:rPr>
          <w:rFonts w:asciiTheme="majorHAnsi" w:eastAsia="Times New Roman" w:hAnsiTheme="majorHAnsi" w:cstheme="majorHAnsi"/>
          <w:color w:val="000000"/>
          <w:sz w:val="20"/>
          <w:szCs w:val="20"/>
          <w:u w:val="single"/>
        </w:rPr>
        <w:t xml:space="preserve"> as given by God</w:t>
      </w:r>
      <w:r w:rsidRPr="00147965">
        <w:rPr>
          <w:rFonts w:asciiTheme="majorHAnsi" w:eastAsia="Times New Roman" w:hAnsiTheme="majorHAnsi" w:cstheme="majorHAnsi"/>
          <w:color w:val="000000"/>
          <w:sz w:val="14"/>
          <w:szCs w:val="14"/>
        </w:rPr>
        <w:t xml:space="preserve">.74 </w:t>
      </w:r>
      <w:r w:rsidRPr="00147965">
        <w:rPr>
          <w:rFonts w:asciiTheme="majorHAnsi" w:eastAsia="Times New Roman" w:hAnsiTheme="majorHAnsi" w:cstheme="majorHAnsi"/>
          <w:color w:val="000000"/>
          <w:sz w:val="20"/>
          <w:szCs w:val="20"/>
          <w:u w:val="single"/>
        </w:rPr>
        <w:t>In order to survive, individuals had to appropriate resources for themselves</w:t>
      </w:r>
      <w:r w:rsidRPr="00147965">
        <w:rPr>
          <w:rFonts w:asciiTheme="majorHAnsi" w:eastAsia="Times New Roman" w:hAnsiTheme="majorHAnsi" w:cstheme="majorHAnsi"/>
          <w:color w:val="000000"/>
          <w:sz w:val="14"/>
          <w:szCs w:val="14"/>
        </w:rPr>
        <w:t xml:space="preserve">.75 </w:t>
      </w:r>
      <w:r w:rsidRPr="00147965">
        <w:rPr>
          <w:rFonts w:asciiTheme="majorHAnsi" w:eastAsia="Times New Roman" w:hAnsiTheme="majorHAnsi" w:cstheme="majorHAnsi"/>
          <w:color w:val="000000"/>
          <w:sz w:val="20"/>
          <w:szCs w:val="20"/>
          <w:u w:val="single"/>
          <w:shd w:val="clear" w:color="auto" w:fill="FFFF00"/>
        </w:rPr>
        <w:t xml:space="preserve">Through their </w:t>
      </w:r>
      <w:r w:rsidRPr="00147965">
        <w:rPr>
          <w:rFonts w:asciiTheme="majorHAnsi" w:eastAsia="Times New Roman" w:hAnsiTheme="majorHAnsi" w:cstheme="majorHAnsi"/>
          <w:b/>
          <w:bCs/>
          <w:color w:val="000000"/>
          <w:szCs w:val="22"/>
          <w:u w:val="single"/>
          <w:shd w:val="clear" w:color="auto" w:fill="FFFF00"/>
        </w:rPr>
        <w:t>own labor</w:t>
      </w:r>
      <w:r w:rsidRPr="00147965">
        <w:rPr>
          <w:rFonts w:asciiTheme="majorHAnsi" w:eastAsia="Times New Roman" w:hAnsiTheme="majorHAnsi" w:cstheme="majorHAnsi"/>
          <w:color w:val="000000"/>
          <w:sz w:val="20"/>
          <w:szCs w:val="20"/>
          <w:u w:val="single"/>
        </w:rPr>
        <w:t xml:space="preserve"> and effort, </w:t>
      </w:r>
      <w:r w:rsidRPr="00147965">
        <w:rPr>
          <w:rFonts w:asciiTheme="majorHAnsi" w:eastAsia="Times New Roman" w:hAnsiTheme="majorHAnsi" w:cstheme="majorHAnsi"/>
          <w:color w:val="000000"/>
          <w:sz w:val="20"/>
          <w:szCs w:val="20"/>
          <w:u w:val="single"/>
          <w:shd w:val="clear" w:color="auto" w:fill="FFFF00"/>
        </w:rPr>
        <w:t xml:space="preserve">men were able to </w:t>
      </w:r>
      <w:r w:rsidRPr="00147965">
        <w:rPr>
          <w:rFonts w:asciiTheme="majorHAnsi" w:eastAsia="Times New Roman" w:hAnsiTheme="majorHAnsi" w:cstheme="majorHAnsi"/>
          <w:b/>
          <w:bCs/>
          <w:color w:val="000000"/>
          <w:szCs w:val="22"/>
          <w:u w:val="single"/>
          <w:shd w:val="clear" w:color="auto" w:fill="FFFF00"/>
        </w:rPr>
        <w:t>gain private property rights</w:t>
      </w:r>
      <w:r w:rsidRPr="00147965">
        <w:rPr>
          <w:rFonts w:asciiTheme="majorHAnsi" w:eastAsia="Times New Roman" w:hAnsiTheme="majorHAnsi" w:cstheme="majorHAnsi"/>
          <w:color w:val="000000"/>
          <w:sz w:val="20"/>
          <w:szCs w:val="20"/>
          <w:u w:val="single"/>
        </w:rPr>
        <w:t xml:space="preserve"> if they did not waste the resources they claimed</w:t>
      </w:r>
      <w:r w:rsidRPr="00147965">
        <w:rPr>
          <w:rFonts w:asciiTheme="majorHAnsi" w:eastAsia="Times New Roman" w:hAnsiTheme="majorHAnsi" w:cstheme="majorHAnsi"/>
          <w:color w:val="000000"/>
          <w:sz w:val="14"/>
          <w:szCs w:val="14"/>
        </w:rPr>
        <w:t>.76</w:t>
      </w:r>
    </w:p>
    <w:p w14:paraId="18010DC5" w14:textId="77777777" w:rsidR="005D5186" w:rsidRPr="00147965" w:rsidRDefault="005D5186" w:rsidP="005D5186">
      <w:pPr>
        <w:spacing w:after="0" w:line="240" w:lineRule="auto"/>
        <w:ind w:left="720"/>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The labor of his body, and the work of his hands, we may say are properly his. </w:t>
      </w:r>
      <w:r w:rsidRPr="00147965">
        <w:rPr>
          <w:rFonts w:asciiTheme="majorHAnsi" w:eastAsia="Times New Roman" w:hAnsiTheme="majorHAnsi" w:cstheme="majorHAnsi"/>
          <w:color w:val="000000"/>
          <w:sz w:val="20"/>
          <w:szCs w:val="20"/>
          <w:u w:val="single"/>
        </w:rPr>
        <w:t>Whatsoever then he removes out of the state that nature hath provided, and left it in, he hath mixed his labor with</w:t>
      </w:r>
      <w:r w:rsidRPr="00147965">
        <w:rPr>
          <w:rFonts w:asciiTheme="majorHAnsi" w:eastAsia="Times New Roman" w:hAnsiTheme="majorHAnsi" w:cstheme="majorHAnsi"/>
          <w:color w:val="000000"/>
          <w:sz w:val="14"/>
          <w:szCs w:val="14"/>
        </w:rPr>
        <w:t xml:space="preserve">, and joyned [sic] to it something </w:t>
      </w:r>
      <w:r w:rsidRPr="00147965">
        <w:rPr>
          <w:rFonts w:asciiTheme="majorHAnsi" w:eastAsia="Times New Roman" w:hAnsiTheme="majorHAnsi" w:cstheme="majorHAnsi"/>
          <w:color w:val="000000"/>
          <w:sz w:val="14"/>
          <w:szCs w:val="14"/>
        </w:rPr>
        <w:lastRenderedPageBreak/>
        <w:t xml:space="preserve">that is his own, and </w:t>
      </w:r>
      <w:r w:rsidRPr="00147965">
        <w:rPr>
          <w:rFonts w:asciiTheme="majorHAnsi" w:eastAsia="Times New Roman" w:hAnsiTheme="majorHAnsi" w:cstheme="majorHAnsi"/>
          <w:color w:val="000000"/>
          <w:sz w:val="20"/>
          <w:szCs w:val="20"/>
          <w:u w:val="single"/>
        </w:rPr>
        <w:t>thereby makes it his property</w:t>
      </w:r>
      <w:r w:rsidRPr="00147965">
        <w:rPr>
          <w:rFonts w:asciiTheme="majorHAnsi" w:eastAsia="Times New Roman" w:hAnsiTheme="majorHAnsi" w:cstheme="majorHAnsi"/>
          <w:color w:val="000000"/>
          <w:sz w:val="14"/>
          <w:szCs w:val="14"/>
        </w:rPr>
        <w:t>. It being by him removed from the common state nature placed it in, it hath by his labor something annexed to it, that excludes the common right of other men . . . at least where there is enough, and as good, left in common for others.77</w:t>
      </w:r>
    </w:p>
    <w:p w14:paraId="7B79F197"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The United States prides itself in and was established under the idea that “all men are created equal.”78 The spirit of entrepreneurship has not only had an influence on America’s economic system but has also directly impacted every aspect of our lives.79 Adam Smith declared, “[l]ittle else is requisite to carry a state to the highest degree of opulence from the lowest barbarism but peace, easy taxes and a tolerable administration of justice.”80 To justify his position he went on to say:</w:t>
      </w:r>
    </w:p>
    <w:p w14:paraId="10362272" w14:textId="77777777" w:rsidR="005D5186" w:rsidRPr="00147965" w:rsidRDefault="005D5186" w:rsidP="005D5186">
      <w:pPr>
        <w:spacing w:after="0" w:line="240" w:lineRule="auto"/>
        <w:ind w:left="720"/>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As every individual . . . endeavours [sic] . . . to employ his capital in the support of domestic industry, and so to direct that industry that its produce may be of the greatest value, every individual necessarily labours [sic] to render the annual revenue of the society as great as he can . . . . [While] he intends only his own gain . . . he is in this, as in many other cases, led by an invisible hand to promote an end which was no part of his intention.81</w:t>
      </w:r>
    </w:p>
    <w:p w14:paraId="07D43B2C"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rPr>
        <w:t>The ability to profit through ones own work has been one of the leading contributors to economic wealth not only in the U</w:t>
      </w:r>
      <w:r w:rsidRPr="00147965">
        <w:rPr>
          <w:rFonts w:asciiTheme="majorHAnsi" w:eastAsia="Times New Roman" w:hAnsiTheme="majorHAnsi" w:cstheme="majorHAnsi"/>
          <w:color w:val="000000"/>
          <w:sz w:val="14"/>
          <w:szCs w:val="14"/>
        </w:rPr>
        <w:t xml:space="preserve">nited </w:t>
      </w:r>
      <w:r w:rsidRPr="00147965">
        <w:rPr>
          <w:rFonts w:asciiTheme="majorHAnsi" w:eastAsia="Times New Roman" w:hAnsiTheme="majorHAnsi" w:cstheme="majorHAnsi"/>
          <w:color w:val="000000"/>
          <w:sz w:val="20"/>
          <w:szCs w:val="20"/>
          <w:u w:val="single"/>
        </w:rPr>
        <w:t>S</w:t>
      </w:r>
      <w:r w:rsidRPr="00147965">
        <w:rPr>
          <w:rFonts w:asciiTheme="majorHAnsi" w:eastAsia="Times New Roman" w:hAnsiTheme="majorHAnsi" w:cstheme="majorHAnsi"/>
          <w:color w:val="000000"/>
          <w:sz w:val="14"/>
          <w:szCs w:val="14"/>
        </w:rPr>
        <w:t xml:space="preserve">tates, </w:t>
      </w:r>
      <w:r w:rsidRPr="00147965">
        <w:rPr>
          <w:rFonts w:asciiTheme="majorHAnsi" w:eastAsia="Times New Roman" w:hAnsiTheme="majorHAnsi" w:cstheme="majorHAnsi"/>
          <w:color w:val="000000"/>
          <w:sz w:val="20"/>
          <w:szCs w:val="20"/>
          <w:u w:val="single"/>
        </w:rPr>
        <w:t>but also in free trade zones such as Hong Kong</w:t>
      </w:r>
      <w:r w:rsidRPr="00147965">
        <w:rPr>
          <w:rFonts w:asciiTheme="majorHAnsi" w:eastAsia="Times New Roman" w:hAnsiTheme="majorHAnsi" w:cstheme="majorHAnsi"/>
          <w:color w:val="000000"/>
          <w:sz w:val="14"/>
          <w:szCs w:val="14"/>
        </w:rPr>
        <w:t>.82 This allows individuals to profit from the work of their own labor and to subsequently enjoy the benefits or suffer the losses from those risks.83</w:t>
      </w:r>
    </w:p>
    <w:p w14:paraId="73EEAC98"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One of the best examples that can be analogized to territory in space is </w:t>
      </w:r>
      <w:r w:rsidRPr="00147965">
        <w:rPr>
          <w:rFonts w:asciiTheme="majorHAnsi" w:eastAsia="Times New Roman" w:hAnsiTheme="majorHAnsi" w:cstheme="majorHAnsi"/>
          <w:color w:val="000000"/>
          <w:sz w:val="20"/>
          <w:szCs w:val="20"/>
          <w:u w:val="single"/>
        </w:rPr>
        <w:t>the Homestead Act</w:t>
      </w:r>
      <w:r w:rsidRPr="00147965">
        <w:rPr>
          <w:rFonts w:asciiTheme="majorHAnsi" w:eastAsia="Times New Roman" w:hAnsiTheme="majorHAnsi" w:cstheme="majorHAnsi"/>
          <w:color w:val="000000"/>
          <w:sz w:val="14"/>
          <w:szCs w:val="14"/>
        </w:rPr>
        <w:t xml:space="preserve"> of 1862.84 President Abraham Lincoln signed the bill into law, </w:t>
      </w:r>
      <w:r w:rsidRPr="00147965">
        <w:rPr>
          <w:rFonts w:asciiTheme="majorHAnsi" w:eastAsia="Times New Roman" w:hAnsiTheme="majorHAnsi" w:cstheme="majorHAnsi"/>
          <w:color w:val="000000"/>
          <w:sz w:val="20"/>
          <w:szCs w:val="20"/>
          <w:u w:val="single"/>
        </w:rPr>
        <w:t>allowi</w:t>
      </w:r>
      <w:r w:rsidRPr="00147965">
        <w:rPr>
          <w:rFonts w:asciiTheme="majorHAnsi" w:eastAsia="Times New Roman" w:hAnsiTheme="majorHAnsi" w:cstheme="majorHAnsi"/>
          <w:color w:val="000000"/>
          <w:sz w:val="14"/>
          <w:szCs w:val="14"/>
        </w:rPr>
        <w:t xml:space="preserve">ng </w:t>
      </w:r>
      <w:r w:rsidRPr="00147965">
        <w:rPr>
          <w:rFonts w:asciiTheme="majorHAnsi" w:eastAsia="Times New Roman" w:hAnsiTheme="majorHAnsi" w:cstheme="majorHAnsi"/>
          <w:color w:val="000000"/>
          <w:sz w:val="20"/>
          <w:szCs w:val="20"/>
          <w:u w:val="single"/>
        </w:rPr>
        <w:t>individuals to acquire a freehold title in fee simple to 160 acres of land if they: (1) filed an application; (2) improved the land; and (3) filed for a deed</w:t>
      </w:r>
      <w:r w:rsidRPr="00147965">
        <w:rPr>
          <w:rFonts w:asciiTheme="majorHAnsi" w:eastAsia="Times New Roman" w:hAnsiTheme="majorHAnsi" w:cstheme="majorHAnsi"/>
          <w:color w:val="000000"/>
          <w:sz w:val="14"/>
          <w:szCs w:val="14"/>
        </w:rPr>
        <w:t xml:space="preserve">.85 This right was limited to individuals who were over twenty-one years old or the head of a family and had lived on the land for at least five years.86 Nonetheless, the Homestead Act of 1862 gave individuals a chance to directly enjoy the fruits of their labor. </w:t>
      </w:r>
      <w:r w:rsidRPr="00147965">
        <w:rPr>
          <w:rFonts w:asciiTheme="majorHAnsi" w:eastAsia="Times New Roman" w:hAnsiTheme="majorHAnsi" w:cstheme="majorHAnsi"/>
          <w:color w:val="000000"/>
          <w:sz w:val="20"/>
          <w:szCs w:val="20"/>
          <w:u w:val="single"/>
        </w:rPr>
        <w:t>Allowing individuals to profit</w:t>
      </w:r>
      <w:r w:rsidRPr="00147965">
        <w:rPr>
          <w:rFonts w:asciiTheme="majorHAnsi" w:eastAsia="Times New Roman" w:hAnsiTheme="majorHAnsi" w:cstheme="majorHAnsi"/>
          <w:color w:val="000000"/>
          <w:sz w:val="14"/>
          <w:szCs w:val="14"/>
        </w:rPr>
        <w:t xml:space="preserve"> or suffer </w:t>
      </w:r>
      <w:r w:rsidRPr="00147965">
        <w:rPr>
          <w:rFonts w:asciiTheme="majorHAnsi" w:eastAsia="Times New Roman" w:hAnsiTheme="majorHAnsi" w:cstheme="majorHAnsi"/>
          <w:color w:val="000000"/>
          <w:sz w:val="20"/>
          <w:szCs w:val="20"/>
          <w:u w:val="single"/>
        </w:rPr>
        <w:t>from their own sweat is an exemplification John Locke’s labor theory</w:t>
      </w:r>
      <w:r w:rsidRPr="00147965">
        <w:rPr>
          <w:rFonts w:asciiTheme="majorHAnsi" w:eastAsia="Times New Roman" w:hAnsiTheme="majorHAnsi" w:cstheme="majorHAnsi"/>
          <w:color w:val="000000"/>
          <w:sz w:val="14"/>
          <w:szCs w:val="14"/>
        </w:rPr>
        <w:t>.87 The Homestead Act of 1862 was also imitated, with some modification, by Canada88 in 1872 and by several Australian colonies89 in the 1860s.</w:t>
      </w:r>
    </w:p>
    <w:p w14:paraId="26604A77"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Allowing people the ability to profit or loss from their own risk in working land directly allowed the settlement and cultivation of most of the land west of the Mississippi River. Between 1862 and 1938, “almost 1.5 million households were given title to 246 million acres of land.”90 That area is approximately the acreage of California and Texas combined.91 Some have estimated that even today $46.3 billion is generated every year directly because of the industrious pioneers.92</w:t>
      </w:r>
    </w:p>
    <w:p w14:paraId="57158BD3" w14:textId="77777777" w:rsidR="005D5186" w:rsidRPr="0014796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20"/>
          <w:szCs w:val="20"/>
          <w:u w:val="single"/>
          <w:shd w:val="clear" w:color="auto" w:fill="FFFF00"/>
        </w:rPr>
        <w:t>Structuring property ownership laws on the Moon, Mars, and other celestial bodies</w:t>
      </w:r>
      <w:r w:rsidRPr="00147965">
        <w:rPr>
          <w:rFonts w:asciiTheme="majorHAnsi" w:eastAsia="Times New Roman" w:hAnsiTheme="majorHAnsi" w:cstheme="majorHAnsi"/>
          <w:color w:val="000000"/>
          <w:sz w:val="20"/>
          <w:szCs w:val="20"/>
          <w:u w:val="single"/>
        </w:rPr>
        <w:t xml:space="preserve"> after the Homestead Act of 1862 </w:t>
      </w:r>
      <w:r w:rsidRPr="00147965">
        <w:rPr>
          <w:rFonts w:asciiTheme="majorHAnsi" w:eastAsia="Times New Roman" w:hAnsiTheme="majorHAnsi" w:cstheme="majorHAnsi"/>
          <w:color w:val="000000"/>
          <w:sz w:val="20"/>
          <w:szCs w:val="20"/>
          <w:u w:val="single"/>
          <w:shd w:val="clear" w:color="auto" w:fill="FFFF00"/>
        </w:rPr>
        <w:t>would allow companies</w:t>
      </w:r>
      <w:r w:rsidRPr="00147965">
        <w:rPr>
          <w:rFonts w:asciiTheme="majorHAnsi" w:eastAsia="Times New Roman" w:hAnsiTheme="majorHAnsi" w:cstheme="majorHAnsi"/>
          <w:color w:val="000000"/>
          <w:sz w:val="20"/>
          <w:szCs w:val="20"/>
          <w:u w:val="single"/>
        </w:rPr>
        <w:t xml:space="preserve">, individuals, and even countries </w:t>
      </w:r>
      <w:r w:rsidRPr="00147965">
        <w:rPr>
          <w:rFonts w:asciiTheme="majorHAnsi" w:eastAsia="Times New Roman" w:hAnsiTheme="majorHAnsi" w:cstheme="majorHAnsi"/>
          <w:color w:val="000000"/>
          <w:sz w:val="20"/>
          <w:szCs w:val="20"/>
          <w:u w:val="single"/>
          <w:shd w:val="clear" w:color="auto" w:fill="FFFF00"/>
        </w:rPr>
        <w:t>to claim property if they “</w:t>
      </w:r>
      <w:r w:rsidRPr="00147965">
        <w:rPr>
          <w:rFonts w:asciiTheme="majorHAnsi" w:eastAsia="Times New Roman" w:hAnsiTheme="majorHAnsi" w:cstheme="majorHAnsi"/>
          <w:b/>
          <w:bCs/>
          <w:color w:val="000000"/>
          <w:szCs w:val="22"/>
          <w:u w:val="single"/>
          <w:shd w:val="clear" w:color="auto" w:fill="FFFF00"/>
        </w:rPr>
        <w:t>improve[ ] the land</w:t>
      </w:r>
      <w:r w:rsidRPr="00147965">
        <w:rPr>
          <w:rFonts w:asciiTheme="majorHAnsi" w:eastAsia="Times New Roman" w:hAnsiTheme="majorHAnsi" w:cstheme="majorHAnsi"/>
          <w:color w:val="000000"/>
          <w:sz w:val="14"/>
          <w:szCs w:val="14"/>
        </w:rPr>
        <w:t xml:space="preserve">”93 in some way. </w:t>
      </w:r>
      <w:r w:rsidRPr="00147965">
        <w:rPr>
          <w:rFonts w:asciiTheme="majorHAnsi" w:eastAsia="Times New Roman" w:hAnsiTheme="majorHAnsi" w:cstheme="majorHAnsi"/>
          <w:color w:val="000000"/>
          <w:sz w:val="20"/>
          <w:szCs w:val="20"/>
          <w:u w:val="single"/>
        </w:rPr>
        <w:t>This would prevent entities from claiming extraterrestrial property without having first demonstrated a proper use for it</w:t>
      </w:r>
      <w:r w:rsidRPr="00147965">
        <w:rPr>
          <w:rFonts w:asciiTheme="majorHAnsi" w:eastAsia="Times New Roman" w:hAnsiTheme="majorHAnsi" w:cstheme="majorHAnsi"/>
          <w:color w:val="000000"/>
          <w:sz w:val="14"/>
          <w:szCs w:val="14"/>
        </w:rPr>
        <w:t xml:space="preserve">.94 On top of that, </w:t>
      </w:r>
      <w:r w:rsidRPr="00147965">
        <w:rPr>
          <w:rFonts w:asciiTheme="majorHAnsi" w:eastAsia="Times New Roman" w:hAnsiTheme="majorHAnsi" w:cstheme="majorHAnsi"/>
          <w:color w:val="000000"/>
          <w:sz w:val="20"/>
          <w:szCs w:val="20"/>
          <w:u w:val="single"/>
        </w:rPr>
        <w:t>entities would have an incentive to profit from their own effort</w:t>
      </w:r>
      <w:r w:rsidRPr="00147965">
        <w:rPr>
          <w:rFonts w:asciiTheme="majorHAnsi" w:eastAsia="Times New Roman" w:hAnsiTheme="majorHAnsi" w:cstheme="majorHAnsi"/>
          <w:color w:val="000000"/>
          <w:sz w:val="14"/>
          <w:szCs w:val="14"/>
        </w:rPr>
        <w:t>. Like President Lincoln encouraging Americans to settle the West, incentivizing entities to claim extraterrestrial property on the Moon and Mars would accelerate space colonization and promote utilization of resources already available.</w:t>
      </w:r>
    </w:p>
    <w:p w14:paraId="70A1FA43" w14:textId="77777777" w:rsidR="005D5186" w:rsidRPr="00F46375" w:rsidRDefault="005D5186" w:rsidP="005D5186">
      <w:pPr>
        <w:spacing w:after="0" w:line="240" w:lineRule="auto"/>
        <w:rPr>
          <w:rFonts w:asciiTheme="majorHAnsi" w:eastAsia="Times New Roman" w:hAnsiTheme="majorHAnsi" w:cstheme="majorHAnsi"/>
          <w:sz w:val="24"/>
        </w:rPr>
      </w:pPr>
      <w:r w:rsidRPr="00147965">
        <w:rPr>
          <w:rFonts w:asciiTheme="majorHAnsi" w:eastAsia="Times New Roman" w:hAnsiTheme="majorHAnsi" w:cstheme="majorHAnsi"/>
          <w:color w:val="000000"/>
          <w:sz w:val="14"/>
          <w:szCs w:val="14"/>
        </w:rPr>
        <w:t xml:space="preserve">The desire and profit is great for entities to explore the Moon and outer space. However, the treaties that currently exist, forbidding country and private ownership, destroy any incentive to use the resources found thereon. If the laws allowed people, companies, or countries to claim ownership to what they could manage, it would create significant incentive for both private and government groups to invest the resources necessary to establish ownership and control over the property on Mars, the Moon, and other celestial bodies.95 Furthermore, </w:t>
      </w:r>
      <w:r w:rsidRPr="00147965">
        <w:rPr>
          <w:rFonts w:asciiTheme="majorHAnsi" w:eastAsia="Times New Roman" w:hAnsiTheme="majorHAnsi" w:cstheme="majorHAnsi"/>
          <w:color w:val="000000"/>
          <w:sz w:val="20"/>
          <w:szCs w:val="20"/>
          <w:u w:val="single"/>
          <w:shd w:val="clear" w:color="auto" w:fill="FFFF00"/>
        </w:rPr>
        <w:t xml:space="preserve">allowing entities to claim property rights over only what they can manage would pave the way for </w:t>
      </w:r>
      <w:r w:rsidRPr="00147965">
        <w:rPr>
          <w:rFonts w:asciiTheme="majorHAnsi" w:eastAsia="Times New Roman" w:hAnsiTheme="majorHAnsi" w:cstheme="majorHAnsi"/>
          <w:b/>
          <w:bCs/>
          <w:color w:val="000000"/>
          <w:szCs w:val="22"/>
          <w:u w:val="single"/>
          <w:shd w:val="clear" w:color="auto" w:fill="FFFF00"/>
        </w:rPr>
        <w:t>everyone to profit</w:t>
      </w:r>
      <w:r w:rsidRPr="00147965">
        <w:rPr>
          <w:rFonts w:asciiTheme="majorHAnsi" w:eastAsia="Times New Roman" w:hAnsiTheme="majorHAnsi" w:cstheme="majorHAnsi"/>
          <w:color w:val="000000"/>
          <w:sz w:val="20"/>
          <w:szCs w:val="20"/>
          <w:u w:val="single"/>
        </w:rPr>
        <w:t xml:space="preserve"> as lunar exploration and colonization become more feasible and affordable</w:t>
      </w:r>
      <w:r w:rsidRPr="00147965">
        <w:rPr>
          <w:rFonts w:asciiTheme="majorHAnsi" w:eastAsia="Times New Roman" w:hAnsiTheme="majorHAnsi" w:cstheme="majorHAnsi"/>
          <w:color w:val="000000"/>
          <w:sz w:val="14"/>
          <w:szCs w:val="14"/>
        </w:rPr>
        <w:t>.</w:t>
      </w:r>
    </w:p>
    <w:p w14:paraId="06E71B0F" w14:textId="77777777" w:rsidR="005D5186" w:rsidRPr="00147965" w:rsidRDefault="005D5186" w:rsidP="00B4218E">
      <w:pPr>
        <w:spacing w:after="0" w:line="240" w:lineRule="auto"/>
        <w:rPr>
          <w:rFonts w:asciiTheme="majorHAnsi" w:eastAsia="Times New Roman" w:hAnsiTheme="majorHAnsi" w:cstheme="majorHAnsi"/>
          <w:sz w:val="24"/>
        </w:rPr>
      </w:pPr>
    </w:p>
    <w:p w14:paraId="67252BC4" w14:textId="04602F2E" w:rsidR="000D208E" w:rsidRDefault="000D208E" w:rsidP="000D208E"/>
    <w:p w14:paraId="78FEBCB7" w14:textId="77777777" w:rsidR="000D208E" w:rsidRDefault="000D208E" w:rsidP="000D208E">
      <w:pPr>
        <w:pStyle w:val="Heading2"/>
      </w:pPr>
    </w:p>
    <w:p w14:paraId="44C8161E" w14:textId="77777777" w:rsidR="000D208E" w:rsidRPr="000D208E" w:rsidRDefault="000D208E" w:rsidP="000D208E"/>
    <w:sectPr w:rsidR="000D208E" w:rsidRPr="000D20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6A7480"/>
    <w:multiLevelType w:val="hybridMultilevel"/>
    <w:tmpl w:val="F28C6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D5595D"/>
    <w:multiLevelType w:val="hybridMultilevel"/>
    <w:tmpl w:val="AB8E1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C6A53"/>
    <w:multiLevelType w:val="hybridMultilevel"/>
    <w:tmpl w:val="67CA3606"/>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D655A92"/>
    <w:multiLevelType w:val="hybridMultilevel"/>
    <w:tmpl w:val="BD587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773535"/>
    <w:multiLevelType w:val="hybridMultilevel"/>
    <w:tmpl w:val="B9BC09B2"/>
    <w:lvl w:ilvl="0" w:tplc="35EAACDA">
      <w:start w:val="1"/>
      <w:numFmt w:val="decimal"/>
      <w:lvlText w:val="%1."/>
      <w:lvlJc w:val="left"/>
      <w:pPr>
        <w:ind w:left="720" w:hanging="360"/>
      </w:pPr>
      <w:rPr>
        <w:rFonts w:ascii="Calibri" w:eastAsiaTheme="majorEastAsia"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677DE7"/>
    <w:multiLevelType w:val="hybridMultilevel"/>
    <w:tmpl w:val="083AEC7A"/>
    <w:lvl w:ilvl="0" w:tplc="D332E3B4">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B4A1C"/>
    <w:multiLevelType w:val="hybridMultilevel"/>
    <w:tmpl w:val="763C7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B92A3A"/>
    <w:multiLevelType w:val="hybridMultilevel"/>
    <w:tmpl w:val="38B6E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2C483A"/>
    <w:multiLevelType w:val="hybridMultilevel"/>
    <w:tmpl w:val="F26CDEC8"/>
    <w:lvl w:ilvl="0" w:tplc="5AA4DDE4">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221EF0"/>
    <w:multiLevelType w:val="hybridMultilevel"/>
    <w:tmpl w:val="FE7A5C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2"/>
  </w:num>
  <w:num w:numId="15">
    <w:abstractNumId w:val="20"/>
  </w:num>
  <w:num w:numId="16">
    <w:abstractNumId w:val="18"/>
  </w:num>
  <w:num w:numId="17">
    <w:abstractNumId w:val="19"/>
  </w:num>
  <w:num w:numId="18">
    <w:abstractNumId w:val="15"/>
  </w:num>
  <w:num w:numId="19">
    <w:abstractNumId w:val="14"/>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1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08E"/>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A24"/>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18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143"/>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D60"/>
    <w:rsid w:val="007B3071"/>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B4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6D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18E"/>
    <w:rsid w:val="00B43676"/>
    <w:rsid w:val="00B5602D"/>
    <w:rsid w:val="00B60125"/>
    <w:rsid w:val="00B6656B"/>
    <w:rsid w:val="00B71625"/>
    <w:rsid w:val="00B75219"/>
    <w:rsid w:val="00B75C54"/>
    <w:rsid w:val="00B8710E"/>
    <w:rsid w:val="00B87C1A"/>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C7C0F"/>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3EC"/>
    <w:rsid w:val="00E8322E"/>
    <w:rsid w:val="00E903E0"/>
    <w:rsid w:val="00EA1115"/>
    <w:rsid w:val="00EA39EB"/>
    <w:rsid w:val="00EA58CE"/>
    <w:rsid w:val="00EB33FF"/>
    <w:rsid w:val="00EB3D1A"/>
    <w:rsid w:val="00EC2759"/>
    <w:rsid w:val="00EC7106"/>
    <w:rsid w:val="00ED0120"/>
    <w:rsid w:val="00ED1005"/>
    <w:rsid w:val="00ED3BBA"/>
    <w:rsid w:val="00ED4E12"/>
    <w:rsid w:val="00EE051B"/>
    <w:rsid w:val="00EE54B4"/>
    <w:rsid w:val="00EF1AD8"/>
    <w:rsid w:val="00EF2B5C"/>
    <w:rsid w:val="00EF7794"/>
    <w:rsid w:val="00F02046"/>
    <w:rsid w:val="00F053D8"/>
    <w:rsid w:val="00F05735"/>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9E7C8"/>
  <w14:defaultImageDpi w14:val="300"/>
  <w15:docId w15:val="{B05425E1-9E89-DB47-90B1-BA65D389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1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51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51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51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5D51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5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186"/>
  </w:style>
  <w:style w:type="character" w:customStyle="1" w:styleId="Heading1Char">
    <w:name w:val="Heading 1 Char"/>
    <w:aliases w:val="Pocket Char"/>
    <w:basedOn w:val="DefaultParagraphFont"/>
    <w:link w:val="Heading1"/>
    <w:uiPriority w:val="9"/>
    <w:rsid w:val="005D51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51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518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5D51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5186"/>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5D5186"/>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5D518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D5186"/>
    <w:rPr>
      <w:color w:val="auto"/>
      <w:u w:val="none"/>
    </w:rPr>
  </w:style>
  <w:style w:type="character" w:styleId="Hyperlink">
    <w:name w:val="Hyperlink"/>
    <w:basedOn w:val="DefaultParagraphFont"/>
    <w:uiPriority w:val="99"/>
    <w:semiHidden/>
    <w:unhideWhenUsed/>
    <w:rsid w:val="005D5186"/>
    <w:rPr>
      <w:color w:val="auto"/>
      <w:u w:val="none"/>
    </w:rPr>
  </w:style>
  <w:style w:type="paragraph" w:styleId="DocumentMap">
    <w:name w:val="Document Map"/>
    <w:basedOn w:val="Normal"/>
    <w:link w:val="DocumentMapChar"/>
    <w:uiPriority w:val="99"/>
    <w:semiHidden/>
    <w:unhideWhenUsed/>
    <w:rsid w:val="005D51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5186"/>
    <w:rPr>
      <w:rFonts w:ascii="Lucida Grande" w:hAnsi="Lucida Grande" w:cs="Lucida Grande"/>
    </w:rPr>
  </w:style>
  <w:style w:type="paragraph" w:customStyle="1" w:styleId="textbold">
    <w:name w:val="text bold"/>
    <w:basedOn w:val="Normal"/>
    <w:link w:val="Emphasis"/>
    <w:uiPriority w:val="20"/>
    <w:qFormat/>
    <w:rsid w:val="00B4218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rmalWeb">
    <w:name w:val="Normal (Web)"/>
    <w:basedOn w:val="Normal"/>
    <w:uiPriority w:val="99"/>
    <w:semiHidden/>
    <w:unhideWhenUsed/>
    <w:rsid w:val="00B7521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7B3071"/>
    <w:pPr>
      <w:ind w:left="720"/>
      <w:contextualSpacing/>
    </w:pPr>
  </w:style>
  <w:style w:type="character" w:customStyle="1" w:styleId="normaltextrun">
    <w:name w:val="normaltextrun"/>
    <w:basedOn w:val="DefaultParagraphFont"/>
    <w:rsid w:val="00ED1005"/>
  </w:style>
  <w:style w:type="character" w:customStyle="1" w:styleId="spellingerror">
    <w:name w:val="spellingerror"/>
    <w:basedOn w:val="DefaultParagraphFont"/>
    <w:rsid w:val="00ED1005"/>
  </w:style>
  <w:style w:type="paragraph" w:customStyle="1" w:styleId="paragraph">
    <w:name w:val="paragraph"/>
    <w:basedOn w:val="Normal"/>
    <w:rsid w:val="00ED1005"/>
    <w:pPr>
      <w:spacing w:before="100" w:beforeAutospacing="1" w:after="100" w:afterAutospacing="1" w:line="240" w:lineRule="auto"/>
    </w:pPr>
    <w:rPr>
      <w:rFonts w:ascii="Times New Roman" w:eastAsia="Times New Roman" w:hAnsi="Times New Roman" w:cs="Times New Roman"/>
      <w:sz w:val="24"/>
    </w:rPr>
  </w:style>
  <w:style w:type="character" w:customStyle="1" w:styleId="eop">
    <w:name w:val="eop"/>
    <w:basedOn w:val="DefaultParagraphFont"/>
    <w:rsid w:val="00ED1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5701">
      <w:bodyDiv w:val="1"/>
      <w:marLeft w:val="0"/>
      <w:marRight w:val="0"/>
      <w:marTop w:val="0"/>
      <w:marBottom w:val="0"/>
      <w:divBdr>
        <w:top w:val="none" w:sz="0" w:space="0" w:color="auto"/>
        <w:left w:val="none" w:sz="0" w:space="0" w:color="auto"/>
        <w:bottom w:val="none" w:sz="0" w:space="0" w:color="auto"/>
        <w:right w:val="none" w:sz="0" w:space="0" w:color="auto"/>
      </w:divBdr>
    </w:div>
    <w:div w:id="120811681">
      <w:bodyDiv w:val="1"/>
      <w:marLeft w:val="0"/>
      <w:marRight w:val="0"/>
      <w:marTop w:val="0"/>
      <w:marBottom w:val="0"/>
      <w:divBdr>
        <w:top w:val="none" w:sz="0" w:space="0" w:color="auto"/>
        <w:left w:val="none" w:sz="0" w:space="0" w:color="auto"/>
        <w:bottom w:val="none" w:sz="0" w:space="0" w:color="auto"/>
        <w:right w:val="none" w:sz="0" w:space="0" w:color="auto"/>
      </w:divBdr>
    </w:div>
    <w:div w:id="386955272">
      <w:bodyDiv w:val="1"/>
      <w:marLeft w:val="0"/>
      <w:marRight w:val="0"/>
      <w:marTop w:val="0"/>
      <w:marBottom w:val="0"/>
      <w:divBdr>
        <w:top w:val="none" w:sz="0" w:space="0" w:color="auto"/>
        <w:left w:val="none" w:sz="0" w:space="0" w:color="auto"/>
        <w:bottom w:val="none" w:sz="0" w:space="0" w:color="auto"/>
        <w:right w:val="none" w:sz="0" w:space="0" w:color="auto"/>
      </w:divBdr>
    </w:div>
    <w:div w:id="1435591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mu.edu/jalc/vol82/iss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mu.edu/jalc/vol58/iss4/4" TargetMode="External"/><Relationship Id="rId5" Type="http://schemas.openxmlformats.org/officeDocument/2006/relationships/numbering" Target="numbering.xml"/><Relationship Id="rId10" Type="http://schemas.openxmlformats.org/officeDocument/2006/relationships/hyperlink" Target="https://repository.law.umich.edu/mjil/vol40/iss1/5" TargetMode="External"/><Relationship Id="rId4" Type="http://schemas.openxmlformats.org/officeDocument/2006/relationships/customXml" Target="../customXml/item4.xml"/><Relationship Id="rId9" Type="http://schemas.openxmlformats.org/officeDocument/2006/relationships/hyperlink" Target="https://repository.law.umich.edu/mjil/vol40/iss1/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8560</Words>
  <Characters>48792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6</cp:revision>
  <dcterms:created xsi:type="dcterms:W3CDTF">2022-01-22T17:46:00Z</dcterms:created>
  <dcterms:modified xsi:type="dcterms:W3CDTF">2022-01-22T19:55:00Z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