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22948" w14:textId="77777777" w:rsidR="00E2628C" w:rsidRDefault="00E2628C" w:rsidP="00E2628C">
      <w:pPr>
        <w:pStyle w:val="Heading1"/>
      </w:pPr>
      <w:r>
        <w:t>1AC</w:t>
      </w:r>
    </w:p>
    <w:p w14:paraId="4A365F7C" w14:textId="77777777" w:rsidR="00E2628C" w:rsidRDefault="00E2628C" w:rsidP="00E2628C"/>
    <w:p w14:paraId="22F9F7F5" w14:textId="77777777" w:rsidR="00E2628C" w:rsidRDefault="00E2628C" w:rsidP="00E2628C"/>
    <w:p w14:paraId="6AAA38A9" w14:textId="77777777" w:rsidR="00E2628C" w:rsidRDefault="00E2628C" w:rsidP="00E2628C"/>
    <w:p w14:paraId="1F4C9040" w14:textId="77777777" w:rsidR="00E2628C" w:rsidRPr="00355308" w:rsidRDefault="00E2628C" w:rsidP="00E2628C">
      <w:pPr>
        <w:pStyle w:val="Heading2"/>
        <w:rPr>
          <w:rFonts w:cs="Calibri"/>
          <w:color w:val="000000" w:themeColor="text1"/>
          <w:sz w:val="32"/>
          <w:szCs w:val="32"/>
          <w:u w:val="single"/>
        </w:rPr>
      </w:pPr>
      <w:r w:rsidRPr="00355308">
        <w:rPr>
          <w:rFonts w:cs="Calibri"/>
          <w:color w:val="000000" w:themeColor="text1"/>
        </w:rPr>
        <w:lastRenderedPageBreak/>
        <w:t>1AC—Plan</w:t>
      </w:r>
    </w:p>
    <w:p w14:paraId="5746AD75" w14:textId="77777777" w:rsidR="00E2628C" w:rsidRPr="00355308" w:rsidRDefault="00E2628C" w:rsidP="00E2628C"/>
    <w:p w14:paraId="4D7942E9" w14:textId="77777777" w:rsidR="00E2628C" w:rsidRPr="00355308" w:rsidRDefault="00E2628C" w:rsidP="00E2628C">
      <w:pPr>
        <w:pStyle w:val="Heading4"/>
        <w:rPr>
          <w:rFonts w:cs="Calibri"/>
        </w:rPr>
      </w:pPr>
      <w:r w:rsidRPr="00355308">
        <w:rPr>
          <w:rFonts w:cs="Calibri"/>
        </w:rPr>
        <w:t>Plan: The appropriation of outer space through asteroid mining by private entities should be banned.</w:t>
      </w:r>
    </w:p>
    <w:p w14:paraId="4008C394" w14:textId="77777777" w:rsidR="00E2628C" w:rsidRPr="00355308" w:rsidRDefault="00E2628C" w:rsidP="00E2628C"/>
    <w:p w14:paraId="2B43E3ED" w14:textId="77777777" w:rsidR="00E2628C" w:rsidRPr="00355308" w:rsidRDefault="00E2628C" w:rsidP="00E2628C">
      <w:pPr>
        <w:pStyle w:val="Heading4"/>
        <w:rPr>
          <w:rFonts w:cs="Calibri"/>
        </w:rPr>
      </w:pPr>
      <w:r w:rsidRPr="00355308">
        <w:rPr>
          <w:rFonts w:cs="Calibri"/>
        </w:rPr>
        <w:t>We’ll defend normal means as the signatories of the OST adding an optional protocol under Article II.</w:t>
      </w:r>
    </w:p>
    <w:p w14:paraId="668BC8CC" w14:textId="77777777" w:rsidR="00E2628C" w:rsidRPr="00355308" w:rsidRDefault="00E2628C" w:rsidP="00E2628C">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BA321D0" w14:textId="77777777" w:rsidR="00E2628C" w:rsidRPr="00355308" w:rsidRDefault="00E2628C" w:rsidP="00E2628C">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w:t>
      </w:r>
      <w:r w:rsidRPr="00355308">
        <w:rPr>
          <w:color w:val="000000" w:themeColor="text1"/>
          <w:u w:val="single"/>
        </w:rPr>
        <w:lastRenderedPageBreak/>
        <w:t xml:space="preserve">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C54EB06" w14:textId="77777777" w:rsidR="00E2628C" w:rsidRPr="00355308" w:rsidRDefault="00E2628C" w:rsidP="00E2628C">
      <w:pPr>
        <w:rPr>
          <w:color w:val="000000" w:themeColor="text1"/>
          <w:sz w:val="14"/>
        </w:rPr>
      </w:pPr>
    </w:p>
    <w:p w14:paraId="40C92371" w14:textId="77777777" w:rsidR="00E2628C" w:rsidRDefault="00E2628C" w:rsidP="00E2628C">
      <w:pPr>
        <w:pStyle w:val="Heading2"/>
        <w:rPr>
          <w:rFonts w:cs="Calibri"/>
        </w:rPr>
      </w:pPr>
      <w:r w:rsidRPr="00355308">
        <w:rPr>
          <w:rFonts w:cs="Calibri"/>
        </w:rPr>
        <w:lastRenderedPageBreak/>
        <w:t>1AC—Advantages</w:t>
      </w:r>
    </w:p>
    <w:p w14:paraId="7F616CDB" w14:textId="77777777" w:rsidR="00E2628C" w:rsidRDefault="00E2628C" w:rsidP="00E2628C"/>
    <w:p w14:paraId="4A0C3AA9" w14:textId="7864829E" w:rsidR="00E2628C" w:rsidRPr="0063608B" w:rsidRDefault="00E2628C" w:rsidP="0063608B">
      <w:pPr>
        <w:pStyle w:val="Heading3"/>
        <w:rPr>
          <w:rFonts w:cs="Calibri"/>
        </w:rPr>
      </w:pPr>
      <w:r>
        <w:rPr>
          <w:rFonts w:cs="Calibri"/>
        </w:rPr>
        <w:lastRenderedPageBreak/>
        <w:t>Advantage – Space War</w:t>
      </w:r>
    </w:p>
    <w:p w14:paraId="5233478D" w14:textId="77777777" w:rsidR="00E2628C" w:rsidRPr="00355308" w:rsidRDefault="00E2628C" w:rsidP="00E2628C">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44CC41E" w14:textId="77777777" w:rsidR="00E2628C" w:rsidRPr="00355308" w:rsidRDefault="00E2628C" w:rsidP="00E2628C">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600C68D8" w14:textId="77777777" w:rsidR="00E2628C" w:rsidRPr="00355308" w:rsidRDefault="00E2628C" w:rsidP="00E2628C">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4B917DBE" w14:textId="77777777" w:rsidR="00E2628C" w:rsidRPr="00AD4C5F" w:rsidRDefault="00E2628C" w:rsidP="00E2628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2791C621" w14:textId="77777777" w:rsidR="00E2628C" w:rsidRPr="00AD4C5F" w:rsidRDefault="00E2628C" w:rsidP="00E2628C">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E6AAD3E" w14:textId="77777777" w:rsidR="00E2628C" w:rsidRPr="00AD4C5F" w:rsidRDefault="00E2628C" w:rsidP="00E2628C">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w:t>
      </w:r>
      <w:r w:rsidRPr="00AD4C5F">
        <w:rPr>
          <w:rStyle w:val="StyleUnderline"/>
          <w:rFonts w:asciiTheme="majorHAnsi" w:hAnsiTheme="majorHAnsi" w:cstheme="majorHAnsi"/>
          <w:color w:val="000000" w:themeColor="text1"/>
          <w:highlight w:val="green"/>
        </w:rPr>
        <w:lastRenderedPageBreak/>
        <w:t>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D84E169" w14:textId="77777777" w:rsidR="00E2628C" w:rsidRPr="00AD4C5F" w:rsidRDefault="00E2628C" w:rsidP="00E2628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6DC87AB1" w14:textId="77777777" w:rsidR="00E2628C" w:rsidRPr="00AD4C5F" w:rsidRDefault="00E2628C" w:rsidP="00E2628C">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F17DAC0" w14:textId="77777777" w:rsidR="00E2628C" w:rsidRPr="00AD4C5F" w:rsidRDefault="00E2628C" w:rsidP="00E2628C">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w:t>
      </w:r>
      <w:r w:rsidRPr="00AD4C5F">
        <w:rPr>
          <w:rStyle w:val="StyleUnderline"/>
          <w:rFonts w:asciiTheme="majorHAnsi" w:hAnsiTheme="majorHAnsi" w:cstheme="majorHAnsi"/>
        </w:rPr>
        <w:lastRenderedPageBreak/>
        <w:t xml:space="preserve">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12FDABC" w14:textId="77777777" w:rsidR="00E2628C" w:rsidRPr="00AD4C5F" w:rsidRDefault="00E2628C" w:rsidP="00E2628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3E70FBF" w14:textId="77777777" w:rsidR="00E2628C" w:rsidRPr="00AD4C5F" w:rsidRDefault="00E2628C" w:rsidP="00E2628C">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02540E19" w14:textId="77777777" w:rsidR="00E2628C" w:rsidRPr="00AD4C5F" w:rsidRDefault="00E2628C" w:rsidP="00E2628C">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w:t>
      </w:r>
      <w:r w:rsidRPr="00AD4C5F">
        <w:rPr>
          <w:rFonts w:asciiTheme="majorHAnsi" w:hAnsiTheme="majorHAnsi" w:cstheme="majorHAnsi"/>
          <w:color w:val="000000" w:themeColor="text1"/>
          <w:sz w:val="16"/>
        </w:rPr>
        <w:lastRenderedPageBreak/>
        <w:t xml:space="preserve">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w:t>
      </w:r>
      <w:r w:rsidRPr="00AD4C5F">
        <w:rPr>
          <w:rStyle w:val="Style13ptBold"/>
          <w:rFonts w:asciiTheme="majorHAnsi" w:hAnsiTheme="majorHAnsi" w:cstheme="majorHAnsi"/>
          <w:b w:val="0"/>
          <w:color w:val="000000" w:themeColor="text1"/>
          <w:sz w:val="16"/>
        </w:rPr>
        <w:lastRenderedPageBreak/>
        <w:t xml:space="preserve">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DAD845C" w14:textId="77777777" w:rsidR="00E2628C" w:rsidRPr="00AD4C5F" w:rsidRDefault="00E2628C" w:rsidP="00E2628C">
      <w:pPr>
        <w:rPr>
          <w:rFonts w:asciiTheme="majorHAnsi" w:hAnsiTheme="majorHAnsi" w:cstheme="majorHAnsi"/>
          <w:color w:val="000000" w:themeColor="text1"/>
          <w:sz w:val="16"/>
        </w:rPr>
      </w:pPr>
    </w:p>
    <w:p w14:paraId="34BBAEDE" w14:textId="77777777" w:rsidR="00E2628C" w:rsidRPr="00AD4C5F" w:rsidRDefault="00E2628C" w:rsidP="00E2628C">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F30455B" w14:textId="77777777" w:rsidR="00E2628C" w:rsidRPr="00AD4C5F" w:rsidRDefault="00E2628C" w:rsidP="00E2628C">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9E16B35" w14:textId="77777777" w:rsidR="00E2628C" w:rsidRPr="0098474F" w:rsidRDefault="00E2628C" w:rsidP="00E2628C">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lastRenderedPageBreak/>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7DA9E1A" w14:textId="77777777" w:rsidR="00E2628C" w:rsidRPr="00AD4C5F" w:rsidRDefault="00E2628C" w:rsidP="00E2628C">
      <w:pPr>
        <w:rPr>
          <w:rFonts w:asciiTheme="majorHAnsi" w:hAnsiTheme="majorHAnsi" w:cstheme="majorHAnsi"/>
          <w:color w:val="000000" w:themeColor="text1"/>
          <w:sz w:val="16"/>
        </w:rPr>
      </w:pPr>
    </w:p>
    <w:p w14:paraId="18F04116" w14:textId="77777777" w:rsidR="00E2628C" w:rsidRPr="00AD4C5F" w:rsidRDefault="00E2628C" w:rsidP="00E2628C">
      <w:pPr>
        <w:rPr>
          <w:rFonts w:asciiTheme="majorHAnsi" w:hAnsiTheme="majorHAnsi" w:cstheme="majorHAnsi"/>
          <w:color w:val="000000" w:themeColor="text1"/>
          <w:sz w:val="16"/>
        </w:rPr>
      </w:pPr>
    </w:p>
    <w:p w14:paraId="53FDA35C" w14:textId="77777777" w:rsidR="00E2628C" w:rsidRDefault="00E2628C" w:rsidP="00E2628C"/>
    <w:p w14:paraId="4470ED5E" w14:textId="32A64C56" w:rsidR="00E2628C" w:rsidRPr="00355308" w:rsidRDefault="00E2628C" w:rsidP="00E2628C">
      <w:pPr>
        <w:pStyle w:val="Heading3"/>
        <w:rPr>
          <w:rFonts w:cs="Calibri"/>
        </w:rPr>
      </w:pPr>
      <w:r w:rsidRPr="00355308">
        <w:rPr>
          <w:rFonts w:cs="Calibri"/>
        </w:rPr>
        <w:lastRenderedPageBreak/>
        <w:t>Advantage –</w:t>
      </w:r>
      <w:r w:rsidR="008E37D5">
        <w:rPr>
          <w:rFonts w:cs="Calibri"/>
        </w:rPr>
        <w:t>debris</w:t>
      </w:r>
    </w:p>
    <w:p w14:paraId="1D3881E7" w14:textId="77777777" w:rsidR="00E2628C" w:rsidRDefault="00E2628C" w:rsidP="00E2628C">
      <w:pPr>
        <w:pStyle w:val="Heading4"/>
      </w:pPr>
      <w:r>
        <w:t>Mining creates space debris</w:t>
      </w:r>
    </w:p>
    <w:p w14:paraId="1BDC4F84" w14:textId="77777777" w:rsidR="00E2628C" w:rsidRDefault="00E2628C" w:rsidP="00E2628C">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4" w:history="1">
        <w:r w:rsidRPr="002D7371">
          <w:rPr>
            <w:rStyle w:val="Hyperlink"/>
          </w:rPr>
          <w:t>https://www.science.org/doi/full/10.1126/science.abd3402</w:t>
        </w:r>
      </w:hyperlink>
      <w:r>
        <w:t xml:space="preserve"> EE</w:t>
      </w:r>
    </w:p>
    <w:p w14:paraId="6DE33133" w14:textId="77777777" w:rsidR="00E2628C" w:rsidRPr="00AD3BF1" w:rsidRDefault="00E2628C" w:rsidP="00E2628C">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FE35ED9" w14:textId="77777777" w:rsidR="00E2628C" w:rsidRDefault="00E2628C" w:rsidP="00E2628C">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0BA8546" w14:textId="77777777" w:rsidR="00E2628C" w:rsidRDefault="00E2628C" w:rsidP="00E2628C">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E978B1F" w14:textId="77777777" w:rsidR="00E2628C" w:rsidRDefault="00E2628C" w:rsidP="00E2628C"/>
    <w:p w14:paraId="76C1030B" w14:textId="77777777" w:rsidR="00E2628C" w:rsidRPr="00100A2B" w:rsidRDefault="00E2628C" w:rsidP="00E2628C">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59EB494" w14:textId="77777777" w:rsidR="00E2628C" w:rsidRPr="00100A2B" w:rsidRDefault="00E2628C" w:rsidP="00E2628C">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5" w:history="1">
        <w:r w:rsidRPr="00EA3CBA">
          <w:rPr>
            <w:rStyle w:val="Hyperlink"/>
          </w:rPr>
          <w:t>https://www.scientificamerican.com/podcast/episode/the-sneaky-danger-of-space-dust/</w:t>
        </w:r>
      </w:hyperlink>
      <w:r>
        <w:t>]//DDPT</w:t>
      </w:r>
    </w:p>
    <w:p w14:paraId="14828E13" w14:textId="77777777" w:rsidR="00E2628C" w:rsidRPr="00100A2B" w:rsidRDefault="00E2628C" w:rsidP="00E2628C">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F912F7D" w14:textId="77777777" w:rsidR="00E2628C" w:rsidRPr="00100A2B" w:rsidRDefault="00E2628C" w:rsidP="00E2628C">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6" w:history="1">
        <w:r w:rsidRPr="00100A2B">
          <w:rPr>
            <w:rStyle w:val="Hyperlink"/>
          </w:rPr>
          <w:t>baseball-sized chunks</w:t>
        </w:r>
      </w:hyperlink>
      <w:r w:rsidRPr="00100A2B">
        <w:t> of debris, </w:t>
      </w:r>
      <w:hyperlink r:id="rId1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FD7BE48" w14:textId="77777777" w:rsidR="00E2628C" w:rsidRPr="00100A2B" w:rsidRDefault="00E2628C" w:rsidP="00E2628C">
      <w:r w:rsidRPr="00100A2B">
        <w:lastRenderedPageBreak/>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02AB8AFB" w14:textId="77777777" w:rsidR="00E2628C" w:rsidRPr="00100A2B" w:rsidRDefault="00E2628C" w:rsidP="00E2628C">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9FF62DA" w14:textId="77777777" w:rsidR="00E2628C" w:rsidRPr="00100A2B" w:rsidRDefault="00E2628C" w:rsidP="00E2628C">
      <w:r w:rsidRPr="00100A2B">
        <w:t>"We also think this phenomenon can be attributed to some of the failures and anomalies we see on orbit, that right now are basically tagged as 'unknown cause.'"</w:t>
      </w:r>
    </w:p>
    <w:p w14:paraId="25800A5C" w14:textId="77777777" w:rsidR="00E2628C" w:rsidRPr="00100A2B" w:rsidRDefault="00E2628C" w:rsidP="00E2628C">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3C1A28A1" w14:textId="77777777" w:rsidR="00E2628C" w:rsidRDefault="00E2628C" w:rsidP="00E2628C">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8" w:history="1">
        <w:r w:rsidRPr="00100A2B">
          <w:rPr>
            <w:rStyle w:val="Hyperlink"/>
          </w:rPr>
          <w:t>Particle-in-cell simulations of an RF emission mechanism associated with hypervelocity impact plasmas</w:t>
        </w:r>
      </w:hyperlink>
      <w:r w:rsidRPr="00100A2B">
        <w:t>]</w:t>
      </w:r>
    </w:p>
    <w:p w14:paraId="52958270" w14:textId="77777777" w:rsidR="00E2628C" w:rsidRPr="00355308" w:rsidRDefault="00E2628C" w:rsidP="00E2628C"/>
    <w:p w14:paraId="4CB9F208" w14:textId="77777777" w:rsidR="00E2628C" w:rsidRPr="00355308" w:rsidRDefault="00E2628C" w:rsidP="00E2628C">
      <w:pPr>
        <w:pStyle w:val="Heading4"/>
        <w:rPr>
          <w:rFonts w:cs="Calibri"/>
        </w:rPr>
      </w:pPr>
      <w:r w:rsidRPr="00355308">
        <w:rPr>
          <w:rFonts w:cs="Calibri"/>
        </w:rPr>
        <w:t xml:space="preserve">An increase in space debris and dust from mining collides with key defense satellites </w:t>
      </w:r>
    </w:p>
    <w:p w14:paraId="1486F39A" w14:textId="77777777" w:rsidR="00E2628C" w:rsidRPr="00355308" w:rsidRDefault="00E2628C" w:rsidP="00E2628C">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183C147E" w14:textId="77777777" w:rsidR="00E2628C" w:rsidRPr="00355308" w:rsidRDefault="00E2628C" w:rsidP="00E2628C">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3EAEC6E" w14:textId="77777777" w:rsidR="00E2628C" w:rsidRPr="00355308" w:rsidRDefault="00E2628C" w:rsidP="00E2628C">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767D1CD0" w14:textId="77777777" w:rsidR="00E2628C" w:rsidRPr="00355308" w:rsidRDefault="00E2628C" w:rsidP="00E2628C">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8C74422" w14:textId="77777777" w:rsidR="00E2628C" w:rsidRPr="00355308" w:rsidRDefault="00E2628C" w:rsidP="00E2628C">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 xml:space="preserve">debris will end up </w:t>
      </w:r>
      <w:r w:rsidRPr="00355308">
        <w:rPr>
          <w:rStyle w:val="Emphasis"/>
          <w:highlight w:val="green"/>
        </w:rPr>
        <w:lastRenderedPageBreak/>
        <w:t>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F8DADD5" w14:textId="77777777" w:rsidR="00E2628C" w:rsidRPr="00355308" w:rsidRDefault="00E2628C" w:rsidP="00E2628C">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952AA49" w14:textId="77777777" w:rsidR="00E2628C" w:rsidRDefault="00E2628C" w:rsidP="00E2628C">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35B6732" w14:textId="77777777" w:rsidR="00E2628C" w:rsidRDefault="00E2628C" w:rsidP="00E2628C"/>
    <w:p w14:paraId="2492B73E" w14:textId="77777777" w:rsidR="00E2628C" w:rsidRPr="00355308" w:rsidRDefault="00E2628C" w:rsidP="00E2628C">
      <w:pPr>
        <w:pStyle w:val="Heading4"/>
        <w:rPr>
          <w:rFonts w:cs="Calibri"/>
        </w:rPr>
      </w:pPr>
      <w:r w:rsidRPr="00355308">
        <w:rPr>
          <w:rFonts w:cs="Calibri"/>
        </w:rPr>
        <w:t>Laundry list of impacts – compromised communication, loss of military capability and more</w:t>
      </w:r>
    </w:p>
    <w:p w14:paraId="2B8C8357" w14:textId="77777777" w:rsidR="00E2628C" w:rsidRPr="00355308" w:rsidRDefault="00E2628C" w:rsidP="00E2628C">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0" w:history="1">
        <w:r w:rsidRPr="00355308">
          <w:rPr>
            <w:rStyle w:val="Hyperlink"/>
            <w:sz w:val="16"/>
          </w:rPr>
          <w:t>https://gizmodo.com/what-would-happen-if-all-our-satellites-were-suddenly-d-1709006681</w:t>
        </w:r>
      </w:hyperlink>
      <w:r w:rsidRPr="00355308">
        <w:rPr>
          <w:sz w:val="16"/>
        </w:rPr>
        <w:t xml:space="preserve"> DD AG</w:t>
      </w:r>
    </w:p>
    <w:p w14:paraId="489774D3" w14:textId="77777777" w:rsidR="00E2628C" w:rsidRPr="00355308" w:rsidRDefault="00E2628C" w:rsidP="00E2628C">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7569A2C8" w14:textId="77777777" w:rsidR="00E2628C" w:rsidRPr="00355308" w:rsidRDefault="00E2628C" w:rsidP="00E2628C">
      <w:pPr>
        <w:rPr>
          <w:sz w:val="16"/>
        </w:rPr>
      </w:pPr>
      <w:r w:rsidRPr="00355308">
        <w:rPr>
          <w:sz w:val="16"/>
        </w:rPr>
        <w:t>Compromised Communications</w:t>
      </w:r>
    </w:p>
    <w:p w14:paraId="7096D494" w14:textId="77777777" w:rsidR="00E2628C" w:rsidRPr="00355308" w:rsidRDefault="00E2628C" w:rsidP="00E2628C">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656630C4" w14:textId="77777777" w:rsidR="00E2628C" w:rsidRPr="00355308" w:rsidRDefault="00E2628C" w:rsidP="00E2628C">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C69CAEA" w14:textId="77777777" w:rsidR="00E2628C" w:rsidRPr="00355308" w:rsidRDefault="00E2628C" w:rsidP="00E2628C">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219A2237" w14:textId="77777777" w:rsidR="00E2628C" w:rsidRPr="00355308" w:rsidRDefault="00E2628C" w:rsidP="00E2628C">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311F5C17" w14:textId="77777777" w:rsidR="00E2628C" w:rsidRPr="00355308" w:rsidRDefault="00E2628C" w:rsidP="00E2628C">
      <w:pPr>
        <w:rPr>
          <w:sz w:val="16"/>
        </w:rPr>
      </w:pPr>
      <w:r w:rsidRPr="00355308">
        <w:rPr>
          <w:sz w:val="16"/>
        </w:rPr>
        <w:t>“Indeed, a lot of television would suddenly disappear,” says McDowell. “A sizable portion of TV comes from cable whose companies relay programming from satellites to their hubs.”</w:t>
      </w:r>
    </w:p>
    <w:p w14:paraId="1B1CBC78" w14:textId="77777777" w:rsidR="00E2628C" w:rsidRPr="00355308" w:rsidRDefault="00E2628C" w:rsidP="00E2628C">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38770077" w14:textId="77777777" w:rsidR="00E2628C" w:rsidRPr="00355308" w:rsidRDefault="00E2628C" w:rsidP="00E2628C">
      <w:pPr>
        <w:rPr>
          <w:sz w:val="16"/>
        </w:rPr>
      </w:pPr>
      <w:r w:rsidRPr="00355308">
        <w:rPr>
          <w:sz w:val="16"/>
        </w:rPr>
        <w:t>The sudden loss of satellite capability would have a profound effect on the military.</w:t>
      </w:r>
    </w:p>
    <w:p w14:paraId="4859A9E6" w14:textId="77777777" w:rsidR="00E2628C" w:rsidRPr="00355308" w:rsidRDefault="00E2628C" w:rsidP="00E2628C">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32D7C023" w14:textId="77777777" w:rsidR="00E2628C" w:rsidRPr="00355308" w:rsidRDefault="00E2628C" w:rsidP="00E2628C">
      <w:pPr>
        <w:rPr>
          <w:sz w:val="16"/>
        </w:rPr>
      </w:pPr>
      <w:r w:rsidRPr="00355308">
        <w:rPr>
          <w:sz w:val="16"/>
        </w:rPr>
        <w:lastRenderedPageBreak/>
        <w:t>And as 21st century warfare expert Peter W. Singer from New America Foundation tells io9, “He who controls the heavens will control what happens in the battles of Earth.” Singer summarized the military consequences of losing satellites in an email to us:</w:t>
      </w:r>
    </w:p>
    <w:p w14:paraId="19F2C18E" w14:textId="77777777" w:rsidR="00E2628C" w:rsidRPr="00355308" w:rsidRDefault="00E2628C" w:rsidP="00E2628C">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0F818F7" w14:textId="77777777" w:rsidR="00E2628C" w:rsidRPr="00355308" w:rsidRDefault="00E2628C" w:rsidP="00E2628C">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18E26DEF" w14:textId="77777777" w:rsidR="00E2628C" w:rsidRPr="00355308" w:rsidRDefault="00E2628C" w:rsidP="00E2628C">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1A03820" w14:textId="77777777" w:rsidR="00E2628C" w:rsidRPr="00355308" w:rsidRDefault="00E2628C" w:rsidP="00E2628C">
      <w:pPr>
        <w:rPr>
          <w:sz w:val="16"/>
        </w:rPr>
      </w:pPr>
      <w:r w:rsidRPr="00355308">
        <w:rPr>
          <w:sz w:val="16"/>
        </w:rPr>
        <w:t>There’s also the effect on science to consider. Much of what we know about climate change comes from satellites.</w:t>
      </w:r>
    </w:p>
    <w:p w14:paraId="3A95F659" w14:textId="77777777" w:rsidR="00E2628C" w:rsidRDefault="00E2628C" w:rsidP="00E2628C">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26187C31" w14:textId="77777777" w:rsidR="00E2628C" w:rsidRPr="00355308" w:rsidRDefault="00E2628C" w:rsidP="00E2628C">
      <w:pPr>
        <w:rPr>
          <w:sz w:val="16"/>
        </w:rPr>
      </w:pPr>
    </w:p>
    <w:p w14:paraId="14611EB3" w14:textId="77777777" w:rsidR="00E2628C" w:rsidRPr="00355308" w:rsidRDefault="00E2628C" w:rsidP="00E2628C">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CE363A9" w14:textId="77777777" w:rsidR="00E2628C" w:rsidRPr="00355308" w:rsidRDefault="00E2628C" w:rsidP="00E2628C">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1" w:history="1">
        <w:r w:rsidRPr="00355308">
          <w:rPr>
            <w:rStyle w:val="Hyperlink"/>
            <w:szCs w:val="26"/>
          </w:rPr>
          <w:t>https://www.tandfonline.com/doi/full/10.1080/25751654.2021.1942681</w:t>
        </w:r>
      </w:hyperlink>
      <w:r w:rsidRPr="00355308">
        <w:rPr>
          <w:szCs w:val="26"/>
        </w:rPr>
        <w:t>, VM</w:t>
      </w:r>
    </w:p>
    <w:p w14:paraId="6A7331CB" w14:textId="4DD6A894" w:rsidR="00E2628C" w:rsidRDefault="00E2628C" w:rsidP="00E2628C">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w:t>
      </w:r>
      <w:r w:rsidRPr="00355308">
        <w:rPr>
          <w:szCs w:val="26"/>
          <w:u w:val="single"/>
        </w:rPr>
        <w:lastRenderedPageBreak/>
        <w:t xml:space="preserve">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3F0E0424" w14:textId="6D6494A2" w:rsidR="00E2628C" w:rsidRDefault="00E2628C" w:rsidP="00E2628C">
      <w:pPr>
        <w:rPr>
          <w:sz w:val="16"/>
          <w:szCs w:val="16"/>
        </w:rPr>
      </w:pPr>
    </w:p>
    <w:p w14:paraId="0F5A811D" w14:textId="77777777" w:rsidR="00E2628C" w:rsidRPr="001E51E3" w:rsidRDefault="00E2628C" w:rsidP="00E2628C">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1E17FC6B" w14:textId="77777777" w:rsidR="00E2628C" w:rsidRPr="001E51E3" w:rsidRDefault="00E2628C" w:rsidP="00E2628C">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2"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193B6845" w14:textId="77777777" w:rsidR="00E2628C" w:rsidRPr="001E51E3" w:rsidRDefault="00E2628C" w:rsidP="00E2628C">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171BD8EA" w14:textId="77777777" w:rsidR="00E2628C" w:rsidRPr="001E51E3" w:rsidRDefault="00E2628C" w:rsidP="00E2628C">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3"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225D452D" w14:textId="77777777" w:rsidR="00E2628C" w:rsidRDefault="00E2628C" w:rsidP="00E2628C">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p>
    <w:p w14:paraId="6F33A3B7" w14:textId="77777777" w:rsidR="00E2628C" w:rsidRDefault="00E2628C" w:rsidP="00E2628C">
      <w:pPr>
        <w:rPr>
          <w:rFonts w:asciiTheme="majorHAnsi" w:hAnsiTheme="majorHAnsi" w:cstheme="majorHAnsi"/>
        </w:rPr>
      </w:pPr>
    </w:p>
    <w:p w14:paraId="2B1C918D" w14:textId="77777777" w:rsidR="00E2628C" w:rsidRPr="001E51E3" w:rsidRDefault="00E2628C" w:rsidP="00E2628C">
      <w:pPr>
        <w:rPr>
          <w:rFonts w:asciiTheme="majorHAnsi" w:hAnsiTheme="majorHAnsi" w:cstheme="majorHAnsi"/>
        </w:rPr>
      </w:pPr>
      <w:r w:rsidRPr="00607F45">
        <w:rPr>
          <w:rFonts w:asciiTheme="majorHAnsi" w:hAnsiTheme="majorHAnsi" w:cstheme="majorHAnsi"/>
          <w:sz w:val="16"/>
          <w:szCs w:val="16"/>
        </w:rPr>
        <w:lastRenderedPageBreak/>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0208A19F" w14:textId="77777777" w:rsidR="00E2628C" w:rsidRPr="00607F45" w:rsidRDefault="00E2628C" w:rsidP="00E2628C">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202D0A9C" w14:textId="77777777" w:rsidR="00E2628C" w:rsidRPr="00607F45" w:rsidRDefault="00E2628C" w:rsidP="00E2628C">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7AFCBED7" w14:textId="77777777" w:rsidR="00E2628C" w:rsidRPr="00607F45" w:rsidRDefault="00E2628C" w:rsidP="00E2628C">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4"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46A6FD91" w14:textId="77777777" w:rsidR="00E2628C" w:rsidRDefault="00E2628C" w:rsidP="00E2628C">
      <w:pPr>
        <w:rPr>
          <w:sz w:val="16"/>
          <w:szCs w:val="16"/>
        </w:rPr>
      </w:pPr>
    </w:p>
    <w:p w14:paraId="3E70D8CA" w14:textId="77777777" w:rsidR="00417687" w:rsidRDefault="00417687" w:rsidP="00417687">
      <w:pPr>
        <w:pStyle w:val="Heading2"/>
      </w:pPr>
      <w:r>
        <w:lastRenderedPageBreak/>
        <w:t>1AC—FW</w:t>
      </w:r>
    </w:p>
    <w:p w14:paraId="0A39823F" w14:textId="77777777" w:rsidR="00417687" w:rsidRPr="0084387D" w:rsidRDefault="00417687" w:rsidP="00417687"/>
    <w:p w14:paraId="5B465B97" w14:textId="77777777" w:rsidR="00417687" w:rsidRPr="00355308" w:rsidRDefault="00417687" w:rsidP="00417687">
      <w:pPr>
        <w:pStyle w:val="Heading4"/>
        <w:rPr>
          <w:rFonts w:cs="Calibri"/>
        </w:rPr>
      </w:pPr>
      <w:r w:rsidRPr="00355308">
        <w:rPr>
          <w:rFonts w:cs="Calibri"/>
        </w:rPr>
        <w:t xml:space="preserve">The standard is maximizing expected wellbeing. </w:t>
      </w:r>
    </w:p>
    <w:p w14:paraId="35348C3E" w14:textId="77777777" w:rsidR="00417687" w:rsidRPr="00355308" w:rsidRDefault="00417687" w:rsidP="00417687">
      <w:pPr>
        <w:pStyle w:val="Heading4"/>
        <w:rPr>
          <w:rFonts w:cs="Calibri"/>
        </w:rPr>
      </w:pPr>
      <w:r w:rsidRPr="00355308">
        <w:rPr>
          <w:rFonts w:cs="Calibri"/>
        </w:rPr>
        <w:t>Prefer it:</w:t>
      </w:r>
    </w:p>
    <w:p w14:paraId="3BF4FEF0" w14:textId="77777777" w:rsidR="00417687" w:rsidRPr="00355308" w:rsidRDefault="00417687" w:rsidP="00417687">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40E523EA" w14:textId="77777777" w:rsidR="00417687" w:rsidRPr="00A0610A" w:rsidRDefault="00417687" w:rsidP="00417687">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19FA2F9" w14:textId="77777777" w:rsidR="00417687" w:rsidRPr="00A0610A" w:rsidRDefault="00417687" w:rsidP="00417687">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15D5B1DD" w14:textId="77777777" w:rsidR="00E2628C" w:rsidRPr="00355308" w:rsidRDefault="00E2628C" w:rsidP="00E2628C">
      <w:pPr>
        <w:rPr>
          <w:sz w:val="16"/>
          <w:szCs w:val="16"/>
        </w:rPr>
      </w:pPr>
    </w:p>
    <w:p w14:paraId="0B235EA7" w14:textId="77777777" w:rsidR="00E67EB2" w:rsidRPr="00E2628C" w:rsidRDefault="00E67EB2" w:rsidP="00E2628C"/>
    <w:sectPr w:rsidR="00E67EB2" w:rsidRPr="00E262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4862E9"/>
    <w:multiLevelType w:val="hybridMultilevel"/>
    <w:tmpl w:val="3E1C2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7E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68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08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7F5"/>
    <w:rsid w:val="008C77B6"/>
    <w:rsid w:val="008D1B91"/>
    <w:rsid w:val="008D724A"/>
    <w:rsid w:val="008E37D5"/>
    <w:rsid w:val="008E7A3E"/>
    <w:rsid w:val="008F41FD"/>
    <w:rsid w:val="008F4479"/>
    <w:rsid w:val="008F4BA0"/>
    <w:rsid w:val="00901726"/>
    <w:rsid w:val="0091118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0E5"/>
    <w:rsid w:val="00C72AFE"/>
    <w:rsid w:val="00C81619"/>
    <w:rsid w:val="00CA013C"/>
    <w:rsid w:val="00CA6D6D"/>
    <w:rsid w:val="00CC7A4E"/>
    <w:rsid w:val="00CD1359"/>
    <w:rsid w:val="00CD4C83"/>
    <w:rsid w:val="00D01EDC"/>
    <w:rsid w:val="00D078AA"/>
    <w:rsid w:val="00D10058"/>
    <w:rsid w:val="00D11978"/>
    <w:rsid w:val="00D15E30"/>
    <w:rsid w:val="00D16129"/>
    <w:rsid w:val="00D163A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26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28C"/>
    <w:rsid w:val="00E353A2"/>
    <w:rsid w:val="00E36881"/>
    <w:rsid w:val="00E42E4C"/>
    <w:rsid w:val="00E47013"/>
    <w:rsid w:val="00E541F9"/>
    <w:rsid w:val="00E57B79"/>
    <w:rsid w:val="00E63419"/>
    <w:rsid w:val="00E64496"/>
    <w:rsid w:val="00E67EB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985DA5"/>
  <w14:defaultImageDpi w14:val="300"/>
  <w15:docId w15:val="{38AE3F96-05B2-9647-A351-F999D5B8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62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7E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67E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67E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67EB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E67EB2"/>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67EB2"/>
    <w:pPr>
      <w:keepNext/>
      <w:keepLines/>
      <w:spacing w:before="200" w:after="40"/>
      <w:outlineLvl w:val="5"/>
    </w:pPr>
    <w:rPr>
      <w:b/>
      <w:sz w:val="20"/>
      <w:szCs w:val="20"/>
    </w:rPr>
  </w:style>
  <w:style w:type="character" w:default="1" w:styleId="DefaultParagraphFont">
    <w:name w:val="Default Paragraph Font"/>
    <w:uiPriority w:val="1"/>
    <w:semiHidden/>
    <w:unhideWhenUsed/>
    <w:rsid w:val="00E67E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EB2"/>
  </w:style>
  <w:style w:type="character" w:customStyle="1" w:styleId="Heading1Char">
    <w:name w:val="Heading 1 Char"/>
    <w:aliases w:val="Pocket Char"/>
    <w:basedOn w:val="DefaultParagraphFont"/>
    <w:link w:val="Heading1"/>
    <w:uiPriority w:val="9"/>
    <w:rsid w:val="00E67EB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67EB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67EB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67E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67EB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67EB2"/>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67E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7EB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67EB2"/>
    <w:rPr>
      <w:color w:val="auto"/>
      <w:u w:val="none"/>
    </w:rPr>
  </w:style>
  <w:style w:type="paragraph" w:styleId="DocumentMap">
    <w:name w:val="Document Map"/>
    <w:basedOn w:val="Normal"/>
    <w:link w:val="DocumentMapChar"/>
    <w:uiPriority w:val="99"/>
    <w:semiHidden/>
    <w:unhideWhenUsed/>
    <w:rsid w:val="00E67E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7EB2"/>
    <w:rPr>
      <w:rFonts w:ascii="Lucida Grande" w:hAnsi="Lucida Grande" w:cs="Lucida Grande"/>
    </w:rPr>
  </w:style>
  <w:style w:type="character" w:customStyle="1" w:styleId="Heading5Char">
    <w:name w:val="Heading 5 Char"/>
    <w:basedOn w:val="DefaultParagraphFont"/>
    <w:link w:val="Heading5"/>
    <w:uiPriority w:val="9"/>
    <w:rsid w:val="00E67EB2"/>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E67EB2"/>
    <w:rPr>
      <w:rFonts w:ascii="Calibri" w:hAnsi="Calibri"/>
      <w:b/>
      <w:sz w:val="20"/>
      <w:szCs w:val="20"/>
    </w:rPr>
  </w:style>
  <w:style w:type="paragraph" w:customStyle="1" w:styleId="textbold">
    <w:name w:val="text bold"/>
    <w:basedOn w:val="Normal"/>
    <w:link w:val="Emphasis"/>
    <w:uiPriority w:val="20"/>
    <w:qFormat/>
    <w:rsid w:val="00E67EB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67E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E67EB2"/>
    <w:rPr>
      <w:color w:val="605E5C"/>
      <w:shd w:val="clear" w:color="auto" w:fill="E1DFDD"/>
    </w:rPr>
  </w:style>
  <w:style w:type="paragraph" w:customStyle="1" w:styleId="UnderlinePara">
    <w:name w:val="Underline Para"/>
    <w:basedOn w:val="Normal"/>
    <w:uiPriority w:val="1"/>
    <w:qFormat/>
    <w:rsid w:val="00E67EB2"/>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E67EB2"/>
    <w:rPr>
      <w:b/>
      <w:bCs/>
    </w:rPr>
  </w:style>
  <w:style w:type="paragraph" w:styleId="ListParagraph">
    <w:name w:val="List Paragraph"/>
    <w:aliases w:val="6 font"/>
    <w:basedOn w:val="Normal"/>
    <w:uiPriority w:val="34"/>
    <w:qFormat/>
    <w:rsid w:val="00E67EB2"/>
    <w:pPr>
      <w:ind w:left="720"/>
      <w:contextualSpacing/>
    </w:pPr>
  </w:style>
  <w:style w:type="paragraph" w:customStyle="1" w:styleId="Emphasis1">
    <w:name w:val="Emphasis1"/>
    <w:basedOn w:val="Normal"/>
    <w:autoRedefine/>
    <w:uiPriority w:val="20"/>
    <w:qFormat/>
    <w:rsid w:val="00E67EB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E67EB2"/>
    <w:pPr>
      <w:ind w:left="432" w:right="432"/>
    </w:pPr>
    <w:rPr>
      <w:color w:val="000000"/>
    </w:rPr>
  </w:style>
  <w:style w:type="character" w:customStyle="1" w:styleId="evidencetextChar1">
    <w:name w:val="evidence text Char1"/>
    <w:link w:val="evidencetext"/>
    <w:rsid w:val="00E67EB2"/>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67EB2"/>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E67EB2"/>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67EB2"/>
    <w:pPr>
      <w:spacing w:before="100" w:beforeAutospacing="1" w:after="100" w:afterAutospacing="1"/>
    </w:pPr>
    <w:rPr>
      <w:rFonts w:eastAsia="Times New Roman"/>
      <w:sz w:val="24"/>
      <w:lang w:eastAsia="ko-KR"/>
    </w:rPr>
  </w:style>
  <w:style w:type="paragraph" w:customStyle="1" w:styleId="css-182kmce">
    <w:name w:val="css-182kmce"/>
    <w:basedOn w:val="Normal"/>
    <w:rsid w:val="00E67EB2"/>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E67EB2"/>
  </w:style>
  <w:style w:type="paragraph" w:customStyle="1" w:styleId="pullquote-paragraph">
    <w:name w:val="pullquote-paragraph"/>
    <w:basedOn w:val="Normal"/>
    <w:rsid w:val="00E67EB2"/>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E67EB2"/>
    <w:rPr>
      <w:i/>
      <w:iCs/>
    </w:rPr>
  </w:style>
  <w:style w:type="paragraph" w:customStyle="1" w:styleId="font--body">
    <w:name w:val="font--body"/>
    <w:basedOn w:val="Normal"/>
    <w:rsid w:val="00E67EB2"/>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E67EB2"/>
    <w:rPr>
      <w:b/>
      <w:u w:val="single"/>
    </w:rPr>
  </w:style>
  <w:style w:type="character" w:customStyle="1" w:styleId="Minimize">
    <w:name w:val="Minimize"/>
    <w:uiPriority w:val="1"/>
    <w:qFormat/>
    <w:rsid w:val="00E67EB2"/>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E67EB2"/>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E67EB2"/>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E67EB2"/>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E67EB2"/>
    <w:rPr>
      <w:b/>
      <w:u w:val="single"/>
    </w:rPr>
  </w:style>
  <w:style w:type="character" w:customStyle="1" w:styleId="Underline2Char">
    <w:name w:val="Underline2 Char"/>
    <w:basedOn w:val="DefaultParagraphFont"/>
    <w:link w:val="Underline2"/>
    <w:uiPriority w:val="4"/>
    <w:rsid w:val="00E67EB2"/>
    <w:rPr>
      <w:rFonts w:ascii="Calibri" w:hAnsi="Calibri"/>
      <w:b/>
      <w:sz w:val="22"/>
      <w:u w:val="single"/>
    </w:rPr>
  </w:style>
  <w:style w:type="character" w:customStyle="1" w:styleId="BoldUnderline0">
    <w:name w:val="BoldUnderline"/>
    <w:basedOn w:val="DefaultParagraphFont"/>
    <w:uiPriority w:val="1"/>
    <w:qFormat/>
    <w:rsid w:val="00E67EB2"/>
    <w:rPr>
      <w:rFonts w:ascii="Arial" w:hAnsi="Arial"/>
      <w:b/>
      <w:sz w:val="20"/>
      <w:u w:val="single"/>
    </w:rPr>
  </w:style>
  <w:style w:type="paragraph" w:customStyle="1" w:styleId="gntarbp">
    <w:name w:val="gnt_ar_b_p"/>
    <w:basedOn w:val="Normal"/>
    <w:rsid w:val="00E67EB2"/>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E67EB2"/>
    <w:pPr>
      <w:spacing w:before="100" w:beforeAutospacing="1" w:after="100" w:afterAutospacing="1"/>
    </w:pPr>
    <w:rPr>
      <w:rFonts w:eastAsia="Times New Roman"/>
      <w:sz w:val="24"/>
      <w:lang w:eastAsia="ko-KR"/>
    </w:rPr>
  </w:style>
  <w:style w:type="character" w:customStyle="1" w:styleId="numbers">
    <w:name w:val="numbers"/>
    <w:basedOn w:val="DefaultParagraphFont"/>
    <w:rsid w:val="00E67EB2"/>
  </w:style>
  <w:style w:type="paragraph" w:customStyle="1" w:styleId="endmarkenabled">
    <w:name w:val="endmarkenabled"/>
    <w:basedOn w:val="Normal"/>
    <w:rsid w:val="00E67EB2"/>
    <w:pPr>
      <w:spacing w:before="100" w:beforeAutospacing="1" w:after="100" w:afterAutospacing="1"/>
    </w:pPr>
    <w:rPr>
      <w:rFonts w:eastAsia="Times New Roman"/>
      <w:sz w:val="24"/>
      <w:lang w:eastAsia="ko-KR"/>
    </w:rPr>
  </w:style>
  <w:style w:type="character" w:customStyle="1" w:styleId="link">
    <w:name w:val="link"/>
    <w:basedOn w:val="DefaultParagraphFont"/>
    <w:rsid w:val="00E67EB2"/>
  </w:style>
  <w:style w:type="paragraph" w:customStyle="1" w:styleId="css-exrw3m">
    <w:name w:val="css-exrw3m"/>
    <w:basedOn w:val="Normal"/>
    <w:rsid w:val="00E67EB2"/>
    <w:pPr>
      <w:spacing w:before="100" w:beforeAutospacing="1" w:after="100" w:afterAutospacing="1"/>
    </w:pPr>
    <w:rPr>
      <w:rFonts w:eastAsia="Times New Roman"/>
      <w:sz w:val="24"/>
    </w:rPr>
  </w:style>
  <w:style w:type="character" w:customStyle="1" w:styleId="css-8l6xbc">
    <w:name w:val="css-8l6xbc"/>
    <w:basedOn w:val="DefaultParagraphFont"/>
    <w:rsid w:val="00E67EB2"/>
  </w:style>
  <w:style w:type="paragraph" w:customStyle="1" w:styleId="t-body-text">
    <w:name w:val="t-body-text"/>
    <w:basedOn w:val="Normal"/>
    <w:rsid w:val="00E67EB2"/>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E67EB2"/>
    <w:rPr>
      <w:rFonts w:ascii="Segoe UI" w:hAnsi="Segoe UI" w:cs="Segoe UI"/>
      <w:sz w:val="18"/>
      <w:szCs w:val="18"/>
    </w:rPr>
  </w:style>
  <w:style w:type="paragraph" w:styleId="BalloonText">
    <w:name w:val="Balloon Text"/>
    <w:basedOn w:val="Normal"/>
    <w:link w:val="BalloonTextChar"/>
    <w:uiPriority w:val="99"/>
    <w:semiHidden/>
    <w:unhideWhenUsed/>
    <w:rsid w:val="00E67EB2"/>
    <w:rPr>
      <w:rFonts w:ascii="Segoe UI" w:hAnsi="Segoe UI" w:cs="Segoe UI"/>
      <w:sz w:val="18"/>
      <w:szCs w:val="18"/>
    </w:rPr>
  </w:style>
  <w:style w:type="character" w:customStyle="1" w:styleId="BalloonTextChar1">
    <w:name w:val="Balloon Text Char1"/>
    <w:basedOn w:val="DefaultParagraphFont"/>
    <w:uiPriority w:val="99"/>
    <w:semiHidden/>
    <w:rsid w:val="00E67EB2"/>
    <w:rPr>
      <w:rFonts w:ascii="Times New Roman" w:hAnsi="Times New Roman" w:cs="Times New Roman"/>
      <w:sz w:val="18"/>
      <w:szCs w:val="18"/>
    </w:rPr>
  </w:style>
  <w:style w:type="character" w:customStyle="1" w:styleId="caps">
    <w:name w:val="caps"/>
    <w:basedOn w:val="DefaultParagraphFont"/>
    <w:rsid w:val="00E67EB2"/>
  </w:style>
  <w:style w:type="paragraph" w:customStyle="1" w:styleId="c-user-cardbio">
    <w:name w:val="c-user-card__bio"/>
    <w:basedOn w:val="Normal"/>
    <w:rsid w:val="00E67EB2"/>
    <w:pPr>
      <w:spacing w:before="100" w:beforeAutospacing="1" w:after="100" w:afterAutospacing="1"/>
    </w:pPr>
    <w:rPr>
      <w:rFonts w:eastAsia="Times New Roman"/>
      <w:sz w:val="24"/>
    </w:rPr>
  </w:style>
  <w:style w:type="paragraph" w:customStyle="1" w:styleId="selectionshareable">
    <w:name w:val="selectionshareable"/>
    <w:basedOn w:val="Normal"/>
    <w:rsid w:val="00E67EB2"/>
    <w:pPr>
      <w:spacing w:before="100" w:beforeAutospacing="1" w:after="100" w:afterAutospacing="1"/>
    </w:pPr>
    <w:rPr>
      <w:rFonts w:eastAsia="Times New Roman"/>
      <w:sz w:val="24"/>
    </w:rPr>
  </w:style>
  <w:style w:type="character" w:customStyle="1" w:styleId="3oh-">
    <w:name w:val="_3oh-"/>
    <w:basedOn w:val="DefaultParagraphFont"/>
    <w:rsid w:val="00E67EB2"/>
  </w:style>
  <w:style w:type="paragraph" w:customStyle="1" w:styleId="normal1">
    <w:name w:val="normal1"/>
    <w:basedOn w:val="Normal"/>
    <w:rsid w:val="00E67EB2"/>
    <w:pPr>
      <w:spacing w:before="100" w:beforeAutospacing="1" w:after="100" w:afterAutospacing="1"/>
    </w:pPr>
    <w:rPr>
      <w:rFonts w:eastAsia="Times New Roman"/>
      <w:sz w:val="24"/>
    </w:rPr>
  </w:style>
  <w:style w:type="character" w:customStyle="1" w:styleId="c-timestamplabel">
    <w:name w:val="c-timestamp__label"/>
    <w:basedOn w:val="DefaultParagraphFont"/>
    <w:rsid w:val="00E67EB2"/>
  </w:style>
  <w:style w:type="character" w:customStyle="1" w:styleId="c-messagelistunreaddividerlabel">
    <w:name w:val="c-message_list__unread_divider__label"/>
    <w:basedOn w:val="DefaultParagraphFont"/>
    <w:rsid w:val="00E67EB2"/>
  </w:style>
  <w:style w:type="character" w:customStyle="1" w:styleId="c-messagesender">
    <w:name w:val="c-message__sender"/>
    <w:basedOn w:val="DefaultParagraphFont"/>
    <w:rsid w:val="00E67EB2"/>
  </w:style>
  <w:style w:type="character" w:customStyle="1" w:styleId="c-reactioncount">
    <w:name w:val="c-reaction__count"/>
    <w:basedOn w:val="DefaultParagraphFont"/>
    <w:rsid w:val="00E67EB2"/>
  </w:style>
  <w:style w:type="paragraph" w:customStyle="1" w:styleId="Analytic">
    <w:name w:val="Analytic"/>
    <w:basedOn w:val="Normal"/>
    <w:link w:val="AnalyticChar"/>
    <w:autoRedefine/>
    <w:qFormat/>
    <w:rsid w:val="00E67EB2"/>
    <w:rPr>
      <w:color w:val="1F497D" w:themeColor="text2"/>
    </w:rPr>
  </w:style>
  <w:style w:type="character" w:customStyle="1" w:styleId="AnalyticChar">
    <w:name w:val="Analytic Char"/>
    <w:basedOn w:val="DefaultParagraphFont"/>
    <w:link w:val="Analytic"/>
    <w:rsid w:val="00E67EB2"/>
    <w:rPr>
      <w:rFonts w:ascii="Calibri" w:hAnsi="Calibri"/>
      <w:color w:val="1F497D" w:themeColor="text2"/>
      <w:sz w:val="22"/>
    </w:rPr>
  </w:style>
  <w:style w:type="paragraph" w:styleId="Header">
    <w:name w:val="header"/>
    <w:basedOn w:val="Normal"/>
    <w:link w:val="HeaderChar"/>
    <w:uiPriority w:val="99"/>
    <w:unhideWhenUsed/>
    <w:rsid w:val="00E67EB2"/>
    <w:pPr>
      <w:tabs>
        <w:tab w:val="center" w:pos="4680"/>
        <w:tab w:val="right" w:pos="9360"/>
      </w:tabs>
    </w:pPr>
  </w:style>
  <w:style w:type="character" w:customStyle="1" w:styleId="HeaderChar">
    <w:name w:val="Header Char"/>
    <w:basedOn w:val="DefaultParagraphFont"/>
    <w:link w:val="Header"/>
    <w:uiPriority w:val="99"/>
    <w:rsid w:val="00E67EB2"/>
    <w:rPr>
      <w:rFonts w:ascii="Calibri" w:hAnsi="Calibri"/>
      <w:sz w:val="22"/>
    </w:rPr>
  </w:style>
  <w:style w:type="paragraph" w:styleId="Footer">
    <w:name w:val="footer"/>
    <w:basedOn w:val="Normal"/>
    <w:link w:val="FooterChar"/>
    <w:uiPriority w:val="99"/>
    <w:unhideWhenUsed/>
    <w:rsid w:val="00E67EB2"/>
    <w:pPr>
      <w:tabs>
        <w:tab w:val="center" w:pos="4680"/>
        <w:tab w:val="right" w:pos="9360"/>
      </w:tabs>
    </w:pPr>
  </w:style>
  <w:style w:type="character" w:customStyle="1" w:styleId="FooterChar">
    <w:name w:val="Footer Char"/>
    <w:basedOn w:val="DefaultParagraphFont"/>
    <w:link w:val="Footer"/>
    <w:uiPriority w:val="99"/>
    <w:rsid w:val="00E67EB2"/>
    <w:rPr>
      <w:rFonts w:ascii="Calibri" w:hAnsi="Calibri"/>
      <w:sz w:val="22"/>
    </w:rPr>
  </w:style>
  <w:style w:type="character" w:customStyle="1" w:styleId="z-TopofFormChar">
    <w:name w:val="z-Top of Form Char"/>
    <w:basedOn w:val="DefaultParagraphFont"/>
    <w:link w:val="z-TopofForm"/>
    <w:uiPriority w:val="99"/>
    <w:semiHidden/>
    <w:rsid w:val="00E67EB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E67EB2"/>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E67EB2"/>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67E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67EB2"/>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E67EB2"/>
    <w:rPr>
      <w:rFonts w:ascii="Arial" w:hAnsi="Arial" w:cs="Arial"/>
      <w:vanish/>
      <w:sz w:val="16"/>
      <w:szCs w:val="16"/>
    </w:rPr>
  </w:style>
  <w:style w:type="paragraph" w:customStyle="1" w:styleId="Emphasize">
    <w:name w:val="Emphasize"/>
    <w:basedOn w:val="Normal"/>
    <w:uiPriority w:val="7"/>
    <w:qFormat/>
    <w:rsid w:val="00E67EB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E67EB2"/>
    <w:rPr>
      <w:b/>
      <w:sz w:val="20"/>
      <w:u w:val="single"/>
    </w:rPr>
  </w:style>
  <w:style w:type="paragraph" w:customStyle="1" w:styleId="8MIn">
    <w:name w:val="8 MIn"/>
    <w:basedOn w:val="Normal"/>
    <w:link w:val="8MInChar"/>
    <w:uiPriority w:val="4"/>
    <w:qFormat/>
    <w:rsid w:val="00E67EB2"/>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E67EB2"/>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E67EB2"/>
  </w:style>
  <w:style w:type="character" w:customStyle="1" w:styleId="c-messagekittext">
    <w:name w:val="c-message_kit__text"/>
    <w:basedOn w:val="DefaultParagraphFont"/>
    <w:rsid w:val="00E67EB2"/>
  </w:style>
  <w:style w:type="character" w:customStyle="1" w:styleId="cardChar">
    <w:name w:val="card Char"/>
    <w:aliases w:val="Bold Cite Char Char,Speed Cite Char"/>
    <w:basedOn w:val="DefaultParagraphFont"/>
    <w:rsid w:val="00E67EB2"/>
    <w:rPr>
      <w:rFonts w:ascii="Georgia" w:eastAsia="Calibri" w:hAnsi="Georgia" w:cs="Times New Roman"/>
      <w:sz w:val="24"/>
    </w:rPr>
  </w:style>
  <w:style w:type="character" w:customStyle="1" w:styleId="expertise">
    <w:name w:val="expertise"/>
    <w:basedOn w:val="DefaultParagraphFont"/>
    <w:rsid w:val="00E67EB2"/>
  </w:style>
  <w:style w:type="character" w:customStyle="1" w:styleId="education">
    <w:name w:val="education"/>
    <w:basedOn w:val="DefaultParagraphFont"/>
    <w:rsid w:val="00E67EB2"/>
  </w:style>
  <w:style w:type="character" w:customStyle="1" w:styleId="rollover-people">
    <w:name w:val="rollover-people"/>
    <w:basedOn w:val="DefaultParagraphFont"/>
    <w:rsid w:val="00E67EB2"/>
  </w:style>
  <w:style w:type="character" w:customStyle="1" w:styleId="UnresolvedMention2">
    <w:name w:val="Unresolved Mention2"/>
    <w:basedOn w:val="DefaultParagraphFont"/>
    <w:uiPriority w:val="99"/>
    <w:unhideWhenUsed/>
    <w:rsid w:val="00E67EB2"/>
    <w:rPr>
      <w:color w:val="605E5C"/>
      <w:shd w:val="clear" w:color="auto" w:fill="E1DFDD"/>
    </w:rPr>
  </w:style>
  <w:style w:type="character" w:customStyle="1" w:styleId="UnresolvedMention3">
    <w:name w:val="Unresolved Mention3"/>
    <w:basedOn w:val="DefaultParagraphFont"/>
    <w:uiPriority w:val="99"/>
    <w:rsid w:val="00E67EB2"/>
    <w:rPr>
      <w:color w:val="605E5C"/>
      <w:shd w:val="clear" w:color="auto" w:fill="E1DFDD"/>
    </w:rPr>
  </w:style>
  <w:style w:type="paragraph" w:customStyle="1" w:styleId="Body">
    <w:name w:val="Body"/>
    <w:link w:val="BodyChar"/>
    <w:autoRedefine/>
    <w:qFormat/>
    <w:rsid w:val="00E67EB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E67EB2"/>
    <w:rPr>
      <w:rFonts w:ascii="Calibri" w:eastAsiaTheme="majorEastAsia" w:hAnsi="Calibri" w:cstheme="majorBidi"/>
      <w:iCs/>
      <w:color w:val="000000" w:themeColor="text1"/>
      <w:sz w:val="8"/>
      <w:szCs w:val="22"/>
    </w:rPr>
  </w:style>
  <w:style w:type="character" w:customStyle="1" w:styleId="url">
    <w:name w:val="url"/>
    <w:basedOn w:val="DefaultParagraphFont"/>
    <w:rsid w:val="00E67EB2"/>
  </w:style>
  <w:style w:type="character" w:customStyle="1" w:styleId="ellip">
    <w:name w:val="ellip"/>
    <w:basedOn w:val="DefaultParagraphFont"/>
    <w:rsid w:val="00E67EB2"/>
  </w:style>
  <w:style w:type="character" w:customStyle="1" w:styleId="nowrap">
    <w:name w:val="nowrap"/>
    <w:basedOn w:val="DefaultParagraphFont"/>
    <w:rsid w:val="00E67EB2"/>
  </w:style>
  <w:style w:type="paragraph" w:customStyle="1" w:styleId="Tag2">
    <w:name w:val="Tag2"/>
    <w:basedOn w:val="Normal"/>
    <w:qFormat/>
    <w:rsid w:val="00E67EB2"/>
    <w:pPr>
      <w:spacing w:line="256" w:lineRule="auto"/>
    </w:pPr>
    <w:rPr>
      <w:b/>
      <w:sz w:val="24"/>
    </w:rPr>
  </w:style>
  <w:style w:type="character" w:customStyle="1" w:styleId="underlinedChar">
    <w:name w:val="underlined Char"/>
    <w:link w:val="underlined"/>
    <w:locked/>
    <w:rsid w:val="00E67EB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67EB2"/>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E67EB2"/>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E67EB2"/>
    <w:rPr>
      <w:vertAlign w:val="superscript"/>
    </w:rPr>
  </w:style>
  <w:style w:type="character" w:customStyle="1" w:styleId="Emph">
    <w:name w:val="Emph"/>
    <w:basedOn w:val="DefaultParagraphFont"/>
    <w:uiPriority w:val="1"/>
    <w:qFormat/>
    <w:rsid w:val="00E67EB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67EB2"/>
    <w:rPr>
      <w:u w:val="single"/>
    </w:rPr>
  </w:style>
  <w:style w:type="character" w:customStyle="1" w:styleId="BoldUnderlineChar">
    <w:name w:val="Bold Underline Char"/>
    <w:basedOn w:val="DefaultParagraphFont"/>
    <w:rsid w:val="00E67EB2"/>
    <w:rPr>
      <w:rFonts w:ascii="Arial" w:hAnsi="Arial" w:cs="Arial" w:hint="default"/>
      <w:b/>
      <w:bCs w:val="0"/>
      <w:u w:val="single"/>
    </w:rPr>
  </w:style>
  <w:style w:type="character" w:customStyle="1" w:styleId="ReadCard">
    <w:name w:val="ReadCard"/>
    <w:uiPriority w:val="1"/>
    <w:qFormat/>
    <w:rsid w:val="00E67EB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E67EB2"/>
    <w:pPr>
      <w:spacing w:before="60" w:after="60"/>
    </w:pPr>
  </w:style>
  <w:style w:type="paragraph" w:customStyle="1" w:styleId="Cards">
    <w:name w:val="Cards"/>
    <w:next w:val="Normal"/>
    <w:link w:val="CardsChar"/>
    <w:qFormat/>
    <w:rsid w:val="00E67EB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E67EB2"/>
    <w:rPr>
      <w:rFonts w:ascii="Times New Roman" w:eastAsia="Times New Roman" w:hAnsi="Times New Roman" w:cs="Times New Roman"/>
      <w:sz w:val="20"/>
    </w:rPr>
  </w:style>
  <w:style w:type="character" w:customStyle="1" w:styleId="DebateUnderline">
    <w:name w:val="Debate Underline"/>
    <w:qFormat/>
    <w:rsid w:val="00E67EB2"/>
    <w:rPr>
      <w:rFonts w:ascii="Times New Roman" w:hAnsi="Times New Roman"/>
      <w:sz w:val="20"/>
      <w:u w:val="thick"/>
    </w:rPr>
  </w:style>
  <w:style w:type="paragraph" w:customStyle="1" w:styleId="Nothing">
    <w:name w:val="Nothing"/>
    <w:link w:val="NothingChar"/>
    <w:qFormat/>
    <w:rsid w:val="00E67EB2"/>
    <w:rPr>
      <w:rFonts w:ascii="Times New Roman" w:eastAsia="Times New Roman" w:hAnsi="Times New Roman" w:cs="Times New Roman"/>
      <w:sz w:val="20"/>
    </w:rPr>
  </w:style>
  <w:style w:type="character" w:customStyle="1" w:styleId="NothingChar">
    <w:name w:val="Nothing Char"/>
    <w:link w:val="Nothing"/>
    <w:rsid w:val="00E67EB2"/>
    <w:rPr>
      <w:rFonts w:ascii="Times New Roman" w:eastAsia="Times New Roman" w:hAnsi="Times New Roman" w:cs="Times New Roman"/>
      <w:sz w:val="20"/>
    </w:rPr>
  </w:style>
  <w:style w:type="paragraph" w:customStyle="1" w:styleId="cardtext">
    <w:name w:val="card text"/>
    <w:basedOn w:val="Normal"/>
    <w:link w:val="cardtextChar"/>
    <w:qFormat/>
    <w:rsid w:val="00E67EB2"/>
    <w:pPr>
      <w:ind w:left="288" w:right="288"/>
    </w:pPr>
    <w:rPr>
      <w:rFonts w:ascii="Book Antiqua" w:hAnsi="Book Antiqua" w:cs="Lucida Grande"/>
    </w:rPr>
  </w:style>
  <w:style w:type="character" w:customStyle="1" w:styleId="cardtextChar">
    <w:name w:val="card text Char"/>
    <w:basedOn w:val="DefaultParagraphFont"/>
    <w:link w:val="cardtext"/>
    <w:rsid w:val="00E67EB2"/>
    <w:rPr>
      <w:rFonts w:ascii="Book Antiqua" w:hAnsi="Book Antiqua" w:cs="Lucida Grande"/>
      <w:sz w:val="22"/>
    </w:rPr>
  </w:style>
  <w:style w:type="paragraph" w:customStyle="1" w:styleId="TagText">
    <w:name w:val="TagText"/>
    <w:basedOn w:val="Normal"/>
    <w:qFormat/>
    <w:rsid w:val="00E67EB2"/>
    <w:rPr>
      <w:rFonts w:eastAsia="Calibri"/>
      <w:b/>
      <w:sz w:val="24"/>
    </w:rPr>
  </w:style>
  <w:style w:type="paragraph" w:customStyle="1" w:styleId="UnderlineEmphasis">
    <w:name w:val="Underline + Emphasis"/>
    <w:basedOn w:val="Normal"/>
    <w:next w:val="Normal"/>
    <w:link w:val="UnderlineEmphasisChar"/>
    <w:autoRedefine/>
    <w:qFormat/>
    <w:rsid w:val="00E67EB2"/>
    <w:rPr>
      <w:rFonts w:eastAsia="Calibri"/>
      <w:b/>
      <w:color w:val="000000"/>
      <w:sz w:val="24"/>
      <w:u w:val="single"/>
    </w:rPr>
  </w:style>
  <w:style w:type="character" w:customStyle="1" w:styleId="UnderlineEmphasisChar">
    <w:name w:val="Underline + Emphasis Char"/>
    <w:basedOn w:val="DefaultParagraphFont"/>
    <w:link w:val="UnderlineEmphasis"/>
    <w:rsid w:val="00E67EB2"/>
    <w:rPr>
      <w:rFonts w:ascii="Calibri" w:eastAsia="Calibri" w:hAnsi="Calibri"/>
      <w:b/>
      <w:color w:val="000000"/>
      <w:u w:val="single"/>
    </w:rPr>
  </w:style>
  <w:style w:type="character" w:customStyle="1" w:styleId="BoldUnderlineUNDO">
    <w:name w:val="Bold.Underline.UNDO"/>
    <w:uiPriority w:val="1"/>
    <w:qFormat/>
    <w:rsid w:val="00E67EB2"/>
    <w:rPr>
      <w:b w:val="0"/>
    </w:rPr>
  </w:style>
  <w:style w:type="paragraph" w:styleId="FootnoteText">
    <w:name w:val="footnote text"/>
    <w:basedOn w:val="Normal"/>
    <w:link w:val="FootnoteTextChar"/>
    <w:uiPriority w:val="99"/>
    <w:unhideWhenUsed/>
    <w:qFormat/>
    <w:rsid w:val="00E67EB2"/>
    <w:pPr>
      <w:spacing w:line="256" w:lineRule="auto"/>
    </w:pPr>
    <w:rPr>
      <w:sz w:val="20"/>
      <w:szCs w:val="20"/>
    </w:rPr>
  </w:style>
  <w:style w:type="character" w:customStyle="1" w:styleId="FootnoteTextChar">
    <w:name w:val="Footnote Text Char"/>
    <w:basedOn w:val="DefaultParagraphFont"/>
    <w:link w:val="FootnoteText"/>
    <w:uiPriority w:val="99"/>
    <w:rsid w:val="00E67EB2"/>
    <w:rPr>
      <w:rFonts w:ascii="Calibri" w:hAnsi="Calibri"/>
      <w:sz w:val="20"/>
      <w:szCs w:val="20"/>
    </w:rPr>
  </w:style>
  <w:style w:type="character" w:customStyle="1" w:styleId="LinedDown">
    <w:name w:val="Lined Down"/>
    <w:qFormat/>
    <w:rsid w:val="00E67EB2"/>
    <w:rPr>
      <w:rFonts w:ascii="Times New Roman" w:hAnsi="Times New Roman" w:cs="Times New Roman"/>
      <w:b w:val="0"/>
      <w:bCs w:val="0"/>
      <w:i w:val="0"/>
      <w:iCs w:val="0"/>
      <w:color w:val="000000"/>
      <w:sz w:val="12"/>
      <w:szCs w:val="12"/>
      <w:u w:val="none"/>
    </w:rPr>
  </w:style>
  <w:style w:type="character" w:customStyle="1" w:styleId="Carded">
    <w:name w:val="Carded"/>
    <w:qFormat/>
    <w:rsid w:val="00E67EB2"/>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E67EB2"/>
    <w:rPr>
      <w:bCs/>
      <w:sz w:val="20"/>
      <w:u w:val="single"/>
    </w:rPr>
  </w:style>
  <w:style w:type="character" w:customStyle="1" w:styleId="LDAnalytics">
    <w:name w:val="LD Analytics"/>
    <w:basedOn w:val="DefaultParagraphFont"/>
    <w:autoRedefine/>
    <w:uiPriority w:val="1"/>
    <w:qFormat/>
    <w:rsid w:val="00E67EB2"/>
  </w:style>
  <w:style w:type="paragraph" w:styleId="Subtitle">
    <w:name w:val="Subtitle"/>
    <w:basedOn w:val="Normal"/>
    <w:next w:val="Normal"/>
    <w:link w:val="SubtitleChar"/>
    <w:uiPriority w:val="11"/>
    <w:unhideWhenUsed/>
    <w:qFormat/>
    <w:rsid w:val="00E67EB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67EB2"/>
    <w:rPr>
      <w:rFonts w:ascii="Calibri" w:hAnsi="Calibri"/>
      <w:color w:val="5A5A5A" w:themeColor="text1" w:themeTint="A5"/>
      <w:spacing w:val="15"/>
      <w:sz w:val="22"/>
    </w:rPr>
  </w:style>
  <w:style w:type="paragraph" w:customStyle="1" w:styleId="Citation">
    <w:name w:val="Citation"/>
    <w:basedOn w:val="Normal"/>
    <w:autoRedefine/>
    <w:uiPriority w:val="1"/>
    <w:qFormat/>
    <w:rsid w:val="00E67EB2"/>
    <w:rPr>
      <w:rFonts w:eastAsia="Times New Roman" w:cs="Garamond"/>
      <w:bCs/>
      <w:u w:val="single"/>
    </w:rPr>
  </w:style>
  <w:style w:type="character" w:customStyle="1" w:styleId="BodyTextChar">
    <w:name w:val="Body Text Char"/>
    <w:basedOn w:val="DefaultParagraphFont"/>
    <w:link w:val="BodyText"/>
    <w:uiPriority w:val="99"/>
    <w:semiHidden/>
    <w:rsid w:val="00E67EB2"/>
    <w:rPr>
      <w:rFonts w:ascii="Calibri" w:hAnsi="Calibri" w:cs="Calibri"/>
      <w:sz w:val="26"/>
    </w:rPr>
  </w:style>
  <w:style w:type="paragraph" w:styleId="BodyText">
    <w:name w:val="Body Text"/>
    <w:basedOn w:val="Normal"/>
    <w:link w:val="BodyTextChar"/>
    <w:uiPriority w:val="99"/>
    <w:semiHidden/>
    <w:unhideWhenUsed/>
    <w:rsid w:val="00E67EB2"/>
    <w:pPr>
      <w:spacing w:after="120"/>
    </w:pPr>
    <w:rPr>
      <w:rFonts w:cs="Calibri"/>
      <w:sz w:val="26"/>
    </w:rPr>
  </w:style>
  <w:style w:type="character" w:customStyle="1" w:styleId="BodyTextChar1">
    <w:name w:val="Body Text Char1"/>
    <w:basedOn w:val="DefaultParagraphFont"/>
    <w:uiPriority w:val="99"/>
    <w:semiHidden/>
    <w:rsid w:val="00E67EB2"/>
    <w:rPr>
      <w:rFonts w:ascii="Calibri" w:hAnsi="Calibri"/>
      <w:sz w:val="22"/>
    </w:rPr>
  </w:style>
  <w:style w:type="paragraph" w:customStyle="1" w:styleId="tiny">
    <w:name w:val="tiny"/>
    <w:next w:val="Normal"/>
    <w:link w:val="tinyChar"/>
    <w:autoRedefine/>
    <w:rsid w:val="00E67EB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E67EB2"/>
    <w:rPr>
      <w:rFonts w:ascii="Times New Roman" w:eastAsia="Malgun Gothic" w:hAnsi="Times New Roman" w:cs="Times New Roman"/>
      <w:sz w:val="12"/>
    </w:rPr>
  </w:style>
  <w:style w:type="character" w:customStyle="1" w:styleId="LDCut">
    <w:name w:val="LD Cut"/>
    <w:basedOn w:val="DefaultParagraphFont"/>
    <w:uiPriority w:val="1"/>
    <w:qFormat/>
    <w:rsid w:val="00E67EB2"/>
    <w:rPr>
      <w:rFonts w:ascii="Times New Roman" w:hAnsi="Times New Roman"/>
      <w:b w:val="0"/>
      <w:color w:val="auto"/>
      <w:sz w:val="12"/>
    </w:rPr>
  </w:style>
  <w:style w:type="character" w:customStyle="1" w:styleId="LDUnderline">
    <w:name w:val="LD Underline"/>
    <w:basedOn w:val="DefaultParagraphFont"/>
    <w:uiPriority w:val="1"/>
    <w:qFormat/>
    <w:rsid w:val="00E67EB2"/>
    <w:rPr>
      <w:rFonts w:ascii="Times New Roman" w:hAnsi="Times New Roman" w:cs="Times New Roman"/>
      <w:b/>
      <w:color w:val="auto"/>
      <w:sz w:val="24"/>
      <w:u w:val="single"/>
    </w:rPr>
  </w:style>
  <w:style w:type="character" w:customStyle="1" w:styleId="Style4Char">
    <w:name w:val="Style4 Char"/>
    <w:rsid w:val="00E67EB2"/>
    <w:rPr>
      <w:rFonts w:ascii="Arial Narrow" w:hAnsi="Arial Narrow"/>
      <w:szCs w:val="24"/>
      <w:u w:val="single"/>
      <w:lang w:val="en-US" w:eastAsia="en-US" w:bidi="ar-SA"/>
    </w:rPr>
  </w:style>
  <w:style w:type="character" w:customStyle="1" w:styleId="Style1Char">
    <w:name w:val="Style1 Char"/>
    <w:locked/>
    <w:rsid w:val="00E67EB2"/>
    <w:rPr>
      <w:rFonts w:ascii="Times New Roman" w:eastAsia="SimSun" w:hAnsi="Times New Roman"/>
      <w:szCs w:val="24"/>
      <w:u w:val="single"/>
      <w:lang w:eastAsia="zh-CN"/>
    </w:rPr>
  </w:style>
  <w:style w:type="character" w:customStyle="1" w:styleId="Style11pt">
    <w:name w:val="Style 11 pt"/>
    <w:basedOn w:val="DefaultParagraphFont"/>
    <w:rsid w:val="00E67EB2"/>
    <w:rPr>
      <w:sz w:val="20"/>
    </w:rPr>
  </w:style>
  <w:style w:type="character" w:customStyle="1" w:styleId="DebateHighlighted">
    <w:name w:val="Debate Highlighted"/>
    <w:rsid w:val="00E67EB2"/>
    <w:rPr>
      <w:rFonts w:ascii="Times New Roman" w:hAnsi="Times New Roman"/>
      <w:sz w:val="20"/>
      <w:u w:val="thick"/>
      <w:bdr w:val="none" w:sz="0" w:space="0" w:color="auto"/>
      <w:shd w:val="clear" w:color="auto" w:fill="00FFFF"/>
    </w:rPr>
  </w:style>
  <w:style w:type="paragraph" w:customStyle="1" w:styleId="Cites">
    <w:name w:val="Cites"/>
    <w:next w:val="Cards"/>
    <w:rsid w:val="00E67EB2"/>
    <w:pPr>
      <w:widowControl w:val="0"/>
    </w:pPr>
    <w:rPr>
      <w:rFonts w:ascii="Times New Roman" w:eastAsia="Times New Roman" w:hAnsi="Times New Roman" w:cs="Times New Roman"/>
      <w:sz w:val="20"/>
    </w:rPr>
  </w:style>
  <w:style w:type="character" w:customStyle="1" w:styleId="Author-Date">
    <w:name w:val="Author-Date"/>
    <w:rsid w:val="00E67EB2"/>
    <w:rPr>
      <w:b/>
      <w:sz w:val="24"/>
    </w:rPr>
  </w:style>
  <w:style w:type="character" w:customStyle="1" w:styleId="regtext">
    <w:name w:val="regtext"/>
    <w:uiPriority w:val="99"/>
    <w:rsid w:val="00E67EB2"/>
  </w:style>
  <w:style w:type="character" w:customStyle="1" w:styleId="Dottedunderline">
    <w:name w:val="Dotted underline"/>
    <w:rsid w:val="00E67EB2"/>
    <w:rPr>
      <w:u w:val="dotted"/>
    </w:rPr>
  </w:style>
  <w:style w:type="character" w:customStyle="1" w:styleId="slug-pub-date">
    <w:name w:val="slug-pub-date"/>
    <w:rsid w:val="00E67EB2"/>
  </w:style>
  <w:style w:type="character" w:customStyle="1" w:styleId="slug-vol">
    <w:name w:val="slug-vol"/>
    <w:rsid w:val="00E67EB2"/>
  </w:style>
  <w:style w:type="character" w:customStyle="1" w:styleId="slug-issue">
    <w:name w:val="slug-issue"/>
    <w:rsid w:val="00E67EB2"/>
  </w:style>
  <w:style w:type="character" w:customStyle="1" w:styleId="slug-pages">
    <w:name w:val="slug-pages"/>
    <w:rsid w:val="00E67EB2"/>
  </w:style>
  <w:style w:type="character" w:customStyle="1" w:styleId="DDIUnderline">
    <w:name w:val="DDI Underline"/>
    <w:uiPriority w:val="99"/>
    <w:rsid w:val="00E67EB2"/>
    <w:rPr>
      <w:sz w:val="20"/>
      <w:u w:val="thick"/>
    </w:rPr>
  </w:style>
  <w:style w:type="character" w:customStyle="1" w:styleId="CardsChar1">
    <w:name w:val="Cards Char1"/>
    <w:locked/>
    <w:rsid w:val="00E67EB2"/>
    <w:rPr>
      <w:rFonts w:ascii="Times New Roman" w:eastAsia="Times New Roman" w:hAnsi="Times New Roman" w:cs="Times New Roman"/>
    </w:rPr>
  </w:style>
  <w:style w:type="character" w:customStyle="1" w:styleId="apple-converted-space">
    <w:name w:val="apple-converted-space"/>
    <w:basedOn w:val="DefaultParagraphFont"/>
    <w:rsid w:val="00E67EB2"/>
  </w:style>
  <w:style w:type="character" w:customStyle="1" w:styleId="CardTextChar0">
    <w:name w:val="Card Text Char"/>
    <w:locked/>
    <w:rsid w:val="00E67EB2"/>
    <w:rPr>
      <w:rFonts w:ascii="Georgia" w:hAnsi="Georgia"/>
      <w:sz w:val="18"/>
      <w:u w:val="single"/>
    </w:rPr>
  </w:style>
  <w:style w:type="character" w:customStyle="1" w:styleId="normaltextrun">
    <w:name w:val="normaltextrun"/>
    <w:basedOn w:val="DefaultParagraphFont"/>
    <w:rsid w:val="00E67EB2"/>
  </w:style>
  <w:style w:type="character" w:customStyle="1" w:styleId="eop">
    <w:name w:val="eop"/>
    <w:basedOn w:val="DefaultParagraphFont"/>
    <w:rsid w:val="00E67EB2"/>
  </w:style>
  <w:style w:type="character" w:customStyle="1" w:styleId="spellingerror">
    <w:name w:val="spellingerror"/>
    <w:basedOn w:val="DefaultParagraphFont"/>
    <w:rsid w:val="00E67EB2"/>
  </w:style>
  <w:style w:type="paragraph" w:customStyle="1" w:styleId="m-2839544472620372085msonospacing">
    <w:name w:val="m_-2839544472620372085msonospacing"/>
    <w:basedOn w:val="Normal"/>
    <w:rsid w:val="00E67EB2"/>
    <w:pPr>
      <w:spacing w:before="100" w:beforeAutospacing="1" w:after="100" w:afterAutospacing="1"/>
    </w:pPr>
    <w:rPr>
      <w:sz w:val="24"/>
    </w:rPr>
  </w:style>
  <w:style w:type="paragraph" w:customStyle="1" w:styleId="franklin-light1">
    <w:name w:val="franklin-light1"/>
    <w:basedOn w:val="Normal"/>
    <w:rsid w:val="00E67EB2"/>
    <w:pPr>
      <w:spacing w:before="100" w:beforeAutospacing="1" w:after="100" w:afterAutospacing="1"/>
    </w:pPr>
    <w:rPr>
      <w:sz w:val="24"/>
    </w:rPr>
  </w:style>
  <w:style w:type="character" w:customStyle="1" w:styleId="powa-tease">
    <w:name w:val="powa-tease"/>
    <w:basedOn w:val="DefaultParagraphFont"/>
    <w:rsid w:val="00E67EB2"/>
  </w:style>
  <w:style w:type="character" w:customStyle="1" w:styleId="powa-byline">
    <w:name w:val="powa-byline"/>
    <w:basedOn w:val="DefaultParagraphFont"/>
    <w:rsid w:val="00E67EB2"/>
  </w:style>
  <w:style w:type="character" w:customStyle="1" w:styleId="apple-style-span">
    <w:name w:val="apple-style-span"/>
    <w:basedOn w:val="DefaultParagraphFont"/>
    <w:rsid w:val="00E67EB2"/>
    <w:rPr>
      <w:rFonts w:cs="Times New Roman"/>
    </w:rPr>
  </w:style>
  <w:style w:type="paragraph" w:customStyle="1" w:styleId="noindent">
    <w:name w:val="noindent"/>
    <w:basedOn w:val="Normal"/>
    <w:rsid w:val="00E67EB2"/>
    <w:pPr>
      <w:spacing w:before="100" w:beforeAutospacing="1" w:after="100" w:afterAutospacing="1"/>
    </w:pPr>
    <w:rPr>
      <w:rFonts w:eastAsia="Times New Roman"/>
    </w:rPr>
  </w:style>
  <w:style w:type="character" w:customStyle="1" w:styleId="st">
    <w:name w:val="st"/>
    <w:rsid w:val="00E67EB2"/>
  </w:style>
  <w:style w:type="character" w:customStyle="1" w:styleId="highlight2">
    <w:name w:val="highlight2"/>
    <w:basedOn w:val="DefaultParagraphFont"/>
    <w:rsid w:val="00E67EB2"/>
    <w:rPr>
      <w:rFonts w:ascii="Arial" w:hAnsi="Arial"/>
      <w:b/>
      <w:sz w:val="19"/>
      <w:u w:val="thick"/>
      <w:bdr w:val="none" w:sz="0" w:space="0" w:color="auto"/>
      <w:shd w:val="clear" w:color="auto" w:fill="auto"/>
    </w:rPr>
  </w:style>
  <w:style w:type="character" w:customStyle="1" w:styleId="Emphasis2">
    <w:name w:val="Emphasis2"/>
    <w:basedOn w:val="DefaultParagraphFont"/>
    <w:rsid w:val="00E67EB2"/>
    <w:rPr>
      <w:rFonts w:ascii="Franklin Gothic Heavy" w:hAnsi="Franklin Gothic Heavy" w:hint="default"/>
      <w:iCs/>
      <w:u w:val="single"/>
    </w:rPr>
  </w:style>
  <w:style w:type="character" w:customStyle="1" w:styleId="EmphasizeThis">
    <w:name w:val="EmphasizeThis"/>
    <w:rsid w:val="00E67EB2"/>
    <w:rPr>
      <w:rFonts w:ascii="Georgia" w:hAnsi="Georgia" w:hint="default"/>
      <w:b/>
      <w:bCs w:val="0"/>
      <w:iCs/>
      <w:sz w:val="24"/>
      <w:u w:val="thick"/>
    </w:rPr>
  </w:style>
  <w:style w:type="character" w:customStyle="1" w:styleId="Style3Char">
    <w:name w:val="Style3 Char"/>
    <w:rsid w:val="00E67EB2"/>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E67EB2"/>
    <w:rPr>
      <w:rFonts w:ascii="Calibri" w:hAnsi="Calibri" w:cs="Calibri"/>
      <w:sz w:val="20"/>
      <w:szCs w:val="20"/>
    </w:rPr>
  </w:style>
  <w:style w:type="paragraph" w:styleId="CommentText">
    <w:name w:val="annotation text"/>
    <w:basedOn w:val="Normal"/>
    <w:link w:val="CommentTextChar"/>
    <w:uiPriority w:val="99"/>
    <w:semiHidden/>
    <w:unhideWhenUsed/>
    <w:rsid w:val="00E67EB2"/>
    <w:rPr>
      <w:rFonts w:cs="Calibri"/>
      <w:sz w:val="20"/>
      <w:szCs w:val="20"/>
    </w:rPr>
  </w:style>
  <w:style w:type="character" w:customStyle="1" w:styleId="CommentTextChar1">
    <w:name w:val="Comment Text Char1"/>
    <w:basedOn w:val="DefaultParagraphFont"/>
    <w:uiPriority w:val="99"/>
    <w:semiHidden/>
    <w:rsid w:val="00E67EB2"/>
    <w:rPr>
      <w:rFonts w:ascii="Calibri" w:hAnsi="Calibri"/>
      <w:sz w:val="20"/>
      <w:szCs w:val="20"/>
    </w:rPr>
  </w:style>
  <w:style w:type="character" w:customStyle="1" w:styleId="balancedheadline">
    <w:name w:val="balancedheadline"/>
    <w:basedOn w:val="DefaultParagraphFont"/>
    <w:rsid w:val="00E67EB2"/>
  </w:style>
  <w:style w:type="paragraph" w:customStyle="1" w:styleId="analytic0">
    <w:name w:val="analytic"/>
    <w:basedOn w:val="Analytic"/>
    <w:link w:val="analyticChar0"/>
    <w:autoRedefine/>
    <w:uiPriority w:val="4"/>
    <w:qFormat/>
    <w:rsid w:val="00E67EB2"/>
    <w:rPr>
      <w:i/>
      <w:color w:val="2D72B1"/>
    </w:rPr>
  </w:style>
  <w:style w:type="character" w:customStyle="1" w:styleId="analyticChar0">
    <w:name w:val="analytic Char"/>
    <w:basedOn w:val="DefaultParagraphFont"/>
    <w:link w:val="analytic0"/>
    <w:uiPriority w:val="4"/>
    <w:rsid w:val="00E67EB2"/>
    <w:rPr>
      <w:rFonts w:ascii="Calibri" w:hAnsi="Calibri"/>
      <w:i/>
      <w:color w:val="2D72B1"/>
      <w:sz w:val="22"/>
    </w:rPr>
  </w:style>
  <w:style w:type="paragraph" w:customStyle="1" w:styleId="ColorfulList-Accent11">
    <w:name w:val="Colorful List - Accent 11"/>
    <w:basedOn w:val="Normal"/>
    <w:uiPriority w:val="34"/>
    <w:qFormat/>
    <w:rsid w:val="00E67EB2"/>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E67EB2"/>
  </w:style>
  <w:style w:type="character" w:customStyle="1" w:styleId="m-4339160018974791352styleunderline">
    <w:name w:val="m_-4339160018974791352styleunderline"/>
    <w:basedOn w:val="DefaultParagraphFont"/>
    <w:rsid w:val="00E67EB2"/>
  </w:style>
  <w:style w:type="character" w:customStyle="1" w:styleId="m8622195508348221850gmail-msohyperlink">
    <w:name w:val="m_8622195508348221850gmail-msohyperlink"/>
    <w:basedOn w:val="DefaultParagraphFont"/>
    <w:rsid w:val="00E67EB2"/>
  </w:style>
  <w:style w:type="character" w:customStyle="1" w:styleId="longbio">
    <w:name w:val="long_bio"/>
    <w:basedOn w:val="DefaultParagraphFont"/>
    <w:rsid w:val="00E67EB2"/>
  </w:style>
  <w:style w:type="paragraph" w:customStyle="1" w:styleId="css-1ygdjhk">
    <w:name w:val="css-1ygdjhk"/>
    <w:basedOn w:val="Normal"/>
    <w:rsid w:val="00E67EB2"/>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E67EB2"/>
    <w:rPr>
      <w:rFonts w:eastAsia="Calibri"/>
      <w:b/>
      <w:color w:val="000000"/>
      <w:u w:val="single"/>
      <w:lang w:val="x-none" w:eastAsia="x-none"/>
    </w:rPr>
  </w:style>
  <w:style w:type="character" w:customStyle="1" w:styleId="CardText2Char">
    <w:name w:val="Card Text 2 Char"/>
    <w:link w:val="CardText2"/>
    <w:rsid w:val="00E67EB2"/>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E67EB2"/>
  </w:style>
  <w:style w:type="paragraph" w:customStyle="1" w:styleId="m8953919872937919259gmail-msolistparagraphcxspmiddle">
    <w:name w:val="m_8953919872937919259gmail-msolistparagraphcxspmiddle"/>
    <w:basedOn w:val="Normal"/>
    <w:rsid w:val="00E67EB2"/>
    <w:pPr>
      <w:spacing w:beforeLines="1" w:afterLines="1"/>
    </w:pPr>
    <w:rPr>
      <w:rFonts w:ascii="Times" w:hAnsi="Times"/>
      <w:sz w:val="20"/>
      <w:szCs w:val="20"/>
    </w:rPr>
  </w:style>
  <w:style w:type="paragraph" w:customStyle="1" w:styleId="flashline">
    <w:name w:val="flashline"/>
    <w:basedOn w:val="Normal"/>
    <w:rsid w:val="00E67EB2"/>
    <w:pPr>
      <w:spacing w:before="100" w:beforeAutospacing="1" w:after="100" w:afterAutospacing="1"/>
    </w:pPr>
    <w:rPr>
      <w:rFonts w:eastAsia="Times New Roman"/>
      <w:sz w:val="24"/>
    </w:rPr>
  </w:style>
  <w:style w:type="paragraph" w:customStyle="1" w:styleId="lbexhangwithmargin">
    <w:name w:val="lbexhangwithmargin"/>
    <w:basedOn w:val="Normal"/>
    <w:rsid w:val="00E67EB2"/>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E67EB2"/>
  </w:style>
  <w:style w:type="character" w:customStyle="1" w:styleId="lbexallcap">
    <w:name w:val="lbexallcap"/>
    <w:basedOn w:val="DefaultParagraphFont"/>
    <w:rsid w:val="00E67EB2"/>
  </w:style>
  <w:style w:type="paragraph" w:customStyle="1" w:styleId="lbexindent">
    <w:name w:val="lbexindent"/>
    <w:basedOn w:val="Normal"/>
    <w:rsid w:val="00E67EB2"/>
    <w:pPr>
      <w:spacing w:before="100" w:beforeAutospacing="1" w:after="100" w:afterAutospacing="1"/>
    </w:pPr>
    <w:rPr>
      <w:rFonts w:eastAsia="Times New Roman"/>
      <w:sz w:val="24"/>
    </w:rPr>
  </w:style>
  <w:style w:type="paragraph" w:customStyle="1" w:styleId="lbexindentparagraph">
    <w:name w:val="lbexindentparagraph"/>
    <w:basedOn w:val="Normal"/>
    <w:rsid w:val="00E67EB2"/>
    <w:pPr>
      <w:spacing w:before="100" w:beforeAutospacing="1" w:after="100" w:afterAutospacing="1"/>
    </w:pPr>
    <w:rPr>
      <w:rFonts w:eastAsia="Times New Roman"/>
      <w:sz w:val="24"/>
    </w:rPr>
  </w:style>
  <w:style w:type="paragraph" w:customStyle="1" w:styleId="zn-bodyparagraph">
    <w:name w:val="zn-body__paragraph"/>
    <w:basedOn w:val="Normal"/>
    <w:rsid w:val="00E67EB2"/>
    <w:pPr>
      <w:spacing w:before="100" w:beforeAutospacing="1" w:after="100" w:afterAutospacing="1"/>
    </w:pPr>
    <w:rPr>
      <w:rFonts w:eastAsia="Times New Roman"/>
      <w:sz w:val="24"/>
    </w:rPr>
  </w:style>
  <w:style w:type="character" w:customStyle="1" w:styleId="c-messagebody">
    <w:name w:val="c-message__body"/>
    <w:basedOn w:val="DefaultParagraphFont"/>
    <w:rsid w:val="00E67EB2"/>
  </w:style>
  <w:style w:type="character" w:customStyle="1" w:styleId="m7735155540857680774gmail-style13ptbold">
    <w:name w:val="m_7735155540857680774gmail-style13ptbold"/>
    <w:basedOn w:val="DefaultParagraphFont"/>
    <w:rsid w:val="00E67EB2"/>
  </w:style>
  <w:style w:type="character" w:customStyle="1" w:styleId="style65">
    <w:name w:val="style65"/>
    <w:basedOn w:val="DefaultParagraphFont"/>
    <w:rsid w:val="00E67EB2"/>
  </w:style>
  <w:style w:type="character" w:customStyle="1" w:styleId="bodytext0">
    <w:name w:val="body_text"/>
    <w:basedOn w:val="DefaultParagraphFont"/>
    <w:rsid w:val="00E67EB2"/>
  </w:style>
  <w:style w:type="character" w:customStyle="1" w:styleId="bio">
    <w:name w:val="bio"/>
    <w:basedOn w:val="DefaultParagraphFont"/>
    <w:rsid w:val="00E67EB2"/>
  </w:style>
  <w:style w:type="character" w:customStyle="1" w:styleId="citesChar">
    <w:name w:val="cites Char"/>
    <w:link w:val="cites0"/>
    <w:rsid w:val="00E67EB2"/>
    <w:rPr>
      <w:rFonts w:eastAsia="SimSun"/>
      <w:b/>
      <w:lang w:eastAsia="zh-CN"/>
    </w:rPr>
  </w:style>
  <w:style w:type="paragraph" w:customStyle="1" w:styleId="cites0">
    <w:name w:val="cites"/>
    <w:next w:val="Normal"/>
    <w:link w:val="citesChar"/>
    <w:autoRedefine/>
    <w:rsid w:val="00E67EB2"/>
    <w:pPr>
      <w:contextualSpacing/>
    </w:pPr>
    <w:rPr>
      <w:rFonts w:eastAsia="SimSun"/>
      <w:b/>
      <w:lang w:eastAsia="zh-CN"/>
    </w:rPr>
  </w:style>
  <w:style w:type="character" w:customStyle="1" w:styleId="5yl5">
    <w:name w:val="_5yl5"/>
    <w:basedOn w:val="DefaultParagraphFont"/>
    <w:rsid w:val="00E67EB2"/>
  </w:style>
  <w:style w:type="character" w:customStyle="1" w:styleId="text">
    <w:name w:val="text"/>
    <w:basedOn w:val="DefaultParagraphFont"/>
    <w:rsid w:val="00E67EB2"/>
  </w:style>
  <w:style w:type="paragraph" w:customStyle="1" w:styleId="generic-articlebody">
    <w:name w:val="generic-article__body"/>
    <w:basedOn w:val="Normal"/>
    <w:rsid w:val="00E67EB2"/>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E67EB2"/>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E67EB2"/>
    <w:rPr>
      <w:b/>
      <w:bCs/>
    </w:rPr>
  </w:style>
  <w:style w:type="character" w:customStyle="1" w:styleId="CommentSubjectChar1">
    <w:name w:val="Comment Subject Char1"/>
    <w:basedOn w:val="CommentTextChar1"/>
    <w:uiPriority w:val="99"/>
    <w:semiHidden/>
    <w:rsid w:val="00E67EB2"/>
    <w:rPr>
      <w:rFonts w:ascii="Calibri" w:hAnsi="Calibri"/>
      <w:b/>
      <w:bCs/>
      <w:sz w:val="20"/>
      <w:szCs w:val="20"/>
    </w:rPr>
  </w:style>
  <w:style w:type="character" w:customStyle="1" w:styleId="UnresolvedMention12">
    <w:name w:val="Unresolved Mention12"/>
    <w:basedOn w:val="DefaultParagraphFont"/>
    <w:uiPriority w:val="99"/>
    <w:rsid w:val="00E67EB2"/>
    <w:rPr>
      <w:color w:val="605E5C"/>
      <w:shd w:val="clear" w:color="auto" w:fill="E1DFDD"/>
    </w:rPr>
  </w:style>
  <w:style w:type="paragraph" w:customStyle="1" w:styleId="CardNotUnderlined">
    <w:name w:val="Card Not Underlined"/>
    <w:basedOn w:val="Normal"/>
    <w:autoRedefine/>
    <w:rsid w:val="00E67EB2"/>
    <w:rPr>
      <w:rFonts w:eastAsia="Times New Roman"/>
      <w:sz w:val="12"/>
      <w:szCs w:val="20"/>
    </w:rPr>
  </w:style>
  <w:style w:type="paragraph" w:customStyle="1" w:styleId="msonormal0">
    <w:name w:val="msonormal"/>
    <w:basedOn w:val="Normal"/>
    <w:rsid w:val="00E67EB2"/>
    <w:pPr>
      <w:spacing w:before="100" w:beforeAutospacing="1" w:after="100" w:afterAutospacing="1" w:line="256" w:lineRule="auto"/>
    </w:pPr>
    <w:rPr>
      <w:sz w:val="24"/>
    </w:rPr>
  </w:style>
  <w:style w:type="table" w:styleId="TableGrid">
    <w:name w:val="Table Grid"/>
    <w:basedOn w:val="TableNormal"/>
    <w:uiPriority w:val="59"/>
    <w:rsid w:val="00E67E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E67EB2"/>
    <w:pPr>
      <w:spacing w:before="100" w:beforeAutospacing="1" w:after="100" w:afterAutospacing="1"/>
    </w:pPr>
    <w:rPr>
      <w:rFonts w:eastAsia="Times New Roman"/>
      <w:sz w:val="24"/>
    </w:rPr>
  </w:style>
  <w:style w:type="paragraph" w:customStyle="1" w:styleId="p6">
    <w:name w:val="p6"/>
    <w:basedOn w:val="Normal"/>
    <w:rsid w:val="00E67EB2"/>
    <w:pPr>
      <w:spacing w:before="100" w:beforeAutospacing="1" w:after="100" w:afterAutospacing="1"/>
    </w:pPr>
    <w:rPr>
      <w:rFonts w:eastAsia="Times New Roman"/>
      <w:sz w:val="24"/>
    </w:rPr>
  </w:style>
  <w:style w:type="paragraph" w:customStyle="1" w:styleId="paragraph-sc-1tqpf5s-0">
    <w:name w:val="paragraph-sc-1tqpf5s-0"/>
    <w:basedOn w:val="Normal"/>
    <w:rsid w:val="00E67EB2"/>
    <w:pPr>
      <w:spacing w:before="100" w:beforeAutospacing="1" w:after="100" w:afterAutospacing="1"/>
    </w:pPr>
    <w:rPr>
      <w:rFonts w:eastAsia="Times New Roman"/>
      <w:sz w:val="24"/>
    </w:rPr>
  </w:style>
  <w:style w:type="character" w:customStyle="1" w:styleId="edited-3sfazf">
    <w:name w:val="edited-3sfazf"/>
    <w:basedOn w:val="DefaultParagraphFont"/>
    <w:rsid w:val="00E67EB2"/>
  </w:style>
  <w:style w:type="character" w:customStyle="1" w:styleId="content-1o0f9g">
    <w:name w:val="content-1o0f9g"/>
    <w:basedOn w:val="DefaultParagraphFont"/>
    <w:rsid w:val="00E67EB2"/>
  </w:style>
  <w:style w:type="paragraph" w:customStyle="1" w:styleId="mol-para-with-font">
    <w:name w:val="mol-para-with-font"/>
    <w:basedOn w:val="Normal"/>
    <w:rsid w:val="00E67EB2"/>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E67EB2"/>
  </w:style>
  <w:style w:type="character" w:customStyle="1" w:styleId="comma-separator">
    <w:name w:val="comma-separator"/>
    <w:basedOn w:val="DefaultParagraphFont"/>
    <w:rsid w:val="00E67EB2"/>
  </w:style>
  <w:style w:type="paragraph" w:customStyle="1" w:styleId="imagecaption">
    <w:name w:val="imagecaption"/>
    <w:basedOn w:val="Normal"/>
    <w:rsid w:val="00E67EB2"/>
    <w:pPr>
      <w:spacing w:before="100" w:beforeAutospacing="1" w:after="100" w:afterAutospacing="1"/>
    </w:pPr>
    <w:rPr>
      <w:rFonts w:eastAsia="Times New Roman"/>
      <w:sz w:val="24"/>
    </w:rPr>
  </w:style>
  <w:style w:type="character" w:customStyle="1" w:styleId="wikiexternallink">
    <w:name w:val="wikiexternallink"/>
    <w:basedOn w:val="DefaultParagraphFont"/>
    <w:rsid w:val="00E67EB2"/>
  </w:style>
  <w:style w:type="character" w:customStyle="1" w:styleId="wikigeneratedlinkcontent">
    <w:name w:val="wikigeneratedlinkcontent"/>
    <w:basedOn w:val="DefaultParagraphFont"/>
    <w:rsid w:val="00E67EB2"/>
  </w:style>
  <w:style w:type="paragraph" w:customStyle="1" w:styleId="ssrcss-1q0x1qg-paragraph">
    <w:name w:val="ssrcss-1q0x1qg-paragraph"/>
    <w:basedOn w:val="Normal"/>
    <w:rsid w:val="00E67EB2"/>
    <w:pPr>
      <w:spacing w:before="100" w:beforeAutospacing="1" w:after="100" w:afterAutospacing="1"/>
    </w:pPr>
    <w:rPr>
      <w:rFonts w:eastAsia="Times New Roman"/>
      <w:sz w:val="24"/>
    </w:rPr>
  </w:style>
  <w:style w:type="paragraph" w:customStyle="1" w:styleId="css-axufdj">
    <w:name w:val="css-axufdj"/>
    <w:basedOn w:val="Normal"/>
    <w:rsid w:val="00E67EB2"/>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E67EB2"/>
  </w:style>
  <w:style w:type="paragraph" w:customStyle="1" w:styleId="insinstorydvcaption">
    <w:name w:val="ins_instory_dv_caption"/>
    <w:basedOn w:val="Normal"/>
    <w:rsid w:val="00E67EB2"/>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67EB2"/>
    <w:rPr>
      <w:rFonts w:ascii="Calibri" w:eastAsia="Times New Roman" w:hAnsi="Calibri"/>
      <w:lang w:eastAsia="ko-KR"/>
    </w:rPr>
  </w:style>
  <w:style w:type="character" w:customStyle="1" w:styleId="sr-only">
    <w:name w:val="sr-only"/>
    <w:basedOn w:val="DefaultParagraphFont"/>
    <w:rsid w:val="00E67EB2"/>
  </w:style>
  <w:style w:type="character" w:customStyle="1" w:styleId="UnresolvedMention1">
    <w:name w:val="Unresolved Mention1"/>
    <w:basedOn w:val="DefaultParagraphFont"/>
    <w:uiPriority w:val="99"/>
    <w:semiHidden/>
    <w:unhideWhenUsed/>
    <w:rsid w:val="00E67EB2"/>
    <w:rPr>
      <w:color w:val="605E5C"/>
      <w:shd w:val="clear" w:color="auto" w:fill="E1DFDD"/>
    </w:rPr>
  </w:style>
  <w:style w:type="character" w:styleId="PageNumber">
    <w:name w:val="page number"/>
    <w:basedOn w:val="DefaultParagraphFont"/>
    <w:uiPriority w:val="99"/>
    <w:semiHidden/>
    <w:unhideWhenUsed/>
    <w:rsid w:val="00E67EB2"/>
  </w:style>
  <w:style w:type="character" w:customStyle="1" w:styleId="UnresolvedMention10">
    <w:name w:val="Unresolved Mention10"/>
    <w:basedOn w:val="DefaultParagraphFont"/>
    <w:uiPriority w:val="99"/>
    <w:semiHidden/>
    <w:unhideWhenUsed/>
    <w:rsid w:val="00E67EB2"/>
    <w:rPr>
      <w:color w:val="605E5C"/>
      <w:shd w:val="clear" w:color="auto" w:fill="E1DFDD"/>
    </w:rPr>
  </w:style>
  <w:style w:type="paragraph" w:styleId="Revision">
    <w:name w:val="Revision"/>
    <w:uiPriority w:val="99"/>
    <w:semiHidden/>
    <w:rsid w:val="00E67EB2"/>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E67EB2"/>
    <w:pPr>
      <w:spacing w:before="100" w:beforeAutospacing="1" w:after="100" w:afterAutospacing="1" w:line="256" w:lineRule="auto"/>
    </w:pPr>
    <w:rPr>
      <w:sz w:val="24"/>
    </w:rPr>
  </w:style>
  <w:style w:type="paragraph" w:customStyle="1" w:styleId="p1">
    <w:name w:val="p1"/>
    <w:basedOn w:val="Normal"/>
    <w:uiPriority w:val="99"/>
    <w:semiHidden/>
    <w:rsid w:val="00E67EB2"/>
    <w:pPr>
      <w:spacing w:line="256" w:lineRule="auto"/>
    </w:pPr>
    <w:rPr>
      <w:sz w:val="20"/>
      <w:szCs w:val="20"/>
    </w:rPr>
  </w:style>
  <w:style w:type="paragraph" w:customStyle="1" w:styleId="Shrink6">
    <w:name w:val="Shrink 6"/>
    <w:basedOn w:val="Normal"/>
    <w:uiPriority w:val="99"/>
    <w:semiHidden/>
    <w:qFormat/>
    <w:rsid w:val="00E67EB2"/>
    <w:pPr>
      <w:spacing w:line="256" w:lineRule="auto"/>
    </w:pPr>
    <w:rPr>
      <w:rFonts w:ascii="Georgia" w:hAnsi="Georgia"/>
      <w:sz w:val="12"/>
    </w:rPr>
  </w:style>
  <w:style w:type="character" w:styleId="EndnoteReference">
    <w:name w:val="endnote reference"/>
    <w:basedOn w:val="DefaultParagraphFont"/>
    <w:uiPriority w:val="99"/>
    <w:semiHidden/>
    <w:unhideWhenUsed/>
    <w:rsid w:val="00E67EB2"/>
    <w:rPr>
      <w:vertAlign w:val="superscript"/>
    </w:rPr>
  </w:style>
  <w:style w:type="character" w:customStyle="1" w:styleId="FooterChar1">
    <w:name w:val="Footer Char1"/>
    <w:basedOn w:val="DefaultParagraphFont"/>
    <w:uiPriority w:val="99"/>
    <w:semiHidden/>
    <w:rsid w:val="00E67EB2"/>
    <w:rPr>
      <w:rFonts w:ascii="Calibri" w:eastAsiaTheme="minorHAnsi" w:hAnsi="Calibri" w:cs="Calibri"/>
      <w:sz w:val="16"/>
      <w:szCs w:val="22"/>
    </w:rPr>
  </w:style>
  <w:style w:type="character" w:customStyle="1" w:styleId="HeaderChar1">
    <w:name w:val="Header Char1"/>
    <w:basedOn w:val="DefaultParagraphFont"/>
    <w:uiPriority w:val="99"/>
    <w:semiHidden/>
    <w:rsid w:val="00E67EB2"/>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E67EB2"/>
    <w:rPr>
      <w:rFonts w:ascii="Segoe UI" w:hAnsi="Segoe UI" w:cs="Segoe UI"/>
      <w:sz w:val="16"/>
      <w:szCs w:val="16"/>
    </w:rPr>
  </w:style>
  <w:style w:type="character" w:styleId="CommentReference">
    <w:name w:val="annotation reference"/>
    <w:basedOn w:val="DefaultParagraphFont"/>
    <w:uiPriority w:val="99"/>
    <w:semiHidden/>
    <w:unhideWhenUsed/>
    <w:rsid w:val="00E67EB2"/>
    <w:rPr>
      <w:sz w:val="16"/>
      <w:szCs w:val="16"/>
    </w:rPr>
  </w:style>
  <w:style w:type="character" w:customStyle="1" w:styleId="UnresolvedMention30">
    <w:name w:val="Unresolved Mention30"/>
    <w:basedOn w:val="DefaultParagraphFont"/>
    <w:uiPriority w:val="99"/>
    <w:semiHidden/>
    <w:unhideWhenUsed/>
    <w:rsid w:val="00E67EB2"/>
    <w:rPr>
      <w:color w:val="605E5C"/>
      <w:shd w:val="clear" w:color="auto" w:fill="E1DFDD"/>
    </w:rPr>
  </w:style>
  <w:style w:type="character" w:customStyle="1" w:styleId="UnresolvedMention4">
    <w:name w:val="Unresolved Mention4"/>
    <w:basedOn w:val="DefaultParagraphFont"/>
    <w:uiPriority w:val="99"/>
    <w:semiHidden/>
    <w:unhideWhenUsed/>
    <w:rsid w:val="00E67EB2"/>
    <w:rPr>
      <w:color w:val="605E5C"/>
      <w:shd w:val="clear" w:color="auto" w:fill="E1DFDD"/>
    </w:rPr>
  </w:style>
  <w:style w:type="character" w:customStyle="1" w:styleId="UnresolvedMention5">
    <w:name w:val="Unresolved Mention5"/>
    <w:basedOn w:val="DefaultParagraphFont"/>
    <w:uiPriority w:val="99"/>
    <w:semiHidden/>
    <w:unhideWhenUsed/>
    <w:rsid w:val="00E67EB2"/>
    <w:rPr>
      <w:color w:val="605E5C"/>
      <w:shd w:val="clear" w:color="auto" w:fill="E1DFDD"/>
    </w:rPr>
  </w:style>
  <w:style w:type="character" w:customStyle="1" w:styleId="UnresolvedMention6">
    <w:name w:val="Unresolved Mention6"/>
    <w:basedOn w:val="DefaultParagraphFont"/>
    <w:uiPriority w:val="99"/>
    <w:semiHidden/>
    <w:unhideWhenUsed/>
    <w:rsid w:val="00E67EB2"/>
    <w:rPr>
      <w:color w:val="605E5C"/>
      <w:shd w:val="clear" w:color="auto" w:fill="E1DFDD"/>
    </w:rPr>
  </w:style>
  <w:style w:type="character" w:customStyle="1" w:styleId="UnresolvedMention7">
    <w:name w:val="Unresolved Mention7"/>
    <w:basedOn w:val="DefaultParagraphFont"/>
    <w:uiPriority w:val="99"/>
    <w:semiHidden/>
    <w:unhideWhenUsed/>
    <w:rsid w:val="00E67EB2"/>
    <w:rPr>
      <w:color w:val="605E5C"/>
      <w:shd w:val="clear" w:color="auto" w:fill="E1DFDD"/>
    </w:rPr>
  </w:style>
  <w:style w:type="character" w:customStyle="1" w:styleId="UnresolvedMention8">
    <w:name w:val="Unresolved Mention8"/>
    <w:basedOn w:val="DefaultParagraphFont"/>
    <w:uiPriority w:val="99"/>
    <w:semiHidden/>
    <w:unhideWhenUsed/>
    <w:rsid w:val="00E67EB2"/>
    <w:rPr>
      <w:color w:val="605E5C"/>
      <w:shd w:val="clear" w:color="auto" w:fill="E1DFDD"/>
    </w:rPr>
  </w:style>
  <w:style w:type="character" w:customStyle="1" w:styleId="UnresolvedMention9">
    <w:name w:val="Unresolved Mention9"/>
    <w:basedOn w:val="DefaultParagraphFont"/>
    <w:uiPriority w:val="99"/>
    <w:semiHidden/>
    <w:unhideWhenUsed/>
    <w:rsid w:val="00E67EB2"/>
    <w:rPr>
      <w:color w:val="605E5C"/>
      <w:shd w:val="clear" w:color="auto" w:fill="E1DFDD"/>
    </w:rPr>
  </w:style>
  <w:style w:type="character" w:customStyle="1" w:styleId="UnresolvedMention100">
    <w:name w:val="Unresolved Mention100"/>
    <w:basedOn w:val="DefaultParagraphFont"/>
    <w:uiPriority w:val="99"/>
    <w:semiHidden/>
    <w:unhideWhenUsed/>
    <w:rsid w:val="00E67EB2"/>
    <w:rPr>
      <w:color w:val="605E5C"/>
      <w:shd w:val="clear" w:color="auto" w:fill="E1DFDD"/>
    </w:rPr>
  </w:style>
  <w:style w:type="character" w:customStyle="1" w:styleId="UnresolvedMention11">
    <w:name w:val="Unresolved Mention11"/>
    <w:basedOn w:val="DefaultParagraphFont"/>
    <w:uiPriority w:val="99"/>
    <w:semiHidden/>
    <w:unhideWhenUsed/>
    <w:rsid w:val="00E67EB2"/>
    <w:rPr>
      <w:color w:val="605E5C"/>
      <w:shd w:val="clear" w:color="auto" w:fill="E1DFDD"/>
    </w:rPr>
  </w:style>
  <w:style w:type="character" w:styleId="PlaceholderText">
    <w:name w:val="Placeholder Text"/>
    <w:basedOn w:val="DefaultParagraphFont"/>
    <w:uiPriority w:val="99"/>
    <w:semiHidden/>
    <w:rsid w:val="00E67EB2"/>
    <w:rPr>
      <w:color w:val="808080"/>
    </w:rPr>
  </w:style>
  <w:style w:type="paragraph" w:customStyle="1" w:styleId="paragraph">
    <w:name w:val="paragraph"/>
    <w:basedOn w:val="Normal"/>
    <w:rsid w:val="00E67EB2"/>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hyperlink" Target="http://aip.scitation.org/doi/full/10.1063/1.498083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tandfonline.com/doi/full/10.1080/25751654.2021.1942681" TargetMode="Externa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www.orbitaldebris.jsc.nasa.gov/faq.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tificamerican.com/article/orbital-debris-space-fence/" TargetMode="External"/><Relationship Id="rId20" Type="http://schemas.openxmlformats.org/officeDocument/2006/relationships/hyperlink" Target="https://gizmodo.com/what-would-happen-if-all-our-satellites-were-suddenly-d-1709006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24" Type="http://schemas.openxmlformats.org/officeDocument/2006/relationships/hyperlink" Target="https://www.sciencedirect.com/topics/social-sciences/retaliation" TargetMode="External"/><Relationship Id="rId5" Type="http://schemas.openxmlformats.org/officeDocument/2006/relationships/numbering" Target="numbering.xml"/><Relationship Id="rId15" Type="http://schemas.openxmlformats.org/officeDocument/2006/relationships/hyperlink" Target="https://www.scientificamerican.com/podcast/episode/the-sneaky-danger-of-space-dust/" TargetMode="External"/><Relationship Id="rId23" Type="http://schemas.openxmlformats.org/officeDocument/2006/relationships/hyperlink" Target="https://www.sciencedirect.com/topics/social-sciences/nuclear-weapon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ce.org/doi/full/10.1126/science.abd3402" TargetMode="External"/><Relationship Id="rId22" Type="http://schemas.openxmlformats.org/officeDocument/2006/relationships/hyperlink" Target="https://doi.org/10.1016/j.spacepol.2021.1014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8844</Words>
  <Characters>48558</Characters>
  <Application>Microsoft Office Word</Application>
  <DocSecurity>0</DocSecurity>
  <Lines>564</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2</cp:revision>
  <dcterms:created xsi:type="dcterms:W3CDTF">2022-02-19T19:06:00Z</dcterms:created>
  <dcterms:modified xsi:type="dcterms:W3CDTF">2022-02-19T19:06:00Z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