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4B8C5" w14:textId="77777777" w:rsidR="00CB6AA8" w:rsidRPr="00903827" w:rsidRDefault="00CB6AA8" w:rsidP="00CB6AA8">
      <w:pPr>
        <w:pStyle w:val="Heading2"/>
        <w:rPr>
          <w:rFonts w:cs="Calibri"/>
          <w:color w:val="000000" w:themeColor="text1"/>
          <w:sz w:val="32"/>
          <w:szCs w:val="32"/>
          <w:u w:val="single"/>
        </w:rPr>
      </w:pPr>
      <w:r w:rsidRPr="00355308">
        <w:rPr>
          <w:rFonts w:cs="Calibri"/>
          <w:color w:val="000000" w:themeColor="text1"/>
        </w:rPr>
        <w:t>1AC—Plan</w:t>
      </w:r>
    </w:p>
    <w:p w14:paraId="6BA14C9C" w14:textId="77777777" w:rsidR="00CB6AA8" w:rsidRPr="00355308" w:rsidRDefault="00CB6AA8" w:rsidP="00CB6AA8">
      <w:pPr>
        <w:pStyle w:val="Heading4"/>
        <w:rPr>
          <w:rFonts w:cs="Calibri"/>
        </w:rPr>
      </w:pPr>
      <w:r w:rsidRPr="00355308">
        <w:rPr>
          <w:rFonts w:cs="Calibri"/>
        </w:rPr>
        <w:t>Plan: The appropriation of outer space through asteroid mining by private entities should be banned.</w:t>
      </w:r>
    </w:p>
    <w:p w14:paraId="2604DE01" w14:textId="77777777" w:rsidR="00CB6AA8" w:rsidRPr="00355308" w:rsidRDefault="00CB6AA8" w:rsidP="00CB6AA8"/>
    <w:p w14:paraId="23C5A468" w14:textId="77777777" w:rsidR="00CB6AA8" w:rsidRPr="00355308" w:rsidRDefault="00CB6AA8" w:rsidP="00CB6AA8">
      <w:pPr>
        <w:pStyle w:val="Heading4"/>
        <w:rPr>
          <w:rFonts w:cs="Calibri"/>
        </w:rPr>
      </w:pPr>
      <w:r w:rsidRPr="00355308">
        <w:rPr>
          <w:rFonts w:cs="Calibri"/>
        </w:rPr>
        <w:t>We’ll defend normal means as the signatories of the OST adding an optional protocol under Article II.</w:t>
      </w:r>
    </w:p>
    <w:p w14:paraId="7040EDAA" w14:textId="77777777" w:rsidR="00CB6AA8" w:rsidRPr="00355308" w:rsidRDefault="00CB6AA8" w:rsidP="00CB6AA8">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05EA8254" w14:textId="77777777" w:rsidR="00CB6AA8" w:rsidRPr="00355308" w:rsidRDefault="00CB6AA8" w:rsidP="00CB6AA8">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w:t>
      </w:r>
      <w:r w:rsidRPr="00355308">
        <w:rPr>
          <w:color w:val="000000" w:themeColor="text1"/>
          <w:u w:val="single"/>
        </w:rPr>
        <w:lastRenderedPageBreak/>
        <w:t>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07CF37F" w14:textId="59C5ECDE" w:rsidR="00E42E4C" w:rsidRDefault="00E42E4C" w:rsidP="00F601E6"/>
    <w:p w14:paraId="46ED7975" w14:textId="77777777" w:rsidR="00CB6AA8" w:rsidRPr="00355308" w:rsidRDefault="00CB6AA8" w:rsidP="00CB6AA8">
      <w:pPr>
        <w:pStyle w:val="Heading3"/>
        <w:rPr>
          <w:rFonts w:cs="Calibri"/>
          <w:color w:val="000000" w:themeColor="text1"/>
        </w:rPr>
      </w:pPr>
      <w:r w:rsidRPr="00355308">
        <w:rPr>
          <w:rFonts w:cs="Calibri"/>
          <w:color w:val="000000" w:themeColor="text1"/>
        </w:rPr>
        <w:lastRenderedPageBreak/>
        <w:t>Inherency</w:t>
      </w:r>
    </w:p>
    <w:p w14:paraId="1F595E9D" w14:textId="77777777" w:rsidR="00CB6AA8" w:rsidRPr="00355308" w:rsidRDefault="00CB6AA8" w:rsidP="00CB6AA8">
      <w:pPr>
        <w:pStyle w:val="Heading4"/>
        <w:rPr>
          <w:rFonts w:cs="Calibri"/>
          <w:color w:val="000000" w:themeColor="text1"/>
        </w:rPr>
      </w:pPr>
      <w:r>
        <w:rPr>
          <w:rFonts w:cs="Calibri"/>
          <w:color w:val="000000" w:themeColor="text1"/>
        </w:rPr>
        <w:t xml:space="preserve">Own </w:t>
      </w: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428F7019" w14:textId="77777777" w:rsidR="00CB6AA8" w:rsidRPr="00355308" w:rsidRDefault="00CB6AA8" w:rsidP="00CB6AA8">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13CC385D" w14:textId="77777777" w:rsidR="00CB6AA8" w:rsidRPr="00355308" w:rsidRDefault="00CB6AA8" w:rsidP="00CB6AA8">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w:t>
      </w:r>
      <w:r w:rsidRPr="00355308">
        <w:rPr>
          <w:rStyle w:val="StyleUnderline"/>
        </w:rPr>
        <w:lastRenderedPageBreak/>
        <w:t>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1C9B13FD" w14:textId="77777777" w:rsidR="00CB6AA8" w:rsidRPr="00355308" w:rsidRDefault="00CB6AA8" w:rsidP="00CB6AA8">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045AA057" w14:textId="77777777" w:rsidR="00CB6AA8" w:rsidRPr="00355308" w:rsidRDefault="00CB6AA8" w:rsidP="00CB6AA8">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23C5CB66" w14:textId="77777777" w:rsidR="00CB6AA8" w:rsidRDefault="00CB6AA8" w:rsidP="00CB6AA8">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7618DED2" w14:textId="77777777" w:rsidR="00CB6AA8" w:rsidRPr="00355308" w:rsidRDefault="00CB6AA8" w:rsidP="00CB6AA8">
      <w:pPr>
        <w:rPr>
          <w:color w:val="000000" w:themeColor="text1"/>
          <w:sz w:val="14"/>
        </w:rPr>
      </w:pPr>
    </w:p>
    <w:p w14:paraId="3329052B" w14:textId="77777777" w:rsidR="00CB6AA8" w:rsidRPr="00355308" w:rsidRDefault="00CB6AA8" w:rsidP="00CB6AA8">
      <w:pPr>
        <w:pStyle w:val="Heading4"/>
        <w:rPr>
          <w:rFonts w:cs="Calibri"/>
          <w:color w:val="000000" w:themeColor="text1"/>
        </w:rPr>
      </w:pPr>
      <w:r w:rsidRPr="00355308">
        <w:rPr>
          <w:rFonts w:cs="Calibri"/>
          <w:color w:val="000000" w:themeColor="text1"/>
        </w:rPr>
        <w:lastRenderedPageBreak/>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47B8053B" w14:textId="77777777" w:rsidR="00CB6AA8" w:rsidRPr="00355308" w:rsidRDefault="00CB6AA8" w:rsidP="00CB6AA8">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57ED5547" w14:textId="132BC96B" w:rsidR="00CB6AA8" w:rsidRDefault="00CB6AA8" w:rsidP="00CB6AA8">
      <w:r w:rsidRPr="004E2FA4">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rPr>
        <w:t xml:space="preserve">Moscow may not have yet </w:t>
      </w:r>
      <w:r w:rsidRPr="00355308">
        <w:rPr>
          <w:rStyle w:val="Style13ptBold"/>
          <w:color w:val="000000" w:themeColor="text1"/>
        </w:rPr>
        <w:lastRenderedPageBreak/>
        <w:t>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rPr>
        <w:t xml:space="preserve">is </w:t>
      </w:r>
      <w:r w:rsidRPr="00355308">
        <w:rPr>
          <w:rStyle w:val="StyleUnderline"/>
          <w:bCs/>
          <w:color w:val="000000" w:themeColor="text1"/>
        </w:rPr>
        <w:t>not clear</w:t>
      </w:r>
      <w:r w:rsidRPr="00355308">
        <w:rPr>
          <w:rStyle w:val="Style13ptBold"/>
          <w:color w:val="000000" w:themeColor="text1"/>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rPr>
        <w:t xml:space="preserve">the argument that “national appropriation” only extends to appropriation of territory and not appropriation of resources is </w:t>
      </w:r>
      <w:r w:rsidRPr="00355308">
        <w:rPr>
          <w:rStyle w:val="Style13ptBold"/>
          <w:color w:val="000000" w:themeColor="text1"/>
        </w:rPr>
        <w:lastRenderedPageBreak/>
        <w:t xml:space="preserve">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w:t>
      </w:r>
      <w:r w:rsidRPr="00F055D4">
        <w:rPr>
          <w:rStyle w:val="Emphasis"/>
        </w:rPr>
        <w:lastRenderedPageBreak/>
        <w:t xml:space="preserve">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lastRenderedPageBreak/>
        <w:t>international guideline</w:t>
      </w:r>
      <w:r w:rsidRPr="00F055D4">
        <w:rPr>
          <w:rStyle w:val="Emphasis"/>
        </w:rPr>
        <w:t>; or else, the first haul from mining, instead of earning admiration and exultation, will only be enmeshed in litigation.</w:t>
      </w:r>
    </w:p>
    <w:p w14:paraId="63DFDC12" w14:textId="00585624" w:rsidR="00CB6AA8" w:rsidRPr="00355308" w:rsidRDefault="00CB6AA8" w:rsidP="00CB6AA8">
      <w:pPr>
        <w:pStyle w:val="Heading3"/>
      </w:pPr>
      <w:r w:rsidRPr="00355308">
        <w:lastRenderedPageBreak/>
        <w:t>Advantage – Collisions</w:t>
      </w:r>
    </w:p>
    <w:p w14:paraId="7474DC88" w14:textId="77777777" w:rsidR="00CB6AA8" w:rsidRDefault="00CB6AA8" w:rsidP="00CB6AA8">
      <w:pPr>
        <w:pStyle w:val="Heading4"/>
      </w:pPr>
      <w:r>
        <w:t>Mining creates space debris</w:t>
      </w:r>
    </w:p>
    <w:p w14:paraId="423D454B" w14:textId="77777777" w:rsidR="00CB6AA8" w:rsidRDefault="00CB6AA8" w:rsidP="00CB6AA8">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2" w:history="1">
        <w:r w:rsidRPr="002D7371">
          <w:rPr>
            <w:rStyle w:val="Hyperlink"/>
          </w:rPr>
          <w:t>https://www.science.org/doi/full/10.1126/science.abd3402</w:t>
        </w:r>
      </w:hyperlink>
      <w:r>
        <w:t xml:space="preserve"> EE</w:t>
      </w:r>
    </w:p>
    <w:p w14:paraId="439819B3" w14:textId="77777777" w:rsidR="00CB6AA8" w:rsidRPr="00AD3BF1" w:rsidRDefault="00CB6AA8" w:rsidP="00CB6AA8">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3D1EBE7F" w14:textId="77777777" w:rsidR="00CB6AA8" w:rsidRDefault="00CB6AA8" w:rsidP="00CB6AA8">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5F7ED923" w14:textId="77777777" w:rsidR="00CB6AA8" w:rsidRDefault="00CB6AA8" w:rsidP="00CB6AA8">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205D0D1A" w14:textId="77777777" w:rsidR="00CB6AA8" w:rsidRDefault="00CB6AA8" w:rsidP="00CB6AA8"/>
    <w:p w14:paraId="2CCC5BD0" w14:textId="77777777" w:rsidR="00CB6AA8" w:rsidRPr="00100A2B" w:rsidRDefault="00CB6AA8" w:rsidP="00CB6AA8">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36EB0B56" w14:textId="77777777" w:rsidR="00CB6AA8" w:rsidRPr="00100A2B" w:rsidRDefault="00CB6AA8" w:rsidP="00CB6AA8">
      <w:r w:rsidRPr="0033310B">
        <w:rPr>
          <w:rStyle w:val="StyleUnderline"/>
          <w:szCs w:val="26"/>
          <w:u w:val="none"/>
        </w:rPr>
        <w:t>Intagliata 17</w:t>
      </w:r>
      <w:r w:rsidRPr="00100A2B">
        <w:t xml:space="preserve"> </w:t>
      </w:r>
      <w:r>
        <w:t>[</w:t>
      </w:r>
      <w:r w:rsidRPr="00163857">
        <w:t xml:space="preserve">Christopher Intagliata, 5-11-2017, "The Sneaky Danger of Space Dust," Scientific American, </w:t>
      </w:r>
      <w:hyperlink r:id="rId13" w:history="1">
        <w:r w:rsidRPr="00EA3CBA">
          <w:rPr>
            <w:rStyle w:val="Hyperlink"/>
          </w:rPr>
          <w:t>https://www.scientificamerican.com/podcast/episode/the-sneaky-danger-of-space-dust/</w:t>
        </w:r>
      </w:hyperlink>
      <w:r>
        <w:t>]//DDPT</w:t>
      </w:r>
    </w:p>
    <w:p w14:paraId="721EB4BC" w14:textId="77777777" w:rsidR="00CB6AA8" w:rsidRPr="00100A2B" w:rsidRDefault="00CB6AA8" w:rsidP="00CB6AA8">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1F088FFA" w14:textId="77777777" w:rsidR="00CB6AA8" w:rsidRPr="00100A2B" w:rsidRDefault="00CB6AA8" w:rsidP="00CB6AA8">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4" w:history="1">
        <w:r w:rsidRPr="00100A2B">
          <w:rPr>
            <w:rStyle w:val="Hyperlink"/>
          </w:rPr>
          <w:t>baseball-sized chunks</w:t>
        </w:r>
      </w:hyperlink>
      <w:r w:rsidRPr="00100A2B">
        <w:t> of debris, </w:t>
      </w:r>
      <w:hyperlink r:id="rId15"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26883114" w14:textId="77777777" w:rsidR="00CB6AA8" w:rsidRPr="00100A2B" w:rsidRDefault="00CB6AA8" w:rsidP="00CB6AA8">
      <w:r w:rsidRPr="00100A2B">
        <w:lastRenderedPageBreak/>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51CF9C23" w14:textId="77777777" w:rsidR="00CB6AA8" w:rsidRPr="00100A2B" w:rsidRDefault="00CB6AA8" w:rsidP="00CB6AA8">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24A5DCAF" w14:textId="77777777" w:rsidR="00CB6AA8" w:rsidRPr="00100A2B" w:rsidRDefault="00CB6AA8" w:rsidP="00CB6AA8">
      <w:r w:rsidRPr="00100A2B">
        <w:t>"We also think this phenomenon can be attributed to some of the failures and anomalies we see on orbit, that right now are basically tagged as 'unknown cause.'"</w:t>
      </w:r>
    </w:p>
    <w:p w14:paraId="0A0FE39E" w14:textId="77777777" w:rsidR="00CB6AA8" w:rsidRPr="00100A2B" w:rsidRDefault="00CB6AA8" w:rsidP="00CB6AA8">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1E9BE729" w14:textId="77777777" w:rsidR="00CB6AA8" w:rsidRDefault="00CB6AA8" w:rsidP="00CB6AA8">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6" w:history="1">
        <w:r w:rsidRPr="00100A2B">
          <w:rPr>
            <w:rStyle w:val="Hyperlink"/>
          </w:rPr>
          <w:t>Particle-in-cell simulations of an RF emission mechanism associated with hypervelocity impact plasmas</w:t>
        </w:r>
      </w:hyperlink>
      <w:r w:rsidRPr="00100A2B">
        <w:t>]</w:t>
      </w:r>
    </w:p>
    <w:p w14:paraId="5DFFE3AA" w14:textId="77777777" w:rsidR="00CB6AA8" w:rsidRPr="00355308" w:rsidRDefault="00CB6AA8" w:rsidP="00CB6AA8"/>
    <w:p w14:paraId="3CCDCD72" w14:textId="77777777" w:rsidR="00CB6AA8" w:rsidRPr="00355308" w:rsidRDefault="00CB6AA8" w:rsidP="00CB6AA8">
      <w:pPr>
        <w:pStyle w:val="Heading4"/>
        <w:rPr>
          <w:rFonts w:cs="Calibri"/>
        </w:rPr>
      </w:pPr>
      <w:r w:rsidRPr="00355308">
        <w:rPr>
          <w:rFonts w:cs="Calibri"/>
        </w:rPr>
        <w:t xml:space="preserve">An increase in space debris and dust from mining collides with key defense satellites </w:t>
      </w:r>
    </w:p>
    <w:p w14:paraId="3E4F5C57" w14:textId="77777777" w:rsidR="00CB6AA8" w:rsidRPr="00355308" w:rsidRDefault="00CB6AA8" w:rsidP="00CB6AA8">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7" w:history="1">
        <w:r w:rsidRPr="00355308">
          <w:rPr>
            <w:rStyle w:val="Hyperlink"/>
            <w:sz w:val="16"/>
          </w:rPr>
          <w:t>https://www.newscientist.com/article/mg22630235-100-dust-from-asteroid-mining-spells-danger-for-satellites/</w:t>
        </w:r>
      </w:hyperlink>
      <w:r w:rsidRPr="00355308">
        <w:rPr>
          <w:sz w:val="16"/>
        </w:rPr>
        <w:t xml:space="preserve"> DD AG</w:t>
      </w:r>
    </w:p>
    <w:p w14:paraId="05964BDA" w14:textId="77777777" w:rsidR="00CB6AA8" w:rsidRPr="00355308" w:rsidRDefault="00CB6AA8" w:rsidP="00CB6AA8">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71E8A04A" w14:textId="77777777" w:rsidR="00CB6AA8" w:rsidRPr="00355308" w:rsidRDefault="00CB6AA8" w:rsidP="00CB6AA8">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045A3CA2" w14:textId="77777777" w:rsidR="00CB6AA8" w:rsidRPr="00355308" w:rsidRDefault="00CB6AA8" w:rsidP="00CB6AA8">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t>
      </w:r>
      <w:r w:rsidRPr="00355308">
        <w:rPr>
          <w:rStyle w:val="StyleUnderline"/>
        </w:rPr>
        <w:lastRenderedPageBreak/>
        <w:t xml:space="preserve">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14D4CF2C" w14:textId="77777777" w:rsidR="00CB6AA8" w:rsidRPr="00355308" w:rsidRDefault="00CB6AA8" w:rsidP="00CB6AA8">
      <w:r w:rsidRPr="00355308">
        <w:t>According to Casey Handmer of the California Institute of Technology in Pasadena and Javier Roa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31C86ED" w14:textId="77777777" w:rsidR="00CB6AA8" w:rsidRPr="00355308" w:rsidRDefault="00CB6AA8" w:rsidP="00CB6AA8">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387117ED" w14:textId="77777777" w:rsidR="00CB6AA8" w:rsidRDefault="00CB6AA8" w:rsidP="00CB6AA8">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5AFB32A" w14:textId="77777777" w:rsidR="00CB6AA8" w:rsidRDefault="00CB6AA8" w:rsidP="00CB6AA8"/>
    <w:p w14:paraId="20794AD2" w14:textId="77777777" w:rsidR="00CB6AA8" w:rsidRPr="00355308" w:rsidRDefault="00CB6AA8" w:rsidP="00CB6AA8">
      <w:pPr>
        <w:pStyle w:val="Heading4"/>
        <w:rPr>
          <w:rFonts w:cs="Calibri"/>
        </w:rPr>
      </w:pPr>
      <w:r w:rsidRPr="00355308">
        <w:rPr>
          <w:rFonts w:cs="Calibri"/>
        </w:rPr>
        <w:t>Laundry list of impacts – compromised communication, loss of military capability and more</w:t>
      </w:r>
    </w:p>
    <w:p w14:paraId="683817BA" w14:textId="77777777" w:rsidR="00CB6AA8" w:rsidRPr="00355308" w:rsidRDefault="00CB6AA8" w:rsidP="00CB6AA8">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8" w:history="1">
        <w:r w:rsidRPr="00355308">
          <w:rPr>
            <w:rStyle w:val="Hyperlink"/>
            <w:sz w:val="16"/>
          </w:rPr>
          <w:t>https://gizmodo.com/what-would-happen-if-all-our-satellites-were-suddenly-d-1709006681</w:t>
        </w:r>
      </w:hyperlink>
      <w:r w:rsidRPr="00355308">
        <w:rPr>
          <w:sz w:val="16"/>
        </w:rPr>
        <w:t xml:space="preserve"> DD AG</w:t>
      </w:r>
    </w:p>
    <w:p w14:paraId="4AF338AD" w14:textId="77777777" w:rsidR="00CB6AA8" w:rsidRPr="00355308" w:rsidRDefault="00CB6AA8" w:rsidP="00CB6AA8">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6FD21338" w14:textId="77777777" w:rsidR="00CB6AA8" w:rsidRPr="00355308" w:rsidRDefault="00CB6AA8" w:rsidP="00CB6AA8">
      <w:pPr>
        <w:rPr>
          <w:sz w:val="16"/>
        </w:rPr>
      </w:pPr>
      <w:r w:rsidRPr="00355308">
        <w:rPr>
          <w:sz w:val="16"/>
        </w:rPr>
        <w:t>Compromised Communications</w:t>
      </w:r>
    </w:p>
    <w:p w14:paraId="69384B65" w14:textId="77777777" w:rsidR="00CB6AA8" w:rsidRPr="00355308" w:rsidRDefault="00CB6AA8" w:rsidP="00CB6AA8">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2FB14BDE" w14:textId="77777777" w:rsidR="00CB6AA8" w:rsidRPr="00355308" w:rsidRDefault="00CB6AA8" w:rsidP="00CB6AA8">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3FB845E3" w14:textId="77777777" w:rsidR="00CB6AA8" w:rsidRPr="00355308" w:rsidRDefault="00CB6AA8" w:rsidP="00CB6AA8">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1B5DDED2" w14:textId="77777777" w:rsidR="00CB6AA8" w:rsidRPr="00355308" w:rsidRDefault="00CB6AA8" w:rsidP="00CB6AA8">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7B39F175" w14:textId="77777777" w:rsidR="00CB6AA8" w:rsidRPr="00355308" w:rsidRDefault="00CB6AA8" w:rsidP="00CB6AA8">
      <w:pPr>
        <w:rPr>
          <w:sz w:val="16"/>
        </w:rPr>
      </w:pPr>
      <w:r w:rsidRPr="00355308">
        <w:rPr>
          <w:sz w:val="16"/>
        </w:rPr>
        <w:t>“Indeed, a lot of television would suddenly disappear,” says McDowell. “A sizable portion of TV comes from cable whose companies relay programming from satellites to their hubs.”</w:t>
      </w:r>
    </w:p>
    <w:p w14:paraId="78F1072B" w14:textId="77777777" w:rsidR="00CB6AA8" w:rsidRPr="00355308" w:rsidRDefault="00CB6AA8" w:rsidP="00CB6AA8">
      <w:pPr>
        <w:rPr>
          <w:sz w:val="16"/>
        </w:rPr>
      </w:pPr>
      <w:r w:rsidRPr="00355308">
        <w:rPr>
          <w:sz w:val="16"/>
        </w:rPr>
        <w:lastRenderedPageBreak/>
        <w:t>It’s important to note that we actually have a precedent for a dramatic—albeit brief —disruption in com-sat capability. Back in 1998, there was a day in which a single satellite failed and all the world’s pagers stopped working.</w:t>
      </w:r>
    </w:p>
    <w:p w14:paraId="51ACEB97" w14:textId="77777777" w:rsidR="00CB6AA8" w:rsidRPr="00355308" w:rsidRDefault="00CB6AA8" w:rsidP="00CB6AA8">
      <w:pPr>
        <w:rPr>
          <w:sz w:val="16"/>
        </w:rPr>
      </w:pPr>
      <w:r w:rsidRPr="00355308">
        <w:rPr>
          <w:sz w:val="16"/>
        </w:rPr>
        <w:t>The sudden loss of satellite capability would have a profound effect on the military.</w:t>
      </w:r>
    </w:p>
    <w:p w14:paraId="71D6DA24" w14:textId="77777777" w:rsidR="00CB6AA8" w:rsidRPr="00355308" w:rsidRDefault="00CB6AA8" w:rsidP="00CB6AA8">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5A7B928F" w14:textId="77777777" w:rsidR="00CB6AA8" w:rsidRPr="00355308" w:rsidRDefault="00CB6AA8" w:rsidP="00CB6AA8">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51B25EFA" w14:textId="77777777" w:rsidR="00CB6AA8" w:rsidRPr="00355308" w:rsidRDefault="00CB6AA8" w:rsidP="00CB6AA8">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42F26D4B" w14:textId="77777777" w:rsidR="00CB6AA8" w:rsidRPr="00355308" w:rsidRDefault="00CB6AA8" w:rsidP="00CB6AA8">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6957B33B" w14:textId="77777777" w:rsidR="00CB6AA8" w:rsidRPr="00355308" w:rsidRDefault="00CB6AA8" w:rsidP="00CB6AA8">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6483C83B" w14:textId="77777777" w:rsidR="00CB6AA8" w:rsidRPr="00355308" w:rsidRDefault="00CB6AA8" w:rsidP="00CB6AA8">
      <w:pPr>
        <w:rPr>
          <w:sz w:val="16"/>
        </w:rPr>
      </w:pPr>
      <w:r w:rsidRPr="00355308">
        <w:rPr>
          <w:sz w:val="16"/>
        </w:rPr>
        <w:t>There’s also the effect on science to consider. Much of what we know about climate change comes from satellites.</w:t>
      </w:r>
    </w:p>
    <w:p w14:paraId="2EA56B8E" w14:textId="77777777" w:rsidR="00CB6AA8" w:rsidRDefault="00CB6AA8" w:rsidP="00CB6AA8">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1B1C048C" w14:textId="77777777" w:rsidR="00CB6AA8" w:rsidRPr="00355308" w:rsidRDefault="00CB6AA8" w:rsidP="00CB6AA8">
      <w:pPr>
        <w:rPr>
          <w:sz w:val="16"/>
        </w:rPr>
      </w:pPr>
    </w:p>
    <w:p w14:paraId="1CE74029" w14:textId="77777777" w:rsidR="00CB6AA8" w:rsidRPr="00355308" w:rsidRDefault="00CB6AA8" w:rsidP="00CB6AA8">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6E951B71" w14:textId="77777777" w:rsidR="00CB6AA8" w:rsidRPr="00355308" w:rsidRDefault="00CB6AA8" w:rsidP="00CB6AA8">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9" w:history="1">
        <w:r w:rsidRPr="00355308">
          <w:rPr>
            <w:rStyle w:val="Hyperlink"/>
            <w:szCs w:val="26"/>
          </w:rPr>
          <w:t>https://www.tandfonline.com/doi/full/10.1080/25751654.2021.1942681</w:t>
        </w:r>
      </w:hyperlink>
      <w:r w:rsidRPr="00355308">
        <w:rPr>
          <w:szCs w:val="26"/>
        </w:rPr>
        <w:t>, VM</w:t>
      </w:r>
    </w:p>
    <w:p w14:paraId="694AA0E1" w14:textId="77777777" w:rsidR="00CB6AA8" w:rsidRPr="00355308" w:rsidRDefault="00CB6AA8" w:rsidP="00CB6AA8">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w:t>
      </w:r>
      <w:r w:rsidRPr="00355308">
        <w:rPr>
          <w:szCs w:val="26"/>
          <w:u w:val="single"/>
        </w:rPr>
        <w:lastRenderedPageBreak/>
        <w:t xml:space="preserve">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6F0AC80E" w14:textId="77777777" w:rsidR="00CB6AA8" w:rsidRPr="00100A2B" w:rsidRDefault="00CB6AA8" w:rsidP="00CB6AA8">
      <w:pPr>
        <w:pStyle w:val="Heading4"/>
      </w:pPr>
      <w:r>
        <w:t>Specifically, ea</w:t>
      </w:r>
      <w:r w:rsidRPr="00100A2B">
        <w:t xml:space="preserve">rly warning satellites going dark signals attacks </w:t>
      </w:r>
      <w:r>
        <w:t>– that causes miscalc and goes nuclear.</w:t>
      </w:r>
    </w:p>
    <w:p w14:paraId="0BA9A5A5" w14:textId="77777777" w:rsidR="00CB6AA8" w:rsidRPr="00100A2B" w:rsidRDefault="00CB6AA8" w:rsidP="00CB6AA8">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0" w:history="1">
        <w:r w:rsidRPr="00100A2B">
          <w:rPr>
            <w:rStyle w:val="Hyperlink"/>
          </w:rPr>
          <w:t>https://www.businessinsider.com/russia-says-space-junk-could-spark-war-2016-1</w:t>
        </w:r>
      </w:hyperlink>
      <w:r w:rsidRPr="00100A2B">
        <w:t>]</w:t>
      </w:r>
      <w:r>
        <w:t xml:space="preserve"> [pT]</w:t>
      </w:r>
    </w:p>
    <w:p w14:paraId="0644556E" w14:textId="77777777" w:rsidR="00CB6AA8" w:rsidRPr="00100A2B" w:rsidRDefault="00CB6AA8" w:rsidP="00CB6AA8">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068E1011" w14:textId="77777777" w:rsidR="00CB6AA8" w:rsidRPr="00100A2B" w:rsidRDefault="00CB6AA8" w:rsidP="00CB6AA8">
      <w:r w:rsidRPr="00100A2B">
        <w:t>Scientists estimate that anywhere from 500,000 to 600,000 pieces of human-made space debris between 0.4 and 4 inches in size are currently orbiting the Earth and traveling at speeds over 17,000 miles per hour.</w:t>
      </w:r>
    </w:p>
    <w:p w14:paraId="130B0B02" w14:textId="77777777" w:rsidR="00CB6AA8" w:rsidRPr="00100A2B" w:rsidRDefault="00CB6AA8" w:rsidP="00CB6AA8">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29B2135C" w14:textId="77777777" w:rsidR="00CB6AA8" w:rsidRPr="00100A2B" w:rsidRDefault="00CB6AA8" w:rsidP="00CB6AA8">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Adushkin reported. (Even smaller pieces no bigger than size of a pea could cause enough damage to the satellite that it would no longer operate correctly, he notes.) </w:t>
      </w:r>
    </w:p>
    <w:p w14:paraId="2F9D7CC6" w14:textId="77777777" w:rsidR="00CB6AA8" w:rsidRPr="00100A2B" w:rsidRDefault="00CB6AA8" w:rsidP="00CB6AA8">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47C8954A" w14:textId="77777777" w:rsidR="00CB6AA8" w:rsidRPr="00100A2B" w:rsidRDefault="00CB6AA8" w:rsidP="00CB6AA8">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75141E28" w14:textId="77777777" w:rsidR="00CB6AA8" w:rsidRPr="00100A2B" w:rsidRDefault="00CB6AA8" w:rsidP="00CB6AA8">
      <w:r w:rsidRPr="00100A2B">
        <w:t>A politically dangerous dilemma</w:t>
      </w:r>
    </w:p>
    <w:p w14:paraId="1FD5E26A" w14:textId="77777777" w:rsidR="00CB6AA8" w:rsidRPr="00100A2B" w:rsidRDefault="00CB6AA8" w:rsidP="00CB6AA8">
      <w:pPr>
        <w:rPr>
          <w:rStyle w:val="StyleUnderline"/>
        </w:rPr>
      </w:pPr>
      <w:r w:rsidRPr="00100A2B">
        <w:rPr>
          <w:rStyle w:val="StyleUnderline"/>
        </w:rPr>
        <w:lastRenderedPageBreak/>
        <w:t xml:space="preserve">In the report, the Adushkin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6B5BB5FA" w14:textId="77777777" w:rsidR="00CB6AA8" w:rsidRPr="00100A2B" w:rsidRDefault="00CB6AA8" w:rsidP="00CB6AA8">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38611DE0" w14:textId="77777777" w:rsidR="00CB6AA8" w:rsidRPr="00100A2B" w:rsidRDefault="00CB6AA8" w:rsidP="00CB6AA8">
      <w:r w:rsidRPr="00100A2B">
        <w:t>"</w:t>
      </w:r>
      <w:r w:rsidRPr="00100A2B">
        <w:rPr>
          <w:rStyle w:val="StyleUnderline"/>
        </w:rPr>
        <w:t>This is a politically dangerous dilemma</w:t>
      </w:r>
      <w:r w:rsidRPr="00100A2B">
        <w:t xml:space="preserve">," he added. </w:t>
      </w:r>
    </w:p>
    <w:p w14:paraId="00C3DD24" w14:textId="77777777" w:rsidR="00CB6AA8" w:rsidRPr="00100A2B" w:rsidRDefault="00CB6AA8" w:rsidP="00CB6AA8">
      <w:pPr>
        <w:rPr>
          <w:rStyle w:val="StyleUnderline"/>
        </w:rPr>
      </w:pPr>
      <w:r w:rsidRPr="00100A2B">
        <w:rPr>
          <w:rStyle w:val="StyleUnderline"/>
        </w:rPr>
        <w:t xml:space="preserve">But </w:t>
      </w:r>
      <w:r w:rsidRPr="00467583">
        <w:rPr>
          <w:rStyle w:val="Emphasis"/>
        </w:rPr>
        <w:t>these mysterious failures in the past aren't what concerns Adushkin most</w:t>
      </w:r>
      <w:r w:rsidRPr="00100A2B">
        <w:rPr>
          <w:rStyle w:val="StyleUnderline"/>
        </w:rPr>
        <w:t xml:space="preserve">. </w:t>
      </w:r>
    </w:p>
    <w:p w14:paraId="75075B7B" w14:textId="77777777" w:rsidR="00CB6AA8" w:rsidRPr="00100A2B" w:rsidRDefault="00CB6AA8" w:rsidP="00CB6AA8">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364D80BC" w14:textId="77777777" w:rsidR="00CB6AA8" w:rsidRPr="00100A2B" w:rsidRDefault="00CB6AA8" w:rsidP="00CB6AA8">
      <w:pPr>
        <w:rPr>
          <w:rStyle w:val="StyleUnderline"/>
        </w:rPr>
      </w:pPr>
      <w:r w:rsidRPr="00054EA8">
        <w:rPr>
          <w:rStyle w:val="StyleUnderline"/>
          <w:highlight w:val="green"/>
        </w:rPr>
        <w:t>The Kessler Syndrome</w:t>
      </w:r>
    </w:p>
    <w:p w14:paraId="565085D6" w14:textId="77777777" w:rsidR="00CB6AA8" w:rsidRPr="00100A2B" w:rsidRDefault="00CB6AA8" w:rsidP="00CB6AA8">
      <w:r w:rsidRPr="00100A2B">
        <w:t xml:space="preserve">In 1978, American astrophysicist Donald Kessler predicted that the amount of space debris around Earth would begin to grow exponentially after the turn of the millennium. </w:t>
      </w:r>
    </w:p>
    <w:p w14:paraId="6A2B3EE7" w14:textId="77777777" w:rsidR="00CB6AA8" w:rsidRPr="00100A2B" w:rsidRDefault="00CB6AA8" w:rsidP="00CB6AA8">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18190DCB" w14:textId="77777777" w:rsidR="00CB6AA8" w:rsidRPr="00100A2B" w:rsidRDefault="00CB6AA8" w:rsidP="00CB6AA8">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1432F17A" w14:textId="77777777" w:rsidR="00CB6AA8" w:rsidRPr="00100A2B" w:rsidRDefault="00CB6AA8" w:rsidP="00CB6AA8">
      <w:r w:rsidRPr="00100A2B">
        <w:t xml:space="preserve">For Kessler, this is a problem because it would "create small debris faster than it can be removed," Kessler said last year. And this cloud of junk could eventually make missions to space too dangerous. </w:t>
      </w:r>
    </w:p>
    <w:p w14:paraId="016688CD" w14:textId="77777777" w:rsidR="00CB6AA8" w:rsidRPr="00100A2B" w:rsidRDefault="00CB6AA8" w:rsidP="00CB6AA8">
      <w:pPr>
        <w:rPr>
          <w:rStyle w:val="StyleUnderline"/>
        </w:rPr>
      </w:pPr>
      <w:r w:rsidRPr="00100A2B">
        <w:rPr>
          <w:rStyle w:val="StyleUnderline"/>
        </w:rPr>
        <w:t xml:space="preserve">For Adushkin,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559ACBC8" w14:textId="77777777" w:rsidR="00CB6AA8" w:rsidRPr="00100A2B" w:rsidRDefault="00CB6AA8" w:rsidP="00CB6AA8">
      <w:r w:rsidRPr="00100A2B">
        <w:t xml:space="preserve">The future </w:t>
      </w:r>
    </w:p>
    <w:p w14:paraId="2E88910C" w14:textId="77777777" w:rsidR="00CB6AA8" w:rsidRPr="00100A2B" w:rsidRDefault="00CB6AA8" w:rsidP="00CB6AA8">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Adushkin and his colleagues cite in their paper. </w:t>
      </w:r>
    </w:p>
    <w:p w14:paraId="4831530C" w14:textId="77777777" w:rsidR="00CB6AA8" w:rsidRPr="00100A2B" w:rsidRDefault="00CB6AA8" w:rsidP="00CB6AA8">
      <w:r w:rsidRPr="00100A2B">
        <w:t xml:space="preserve">But it's not just the large objects that concern Adushkin, who reported that even small objects (less than 1/3 of an inch) could damage satellites to the point they can't function properly. </w:t>
      </w:r>
    </w:p>
    <w:p w14:paraId="274BDD76" w14:textId="77777777" w:rsidR="00CB6AA8" w:rsidRPr="00100A2B" w:rsidRDefault="00CB6AA8" w:rsidP="00CB6AA8">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247BB323" w14:textId="77777777" w:rsidR="00CB6AA8" w:rsidRPr="00100A2B" w:rsidRDefault="00CB6AA8" w:rsidP="00CB6AA8">
      <w:r w:rsidRPr="00100A2B">
        <w:t xml:space="preserve">1.5 times more fragments greater than 8 inches across </w:t>
      </w:r>
    </w:p>
    <w:p w14:paraId="38941331" w14:textId="77777777" w:rsidR="00CB6AA8" w:rsidRPr="00100A2B" w:rsidRDefault="00CB6AA8" w:rsidP="00CB6AA8">
      <w:r w:rsidRPr="00100A2B">
        <w:t xml:space="preserve">3.2 times more fragments between 4 and 8 inches across </w:t>
      </w:r>
    </w:p>
    <w:p w14:paraId="23B11199" w14:textId="77777777" w:rsidR="00CB6AA8" w:rsidRPr="00100A2B" w:rsidRDefault="00CB6AA8" w:rsidP="00CB6AA8">
      <w:r w:rsidRPr="00100A2B">
        <w:lastRenderedPageBreak/>
        <w:t>13-20 times more smaller-sized fragments less than 4 inches across</w:t>
      </w:r>
    </w:p>
    <w:p w14:paraId="5AFCE968" w14:textId="77777777" w:rsidR="00CB6AA8" w:rsidRPr="00100A2B" w:rsidRDefault="00CB6AA8" w:rsidP="00CB6AA8">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339317EB" w14:textId="77777777" w:rsidR="00CB6AA8" w:rsidRDefault="00CB6AA8" w:rsidP="00CB6AA8"/>
    <w:p w14:paraId="2D0963BF" w14:textId="77777777" w:rsidR="00CB6AA8" w:rsidRPr="001E51E3" w:rsidRDefault="00CB6AA8" w:rsidP="00CB6AA8">
      <w:pPr>
        <w:pStyle w:val="Heading4"/>
        <w:rPr>
          <w:rFonts w:asciiTheme="majorHAnsi" w:hAnsiTheme="majorHAnsi" w:cstheme="majorHAnsi"/>
        </w:rPr>
      </w:pPr>
      <w:r w:rsidRPr="001E51E3">
        <w:rPr>
          <w:rFonts w:asciiTheme="majorHAnsi" w:hAnsiTheme="majorHAnsi" w:cstheme="majorHAnsi"/>
        </w:rPr>
        <w:t>Squo debris is goldilocks – current orbital debris deters space aggression, but adding more generates more risk than reward</w:t>
      </w:r>
    </w:p>
    <w:p w14:paraId="5C4453E7" w14:textId="77777777" w:rsidR="00CB6AA8" w:rsidRPr="001E51E3" w:rsidRDefault="00CB6AA8" w:rsidP="00CB6AA8">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21"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4453A3A1" w14:textId="77777777" w:rsidR="00CB6AA8" w:rsidRPr="001E51E3" w:rsidRDefault="00CB6AA8" w:rsidP="00CB6AA8">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57B921BE" w14:textId="77777777" w:rsidR="00CB6AA8" w:rsidRPr="001E51E3" w:rsidRDefault="00CB6AA8" w:rsidP="00CB6AA8">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2"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74505016" w14:textId="77777777" w:rsidR="00CB6AA8" w:rsidRPr="001E51E3" w:rsidRDefault="00CB6AA8" w:rsidP="00CB6AA8">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481D4292" w14:textId="77777777" w:rsidR="00CB6AA8" w:rsidRPr="00607F45" w:rsidRDefault="00CB6AA8" w:rsidP="00CB6AA8">
      <w:pPr>
        <w:rPr>
          <w:rFonts w:asciiTheme="majorHAnsi" w:hAnsiTheme="majorHAnsi" w:cstheme="majorHAnsi"/>
          <w:sz w:val="16"/>
          <w:szCs w:val="16"/>
        </w:rPr>
      </w:pPr>
      <w:r w:rsidRPr="001E51E3">
        <w:rPr>
          <w:rStyle w:val="StyleUnderline"/>
          <w:rFonts w:asciiTheme="majorHAnsi" w:hAnsiTheme="majorHAnsi" w:cstheme="majorHAnsi"/>
          <w:highlight w:val="green"/>
        </w:rPr>
        <w:lastRenderedPageBreak/>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258FA824" w14:textId="77777777" w:rsidR="00CB6AA8" w:rsidRPr="00607F45" w:rsidRDefault="00CB6AA8" w:rsidP="00CB6AA8">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13324366" w14:textId="77777777" w:rsidR="00CB6AA8" w:rsidRPr="00607F45" w:rsidRDefault="00CB6AA8" w:rsidP="00CB6AA8">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3"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14:paraId="0A505D20" w14:textId="77777777" w:rsidR="00CB6AA8" w:rsidRDefault="00CB6AA8" w:rsidP="00CB6AA8"/>
    <w:p w14:paraId="23106E55" w14:textId="77777777" w:rsidR="00CB6AA8" w:rsidRPr="00CB6AA8" w:rsidRDefault="00CB6AA8" w:rsidP="00CB6AA8"/>
    <w:p w14:paraId="3465CD3B" w14:textId="77777777" w:rsidR="009E6B61" w:rsidRDefault="009E6B61" w:rsidP="009E6B61">
      <w:pPr>
        <w:pStyle w:val="Heading3"/>
        <w:rPr>
          <w:rFonts w:cs="Calibri"/>
        </w:rPr>
      </w:pPr>
      <w:r>
        <w:rPr>
          <w:rFonts w:cs="Calibri"/>
        </w:rPr>
        <w:lastRenderedPageBreak/>
        <w:t>Advantage – Space War</w:t>
      </w:r>
    </w:p>
    <w:p w14:paraId="6740EB39" w14:textId="77777777" w:rsidR="009E6B61" w:rsidRDefault="009E6B61" w:rsidP="009E6B61"/>
    <w:p w14:paraId="408CDDEC" w14:textId="77777777" w:rsidR="009E6B61" w:rsidRPr="00AD4C5F" w:rsidRDefault="009E6B61" w:rsidP="009E6B61">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772A7601" w14:textId="77777777" w:rsidR="009E6B61" w:rsidRPr="00AD4C5F" w:rsidRDefault="009E6B61" w:rsidP="009E6B61">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32FE0B4F" w14:textId="77777777" w:rsidR="009E6B61" w:rsidRPr="00AD4C5F" w:rsidRDefault="009E6B61" w:rsidP="009E6B61">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5704B4C8" w14:textId="77777777" w:rsidR="009E6B61" w:rsidRPr="00AD4C5F" w:rsidRDefault="009E6B61" w:rsidP="009E6B61">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6A9849C0" w14:textId="77777777" w:rsidR="009E6B61" w:rsidRPr="00AD4C5F" w:rsidRDefault="009E6B61" w:rsidP="009E6B61">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24"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6F523692" w14:textId="77777777" w:rsidR="009E6B61" w:rsidRDefault="009E6B61" w:rsidP="009E6B61">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w:t>
      </w:r>
      <w:r w:rsidRPr="00AD4C5F">
        <w:rPr>
          <w:rStyle w:val="StyleUnderline"/>
          <w:rFonts w:asciiTheme="majorHAnsi" w:hAnsiTheme="majorHAnsi" w:cstheme="majorHAnsi"/>
        </w:rPr>
        <w:lastRenderedPageBreak/>
        <w:t xml:space="preserve">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4004677D" w14:textId="77777777" w:rsidR="009E6B61" w:rsidRPr="00355308" w:rsidRDefault="009E6B61" w:rsidP="009E6B61">
      <w:pPr>
        <w:pStyle w:val="Heading4"/>
        <w:rPr>
          <w:rFonts w:cs="Calibri"/>
        </w:rPr>
      </w:pPr>
      <w:r>
        <w:rPr>
          <w:rFonts w:cs="Calibri"/>
        </w:rPr>
        <w:t>It’s a question of power relative to technocaligcal capability – means international regulations can’t solve</w:t>
      </w:r>
    </w:p>
    <w:p w14:paraId="04030858" w14:textId="77777777" w:rsidR="009E6B61" w:rsidRPr="00355308" w:rsidRDefault="009E6B61" w:rsidP="009E6B61">
      <w:r w:rsidRPr="00355308">
        <w:rPr>
          <w:rStyle w:val="Style13ptBold"/>
        </w:rPr>
        <w:t>Butters 16</w:t>
      </w:r>
      <w:r w:rsidRPr="00355308">
        <w:t xml:space="preserve">—Julie Butters; “Elements of Conflict: The Scramble to Control the rare elements powering the modern world”; BU The Brink; </w:t>
      </w:r>
      <w:hyperlink r:id="rId25" w:history="1">
        <w:r w:rsidRPr="00355308">
          <w:rPr>
            <w:rStyle w:val="Hyperlink"/>
          </w:rPr>
          <w:t>https://www.bu.edu/articles/2016/rare-earths/</w:t>
        </w:r>
      </w:hyperlink>
      <w:r w:rsidRPr="00355308">
        <w:t>. (AG DebateDrills)</w:t>
      </w:r>
    </w:p>
    <w:p w14:paraId="0363DAF5" w14:textId="77777777" w:rsidR="009E6B61" w:rsidRDefault="009E6B61" w:rsidP="009E6B61">
      <w:pPr>
        <w:rPr>
          <w:rStyle w:val="Emphasis"/>
        </w:rPr>
      </w:pPr>
      <w:r w:rsidRPr="00355308">
        <w:rPr>
          <w:rStyle w:val="Emphasis"/>
        </w:rPr>
        <w:t xml:space="preserve">The </w:t>
      </w:r>
      <w:r w:rsidRPr="00355308">
        <w:rPr>
          <w:rStyle w:val="Emphasis"/>
          <w:highlight w:val="green"/>
        </w:rPr>
        <w:t>global prospecting sparked by China’s export restrictions</w:t>
      </w:r>
      <w:r w:rsidRPr="00355308">
        <w:rPr>
          <w:rStyle w:val="Emphasis"/>
        </w:rPr>
        <w:t xml:space="preserve"> isn’t purely about national security—or even keeping the world’s cell phones and x-ray machines switched on—according to Klinger. It’s </w:t>
      </w:r>
      <w:r w:rsidRPr="00355308">
        <w:rPr>
          <w:rStyle w:val="Emphasis"/>
          <w:highlight w:val="green"/>
        </w:rPr>
        <w:t>about power</w:t>
      </w:r>
      <w:r w:rsidRPr="00355308">
        <w:rPr>
          <w:rStyle w:val="Emphasis"/>
        </w:rPr>
        <w:t>.</w:t>
      </w:r>
      <w:r w:rsidRPr="00355308">
        <w:rPr>
          <w:sz w:val="16"/>
        </w:rPr>
        <w:t xml:space="preserve"> </w:t>
      </w:r>
      <w:r w:rsidRPr="00F055D4">
        <w:rPr>
          <w:rStyle w:val="Emphasis"/>
        </w:rPr>
        <w:t>Setting up large-scale mining in the Amazon, for example, would allow the Brazilian government greater control over land currently managed by a federation of 28 indigenous ethnic groups. The federation’s power—even the military has to ask permission to cross their land, says Klinger</w:t>
      </w:r>
      <w:r w:rsidRPr="00355308">
        <w:rPr>
          <w:sz w:val="16"/>
        </w:rPr>
        <w:t xml:space="preserve">—is “seen as an affront to Brazil’s sovereignty because there’s a perception among some, including in the Brazilian federal government and in the Senate, that indigenous people are the puppets of foreign governments because so much funding from northern nongovernmental organizations has gone to supporting these indigenous people and their causes.” </w:t>
      </w:r>
      <w:r w:rsidRPr="00355308">
        <w:rPr>
          <w:rStyle w:val="Emphasis"/>
        </w:rPr>
        <w:t xml:space="preserve">The </w:t>
      </w:r>
      <w:r w:rsidRPr="00355308">
        <w:rPr>
          <w:rStyle w:val="Emphasis"/>
          <w:highlight w:val="green"/>
        </w:rPr>
        <w:t>interstellar gold rush is little different</w:t>
      </w:r>
      <w:r w:rsidRPr="00355308">
        <w:rPr>
          <w:rStyle w:val="Emphasis"/>
        </w:rPr>
        <w:t>. In November 2015</w:t>
      </w:r>
      <w:r w:rsidRPr="00355308">
        <w:rPr>
          <w:rStyle w:val="Emphasis"/>
          <w:highlight w:val="green"/>
        </w:rPr>
        <w:t>, Congress passed the SPACE Act</w:t>
      </w:r>
      <w:r w:rsidRPr="00355308">
        <w:rPr>
          <w:rStyle w:val="Emphasis"/>
        </w:rPr>
        <w:t xml:space="preserve"> of 2015, </w:t>
      </w:r>
      <w:r w:rsidRPr="00355308">
        <w:rPr>
          <w:rStyle w:val="Emphasis"/>
          <w:highlight w:val="green"/>
        </w:rPr>
        <w:t>granting citizens the right to mine</w:t>
      </w:r>
      <w:r w:rsidRPr="00355308">
        <w:rPr>
          <w:rStyle w:val="Emphasis"/>
        </w:rPr>
        <w:t xml:space="preserve"> and sell material from outer space.</w:t>
      </w:r>
      <w:r w:rsidRPr="00355308">
        <w:rPr>
          <w:sz w:val="16"/>
        </w:rPr>
        <w:t xml:space="preserve"> The legislation was cause for rejoicing among asteroid mining companies that stand to make a fortune plumbing space for water, industrial metals, and rare earths. These companies have already taken the first step toward mining: In July 2015, Planetary Resources launched a spacecraft to test control systems and other technologies necessary for asteroid prospecting. Klinger attended a 2015 space mining conference where </w:t>
      </w:r>
      <w:r w:rsidRPr="00355308">
        <w:rPr>
          <w:rStyle w:val="Emphasis"/>
          <w:highlight w:val="green"/>
        </w:rPr>
        <w:t>private space industry</w:t>
      </w:r>
      <w:r w:rsidRPr="00355308">
        <w:rPr>
          <w:rStyle w:val="Emphasis"/>
        </w:rPr>
        <w:t xml:space="preserve"> representatives were “</w:t>
      </w:r>
      <w:r w:rsidRPr="00355308">
        <w:rPr>
          <w:rStyle w:val="Emphasis"/>
          <w:highlight w:val="green"/>
        </w:rPr>
        <w:t>invoking the rarity of rare earth elements</w:t>
      </w:r>
      <w:r w:rsidRPr="00355308">
        <w:rPr>
          <w:rStyle w:val="Emphasis"/>
        </w:rPr>
        <w:t>, and the fact that we’re running out of them here on Earth.”</w:t>
      </w:r>
      <w:r w:rsidRPr="00355308">
        <w:rPr>
          <w:sz w:val="16"/>
        </w:rPr>
        <w:t xml:space="preserve"> </w:t>
      </w:r>
      <w:r w:rsidRPr="00355308">
        <w:rPr>
          <w:rStyle w:val="Emphasis"/>
        </w:rPr>
        <w:t xml:space="preserve">As Klinger sees it, </w:t>
      </w:r>
      <w:r w:rsidRPr="00355308">
        <w:rPr>
          <w:rStyle w:val="Emphasis"/>
          <w:highlight w:val="green"/>
        </w:rPr>
        <w:t>the SPACE Act of 2015</w:t>
      </w:r>
      <w:r w:rsidRPr="00355308">
        <w:rPr>
          <w:rStyle w:val="Emphasis"/>
        </w:rPr>
        <w:t xml:space="preserve"> is </w:t>
      </w:r>
      <w:r w:rsidRPr="00355308">
        <w:rPr>
          <w:rStyle w:val="Emphasis"/>
          <w:highlight w:val="green"/>
        </w:rPr>
        <w:t xml:space="preserve">largely an attempt to place outer space </w:t>
      </w:r>
      <w:r w:rsidRPr="00355308">
        <w:rPr>
          <w:rStyle w:val="Emphasis"/>
          <w:highlight w:val="green"/>
        </w:rPr>
        <w:lastRenderedPageBreak/>
        <w:t>under US jurisdiction</w:t>
      </w:r>
      <w:r w:rsidRPr="00355308">
        <w:rPr>
          <w:rStyle w:val="Emphasis"/>
        </w:rPr>
        <w:t>.</w:t>
      </w:r>
      <w:r w:rsidRPr="00355308">
        <w:rPr>
          <w:sz w:val="16"/>
        </w:rPr>
        <w:t xml:space="preserve"> “And if you can cut through all of the fluff about outer space and the great frontier in the transcripts discussing this bill,” she says, “</w:t>
      </w:r>
      <w:r w:rsidRPr="00355308">
        <w:rPr>
          <w:rStyle w:val="Emphasis"/>
        </w:rPr>
        <w:t>what you see is actually t</w:t>
      </w:r>
      <w:r w:rsidRPr="00355308">
        <w:rPr>
          <w:rStyle w:val="Emphasis"/>
          <w:highlight w:val="green"/>
        </w:rPr>
        <w:t>his directly undermines”</w:t>
      </w:r>
      <w:r w:rsidRPr="00355308">
        <w:rPr>
          <w:rStyle w:val="Emphasis"/>
        </w:rPr>
        <w:t xml:space="preserve"> the 1967 </w:t>
      </w:r>
      <w:r w:rsidRPr="00355308">
        <w:rPr>
          <w:rStyle w:val="Emphasis"/>
          <w:highlight w:val="green"/>
        </w:rPr>
        <w:t>O</w:t>
      </w:r>
      <w:r w:rsidRPr="00355308">
        <w:rPr>
          <w:rStyle w:val="Emphasis"/>
        </w:rPr>
        <w:t xml:space="preserve">uter </w:t>
      </w:r>
      <w:r w:rsidRPr="00355308">
        <w:rPr>
          <w:rStyle w:val="Emphasis"/>
          <w:highlight w:val="green"/>
        </w:rPr>
        <w:t>S</w:t>
      </w:r>
      <w:r w:rsidRPr="00355308">
        <w:rPr>
          <w:rStyle w:val="Emphasis"/>
        </w:rPr>
        <w:t xml:space="preserve">pace </w:t>
      </w:r>
      <w:r w:rsidRPr="00355308">
        <w:rPr>
          <w:rStyle w:val="Emphasis"/>
          <w:highlight w:val="green"/>
        </w:rPr>
        <w:t>T</w:t>
      </w:r>
      <w:r w:rsidRPr="00355308">
        <w:rPr>
          <w:rStyle w:val="Emphasis"/>
        </w:rPr>
        <w:t>reaty signed by the United States, Russia, and other countries.</w:t>
      </w:r>
      <w:r w:rsidRPr="00355308">
        <w:rPr>
          <w:sz w:val="16"/>
        </w:rPr>
        <w:t xml:space="preserve"> That treaty “enshrines outer space as belonging to all of humankind,” she says, </w:t>
      </w:r>
      <w:r w:rsidRPr="00355308">
        <w:rPr>
          <w:rStyle w:val="Emphasis"/>
        </w:rPr>
        <w:t xml:space="preserve">and “was </w:t>
      </w:r>
      <w:r w:rsidRPr="00355308">
        <w:rPr>
          <w:rStyle w:val="Emphasis"/>
          <w:highlight w:val="green"/>
        </w:rPr>
        <w:t>explicitly organized to minimize conflict</w:t>
      </w:r>
      <w:r w:rsidRPr="00355308">
        <w:rPr>
          <w:rStyle w:val="Emphasis"/>
        </w:rPr>
        <w:t xml:space="preserve"> in respect to outer space.”</w:t>
      </w:r>
      <w:r w:rsidRPr="00355308">
        <w:rPr>
          <w:sz w:val="16"/>
        </w:rPr>
        <w:t xml:space="preserve"> She adds, “One of the rather potent and persuasive debates in the US surrounding the promotion and ultimate passage of this law was fear that China would ‘colonize’ the moon if we didn’t get there first.” </w:t>
      </w:r>
      <w:r w:rsidRPr="00355308">
        <w:rPr>
          <w:rStyle w:val="Emphasis"/>
          <w:highlight w:val="green"/>
        </w:rPr>
        <w:t>Klinger hopes other countries won’t take</w:t>
      </w:r>
      <w:r w:rsidRPr="00355308">
        <w:rPr>
          <w:rStyle w:val="Emphasis"/>
        </w:rPr>
        <w:t xml:space="preserve"> the SPACE </w:t>
      </w:r>
      <w:r w:rsidRPr="00355308">
        <w:rPr>
          <w:rStyle w:val="Emphasis"/>
          <w:highlight w:val="green"/>
        </w:rPr>
        <w:t>Act seriously, because</w:t>
      </w:r>
      <w:r w:rsidRPr="00355308">
        <w:rPr>
          <w:rStyle w:val="Emphasis"/>
        </w:rPr>
        <w:t xml:space="preserve"> their doing so </w:t>
      </w:r>
      <w:r w:rsidRPr="00355308">
        <w:rPr>
          <w:rStyle w:val="Emphasis"/>
          <w:highlight w:val="green"/>
        </w:rPr>
        <w:t>could lead to a global conflict</w:t>
      </w:r>
      <w:r w:rsidRPr="00355308">
        <w:rPr>
          <w:rStyle w:val="Emphasis"/>
        </w:rPr>
        <w:t>.</w:t>
      </w:r>
    </w:p>
    <w:p w14:paraId="28D3AB51" w14:textId="77777777" w:rsidR="009E6B61" w:rsidRPr="00AD4C5F" w:rsidRDefault="009E6B61" w:rsidP="009E6B61">
      <w:pPr>
        <w:rPr>
          <w:rStyle w:val="StyleUnderline"/>
          <w:rFonts w:asciiTheme="majorHAnsi" w:hAnsiTheme="majorHAnsi" w:cstheme="majorHAnsi"/>
        </w:rPr>
      </w:pPr>
    </w:p>
    <w:p w14:paraId="5B6012BF" w14:textId="77777777" w:rsidR="009E6B61" w:rsidRPr="00AD4C5F" w:rsidRDefault="009E6B61" w:rsidP="009E6B61">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0FBC1ECD" w14:textId="77777777" w:rsidR="009E6B61" w:rsidRPr="00AD4C5F" w:rsidRDefault="009E6B61" w:rsidP="009E6B61">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26" w:history="1">
        <w:r w:rsidRPr="00AD4C5F">
          <w:rPr>
            <w:rFonts w:asciiTheme="majorHAnsi" w:hAnsiTheme="majorHAnsi" w:cstheme="majorHAnsi"/>
            <w:color w:val="000000" w:themeColor="text1"/>
          </w:rPr>
          <w:t>https://www.law.upenn.edu/live/files/7804-grego-space-and-crisis-stabilitypdf</w:t>
        </w:r>
      </w:hyperlink>
    </w:p>
    <w:p w14:paraId="3EF66A27" w14:textId="77777777" w:rsidR="009E6B61" w:rsidRPr="00AD4C5F" w:rsidRDefault="009E6B61" w:rsidP="009E6B61">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 xml:space="preserve">compressed </w:t>
      </w:r>
      <w:r w:rsidRPr="00AD4C5F">
        <w:rPr>
          <w:rStyle w:val="StyleUnderline"/>
          <w:rFonts w:asciiTheme="majorHAnsi" w:hAnsiTheme="majorHAnsi" w:cstheme="majorHAnsi"/>
          <w:color w:val="000000" w:themeColor="text1"/>
        </w:rPr>
        <w:lastRenderedPageBreak/>
        <w:t>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w:t>
      </w:r>
      <w:r w:rsidRPr="00AD4C5F">
        <w:rPr>
          <w:rFonts w:asciiTheme="majorHAnsi" w:hAnsiTheme="majorHAnsi" w:cstheme="majorHAnsi"/>
          <w:color w:val="000000" w:themeColor="text1"/>
          <w:sz w:val="16"/>
        </w:rPr>
        <w:lastRenderedPageBreak/>
        <w:t xml:space="preserve">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0E531F2E" w14:textId="77777777" w:rsidR="009E6B61" w:rsidRPr="00AD4C5F" w:rsidRDefault="009E6B61" w:rsidP="009E6B61">
      <w:pPr>
        <w:rPr>
          <w:rFonts w:asciiTheme="majorHAnsi" w:hAnsiTheme="majorHAnsi" w:cstheme="majorHAnsi"/>
          <w:color w:val="000000" w:themeColor="text1"/>
          <w:sz w:val="16"/>
        </w:rPr>
      </w:pPr>
    </w:p>
    <w:p w14:paraId="25DFE65A" w14:textId="77777777" w:rsidR="009E6B61" w:rsidRPr="00AD4C5F" w:rsidRDefault="009E6B61" w:rsidP="009E6B61">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1994DED8" w14:textId="77777777" w:rsidR="009E6B61" w:rsidRPr="00AD4C5F" w:rsidRDefault="009E6B61" w:rsidP="009E6B61">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7">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F35B744" w14:textId="77777777" w:rsidR="009E6B61" w:rsidRPr="0098474F" w:rsidRDefault="009E6B61" w:rsidP="009E6B61">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lastRenderedPageBreak/>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AC4B1C0" w14:textId="77777777" w:rsidR="009E6B61" w:rsidRPr="00AD4C5F" w:rsidRDefault="009E6B61" w:rsidP="009E6B61">
      <w:pPr>
        <w:rPr>
          <w:rFonts w:asciiTheme="majorHAnsi" w:hAnsiTheme="majorHAnsi" w:cstheme="majorHAnsi"/>
          <w:color w:val="000000" w:themeColor="text1"/>
          <w:sz w:val="16"/>
        </w:rPr>
      </w:pPr>
    </w:p>
    <w:p w14:paraId="76E3EAF0" w14:textId="77777777" w:rsidR="009E6B61" w:rsidRPr="00AD4C5F" w:rsidRDefault="009E6B61" w:rsidP="009E6B61">
      <w:pPr>
        <w:rPr>
          <w:rFonts w:asciiTheme="majorHAnsi" w:hAnsiTheme="majorHAnsi" w:cstheme="majorHAnsi"/>
          <w:color w:val="000000" w:themeColor="text1"/>
          <w:sz w:val="16"/>
        </w:rPr>
      </w:pPr>
    </w:p>
    <w:p w14:paraId="20B8F160" w14:textId="77777777" w:rsidR="009E6B61" w:rsidRPr="00355308" w:rsidRDefault="009E6B61" w:rsidP="009E6B61">
      <w:pPr>
        <w:rPr>
          <w:color w:val="000000" w:themeColor="text1"/>
        </w:rPr>
      </w:pPr>
    </w:p>
    <w:p w14:paraId="7210B0D6" w14:textId="77777777" w:rsidR="009E6B61" w:rsidRDefault="009E6B61" w:rsidP="009E6B61">
      <w:pPr>
        <w:rPr>
          <w:rFonts w:asciiTheme="majorHAnsi" w:hAnsiTheme="majorHAnsi" w:cstheme="majorHAnsi"/>
          <w:color w:val="000000" w:themeColor="text1"/>
          <w:sz w:val="16"/>
        </w:rPr>
      </w:pPr>
    </w:p>
    <w:p w14:paraId="055CEE18" w14:textId="77777777" w:rsidR="009E6B61" w:rsidRPr="00355308" w:rsidRDefault="009E6B61" w:rsidP="009E6B61">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5926B502" w14:textId="77777777" w:rsidR="009E6B61" w:rsidRPr="00355308" w:rsidRDefault="009E6B61" w:rsidP="009E6B61">
      <w:pPr>
        <w:rPr>
          <w:rStyle w:val="Style13ptBold"/>
          <w:b w:val="0"/>
          <w:bCs/>
          <w:color w:val="000000" w:themeColor="text1"/>
        </w:rPr>
      </w:pPr>
      <w:r w:rsidRPr="00355308">
        <w:rPr>
          <w:rStyle w:val="Style13ptBold"/>
          <w:color w:val="000000" w:themeColor="text1"/>
        </w:rPr>
        <w:t>Riederer 14 - editor-in-chief of Guernica magazine and writer at The New Yorker</w:t>
      </w:r>
    </w:p>
    <w:p w14:paraId="3CFAE099" w14:textId="77777777" w:rsidR="009E6B61" w:rsidRPr="00355308" w:rsidRDefault="009E6B61" w:rsidP="009E6B61">
      <w:pPr>
        <w:rPr>
          <w:rStyle w:val="Style13ptBold"/>
          <w:b w:val="0"/>
          <w:bCs/>
          <w:color w:val="000000" w:themeColor="text1"/>
        </w:rPr>
      </w:pPr>
      <w:r w:rsidRPr="00355308">
        <w:rPr>
          <w:rStyle w:val="Style13ptBold"/>
          <w:color w:val="000000" w:themeColor="text1"/>
        </w:rPr>
        <w:t xml:space="preserve">Rachel Riederer, “Silicon Valley Says Space Mining Is Awesome and Will Change Life on Earth. That’s Only Half Right”, New Republic,  4/19/14 , </w:t>
      </w:r>
      <w:hyperlink r:id="rId28" w:history="1">
        <w:r w:rsidRPr="00355308">
          <w:rPr>
            <w:rStyle w:val="Hyperlink"/>
            <w:bCs/>
            <w:color w:val="000000" w:themeColor="text1"/>
          </w:rPr>
          <w:t>https://newrepublic.com/article/117815/space-mining-will-not-solve-earths-conflict-over-natural-resources</w:t>
        </w:r>
      </w:hyperlink>
    </w:p>
    <w:p w14:paraId="7F87235F" w14:textId="77777777" w:rsidR="009E6B61" w:rsidRPr="00355308" w:rsidRDefault="009E6B61" w:rsidP="009E6B61">
      <w:pPr>
        <w:rPr>
          <w:color w:val="000000" w:themeColor="text1"/>
          <w:sz w:val="16"/>
        </w:rPr>
      </w:pPr>
      <w:r w:rsidRPr="00355308">
        <w:rPr>
          <w:color w:val="000000" w:themeColor="text1"/>
          <w:sz w:val="16"/>
        </w:rPr>
        <w:t xml:space="preserve">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w:t>
      </w:r>
      <w:r w:rsidRPr="00355308">
        <w:rPr>
          <w:color w:val="000000" w:themeColor="text1"/>
          <w:sz w:val="16"/>
        </w:rPr>
        <w:lastRenderedPageBreak/>
        <w:t>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If you haul an 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in space will be put to use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money, but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w:t>
      </w:r>
      <w:r w:rsidRPr="00F055D4">
        <w:rPr>
          <w:color w:val="000000" w:themeColor="text1"/>
          <w:sz w:val="16"/>
        </w:rPr>
        <w:t xml:space="preserve">beyond your wildest dreams, and it’s there for the taking. You just have to get there first. Must-reads. 5 days a week. Sign Up </w:t>
      </w:r>
      <w:r w:rsidRPr="00F055D4">
        <w:rPr>
          <w:rStyle w:val="StyleUnderline"/>
          <w:color w:val="000000" w:themeColor="text1"/>
        </w:rPr>
        <w:t>The “getting there first” will not be simple, or cheap. Most of the asteroids in the solar system are in the asteroid belt between Mars and Jupiter. But the orbit paths of some near-Earth asteroids, or NEAs, bring them relatively close to our planet—that is, within</w:t>
      </w:r>
      <w:r w:rsidRPr="00355308">
        <w:rPr>
          <w:rStyle w:val="StyleUnderline"/>
          <w:color w:val="000000" w:themeColor="text1"/>
        </w:rPr>
        <w:t xml:space="preserve"> </w:t>
      </w:r>
      <w:r w:rsidRPr="00F055D4">
        <w:rPr>
          <w:rStyle w:val="StyleUnderline"/>
          <w:color w:val="000000" w:themeColor="text1"/>
        </w:rPr>
        <w:t>around 30 million miles. Planetary Resources has developed what is essentially an outer-space drone: a small</w:t>
      </w:r>
      <w:r w:rsidRPr="00355308">
        <w:rPr>
          <w:rStyle w:val="StyleUnderline"/>
          <w:color w:val="000000" w:themeColor="text1"/>
        </w:rPr>
        <w:t xml:space="preserve"> telescope-equipped spacecraft, around the size of a desktop computer, that will survey near-Earth asteroids. Once an asteroid is identified and determined to be valuable, the extraction could begin, though that introduces a new set of </w:t>
      </w:r>
      <w:r w:rsidRPr="00355308">
        <w:rPr>
          <w:rStyle w:val="StyleUnderline"/>
          <w:color w:val="000000" w:themeColor="text1"/>
        </w:rPr>
        <w:lastRenderedPageBreak/>
        <w:t>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 xml:space="preserve">it is only open </w:t>
      </w:r>
      <w:r w:rsidRPr="00355308">
        <w:rPr>
          <w:rStyle w:val="StyleUnderline"/>
          <w:color w:val="000000" w:themeColor="text1"/>
          <w:highlight w:val="green"/>
        </w:rPr>
        <w:lastRenderedPageBreak/>
        <w:t>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5E0AB68B" w14:textId="77777777" w:rsidR="00CB6AA8" w:rsidRPr="00F601E6" w:rsidRDefault="00CB6AA8" w:rsidP="00F601E6"/>
    <w:sectPr w:rsidR="00CB6AA8"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6A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0A74"/>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9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07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B6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6AA8"/>
    <w:rsid w:val="00CC7A4E"/>
    <w:rsid w:val="00CD1359"/>
    <w:rsid w:val="00CD4C83"/>
    <w:rsid w:val="00CF7B0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DDA7FA"/>
  <w14:defaultImageDpi w14:val="300"/>
  <w15:docId w15:val="{EFE54AAE-437D-C54D-9D01-58A80405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6AA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B6A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CB6A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B6A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CB6AA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CB6AA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B6A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6AA8"/>
  </w:style>
  <w:style w:type="character" w:customStyle="1" w:styleId="Heading1Char">
    <w:name w:val="Heading 1 Char"/>
    <w:aliases w:val="Pocket Char"/>
    <w:basedOn w:val="DefaultParagraphFont"/>
    <w:link w:val="Heading1"/>
    <w:uiPriority w:val="9"/>
    <w:rsid w:val="00CB6AA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CB6AA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B6AA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CB6A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CB6AA8"/>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CB6AA8"/>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CB6AA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B6AA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B6AA8"/>
    <w:rPr>
      <w:color w:val="auto"/>
      <w:u w:val="none"/>
    </w:rPr>
  </w:style>
  <w:style w:type="paragraph" w:styleId="DocumentMap">
    <w:name w:val="Document Map"/>
    <w:basedOn w:val="Normal"/>
    <w:link w:val="DocumentMapChar"/>
    <w:uiPriority w:val="99"/>
    <w:semiHidden/>
    <w:unhideWhenUsed/>
    <w:rsid w:val="00CB6A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6AA8"/>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B6AA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B6AA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character" w:customStyle="1" w:styleId="Heading5Char">
    <w:name w:val="Heading 5 Char"/>
    <w:basedOn w:val="DefaultParagraphFont"/>
    <w:link w:val="Heading5"/>
    <w:uiPriority w:val="9"/>
    <w:rsid w:val="00CB6AA8"/>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podcast/episode/the-sneaky-danger-of-space-dust/" TargetMode="External"/><Relationship Id="rId18" Type="http://schemas.openxmlformats.org/officeDocument/2006/relationships/hyperlink" Target="https://gizmodo.com/what-would-happen-if-all-our-satellites-were-suddenly-d-1709006681" TargetMode="External"/><Relationship Id="rId26" Type="http://schemas.openxmlformats.org/officeDocument/2006/relationships/hyperlink" Target="https://www.law.upenn.edu/live/files/7804-grego-space-and-crisis-stabilitypdf" TargetMode="External"/><Relationship Id="rId3" Type="http://schemas.openxmlformats.org/officeDocument/2006/relationships/customXml" Target="../customXml/item3.xml"/><Relationship Id="rId21" Type="http://schemas.openxmlformats.org/officeDocument/2006/relationships/hyperlink" Target="https://doi.org/10.1016/j.spacepol.2021.101447" TargetMode="External"/><Relationship Id="rId7" Type="http://schemas.openxmlformats.org/officeDocument/2006/relationships/settings" Target="settings.xml"/><Relationship Id="rId12" Type="http://schemas.openxmlformats.org/officeDocument/2006/relationships/hyperlink" Target="https://www.science.org/doi/full/10.1126/science.abd3402" TargetMode="External"/><Relationship Id="rId17" Type="http://schemas.openxmlformats.org/officeDocument/2006/relationships/hyperlink" Target="https://www.newscientist.com/article/mg22630235-100-dust-from-asteroid-mining-spells-danger-for-satellites/" TargetMode="External"/><Relationship Id="rId25" Type="http://schemas.openxmlformats.org/officeDocument/2006/relationships/hyperlink" Target="https://www.bu.edu/articles/2016/rare-earths/" TargetMode="External"/><Relationship Id="rId2" Type="http://schemas.openxmlformats.org/officeDocument/2006/relationships/customXml" Target="../customXml/item2.xml"/><Relationship Id="rId16" Type="http://schemas.openxmlformats.org/officeDocument/2006/relationships/hyperlink" Target="http://aip.scitation.org/doi/full/10.1063/1.4980833" TargetMode="External"/><Relationship Id="rId20" Type="http://schemas.openxmlformats.org/officeDocument/2006/relationships/hyperlink" Target="https://www.businessinsider.com/russia-says-space-junk-could-spark-war-2016-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hyperlink" Target="https://www.orbitaldebris.jsc.nasa.gov/faq.html" TargetMode="External"/><Relationship Id="rId23" Type="http://schemas.openxmlformats.org/officeDocument/2006/relationships/hyperlink" Target="https://www.sciencedirect.com/topics/social-sciences/retaliation" TargetMode="External"/><Relationship Id="rId28" Type="http://schemas.openxmlformats.org/officeDocument/2006/relationships/hyperlink" Target="https://newrepublic.com/article/117815/space-mining-will-not-solve-earths-conflict-over-natural-resources"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tandfonline.com/doi/full/10.1080/25751654.2021.1942681"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scientificamerican.com/article/orbital-debris-space-fence/" TargetMode="External"/><Relationship Id="rId22" Type="http://schemas.openxmlformats.org/officeDocument/2006/relationships/hyperlink" Target="https://www.sciencedirect.com/topics/social-sciences/nuclear-weapons" TargetMode="External"/><Relationship Id="rId27" Type="http://schemas.openxmlformats.org/officeDocument/2006/relationships/hyperlink" Target="https://fas.org/2017/01/turning-a-blind-eye-towards-armageddon-u-s-leaders-reject-nuclear-winter-studies/"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loetaenachu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26</Pages>
  <Words>16134</Words>
  <Characters>91967</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107886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Chloe Chun</cp:lastModifiedBy>
  <cp:revision>2</cp:revision>
  <dcterms:created xsi:type="dcterms:W3CDTF">2022-02-05T16:21:00Z</dcterms:created>
  <dcterms:modified xsi:type="dcterms:W3CDTF">2022-02-05T16:30:00Z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