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143CC" w14:textId="77777777" w:rsidR="002E5A82" w:rsidRPr="00355308" w:rsidRDefault="002E5A82" w:rsidP="002E5A82">
      <w:pPr>
        <w:rPr>
          <w:color w:val="000000" w:themeColor="text1"/>
        </w:rPr>
      </w:pPr>
    </w:p>
    <w:p w14:paraId="2E32A401" w14:textId="77777777" w:rsidR="002E5A82" w:rsidRPr="00355308" w:rsidRDefault="002E5A82" w:rsidP="002E5A82">
      <w:pPr>
        <w:rPr>
          <w:color w:val="000000" w:themeColor="text1"/>
        </w:rPr>
      </w:pPr>
    </w:p>
    <w:p w14:paraId="67CA8B5C" w14:textId="77777777" w:rsidR="002E5A82" w:rsidRPr="00355308" w:rsidRDefault="002E5A82" w:rsidP="002E5A82">
      <w:pPr>
        <w:pStyle w:val="Heading1"/>
        <w:rPr>
          <w:rFonts w:cs="Calibri"/>
          <w:color w:val="000000" w:themeColor="text1"/>
        </w:rPr>
      </w:pPr>
      <w:r w:rsidRPr="00355308">
        <w:rPr>
          <w:rFonts w:cs="Calibri"/>
          <w:color w:val="000000" w:themeColor="text1"/>
        </w:rPr>
        <w:lastRenderedPageBreak/>
        <w:t xml:space="preserve">1AC </w:t>
      </w:r>
    </w:p>
    <w:p w14:paraId="605146D3" w14:textId="77777777" w:rsidR="002E5A82" w:rsidRPr="00355308" w:rsidRDefault="002E5A82" w:rsidP="002E5A82">
      <w:pPr>
        <w:pStyle w:val="Heading2"/>
        <w:rPr>
          <w:rFonts w:cs="Calibri"/>
          <w:color w:val="000000" w:themeColor="text1"/>
          <w:sz w:val="32"/>
          <w:szCs w:val="32"/>
          <w:u w:val="single"/>
        </w:rPr>
      </w:pPr>
      <w:r w:rsidRPr="00355308">
        <w:rPr>
          <w:rFonts w:cs="Calibri"/>
          <w:color w:val="000000" w:themeColor="text1"/>
        </w:rPr>
        <w:lastRenderedPageBreak/>
        <w:t>1AC—Plan</w:t>
      </w:r>
    </w:p>
    <w:p w14:paraId="2916F6E7" w14:textId="77777777" w:rsidR="002E5A82" w:rsidRPr="00355308" w:rsidRDefault="002E5A82" w:rsidP="002E5A82"/>
    <w:p w14:paraId="710AC51F" w14:textId="77777777" w:rsidR="002E5A82" w:rsidRPr="00355308" w:rsidRDefault="002E5A82" w:rsidP="002E5A82">
      <w:pPr>
        <w:pStyle w:val="Heading4"/>
        <w:rPr>
          <w:rFonts w:cs="Calibri"/>
        </w:rPr>
      </w:pPr>
      <w:r w:rsidRPr="00355308">
        <w:rPr>
          <w:rFonts w:cs="Calibri"/>
        </w:rPr>
        <w:t>Plan: The appropriation of outer space through asteroid mining by private entities should be banned.</w:t>
      </w:r>
    </w:p>
    <w:p w14:paraId="453921DC" w14:textId="77777777" w:rsidR="002E5A82" w:rsidRPr="00355308" w:rsidRDefault="002E5A82" w:rsidP="002E5A82"/>
    <w:p w14:paraId="3BD4C878" w14:textId="77777777" w:rsidR="002E5A82" w:rsidRPr="00355308" w:rsidRDefault="002E5A82" w:rsidP="002E5A82">
      <w:pPr>
        <w:pStyle w:val="Heading4"/>
        <w:rPr>
          <w:rFonts w:cs="Calibri"/>
        </w:rPr>
      </w:pPr>
      <w:r w:rsidRPr="00355308">
        <w:rPr>
          <w:rFonts w:cs="Calibri"/>
        </w:rPr>
        <w:t>We’ll defend normal means as the signatories of the OST adding an optional protocol under Article II.</w:t>
      </w:r>
    </w:p>
    <w:p w14:paraId="6D1B6B5F" w14:textId="77777777" w:rsidR="002E5A82" w:rsidRPr="00355308" w:rsidRDefault="002E5A82" w:rsidP="002E5A82">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4FF31C2A" w14:textId="77777777" w:rsidR="002E5A82" w:rsidRPr="00355308" w:rsidRDefault="002E5A82" w:rsidP="002E5A82">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w:t>
      </w:r>
      <w:r w:rsidRPr="00355308">
        <w:rPr>
          <w:color w:val="000000" w:themeColor="text1"/>
          <w:u w:val="single"/>
        </w:rPr>
        <w:lastRenderedPageBreak/>
        <w:t xml:space="preserve">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C8C4C74" w14:textId="77777777" w:rsidR="002E5A82" w:rsidRPr="00355308" w:rsidRDefault="002E5A82" w:rsidP="002E5A82">
      <w:pPr>
        <w:rPr>
          <w:color w:val="000000" w:themeColor="text1"/>
          <w:sz w:val="14"/>
        </w:rPr>
      </w:pPr>
    </w:p>
    <w:p w14:paraId="6D5DC5C5" w14:textId="77777777" w:rsidR="002E5A82" w:rsidRPr="00355308" w:rsidRDefault="002E5A82" w:rsidP="002E5A82">
      <w:pPr>
        <w:pStyle w:val="Heading2"/>
        <w:rPr>
          <w:rFonts w:cs="Calibri"/>
        </w:rPr>
      </w:pPr>
      <w:r w:rsidRPr="00355308">
        <w:rPr>
          <w:rFonts w:cs="Calibri"/>
        </w:rPr>
        <w:lastRenderedPageBreak/>
        <w:t>1AC—Advantages</w:t>
      </w:r>
    </w:p>
    <w:p w14:paraId="41790948" w14:textId="77777777" w:rsidR="002E5A82" w:rsidRPr="00355308" w:rsidRDefault="002E5A82" w:rsidP="002E5A82">
      <w:pPr>
        <w:pStyle w:val="Heading3"/>
        <w:rPr>
          <w:rFonts w:cs="Calibri"/>
          <w:color w:val="000000" w:themeColor="text1"/>
        </w:rPr>
      </w:pPr>
      <w:r w:rsidRPr="00355308">
        <w:rPr>
          <w:rFonts w:cs="Calibri"/>
          <w:color w:val="000000" w:themeColor="text1"/>
        </w:rPr>
        <w:lastRenderedPageBreak/>
        <w:t>Inherency</w:t>
      </w:r>
    </w:p>
    <w:p w14:paraId="5B65EC97" w14:textId="77777777" w:rsidR="002E5A82" w:rsidRPr="00355308" w:rsidRDefault="002E5A82" w:rsidP="002E5A82">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70324A19" w14:textId="77777777" w:rsidR="002E5A82" w:rsidRPr="00355308" w:rsidRDefault="002E5A82" w:rsidP="002E5A82">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4519AD7" w14:textId="77777777" w:rsidR="002E5A82" w:rsidRPr="00355308" w:rsidRDefault="002E5A82" w:rsidP="002E5A82">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355308">
        <w:rPr>
          <w:rStyle w:val="StyleUnderline"/>
        </w:rPr>
        <w:lastRenderedPageBreak/>
        <w:t xml:space="preserve">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59AE0A63" w14:textId="77777777" w:rsidR="002E5A82" w:rsidRPr="00355308" w:rsidRDefault="002E5A82" w:rsidP="002E5A82">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04D16178" w14:textId="77777777" w:rsidR="002E5A82" w:rsidRPr="00355308" w:rsidRDefault="002E5A82" w:rsidP="002E5A82">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6F94E27A" w14:textId="65F0EA2C" w:rsidR="002E5A82" w:rsidRDefault="002E5A82" w:rsidP="002E5A82">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665481FC" w14:textId="77777777" w:rsidR="00BD66E3" w:rsidRPr="00355308" w:rsidRDefault="00BD66E3" w:rsidP="002E5A82">
      <w:pPr>
        <w:rPr>
          <w:color w:val="000000" w:themeColor="text1"/>
          <w:sz w:val="14"/>
        </w:rPr>
      </w:pPr>
    </w:p>
    <w:p w14:paraId="3DC150C4" w14:textId="77777777" w:rsidR="002E5A82" w:rsidRPr="00355308" w:rsidRDefault="002E5A82" w:rsidP="002E5A82">
      <w:pPr>
        <w:pStyle w:val="Heading4"/>
        <w:rPr>
          <w:rFonts w:cs="Calibri"/>
          <w:color w:val="000000" w:themeColor="text1"/>
        </w:rPr>
      </w:pPr>
      <w:r w:rsidRPr="00355308">
        <w:rPr>
          <w:rFonts w:cs="Calibri"/>
          <w:color w:val="000000" w:themeColor="text1"/>
        </w:rPr>
        <w:lastRenderedPageBreak/>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3C443F27" w14:textId="77777777" w:rsidR="002E5A82" w:rsidRPr="00355308" w:rsidRDefault="002E5A82" w:rsidP="002E5A82">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1378DBE" w14:textId="77777777" w:rsidR="002E5A82" w:rsidRPr="00355308" w:rsidRDefault="002E5A82" w:rsidP="002E5A82">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color w:val="000000" w:themeColor="text1"/>
          <w:sz w:val="16"/>
        </w:rPr>
        <w:t>it has already spurred a major debate</w:t>
      </w:r>
      <w:r w:rsidRPr="00355308">
        <w:rPr>
          <w:b/>
          <w:bCs/>
          <w:color w:val="000000" w:themeColor="text1"/>
          <w:u w:val="single"/>
        </w:rPr>
        <w:t xml:space="preserve">.[xxxvii] </w:t>
      </w:r>
      <w:r w:rsidRPr="00355308">
        <w:rPr>
          <w:rStyle w:val="Style13ptBold"/>
          <w:color w:val="000000" w:themeColor="text1"/>
          <w:sz w:val="16"/>
        </w:rPr>
        <w:t>China and Russia are among those countries that are following on the path of the 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color w:val="000000" w:themeColor="text1"/>
          <w:sz w:val="16"/>
        </w:rPr>
        <w:t xml:space="preserve">Chinese scientists are working on missions to “bring back a whole asteroid weighing several hundred </w:t>
      </w:r>
      <w:proofErr w:type="spellStart"/>
      <w:r w:rsidRPr="00355308">
        <w:rPr>
          <w:rStyle w:val="Style13ptBold"/>
          <w:color w:val="000000" w:themeColor="text1"/>
          <w:sz w:val="16"/>
        </w:rPr>
        <w:t>tonnes</w:t>
      </w:r>
      <w:proofErr w:type="spellEnd"/>
      <w:r w:rsidRPr="00355308">
        <w:rPr>
          <w:rStyle w:val="Style13ptBold"/>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color w:val="000000" w:themeColor="text1"/>
          <w:sz w:val="16"/>
        </w:rPr>
        <w:t>Russia</w:t>
      </w:r>
      <w:r w:rsidRPr="00355308">
        <w:rPr>
          <w:color w:val="000000" w:themeColor="text1"/>
          <w:sz w:val="16"/>
        </w:rPr>
        <w:t xml:space="preserve">, for its part, </w:t>
      </w:r>
      <w:r w:rsidRPr="00355308">
        <w:rPr>
          <w:rStyle w:val="Style13ptBold"/>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w:t>
      </w:r>
      <w:r w:rsidRPr="00355308">
        <w:rPr>
          <w:color w:val="000000" w:themeColor="text1"/>
          <w:sz w:val="16"/>
        </w:rPr>
        <w:lastRenderedPageBreak/>
        <w:t xml:space="preserve">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rPr>
        <w:t xml:space="preserve">it is </w:t>
      </w:r>
      <w:r w:rsidRPr="00355308">
        <w:rPr>
          <w:rStyle w:val="StyleUnderline"/>
          <w:bCs/>
          <w:color w:val="000000" w:themeColor="text1"/>
        </w:rPr>
        <w:t>not clear</w:t>
      </w:r>
      <w:r w:rsidRPr="00355308">
        <w:rPr>
          <w:rStyle w:val="Style13ptBold"/>
          <w:color w:val="000000" w:themeColor="text1"/>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rPr>
        <w:t xml:space="preserve"> and </w:t>
      </w:r>
      <w:r w:rsidRPr="00355308">
        <w:rPr>
          <w:rStyle w:val="StyleUnderline"/>
          <w:bCs/>
          <w:color w:val="000000" w:themeColor="text1"/>
        </w:rPr>
        <w:t>ambiguous</w:t>
      </w:r>
      <w:r w:rsidRPr="00355308">
        <w:rPr>
          <w:rStyle w:val="Style13ptBold"/>
          <w:color w:val="000000" w:themeColor="text1"/>
        </w:rPr>
        <w:t xml:space="preserve"> in providing </w:t>
      </w:r>
      <w:r w:rsidRPr="00355308">
        <w:rPr>
          <w:rStyle w:val="StyleUnderline"/>
          <w:bCs/>
          <w:color w:val="000000" w:themeColor="text1"/>
        </w:rPr>
        <w:t>clear regulations</w:t>
      </w:r>
      <w:r w:rsidRPr="00355308">
        <w:rPr>
          <w:rStyle w:val="Style13ptBold"/>
          <w:color w:val="000000" w:themeColor="text1"/>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rPr>
        <w:t xml:space="preserve">the </w:t>
      </w:r>
      <w:proofErr w:type="spellStart"/>
      <w:r w:rsidRPr="00355308">
        <w:rPr>
          <w:rStyle w:val="Style13ptBold"/>
          <w:color w:val="000000" w:themeColor="text1"/>
        </w:rPr>
        <w:t>legalisation</w:t>
      </w:r>
      <w:proofErr w:type="spellEnd"/>
      <w:r w:rsidRPr="00355308">
        <w:rPr>
          <w:rStyle w:val="Style13ptBold"/>
          <w:color w:val="000000" w:themeColor="text1"/>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highlight w:val="green"/>
        </w:rPr>
        <w:t>Yet</w:t>
      </w:r>
      <w:r w:rsidRPr="00355308">
        <w:rPr>
          <w:rStyle w:val="Style13ptBold"/>
          <w:color w:val="000000" w:themeColor="text1"/>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w:t>
      </w:r>
      <w:r w:rsidRPr="00355308">
        <w:rPr>
          <w:rStyle w:val="StyleUnderline"/>
          <w:color w:val="000000" w:themeColor="text1"/>
        </w:rPr>
        <w:lastRenderedPageBreak/>
        <w:t xml:space="preserve">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355308">
        <w:rPr>
          <w:color w:val="000000" w:themeColor="text1"/>
          <w:sz w:val="16"/>
        </w:rPr>
        <w:t>a number of</w:t>
      </w:r>
      <w:proofErr w:type="gramEnd"/>
      <w:r w:rsidRPr="00355308">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w:t>
      </w:r>
      <w:r w:rsidRPr="00355308">
        <w:rPr>
          <w:color w:val="000000" w:themeColor="text1"/>
          <w:sz w:val="16"/>
        </w:rPr>
        <w:lastRenderedPageBreak/>
        <w:t xml:space="preserve">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rPr>
        <w:t>Even legal space mining activity could have serious impacts</w:t>
      </w:r>
      <w:r w:rsidRPr="00355308">
        <w:rPr>
          <w:color w:val="000000" w:themeColor="text1"/>
          <w:u w:val="single"/>
        </w:rPr>
        <w:t xml:space="preserve">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rPr>
        <w:t xml:space="preserve">will only be </w:t>
      </w:r>
      <w:r w:rsidRPr="00355308">
        <w:rPr>
          <w:rStyle w:val="StyleUnderline"/>
          <w:color w:val="000000" w:themeColor="text1"/>
        </w:rPr>
        <w:t>enmeshed in litigation</w:t>
      </w:r>
      <w:r w:rsidRPr="00355308">
        <w:rPr>
          <w:color w:val="000000" w:themeColor="text1"/>
          <w:u w:val="single"/>
        </w:rPr>
        <w:t>.</w:t>
      </w:r>
    </w:p>
    <w:p w14:paraId="6B456BF1" w14:textId="77777777" w:rsidR="002E5A82" w:rsidRPr="00355308" w:rsidRDefault="002E5A82" w:rsidP="002E5A82">
      <w:pPr>
        <w:rPr>
          <w:color w:val="000000" w:themeColor="text1"/>
          <w:sz w:val="8"/>
          <w:u w:val="single"/>
        </w:rPr>
      </w:pPr>
    </w:p>
    <w:p w14:paraId="614AE60C" w14:textId="77777777" w:rsidR="002E5A82" w:rsidRPr="00AD4C5F" w:rsidRDefault="002E5A82" w:rsidP="002E5A82">
      <w:pPr>
        <w:rPr>
          <w:rFonts w:asciiTheme="majorHAnsi" w:hAnsiTheme="majorHAnsi" w:cstheme="majorHAnsi"/>
          <w:color w:val="000000" w:themeColor="text1"/>
          <w:sz w:val="16"/>
        </w:rPr>
      </w:pPr>
    </w:p>
    <w:p w14:paraId="4A812B73" w14:textId="0EADDC16" w:rsidR="002E5A82" w:rsidRPr="00CF2323" w:rsidRDefault="00FD5F49" w:rsidP="00FD5F49">
      <w:pPr>
        <w:pStyle w:val="Heading2"/>
      </w:pPr>
      <w:r>
        <w:lastRenderedPageBreak/>
        <w:t xml:space="preserve">Resources </w:t>
      </w:r>
    </w:p>
    <w:p w14:paraId="5B0F3A19" w14:textId="77777777" w:rsidR="00FD5F49" w:rsidRDefault="00FD5F49" w:rsidP="00FD5F49">
      <w:pPr>
        <w:rPr>
          <w:rStyle w:val="Emphasis"/>
        </w:rPr>
      </w:pPr>
    </w:p>
    <w:p w14:paraId="7234A958" w14:textId="77777777" w:rsidR="00FD5F49" w:rsidRPr="00355308" w:rsidRDefault="00FD5F49" w:rsidP="00FD5F49">
      <w:pPr>
        <w:rPr>
          <w:sz w:val="16"/>
        </w:rPr>
      </w:pPr>
    </w:p>
    <w:p w14:paraId="6951941F" w14:textId="77777777" w:rsidR="00FD5F49" w:rsidRPr="00355308" w:rsidRDefault="00FD5F49" w:rsidP="00FD5F49">
      <w:pPr>
        <w:pStyle w:val="Heading4"/>
        <w:rPr>
          <w:rFonts w:cs="Calibri"/>
          <w:color w:val="000000" w:themeColor="text1"/>
        </w:rPr>
      </w:pPr>
      <w:r w:rsidRPr="00355308">
        <w:rPr>
          <w:rFonts w:cs="Calibri"/>
          <w:color w:val="000000" w:themeColor="text1"/>
        </w:rPr>
        <w:t xml:space="preserve">Space may seem like an infinite resource but that’s the problem. We </w:t>
      </w:r>
      <w:proofErr w:type="spellStart"/>
      <w:r w:rsidRPr="00355308">
        <w:rPr>
          <w:rFonts w:cs="Calibri"/>
          <w:color w:val="000000" w:themeColor="text1"/>
        </w:rPr>
        <w:t>overrely</w:t>
      </w:r>
      <w:proofErr w:type="spellEnd"/>
      <w:r w:rsidRPr="00355308">
        <w:rPr>
          <w:rFonts w:cs="Calibri"/>
          <w:color w:val="000000" w:themeColor="text1"/>
        </w:rPr>
        <w:t xml:space="preserve"> on it and it dries up </w:t>
      </w:r>
      <w:proofErr w:type="gramStart"/>
      <w:r w:rsidRPr="00355308">
        <w:rPr>
          <w:rFonts w:cs="Calibri"/>
          <w:color w:val="000000" w:themeColor="text1"/>
        </w:rPr>
        <w:t>quickly—speeding</w:t>
      </w:r>
      <w:proofErr w:type="gramEnd"/>
      <w:r w:rsidRPr="00355308">
        <w:rPr>
          <w:rFonts w:cs="Calibri"/>
          <w:color w:val="000000" w:themeColor="text1"/>
        </w:rPr>
        <w:t xml:space="preserve"> up prospects of war</w:t>
      </w:r>
    </w:p>
    <w:p w14:paraId="79AC4C8A" w14:textId="77777777" w:rsidR="00FD5F49" w:rsidRPr="00355308" w:rsidRDefault="00FD5F49" w:rsidP="00FD5F49">
      <w:r w:rsidRPr="00355308">
        <w:rPr>
          <w:rStyle w:val="Style13ptBold"/>
        </w:rPr>
        <w:t>Khan 19-</w:t>
      </w:r>
      <w:r w:rsidRPr="00355308">
        <w:rPr>
          <w:sz w:val="16"/>
        </w:rPr>
        <w:t xml:space="preserve"> </w:t>
      </w:r>
      <w:proofErr w:type="spellStart"/>
      <w:r w:rsidRPr="00355308">
        <w:rPr>
          <w:sz w:val="16"/>
        </w:rPr>
        <w:t>Sieeka</w:t>
      </w:r>
      <w:proofErr w:type="spellEnd"/>
      <w:r w:rsidRPr="00355308">
        <w:rPr>
          <w:sz w:val="16"/>
        </w:rPr>
        <w:t xml:space="preserve"> Khan, “Providing the latest research, discoveries and scientific breakthroughs for science enthusiasts”, 5-15-2019, "Space Mining Could Ruin Our Solar System, Researchers Warn," Science Times, </w:t>
      </w:r>
      <w:hyperlink r:id="rId12" w:history="1">
        <w:r w:rsidRPr="00355308">
          <w:rPr>
            <w:sz w:val="16"/>
          </w:rPr>
          <w:t>https://www.sciencetimes.com/articles/21813/20190515/space-mining-could-ruin-our-solar-system-researchers-warn.htm</w:t>
        </w:r>
      </w:hyperlink>
      <w:r w:rsidRPr="00355308">
        <w:t xml:space="preserve"> VS</w:t>
      </w:r>
    </w:p>
    <w:p w14:paraId="62013DD2" w14:textId="77777777" w:rsidR="00FD5F49" w:rsidRPr="00355308" w:rsidRDefault="00FD5F49" w:rsidP="00FD5F49">
      <w:pPr>
        <w:rPr>
          <w:rStyle w:val="StyleUnderline"/>
        </w:rPr>
      </w:pPr>
      <w:r w:rsidRPr="00355308">
        <w:rPr>
          <w:sz w:val="16"/>
        </w:rPr>
        <w:t xml:space="preserve">Limiting the galactic consumption to 1/8th of the available resources may sound like a bad deal, but space is a huge place and even a small fraction of our solar system's bounty could set humans up for </w:t>
      </w:r>
      <w:proofErr w:type="spellStart"/>
      <w:r w:rsidRPr="00355308">
        <w:rPr>
          <w:sz w:val="16"/>
        </w:rPr>
        <w:t>generations."One</w:t>
      </w:r>
      <w:proofErr w:type="spellEnd"/>
      <w:r w:rsidRPr="00355308">
        <w:rPr>
          <w:sz w:val="16"/>
        </w:rPr>
        <w:t xml:space="preserv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w:t>
      </w:r>
      <w:r w:rsidRPr="00355308">
        <w:rPr>
          <w:rStyle w:val="Emphasis"/>
        </w:rPr>
        <w:t xml:space="preserve">This </w:t>
      </w:r>
      <w:r w:rsidRPr="00355308">
        <w:rPr>
          <w:rStyle w:val="Emphasis"/>
          <w:highlight w:val="green"/>
        </w:rPr>
        <w:t>rate</w:t>
      </w:r>
      <w:r w:rsidRPr="00355308">
        <w:rPr>
          <w:rStyle w:val="Emphasis"/>
        </w:rPr>
        <w:t xml:space="preserve"> is equivalent to the world's iron production </w:t>
      </w:r>
      <w:r w:rsidRPr="00355308">
        <w:rPr>
          <w:rStyle w:val="Emphasis"/>
          <w:highlight w:val="green"/>
        </w:rPr>
        <w:t>doubling once every 20 years</w:t>
      </w:r>
      <w:r w:rsidRPr="00355308">
        <w:rPr>
          <w:rStyle w:val="Emphasis"/>
        </w:rPr>
        <w:t xml:space="preserve">. The new data from the </w:t>
      </w:r>
      <w:proofErr w:type="gramStart"/>
      <w:r w:rsidRPr="00355308">
        <w:rPr>
          <w:rStyle w:val="Emphasis"/>
        </w:rPr>
        <w:t>U.S</w:t>
      </w:r>
      <w:proofErr w:type="gramEnd"/>
      <w:r w:rsidRPr="00355308">
        <w:rPr>
          <w:rStyle w:val="Emphasis"/>
        </w:rPr>
        <w:t xml:space="preserve"> Geological Survey</w:t>
      </w:r>
      <w:r w:rsidRPr="00355308">
        <w:rPr>
          <w:rStyle w:val="StyleUnderline"/>
        </w:rPr>
        <w:t xml:space="preserve"> supports this estimate as the world's iron production increased from 1 billion tons in 994 to 2.2 billion tons in 2016.</w:t>
      </w:r>
      <w:r w:rsidRPr="00355308">
        <w:rPr>
          <w:rStyle w:val="StyleUnderline"/>
          <w:highlight w:val="green"/>
        </w:rPr>
        <w:t>If humans show the same level of industriousness when mining the resources</w:t>
      </w:r>
      <w:r w:rsidRPr="00355308">
        <w:rPr>
          <w:rStyle w:val="StyleUnderline"/>
        </w:rPr>
        <w:t xml:space="preserve"> on moons, asteroids and nearby planets, </w:t>
      </w:r>
      <w:r w:rsidRPr="00355308">
        <w:rPr>
          <w:rStyle w:val="StyleUnderline"/>
          <w:highlight w:val="green"/>
        </w:rPr>
        <w:t>we could reach the hypothetical 1/8th point after 400 years</w:t>
      </w:r>
      <w:r w:rsidRPr="00355308">
        <w:rPr>
          <w:rStyle w:val="StyleUnderline"/>
        </w:rPr>
        <w:t xml:space="preserve">. </w:t>
      </w:r>
      <w:r w:rsidRPr="00355308">
        <w:rPr>
          <w:rStyle w:val="StyleUnderline"/>
          <w:highlight w:val="green"/>
        </w:rPr>
        <w:t>If the production continues to double</w:t>
      </w:r>
      <w:r w:rsidRPr="00355308">
        <w:rPr>
          <w:rStyle w:val="StyleUnderline"/>
        </w:rPr>
        <w:t xml:space="preserve"> every 20 years after that, </w:t>
      </w:r>
      <w:proofErr w:type="gramStart"/>
      <w:r w:rsidRPr="00355308">
        <w:rPr>
          <w:rStyle w:val="StyleUnderline"/>
        </w:rPr>
        <w:t>all of</w:t>
      </w:r>
      <w:proofErr w:type="gramEnd"/>
      <w:r w:rsidRPr="00355308">
        <w:rPr>
          <w:rStyle w:val="StyleUnderline"/>
        </w:rPr>
        <w:t xml:space="preserve"> the </w:t>
      </w:r>
      <w:r w:rsidRPr="00355308">
        <w:rPr>
          <w:rStyle w:val="StyleUnderline"/>
          <w:highlight w:val="green"/>
        </w:rPr>
        <w:t xml:space="preserve">resources </w:t>
      </w:r>
      <w:r w:rsidRPr="00355308">
        <w:rPr>
          <w:rStyle w:val="StyleUnderline"/>
        </w:rPr>
        <w:t>in the solar system would be</w:t>
      </w:r>
      <w:r w:rsidRPr="00355308">
        <w:rPr>
          <w:rStyle w:val="StyleUnderline"/>
          <w:highlight w:val="green"/>
        </w:rPr>
        <w:t xml:space="preserve"> depleted in just 60 years</w:t>
      </w:r>
      <w:r w:rsidRPr="00355308">
        <w:rPr>
          <w:rStyle w:val="StyleUnderline"/>
        </w:rPr>
        <w:t xml:space="preserve">. This would give humans </w:t>
      </w:r>
      <w:r w:rsidRPr="00355308">
        <w:rPr>
          <w:rStyle w:val="StyleUnderline"/>
          <w:highlight w:val="green"/>
        </w:rPr>
        <w:t>60 years to change from</w:t>
      </w:r>
      <w:r w:rsidRPr="00355308">
        <w:rPr>
          <w:rStyle w:val="StyleUnderline"/>
        </w:rPr>
        <w:t xml:space="preserve"> a </w:t>
      </w:r>
      <w:r w:rsidRPr="00355308">
        <w:rPr>
          <w:rStyle w:val="StyleUnderline"/>
          <w:highlight w:val="green"/>
        </w:rPr>
        <w:t xml:space="preserve">space resource-based economy </w:t>
      </w:r>
      <w:r w:rsidRPr="00355308">
        <w:t xml:space="preserve">to </w:t>
      </w:r>
      <w:r w:rsidRPr="00355308">
        <w:rPr>
          <w:rStyle w:val="StyleUnderline"/>
          <w:highlight w:val="green"/>
        </w:rPr>
        <w:t>an unhopeful prospect</w:t>
      </w:r>
      <w:r w:rsidRPr="00355308">
        <w:rPr>
          <w:rStyle w:val="StyleUnderline"/>
        </w:rPr>
        <w:t xml:space="preserve">, </w:t>
      </w:r>
      <w:r w:rsidRPr="00355308">
        <w:rPr>
          <w:rStyle w:val="StyleUnderline"/>
          <w:highlight w:val="green"/>
        </w:rPr>
        <w:t>given</w:t>
      </w:r>
      <w:r w:rsidRPr="00355308">
        <w:rPr>
          <w:rStyle w:val="StyleUnderline"/>
        </w:rPr>
        <w:t xml:space="preserve"> the </w:t>
      </w:r>
      <w:r w:rsidRPr="00355308">
        <w:rPr>
          <w:rStyle w:val="StyleUnderline"/>
          <w:highlight w:val="green"/>
        </w:rPr>
        <w:t>nonchalant response to the current environmental crises</w:t>
      </w:r>
      <w:r w:rsidRPr="00355308">
        <w:rPr>
          <w:rStyle w:val="StyleUnderline"/>
        </w:rPr>
        <w:t xml:space="preserve"> that we are facing, such as climate change and population growth.</w:t>
      </w:r>
    </w:p>
    <w:p w14:paraId="64AD8C82" w14:textId="77777777" w:rsidR="00FD5F49" w:rsidRPr="00355308" w:rsidRDefault="00FD5F49" w:rsidP="00FD5F49">
      <w:pPr>
        <w:rPr>
          <w:sz w:val="16"/>
        </w:rPr>
      </w:pPr>
      <w:r w:rsidRPr="00355308">
        <w:rPr>
          <w:sz w:val="16"/>
        </w:rPr>
        <w:t>"Worldwide, the present rate of planetary mission launches is 15 per decade," the authors wrote. "At this rate, even just the nearly 200 worlds of the solar system that gravity has made spherical would take 130 years to visit once."</w:t>
      </w:r>
    </w:p>
    <w:p w14:paraId="70F454A7" w14:textId="77777777" w:rsidR="00FD5F49" w:rsidRPr="00355308" w:rsidRDefault="00FD5F49" w:rsidP="00FD5F49"/>
    <w:p w14:paraId="68608D6A" w14:textId="77777777" w:rsidR="00FD5F49" w:rsidRPr="00355308" w:rsidRDefault="00FD5F49" w:rsidP="00FD5F49">
      <w:pPr>
        <w:pStyle w:val="Heading4"/>
        <w:rPr>
          <w:rFonts w:cs="Calibri"/>
        </w:rPr>
      </w:pPr>
      <w:r w:rsidRPr="00355308">
        <w:rPr>
          <w:rFonts w:cs="Calibri"/>
        </w:rPr>
        <w:t>Historically, resource shortages have been a primary reason for war—no reason to think space changes anything</w:t>
      </w:r>
    </w:p>
    <w:p w14:paraId="5B1E1A5C" w14:textId="77777777" w:rsidR="00FD5F49" w:rsidRPr="00355308" w:rsidRDefault="00FD5F49" w:rsidP="00FD5F49">
      <w:r w:rsidRPr="00355308">
        <w:t xml:space="preserve">Drake 20—Erin Drake; “Conflict and Resource Scarcity Around the World”; </w:t>
      </w:r>
      <w:r w:rsidRPr="00355308">
        <w:rPr>
          <w:i/>
        </w:rPr>
        <w:t>SRM</w:t>
      </w:r>
      <w:r w:rsidRPr="00355308">
        <w:t>; Jan 15</w:t>
      </w:r>
      <w:proofErr w:type="gramStart"/>
      <w:r w:rsidRPr="00355308">
        <w:t xml:space="preserve"> 2020</w:t>
      </w:r>
      <w:proofErr w:type="gramEnd"/>
      <w:r w:rsidRPr="00355308">
        <w:t xml:space="preserve">; </w:t>
      </w:r>
      <w:hyperlink r:id="rId13" w:history="1">
        <w:r w:rsidRPr="00355308">
          <w:rPr>
            <w:rStyle w:val="Hyperlink"/>
          </w:rPr>
          <w:t>https://insights.s-rminform.com/conflict-and-resource-scarcity-across-the-world</w:t>
        </w:r>
      </w:hyperlink>
      <w:r w:rsidRPr="00355308">
        <w:t xml:space="preserve">; (AG </w:t>
      </w:r>
      <w:proofErr w:type="spellStart"/>
      <w:r w:rsidRPr="00355308">
        <w:t>DebateDrills</w:t>
      </w:r>
      <w:proofErr w:type="spellEnd"/>
      <w:r w:rsidRPr="00355308">
        <w:t>)</w:t>
      </w:r>
    </w:p>
    <w:p w14:paraId="2CE6291E" w14:textId="5344F15E" w:rsidR="00FD5F49" w:rsidRDefault="00FD5F49" w:rsidP="00FD5F49">
      <w:pPr>
        <w:rPr>
          <w:sz w:val="16"/>
        </w:rPr>
      </w:pPr>
      <w:r w:rsidRPr="00355308">
        <w:rPr>
          <w:rStyle w:val="Emphasis"/>
          <w:highlight w:val="green"/>
        </w:rPr>
        <w:t>Resource scarcity</w:t>
      </w:r>
      <w:r w:rsidRPr="00355308">
        <w:rPr>
          <w:rStyle w:val="Emphasis"/>
        </w:rPr>
        <w:t xml:space="preserve"> has </w:t>
      </w:r>
      <w:r w:rsidRPr="00355308">
        <w:rPr>
          <w:rStyle w:val="Emphasis"/>
          <w:highlight w:val="green"/>
        </w:rPr>
        <w:t>historically contributed to – and prolonged</w:t>
      </w:r>
      <w:r w:rsidRPr="00355308">
        <w:rPr>
          <w:rStyle w:val="Emphasis"/>
        </w:rPr>
        <w:t xml:space="preserve"> – various </w:t>
      </w:r>
      <w:r w:rsidRPr="00355308">
        <w:rPr>
          <w:rStyle w:val="Emphasis"/>
          <w:highlight w:val="green"/>
        </w:rPr>
        <w:t>conflicts</w:t>
      </w:r>
      <w:r w:rsidRPr="00355308">
        <w:rPr>
          <w:rStyle w:val="Emphasis"/>
        </w:rPr>
        <w:t xml:space="preserve">, both between states, as well as between communities or groups within states. This </w:t>
      </w:r>
      <w:r w:rsidRPr="00355308">
        <w:rPr>
          <w:rStyle w:val="Emphasis"/>
          <w:highlight w:val="green"/>
        </w:rPr>
        <w:t>trend continued in 2019</w:t>
      </w:r>
      <w:r w:rsidRPr="00355308">
        <w:rPr>
          <w:rStyle w:val="Emphasis"/>
        </w:rPr>
        <w:t xml:space="preserve">, exacerbated by factors such as climate change, expanding populations, and resource shortages – including water, </w:t>
      </w:r>
      <w:proofErr w:type="gramStart"/>
      <w:r w:rsidRPr="00355308">
        <w:rPr>
          <w:rStyle w:val="Emphasis"/>
        </w:rPr>
        <w:t>oil</w:t>
      </w:r>
      <w:proofErr w:type="gramEnd"/>
      <w:r w:rsidRPr="00355308">
        <w:rPr>
          <w:rStyle w:val="Emphasis"/>
        </w:rPr>
        <w:t xml:space="preserve"> and land. </w:t>
      </w:r>
      <w:r w:rsidRPr="00355308">
        <w:rPr>
          <w:sz w:val="16"/>
        </w:rPr>
        <w:t xml:space="preserve">Resource scarcity and worsening environmental conditions will continue to play a prominent role in driving conflict dynamics across the world in the coming years. WATER WARSPV Special Edition Water Icon SRM-1 Water scarcity has </w:t>
      </w:r>
      <w:proofErr w:type="spellStart"/>
      <w:r w:rsidRPr="00355308">
        <w:rPr>
          <w:sz w:val="16"/>
        </w:rPr>
        <w:t>fuelled</w:t>
      </w:r>
      <w:proofErr w:type="spellEnd"/>
      <w:r w:rsidRPr="00355308">
        <w:rPr>
          <w:sz w:val="16"/>
        </w:rPr>
        <w:t xml:space="preserve"> longstanding disputes, due the prominent role that water plays in various sectors such as agriculture and fishing. </w:t>
      </w:r>
      <w:r w:rsidRPr="00355308">
        <w:rPr>
          <w:rStyle w:val="Emphasis"/>
        </w:rPr>
        <w:t xml:space="preserve">While </w:t>
      </w:r>
      <w:r w:rsidRPr="00355308">
        <w:rPr>
          <w:rStyle w:val="Emphasis"/>
          <w:highlight w:val="green"/>
        </w:rPr>
        <w:t>Southeast Asian countries dispute maritime boundaries</w:t>
      </w:r>
      <w:r w:rsidRPr="00355308">
        <w:rPr>
          <w:rStyle w:val="Emphasis"/>
        </w:rPr>
        <w:t xml:space="preserve">, communities in </w:t>
      </w:r>
      <w:r w:rsidRPr="00355308">
        <w:rPr>
          <w:rStyle w:val="Emphasis"/>
          <w:highlight w:val="green"/>
        </w:rPr>
        <w:t>Sub-Saharan Africa clash over water</w:t>
      </w:r>
      <w:r w:rsidRPr="00355308">
        <w:rPr>
          <w:rStyle w:val="Emphasis"/>
        </w:rPr>
        <w:t xml:space="preserve"> access in drought-affected areas.</w:t>
      </w:r>
      <w:r w:rsidRPr="00355308">
        <w:rPr>
          <w:sz w:val="16"/>
        </w:rPr>
        <w:t xml:space="preserve"> Militant groups – such as the Houthis in Yemen – use water as a weapon to force compliance among populations and gain </w:t>
      </w:r>
      <w:r w:rsidRPr="00355308">
        <w:rPr>
          <w:sz w:val="16"/>
        </w:rPr>
        <w:lastRenderedPageBreak/>
        <w:t xml:space="preserve">political leverage, while indigenous populations in Latin America oppose large extractive companies, which they accuse of diverting and polluting water resources. In 2019, the UN estimated that around 75,000 people die annually in conflicts over water. As global warming exacerbates water scarcity in the coming years, such conflicts will likely intensify. CASE STUDIES </w:t>
      </w:r>
      <w:r w:rsidRPr="00355308">
        <w:rPr>
          <w:rStyle w:val="Emphasis"/>
          <w:highlight w:val="green"/>
        </w:rPr>
        <w:t>Amid severe drought</w:t>
      </w:r>
      <w:r w:rsidRPr="00355308">
        <w:rPr>
          <w:rStyle w:val="Emphasis"/>
        </w:rPr>
        <w:t xml:space="preserve"> and an ongoing water crisis </w:t>
      </w:r>
      <w:r w:rsidRPr="00355308">
        <w:rPr>
          <w:rStyle w:val="Emphasis"/>
          <w:highlight w:val="green"/>
        </w:rPr>
        <w:t>in India, communities in Chennai</w:t>
      </w:r>
      <w:r w:rsidRPr="00355308">
        <w:rPr>
          <w:rStyle w:val="Emphasis"/>
        </w:rPr>
        <w:t xml:space="preserve">, Tamil Nadu State, and Madhya Pradesh State, </w:t>
      </w:r>
      <w:r w:rsidRPr="00355308">
        <w:rPr>
          <w:rStyle w:val="Emphasis"/>
          <w:highlight w:val="green"/>
        </w:rPr>
        <w:t>clashed over access to water</w:t>
      </w:r>
      <w:r w:rsidRPr="00355308">
        <w:rPr>
          <w:rStyle w:val="Emphasis"/>
        </w:rPr>
        <w:t xml:space="preserve"> in June and July 2019.</w:t>
      </w:r>
      <w:r w:rsidRPr="00355308">
        <w:rPr>
          <w:sz w:val="16"/>
        </w:rPr>
        <w:t xml:space="preserve"> Security personnel were deployed to guard water facilities and escort tanker drivers amid attacks, while clashes between residents in affected areas resulted in multiple injuries. An estimated 21 major cities could run out of water in 2020. </w:t>
      </w:r>
      <w:r w:rsidRPr="00355308">
        <w:rPr>
          <w:rStyle w:val="Emphasis"/>
        </w:rPr>
        <w:t xml:space="preserve">With the ongoing impact of global warming, such shortages which will likely lead to further, </w:t>
      </w:r>
      <w:r w:rsidRPr="00355308">
        <w:rPr>
          <w:rStyle w:val="Emphasis"/>
          <w:highlight w:val="green"/>
        </w:rPr>
        <w:t>widespread clashes</w:t>
      </w:r>
      <w:r w:rsidRPr="00355308">
        <w:rPr>
          <w:rStyle w:val="Emphasis"/>
        </w:rPr>
        <w:t xml:space="preserve"> in the coming years. </w:t>
      </w:r>
      <w:r w:rsidRPr="00355308">
        <w:rPr>
          <w:rStyle w:val="Emphasis"/>
          <w:highlight w:val="green"/>
        </w:rPr>
        <w:t xml:space="preserve">China, the Philippines, Vietnam, Brunei, </w:t>
      </w:r>
      <w:proofErr w:type="gramStart"/>
      <w:r w:rsidRPr="00355308">
        <w:rPr>
          <w:rStyle w:val="Emphasis"/>
          <w:highlight w:val="green"/>
        </w:rPr>
        <w:t>Taiwan</w:t>
      </w:r>
      <w:proofErr w:type="gramEnd"/>
      <w:r w:rsidRPr="00355308">
        <w:rPr>
          <w:rStyle w:val="Emphasis"/>
          <w:highlight w:val="green"/>
        </w:rPr>
        <w:t xml:space="preserve"> and Malaysia</w:t>
      </w:r>
      <w:r w:rsidRPr="00355308">
        <w:rPr>
          <w:rStyle w:val="Emphasis"/>
        </w:rPr>
        <w:t xml:space="preserve"> have historically made overlapping claims to territory </w:t>
      </w:r>
      <w:r w:rsidRPr="00355308">
        <w:rPr>
          <w:rStyle w:val="Emphasis"/>
          <w:highlight w:val="green"/>
        </w:rPr>
        <w:t>in the South China Sea</w:t>
      </w:r>
      <w:r w:rsidRPr="00355308">
        <w:rPr>
          <w:rStyle w:val="Emphasis"/>
        </w:rPr>
        <w:t xml:space="preserve"> (SCS) – a vital shipping route, also accounting for over 12 percent of global commercial fishing.</w:t>
      </w:r>
      <w:r w:rsidRPr="00355308">
        <w:rPr>
          <w:sz w:val="16"/>
        </w:rPr>
        <w:t xml:space="preserve"> Due to competing claims, fishing in the SCS has also historically driven clashes between Chinese vessels – often escorted by the Chinese coast guard – and other fishing vessels. Over-fishing and the destruction of marine life in the area will likely drive further clashes in the coming years, particularly as countries continue to expand their fisheries in disputed territories. This, in turn, may exacerbate geopolitical and military tensions already present in the region.</w:t>
      </w:r>
    </w:p>
    <w:p w14:paraId="0B1BF539" w14:textId="77777777" w:rsidR="00FD5F49" w:rsidRPr="00355308" w:rsidRDefault="00FD5F49" w:rsidP="00FD5F49">
      <w:pPr>
        <w:pStyle w:val="Heading4"/>
        <w:rPr>
          <w:rFonts w:cs="Calibri"/>
        </w:rPr>
      </w:pPr>
      <w:r w:rsidRPr="00355308">
        <w:rPr>
          <w:rFonts w:cs="Calibri"/>
        </w:rPr>
        <w:t>The impact is great power war—a space race sparked by need for rare metals pits China against the West</w:t>
      </w:r>
    </w:p>
    <w:p w14:paraId="4A9B34FE" w14:textId="77777777" w:rsidR="00FD5F49" w:rsidRPr="00355308" w:rsidRDefault="00FD5F49" w:rsidP="00FD5F49">
      <w:r w:rsidRPr="00355308">
        <w:rPr>
          <w:rStyle w:val="Style13ptBold"/>
        </w:rPr>
        <w:t>Butters 16</w:t>
      </w:r>
      <w:r w:rsidRPr="00355308">
        <w:t xml:space="preserve">—Julie Butters; “Elements of Conflict: The Scramble to Control the rare elements powering the modern world”; BU The Brink; </w:t>
      </w:r>
      <w:hyperlink r:id="rId14" w:history="1">
        <w:r w:rsidRPr="00355308">
          <w:rPr>
            <w:rStyle w:val="Hyperlink"/>
          </w:rPr>
          <w:t>https://www.bu.edu/articles/2016/rare-earths/</w:t>
        </w:r>
      </w:hyperlink>
      <w:r w:rsidRPr="00355308">
        <w:t xml:space="preserve">. (AG </w:t>
      </w:r>
      <w:proofErr w:type="spellStart"/>
      <w:r w:rsidRPr="00355308">
        <w:t>DebateDrills</w:t>
      </w:r>
      <w:proofErr w:type="spellEnd"/>
      <w:r w:rsidRPr="00355308">
        <w:t>)</w:t>
      </w:r>
    </w:p>
    <w:p w14:paraId="3F4CD156" w14:textId="77777777" w:rsidR="00FD5F49" w:rsidRDefault="00FD5F49" w:rsidP="00FD5F49">
      <w:pPr>
        <w:rPr>
          <w:rStyle w:val="Emphasis"/>
        </w:rPr>
      </w:pPr>
      <w:r w:rsidRPr="00355308">
        <w:rPr>
          <w:rStyle w:val="Emphasis"/>
        </w:rPr>
        <w:t xml:space="preserve">The </w:t>
      </w:r>
      <w:r w:rsidRPr="00355308">
        <w:rPr>
          <w:rStyle w:val="Emphasis"/>
          <w:highlight w:val="green"/>
        </w:rPr>
        <w:t>global prospecting sparked by China’s export restrictions</w:t>
      </w:r>
      <w:r w:rsidRPr="00355308">
        <w:rPr>
          <w:rStyle w:val="Emphasis"/>
        </w:rPr>
        <w:t xml:space="preserve"> isn’t purely about national security—or even keeping the world’s cell phones and x-ray machines switched on—according to Klinger. It’s </w:t>
      </w:r>
      <w:r w:rsidRPr="00355308">
        <w:rPr>
          <w:rStyle w:val="Emphasis"/>
          <w:highlight w:val="green"/>
        </w:rPr>
        <w:t>about power</w:t>
      </w:r>
      <w:r w:rsidRPr="00355308">
        <w:rPr>
          <w:rStyle w:val="Emphasis"/>
        </w:rPr>
        <w:t>.</w:t>
      </w:r>
      <w:r w:rsidRPr="00355308">
        <w:rPr>
          <w:sz w:val="16"/>
        </w:rPr>
        <w:t xml:space="preserve"> Setting up large-scale mining in the Amazon, for example, would allow the Brazilian government greater control over land currently managed by a federation of 28 indigenous ethnic groups. The federation’s power—even the military </w:t>
      </w:r>
      <w:proofErr w:type="gramStart"/>
      <w:r w:rsidRPr="00355308">
        <w:rPr>
          <w:sz w:val="16"/>
        </w:rPr>
        <w:t>has to</w:t>
      </w:r>
      <w:proofErr w:type="gramEnd"/>
      <w:r w:rsidRPr="00355308">
        <w:rPr>
          <w:sz w:val="16"/>
        </w:rPr>
        <w:t xml:space="preserve"> ask permission to cross their land, says Klinger—is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355308">
        <w:rPr>
          <w:rStyle w:val="Emphasis"/>
        </w:rPr>
        <w:t xml:space="preserve">The </w:t>
      </w:r>
      <w:r w:rsidRPr="00355308">
        <w:rPr>
          <w:rStyle w:val="Emphasis"/>
          <w:highlight w:val="green"/>
        </w:rPr>
        <w:t>interstellar gold rush is little different</w:t>
      </w:r>
      <w:r w:rsidRPr="00355308">
        <w:rPr>
          <w:rStyle w:val="Emphasis"/>
        </w:rPr>
        <w:t>. In November 2015</w:t>
      </w:r>
      <w:r w:rsidRPr="00355308">
        <w:rPr>
          <w:rStyle w:val="Emphasis"/>
          <w:highlight w:val="green"/>
        </w:rPr>
        <w:t>, Congress passed the SPACE Act</w:t>
      </w:r>
      <w:r w:rsidRPr="00355308">
        <w:rPr>
          <w:rStyle w:val="Emphasis"/>
        </w:rPr>
        <w:t xml:space="preserve"> of 2015, </w:t>
      </w:r>
      <w:r w:rsidRPr="00355308">
        <w:rPr>
          <w:rStyle w:val="Emphasis"/>
          <w:highlight w:val="green"/>
        </w:rPr>
        <w:t>granting citizens the right to mine</w:t>
      </w:r>
      <w:r w:rsidRPr="00355308">
        <w:rPr>
          <w:rStyle w:val="Emphasis"/>
        </w:rPr>
        <w:t xml:space="preserve"> and sell material from outer space.</w:t>
      </w:r>
      <w:r w:rsidRPr="00355308">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355308">
        <w:rPr>
          <w:rStyle w:val="Emphasis"/>
          <w:highlight w:val="green"/>
        </w:rPr>
        <w:t>private space industry</w:t>
      </w:r>
      <w:r w:rsidRPr="00355308">
        <w:rPr>
          <w:rStyle w:val="Emphasis"/>
        </w:rPr>
        <w:t xml:space="preserve"> representatives were “</w:t>
      </w:r>
      <w:r w:rsidRPr="00355308">
        <w:rPr>
          <w:rStyle w:val="Emphasis"/>
          <w:highlight w:val="green"/>
        </w:rPr>
        <w:t>invoking the rarity of rare earth elements</w:t>
      </w:r>
      <w:r w:rsidRPr="00355308">
        <w:rPr>
          <w:rStyle w:val="Emphasis"/>
        </w:rPr>
        <w:t>, and the fact that we’re running out of them here on Earth.”</w:t>
      </w:r>
      <w:r w:rsidRPr="00355308">
        <w:rPr>
          <w:sz w:val="16"/>
        </w:rPr>
        <w:t xml:space="preserve"> </w:t>
      </w:r>
      <w:r w:rsidRPr="00355308">
        <w:rPr>
          <w:rStyle w:val="Emphasis"/>
        </w:rPr>
        <w:t xml:space="preserve">As Klinger sees it, </w:t>
      </w:r>
      <w:r w:rsidRPr="00355308">
        <w:rPr>
          <w:rStyle w:val="Emphasis"/>
          <w:highlight w:val="green"/>
        </w:rPr>
        <w:t>the SPACE Act of 2015</w:t>
      </w:r>
      <w:r w:rsidRPr="00355308">
        <w:rPr>
          <w:rStyle w:val="Emphasis"/>
        </w:rPr>
        <w:t xml:space="preserve"> is </w:t>
      </w:r>
      <w:r w:rsidRPr="00355308">
        <w:rPr>
          <w:rStyle w:val="Emphasis"/>
          <w:highlight w:val="green"/>
        </w:rPr>
        <w:t>largely an attempt to place outer space under US jurisdiction</w:t>
      </w:r>
      <w:r w:rsidRPr="00355308">
        <w:rPr>
          <w:rStyle w:val="Emphasis"/>
        </w:rPr>
        <w:t>.</w:t>
      </w:r>
      <w:r w:rsidRPr="00355308">
        <w:rPr>
          <w:sz w:val="16"/>
        </w:rPr>
        <w:t xml:space="preserve"> “And if you can cut through all of the fluff about outer space and the great frontier in the transcripts discussing this bill,” she says, “</w:t>
      </w:r>
      <w:r w:rsidRPr="00355308">
        <w:rPr>
          <w:rStyle w:val="Emphasis"/>
        </w:rPr>
        <w:t>what you see is actually t</w:t>
      </w:r>
      <w:r w:rsidRPr="00355308">
        <w:rPr>
          <w:rStyle w:val="Emphasis"/>
          <w:highlight w:val="green"/>
        </w:rPr>
        <w:t>his directly undermines”</w:t>
      </w:r>
      <w:r w:rsidRPr="00355308">
        <w:rPr>
          <w:rStyle w:val="Emphasis"/>
        </w:rPr>
        <w:t xml:space="preserve"> the 1967 </w:t>
      </w:r>
      <w:r w:rsidRPr="00355308">
        <w:rPr>
          <w:rStyle w:val="Emphasis"/>
          <w:highlight w:val="green"/>
        </w:rPr>
        <w:t>O</w:t>
      </w:r>
      <w:r w:rsidRPr="00355308">
        <w:rPr>
          <w:rStyle w:val="Emphasis"/>
        </w:rPr>
        <w:t xml:space="preserve">uter </w:t>
      </w:r>
      <w:r w:rsidRPr="00355308">
        <w:rPr>
          <w:rStyle w:val="Emphasis"/>
          <w:highlight w:val="green"/>
        </w:rPr>
        <w:t>S</w:t>
      </w:r>
      <w:r w:rsidRPr="00355308">
        <w:rPr>
          <w:rStyle w:val="Emphasis"/>
        </w:rPr>
        <w:t xml:space="preserve">pace </w:t>
      </w:r>
      <w:r w:rsidRPr="00355308">
        <w:rPr>
          <w:rStyle w:val="Emphasis"/>
          <w:highlight w:val="green"/>
        </w:rPr>
        <w:t>T</w:t>
      </w:r>
      <w:r w:rsidRPr="00355308">
        <w:rPr>
          <w:rStyle w:val="Emphasis"/>
        </w:rPr>
        <w:t>reaty signed by the United States, Russia, and other countries.</w:t>
      </w:r>
      <w:r w:rsidRPr="00355308">
        <w:rPr>
          <w:sz w:val="16"/>
        </w:rPr>
        <w:t xml:space="preserve"> That treaty “enshrines outer space as belonging to all of humankind,” she says, </w:t>
      </w:r>
      <w:r w:rsidRPr="00355308">
        <w:rPr>
          <w:rStyle w:val="Emphasis"/>
        </w:rPr>
        <w:t xml:space="preserve">and “was </w:t>
      </w:r>
      <w:r w:rsidRPr="00355308">
        <w:rPr>
          <w:rStyle w:val="Emphasis"/>
          <w:highlight w:val="green"/>
        </w:rPr>
        <w:t>explicitly organized to minimize conflict</w:t>
      </w:r>
      <w:r w:rsidRPr="00355308">
        <w:rPr>
          <w:rStyle w:val="Emphasis"/>
        </w:rPr>
        <w:t xml:space="preserve"> in respect to outer space.”</w:t>
      </w:r>
      <w:r w:rsidRPr="00355308">
        <w:rPr>
          <w:sz w:val="16"/>
        </w:rPr>
        <w:t xml:space="preserve"> She adds, “One of the rather potent and persuasive debates in the US surrounding the promotion and ultimate passage of this law was fear that China would ‘colonize’ the moon if we didn’t get there first.” </w:t>
      </w:r>
      <w:r w:rsidRPr="00355308">
        <w:rPr>
          <w:rStyle w:val="Emphasis"/>
          <w:highlight w:val="green"/>
        </w:rPr>
        <w:t>Klinger hopes other countries won’t take</w:t>
      </w:r>
      <w:r w:rsidRPr="00355308">
        <w:rPr>
          <w:rStyle w:val="Emphasis"/>
        </w:rPr>
        <w:t xml:space="preserve"> the SPACE </w:t>
      </w:r>
      <w:r w:rsidRPr="00355308">
        <w:rPr>
          <w:rStyle w:val="Emphasis"/>
          <w:highlight w:val="green"/>
        </w:rPr>
        <w:t>Act seriously, because</w:t>
      </w:r>
      <w:r w:rsidRPr="00355308">
        <w:rPr>
          <w:rStyle w:val="Emphasis"/>
        </w:rPr>
        <w:t xml:space="preserve"> their doing so </w:t>
      </w:r>
      <w:r w:rsidRPr="00355308">
        <w:rPr>
          <w:rStyle w:val="Emphasis"/>
          <w:highlight w:val="green"/>
        </w:rPr>
        <w:t>could lead to a global conflict</w:t>
      </w:r>
      <w:r w:rsidRPr="00355308">
        <w:rPr>
          <w:rStyle w:val="Emphasis"/>
        </w:rPr>
        <w:t>.</w:t>
      </w:r>
    </w:p>
    <w:p w14:paraId="152C29A3" w14:textId="77777777" w:rsidR="00FD5F49" w:rsidRDefault="00FD5F49" w:rsidP="00FD5F49">
      <w:pPr>
        <w:pStyle w:val="Heading3"/>
        <w:jc w:val="left"/>
        <w:rPr>
          <w:rFonts w:cs="Calibri"/>
        </w:rPr>
      </w:pPr>
    </w:p>
    <w:p w14:paraId="586CA8A0" w14:textId="35799A96" w:rsidR="002E5A82" w:rsidRPr="00355308" w:rsidRDefault="002E5A82" w:rsidP="002E5A82">
      <w:pPr>
        <w:pStyle w:val="Heading3"/>
        <w:rPr>
          <w:rFonts w:cs="Calibri"/>
        </w:rPr>
      </w:pPr>
      <w:r w:rsidRPr="00355308">
        <w:rPr>
          <w:rFonts w:cs="Calibri"/>
        </w:rPr>
        <w:lastRenderedPageBreak/>
        <w:t>Advantage – Collisions</w:t>
      </w:r>
    </w:p>
    <w:p w14:paraId="5B8DF7C3" w14:textId="77777777" w:rsidR="002E5A82" w:rsidRPr="00355308" w:rsidRDefault="002E5A82" w:rsidP="002E5A82">
      <w:pPr>
        <w:pStyle w:val="Heading4"/>
        <w:rPr>
          <w:rFonts w:cs="Calibri"/>
          <w:color w:val="000000" w:themeColor="text1"/>
        </w:rPr>
      </w:pPr>
      <w:r w:rsidRPr="00355308">
        <w:rPr>
          <w:rFonts w:cs="Calibri"/>
          <w:color w:val="000000" w:themeColor="text1"/>
        </w:rPr>
        <w:t>Unregulated mining is existential and causes collisions – multiple scenarios</w:t>
      </w:r>
    </w:p>
    <w:p w14:paraId="33F0123F" w14:textId="1F2E6A29" w:rsidR="002E5A82" w:rsidRPr="00B16A00" w:rsidRDefault="002E5A82" w:rsidP="00B16A00">
      <w:pPr>
        <w:pStyle w:val="Heading4"/>
        <w:rPr>
          <w:rFonts w:cs="Calibri"/>
        </w:rPr>
      </w:pPr>
      <w:r>
        <w:rPr>
          <w:rFonts w:cs="Calibri"/>
        </w:rPr>
        <w:t>‘</w:t>
      </w:r>
      <w:r w:rsidRPr="00355308">
        <w:rPr>
          <w:rFonts w:cs="Calibri"/>
        </w:rPr>
        <w:t xml:space="preserve">Scenario 1 is </w:t>
      </w:r>
      <w:proofErr w:type="spellStart"/>
      <w:r w:rsidRPr="00355308">
        <w:rPr>
          <w:rFonts w:cs="Calibri"/>
        </w:rPr>
        <w:t>deflectio</w:t>
      </w:r>
      <w:r w:rsidRPr="00355308">
        <w:rPr>
          <w:rFonts w:cs="Calibri"/>
          <w:color w:val="000000" w:themeColor="text1"/>
        </w:rPr>
        <w:t>Unregulated</w:t>
      </w:r>
      <w:proofErr w:type="spellEnd"/>
      <w:r w:rsidRPr="00355308">
        <w:rPr>
          <w:rFonts w:cs="Calibri"/>
          <w:color w:val="000000" w:themeColor="text1"/>
        </w:rPr>
        <w:t xml:space="preserve"> mining causes asteroid deflection and </w:t>
      </w:r>
      <w:proofErr w:type="spellStart"/>
      <w:r w:rsidRPr="00355308">
        <w:rPr>
          <w:rFonts w:cs="Calibri"/>
          <w:color w:val="000000" w:themeColor="text1"/>
        </w:rPr>
        <w:t>astroterror</w:t>
      </w:r>
      <w:proofErr w:type="spellEnd"/>
    </w:p>
    <w:p w14:paraId="1BF8BAA7" w14:textId="77777777" w:rsidR="002E5A82" w:rsidRPr="00355308" w:rsidRDefault="002E5A82" w:rsidP="002E5A82">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5" w:history="1">
        <w:r w:rsidRPr="00355308">
          <w:rPr>
            <w:color w:val="000000" w:themeColor="text1"/>
          </w:rPr>
          <w:t>https://academic.oup.com/astrogeo/article/56/5/5.15/235650</w:t>
        </w:r>
      </w:hyperlink>
    </w:p>
    <w:p w14:paraId="301D6240" w14:textId="77777777" w:rsidR="002E5A82" w:rsidRPr="00355308" w:rsidRDefault="002E5A82" w:rsidP="002E5A82">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w:t>
      </w:r>
      <w:r w:rsidRPr="00355308">
        <w:rPr>
          <w:color w:val="000000" w:themeColor="text1"/>
          <w:sz w:val="16"/>
        </w:rPr>
        <w:lastRenderedPageBreak/>
        <w:t xml:space="preserve">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724EF2F6" w14:textId="77777777" w:rsidR="002E5A82" w:rsidRPr="00355308" w:rsidRDefault="002E5A82" w:rsidP="002E5A82">
      <w:pPr>
        <w:pStyle w:val="Heading4"/>
        <w:rPr>
          <w:rFonts w:cs="Calibri"/>
          <w:color w:val="000000" w:themeColor="text1"/>
        </w:rPr>
      </w:pPr>
      <w:r w:rsidRPr="00355308">
        <w:rPr>
          <w:rFonts w:cs="Calibri"/>
          <w:color w:val="000000" w:themeColor="text1"/>
        </w:rPr>
        <w:t>Major collisions cause extinction</w:t>
      </w:r>
    </w:p>
    <w:p w14:paraId="59CBACAB" w14:textId="77777777" w:rsidR="002E5A82" w:rsidRPr="00355308" w:rsidRDefault="002E5A82" w:rsidP="002E5A82">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75AC0C23" w14:textId="77777777" w:rsidR="002E5A82" w:rsidRPr="00355308" w:rsidRDefault="002E5A82" w:rsidP="002E5A82">
      <w:r w:rsidRPr="00355308">
        <w:t xml:space="preserve">Seth Baum, “Risk-Risk Tradeoff Analysis of Nuclear Explosives for Asteroid Deflection,” SSRN Scholarly Paper (Rochester, NY: Social Science Research Network, May 31, 2019), </w:t>
      </w:r>
      <w:hyperlink r:id="rId16" w:history="1">
        <w:r w:rsidRPr="00355308">
          <w:rPr>
            <w:rStyle w:val="Hyperlink"/>
          </w:rPr>
          <w:t>https://papers.ssrn.com/abstract=3397559</w:t>
        </w:r>
      </w:hyperlink>
      <w:r w:rsidRPr="00355308">
        <w:t>.</w:t>
      </w:r>
    </w:p>
    <w:p w14:paraId="645A89C2" w14:textId="77777777" w:rsidR="002E5A82" w:rsidRPr="00355308" w:rsidRDefault="002E5A82" w:rsidP="002E5A82">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w:t>
      </w:r>
      <w:r w:rsidRPr="00416905">
        <w:rPr>
          <w:sz w:val="16"/>
        </w:rPr>
        <w:t>sick, feed the hungry, and rebuild all that has fallen</w:t>
      </w:r>
      <w:r w:rsidRPr="00416905">
        <w:rPr>
          <w:rStyle w:val="StyleUnderline"/>
        </w:rPr>
        <w:t>?</w:t>
      </w:r>
      <w:r w:rsidRPr="00416905">
        <w:rPr>
          <w:sz w:val="16"/>
        </w:rPr>
        <w:t xml:space="preserve"> </w:t>
      </w:r>
      <w:r w:rsidRPr="00416905">
        <w:rPr>
          <w:rStyle w:val="StyleUnderline"/>
        </w:rPr>
        <w:t>Or would the reaction be disorderly and destructive</w:t>
      </w:r>
      <w:r w:rsidRPr="00416905">
        <w:rPr>
          <w:sz w:val="16"/>
        </w:rPr>
        <w:t>: leave the rubble in place, fight for scarce resources, and descend into minimalist tribalism or worse</w:t>
      </w:r>
      <w:r w:rsidRPr="00416905">
        <w:rPr>
          <w:rStyle w:val="StyleUnderline"/>
        </w:rPr>
        <w:t>?</w:t>
      </w:r>
      <w:r w:rsidRPr="00416905">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416905">
        <w:rPr>
          <w:rStyle w:val="StyleUnderline"/>
        </w:rPr>
        <w:t xml:space="preserve">This leaves considerable uncertainty in the total human </w:t>
      </w:r>
      <w:r w:rsidRPr="00416905">
        <w:rPr>
          <w:rStyle w:val="StyleUnderline"/>
        </w:rPr>
        <w:lastRenderedPageBreak/>
        <w:t>harm from an asteroid collision</w:t>
      </w:r>
      <w:r w:rsidRPr="00416905">
        <w:rPr>
          <w:sz w:val="16"/>
        </w:rPr>
        <w:t xml:space="preserve"> or nuclear weapons use. Previously </w:t>
      </w:r>
      <w:r w:rsidRPr="00416905">
        <w:rPr>
          <w:rStyle w:val="Emphasis"/>
        </w:rPr>
        <w:t>published</w:t>
      </w:r>
      <w:r w:rsidRPr="00416905">
        <w:rPr>
          <w:sz w:val="16"/>
        </w:rPr>
        <w:t xml:space="preserve"> point </w:t>
      </w:r>
      <w:r w:rsidRPr="00416905">
        <w:rPr>
          <w:rStyle w:val="Emphasis"/>
        </w:rPr>
        <w:t>estimates</w:t>
      </w:r>
      <w:r w:rsidRPr="00416905">
        <w:rPr>
          <w:rStyle w:val="StyleUnderline"/>
        </w:rPr>
        <w:t xml:space="preserve"> of the human consequences</w:t>
      </w:r>
      <w:r w:rsidRPr="00416905">
        <w:rPr>
          <w:sz w:val="16"/>
        </w:rPr>
        <w:t xml:space="preserve"> of asteroid collisions12 and nuclear wars (Helfand, 2013) </w:t>
      </w:r>
      <w:r w:rsidRPr="00416905">
        <w:rPr>
          <w:rStyle w:val="StyleUnderline"/>
        </w:rPr>
        <w:t xml:space="preserve">do not account for this uncertainty and </w:t>
      </w:r>
      <w:r w:rsidRPr="00416905">
        <w:rPr>
          <w:rStyle w:val="Emphasis"/>
        </w:rPr>
        <w:t>are likely to be inaccurate</w:t>
      </w:r>
      <w:r w:rsidRPr="00416905">
        <w:rPr>
          <w:rStyle w:val="StyleUnderline"/>
        </w:rPr>
        <w:t>.</w:t>
      </w:r>
      <w:r w:rsidRPr="00416905">
        <w:rPr>
          <w:sz w:val="16"/>
        </w:rPr>
        <w:t xml:space="preserve"> </w:t>
      </w:r>
      <w:r w:rsidRPr="00416905">
        <w:rPr>
          <w:rStyle w:val="StyleUnderline"/>
        </w:rPr>
        <w:t>Of particular importance</w:t>
      </w:r>
      <w:r w:rsidRPr="00416905">
        <w:rPr>
          <w:sz w:val="16"/>
        </w:rPr>
        <w:t xml:space="preserve"> are the consequences for future generations, </w:t>
      </w:r>
      <w:r w:rsidRPr="00416905">
        <w:rPr>
          <w:rStyle w:val="StyleUnderline"/>
        </w:rPr>
        <w:t>which could vastly outnumber the present generation</w:t>
      </w:r>
      <w:r w:rsidRPr="00416905">
        <w:rPr>
          <w:sz w:val="16"/>
        </w:rPr>
        <w:t xml:space="preserve">. </w:t>
      </w:r>
      <w:r w:rsidRPr="00416905">
        <w:rPr>
          <w:rStyle w:val="Emphasis"/>
        </w:rPr>
        <w:t>If an asteroid collision or nuclear war would cause human extinction, then there would be no future generations</w:t>
      </w:r>
      <w:r w:rsidRPr="00416905">
        <w:rPr>
          <w:sz w:val="16"/>
        </w:rPr>
        <w:t xml:space="preserve">. Alternatively, if survivors fail to recover a large population and advanced technological civilization, then </w:t>
      </w:r>
      <w:r w:rsidRPr="00416905">
        <w:rPr>
          <w:rStyle w:val="StyleUnderline"/>
        </w:rPr>
        <w:t>future generations would be permanently diminished.</w:t>
      </w:r>
      <w:r w:rsidRPr="00416905">
        <w:rPr>
          <w:sz w:val="16"/>
        </w:rPr>
        <w:t xml:space="preserve"> The largest long-term factor is whether future generations would colonize space and benefit from its astronomically large </w:t>
      </w:r>
      <w:proofErr w:type="gramStart"/>
      <w:r w:rsidRPr="00416905">
        <w:rPr>
          <w:sz w:val="16"/>
        </w:rPr>
        <w:t>amount</w:t>
      </w:r>
      <w:proofErr w:type="gramEnd"/>
      <w:r w:rsidRPr="00416905">
        <w:rPr>
          <w:sz w:val="16"/>
        </w:rPr>
        <w:t xml:space="preserve"> of resources (</w:t>
      </w:r>
      <w:proofErr w:type="spellStart"/>
      <w:r w:rsidRPr="00416905">
        <w:rPr>
          <w:sz w:val="16"/>
        </w:rPr>
        <w:t>Tonn</w:t>
      </w:r>
      <w:proofErr w:type="spellEnd"/>
      <w:r w:rsidRPr="00416905">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416905">
        <w:rPr>
          <w:rStyle w:val="Emphasis"/>
        </w:rPr>
        <w:t xml:space="preserve">prudent risk management would aim for very low probabilities of permanent collapse </w:t>
      </w:r>
      <w:r w:rsidRPr="00416905">
        <w:rPr>
          <w:sz w:val="16"/>
        </w:rPr>
        <w:t>(</w:t>
      </w:r>
      <w:proofErr w:type="spellStart"/>
      <w:r w:rsidRPr="00416905">
        <w:rPr>
          <w:sz w:val="16"/>
        </w:rPr>
        <w:t>Tonn</w:t>
      </w:r>
      <w:proofErr w:type="spellEnd"/>
      <w:r w:rsidRPr="00416905">
        <w:rPr>
          <w:sz w:val="16"/>
        </w:rPr>
        <w:t xml:space="preserve">, 2009). It should be noted that </w:t>
      </w:r>
      <w:r w:rsidRPr="00416905">
        <w:rPr>
          <w:rStyle w:val="StyleUnderline"/>
        </w:rPr>
        <w:t xml:space="preserve">the severity of violent nuclear conflict could depend on more than just the effects of nuclear explosions, because the overall conflict scenario could </w:t>
      </w:r>
      <w:r w:rsidRPr="00416905">
        <w:rPr>
          <w:rStyle w:val="Emphasis"/>
        </w:rPr>
        <w:t>include non-nuclear violence</w:t>
      </w:r>
      <w:r w:rsidRPr="00416905">
        <w:rPr>
          <w:rStyle w:val="StyleUnderline"/>
        </w:rPr>
        <w:t xml:space="preserve">. </w:t>
      </w:r>
      <w:r w:rsidRPr="00416905">
        <w:rPr>
          <w:sz w:val="16"/>
        </w:rPr>
        <w:t xml:space="preserve">Indeed, </w:t>
      </w:r>
      <w:r w:rsidRPr="00416905">
        <w:rPr>
          <w:rStyle w:val="Emphasis"/>
        </w:rPr>
        <w:t>it is possible for the nuclear explosions to constitute a relatively small portion of the total severity</w:t>
      </w:r>
      <w:r w:rsidRPr="00416905">
        <w:rPr>
          <w:sz w:val="16"/>
        </w:rPr>
        <w:t xml:space="preserve">, as was the case in World War II. 4.4 Risk of Violent Non-Nuclear Conflict Finally, </w:t>
      </w:r>
      <w:r w:rsidRPr="00416905">
        <w:rPr>
          <w:rStyle w:val="StyleUnderline"/>
        </w:rPr>
        <w:t>it is necessary to discuss the risk of violent non-nuclear conflict</w:t>
      </w:r>
      <w:r w:rsidRPr="00416905">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416905">
        <w:rPr>
          <w:rStyle w:val="StyleUnderline"/>
        </w:rPr>
        <w:t>Nuclear deterrence</w:t>
      </w:r>
      <w:r w:rsidRPr="00416905">
        <w:rPr>
          <w:sz w:val="16"/>
        </w:rPr>
        <w:t xml:space="preserve"> theory predicts that nuclear-armed adversaries will not initiate major wars against each other because both sides could be destroyed in a nuclear war. However, the </w:t>
      </w:r>
      <w:r w:rsidRPr="00416905">
        <w:rPr>
          <w:rStyle w:val="StyleUnderline"/>
        </w:rPr>
        <w:t xml:space="preserve">theory </w:t>
      </w:r>
      <w:r w:rsidRPr="00416905">
        <w:rPr>
          <w:rStyle w:val="Emphasis"/>
        </w:rPr>
        <w:t>does permit limited, small-scale violent conflicts</w:t>
      </w:r>
      <w:r w:rsidRPr="00416905">
        <w:rPr>
          <w:rStyle w:val="StyleUnderline"/>
        </w:rPr>
        <w:t xml:space="preserve"> between nuclear-armed countries</w:t>
      </w:r>
      <w:r w:rsidRPr="00416905">
        <w:rPr>
          <w:sz w:val="16"/>
        </w:rPr>
        <w:t xml:space="preserve">. These </w:t>
      </w:r>
      <w:r w:rsidRPr="00416905">
        <w:rPr>
          <w:rStyle w:val="StyleUnderline"/>
        </w:rPr>
        <w:t>conflicts</w:t>
      </w:r>
      <w:r w:rsidRPr="00416905">
        <w:rPr>
          <w:sz w:val="16"/>
        </w:rPr>
        <w:t xml:space="preserve"> likely </w:t>
      </w:r>
      <w:r w:rsidRPr="00416905">
        <w:rPr>
          <w:rStyle w:val="StyleUnderline"/>
        </w:rPr>
        <w:t>would not involve nuclear weapons.</w:t>
      </w:r>
      <w:r w:rsidRPr="00416905">
        <w:rPr>
          <w:sz w:val="16"/>
        </w:rPr>
        <w:t xml:space="preserve"> Indeed, </w:t>
      </w:r>
      <w:r w:rsidRPr="00416905">
        <w:rPr>
          <w:rStyle w:val="StyleUnderline"/>
        </w:rPr>
        <w:t>nuclear deterrence may</w:t>
      </w:r>
      <w:r w:rsidRPr="00416905">
        <w:rPr>
          <w:sz w:val="16"/>
        </w:rPr>
        <w:t xml:space="preserve"> even </w:t>
      </w:r>
      <w:r w:rsidRPr="00416905">
        <w:rPr>
          <w:rStyle w:val="StyleUnderline"/>
        </w:rPr>
        <w:t>make</w:t>
      </w:r>
      <w:r w:rsidRPr="00416905">
        <w:rPr>
          <w:sz w:val="16"/>
        </w:rPr>
        <w:t xml:space="preserve"> </w:t>
      </w:r>
      <w:r w:rsidRPr="00416905">
        <w:rPr>
          <w:rStyle w:val="StyleUnderline"/>
        </w:rPr>
        <w:t>small</w:t>
      </w:r>
      <w:r w:rsidRPr="00416905">
        <w:rPr>
          <w:sz w:val="16"/>
        </w:rPr>
        <w:t xml:space="preserve"> violent </w:t>
      </w:r>
      <w:r w:rsidRPr="00416905">
        <w:rPr>
          <w:rStyle w:val="StyleUnderline"/>
        </w:rPr>
        <w:t xml:space="preserve">conflicts </w:t>
      </w:r>
      <w:r w:rsidRPr="00416905">
        <w:rPr>
          <w:rStyle w:val="Emphasis"/>
        </w:rPr>
        <w:t>more likely</w:t>
      </w:r>
      <w:r w:rsidRPr="00416905">
        <w:rPr>
          <w:sz w:val="16"/>
        </w:rPr>
        <w:t xml:space="preserve">, because the countries know that neither side wants to escalate the conflict into major war. This idea is </w:t>
      </w:r>
      <w:r w:rsidRPr="00416905">
        <w:rPr>
          <w:rStyle w:val="StyleUnderline"/>
        </w:rPr>
        <w:t>known as the stability-instability paradox</w:t>
      </w:r>
      <w:r w:rsidRPr="00416905">
        <w:rPr>
          <w:sz w:val="16"/>
        </w:rPr>
        <w:t xml:space="preserve">: nuclear deterrence </w:t>
      </w:r>
      <w:r w:rsidRPr="00416905">
        <w:rPr>
          <w:rStyle w:val="StyleUnderline"/>
        </w:rPr>
        <w:t>brings</w:t>
      </w:r>
      <w:r w:rsidRPr="00416905">
        <w:rPr>
          <w:sz w:val="16"/>
        </w:rPr>
        <w:t xml:space="preserve"> stability with respect to major wars but </w:t>
      </w:r>
      <w:r w:rsidRPr="00416905">
        <w:rPr>
          <w:rStyle w:val="StyleUnderline"/>
        </w:rPr>
        <w:t>instability with respect to minor conflicts. Empirical support</w:t>
      </w:r>
      <w:r w:rsidRPr="00416905">
        <w:rPr>
          <w:sz w:val="16"/>
        </w:rPr>
        <w:t xml:space="preserve"> for the stability-instability paradox </w:t>
      </w:r>
      <w:r w:rsidRPr="00416905">
        <w:rPr>
          <w:rStyle w:val="StyleUnderline"/>
        </w:rPr>
        <w:t>has been found by some research</w:t>
      </w:r>
      <w:r w:rsidRPr="00416905">
        <w:rPr>
          <w:sz w:val="16"/>
        </w:rPr>
        <w:t xml:space="preserve"> (</w:t>
      </w:r>
      <w:proofErr w:type="spellStart"/>
      <w:r w:rsidRPr="00416905">
        <w:rPr>
          <w:sz w:val="16"/>
        </w:rPr>
        <w:t>Rauchhaus</w:t>
      </w:r>
      <w:proofErr w:type="spellEnd"/>
      <w:r w:rsidRPr="00416905">
        <w:rPr>
          <w:sz w:val="16"/>
        </w:rPr>
        <w:t>, 2009</w:t>
      </w:r>
      <w:proofErr w:type="gramStart"/>
      <w:r w:rsidRPr="00416905">
        <w:rPr>
          <w:sz w:val="16"/>
        </w:rPr>
        <w:t>),while</w:t>
      </w:r>
      <w:proofErr w:type="gramEnd"/>
      <w:r w:rsidRPr="00416905">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416905">
        <w:rPr>
          <w:sz w:val="16"/>
        </w:rPr>
        <w:t>nucleardisarmament</w:t>
      </w:r>
      <w:proofErr w:type="spellEnd"/>
      <w:r w:rsidRPr="00416905">
        <w:rPr>
          <w:sz w:val="16"/>
        </w:rPr>
        <w:t xml:space="preserve"> world.</w:t>
      </w:r>
    </w:p>
    <w:p w14:paraId="0063B8D0" w14:textId="77777777" w:rsidR="002E5A82" w:rsidRPr="00355308" w:rsidRDefault="002E5A82" w:rsidP="002E5A82">
      <w:pPr>
        <w:pStyle w:val="Heading4"/>
        <w:rPr>
          <w:rFonts w:cs="Calibri"/>
        </w:rPr>
      </w:pPr>
      <w:r w:rsidRPr="00355308">
        <w:rPr>
          <w:rFonts w:cs="Calibri"/>
        </w:rPr>
        <w:t>Scenario 2 is satellite collisions</w:t>
      </w:r>
    </w:p>
    <w:p w14:paraId="0CB5B52B" w14:textId="77777777" w:rsidR="002E5A82" w:rsidRDefault="002E5A82" w:rsidP="002E5A82">
      <w:pPr>
        <w:pStyle w:val="Heading4"/>
      </w:pPr>
      <w:r>
        <w:t>Mining creates space debris</w:t>
      </w:r>
    </w:p>
    <w:p w14:paraId="31F3EF8A" w14:textId="77777777" w:rsidR="002E5A82" w:rsidRDefault="002E5A82" w:rsidP="002E5A82">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7" w:history="1">
        <w:r w:rsidRPr="002D7371">
          <w:rPr>
            <w:rStyle w:val="Hyperlink"/>
          </w:rPr>
          <w:t>https://www.science.org/doi/full/10.1126/science.abd3402</w:t>
        </w:r>
      </w:hyperlink>
      <w:r>
        <w:t xml:space="preserve"> EE</w:t>
      </w:r>
    </w:p>
    <w:p w14:paraId="76395CD5" w14:textId="77777777" w:rsidR="002E5A82" w:rsidRPr="00AD3BF1" w:rsidRDefault="002E5A82" w:rsidP="002E5A82">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xml:space="preserve">, such as that of NASA's proposed Lunar </w:t>
      </w:r>
      <w:r w:rsidRPr="00AD3BF1">
        <w:rPr>
          <w:rStyle w:val="StyleUnderline"/>
        </w:rPr>
        <w:lastRenderedPageBreak/>
        <w:t>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11AB54ED" w14:textId="77777777" w:rsidR="002E5A82" w:rsidRDefault="002E5A82" w:rsidP="002E5A82">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74E5B56D" w14:textId="77777777" w:rsidR="002E5A82" w:rsidRDefault="002E5A82" w:rsidP="002E5A82">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2B6E12AE" w14:textId="77777777" w:rsidR="002E5A82" w:rsidRDefault="002E5A82" w:rsidP="002E5A82"/>
    <w:p w14:paraId="38CF6F42" w14:textId="77777777" w:rsidR="002E5A82" w:rsidRPr="00100A2B" w:rsidRDefault="002E5A82" w:rsidP="002E5A82">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08EC0CD9" w14:textId="77777777" w:rsidR="002E5A82" w:rsidRPr="00100A2B" w:rsidRDefault="002E5A82" w:rsidP="002E5A82">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8" w:history="1">
        <w:r w:rsidRPr="00EA3CBA">
          <w:rPr>
            <w:rStyle w:val="Hyperlink"/>
          </w:rPr>
          <w:t>https://www.scientificamerican.com/podcast/episode/the-sneaky-danger-of-space-dust/</w:t>
        </w:r>
      </w:hyperlink>
      <w:r>
        <w:t>]//DDPT</w:t>
      </w:r>
    </w:p>
    <w:p w14:paraId="62B59A73" w14:textId="77777777" w:rsidR="002E5A82" w:rsidRPr="00100A2B" w:rsidRDefault="002E5A82" w:rsidP="002E5A82">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6BF321C4" w14:textId="77777777" w:rsidR="002E5A82" w:rsidRPr="00100A2B" w:rsidRDefault="002E5A82" w:rsidP="002E5A82">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9" w:history="1">
        <w:r w:rsidRPr="00100A2B">
          <w:rPr>
            <w:rStyle w:val="Hyperlink"/>
          </w:rPr>
          <w:t>baseball-sized chunks</w:t>
        </w:r>
      </w:hyperlink>
      <w:r w:rsidRPr="00100A2B">
        <w:t> of debris, </w:t>
      </w:r>
      <w:hyperlink r:id="rId20"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69633CEF" w14:textId="77777777" w:rsidR="002E5A82" w:rsidRPr="00100A2B" w:rsidRDefault="002E5A82" w:rsidP="002E5A82">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1F2589D9" w14:textId="77777777" w:rsidR="002E5A82" w:rsidRPr="00100A2B" w:rsidRDefault="002E5A82" w:rsidP="002E5A82">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7E260852" w14:textId="77777777" w:rsidR="002E5A82" w:rsidRPr="00416905" w:rsidRDefault="002E5A82" w:rsidP="002E5A82">
      <w:r w:rsidRPr="00100A2B">
        <w:t xml:space="preserve">"We also think this phenomenon can be attributed to some of the failures and anomalies we see on orbit, that right now are </w:t>
      </w:r>
      <w:r w:rsidRPr="00416905">
        <w:t>basically tagged as 'unknown cause.'"</w:t>
      </w:r>
    </w:p>
    <w:p w14:paraId="141A1E5D" w14:textId="77777777" w:rsidR="002E5A82" w:rsidRPr="00416905" w:rsidRDefault="002E5A82" w:rsidP="002E5A82">
      <w:r w:rsidRPr="00416905">
        <w:rPr>
          <w:rStyle w:val="StyleUnderline"/>
        </w:rPr>
        <w:lastRenderedPageBreak/>
        <w:t xml:space="preserve">Close and her colleague </w:t>
      </w:r>
      <w:r w:rsidRPr="00416905">
        <w:rPr>
          <w:rStyle w:val="Emphasis"/>
        </w:rPr>
        <w:t>Alex Fletcher modeled this phenomenon mathematically</w:t>
      </w:r>
      <w:r w:rsidRPr="00416905">
        <w:rPr>
          <w:rStyle w:val="StyleUnderline"/>
        </w:rPr>
        <w:t>, based on plasma physics behavior</w:t>
      </w:r>
      <w:r w:rsidRPr="00416905">
        <w:t xml:space="preserve">. And here's what they think happens. </w:t>
      </w:r>
      <w:r w:rsidRPr="00416905">
        <w:rPr>
          <w:rStyle w:val="StyleUnderline"/>
        </w:rPr>
        <w:t xml:space="preserve">First, the </w:t>
      </w:r>
      <w:r w:rsidRPr="00416905">
        <w:rPr>
          <w:rStyle w:val="Emphasis"/>
        </w:rPr>
        <w:t>dust slams into the spacecraft</w:t>
      </w:r>
      <w:r w:rsidRPr="00416905">
        <w:rPr>
          <w:rStyle w:val="StyleUnderline"/>
        </w:rPr>
        <w:t xml:space="preserve">. Incredibly fast. It </w:t>
      </w:r>
      <w:r w:rsidRPr="00416905">
        <w:rPr>
          <w:rStyle w:val="Emphasis"/>
        </w:rPr>
        <w:t>vaporizes and ionizes a bit of the ship</w:t>
      </w:r>
      <w:r w:rsidRPr="00416905">
        <w:rPr>
          <w:rStyle w:val="StyleUnderline"/>
        </w:rPr>
        <w:t xml:space="preserve">—and itself. Which </w:t>
      </w:r>
      <w:r w:rsidRPr="00416905">
        <w:rPr>
          <w:rStyle w:val="Emphasis"/>
        </w:rPr>
        <w:t>generates a cloud of ions and electrons, traveling at different speeds</w:t>
      </w:r>
      <w:r w:rsidRPr="00416905">
        <w:rPr>
          <w:rStyle w:val="StyleUnderline"/>
        </w:rPr>
        <w:t xml:space="preserve">. And then: "It's like a spring action, the </w:t>
      </w:r>
      <w:r w:rsidRPr="00416905">
        <w:rPr>
          <w:rStyle w:val="Emphasis"/>
        </w:rPr>
        <w:t>electrons</w:t>
      </w:r>
      <w:r w:rsidRPr="00416905">
        <w:rPr>
          <w:rStyle w:val="StyleUnderline"/>
        </w:rPr>
        <w:t xml:space="preserve"> are </w:t>
      </w:r>
      <w:r w:rsidRPr="00416905">
        <w:rPr>
          <w:rStyle w:val="Emphasis"/>
        </w:rPr>
        <w:t>pulled</w:t>
      </w:r>
      <w:r w:rsidRPr="00416905">
        <w:rPr>
          <w:rStyle w:val="StyleUnderline"/>
        </w:rPr>
        <w:t xml:space="preserve"> back </w:t>
      </w:r>
      <w:r w:rsidRPr="00416905">
        <w:rPr>
          <w:rStyle w:val="Emphasis"/>
        </w:rPr>
        <w:t>to the ions</w:t>
      </w:r>
      <w:r w:rsidRPr="00416905">
        <w:rPr>
          <w:rStyle w:val="StyleUnderline"/>
        </w:rPr>
        <w:t xml:space="preserve">, </w:t>
      </w:r>
      <w:r w:rsidRPr="00416905">
        <w:rPr>
          <w:rStyle w:val="Emphasis"/>
        </w:rPr>
        <w:t>ions</w:t>
      </w:r>
      <w:r w:rsidRPr="00416905">
        <w:rPr>
          <w:rStyle w:val="StyleUnderline"/>
        </w:rPr>
        <w:t xml:space="preserve"> are being </w:t>
      </w:r>
      <w:r w:rsidRPr="00416905">
        <w:rPr>
          <w:rStyle w:val="Emphasis"/>
        </w:rPr>
        <w:t>pushed ahead a little</w:t>
      </w:r>
      <w:r w:rsidRPr="00416905">
        <w:rPr>
          <w:rStyle w:val="StyleUnderline"/>
        </w:rPr>
        <w:t xml:space="preserve"> bit. And then the elect</w:t>
      </w:r>
      <w:r w:rsidRPr="00416905">
        <w:rPr>
          <w:rStyle w:val="Emphasis"/>
        </w:rPr>
        <w:t>rons overshoot the ions, so they oscillate, and then they go back out again</w:t>
      </w:r>
      <w:r w:rsidRPr="00416905">
        <w:rPr>
          <w:rStyle w:val="StyleUnderline"/>
        </w:rPr>
        <w:t>.”</w:t>
      </w:r>
    </w:p>
    <w:p w14:paraId="490B90E7" w14:textId="77777777" w:rsidR="002E5A82" w:rsidRDefault="002E5A82" w:rsidP="002E5A82">
      <w:r w:rsidRPr="00416905">
        <w:rPr>
          <w:rStyle w:val="StyleUnderline"/>
        </w:rPr>
        <w:t xml:space="preserve">That </w:t>
      </w:r>
      <w:r w:rsidRPr="00416905">
        <w:rPr>
          <w:rStyle w:val="Emphasis"/>
        </w:rPr>
        <w:t>movement</w:t>
      </w:r>
      <w:r w:rsidRPr="00416905">
        <w:rPr>
          <w:rStyle w:val="StyleUnderline"/>
        </w:rPr>
        <w:t xml:space="preserve"> of electrons </w:t>
      </w:r>
      <w:r w:rsidRPr="00416905">
        <w:rPr>
          <w:rStyle w:val="Emphasis"/>
        </w:rPr>
        <w:t>creates</w:t>
      </w:r>
      <w:r w:rsidRPr="00416905">
        <w:rPr>
          <w:rStyle w:val="StyleUnderline"/>
        </w:rPr>
        <w:t xml:space="preserve"> a pulse of electromagnetic </w:t>
      </w:r>
      <w:r w:rsidRPr="00416905">
        <w:rPr>
          <w:rStyle w:val="Emphasis"/>
        </w:rPr>
        <w:t>radiation</w:t>
      </w:r>
      <w:r w:rsidRPr="00416905">
        <w:t>, which Close says could be the culprit for some of that electrical damage to satellites. The study is in the journal Physics of Plasmas. [Alex C. Fletcher and Sigrid Close, </w:t>
      </w:r>
      <w:hyperlink r:id="rId21" w:history="1">
        <w:r w:rsidRPr="00416905">
          <w:rPr>
            <w:rStyle w:val="Hyperlink"/>
          </w:rPr>
          <w:t>Particle-in-cell simulations of an RF emission mechanism associated with hypervelocity impact plasmas</w:t>
        </w:r>
      </w:hyperlink>
      <w:r w:rsidRPr="00416905">
        <w:t>]</w:t>
      </w:r>
    </w:p>
    <w:p w14:paraId="25737ABA" w14:textId="77777777" w:rsidR="002E5A82" w:rsidRDefault="002E5A82" w:rsidP="002E5A82"/>
    <w:p w14:paraId="5A37F9CD" w14:textId="76513753" w:rsidR="002E5A82" w:rsidRPr="00355308" w:rsidRDefault="002E5A82" w:rsidP="002E5A82">
      <w:pPr>
        <w:pStyle w:val="Heading4"/>
        <w:rPr>
          <w:rFonts w:cs="Calibri"/>
        </w:rPr>
      </w:pPr>
      <w:r w:rsidRPr="00355308">
        <w:rPr>
          <w:rFonts w:cs="Calibri"/>
        </w:rPr>
        <w:t>compromised communication, loss of military capability and more</w:t>
      </w:r>
    </w:p>
    <w:p w14:paraId="30770B36" w14:textId="77777777" w:rsidR="002E5A82" w:rsidRPr="00355308" w:rsidRDefault="002E5A82" w:rsidP="002E5A82">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2" w:history="1">
        <w:r w:rsidRPr="00355308">
          <w:rPr>
            <w:rStyle w:val="Hyperlink"/>
            <w:sz w:val="16"/>
          </w:rPr>
          <w:t>https://gizmodo.com/what-would-happen-if-all-our-satellites-were-suddenly-d-1709006681</w:t>
        </w:r>
      </w:hyperlink>
      <w:r w:rsidRPr="00355308">
        <w:rPr>
          <w:sz w:val="16"/>
        </w:rPr>
        <w:t xml:space="preserve"> DD AG</w:t>
      </w:r>
    </w:p>
    <w:p w14:paraId="61F5D302" w14:textId="77777777" w:rsidR="002E5A82" w:rsidRPr="00355308" w:rsidRDefault="002E5A82" w:rsidP="002E5A82">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2EACDD01" w14:textId="77777777" w:rsidR="002E5A82" w:rsidRPr="00355308" w:rsidRDefault="002E5A82" w:rsidP="002E5A82">
      <w:pPr>
        <w:rPr>
          <w:sz w:val="16"/>
        </w:rPr>
      </w:pPr>
      <w:r w:rsidRPr="00355308">
        <w:rPr>
          <w:sz w:val="16"/>
        </w:rPr>
        <w:t>Compromised Communications</w:t>
      </w:r>
    </w:p>
    <w:p w14:paraId="38A72AB5" w14:textId="77777777" w:rsidR="002E5A82" w:rsidRPr="00355308" w:rsidRDefault="002E5A82" w:rsidP="002E5A82">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001E3634" w14:textId="77777777" w:rsidR="002E5A82" w:rsidRPr="00355308" w:rsidRDefault="002E5A82" w:rsidP="002E5A82">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22121134" w14:textId="77777777" w:rsidR="002E5A82" w:rsidRPr="00355308" w:rsidRDefault="002E5A82" w:rsidP="002E5A82">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2A2AC718" w14:textId="77777777" w:rsidR="002E5A82" w:rsidRPr="00355308" w:rsidRDefault="002E5A82" w:rsidP="002E5A82">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4624A55B" w14:textId="77777777" w:rsidR="002E5A82" w:rsidRPr="00355308" w:rsidRDefault="002E5A82" w:rsidP="002E5A82">
      <w:pPr>
        <w:rPr>
          <w:sz w:val="16"/>
        </w:rPr>
      </w:pPr>
      <w:r w:rsidRPr="00355308">
        <w:rPr>
          <w:sz w:val="16"/>
        </w:rPr>
        <w:t>“Indeed, a lot of television would suddenly disappear,” says McDowell. “A sizable portion of TV comes from cable whose companies relay programming from satellites to their hubs.”</w:t>
      </w:r>
    </w:p>
    <w:p w14:paraId="06E87266" w14:textId="77777777" w:rsidR="002E5A82" w:rsidRPr="00355308" w:rsidRDefault="002E5A82" w:rsidP="002E5A82">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1E795A78" w14:textId="77777777" w:rsidR="002E5A82" w:rsidRPr="00355308" w:rsidRDefault="002E5A82" w:rsidP="002E5A82">
      <w:pPr>
        <w:rPr>
          <w:sz w:val="16"/>
        </w:rPr>
      </w:pPr>
      <w:r w:rsidRPr="00355308">
        <w:rPr>
          <w:sz w:val="16"/>
        </w:rPr>
        <w:t>The sudden loss of satellite capability would have a profound effect on the military.</w:t>
      </w:r>
    </w:p>
    <w:p w14:paraId="309075E7" w14:textId="77777777" w:rsidR="002E5A82" w:rsidRPr="00355308" w:rsidRDefault="002E5A82" w:rsidP="002E5A82">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3107DD42" w14:textId="77777777" w:rsidR="002E5A82" w:rsidRPr="00355308" w:rsidRDefault="002E5A82" w:rsidP="002E5A82">
      <w:pPr>
        <w:rPr>
          <w:sz w:val="16"/>
        </w:rPr>
      </w:pPr>
      <w:r w:rsidRPr="00355308">
        <w:rPr>
          <w:sz w:val="16"/>
        </w:rPr>
        <w:lastRenderedPageBreak/>
        <w:t>And as 21st century warfare expert Peter W. Singer from New America Foundation tells io9, “He who controls the heavens will control what happens in the battles of Earth.” Singer summarized the military consequences of losing satellites in an email to us:</w:t>
      </w:r>
    </w:p>
    <w:p w14:paraId="15C00B9D" w14:textId="77777777" w:rsidR="002E5A82" w:rsidRPr="00355308" w:rsidRDefault="002E5A82" w:rsidP="002E5A82">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038A4953" w14:textId="77777777" w:rsidR="002E5A82" w:rsidRPr="00355308" w:rsidRDefault="002E5A82" w:rsidP="002E5A82">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6B2BACF9" w14:textId="77777777" w:rsidR="002E5A82" w:rsidRPr="00355308" w:rsidRDefault="002E5A82" w:rsidP="002E5A82">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0597B2AA" w14:textId="77777777" w:rsidR="002E5A82" w:rsidRPr="00355308" w:rsidRDefault="002E5A82" w:rsidP="002E5A82">
      <w:pPr>
        <w:rPr>
          <w:sz w:val="16"/>
        </w:rPr>
      </w:pPr>
      <w:r w:rsidRPr="00355308">
        <w:rPr>
          <w:sz w:val="16"/>
        </w:rPr>
        <w:t>There’s also the effect on science to consider. Much of what we know about climate change comes from satellites.</w:t>
      </w:r>
    </w:p>
    <w:p w14:paraId="27ADCDF2" w14:textId="77777777" w:rsidR="002E5A82" w:rsidRDefault="002E5A82" w:rsidP="002E5A82">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389BDF27" w14:textId="77777777" w:rsidR="002E5A82" w:rsidRPr="00100A2B" w:rsidRDefault="002E5A82" w:rsidP="002E5A82">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4ECCB9F4" w14:textId="77777777" w:rsidR="002E5A82" w:rsidRPr="00100A2B" w:rsidRDefault="002E5A82" w:rsidP="002E5A82">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3"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42171A78" w14:textId="5F6C62E3" w:rsidR="002E5A82" w:rsidRDefault="002E5A82" w:rsidP="002E5A82">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r w:rsidR="0090367F">
        <w:rPr>
          <w:rStyle w:val="StyleUnderline"/>
        </w:rPr>
        <w:t xml:space="preserve"> </w:t>
      </w:r>
      <w:r w:rsidRPr="00100A2B">
        <w:t>Scientists estimate that anywhere from 500,000 to 600,000 pieces of human-made space debris between 0.4 and 4 inches in size are currently orbiting the Earth and traveling at speeds over 17,000 miles per hour.</w:t>
      </w:r>
      <w:r w:rsidR="0090367F">
        <w:t xml:space="preserve"> </w:t>
      </w:r>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which is sponsored by the International Academy of Astronautics.</w:t>
      </w:r>
      <w:r w:rsidR="0090367F">
        <w:t xml:space="preserve"> </w:t>
      </w:r>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w:t>
      </w:r>
      <w:r w:rsidR="0090367F">
        <w:t xml:space="preserve"> </w:t>
      </w: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w:t>
      </w:r>
      <w:r w:rsidR="0090367F">
        <w:rPr>
          <w:rStyle w:val="StyleUnderline"/>
        </w:rPr>
        <w:t xml:space="preserve"> </w:t>
      </w: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sidR="0090367F">
        <w:rPr>
          <w:rStyle w:val="StyleUnderline"/>
        </w:rPr>
        <w:t xml:space="preserve"> </w:t>
      </w:r>
      <w:r w:rsidRPr="00100A2B">
        <w:t>A politically dangerous dilemma</w:t>
      </w:r>
      <w:r w:rsidR="0090367F">
        <w:t xml:space="preserve">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0090367F">
        <w:rPr>
          <w:rStyle w:val="StyleUnderline"/>
        </w:rPr>
        <w:t xml:space="preserve"> </w:t>
      </w:r>
      <w:r w:rsidRPr="00100A2B">
        <w:rPr>
          <w:rStyle w:val="StyleUnderline"/>
        </w:rPr>
        <w:t xml:space="preserve">"So, there are two </w:t>
      </w:r>
      <w:r w:rsidRPr="00100A2B">
        <w:rPr>
          <w:rStyle w:val="StyleUnderline"/>
        </w:rPr>
        <w:lastRenderedPageBreak/>
        <w:t>possible explanations," he wrote. The first is "unregistered collisions with space objects." The second is "machinations" [deliberate action] of the space adversary.</w:t>
      </w:r>
      <w:r w:rsidR="0090367F">
        <w:rPr>
          <w:rStyle w:val="StyleUnderline"/>
        </w:rPr>
        <w:t xml:space="preserve"> </w:t>
      </w:r>
      <w:r w:rsidRPr="00100A2B">
        <w:t>"</w:t>
      </w:r>
      <w:r w:rsidRPr="00100A2B">
        <w:rPr>
          <w:rStyle w:val="StyleUnderline"/>
        </w:rPr>
        <w:t>This is a politically dangerous dilemma</w:t>
      </w:r>
      <w:r w:rsidRPr="00100A2B">
        <w:t>," he added.</w:t>
      </w:r>
      <w:r w:rsidR="0090367F">
        <w:t xml:space="preserve"> </w:t>
      </w: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w:t>
      </w:r>
      <w:r w:rsidR="0090367F">
        <w:rPr>
          <w:rStyle w:val="StyleUnderline"/>
        </w:rPr>
        <w:t xml:space="preserve"> </w:t>
      </w: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sidR="0090367F">
        <w:rPr>
          <w:rStyle w:val="StyleUnderline"/>
        </w:rPr>
        <w:t xml:space="preserve"> </w:t>
      </w:r>
      <w:r w:rsidRPr="00054EA8">
        <w:rPr>
          <w:rStyle w:val="StyleUnderline"/>
          <w:highlight w:val="green"/>
        </w:rPr>
        <w:t>The Kessler Syndrome</w:t>
      </w:r>
      <w:r w:rsidR="0090367F">
        <w:rPr>
          <w:rStyle w:val="StyleUnderline"/>
        </w:rPr>
        <w:t xml:space="preserve"> </w:t>
      </w:r>
      <w:r w:rsidRPr="00100A2B">
        <w:t>In 1978, American astrophysicist Donald Kessler predicted that the amount of space debris around Earth would begin to grow exponentially after the turn of the millennium.</w:t>
      </w:r>
      <w:r w:rsidR="0090367F">
        <w:t xml:space="preserve"> </w:t>
      </w: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w:t>
      </w:r>
      <w:r w:rsidR="0090367F">
        <w:rPr>
          <w:rStyle w:val="StyleUnderline"/>
        </w:rPr>
        <w:t xml:space="preserve"> </w:t>
      </w: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w:t>
      </w:r>
      <w:r w:rsidRPr="00B8404F">
        <w:rPr>
          <w:rStyle w:val="StyleUnderline"/>
        </w:rPr>
        <w:t xml:space="preserve">— refers to </w:t>
      </w:r>
      <w:r w:rsidRPr="00B8404F">
        <w:rPr>
          <w:rStyle w:val="Emphasis"/>
        </w:rPr>
        <w:t>a critical point wherein</w:t>
      </w:r>
      <w:r w:rsidRPr="00B8404F">
        <w:rPr>
          <w:rStyle w:val="StyleUnderline"/>
        </w:rPr>
        <w:t xml:space="preserve"> the </w:t>
      </w:r>
      <w:r w:rsidRPr="00B8404F">
        <w:rPr>
          <w:rStyle w:val="Emphasis"/>
        </w:rPr>
        <w:t>density of space junk grows so large that a single collision</w:t>
      </w:r>
      <w:r w:rsidRPr="00B8404F">
        <w:rPr>
          <w:rStyle w:val="StyleUnderline"/>
        </w:rPr>
        <w:t xml:space="preserve"> could </w:t>
      </w:r>
      <w:r w:rsidRPr="00B8404F">
        <w:rPr>
          <w:rStyle w:val="Emphasis"/>
        </w:rPr>
        <w:t>set off a domino effect</w:t>
      </w:r>
      <w:r w:rsidRPr="00B8404F">
        <w:rPr>
          <w:rStyle w:val="StyleUnderline"/>
        </w:rPr>
        <w:t xml:space="preserve"> </w:t>
      </w:r>
      <w:r w:rsidRPr="00B8404F">
        <w:rPr>
          <w:rStyle w:val="Emphasis"/>
        </w:rPr>
        <w:t>of increasingly more collisions</w:t>
      </w:r>
      <w:r w:rsidRPr="00B8404F">
        <w:rPr>
          <w:rStyle w:val="StyleUnderline"/>
        </w:rPr>
        <w:t>.</w:t>
      </w:r>
      <w:r w:rsidR="0090367F" w:rsidRPr="00B8404F">
        <w:rPr>
          <w:rStyle w:val="StyleUnderline"/>
        </w:rPr>
        <w:t xml:space="preserve"> </w:t>
      </w:r>
      <w:r w:rsidRPr="00B8404F">
        <w:t>For Kessler, this is a problem because it would "create small debris faster than it can be removed," Kessler said last year. And this cloud of junk could eventually make missions to space too dangerous.</w:t>
      </w:r>
      <w:r w:rsidR="0090367F" w:rsidRPr="00B8404F">
        <w:t xml:space="preserve"> </w:t>
      </w:r>
      <w:r w:rsidRPr="00B8404F">
        <w:t xml:space="preserve">For </w:t>
      </w:r>
      <w:proofErr w:type="spellStart"/>
      <w:r w:rsidRPr="00B8404F">
        <w:t>Adushkin</w:t>
      </w:r>
      <w:proofErr w:type="spellEnd"/>
      <w:r w:rsidRPr="00B8404F">
        <w:t>, this would exacerbate the issue of identifying what, or who, could be behind broken satellites.</w:t>
      </w:r>
      <w:r w:rsidR="0090367F" w:rsidRPr="00B8404F">
        <w:t xml:space="preserve"> </w:t>
      </w:r>
      <w:r w:rsidRPr="00B8404F">
        <w:t>The future</w:t>
      </w:r>
      <w:r w:rsidR="0090367F" w:rsidRPr="00B8404F">
        <w:t xml:space="preserve"> </w:t>
      </w:r>
      <w:r w:rsidRPr="00B8404F">
        <w:t xml:space="preserve">So far, the US and Russian Space Surveillance Systems have catalogued 170,000 pieces of large space debris (between 4 and 8 inches wide) and are currently tracking them to prevent anymore dilemmas like the ones </w:t>
      </w:r>
      <w:proofErr w:type="spellStart"/>
      <w:r w:rsidRPr="00B8404F">
        <w:t>Adushkin</w:t>
      </w:r>
      <w:proofErr w:type="spellEnd"/>
      <w:r w:rsidRPr="00B8404F">
        <w:t xml:space="preserve"> and his colleagues cite in their paper.</w:t>
      </w:r>
      <w:r w:rsidR="0090367F" w:rsidRPr="00B8404F">
        <w:t xml:space="preserve"> </w:t>
      </w:r>
      <w:r w:rsidRPr="00B8404F">
        <w:t xml:space="preserve">But it's not just the large objects that concern </w:t>
      </w:r>
      <w:proofErr w:type="spellStart"/>
      <w:r w:rsidRPr="00B8404F">
        <w:t>Adushkin</w:t>
      </w:r>
      <w:proofErr w:type="spellEnd"/>
      <w:r w:rsidRPr="00B8404F">
        <w:t>, who reported that even small objects (less than 1/3 of an inch) could damage satellites to the point they can't function properly.</w:t>
      </w:r>
      <w:r w:rsidR="0090367F" w:rsidRPr="00B8404F">
        <w:t xml:space="preserve"> </w:t>
      </w:r>
      <w:r w:rsidRPr="00B8404F">
        <w:t xml:space="preserve">Using mathematical models, </w:t>
      </w:r>
      <w:proofErr w:type="spellStart"/>
      <w:r w:rsidRPr="00B8404F">
        <w:t>Adushkin</w:t>
      </w:r>
      <w:proofErr w:type="spellEnd"/>
      <w:r w:rsidRPr="00B8404F">
        <w:t xml:space="preserve"> and his colleagues calculated what the </w:t>
      </w:r>
      <w:proofErr w:type="spellStart"/>
      <w:r w:rsidRPr="00B8404F">
        <w:t>situtation</w:t>
      </w:r>
      <w:proofErr w:type="spellEnd"/>
      <w:r w:rsidRPr="00B8404F">
        <w:t xml:space="preserve"> will be like in 200 years if we continue to leave satellites in space and make no effort to clean up the mess. They estimate we'll have:</w:t>
      </w:r>
      <w:r w:rsidR="0090367F" w:rsidRPr="00B8404F">
        <w:t xml:space="preserve"> </w:t>
      </w:r>
      <w:r w:rsidRPr="00B8404F">
        <w:t>1.5 times more fragments greater than 8 inches across</w:t>
      </w:r>
      <w:r w:rsidR="0090367F" w:rsidRPr="00B8404F">
        <w:t xml:space="preserve"> </w:t>
      </w:r>
      <w:r w:rsidRPr="00B8404F">
        <w:t>3.2 times more fragments between 4 and 8 inches across</w:t>
      </w:r>
      <w:r w:rsidR="0090367F" w:rsidRPr="00B8404F">
        <w:t xml:space="preserve"> </w:t>
      </w:r>
      <w:r w:rsidRPr="00B8404F">
        <w:t xml:space="preserve">13-20 times </w:t>
      </w:r>
      <w:proofErr w:type="gramStart"/>
      <w:r w:rsidRPr="00B8404F">
        <w:t>more smaller</w:t>
      </w:r>
      <w:proofErr w:type="gramEnd"/>
      <w:r w:rsidRPr="00B8404F">
        <w:t>-sized fragments less than 4 inches across</w:t>
      </w:r>
      <w:r w:rsidR="0090367F" w:rsidRPr="00B8404F">
        <w:t xml:space="preserve"> </w:t>
      </w:r>
      <w:r w:rsidRPr="00B8404F">
        <w:t>"The number of small-size, non-catalogued objects will grow exponentially in mutual collisions," the researchers reported.</w:t>
      </w:r>
    </w:p>
    <w:p w14:paraId="59E9D3BD" w14:textId="77777777" w:rsidR="00AF571C" w:rsidRPr="007016C6" w:rsidRDefault="00AF571C" w:rsidP="002E5A82">
      <w:pPr>
        <w:rPr>
          <w:sz w:val="16"/>
        </w:rPr>
      </w:pPr>
    </w:p>
    <w:p w14:paraId="580E3A55" w14:textId="77777777" w:rsidR="004F542A" w:rsidRPr="00355308" w:rsidRDefault="004F542A" w:rsidP="004F542A">
      <w:pPr>
        <w:pStyle w:val="Heading4"/>
        <w:rPr>
          <w:rFonts w:cs="Calibri"/>
        </w:rPr>
      </w:pPr>
      <w:r w:rsidRPr="00355308">
        <w:rPr>
          <w:rFonts w:cs="Calibri"/>
        </w:rPr>
        <w:t xml:space="preserve">The standard is maximizing expected wellbeing. </w:t>
      </w:r>
    </w:p>
    <w:p w14:paraId="34E0A725" w14:textId="01079AA6" w:rsidR="004F542A" w:rsidRPr="00355308" w:rsidRDefault="004F542A" w:rsidP="004F542A">
      <w:pPr>
        <w:pStyle w:val="Heading4"/>
        <w:rPr>
          <w:rFonts w:cs="Calibri"/>
        </w:rPr>
      </w:pPr>
      <w:r w:rsidRPr="00355308">
        <w:rPr>
          <w:rFonts w:cs="Calibri"/>
        </w:rPr>
        <w:t>Prefer it:</w:t>
      </w:r>
    </w:p>
    <w:p w14:paraId="29790F3C" w14:textId="77777777" w:rsidR="004F542A" w:rsidRPr="00355308" w:rsidRDefault="004F542A" w:rsidP="004F542A">
      <w:pPr>
        <w:pStyle w:val="Heading4"/>
        <w:rPr>
          <w:rFonts w:cs="Calibri"/>
        </w:rPr>
      </w:pPr>
      <w:r w:rsidRPr="00355308">
        <w:rPr>
          <w:rFonts w:cs="Calibri"/>
        </w:rPr>
        <w:t>1] Actor specificity:</w:t>
      </w:r>
    </w:p>
    <w:p w14:paraId="244A2DA4" w14:textId="77777777" w:rsidR="004F542A" w:rsidRPr="00355308" w:rsidRDefault="004F542A" w:rsidP="004F542A">
      <w:pPr>
        <w:pStyle w:val="Heading4"/>
        <w:tabs>
          <w:tab w:val="left" w:pos="5490"/>
        </w:tabs>
        <w:rPr>
          <w:rFonts w:cs="Calibri"/>
        </w:rPr>
      </w:pPr>
      <w:r w:rsidRPr="00355308">
        <w:rPr>
          <w:rFonts w:cs="Calibri"/>
        </w:rPr>
        <w:t>A] Aggregation – every policy benefits some and harms others, which also means side constraints freeze action.</w:t>
      </w:r>
    </w:p>
    <w:p w14:paraId="4CC5B2EF" w14:textId="77777777" w:rsidR="004F542A" w:rsidRPr="00355308" w:rsidRDefault="004F542A" w:rsidP="004F542A">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576E6A2B" w14:textId="77777777" w:rsidR="004F542A" w:rsidRPr="00355308" w:rsidRDefault="004F542A" w:rsidP="004F542A">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013DAC39" w14:textId="472D9465" w:rsidR="00E42E4C" w:rsidRDefault="00E42E4C" w:rsidP="00F601E6"/>
    <w:p w14:paraId="10033B9E" w14:textId="77777777" w:rsidR="008E1118" w:rsidRPr="00355308" w:rsidRDefault="008E1118" w:rsidP="008E1118">
      <w:pPr>
        <w:pStyle w:val="Heading4"/>
        <w:tabs>
          <w:tab w:val="left" w:pos="2250"/>
        </w:tabs>
        <w:spacing w:line="276" w:lineRule="auto"/>
        <w:rPr>
          <w:rFonts w:cs="Calibri"/>
        </w:rPr>
      </w:pPr>
      <w:r w:rsidRPr="00355308">
        <w:rPr>
          <w:rFonts w:cs="Calibri"/>
        </w:rPr>
        <w:lastRenderedPageBreak/>
        <w:t>2] Lexical pre-requisite: threats to bodily security preclude the ability for moral actors to effectively act upon other moral theories since they are in a constant state of crisis that inhibits the ideal moral conditions which other theories presuppose</w:t>
      </w:r>
    </w:p>
    <w:p w14:paraId="3AA2BB96" w14:textId="77777777" w:rsidR="008E1118" w:rsidRPr="00F601E6" w:rsidRDefault="008E1118" w:rsidP="00F601E6"/>
    <w:sectPr w:rsidR="008E111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匀ࣵ怀"/>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5A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9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A82"/>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905"/>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2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203"/>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A6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07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C32"/>
    <w:rsid w:val="008D724A"/>
    <w:rsid w:val="008E1118"/>
    <w:rsid w:val="008E7A3E"/>
    <w:rsid w:val="008F41FD"/>
    <w:rsid w:val="008F4479"/>
    <w:rsid w:val="008F4BA0"/>
    <w:rsid w:val="00901726"/>
    <w:rsid w:val="0090367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71C"/>
    <w:rsid w:val="00B0505F"/>
    <w:rsid w:val="00B05C2D"/>
    <w:rsid w:val="00B12933"/>
    <w:rsid w:val="00B12B88"/>
    <w:rsid w:val="00B137E0"/>
    <w:rsid w:val="00B13BC8"/>
    <w:rsid w:val="00B16A00"/>
    <w:rsid w:val="00B24662"/>
    <w:rsid w:val="00B3569C"/>
    <w:rsid w:val="00B433F4"/>
    <w:rsid w:val="00B43676"/>
    <w:rsid w:val="00B5602D"/>
    <w:rsid w:val="00B60125"/>
    <w:rsid w:val="00B6656B"/>
    <w:rsid w:val="00B71625"/>
    <w:rsid w:val="00B75C54"/>
    <w:rsid w:val="00B8404F"/>
    <w:rsid w:val="00B8710E"/>
    <w:rsid w:val="00B92A93"/>
    <w:rsid w:val="00BA17A8"/>
    <w:rsid w:val="00BA3C33"/>
    <w:rsid w:val="00BB0878"/>
    <w:rsid w:val="00BB1879"/>
    <w:rsid w:val="00BC0ABE"/>
    <w:rsid w:val="00BC30DB"/>
    <w:rsid w:val="00BC64FF"/>
    <w:rsid w:val="00BC7C37"/>
    <w:rsid w:val="00BD2244"/>
    <w:rsid w:val="00BD66E3"/>
    <w:rsid w:val="00BE6472"/>
    <w:rsid w:val="00BF29B8"/>
    <w:rsid w:val="00BF46EA"/>
    <w:rsid w:val="00C07769"/>
    <w:rsid w:val="00C07D05"/>
    <w:rsid w:val="00C10856"/>
    <w:rsid w:val="00C153B0"/>
    <w:rsid w:val="00C203FA"/>
    <w:rsid w:val="00C244F5"/>
    <w:rsid w:val="00C25FF6"/>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B0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5F49"/>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D1C9F6"/>
  <w14:defaultImageDpi w14:val="300"/>
  <w15:docId w15:val="{030ACADE-4B62-8B41-8657-D130F4F94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5A8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E5A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2E5A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E5A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2E5A8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2E5A8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E5A82"/>
    <w:pPr>
      <w:keepNext/>
      <w:keepLines/>
      <w:spacing w:before="200" w:after="40"/>
      <w:outlineLvl w:val="5"/>
    </w:pPr>
    <w:rPr>
      <w:b/>
      <w:sz w:val="20"/>
      <w:szCs w:val="20"/>
    </w:rPr>
  </w:style>
  <w:style w:type="character" w:default="1" w:styleId="DefaultParagraphFont">
    <w:name w:val="Default Paragraph Font"/>
    <w:uiPriority w:val="1"/>
    <w:semiHidden/>
    <w:unhideWhenUsed/>
    <w:rsid w:val="002E5A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5A82"/>
  </w:style>
  <w:style w:type="character" w:customStyle="1" w:styleId="Heading1Char">
    <w:name w:val="Heading 1 Char"/>
    <w:aliases w:val="Pocket Char"/>
    <w:basedOn w:val="DefaultParagraphFont"/>
    <w:link w:val="Heading1"/>
    <w:uiPriority w:val="9"/>
    <w:rsid w:val="002E5A8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2E5A8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E5A8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2E5A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2E5A82"/>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2E5A82"/>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2E5A8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E5A8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E5A82"/>
    <w:rPr>
      <w:color w:val="auto"/>
      <w:u w:val="none"/>
    </w:rPr>
  </w:style>
  <w:style w:type="paragraph" w:styleId="DocumentMap">
    <w:name w:val="Document Map"/>
    <w:basedOn w:val="Normal"/>
    <w:link w:val="DocumentMapChar"/>
    <w:uiPriority w:val="99"/>
    <w:semiHidden/>
    <w:unhideWhenUsed/>
    <w:rsid w:val="002E5A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5A82"/>
    <w:rPr>
      <w:rFonts w:ascii="Lucida Grande" w:hAnsi="Lucida Grande" w:cs="Lucida Grande"/>
    </w:rPr>
  </w:style>
  <w:style w:type="character" w:customStyle="1" w:styleId="Heading5Char">
    <w:name w:val="Heading 5 Char"/>
    <w:basedOn w:val="DefaultParagraphFont"/>
    <w:link w:val="Heading5"/>
    <w:uiPriority w:val="9"/>
    <w:rsid w:val="002E5A82"/>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2E5A82"/>
    <w:rPr>
      <w:rFonts w:ascii="Calibri" w:hAnsi="Calibri" w:cs="Calibri"/>
      <w:b/>
      <w:sz w:val="20"/>
      <w:szCs w:val="20"/>
    </w:rPr>
  </w:style>
  <w:style w:type="paragraph" w:customStyle="1" w:styleId="textbold">
    <w:name w:val="text bold"/>
    <w:basedOn w:val="Normal"/>
    <w:link w:val="Emphasis"/>
    <w:uiPriority w:val="20"/>
    <w:qFormat/>
    <w:rsid w:val="002E5A8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2E5A8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2E5A82"/>
    <w:rPr>
      <w:color w:val="605E5C"/>
      <w:shd w:val="clear" w:color="auto" w:fill="E1DFDD"/>
    </w:rPr>
  </w:style>
  <w:style w:type="paragraph" w:customStyle="1" w:styleId="UnderlinePara">
    <w:name w:val="Underline Para"/>
    <w:basedOn w:val="Normal"/>
    <w:uiPriority w:val="1"/>
    <w:qFormat/>
    <w:rsid w:val="002E5A82"/>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2E5A82"/>
    <w:rPr>
      <w:b/>
      <w:bCs/>
    </w:rPr>
  </w:style>
  <w:style w:type="paragraph" w:styleId="ListParagraph">
    <w:name w:val="List Paragraph"/>
    <w:aliases w:val="6 font"/>
    <w:basedOn w:val="Normal"/>
    <w:uiPriority w:val="34"/>
    <w:qFormat/>
    <w:rsid w:val="002E5A82"/>
    <w:pPr>
      <w:ind w:left="720"/>
      <w:contextualSpacing/>
    </w:pPr>
  </w:style>
  <w:style w:type="paragraph" w:customStyle="1" w:styleId="Emphasis1">
    <w:name w:val="Emphasis1"/>
    <w:basedOn w:val="Normal"/>
    <w:autoRedefine/>
    <w:uiPriority w:val="7"/>
    <w:qFormat/>
    <w:rsid w:val="002E5A8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2E5A82"/>
    <w:pPr>
      <w:ind w:left="432" w:right="432"/>
    </w:pPr>
    <w:rPr>
      <w:color w:val="000000"/>
    </w:rPr>
  </w:style>
  <w:style w:type="character" w:customStyle="1" w:styleId="evidencetextChar1">
    <w:name w:val="evidence text Char1"/>
    <w:link w:val="evidencetext"/>
    <w:rsid w:val="002E5A82"/>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2E5A82"/>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2E5A82"/>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E5A82"/>
    <w:pPr>
      <w:spacing w:before="100" w:beforeAutospacing="1" w:after="100" w:afterAutospacing="1"/>
    </w:pPr>
    <w:rPr>
      <w:rFonts w:eastAsia="Times New Roman"/>
      <w:sz w:val="24"/>
      <w:lang w:eastAsia="ko-KR"/>
    </w:rPr>
  </w:style>
  <w:style w:type="paragraph" w:customStyle="1" w:styleId="css-182kmce">
    <w:name w:val="css-182kmce"/>
    <w:basedOn w:val="Normal"/>
    <w:rsid w:val="002E5A82"/>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2E5A82"/>
  </w:style>
  <w:style w:type="paragraph" w:customStyle="1" w:styleId="pullquote-paragraph">
    <w:name w:val="pullquote-paragraph"/>
    <w:basedOn w:val="Normal"/>
    <w:rsid w:val="002E5A82"/>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2E5A82"/>
    <w:rPr>
      <w:i/>
      <w:iCs/>
    </w:rPr>
  </w:style>
  <w:style w:type="paragraph" w:customStyle="1" w:styleId="font--body">
    <w:name w:val="font--body"/>
    <w:basedOn w:val="Normal"/>
    <w:rsid w:val="002E5A82"/>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2E5A82"/>
    <w:rPr>
      <w:b/>
      <w:u w:val="single"/>
    </w:rPr>
  </w:style>
  <w:style w:type="character" w:customStyle="1" w:styleId="Minimize">
    <w:name w:val="Minimize"/>
    <w:uiPriority w:val="1"/>
    <w:qFormat/>
    <w:rsid w:val="002E5A82"/>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2E5A82"/>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2E5A82"/>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2E5A82"/>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2E5A82"/>
    <w:rPr>
      <w:b/>
      <w:u w:val="single"/>
    </w:rPr>
  </w:style>
  <w:style w:type="character" w:customStyle="1" w:styleId="Underline2Char">
    <w:name w:val="Underline2 Char"/>
    <w:basedOn w:val="DefaultParagraphFont"/>
    <w:link w:val="Underline2"/>
    <w:uiPriority w:val="4"/>
    <w:rsid w:val="002E5A82"/>
    <w:rPr>
      <w:rFonts w:ascii="Calibri" w:hAnsi="Calibri" w:cs="Calibri"/>
      <w:b/>
      <w:sz w:val="22"/>
      <w:u w:val="single"/>
    </w:rPr>
  </w:style>
  <w:style w:type="character" w:customStyle="1" w:styleId="BoldUnderline0">
    <w:name w:val="BoldUnderline"/>
    <w:basedOn w:val="DefaultParagraphFont"/>
    <w:uiPriority w:val="1"/>
    <w:qFormat/>
    <w:rsid w:val="002E5A82"/>
    <w:rPr>
      <w:rFonts w:ascii="Arial" w:hAnsi="Arial"/>
      <w:b/>
      <w:sz w:val="20"/>
      <w:u w:val="single"/>
    </w:rPr>
  </w:style>
  <w:style w:type="paragraph" w:customStyle="1" w:styleId="gntarbp">
    <w:name w:val="gnt_ar_b_p"/>
    <w:basedOn w:val="Normal"/>
    <w:rsid w:val="002E5A82"/>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2E5A82"/>
    <w:pPr>
      <w:spacing w:before="100" w:beforeAutospacing="1" w:after="100" w:afterAutospacing="1"/>
    </w:pPr>
    <w:rPr>
      <w:rFonts w:eastAsia="Times New Roman"/>
      <w:sz w:val="24"/>
      <w:lang w:eastAsia="ko-KR"/>
    </w:rPr>
  </w:style>
  <w:style w:type="character" w:customStyle="1" w:styleId="numbers">
    <w:name w:val="numbers"/>
    <w:basedOn w:val="DefaultParagraphFont"/>
    <w:rsid w:val="002E5A82"/>
  </w:style>
  <w:style w:type="paragraph" w:customStyle="1" w:styleId="endmarkenabled">
    <w:name w:val="endmarkenabled"/>
    <w:basedOn w:val="Normal"/>
    <w:rsid w:val="002E5A82"/>
    <w:pPr>
      <w:spacing w:before="100" w:beforeAutospacing="1" w:after="100" w:afterAutospacing="1"/>
    </w:pPr>
    <w:rPr>
      <w:rFonts w:eastAsia="Times New Roman"/>
      <w:sz w:val="24"/>
      <w:lang w:eastAsia="ko-KR"/>
    </w:rPr>
  </w:style>
  <w:style w:type="character" w:customStyle="1" w:styleId="link">
    <w:name w:val="link"/>
    <w:basedOn w:val="DefaultParagraphFont"/>
    <w:rsid w:val="002E5A82"/>
  </w:style>
  <w:style w:type="paragraph" w:customStyle="1" w:styleId="css-exrw3m">
    <w:name w:val="css-exrw3m"/>
    <w:basedOn w:val="Normal"/>
    <w:rsid w:val="002E5A82"/>
    <w:pPr>
      <w:spacing w:before="100" w:beforeAutospacing="1" w:after="100" w:afterAutospacing="1"/>
    </w:pPr>
    <w:rPr>
      <w:rFonts w:eastAsia="Times New Roman"/>
      <w:sz w:val="24"/>
    </w:rPr>
  </w:style>
  <w:style w:type="character" w:customStyle="1" w:styleId="css-8l6xbc">
    <w:name w:val="css-8l6xbc"/>
    <w:basedOn w:val="DefaultParagraphFont"/>
    <w:rsid w:val="002E5A82"/>
  </w:style>
  <w:style w:type="paragraph" w:customStyle="1" w:styleId="t-body-text">
    <w:name w:val="t-body-text"/>
    <w:basedOn w:val="Normal"/>
    <w:rsid w:val="002E5A82"/>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2E5A82"/>
    <w:rPr>
      <w:rFonts w:ascii="Segoe UI" w:hAnsi="Segoe UI" w:cs="Segoe UI"/>
      <w:sz w:val="18"/>
      <w:szCs w:val="18"/>
    </w:rPr>
  </w:style>
  <w:style w:type="paragraph" w:styleId="BalloonText">
    <w:name w:val="Balloon Text"/>
    <w:basedOn w:val="Normal"/>
    <w:link w:val="BalloonTextChar"/>
    <w:uiPriority w:val="99"/>
    <w:semiHidden/>
    <w:unhideWhenUsed/>
    <w:rsid w:val="002E5A82"/>
    <w:rPr>
      <w:rFonts w:ascii="Segoe UI" w:hAnsi="Segoe UI" w:cs="Segoe UI"/>
      <w:sz w:val="18"/>
      <w:szCs w:val="18"/>
    </w:rPr>
  </w:style>
  <w:style w:type="character" w:customStyle="1" w:styleId="BalloonTextChar1">
    <w:name w:val="Balloon Text Char1"/>
    <w:basedOn w:val="DefaultParagraphFont"/>
    <w:uiPriority w:val="99"/>
    <w:semiHidden/>
    <w:rsid w:val="002E5A82"/>
    <w:rPr>
      <w:rFonts w:ascii="Times New Roman" w:hAnsi="Times New Roman" w:cs="Times New Roman"/>
      <w:sz w:val="18"/>
      <w:szCs w:val="18"/>
    </w:rPr>
  </w:style>
  <w:style w:type="character" w:customStyle="1" w:styleId="caps">
    <w:name w:val="caps"/>
    <w:basedOn w:val="DefaultParagraphFont"/>
    <w:rsid w:val="002E5A82"/>
  </w:style>
  <w:style w:type="paragraph" w:customStyle="1" w:styleId="c-user-cardbio">
    <w:name w:val="c-user-card__bio"/>
    <w:basedOn w:val="Normal"/>
    <w:rsid w:val="002E5A82"/>
    <w:pPr>
      <w:spacing w:before="100" w:beforeAutospacing="1" w:after="100" w:afterAutospacing="1"/>
    </w:pPr>
    <w:rPr>
      <w:rFonts w:eastAsia="Times New Roman"/>
      <w:sz w:val="24"/>
    </w:rPr>
  </w:style>
  <w:style w:type="paragraph" w:customStyle="1" w:styleId="selectionshareable">
    <w:name w:val="selectionshareable"/>
    <w:basedOn w:val="Normal"/>
    <w:rsid w:val="002E5A82"/>
    <w:pPr>
      <w:spacing w:before="100" w:beforeAutospacing="1" w:after="100" w:afterAutospacing="1"/>
    </w:pPr>
    <w:rPr>
      <w:rFonts w:eastAsia="Times New Roman"/>
      <w:sz w:val="24"/>
    </w:rPr>
  </w:style>
  <w:style w:type="character" w:customStyle="1" w:styleId="3oh-">
    <w:name w:val="_3oh-"/>
    <w:basedOn w:val="DefaultParagraphFont"/>
    <w:rsid w:val="002E5A82"/>
  </w:style>
  <w:style w:type="paragraph" w:customStyle="1" w:styleId="normal1">
    <w:name w:val="normal1"/>
    <w:basedOn w:val="Normal"/>
    <w:rsid w:val="002E5A82"/>
    <w:pPr>
      <w:spacing w:before="100" w:beforeAutospacing="1" w:after="100" w:afterAutospacing="1"/>
    </w:pPr>
    <w:rPr>
      <w:rFonts w:eastAsia="Times New Roman"/>
      <w:sz w:val="24"/>
    </w:rPr>
  </w:style>
  <w:style w:type="character" w:customStyle="1" w:styleId="c-timestamplabel">
    <w:name w:val="c-timestamp__label"/>
    <w:basedOn w:val="DefaultParagraphFont"/>
    <w:rsid w:val="002E5A82"/>
  </w:style>
  <w:style w:type="character" w:customStyle="1" w:styleId="c-messagelistunreaddividerlabel">
    <w:name w:val="c-message_list__unread_divider__label"/>
    <w:basedOn w:val="DefaultParagraphFont"/>
    <w:rsid w:val="002E5A82"/>
  </w:style>
  <w:style w:type="character" w:customStyle="1" w:styleId="c-messagesender">
    <w:name w:val="c-message__sender"/>
    <w:basedOn w:val="DefaultParagraphFont"/>
    <w:rsid w:val="002E5A82"/>
  </w:style>
  <w:style w:type="character" w:customStyle="1" w:styleId="c-reactioncount">
    <w:name w:val="c-reaction__count"/>
    <w:basedOn w:val="DefaultParagraphFont"/>
    <w:rsid w:val="002E5A82"/>
  </w:style>
  <w:style w:type="paragraph" w:customStyle="1" w:styleId="Analytic">
    <w:name w:val="Analytic"/>
    <w:basedOn w:val="Normal"/>
    <w:link w:val="AnalyticChar"/>
    <w:autoRedefine/>
    <w:qFormat/>
    <w:rsid w:val="002E5A82"/>
    <w:rPr>
      <w:color w:val="1F497D" w:themeColor="text2"/>
    </w:rPr>
  </w:style>
  <w:style w:type="character" w:customStyle="1" w:styleId="AnalyticChar">
    <w:name w:val="Analytic Char"/>
    <w:basedOn w:val="DefaultParagraphFont"/>
    <w:link w:val="Analytic"/>
    <w:rsid w:val="002E5A82"/>
    <w:rPr>
      <w:rFonts w:ascii="Calibri" w:hAnsi="Calibri" w:cs="Calibri"/>
      <w:color w:val="1F497D" w:themeColor="text2"/>
      <w:sz w:val="22"/>
    </w:rPr>
  </w:style>
  <w:style w:type="paragraph" w:styleId="Header">
    <w:name w:val="header"/>
    <w:basedOn w:val="Normal"/>
    <w:link w:val="HeaderChar"/>
    <w:uiPriority w:val="99"/>
    <w:unhideWhenUsed/>
    <w:rsid w:val="002E5A82"/>
    <w:pPr>
      <w:tabs>
        <w:tab w:val="center" w:pos="4680"/>
        <w:tab w:val="right" w:pos="9360"/>
      </w:tabs>
    </w:pPr>
  </w:style>
  <w:style w:type="character" w:customStyle="1" w:styleId="HeaderChar">
    <w:name w:val="Header Char"/>
    <w:basedOn w:val="DefaultParagraphFont"/>
    <w:link w:val="Header"/>
    <w:uiPriority w:val="99"/>
    <w:rsid w:val="002E5A82"/>
    <w:rPr>
      <w:rFonts w:ascii="Calibri" w:hAnsi="Calibri" w:cs="Calibri"/>
      <w:sz w:val="22"/>
    </w:rPr>
  </w:style>
  <w:style w:type="paragraph" w:styleId="Footer">
    <w:name w:val="footer"/>
    <w:basedOn w:val="Normal"/>
    <w:link w:val="FooterChar"/>
    <w:uiPriority w:val="99"/>
    <w:unhideWhenUsed/>
    <w:rsid w:val="002E5A82"/>
    <w:pPr>
      <w:tabs>
        <w:tab w:val="center" w:pos="4680"/>
        <w:tab w:val="right" w:pos="9360"/>
      </w:tabs>
    </w:pPr>
  </w:style>
  <w:style w:type="character" w:customStyle="1" w:styleId="FooterChar">
    <w:name w:val="Footer Char"/>
    <w:basedOn w:val="DefaultParagraphFont"/>
    <w:link w:val="Footer"/>
    <w:uiPriority w:val="99"/>
    <w:rsid w:val="002E5A82"/>
    <w:rPr>
      <w:rFonts w:ascii="Calibri" w:hAnsi="Calibri" w:cs="Calibri"/>
      <w:sz w:val="22"/>
    </w:rPr>
  </w:style>
  <w:style w:type="character" w:customStyle="1" w:styleId="z-TopofFormChar">
    <w:name w:val="z-Top of Form Char"/>
    <w:basedOn w:val="DefaultParagraphFont"/>
    <w:link w:val="z-TopofForm"/>
    <w:uiPriority w:val="99"/>
    <w:semiHidden/>
    <w:rsid w:val="002E5A82"/>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2E5A82"/>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2E5A82"/>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E5A8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E5A82"/>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2E5A82"/>
    <w:rPr>
      <w:rFonts w:ascii="Arial" w:hAnsi="Arial" w:cs="Arial"/>
      <w:vanish/>
      <w:sz w:val="16"/>
      <w:szCs w:val="16"/>
    </w:rPr>
  </w:style>
  <w:style w:type="paragraph" w:customStyle="1" w:styleId="Emphasize">
    <w:name w:val="Emphasize"/>
    <w:basedOn w:val="Normal"/>
    <w:uiPriority w:val="7"/>
    <w:qFormat/>
    <w:rsid w:val="002E5A8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2E5A82"/>
    <w:rPr>
      <w:b/>
      <w:sz w:val="20"/>
      <w:u w:val="single"/>
    </w:rPr>
  </w:style>
  <w:style w:type="paragraph" w:customStyle="1" w:styleId="8MIn">
    <w:name w:val="8 MIn"/>
    <w:basedOn w:val="Normal"/>
    <w:link w:val="8MInChar"/>
    <w:uiPriority w:val="4"/>
    <w:qFormat/>
    <w:rsid w:val="002E5A82"/>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2E5A82"/>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2E5A82"/>
  </w:style>
  <w:style w:type="character" w:customStyle="1" w:styleId="c-messagekittext">
    <w:name w:val="c-message_kit__text"/>
    <w:basedOn w:val="DefaultParagraphFont"/>
    <w:rsid w:val="002E5A82"/>
  </w:style>
  <w:style w:type="character" w:customStyle="1" w:styleId="cardChar">
    <w:name w:val="card Char"/>
    <w:aliases w:val="Bold Cite Char Char,Speed Cite Char"/>
    <w:basedOn w:val="DefaultParagraphFont"/>
    <w:rsid w:val="002E5A82"/>
    <w:rPr>
      <w:rFonts w:ascii="Georgia" w:eastAsia="Calibri" w:hAnsi="Georgia" w:cs="Times New Roman"/>
      <w:sz w:val="24"/>
    </w:rPr>
  </w:style>
  <w:style w:type="character" w:customStyle="1" w:styleId="expertise">
    <w:name w:val="expertise"/>
    <w:basedOn w:val="DefaultParagraphFont"/>
    <w:rsid w:val="002E5A82"/>
  </w:style>
  <w:style w:type="character" w:customStyle="1" w:styleId="education">
    <w:name w:val="education"/>
    <w:basedOn w:val="DefaultParagraphFont"/>
    <w:rsid w:val="002E5A82"/>
  </w:style>
  <w:style w:type="character" w:customStyle="1" w:styleId="rollover-people">
    <w:name w:val="rollover-people"/>
    <w:basedOn w:val="DefaultParagraphFont"/>
    <w:rsid w:val="002E5A82"/>
  </w:style>
  <w:style w:type="character" w:customStyle="1" w:styleId="UnresolvedMention2">
    <w:name w:val="Unresolved Mention2"/>
    <w:basedOn w:val="DefaultParagraphFont"/>
    <w:uiPriority w:val="99"/>
    <w:unhideWhenUsed/>
    <w:rsid w:val="002E5A82"/>
    <w:rPr>
      <w:color w:val="605E5C"/>
      <w:shd w:val="clear" w:color="auto" w:fill="E1DFDD"/>
    </w:rPr>
  </w:style>
  <w:style w:type="character" w:customStyle="1" w:styleId="UnresolvedMention3">
    <w:name w:val="Unresolved Mention3"/>
    <w:basedOn w:val="DefaultParagraphFont"/>
    <w:uiPriority w:val="99"/>
    <w:rsid w:val="002E5A82"/>
    <w:rPr>
      <w:color w:val="605E5C"/>
      <w:shd w:val="clear" w:color="auto" w:fill="E1DFDD"/>
    </w:rPr>
  </w:style>
  <w:style w:type="paragraph" w:customStyle="1" w:styleId="Body">
    <w:name w:val="Body"/>
    <w:link w:val="BodyChar"/>
    <w:autoRedefine/>
    <w:qFormat/>
    <w:rsid w:val="002E5A82"/>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2E5A82"/>
    <w:rPr>
      <w:rFonts w:ascii="Calibri" w:eastAsiaTheme="majorEastAsia" w:hAnsi="Calibri" w:cstheme="majorBidi"/>
      <w:iCs/>
      <w:color w:val="000000" w:themeColor="text1"/>
      <w:sz w:val="8"/>
      <w:szCs w:val="22"/>
    </w:rPr>
  </w:style>
  <w:style w:type="character" w:customStyle="1" w:styleId="url">
    <w:name w:val="url"/>
    <w:basedOn w:val="DefaultParagraphFont"/>
    <w:rsid w:val="002E5A82"/>
  </w:style>
  <w:style w:type="character" w:customStyle="1" w:styleId="ellip">
    <w:name w:val="ellip"/>
    <w:basedOn w:val="DefaultParagraphFont"/>
    <w:rsid w:val="002E5A82"/>
  </w:style>
  <w:style w:type="character" w:customStyle="1" w:styleId="nowrap">
    <w:name w:val="nowrap"/>
    <w:basedOn w:val="DefaultParagraphFont"/>
    <w:rsid w:val="002E5A82"/>
  </w:style>
  <w:style w:type="paragraph" w:customStyle="1" w:styleId="Tag2">
    <w:name w:val="Tag2"/>
    <w:basedOn w:val="Normal"/>
    <w:qFormat/>
    <w:rsid w:val="002E5A82"/>
    <w:pPr>
      <w:spacing w:line="256" w:lineRule="auto"/>
    </w:pPr>
    <w:rPr>
      <w:b/>
      <w:sz w:val="24"/>
    </w:rPr>
  </w:style>
  <w:style w:type="character" w:customStyle="1" w:styleId="underlinedChar">
    <w:name w:val="underlined Char"/>
    <w:link w:val="underlined"/>
    <w:locked/>
    <w:rsid w:val="002E5A8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2E5A82"/>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2E5A82"/>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2E5A82"/>
    <w:rPr>
      <w:vertAlign w:val="superscript"/>
    </w:rPr>
  </w:style>
  <w:style w:type="character" w:customStyle="1" w:styleId="Emph">
    <w:name w:val="Emph"/>
    <w:basedOn w:val="DefaultParagraphFont"/>
    <w:uiPriority w:val="1"/>
    <w:qFormat/>
    <w:rsid w:val="002E5A82"/>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2E5A82"/>
    <w:rPr>
      <w:u w:val="single"/>
    </w:rPr>
  </w:style>
  <w:style w:type="character" w:customStyle="1" w:styleId="BoldUnderlineChar">
    <w:name w:val="Bold Underline Char"/>
    <w:basedOn w:val="DefaultParagraphFont"/>
    <w:rsid w:val="002E5A82"/>
    <w:rPr>
      <w:rFonts w:ascii="Arial" w:hAnsi="Arial" w:cs="Arial" w:hint="default"/>
      <w:b/>
      <w:bCs w:val="0"/>
      <w:u w:val="single"/>
    </w:rPr>
  </w:style>
  <w:style w:type="character" w:customStyle="1" w:styleId="ReadCard">
    <w:name w:val="ReadCard"/>
    <w:uiPriority w:val="1"/>
    <w:qFormat/>
    <w:rsid w:val="002E5A82"/>
    <w:rPr>
      <w:rFonts w:ascii="Times New Roman" w:hAnsi="Times New Roman" w:cs="Times New Roman" w:hint="default"/>
      <w:b/>
      <w:bCs w:val="0"/>
      <w:sz w:val="24"/>
      <w:u w:val="single"/>
    </w:rPr>
  </w:style>
  <w:style w:type="paragraph" w:customStyle="1" w:styleId="CiteSpacing">
    <w:name w:val="Cite Spacing"/>
    <w:basedOn w:val="Normal"/>
    <w:uiPriority w:val="4"/>
    <w:qFormat/>
    <w:rsid w:val="002E5A82"/>
    <w:pPr>
      <w:spacing w:before="60" w:after="60"/>
    </w:pPr>
  </w:style>
  <w:style w:type="paragraph" w:customStyle="1" w:styleId="Cards">
    <w:name w:val="Cards"/>
    <w:next w:val="Normal"/>
    <w:link w:val="CardsChar"/>
    <w:qFormat/>
    <w:rsid w:val="002E5A82"/>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2E5A82"/>
    <w:rPr>
      <w:rFonts w:ascii="Times New Roman" w:eastAsia="Times New Roman" w:hAnsi="Times New Roman" w:cs="Times New Roman"/>
      <w:sz w:val="20"/>
    </w:rPr>
  </w:style>
  <w:style w:type="character" w:customStyle="1" w:styleId="DebateUnderline">
    <w:name w:val="Debate Underline"/>
    <w:qFormat/>
    <w:rsid w:val="002E5A82"/>
    <w:rPr>
      <w:rFonts w:ascii="Times New Roman" w:hAnsi="Times New Roman"/>
      <w:sz w:val="20"/>
      <w:u w:val="thick"/>
    </w:rPr>
  </w:style>
  <w:style w:type="paragraph" w:customStyle="1" w:styleId="Nothing">
    <w:name w:val="Nothing"/>
    <w:link w:val="NothingChar"/>
    <w:qFormat/>
    <w:rsid w:val="002E5A82"/>
    <w:rPr>
      <w:rFonts w:ascii="Times New Roman" w:eastAsia="Times New Roman" w:hAnsi="Times New Roman" w:cs="Times New Roman"/>
      <w:sz w:val="20"/>
    </w:rPr>
  </w:style>
  <w:style w:type="character" w:customStyle="1" w:styleId="NothingChar">
    <w:name w:val="Nothing Char"/>
    <w:link w:val="Nothing"/>
    <w:rsid w:val="002E5A82"/>
    <w:rPr>
      <w:rFonts w:ascii="Times New Roman" w:eastAsia="Times New Roman" w:hAnsi="Times New Roman" w:cs="Times New Roman"/>
      <w:sz w:val="20"/>
    </w:rPr>
  </w:style>
  <w:style w:type="paragraph" w:customStyle="1" w:styleId="cardtext">
    <w:name w:val="card text"/>
    <w:basedOn w:val="Normal"/>
    <w:link w:val="cardtextChar"/>
    <w:qFormat/>
    <w:rsid w:val="002E5A82"/>
    <w:pPr>
      <w:ind w:left="288" w:right="288"/>
    </w:pPr>
    <w:rPr>
      <w:rFonts w:ascii="Book Antiqua" w:hAnsi="Book Antiqua" w:cs="Lucida Grande"/>
    </w:rPr>
  </w:style>
  <w:style w:type="character" w:customStyle="1" w:styleId="cardtextChar">
    <w:name w:val="card text Char"/>
    <w:basedOn w:val="DefaultParagraphFont"/>
    <w:link w:val="cardtext"/>
    <w:rsid w:val="002E5A82"/>
    <w:rPr>
      <w:rFonts w:ascii="Book Antiqua" w:hAnsi="Book Antiqua" w:cs="Lucida Grande"/>
      <w:sz w:val="22"/>
    </w:rPr>
  </w:style>
  <w:style w:type="paragraph" w:customStyle="1" w:styleId="TagText">
    <w:name w:val="TagText"/>
    <w:basedOn w:val="Normal"/>
    <w:qFormat/>
    <w:rsid w:val="002E5A82"/>
    <w:rPr>
      <w:rFonts w:eastAsia="Calibri"/>
      <w:b/>
      <w:sz w:val="24"/>
    </w:rPr>
  </w:style>
  <w:style w:type="paragraph" w:customStyle="1" w:styleId="UnderlineEmphasis">
    <w:name w:val="Underline + Emphasis"/>
    <w:basedOn w:val="Normal"/>
    <w:next w:val="Normal"/>
    <w:link w:val="UnderlineEmphasisChar"/>
    <w:autoRedefine/>
    <w:qFormat/>
    <w:rsid w:val="002E5A82"/>
    <w:rPr>
      <w:rFonts w:eastAsia="Calibri"/>
      <w:b/>
      <w:color w:val="000000"/>
      <w:sz w:val="24"/>
      <w:u w:val="single"/>
    </w:rPr>
  </w:style>
  <w:style w:type="character" w:customStyle="1" w:styleId="UnderlineEmphasisChar">
    <w:name w:val="Underline + Emphasis Char"/>
    <w:basedOn w:val="DefaultParagraphFont"/>
    <w:link w:val="UnderlineEmphasis"/>
    <w:rsid w:val="002E5A82"/>
    <w:rPr>
      <w:rFonts w:ascii="Calibri" w:eastAsia="Calibri" w:hAnsi="Calibri" w:cs="Calibri"/>
      <w:b/>
      <w:color w:val="000000"/>
      <w:u w:val="single"/>
    </w:rPr>
  </w:style>
  <w:style w:type="character" w:customStyle="1" w:styleId="BoldUnderlineUNDO">
    <w:name w:val="Bold.Underline.UNDO"/>
    <w:uiPriority w:val="1"/>
    <w:qFormat/>
    <w:rsid w:val="002E5A82"/>
    <w:rPr>
      <w:b w:val="0"/>
    </w:rPr>
  </w:style>
  <w:style w:type="paragraph" w:styleId="FootnoteText">
    <w:name w:val="footnote text"/>
    <w:basedOn w:val="Normal"/>
    <w:link w:val="FootnoteTextChar"/>
    <w:uiPriority w:val="99"/>
    <w:unhideWhenUsed/>
    <w:qFormat/>
    <w:rsid w:val="002E5A82"/>
    <w:pPr>
      <w:spacing w:line="256" w:lineRule="auto"/>
    </w:pPr>
    <w:rPr>
      <w:sz w:val="20"/>
      <w:szCs w:val="20"/>
    </w:rPr>
  </w:style>
  <w:style w:type="character" w:customStyle="1" w:styleId="FootnoteTextChar">
    <w:name w:val="Footnote Text Char"/>
    <w:basedOn w:val="DefaultParagraphFont"/>
    <w:link w:val="FootnoteText"/>
    <w:uiPriority w:val="99"/>
    <w:rsid w:val="002E5A82"/>
    <w:rPr>
      <w:rFonts w:ascii="Calibri" w:hAnsi="Calibri" w:cs="Calibri"/>
      <w:sz w:val="20"/>
      <w:szCs w:val="20"/>
    </w:rPr>
  </w:style>
  <w:style w:type="character" w:customStyle="1" w:styleId="LinedDown">
    <w:name w:val="Lined Down"/>
    <w:qFormat/>
    <w:rsid w:val="002E5A82"/>
    <w:rPr>
      <w:rFonts w:ascii="Times New Roman" w:hAnsi="Times New Roman" w:cs="Times New Roman"/>
      <w:b w:val="0"/>
      <w:bCs w:val="0"/>
      <w:i w:val="0"/>
      <w:iCs w:val="0"/>
      <w:color w:val="000000"/>
      <w:sz w:val="12"/>
      <w:szCs w:val="12"/>
      <w:u w:val="none"/>
    </w:rPr>
  </w:style>
  <w:style w:type="character" w:customStyle="1" w:styleId="Carded">
    <w:name w:val="Carded"/>
    <w:qFormat/>
    <w:rsid w:val="002E5A82"/>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2E5A82"/>
    <w:rPr>
      <w:bCs/>
      <w:sz w:val="20"/>
      <w:u w:val="single"/>
    </w:rPr>
  </w:style>
  <w:style w:type="character" w:customStyle="1" w:styleId="LDAnalytics">
    <w:name w:val="LD Analytics"/>
    <w:basedOn w:val="DefaultParagraphFont"/>
    <w:autoRedefine/>
    <w:uiPriority w:val="1"/>
    <w:qFormat/>
    <w:rsid w:val="002E5A82"/>
  </w:style>
  <w:style w:type="paragraph" w:styleId="Subtitle">
    <w:name w:val="Subtitle"/>
    <w:basedOn w:val="Normal"/>
    <w:next w:val="Normal"/>
    <w:link w:val="SubtitleChar"/>
    <w:uiPriority w:val="11"/>
    <w:unhideWhenUsed/>
    <w:qFormat/>
    <w:rsid w:val="002E5A8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E5A82"/>
    <w:rPr>
      <w:rFonts w:ascii="Calibri" w:hAnsi="Calibri" w:cs="Calibri"/>
      <w:color w:val="5A5A5A" w:themeColor="text1" w:themeTint="A5"/>
      <w:spacing w:val="15"/>
      <w:sz w:val="22"/>
    </w:rPr>
  </w:style>
  <w:style w:type="paragraph" w:customStyle="1" w:styleId="Citation">
    <w:name w:val="Citation"/>
    <w:basedOn w:val="Normal"/>
    <w:autoRedefine/>
    <w:uiPriority w:val="1"/>
    <w:qFormat/>
    <w:rsid w:val="002E5A82"/>
    <w:rPr>
      <w:rFonts w:eastAsia="Times New Roman" w:cs="Garamond"/>
      <w:bCs/>
      <w:u w:val="single"/>
    </w:rPr>
  </w:style>
  <w:style w:type="character" w:customStyle="1" w:styleId="BodyTextChar">
    <w:name w:val="Body Text Char"/>
    <w:basedOn w:val="DefaultParagraphFont"/>
    <w:link w:val="BodyText"/>
    <w:uiPriority w:val="99"/>
    <w:semiHidden/>
    <w:rsid w:val="002E5A82"/>
    <w:rPr>
      <w:rFonts w:ascii="Calibri" w:hAnsi="Calibri" w:cs="Calibri"/>
      <w:sz w:val="26"/>
    </w:rPr>
  </w:style>
  <w:style w:type="paragraph" w:styleId="BodyText">
    <w:name w:val="Body Text"/>
    <w:basedOn w:val="Normal"/>
    <w:link w:val="BodyTextChar"/>
    <w:uiPriority w:val="99"/>
    <w:semiHidden/>
    <w:unhideWhenUsed/>
    <w:rsid w:val="002E5A82"/>
    <w:pPr>
      <w:spacing w:after="120"/>
    </w:pPr>
    <w:rPr>
      <w:sz w:val="26"/>
    </w:rPr>
  </w:style>
  <w:style w:type="character" w:customStyle="1" w:styleId="BodyTextChar1">
    <w:name w:val="Body Text Char1"/>
    <w:basedOn w:val="DefaultParagraphFont"/>
    <w:uiPriority w:val="99"/>
    <w:semiHidden/>
    <w:rsid w:val="002E5A82"/>
    <w:rPr>
      <w:rFonts w:ascii="Calibri" w:hAnsi="Calibri" w:cs="Calibri"/>
      <w:sz w:val="22"/>
    </w:rPr>
  </w:style>
  <w:style w:type="paragraph" w:customStyle="1" w:styleId="tiny">
    <w:name w:val="tiny"/>
    <w:next w:val="Normal"/>
    <w:link w:val="tinyChar"/>
    <w:autoRedefine/>
    <w:rsid w:val="002E5A82"/>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2E5A82"/>
    <w:rPr>
      <w:rFonts w:ascii="Times New Roman" w:eastAsia="Malgun Gothic" w:hAnsi="Times New Roman" w:cs="Times New Roman"/>
      <w:sz w:val="12"/>
    </w:rPr>
  </w:style>
  <w:style w:type="character" w:customStyle="1" w:styleId="LDCut">
    <w:name w:val="LD Cut"/>
    <w:basedOn w:val="DefaultParagraphFont"/>
    <w:uiPriority w:val="1"/>
    <w:qFormat/>
    <w:rsid w:val="002E5A82"/>
    <w:rPr>
      <w:rFonts w:ascii="Times New Roman" w:hAnsi="Times New Roman"/>
      <w:b w:val="0"/>
      <w:color w:val="auto"/>
      <w:sz w:val="12"/>
    </w:rPr>
  </w:style>
  <w:style w:type="character" w:customStyle="1" w:styleId="LDUnderline">
    <w:name w:val="LD Underline"/>
    <w:basedOn w:val="DefaultParagraphFont"/>
    <w:uiPriority w:val="1"/>
    <w:qFormat/>
    <w:rsid w:val="002E5A82"/>
    <w:rPr>
      <w:rFonts w:ascii="Times New Roman" w:hAnsi="Times New Roman" w:cs="Times New Roman"/>
      <w:b/>
      <w:color w:val="auto"/>
      <w:sz w:val="24"/>
      <w:u w:val="single"/>
    </w:rPr>
  </w:style>
  <w:style w:type="character" w:customStyle="1" w:styleId="Style4Char">
    <w:name w:val="Style4 Char"/>
    <w:rsid w:val="002E5A82"/>
    <w:rPr>
      <w:rFonts w:ascii="Arial Narrow" w:hAnsi="Arial Narrow"/>
      <w:szCs w:val="24"/>
      <w:u w:val="single"/>
      <w:lang w:val="en-US" w:eastAsia="en-US" w:bidi="ar-SA"/>
    </w:rPr>
  </w:style>
  <w:style w:type="character" w:customStyle="1" w:styleId="Style1Char">
    <w:name w:val="Style1 Char"/>
    <w:locked/>
    <w:rsid w:val="002E5A82"/>
    <w:rPr>
      <w:rFonts w:ascii="Times New Roman" w:eastAsia="SimSun" w:hAnsi="Times New Roman"/>
      <w:szCs w:val="24"/>
      <w:u w:val="single"/>
      <w:lang w:eastAsia="zh-CN"/>
    </w:rPr>
  </w:style>
  <w:style w:type="character" w:customStyle="1" w:styleId="Style11pt">
    <w:name w:val="Style 11 pt"/>
    <w:basedOn w:val="DefaultParagraphFont"/>
    <w:rsid w:val="002E5A82"/>
    <w:rPr>
      <w:sz w:val="20"/>
    </w:rPr>
  </w:style>
  <w:style w:type="character" w:customStyle="1" w:styleId="DebateHighlighted">
    <w:name w:val="Debate Highlighted"/>
    <w:rsid w:val="002E5A82"/>
    <w:rPr>
      <w:rFonts w:ascii="Times New Roman" w:hAnsi="Times New Roman"/>
      <w:sz w:val="20"/>
      <w:u w:val="thick"/>
      <w:bdr w:val="none" w:sz="0" w:space="0" w:color="auto"/>
      <w:shd w:val="clear" w:color="auto" w:fill="00FFFF"/>
    </w:rPr>
  </w:style>
  <w:style w:type="paragraph" w:customStyle="1" w:styleId="Cites">
    <w:name w:val="Cites"/>
    <w:next w:val="Cards"/>
    <w:rsid w:val="002E5A82"/>
    <w:pPr>
      <w:widowControl w:val="0"/>
    </w:pPr>
    <w:rPr>
      <w:rFonts w:ascii="Times New Roman" w:eastAsia="Times New Roman" w:hAnsi="Times New Roman" w:cs="Times New Roman"/>
      <w:sz w:val="20"/>
    </w:rPr>
  </w:style>
  <w:style w:type="character" w:customStyle="1" w:styleId="Author-Date">
    <w:name w:val="Author-Date"/>
    <w:rsid w:val="002E5A82"/>
    <w:rPr>
      <w:b/>
      <w:sz w:val="24"/>
    </w:rPr>
  </w:style>
  <w:style w:type="character" w:customStyle="1" w:styleId="regtext">
    <w:name w:val="regtext"/>
    <w:uiPriority w:val="99"/>
    <w:rsid w:val="002E5A82"/>
  </w:style>
  <w:style w:type="character" w:customStyle="1" w:styleId="Dottedunderline">
    <w:name w:val="Dotted underline"/>
    <w:rsid w:val="002E5A82"/>
    <w:rPr>
      <w:u w:val="dotted"/>
    </w:rPr>
  </w:style>
  <w:style w:type="character" w:customStyle="1" w:styleId="slug-pub-date">
    <w:name w:val="slug-pub-date"/>
    <w:rsid w:val="002E5A82"/>
  </w:style>
  <w:style w:type="character" w:customStyle="1" w:styleId="slug-vol">
    <w:name w:val="slug-vol"/>
    <w:rsid w:val="002E5A82"/>
  </w:style>
  <w:style w:type="character" w:customStyle="1" w:styleId="slug-issue">
    <w:name w:val="slug-issue"/>
    <w:rsid w:val="002E5A82"/>
  </w:style>
  <w:style w:type="character" w:customStyle="1" w:styleId="slug-pages">
    <w:name w:val="slug-pages"/>
    <w:rsid w:val="002E5A82"/>
  </w:style>
  <w:style w:type="character" w:customStyle="1" w:styleId="DDIUnderline">
    <w:name w:val="DDI Underline"/>
    <w:uiPriority w:val="99"/>
    <w:rsid w:val="002E5A82"/>
    <w:rPr>
      <w:sz w:val="20"/>
      <w:u w:val="thick"/>
    </w:rPr>
  </w:style>
  <w:style w:type="character" w:customStyle="1" w:styleId="CardsChar1">
    <w:name w:val="Cards Char1"/>
    <w:locked/>
    <w:rsid w:val="002E5A82"/>
    <w:rPr>
      <w:rFonts w:ascii="Times New Roman" w:eastAsia="Times New Roman" w:hAnsi="Times New Roman" w:cs="Times New Roman"/>
    </w:rPr>
  </w:style>
  <w:style w:type="character" w:customStyle="1" w:styleId="apple-converted-space">
    <w:name w:val="apple-converted-space"/>
    <w:basedOn w:val="DefaultParagraphFont"/>
    <w:rsid w:val="002E5A82"/>
  </w:style>
  <w:style w:type="character" w:customStyle="1" w:styleId="CardTextChar0">
    <w:name w:val="Card Text Char"/>
    <w:locked/>
    <w:rsid w:val="002E5A82"/>
    <w:rPr>
      <w:rFonts w:ascii="Georgia" w:hAnsi="Georgia"/>
      <w:sz w:val="18"/>
      <w:u w:val="single"/>
    </w:rPr>
  </w:style>
  <w:style w:type="character" w:customStyle="1" w:styleId="normaltextrun">
    <w:name w:val="normaltextrun"/>
    <w:basedOn w:val="DefaultParagraphFont"/>
    <w:rsid w:val="002E5A82"/>
  </w:style>
  <w:style w:type="character" w:customStyle="1" w:styleId="eop">
    <w:name w:val="eop"/>
    <w:basedOn w:val="DefaultParagraphFont"/>
    <w:rsid w:val="002E5A82"/>
  </w:style>
  <w:style w:type="character" w:customStyle="1" w:styleId="spellingerror">
    <w:name w:val="spellingerror"/>
    <w:basedOn w:val="DefaultParagraphFont"/>
    <w:rsid w:val="002E5A82"/>
  </w:style>
  <w:style w:type="paragraph" w:customStyle="1" w:styleId="m-2839544472620372085msonospacing">
    <w:name w:val="m_-2839544472620372085msonospacing"/>
    <w:basedOn w:val="Normal"/>
    <w:rsid w:val="002E5A82"/>
    <w:pPr>
      <w:spacing w:before="100" w:beforeAutospacing="1" w:after="100" w:afterAutospacing="1"/>
    </w:pPr>
    <w:rPr>
      <w:sz w:val="24"/>
    </w:rPr>
  </w:style>
  <w:style w:type="paragraph" w:customStyle="1" w:styleId="franklin-light1">
    <w:name w:val="franklin-light1"/>
    <w:basedOn w:val="Normal"/>
    <w:rsid w:val="002E5A82"/>
    <w:pPr>
      <w:spacing w:before="100" w:beforeAutospacing="1" w:after="100" w:afterAutospacing="1"/>
    </w:pPr>
    <w:rPr>
      <w:sz w:val="24"/>
    </w:rPr>
  </w:style>
  <w:style w:type="character" w:customStyle="1" w:styleId="powa-tease">
    <w:name w:val="powa-tease"/>
    <w:basedOn w:val="DefaultParagraphFont"/>
    <w:rsid w:val="002E5A82"/>
  </w:style>
  <w:style w:type="character" w:customStyle="1" w:styleId="powa-byline">
    <w:name w:val="powa-byline"/>
    <w:basedOn w:val="DefaultParagraphFont"/>
    <w:rsid w:val="002E5A82"/>
  </w:style>
  <w:style w:type="character" w:customStyle="1" w:styleId="apple-style-span">
    <w:name w:val="apple-style-span"/>
    <w:basedOn w:val="DefaultParagraphFont"/>
    <w:rsid w:val="002E5A82"/>
    <w:rPr>
      <w:rFonts w:cs="Times New Roman"/>
    </w:rPr>
  </w:style>
  <w:style w:type="paragraph" w:customStyle="1" w:styleId="noindent">
    <w:name w:val="noindent"/>
    <w:basedOn w:val="Normal"/>
    <w:rsid w:val="002E5A82"/>
    <w:pPr>
      <w:spacing w:before="100" w:beforeAutospacing="1" w:after="100" w:afterAutospacing="1"/>
    </w:pPr>
    <w:rPr>
      <w:rFonts w:eastAsia="Times New Roman"/>
    </w:rPr>
  </w:style>
  <w:style w:type="character" w:customStyle="1" w:styleId="st">
    <w:name w:val="st"/>
    <w:rsid w:val="002E5A82"/>
  </w:style>
  <w:style w:type="character" w:customStyle="1" w:styleId="highlight2">
    <w:name w:val="highlight2"/>
    <w:basedOn w:val="DefaultParagraphFont"/>
    <w:rsid w:val="002E5A82"/>
    <w:rPr>
      <w:rFonts w:ascii="Arial" w:hAnsi="Arial"/>
      <w:b/>
      <w:sz w:val="19"/>
      <w:u w:val="thick"/>
      <w:bdr w:val="none" w:sz="0" w:space="0" w:color="auto"/>
      <w:shd w:val="clear" w:color="auto" w:fill="auto"/>
    </w:rPr>
  </w:style>
  <w:style w:type="character" w:customStyle="1" w:styleId="Emphasis2">
    <w:name w:val="Emphasis2"/>
    <w:basedOn w:val="DefaultParagraphFont"/>
    <w:rsid w:val="002E5A82"/>
    <w:rPr>
      <w:rFonts w:ascii="Franklin Gothic Heavy" w:hAnsi="Franklin Gothic Heavy" w:hint="default"/>
      <w:iCs/>
      <w:u w:val="single"/>
    </w:rPr>
  </w:style>
  <w:style w:type="character" w:customStyle="1" w:styleId="EmphasizeThis">
    <w:name w:val="EmphasizeThis"/>
    <w:rsid w:val="002E5A82"/>
    <w:rPr>
      <w:rFonts w:ascii="Georgia" w:hAnsi="Georgia" w:hint="default"/>
      <w:b/>
      <w:bCs w:val="0"/>
      <w:iCs/>
      <w:sz w:val="24"/>
      <w:u w:val="thick"/>
    </w:rPr>
  </w:style>
  <w:style w:type="character" w:customStyle="1" w:styleId="Style3Char">
    <w:name w:val="Style3 Char"/>
    <w:rsid w:val="002E5A82"/>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2E5A82"/>
    <w:rPr>
      <w:rFonts w:ascii="Calibri" w:hAnsi="Calibri" w:cs="Calibri"/>
      <w:sz w:val="20"/>
      <w:szCs w:val="20"/>
    </w:rPr>
  </w:style>
  <w:style w:type="paragraph" w:styleId="CommentText">
    <w:name w:val="annotation text"/>
    <w:basedOn w:val="Normal"/>
    <w:link w:val="CommentTextChar"/>
    <w:uiPriority w:val="99"/>
    <w:semiHidden/>
    <w:unhideWhenUsed/>
    <w:rsid w:val="002E5A82"/>
    <w:rPr>
      <w:sz w:val="20"/>
      <w:szCs w:val="20"/>
    </w:rPr>
  </w:style>
  <w:style w:type="character" w:customStyle="1" w:styleId="CommentTextChar1">
    <w:name w:val="Comment Text Char1"/>
    <w:basedOn w:val="DefaultParagraphFont"/>
    <w:uiPriority w:val="99"/>
    <w:semiHidden/>
    <w:rsid w:val="002E5A82"/>
    <w:rPr>
      <w:rFonts w:ascii="Calibri" w:hAnsi="Calibri" w:cs="Calibri"/>
      <w:sz w:val="20"/>
      <w:szCs w:val="20"/>
    </w:rPr>
  </w:style>
  <w:style w:type="character" w:customStyle="1" w:styleId="balancedheadline">
    <w:name w:val="balancedheadline"/>
    <w:basedOn w:val="DefaultParagraphFont"/>
    <w:rsid w:val="002E5A82"/>
  </w:style>
  <w:style w:type="paragraph" w:customStyle="1" w:styleId="analytic0">
    <w:name w:val="analytic"/>
    <w:basedOn w:val="Analytic"/>
    <w:link w:val="analyticChar0"/>
    <w:autoRedefine/>
    <w:uiPriority w:val="4"/>
    <w:qFormat/>
    <w:rsid w:val="002E5A82"/>
    <w:rPr>
      <w:i/>
      <w:color w:val="2D72B1"/>
    </w:rPr>
  </w:style>
  <w:style w:type="character" w:customStyle="1" w:styleId="analyticChar0">
    <w:name w:val="analytic Char"/>
    <w:basedOn w:val="DefaultParagraphFont"/>
    <w:link w:val="analytic0"/>
    <w:uiPriority w:val="4"/>
    <w:rsid w:val="002E5A82"/>
    <w:rPr>
      <w:rFonts w:ascii="Calibri" w:hAnsi="Calibri" w:cs="Calibri"/>
      <w:i/>
      <w:color w:val="2D72B1"/>
      <w:sz w:val="22"/>
    </w:rPr>
  </w:style>
  <w:style w:type="paragraph" w:customStyle="1" w:styleId="ColorfulList-Accent11">
    <w:name w:val="Colorful List - Accent 11"/>
    <w:basedOn w:val="Normal"/>
    <w:uiPriority w:val="34"/>
    <w:qFormat/>
    <w:rsid w:val="002E5A82"/>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2E5A82"/>
  </w:style>
  <w:style w:type="character" w:customStyle="1" w:styleId="m-4339160018974791352styleunderline">
    <w:name w:val="m_-4339160018974791352styleunderline"/>
    <w:basedOn w:val="DefaultParagraphFont"/>
    <w:rsid w:val="002E5A82"/>
  </w:style>
  <w:style w:type="character" w:customStyle="1" w:styleId="m8622195508348221850gmail-msohyperlink">
    <w:name w:val="m_8622195508348221850gmail-msohyperlink"/>
    <w:basedOn w:val="DefaultParagraphFont"/>
    <w:rsid w:val="002E5A82"/>
  </w:style>
  <w:style w:type="character" w:customStyle="1" w:styleId="longbio">
    <w:name w:val="long_bio"/>
    <w:basedOn w:val="DefaultParagraphFont"/>
    <w:rsid w:val="002E5A82"/>
  </w:style>
  <w:style w:type="paragraph" w:customStyle="1" w:styleId="css-1ygdjhk">
    <w:name w:val="css-1ygdjhk"/>
    <w:basedOn w:val="Normal"/>
    <w:rsid w:val="002E5A82"/>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2E5A82"/>
    <w:rPr>
      <w:rFonts w:eastAsia="Calibri"/>
      <w:b/>
      <w:color w:val="000000"/>
      <w:u w:val="single"/>
      <w:lang w:val="x-none" w:eastAsia="x-none"/>
    </w:rPr>
  </w:style>
  <w:style w:type="character" w:customStyle="1" w:styleId="CardText2Char">
    <w:name w:val="Card Text 2 Char"/>
    <w:link w:val="CardText2"/>
    <w:rsid w:val="002E5A82"/>
    <w:rPr>
      <w:rFonts w:ascii="Calibri" w:eastAsia="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2E5A82"/>
  </w:style>
  <w:style w:type="paragraph" w:customStyle="1" w:styleId="m8953919872937919259gmail-msolistparagraphcxspmiddle">
    <w:name w:val="m_8953919872937919259gmail-msolistparagraphcxspmiddle"/>
    <w:basedOn w:val="Normal"/>
    <w:rsid w:val="002E5A82"/>
    <w:pPr>
      <w:spacing w:beforeLines="1" w:afterLines="1"/>
    </w:pPr>
    <w:rPr>
      <w:rFonts w:ascii="Times" w:hAnsi="Times"/>
      <w:sz w:val="20"/>
      <w:szCs w:val="20"/>
    </w:rPr>
  </w:style>
  <w:style w:type="paragraph" w:customStyle="1" w:styleId="flashline">
    <w:name w:val="flashline"/>
    <w:basedOn w:val="Normal"/>
    <w:rsid w:val="002E5A82"/>
    <w:pPr>
      <w:spacing w:before="100" w:beforeAutospacing="1" w:after="100" w:afterAutospacing="1"/>
    </w:pPr>
    <w:rPr>
      <w:rFonts w:eastAsia="Times New Roman"/>
      <w:sz w:val="24"/>
    </w:rPr>
  </w:style>
  <w:style w:type="paragraph" w:customStyle="1" w:styleId="lbexhangwithmargin">
    <w:name w:val="lbexhangwithmargin"/>
    <w:basedOn w:val="Normal"/>
    <w:rsid w:val="002E5A82"/>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2E5A82"/>
  </w:style>
  <w:style w:type="character" w:customStyle="1" w:styleId="lbexallcap">
    <w:name w:val="lbexallcap"/>
    <w:basedOn w:val="DefaultParagraphFont"/>
    <w:rsid w:val="002E5A82"/>
  </w:style>
  <w:style w:type="paragraph" w:customStyle="1" w:styleId="lbexindent">
    <w:name w:val="lbexindent"/>
    <w:basedOn w:val="Normal"/>
    <w:rsid w:val="002E5A82"/>
    <w:pPr>
      <w:spacing w:before="100" w:beforeAutospacing="1" w:after="100" w:afterAutospacing="1"/>
    </w:pPr>
    <w:rPr>
      <w:rFonts w:eastAsia="Times New Roman"/>
      <w:sz w:val="24"/>
    </w:rPr>
  </w:style>
  <w:style w:type="paragraph" w:customStyle="1" w:styleId="lbexindentparagraph">
    <w:name w:val="lbexindentparagraph"/>
    <w:basedOn w:val="Normal"/>
    <w:rsid w:val="002E5A82"/>
    <w:pPr>
      <w:spacing w:before="100" w:beforeAutospacing="1" w:after="100" w:afterAutospacing="1"/>
    </w:pPr>
    <w:rPr>
      <w:rFonts w:eastAsia="Times New Roman"/>
      <w:sz w:val="24"/>
    </w:rPr>
  </w:style>
  <w:style w:type="paragraph" w:customStyle="1" w:styleId="zn-bodyparagraph">
    <w:name w:val="zn-body__paragraph"/>
    <w:basedOn w:val="Normal"/>
    <w:rsid w:val="002E5A82"/>
    <w:pPr>
      <w:spacing w:before="100" w:beforeAutospacing="1" w:after="100" w:afterAutospacing="1"/>
    </w:pPr>
    <w:rPr>
      <w:rFonts w:eastAsia="Times New Roman"/>
      <w:sz w:val="24"/>
    </w:rPr>
  </w:style>
  <w:style w:type="character" w:customStyle="1" w:styleId="c-messagebody">
    <w:name w:val="c-message__body"/>
    <w:basedOn w:val="DefaultParagraphFont"/>
    <w:rsid w:val="002E5A82"/>
  </w:style>
  <w:style w:type="character" w:customStyle="1" w:styleId="m7735155540857680774gmail-style13ptbold">
    <w:name w:val="m_7735155540857680774gmail-style13ptbold"/>
    <w:basedOn w:val="DefaultParagraphFont"/>
    <w:rsid w:val="002E5A82"/>
  </w:style>
  <w:style w:type="character" w:customStyle="1" w:styleId="style65">
    <w:name w:val="style65"/>
    <w:basedOn w:val="DefaultParagraphFont"/>
    <w:rsid w:val="002E5A82"/>
  </w:style>
  <w:style w:type="character" w:customStyle="1" w:styleId="bodytext0">
    <w:name w:val="body_text"/>
    <w:basedOn w:val="DefaultParagraphFont"/>
    <w:rsid w:val="002E5A82"/>
  </w:style>
  <w:style w:type="character" w:customStyle="1" w:styleId="bio">
    <w:name w:val="bio"/>
    <w:basedOn w:val="DefaultParagraphFont"/>
    <w:rsid w:val="002E5A82"/>
  </w:style>
  <w:style w:type="character" w:customStyle="1" w:styleId="citesChar">
    <w:name w:val="cites Char"/>
    <w:link w:val="cites0"/>
    <w:rsid w:val="002E5A82"/>
    <w:rPr>
      <w:rFonts w:eastAsia="SimSun"/>
      <w:b/>
      <w:lang w:eastAsia="zh-CN"/>
    </w:rPr>
  </w:style>
  <w:style w:type="paragraph" w:customStyle="1" w:styleId="cites0">
    <w:name w:val="cites"/>
    <w:next w:val="Normal"/>
    <w:link w:val="citesChar"/>
    <w:autoRedefine/>
    <w:rsid w:val="002E5A82"/>
    <w:pPr>
      <w:contextualSpacing/>
    </w:pPr>
    <w:rPr>
      <w:rFonts w:eastAsia="SimSun"/>
      <w:b/>
      <w:lang w:eastAsia="zh-CN"/>
    </w:rPr>
  </w:style>
  <w:style w:type="character" w:customStyle="1" w:styleId="5yl5">
    <w:name w:val="_5yl5"/>
    <w:basedOn w:val="DefaultParagraphFont"/>
    <w:rsid w:val="002E5A82"/>
  </w:style>
  <w:style w:type="character" w:customStyle="1" w:styleId="text">
    <w:name w:val="text"/>
    <w:basedOn w:val="DefaultParagraphFont"/>
    <w:rsid w:val="002E5A82"/>
  </w:style>
  <w:style w:type="paragraph" w:customStyle="1" w:styleId="generic-articlebody">
    <w:name w:val="generic-article__body"/>
    <w:basedOn w:val="Normal"/>
    <w:rsid w:val="002E5A82"/>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2E5A82"/>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2E5A82"/>
    <w:rPr>
      <w:b/>
      <w:bCs/>
    </w:rPr>
  </w:style>
  <w:style w:type="character" w:customStyle="1" w:styleId="CommentSubjectChar1">
    <w:name w:val="Comment Subject Char1"/>
    <w:basedOn w:val="CommentTextChar1"/>
    <w:uiPriority w:val="99"/>
    <w:semiHidden/>
    <w:rsid w:val="002E5A82"/>
    <w:rPr>
      <w:rFonts w:ascii="Calibri" w:hAnsi="Calibri" w:cs="Calibri"/>
      <w:b/>
      <w:bCs/>
      <w:sz w:val="20"/>
      <w:szCs w:val="20"/>
    </w:rPr>
  </w:style>
  <w:style w:type="character" w:customStyle="1" w:styleId="UnresolvedMention12">
    <w:name w:val="Unresolved Mention12"/>
    <w:basedOn w:val="DefaultParagraphFont"/>
    <w:uiPriority w:val="99"/>
    <w:rsid w:val="002E5A82"/>
    <w:rPr>
      <w:color w:val="605E5C"/>
      <w:shd w:val="clear" w:color="auto" w:fill="E1DFDD"/>
    </w:rPr>
  </w:style>
  <w:style w:type="paragraph" w:customStyle="1" w:styleId="CardNotUnderlined">
    <w:name w:val="Card Not Underlined"/>
    <w:basedOn w:val="Normal"/>
    <w:autoRedefine/>
    <w:rsid w:val="002E5A82"/>
    <w:rPr>
      <w:rFonts w:eastAsia="Times New Roman"/>
      <w:sz w:val="12"/>
      <w:szCs w:val="20"/>
    </w:rPr>
  </w:style>
  <w:style w:type="paragraph" w:customStyle="1" w:styleId="msonormal0">
    <w:name w:val="msonormal"/>
    <w:basedOn w:val="Normal"/>
    <w:rsid w:val="002E5A82"/>
    <w:pPr>
      <w:spacing w:before="100" w:beforeAutospacing="1" w:after="100" w:afterAutospacing="1" w:line="256" w:lineRule="auto"/>
    </w:pPr>
    <w:rPr>
      <w:sz w:val="24"/>
    </w:rPr>
  </w:style>
  <w:style w:type="table" w:styleId="TableGrid">
    <w:name w:val="Table Grid"/>
    <w:basedOn w:val="TableNormal"/>
    <w:uiPriority w:val="59"/>
    <w:rsid w:val="002E5A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2E5A82"/>
    <w:pPr>
      <w:spacing w:before="100" w:beforeAutospacing="1" w:after="100" w:afterAutospacing="1"/>
    </w:pPr>
    <w:rPr>
      <w:rFonts w:eastAsia="Times New Roman"/>
      <w:sz w:val="24"/>
    </w:rPr>
  </w:style>
  <w:style w:type="paragraph" w:customStyle="1" w:styleId="p6">
    <w:name w:val="p6"/>
    <w:basedOn w:val="Normal"/>
    <w:rsid w:val="002E5A82"/>
    <w:pPr>
      <w:spacing w:before="100" w:beforeAutospacing="1" w:after="100" w:afterAutospacing="1"/>
    </w:pPr>
    <w:rPr>
      <w:rFonts w:eastAsia="Times New Roman"/>
      <w:sz w:val="24"/>
    </w:rPr>
  </w:style>
  <w:style w:type="paragraph" w:customStyle="1" w:styleId="paragraph-sc-1tqpf5s-0">
    <w:name w:val="paragraph-sc-1tqpf5s-0"/>
    <w:basedOn w:val="Normal"/>
    <w:rsid w:val="002E5A82"/>
    <w:pPr>
      <w:spacing w:before="100" w:beforeAutospacing="1" w:after="100" w:afterAutospacing="1"/>
    </w:pPr>
    <w:rPr>
      <w:rFonts w:eastAsia="Times New Roman"/>
      <w:sz w:val="24"/>
    </w:rPr>
  </w:style>
  <w:style w:type="character" w:customStyle="1" w:styleId="edited-3sfazf">
    <w:name w:val="edited-3sfazf"/>
    <w:basedOn w:val="DefaultParagraphFont"/>
    <w:rsid w:val="002E5A82"/>
  </w:style>
  <w:style w:type="character" w:customStyle="1" w:styleId="content-1o0f9g">
    <w:name w:val="content-1o0f9g"/>
    <w:basedOn w:val="DefaultParagraphFont"/>
    <w:rsid w:val="002E5A82"/>
  </w:style>
  <w:style w:type="paragraph" w:customStyle="1" w:styleId="mol-para-with-font">
    <w:name w:val="mol-para-with-font"/>
    <w:basedOn w:val="Normal"/>
    <w:rsid w:val="002E5A82"/>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2E5A82"/>
  </w:style>
  <w:style w:type="character" w:customStyle="1" w:styleId="comma-separator">
    <w:name w:val="comma-separator"/>
    <w:basedOn w:val="DefaultParagraphFont"/>
    <w:rsid w:val="002E5A82"/>
  </w:style>
  <w:style w:type="paragraph" w:customStyle="1" w:styleId="imagecaption">
    <w:name w:val="imagecaption"/>
    <w:basedOn w:val="Normal"/>
    <w:rsid w:val="002E5A82"/>
    <w:pPr>
      <w:spacing w:before="100" w:beforeAutospacing="1" w:after="100" w:afterAutospacing="1"/>
    </w:pPr>
    <w:rPr>
      <w:rFonts w:eastAsia="Times New Roman"/>
      <w:sz w:val="24"/>
    </w:rPr>
  </w:style>
  <w:style w:type="character" w:customStyle="1" w:styleId="wikiexternallink">
    <w:name w:val="wikiexternallink"/>
    <w:basedOn w:val="DefaultParagraphFont"/>
    <w:rsid w:val="002E5A82"/>
  </w:style>
  <w:style w:type="character" w:customStyle="1" w:styleId="wikigeneratedlinkcontent">
    <w:name w:val="wikigeneratedlinkcontent"/>
    <w:basedOn w:val="DefaultParagraphFont"/>
    <w:rsid w:val="002E5A82"/>
  </w:style>
  <w:style w:type="paragraph" w:customStyle="1" w:styleId="ssrcss-1q0x1qg-paragraph">
    <w:name w:val="ssrcss-1q0x1qg-paragraph"/>
    <w:basedOn w:val="Normal"/>
    <w:rsid w:val="002E5A82"/>
    <w:pPr>
      <w:spacing w:before="100" w:beforeAutospacing="1" w:after="100" w:afterAutospacing="1"/>
    </w:pPr>
    <w:rPr>
      <w:rFonts w:eastAsia="Times New Roman"/>
      <w:sz w:val="24"/>
    </w:rPr>
  </w:style>
  <w:style w:type="paragraph" w:customStyle="1" w:styleId="css-axufdj">
    <w:name w:val="css-axufdj"/>
    <w:basedOn w:val="Normal"/>
    <w:rsid w:val="002E5A82"/>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2E5A82"/>
  </w:style>
  <w:style w:type="paragraph" w:customStyle="1" w:styleId="insinstorydvcaption">
    <w:name w:val="ins_instory_dv_caption"/>
    <w:basedOn w:val="Normal"/>
    <w:rsid w:val="002E5A82"/>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E5A82"/>
    <w:rPr>
      <w:rFonts w:ascii="Calibri" w:eastAsia="Times New Roman" w:hAnsi="Calibri" w:cs="Calibri"/>
      <w:lang w:eastAsia="ko-KR"/>
    </w:rPr>
  </w:style>
  <w:style w:type="character" w:customStyle="1" w:styleId="sr-only">
    <w:name w:val="sr-only"/>
    <w:basedOn w:val="DefaultParagraphFont"/>
    <w:rsid w:val="002E5A82"/>
  </w:style>
  <w:style w:type="character" w:customStyle="1" w:styleId="UnresolvedMention1">
    <w:name w:val="Unresolved Mention1"/>
    <w:basedOn w:val="DefaultParagraphFont"/>
    <w:uiPriority w:val="99"/>
    <w:semiHidden/>
    <w:unhideWhenUsed/>
    <w:rsid w:val="002E5A82"/>
    <w:rPr>
      <w:color w:val="605E5C"/>
      <w:shd w:val="clear" w:color="auto" w:fill="E1DFDD"/>
    </w:rPr>
  </w:style>
  <w:style w:type="character" w:styleId="PageNumber">
    <w:name w:val="page number"/>
    <w:basedOn w:val="DefaultParagraphFont"/>
    <w:uiPriority w:val="99"/>
    <w:semiHidden/>
    <w:unhideWhenUsed/>
    <w:rsid w:val="002E5A82"/>
  </w:style>
  <w:style w:type="character" w:customStyle="1" w:styleId="UnresolvedMention10">
    <w:name w:val="Unresolved Mention10"/>
    <w:basedOn w:val="DefaultParagraphFont"/>
    <w:uiPriority w:val="99"/>
    <w:semiHidden/>
    <w:unhideWhenUsed/>
    <w:rsid w:val="002E5A82"/>
    <w:rPr>
      <w:color w:val="605E5C"/>
      <w:shd w:val="clear" w:color="auto" w:fill="E1DFDD"/>
    </w:rPr>
  </w:style>
  <w:style w:type="paragraph" w:styleId="Revision">
    <w:name w:val="Revision"/>
    <w:uiPriority w:val="99"/>
    <w:semiHidden/>
    <w:rsid w:val="002E5A82"/>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2E5A82"/>
    <w:pPr>
      <w:spacing w:before="100" w:beforeAutospacing="1" w:after="100" w:afterAutospacing="1" w:line="256" w:lineRule="auto"/>
    </w:pPr>
    <w:rPr>
      <w:sz w:val="24"/>
    </w:rPr>
  </w:style>
  <w:style w:type="paragraph" w:customStyle="1" w:styleId="p1">
    <w:name w:val="p1"/>
    <w:basedOn w:val="Normal"/>
    <w:uiPriority w:val="99"/>
    <w:semiHidden/>
    <w:rsid w:val="002E5A82"/>
    <w:pPr>
      <w:spacing w:line="256" w:lineRule="auto"/>
    </w:pPr>
    <w:rPr>
      <w:sz w:val="20"/>
      <w:szCs w:val="20"/>
    </w:rPr>
  </w:style>
  <w:style w:type="paragraph" w:customStyle="1" w:styleId="Shrink6">
    <w:name w:val="Shrink 6"/>
    <w:basedOn w:val="Normal"/>
    <w:uiPriority w:val="99"/>
    <w:semiHidden/>
    <w:qFormat/>
    <w:rsid w:val="002E5A82"/>
    <w:pPr>
      <w:spacing w:line="256" w:lineRule="auto"/>
    </w:pPr>
    <w:rPr>
      <w:rFonts w:ascii="Georgia" w:hAnsi="Georgia"/>
      <w:sz w:val="12"/>
    </w:rPr>
  </w:style>
  <w:style w:type="character" w:styleId="EndnoteReference">
    <w:name w:val="endnote reference"/>
    <w:basedOn w:val="DefaultParagraphFont"/>
    <w:uiPriority w:val="99"/>
    <w:semiHidden/>
    <w:unhideWhenUsed/>
    <w:rsid w:val="002E5A82"/>
    <w:rPr>
      <w:vertAlign w:val="superscript"/>
    </w:rPr>
  </w:style>
  <w:style w:type="character" w:customStyle="1" w:styleId="FooterChar1">
    <w:name w:val="Footer Char1"/>
    <w:basedOn w:val="DefaultParagraphFont"/>
    <w:uiPriority w:val="99"/>
    <w:semiHidden/>
    <w:rsid w:val="002E5A82"/>
    <w:rPr>
      <w:rFonts w:ascii="Calibri" w:eastAsiaTheme="minorHAnsi" w:hAnsi="Calibri" w:cs="Calibri"/>
      <w:sz w:val="16"/>
      <w:szCs w:val="22"/>
    </w:rPr>
  </w:style>
  <w:style w:type="character" w:customStyle="1" w:styleId="HeaderChar1">
    <w:name w:val="Header Char1"/>
    <w:basedOn w:val="DefaultParagraphFont"/>
    <w:uiPriority w:val="99"/>
    <w:semiHidden/>
    <w:rsid w:val="002E5A82"/>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2E5A82"/>
    <w:rPr>
      <w:rFonts w:ascii="Segoe UI" w:hAnsi="Segoe UI" w:cs="Segoe UI"/>
      <w:sz w:val="16"/>
      <w:szCs w:val="16"/>
    </w:rPr>
  </w:style>
  <w:style w:type="character" w:styleId="CommentReference">
    <w:name w:val="annotation reference"/>
    <w:basedOn w:val="DefaultParagraphFont"/>
    <w:uiPriority w:val="99"/>
    <w:semiHidden/>
    <w:unhideWhenUsed/>
    <w:rsid w:val="002E5A82"/>
    <w:rPr>
      <w:sz w:val="16"/>
      <w:szCs w:val="16"/>
    </w:rPr>
  </w:style>
  <w:style w:type="character" w:customStyle="1" w:styleId="UnresolvedMention30">
    <w:name w:val="Unresolved Mention30"/>
    <w:basedOn w:val="DefaultParagraphFont"/>
    <w:uiPriority w:val="99"/>
    <w:semiHidden/>
    <w:unhideWhenUsed/>
    <w:rsid w:val="002E5A82"/>
    <w:rPr>
      <w:color w:val="605E5C"/>
      <w:shd w:val="clear" w:color="auto" w:fill="E1DFDD"/>
    </w:rPr>
  </w:style>
  <w:style w:type="character" w:customStyle="1" w:styleId="UnresolvedMention4">
    <w:name w:val="Unresolved Mention4"/>
    <w:basedOn w:val="DefaultParagraphFont"/>
    <w:uiPriority w:val="99"/>
    <w:semiHidden/>
    <w:unhideWhenUsed/>
    <w:rsid w:val="002E5A82"/>
    <w:rPr>
      <w:color w:val="605E5C"/>
      <w:shd w:val="clear" w:color="auto" w:fill="E1DFDD"/>
    </w:rPr>
  </w:style>
  <w:style w:type="character" w:customStyle="1" w:styleId="UnresolvedMention5">
    <w:name w:val="Unresolved Mention5"/>
    <w:basedOn w:val="DefaultParagraphFont"/>
    <w:uiPriority w:val="99"/>
    <w:semiHidden/>
    <w:unhideWhenUsed/>
    <w:rsid w:val="002E5A82"/>
    <w:rPr>
      <w:color w:val="605E5C"/>
      <w:shd w:val="clear" w:color="auto" w:fill="E1DFDD"/>
    </w:rPr>
  </w:style>
  <w:style w:type="character" w:customStyle="1" w:styleId="UnresolvedMention6">
    <w:name w:val="Unresolved Mention6"/>
    <w:basedOn w:val="DefaultParagraphFont"/>
    <w:uiPriority w:val="99"/>
    <w:semiHidden/>
    <w:unhideWhenUsed/>
    <w:rsid w:val="002E5A82"/>
    <w:rPr>
      <w:color w:val="605E5C"/>
      <w:shd w:val="clear" w:color="auto" w:fill="E1DFDD"/>
    </w:rPr>
  </w:style>
  <w:style w:type="character" w:customStyle="1" w:styleId="UnresolvedMention7">
    <w:name w:val="Unresolved Mention7"/>
    <w:basedOn w:val="DefaultParagraphFont"/>
    <w:uiPriority w:val="99"/>
    <w:semiHidden/>
    <w:unhideWhenUsed/>
    <w:rsid w:val="002E5A82"/>
    <w:rPr>
      <w:color w:val="605E5C"/>
      <w:shd w:val="clear" w:color="auto" w:fill="E1DFDD"/>
    </w:rPr>
  </w:style>
  <w:style w:type="character" w:customStyle="1" w:styleId="UnresolvedMention8">
    <w:name w:val="Unresolved Mention8"/>
    <w:basedOn w:val="DefaultParagraphFont"/>
    <w:uiPriority w:val="99"/>
    <w:semiHidden/>
    <w:unhideWhenUsed/>
    <w:rsid w:val="002E5A82"/>
    <w:rPr>
      <w:color w:val="605E5C"/>
      <w:shd w:val="clear" w:color="auto" w:fill="E1DFDD"/>
    </w:rPr>
  </w:style>
  <w:style w:type="character" w:customStyle="1" w:styleId="UnresolvedMention9">
    <w:name w:val="Unresolved Mention9"/>
    <w:basedOn w:val="DefaultParagraphFont"/>
    <w:uiPriority w:val="99"/>
    <w:semiHidden/>
    <w:unhideWhenUsed/>
    <w:rsid w:val="002E5A82"/>
    <w:rPr>
      <w:color w:val="605E5C"/>
      <w:shd w:val="clear" w:color="auto" w:fill="E1DFDD"/>
    </w:rPr>
  </w:style>
  <w:style w:type="character" w:customStyle="1" w:styleId="UnresolvedMention100">
    <w:name w:val="Unresolved Mention100"/>
    <w:basedOn w:val="DefaultParagraphFont"/>
    <w:uiPriority w:val="99"/>
    <w:semiHidden/>
    <w:unhideWhenUsed/>
    <w:rsid w:val="002E5A82"/>
    <w:rPr>
      <w:color w:val="605E5C"/>
      <w:shd w:val="clear" w:color="auto" w:fill="E1DFDD"/>
    </w:rPr>
  </w:style>
  <w:style w:type="character" w:customStyle="1" w:styleId="UnresolvedMention11">
    <w:name w:val="Unresolved Mention11"/>
    <w:basedOn w:val="DefaultParagraphFont"/>
    <w:uiPriority w:val="99"/>
    <w:semiHidden/>
    <w:unhideWhenUsed/>
    <w:rsid w:val="002E5A82"/>
    <w:rPr>
      <w:color w:val="605E5C"/>
      <w:shd w:val="clear" w:color="auto" w:fill="E1DFDD"/>
    </w:rPr>
  </w:style>
  <w:style w:type="character" w:styleId="PlaceholderText">
    <w:name w:val="Placeholder Text"/>
    <w:basedOn w:val="DefaultParagraphFont"/>
    <w:uiPriority w:val="99"/>
    <w:semiHidden/>
    <w:rsid w:val="002E5A82"/>
    <w:rPr>
      <w:color w:val="808080"/>
    </w:rPr>
  </w:style>
  <w:style w:type="paragraph" w:customStyle="1" w:styleId="paragraph">
    <w:name w:val="paragraph"/>
    <w:basedOn w:val="Normal"/>
    <w:rsid w:val="002E5A82"/>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sights.s-rminform.com/conflict-and-resource-scarcity-across-the-world" TargetMode="External"/><Relationship Id="rId18" Type="http://schemas.openxmlformats.org/officeDocument/2006/relationships/hyperlink" Target="https://www.scientificamerican.com/podcast/episode/the-sneaky-danger-of-space-dust/" TargetMode="External"/><Relationship Id="rId3" Type="http://schemas.openxmlformats.org/officeDocument/2006/relationships/customXml" Target="../customXml/item3.xml"/><Relationship Id="rId21" Type="http://schemas.openxmlformats.org/officeDocument/2006/relationships/hyperlink" Target="http://aip.scitation.org/doi/full/10.1063/1.4980833" TargetMode="External"/><Relationship Id="rId7" Type="http://schemas.openxmlformats.org/officeDocument/2006/relationships/settings" Target="settings.xml"/><Relationship Id="rId12" Type="http://schemas.openxmlformats.org/officeDocument/2006/relationships/hyperlink" Target="https://www.sciencetimes.com/articles/21813/20190515/space-mining-could-ruin-our-solar-system-researchers-warn.htm" TargetMode="External"/><Relationship Id="rId17" Type="http://schemas.openxmlformats.org/officeDocument/2006/relationships/hyperlink" Target="https://www.science.org/doi/full/10.1126/science.abd340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pers.ssrn.com/abstract=3397559" TargetMode="External"/><Relationship Id="rId20" Type="http://schemas.openxmlformats.org/officeDocument/2006/relationships/hyperlink" Target="https://www.orbitaldebris.jsc.nasa.gov/faq.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cademic.oup.com/astrogeo/article/56/5/5.15/235650" TargetMode="External"/><Relationship Id="rId23" Type="http://schemas.openxmlformats.org/officeDocument/2006/relationships/hyperlink" Target="https://www.businessinsider.com/russia-says-space-junk-could-spark-war-2016-1"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tificamerican.com/article/orbital-debris-space-fence/"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bu.edu/articles/2016/rare-earths/" TargetMode="External"/><Relationship Id="rId22" Type="http://schemas.openxmlformats.org/officeDocument/2006/relationships/hyperlink" Target="https://gizmodo.com/what-would-happen-if-all-our-satellites-were-suddenly-d-17090066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loetaenachu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80</TotalTime>
  <Pages>23</Pages>
  <Words>11744</Words>
  <Characters>66947</Characters>
  <Application>Microsoft Office Word</Application>
  <DocSecurity>0</DocSecurity>
  <Lines>557</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Chloe Chun</cp:lastModifiedBy>
  <cp:revision>2</cp:revision>
  <dcterms:created xsi:type="dcterms:W3CDTF">2022-01-22T14:14:00Z</dcterms:created>
  <dcterms:modified xsi:type="dcterms:W3CDTF">2022-01-22T16:34:00Z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