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36FC5" w14:textId="65D12B51" w:rsidR="00FD46E8" w:rsidRDefault="00FD46E8" w:rsidP="00E94B26">
      <w:pPr>
        <w:pStyle w:val="Heading3"/>
      </w:pPr>
      <w:r>
        <w:t>1</w:t>
      </w:r>
    </w:p>
    <w:p w14:paraId="05CDD2BF" w14:textId="2A257501" w:rsidR="00FD46E8" w:rsidRDefault="00FD46E8" w:rsidP="00FD46E8">
      <w:r>
        <w:t>Framing we agree except</w:t>
      </w:r>
    </w:p>
    <w:p w14:paraId="635E7EAD" w14:textId="77777777" w:rsidR="00FD46E8" w:rsidRPr="00475F3B" w:rsidRDefault="00FD46E8" w:rsidP="00FD46E8">
      <w:pPr>
        <w:pStyle w:val="ListParagraph"/>
        <w:keepNext/>
        <w:keepLines/>
        <w:numPr>
          <w:ilvl w:val="0"/>
          <w:numId w:val="11"/>
        </w:numPr>
        <w:spacing w:before="40"/>
        <w:outlineLvl w:val="3"/>
        <w:rPr>
          <w:rFonts w:eastAsia="Yu Gothic Light"/>
          <w:b/>
          <w:bCs/>
          <w:color w:val="000000" w:themeColor="text1"/>
          <w:sz w:val="24"/>
        </w:rPr>
      </w:pPr>
      <w:r w:rsidRPr="00475F3B">
        <w:rPr>
          <w:rFonts w:eastAsia="Yu Gothic Light"/>
          <w:b/>
          <w:bCs/>
          <w:color w:val="000000" w:themeColor="text1"/>
          <w:sz w:val="26"/>
          <w:szCs w:val="26"/>
        </w:rPr>
        <w:t>Moral uncertainty means preventing extinction should be our highest priority.</w:t>
      </w:r>
      <w:r w:rsidRPr="00475F3B">
        <w:rPr>
          <w:rFonts w:eastAsia="Yu Gothic Light"/>
          <w:b/>
          <w:bCs/>
          <w:color w:val="000000" w:themeColor="text1"/>
          <w:szCs w:val="26"/>
        </w:rPr>
        <w:br/>
      </w:r>
      <w:r w:rsidRPr="00475F3B">
        <w:rPr>
          <w:rFonts w:eastAsia="Yu Mincho"/>
          <w:b/>
          <w:color w:val="000000" w:themeColor="text1"/>
          <w:sz w:val="26"/>
        </w:rPr>
        <w:t>Bostrom 12</w:t>
      </w:r>
      <w:r w:rsidRPr="00475F3B">
        <w:rPr>
          <w:rFonts w:eastAsia="Yu Mincho"/>
          <w:color w:val="000000" w:themeColor="text1"/>
        </w:rPr>
        <w:t xml:space="preserve"> [Nick Bostrom. Faculty of Philosophy &amp; Oxford Martin School University of Oxford. “Existential Risk Prevention as Global Priority.” Global Policy (2012)]</w:t>
      </w:r>
      <w:r w:rsidRPr="00475F3B">
        <w:rPr>
          <w:rFonts w:eastAsia="Yu Mincho"/>
          <w:color w:val="000000" w:themeColor="text1"/>
        </w:rPr>
        <w:br/>
        <w:t>These reflections on</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moral uncertainty suggest </w:t>
      </w:r>
      <w:r w:rsidRPr="00475F3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475F3B">
        <w:rPr>
          <w:rFonts w:eastAsia="Yu Mincho"/>
          <w:color w:val="000000" w:themeColor="text1"/>
        </w:rPr>
        <w:t>elaborate.¶</w:t>
      </w:r>
      <w:proofErr w:type="gramEnd"/>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Our present</w:t>
      </w:r>
      <w:r w:rsidRPr="00475F3B">
        <w:rPr>
          <w:rFonts w:eastAsia="Yu Mincho"/>
          <w:b/>
          <w:color w:val="000000" w:themeColor="text1"/>
          <w:sz w:val="24"/>
          <w:u w:val="single"/>
        </w:rPr>
        <w:t xml:space="preserve"> understanding of </w:t>
      </w:r>
      <w:r w:rsidRPr="00C31D55">
        <w:rPr>
          <w:rFonts w:eastAsia="Yu Mincho"/>
          <w:b/>
          <w:color w:val="000000" w:themeColor="text1"/>
          <w:sz w:val="24"/>
          <w:highlight w:val="yellow"/>
          <w:u w:val="single"/>
        </w:rPr>
        <w:t xml:space="preserve">axiology might </w:t>
      </w:r>
      <w:r w:rsidRPr="00475F3B">
        <w:rPr>
          <w:rFonts w:eastAsia="Yu Mincho"/>
          <w:color w:val="000000" w:themeColor="text1"/>
        </w:rPr>
        <w:t>well</w:t>
      </w:r>
      <w:r w:rsidRPr="00C31D55">
        <w:rPr>
          <w:rFonts w:eastAsia="Yu Mincho"/>
          <w:b/>
          <w:color w:val="000000" w:themeColor="text1"/>
          <w:sz w:val="24"/>
          <w:highlight w:val="yellow"/>
          <w:u w:val="single"/>
        </w:rPr>
        <w:t xml:space="preserve"> be confused. </w:t>
      </w:r>
      <w:r w:rsidRPr="00475F3B">
        <w:rPr>
          <w:rFonts w:eastAsia="Yu Mincho"/>
          <w:b/>
          <w:color w:val="000000" w:themeColor="text1"/>
          <w:sz w:val="24"/>
          <w:u w:val="single"/>
        </w:rPr>
        <w:t xml:space="preserve">We may not </w:t>
      </w:r>
      <w:r w:rsidRPr="00475F3B">
        <w:rPr>
          <w:rFonts w:eastAsia="Yu Mincho"/>
          <w:color w:val="000000" w:themeColor="text1"/>
        </w:rPr>
        <w:t>now</w:t>
      </w:r>
      <w:r w:rsidRPr="00475F3B">
        <w:rPr>
          <w:rFonts w:eastAsia="Yu Mincho"/>
          <w:b/>
          <w:color w:val="000000" w:themeColor="text1"/>
          <w:sz w:val="24"/>
          <w:u w:val="single"/>
        </w:rPr>
        <w:t xml:space="preserve"> </w:t>
      </w:r>
      <w:r w:rsidRPr="00475F3B">
        <w:rPr>
          <w:rFonts w:eastAsia="Yu Mincho"/>
          <w:color w:val="000000" w:themeColor="text1"/>
        </w:rPr>
        <w:t>know — at least not in concrete detail — what outcomes would count as a big win for humanity; we might not even yet</w:t>
      </w:r>
      <w:r w:rsidRPr="00475F3B">
        <w:rPr>
          <w:rFonts w:eastAsia="Yu Mincho"/>
          <w:b/>
          <w:color w:val="000000" w:themeColor="text1"/>
          <w:sz w:val="24"/>
          <w:u w:val="single"/>
        </w:rPr>
        <w:t xml:space="preserve"> be able to imagine the best ends </w:t>
      </w:r>
      <w:r w:rsidRPr="00475F3B">
        <w:rPr>
          <w:rFonts w:eastAsia="Yu Mincho"/>
          <w:color w:val="000000" w:themeColor="text1"/>
        </w:rPr>
        <w:t>of our journey.</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If we are </w:t>
      </w:r>
      <w:r w:rsidRPr="00475F3B">
        <w:rPr>
          <w:rFonts w:eastAsia="Yu Mincho"/>
          <w:color w:val="000000" w:themeColor="text1"/>
        </w:rPr>
        <w:t>indeed</w:t>
      </w:r>
      <w:r w:rsidRPr="00475F3B">
        <w:rPr>
          <w:rFonts w:eastAsia="Yu Mincho"/>
          <w:b/>
          <w:color w:val="000000" w:themeColor="text1"/>
          <w:sz w:val="24"/>
          <w:u w:val="single"/>
        </w:rPr>
        <w:t xml:space="preserve"> </w:t>
      </w:r>
      <w:r w:rsidRPr="00475F3B">
        <w:rPr>
          <w:rFonts w:eastAsia="Yu Mincho"/>
          <w:color w:val="000000" w:themeColor="text1"/>
        </w:rPr>
        <w:t>profoundly</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uncertain </w:t>
      </w:r>
      <w:r w:rsidRPr="00475F3B">
        <w:rPr>
          <w:rFonts w:eastAsia="Yu Mincho"/>
          <w:color w:val="000000" w:themeColor="text1"/>
        </w:rPr>
        <w:t>about our ultimate aims,</w:t>
      </w:r>
      <w:r w:rsidRPr="00475F3B">
        <w:rPr>
          <w:rFonts w:eastAsia="Yu Mincho"/>
          <w:b/>
          <w:color w:val="000000" w:themeColor="text1"/>
          <w:sz w:val="24"/>
          <w:u w:val="single"/>
        </w:rPr>
        <w:t xml:space="preserve"> </w:t>
      </w:r>
      <w:r w:rsidRPr="00475F3B">
        <w:rPr>
          <w:rFonts w:eastAsia="Yu Mincho"/>
          <w:color w:val="000000" w:themeColor="text1"/>
        </w:rPr>
        <w:t>then we should recognize that</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there is a great</w:t>
      </w:r>
      <w:r w:rsidRPr="00475F3B">
        <w:rPr>
          <w:rFonts w:eastAsia="Yu Mincho"/>
          <w:b/>
          <w:color w:val="000000" w:themeColor="text1"/>
          <w:sz w:val="24"/>
          <w:u w:val="single"/>
        </w:rPr>
        <w:t xml:space="preserve"> </w:t>
      </w:r>
      <w:r w:rsidRPr="00475F3B">
        <w:rPr>
          <w:rFonts w:eastAsia="Yu Mincho"/>
          <w:color w:val="000000" w:themeColor="text1"/>
        </w:rPr>
        <w:t>option</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value in preserving </w:t>
      </w:r>
      <w:r w:rsidRPr="00475F3B">
        <w:rPr>
          <w:rFonts w:eastAsia="Yu Mincho"/>
          <w:color w:val="000000" w:themeColor="text1"/>
        </w:rPr>
        <w:t>— and ideally improving —</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our ability to recognize value and</w:t>
      </w:r>
      <w:r w:rsidRPr="00C31D55">
        <w:rPr>
          <w:rFonts w:eastAsia="Yu Mincho"/>
          <w:color w:val="000000" w:themeColor="text1"/>
          <w:highlight w:val="yellow"/>
        </w:rPr>
        <w:t xml:space="preserve"> </w:t>
      </w:r>
      <w:r w:rsidRPr="00475F3B">
        <w:rPr>
          <w:rFonts w:eastAsia="Yu Mincho"/>
          <w:color w:val="000000" w:themeColor="text1"/>
        </w:rPr>
        <w:t xml:space="preserve">to </w:t>
      </w:r>
      <w:r w:rsidRPr="00C31D55">
        <w:rPr>
          <w:rFonts w:eastAsia="Yu Mincho"/>
          <w:b/>
          <w:color w:val="000000" w:themeColor="text1"/>
          <w:sz w:val="24"/>
          <w:highlight w:val="yellow"/>
          <w:u w:val="single"/>
        </w:rPr>
        <w:t xml:space="preserve">steer the future accordingly. Ensuring </w:t>
      </w:r>
      <w:r w:rsidRPr="00475F3B">
        <w:rPr>
          <w:rFonts w:eastAsia="Yu Mincho"/>
          <w:color w:val="000000" w:themeColor="text1"/>
        </w:rPr>
        <w:t>that</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there will be a future </w:t>
      </w:r>
      <w:r w:rsidRPr="00475F3B">
        <w:rPr>
          <w:rFonts w:eastAsia="Yu Mincho"/>
          <w:color w:val="000000" w:themeColor="text1"/>
        </w:rPr>
        <w:t>version of</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humanity </w:t>
      </w:r>
      <w:r w:rsidRPr="00475F3B">
        <w:rPr>
          <w:rFonts w:eastAsia="Yu Mincho"/>
          <w:color w:val="000000" w:themeColor="text1"/>
        </w:rPr>
        <w:t>with great powers and a propensity to use them wisely</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is </w:t>
      </w:r>
      <w:r w:rsidRPr="00475F3B">
        <w:rPr>
          <w:rFonts w:eastAsia="Yu Mincho"/>
          <w:color w:val="000000" w:themeColor="text1"/>
        </w:rPr>
        <w:t>plausibly</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the best way </w:t>
      </w:r>
      <w:r w:rsidRPr="00475F3B">
        <w:rPr>
          <w:rFonts w:eastAsia="Yu Mincho"/>
          <w:color w:val="000000" w:themeColor="text1"/>
        </w:rPr>
        <w:t>available to us</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to increase </w:t>
      </w:r>
      <w:r w:rsidRPr="00475F3B">
        <w:rPr>
          <w:rFonts w:eastAsia="Yu Mincho"/>
          <w:b/>
          <w:color w:val="000000" w:themeColor="text1"/>
          <w:sz w:val="24"/>
          <w:u w:val="single"/>
        </w:rPr>
        <w:t xml:space="preserve">the probability that the </w:t>
      </w:r>
      <w:r w:rsidRPr="00C31D55">
        <w:rPr>
          <w:rFonts w:eastAsia="Yu Mincho"/>
          <w:b/>
          <w:color w:val="000000" w:themeColor="text1"/>
          <w:sz w:val="24"/>
          <w:highlight w:val="yellow"/>
          <w:u w:val="single"/>
        </w:rPr>
        <w:t xml:space="preserve">future </w:t>
      </w:r>
      <w:r w:rsidRPr="00475F3B">
        <w:rPr>
          <w:rFonts w:eastAsia="Yu Mincho"/>
          <w:b/>
          <w:color w:val="000000" w:themeColor="text1"/>
          <w:sz w:val="24"/>
          <w:u w:val="single"/>
        </w:rPr>
        <w:t xml:space="preserve">will contain </w:t>
      </w:r>
      <w:r w:rsidRPr="00475F3B">
        <w:rPr>
          <w:rFonts w:eastAsia="Yu Mincho"/>
          <w:color w:val="000000" w:themeColor="text1"/>
        </w:rPr>
        <w:t>a lot of</w:t>
      </w:r>
      <w:r w:rsidRPr="00475F3B">
        <w:rPr>
          <w:rFonts w:eastAsia="Yu Mincho"/>
          <w:b/>
          <w:color w:val="000000" w:themeColor="text1"/>
          <w:sz w:val="24"/>
          <w:u w:val="single"/>
        </w:rPr>
        <w:t xml:space="preserve"> </w:t>
      </w:r>
      <w:r w:rsidRPr="00C31D55">
        <w:rPr>
          <w:rFonts w:eastAsia="Yu Mincho"/>
          <w:b/>
          <w:color w:val="000000" w:themeColor="text1"/>
          <w:sz w:val="24"/>
          <w:highlight w:val="yellow"/>
          <w:u w:val="single"/>
        </w:rPr>
        <w:t xml:space="preserve">value. </w:t>
      </w:r>
      <w:r w:rsidRPr="00475F3B">
        <w:rPr>
          <w:rFonts w:eastAsia="Yu Mincho"/>
          <w:color w:val="000000" w:themeColor="text1"/>
        </w:rPr>
        <w:t>To do this, we must prevent any existential catastrophe</w:t>
      </w:r>
      <w:r w:rsidRPr="00475F3B">
        <w:rPr>
          <w:rFonts w:eastAsia="Yu Mincho"/>
          <w:color w:val="000000" w:themeColor="text1"/>
          <w:sz w:val="24"/>
        </w:rPr>
        <w:t>.</w:t>
      </w:r>
    </w:p>
    <w:p w14:paraId="7A066BB2" w14:textId="77777777" w:rsidR="00FD46E8" w:rsidRPr="00FD46E8" w:rsidRDefault="00FD46E8" w:rsidP="00FD46E8"/>
    <w:p w14:paraId="13DF8E07" w14:textId="76580E65" w:rsidR="00E94B26" w:rsidRDefault="00FD46E8" w:rsidP="00E94B26">
      <w:pPr>
        <w:pStyle w:val="Heading3"/>
      </w:pPr>
      <w:r>
        <w:t>2</w:t>
      </w:r>
    </w:p>
    <w:p w14:paraId="2B2D37D9" w14:textId="0B253768" w:rsidR="000B3F0D" w:rsidRDefault="000B3F0D" w:rsidP="000B3F0D">
      <w:r>
        <w:t xml:space="preserve">Perm do </w:t>
      </w:r>
      <w:proofErr w:type="gramStart"/>
      <w:r>
        <w:t>both :</w:t>
      </w:r>
      <w:proofErr w:type="gramEnd"/>
      <w:r>
        <w:t xml:space="preserve"> abolish </w:t>
      </w:r>
      <w:proofErr w:type="spellStart"/>
      <w:r>
        <w:t>wto</w:t>
      </w:r>
      <w:proofErr w:type="spellEnd"/>
      <w:r>
        <w:t xml:space="preserve"> gets rid of trips lack of comp</w:t>
      </w:r>
    </w:p>
    <w:p w14:paraId="3204D532" w14:textId="6EF1240E" w:rsidR="000B3F0D" w:rsidRPr="000B3F0D" w:rsidRDefault="000B3F0D" w:rsidP="000B3F0D">
      <w:r>
        <w:t xml:space="preserve">Perm do cp: </w:t>
      </w:r>
      <w:proofErr w:type="spellStart"/>
      <w:r>
        <w:t>ipp</w:t>
      </w:r>
      <w:proofErr w:type="spellEnd"/>
      <w:r>
        <w:t xml:space="preserve"> not in cp, j doing the </w:t>
      </w:r>
      <w:proofErr w:type="spellStart"/>
      <w:r>
        <w:t>aff</w:t>
      </w:r>
      <w:proofErr w:type="spellEnd"/>
    </w:p>
    <w:p w14:paraId="2765A44A" w14:textId="77777777" w:rsidR="00FD46E8" w:rsidRPr="008736BC" w:rsidRDefault="00FD46E8" w:rsidP="00FD46E8">
      <w:pPr>
        <w:keepNext/>
        <w:keepLines/>
        <w:spacing w:before="40" w:after="0"/>
        <w:outlineLvl w:val="3"/>
        <w:rPr>
          <w:rFonts w:eastAsiaTheme="majorEastAsia"/>
          <w:b/>
          <w:iCs/>
          <w:sz w:val="26"/>
        </w:rPr>
      </w:pPr>
      <w:r w:rsidRPr="008736BC">
        <w:rPr>
          <w:rFonts w:eastAsiaTheme="majorEastAsia"/>
          <w:b/>
          <w:iCs/>
          <w:sz w:val="26"/>
        </w:rPr>
        <w:t>Text: The World Trade Organization ought to be abolished. The United States ought to independently and without influence from international government reduce IP protection for COVID-19</w:t>
      </w:r>
    </w:p>
    <w:p w14:paraId="015C767D" w14:textId="77777777" w:rsidR="00FD46E8" w:rsidRPr="008736BC" w:rsidRDefault="00FD46E8" w:rsidP="00FD46E8">
      <w:pPr>
        <w:rPr>
          <w:b/>
          <w:bCs/>
          <w:sz w:val="26"/>
        </w:rPr>
      </w:pPr>
      <w:r w:rsidRPr="008736BC">
        <w:rPr>
          <w:b/>
          <w:bCs/>
          <w:sz w:val="26"/>
        </w:rPr>
        <w:t>Hawley, senator, JD Yale, 20</w:t>
      </w:r>
    </w:p>
    <w:p w14:paraId="533A5773" w14:textId="77777777" w:rsidR="00FD46E8" w:rsidRPr="008736BC" w:rsidRDefault="00FD46E8" w:rsidP="00FD46E8">
      <w:pPr>
        <w:rPr>
          <w:sz w:val="16"/>
          <w:szCs w:val="16"/>
        </w:rPr>
      </w:pPr>
      <w:r w:rsidRPr="008736BC">
        <w:rPr>
          <w:sz w:val="16"/>
          <w:szCs w:val="16"/>
        </w:rPr>
        <w:t>(Josh, 5-5, https://www.nytimes.com/2020/05/05/opinion/hawley-abolish-wto-china.html)</w:t>
      </w:r>
    </w:p>
    <w:p w14:paraId="0039BFE8" w14:textId="77777777" w:rsidR="00FD46E8" w:rsidRPr="008736BC" w:rsidRDefault="00FD46E8" w:rsidP="00FD46E8">
      <w:pPr>
        <w:rPr>
          <w:sz w:val="12"/>
          <w:szCs w:val="12"/>
        </w:rPr>
      </w:pPr>
      <w:r w:rsidRPr="008736BC">
        <w:rPr>
          <w:sz w:val="16"/>
          <w:szCs w:val="16"/>
        </w:rPr>
        <w:t xml:space="preserve">The coronavirus emergency is not only a public health crisis. With </w:t>
      </w:r>
      <w:hyperlink r:id="rId6" w:tgtFrame="_blank" w:history="1">
        <w:r w:rsidRPr="008736BC">
          <w:rPr>
            <w:sz w:val="16"/>
            <w:szCs w:val="16"/>
          </w:rPr>
          <w:t>30 million Americans unemployed</w:t>
        </w:r>
      </w:hyperlink>
      <w:r w:rsidRPr="008736BC">
        <w:rPr>
          <w:sz w:val="16"/>
          <w:szCs w:val="16"/>
        </w:rPr>
        <w:t>, it is also an economic crisis. And it has exposed a hard truth about the modern global economy: it weakens American workers and has empowered China’s rise.</w:t>
      </w:r>
      <w:r w:rsidRPr="008736BC">
        <w:rPr>
          <w:sz w:val="16"/>
        </w:rPr>
        <w:t xml:space="preserve"> That must change. </w:t>
      </w:r>
      <w:r w:rsidRPr="00C31D55">
        <w:rPr>
          <w:highlight w:val="yellow"/>
          <w:u w:val="single"/>
        </w:rPr>
        <w:t>The global economic system</w:t>
      </w:r>
      <w:r w:rsidRPr="008736BC">
        <w:rPr>
          <w:sz w:val="16"/>
        </w:rPr>
        <w:t xml:space="preserve"> as we know it is a relic; it </w:t>
      </w:r>
      <w:r w:rsidRPr="00C31D55">
        <w:rPr>
          <w:highlight w:val="yellow"/>
          <w:u w:val="single"/>
        </w:rPr>
        <w:t>requires reform, to</w:t>
      </w:r>
      <w:r w:rsidRPr="008736BC">
        <w:rPr>
          <w:u w:val="single"/>
        </w:rPr>
        <w:t>p to bottom</w:t>
      </w:r>
      <w:r w:rsidRPr="008736BC">
        <w:rPr>
          <w:sz w:val="16"/>
        </w:rPr>
        <w:t xml:space="preserve">. </w:t>
      </w:r>
      <w:r w:rsidRPr="00C31D55">
        <w:rPr>
          <w:highlight w:val="yellow"/>
          <w:u w:val="single"/>
        </w:rPr>
        <w:t>We should begin with</w:t>
      </w:r>
      <w:r w:rsidRPr="008736BC">
        <w:rPr>
          <w:u w:val="single"/>
        </w:rPr>
        <w:t xml:space="preserve"> one of its leading institutions, </w:t>
      </w:r>
      <w:r w:rsidRPr="00C31D55">
        <w:rPr>
          <w:b/>
          <w:iCs/>
          <w:highlight w:val="yellow"/>
          <w:u w:val="single"/>
        </w:rPr>
        <w:t>the</w:t>
      </w:r>
      <w:r w:rsidRPr="008736BC">
        <w:rPr>
          <w:b/>
          <w:iCs/>
          <w:u w:val="single"/>
        </w:rPr>
        <w:t xml:space="preserve"> </w:t>
      </w:r>
      <w:r w:rsidRPr="00C31D55">
        <w:rPr>
          <w:b/>
          <w:iCs/>
          <w:highlight w:val="yellow"/>
          <w:u w:val="single"/>
        </w:rPr>
        <w:t>W</w:t>
      </w:r>
      <w:r w:rsidRPr="008736BC">
        <w:rPr>
          <w:b/>
          <w:iCs/>
          <w:u w:val="single"/>
        </w:rPr>
        <w:t xml:space="preserve">orld </w:t>
      </w:r>
      <w:r w:rsidRPr="00C31D55">
        <w:rPr>
          <w:b/>
          <w:iCs/>
          <w:highlight w:val="yellow"/>
          <w:u w:val="single"/>
        </w:rPr>
        <w:t>T</w:t>
      </w:r>
      <w:r w:rsidRPr="008736BC">
        <w:rPr>
          <w:b/>
          <w:iCs/>
          <w:u w:val="single"/>
        </w:rPr>
        <w:t xml:space="preserve">rade </w:t>
      </w:r>
      <w:r w:rsidRPr="00C31D55">
        <w:rPr>
          <w:b/>
          <w:iCs/>
          <w:highlight w:val="yellow"/>
          <w:u w:val="single"/>
        </w:rPr>
        <w:t>O</w:t>
      </w:r>
      <w:r w:rsidRPr="008736BC">
        <w:rPr>
          <w:b/>
          <w:iCs/>
          <w:u w:val="single"/>
        </w:rPr>
        <w:t xml:space="preserve">rganization. </w:t>
      </w:r>
      <w:r w:rsidRPr="00C31D55">
        <w:rPr>
          <w:b/>
          <w:iCs/>
          <w:highlight w:val="yellow"/>
          <w:u w:val="single"/>
        </w:rPr>
        <w:t>We should abolish it.</w:t>
      </w:r>
    </w:p>
    <w:p w14:paraId="4283E027" w14:textId="77777777" w:rsidR="00FD46E8" w:rsidRPr="008736BC" w:rsidRDefault="00FD46E8" w:rsidP="00FD46E8">
      <w:pPr>
        <w:keepNext/>
        <w:keepLines/>
        <w:spacing w:before="40" w:after="0"/>
        <w:outlineLvl w:val="3"/>
        <w:rPr>
          <w:rFonts w:eastAsiaTheme="majorEastAsia"/>
          <w:b/>
          <w:iCs/>
          <w:sz w:val="26"/>
        </w:rPr>
      </w:pPr>
      <w:r w:rsidRPr="008736BC">
        <w:rPr>
          <w:rFonts w:eastAsiaTheme="majorEastAsia"/>
          <w:b/>
          <w:iCs/>
          <w:sz w:val="26"/>
        </w:rPr>
        <w:t>Eliminating the WTO ends U.S. global hegemony</w:t>
      </w:r>
    </w:p>
    <w:p w14:paraId="583B0CD6" w14:textId="77777777" w:rsidR="00FD46E8" w:rsidRPr="008736BC" w:rsidRDefault="00FD46E8" w:rsidP="00FD46E8">
      <w:pPr>
        <w:rPr>
          <w:b/>
          <w:bCs/>
          <w:sz w:val="26"/>
        </w:rPr>
      </w:pPr>
      <w:r w:rsidRPr="008736BC">
        <w:rPr>
          <w:b/>
          <w:bCs/>
          <w:sz w:val="26"/>
        </w:rPr>
        <w:t>Bello, PhD, 2000</w:t>
      </w:r>
    </w:p>
    <w:p w14:paraId="6C685FB5" w14:textId="77777777" w:rsidR="00FD46E8" w:rsidRPr="008736BC" w:rsidRDefault="00FD46E8" w:rsidP="00FD46E8">
      <w:pPr>
        <w:rPr>
          <w:sz w:val="16"/>
          <w:szCs w:val="16"/>
        </w:rPr>
      </w:pPr>
      <w:r w:rsidRPr="008736BC">
        <w:rPr>
          <w:sz w:val="16"/>
          <w:szCs w:val="16"/>
        </w:rPr>
        <w:t>(Walden, Sociology @ Stanford, https://users.ox.ac.uk/~magd1352/ecologist/Should%20WTO%20be%20abolished.pdf)</w:t>
      </w:r>
    </w:p>
    <w:p w14:paraId="7B2C8728" w14:textId="77777777" w:rsidR="00FD46E8" w:rsidRPr="008736BC" w:rsidRDefault="00FD46E8" w:rsidP="00FD46E8">
      <w:pPr>
        <w:rPr>
          <w:u w:val="single"/>
        </w:rPr>
      </w:pPr>
      <w:r w:rsidRPr="008736BC">
        <w:rPr>
          <w:u w:val="single"/>
        </w:rPr>
        <w:t xml:space="preserve">The idea that the world needs the World Trade </w:t>
      </w:r>
      <w:proofErr w:type="spellStart"/>
      <w:r w:rsidRPr="008736BC">
        <w:rPr>
          <w:u w:val="single"/>
        </w:rPr>
        <w:t>Organisation</w:t>
      </w:r>
      <w:proofErr w:type="spellEnd"/>
      <w:r w:rsidRPr="008736BC">
        <w:rPr>
          <w:u w:val="single"/>
        </w:rPr>
        <w:t xml:space="preserve"> (WTO) is one of the biggest lies of our time</w:t>
      </w:r>
      <w:r w:rsidRPr="008736BC">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C31D55">
        <w:rPr>
          <w:highlight w:val="yellow"/>
          <w:u w:val="single"/>
        </w:rPr>
        <w:t>the US</w:t>
      </w:r>
      <w:r w:rsidRPr="008736BC">
        <w:rPr>
          <w:sz w:val="14"/>
        </w:rPr>
        <w:t xml:space="preserve">, back in 1948, blocked the formation of an International Trade </w:t>
      </w:r>
      <w:proofErr w:type="spellStart"/>
      <w:r w:rsidRPr="008736BC">
        <w:rPr>
          <w:sz w:val="14"/>
        </w:rPr>
        <w:t>Organisation</w:t>
      </w:r>
      <w:proofErr w:type="spellEnd"/>
      <w:r w:rsidRPr="008736BC">
        <w:rPr>
          <w:sz w:val="14"/>
        </w:rPr>
        <w:t xml:space="preserve"> (ITO), believing that, at that time, the interests of its corporations would not be served by such a global body, it had changed its mind by the 1990s. Now it </w:t>
      </w:r>
      <w:r w:rsidRPr="00C31D55">
        <w:rPr>
          <w:highlight w:val="yellow"/>
          <w:u w:val="single"/>
        </w:rPr>
        <w:t>wanted an international trade body</w:t>
      </w:r>
      <w:r w:rsidRPr="008736BC">
        <w:rPr>
          <w:sz w:val="14"/>
        </w:rPr>
        <w:t xml:space="preserve">. Why? </w:t>
      </w:r>
      <w:r w:rsidRPr="00C31D55">
        <w:rPr>
          <w:highlight w:val="yellow"/>
          <w:u w:val="single"/>
        </w:rPr>
        <w:t xml:space="preserve">Because its </w:t>
      </w:r>
      <w:r w:rsidRPr="008736BC">
        <w:rPr>
          <w:u w:val="single"/>
        </w:rPr>
        <w:t xml:space="preserve">global economic </w:t>
      </w:r>
      <w:r w:rsidRPr="00C31D55">
        <w:rPr>
          <w:highlight w:val="yellow"/>
          <w:u w:val="single"/>
        </w:rPr>
        <w:t>dominance was threatened</w:t>
      </w:r>
      <w:r w:rsidRPr="008736BC">
        <w:rPr>
          <w:sz w:val="14"/>
        </w:rPr>
        <w:t xml:space="preserve">. The flexible GATT (General Agreement on Tariffs and Trade) system, which preceded the WTO, had allowed the emergence of Europe and East Asia as competing industrial </w:t>
      </w:r>
      <w:proofErr w:type="spellStart"/>
      <w:r w:rsidRPr="008736BC">
        <w:rPr>
          <w:sz w:val="14"/>
        </w:rPr>
        <w:t>centres</w:t>
      </w:r>
      <w:proofErr w:type="spellEnd"/>
      <w:r w:rsidRPr="008736BC">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8736BC">
        <w:rPr>
          <w:u w:val="single"/>
        </w:rPr>
        <w:t xml:space="preserve">, </w:t>
      </w:r>
      <w:r w:rsidRPr="00C31D55">
        <w:rPr>
          <w:highlight w:val="yellow"/>
          <w:u w:val="single"/>
        </w:rPr>
        <w:t xml:space="preserve">before the WTO, </w:t>
      </w:r>
      <w:r w:rsidRPr="00C31D55">
        <w:rPr>
          <w:b/>
          <w:iCs/>
          <w:highlight w:val="yellow"/>
          <w:u w:val="single"/>
        </w:rPr>
        <w:t>global trade was growing by leaps and bounds</w:t>
      </w:r>
      <w:r w:rsidRPr="00C31D55">
        <w:rPr>
          <w:highlight w:val="yellow"/>
          <w:u w:val="single"/>
        </w:rPr>
        <w:t>, but countries were using trade policy</w:t>
      </w:r>
      <w:r w:rsidRPr="008736BC">
        <w:rPr>
          <w:u w:val="single"/>
        </w:rPr>
        <w:t xml:space="preserve"> to </w:t>
      </w:r>
      <w:proofErr w:type="spellStart"/>
      <w:r w:rsidRPr="008736BC">
        <w:rPr>
          <w:u w:val="single"/>
        </w:rPr>
        <w:t>industrialise</w:t>
      </w:r>
      <w:proofErr w:type="spellEnd"/>
      <w:r w:rsidRPr="008736BC">
        <w:rPr>
          <w:u w:val="single"/>
        </w:rPr>
        <w:t xml:space="preserve"> and adapt to the growth of trade </w:t>
      </w:r>
      <w:r w:rsidRPr="00C31D55">
        <w:rPr>
          <w:highlight w:val="yellow"/>
          <w:u w:val="single"/>
        </w:rPr>
        <w:t xml:space="preserve">so that their economies would </w:t>
      </w:r>
      <w:r w:rsidRPr="008736BC">
        <w:rPr>
          <w:u w:val="single"/>
        </w:rPr>
        <w:t xml:space="preserve">be enhanced by global trade and </w:t>
      </w:r>
      <w:r w:rsidRPr="00C31D55">
        <w:rPr>
          <w:highlight w:val="yellow"/>
          <w:u w:val="single"/>
        </w:rPr>
        <w:t xml:space="preserve">not be </w:t>
      </w:r>
      <w:proofErr w:type="spellStart"/>
      <w:r w:rsidRPr="00C31D55">
        <w:rPr>
          <w:highlight w:val="yellow"/>
          <w:u w:val="single"/>
        </w:rPr>
        <w:t>marginalised</w:t>
      </w:r>
      <w:proofErr w:type="spellEnd"/>
      <w:r w:rsidRPr="008736BC">
        <w:rPr>
          <w:u w:val="single"/>
        </w:rPr>
        <w:t xml:space="preserve"> by it.</w:t>
      </w:r>
      <w:r w:rsidRPr="008736BC">
        <w:rPr>
          <w:sz w:val="14"/>
        </w:rPr>
        <w:t xml:space="preserve"> </w:t>
      </w:r>
      <w:r w:rsidRPr="008736BC">
        <w:rPr>
          <w:u w:val="single"/>
        </w:rPr>
        <w:t>That was a problem, from the US point of view</w:t>
      </w:r>
      <w:r w:rsidRPr="008736BC">
        <w:rPr>
          <w:sz w:val="14"/>
        </w:rPr>
        <w:t xml:space="preserve">. </w:t>
      </w:r>
      <w:r w:rsidRPr="008736BC">
        <w:rPr>
          <w:u w:val="single"/>
        </w:rPr>
        <w:t>And that was why the US needed the WTO</w:t>
      </w:r>
      <w:r w:rsidRPr="008736BC">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C31D55">
        <w:rPr>
          <w:highlight w:val="yellow"/>
          <w:u w:val="single"/>
        </w:rPr>
        <w:t xml:space="preserve">The purpose of TRIPs is </w:t>
      </w:r>
      <w:r w:rsidRPr="00C31D55">
        <w:rPr>
          <w:b/>
          <w:iCs/>
          <w:highlight w:val="yellow"/>
          <w:u w:val="single"/>
        </w:rPr>
        <w:t>not to promote free trade but to enhance monopoly power</w:t>
      </w:r>
      <w:r w:rsidRPr="008736BC">
        <w:rPr>
          <w:sz w:val="14"/>
        </w:rPr>
        <w:t xml:space="preserve">. One cannot quarrel with the fact that innovators should have preferential access to the benefits that flow from their innovation for </w:t>
      </w:r>
      <w:proofErr w:type="gramStart"/>
      <w:r w:rsidRPr="008736BC">
        <w:rPr>
          <w:sz w:val="14"/>
        </w:rPr>
        <w:t>a period of time</w:t>
      </w:r>
      <w:proofErr w:type="gramEnd"/>
      <w:r w:rsidRPr="008736BC">
        <w:rPr>
          <w:sz w:val="14"/>
        </w:rPr>
        <w:t xml:space="preserve">. </w:t>
      </w:r>
      <w:r w:rsidRPr="008736BC">
        <w:rPr>
          <w:u w:val="single"/>
        </w:rPr>
        <w:t>TRIPs</w:t>
      </w:r>
      <w:r w:rsidRPr="008736BC">
        <w:rPr>
          <w:sz w:val="14"/>
        </w:rPr>
        <w:t xml:space="preserve">, however, </w:t>
      </w:r>
      <w:r w:rsidRPr="008736BC">
        <w:rPr>
          <w:u w:val="single"/>
        </w:rPr>
        <w:t xml:space="preserve">goes beyond this to </w:t>
      </w:r>
      <w:proofErr w:type="spellStart"/>
      <w:r w:rsidRPr="008736BC">
        <w:rPr>
          <w:u w:val="single"/>
        </w:rPr>
        <w:t>institutionalise</w:t>
      </w:r>
      <w:proofErr w:type="spellEnd"/>
      <w:r w:rsidRPr="008736BC">
        <w:rPr>
          <w:u w:val="single"/>
        </w:rPr>
        <w:t xml:space="preserve"> a monopoly for high-tech</w:t>
      </w:r>
      <w:r w:rsidRPr="008736BC">
        <w:rPr>
          <w:sz w:val="14"/>
        </w:rPr>
        <w:t xml:space="preserve"> </w:t>
      </w:r>
      <w:r w:rsidRPr="008736BC">
        <w:rPr>
          <w:u w:val="single"/>
        </w:rPr>
        <w:t>corporate innovators, most of them from the North</w:t>
      </w:r>
      <w:r w:rsidRPr="008736BC">
        <w:rPr>
          <w:sz w:val="14"/>
        </w:rPr>
        <w:t xml:space="preserve">. Among other things, </w:t>
      </w:r>
      <w:r w:rsidRPr="008736BC">
        <w:rPr>
          <w:u w:val="single"/>
        </w:rPr>
        <w:t>TRIPs</w:t>
      </w:r>
      <w:r w:rsidRPr="008736BC">
        <w:rPr>
          <w:sz w:val="14"/>
        </w:rPr>
        <w:t xml:space="preserve"> </w:t>
      </w:r>
      <w:proofErr w:type="gramStart"/>
      <w:r w:rsidRPr="008736BC">
        <w:rPr>
          <w:sz w:val="14"/>
        </w:rPr>
        <w:t>provides</w:t>
      </w:r>
      <w:proofErr w:type="gramEnd"/>
      <w:r w:rsidRPr="008736BC">
        <w:rPr>
          <w:sz w:val="14"/>
        </w:rPr>
        <w:t xml:space="preserve"> a </w:t>
      </w:r>
      <w:proofErr w:type="spellStart"/>
      <w:r w:rsidRPr="008736BC">
        <w:rPr>
          <w:sz w:val="14"/>
        </w:rPr>
        <w:t>generalised</w:t>
      </w:r>
      <w:proofErr w:type="spellEnd"/>
      <w:r w:rsidRPr="008736BC">
        <w:rPr>
          <w:sz w:val="14"/>
        </w:rPr>
        <w:t xml:space="preserve"> minimum patent protection of 20 years; </w:t>
      </w:r>
      <w:r w:rsidRPr="008736BC">
        <w:rPr>
          <w:u w:val="single"/>
        </w:rPr>
        <w:t>institutes draconian border regulations against products judged to be violating</w:t>
      </w:r>
      <w:r w:rsidRPr="008736BC">
        <w:rPr>
          <w:sz w:val="14"/>
        </w:rPr>
        <w:t xml:space="preserve"> </w:t>
      </w:r>
      <w:r w:rsidRPr="008736BC">
        <w:rPr>
          <w:u w:val="single"/>
        </w:rPr>
        <w:t>intellectual property rights</w:t>
      </w:r>
      <w:r w:rsidRPr="008736BC">
        <w:rPr>
          <w:sz w:val="14"/>
        </w:rPr>
        <w:t xml:space="preserve">; </w:t>
      </w:r>
      <w:r w:rsidRPr="008736BC">
        <w:rPr>
          <w:u w:val="single"/>
        </w:rPr>
        <w:t>and</w:t>
      </w:r>
      <w:r w:rsidRPr="008736BC">
        <w:rPr>
          <w:sz w:val="14"/>
        </w:rPr>
        <w:t xml:space="preserve"> – contrary to the judicial principle of presuming innocence until proven guilty – </w:t>
      </w:r>
      <w:r w:rsidRPr="008736BC">
        <w:rPr>
          <w:u w:val="single"/>
        </w:rPr>
        <w:t>places the burden of proof on the presumed violator of process patents</w:t>
      </w:r>
      <w:r w:rsidRPr="008736BC">
        <w:rPr>
          <w:sz w:val="14"/>
        </w:rPr>
        <w:t xml:space="preserve">. </w:t>
      </w:r>
      <w:r w:rsidRPr="008736BC">
        <w:rPr>
          <w:u w:val="single"/>
        </w:rPr>
        <w:t xml:space="preserve">What TRIPs </w:t>
      </w:r>
      <w:proofErr w:type="gramStart"/>
      <w:r w:rsidRPr="008736BC">
        <w:rPr>
          <w:u w:val="single"/>
        </w:rPr>
        <w:t>does</w:t>
      </w:r>
      <w:proofErr w:type="gramEnd"/>
      <w:r w:rsidRPr="008736BC">
        <w:rPr>
          <w:u w:val="single"/>
        </w:rPr>
        <w:t xml:space="preserve"> is reinforce the monopolistic</w:t>
      </w:r>
      <w:r w:rsidRPr="008736BC">
        <w:rPr>
          <w:sz w:val="14"/>
        </w:rPr>
        <w:t xml:space="preserve"> or oligopolistic </w:t>
      </w:r>
      <w:r w:rsidRPr="008736BC">
        <w:rPr>
          <w:u w:val="single"/>
        </w:rPr>
        <w:t>position of US high tech firms such as Microsoft and Intel</w:t>
      </w:r>
      <w:r w:rsidRPr="008736BC">
        <w:rPr>
          <w:sz w:val="14"/>
        </w:rPr>
        <w:t xml:space="preserve">. </w:t>
      </w:r>
      <w:r w:rsidRPr="008736BC">
        <w:rPr>
          <w:u w:val="single"/>
        </w:rPr>
        <w:t xml:space="preserve">It makes </w:t>
      </w:r>
      <w:proofErr w:type="spellStart"/>
      <w:r w:rsidRPr="008736BC">
        <w:rPr>
          <w:u w:val="single"/>
        </w:rPr>
        <w:t>industrialisation</w:t>
      </w:r>
      <w:proofErr w:type="spellEnd"/>
      <w:r w:rsidRPr="008736BC">
        <w:rPr>
          <w:u w:val="single"/>
        </w:rPr>
        <w:t xml:space="preserve"> by imitation</w:t>
      </w:r>
      <w:r w:rsidRPr="008736BC">
        <w:rPr>
          <w:sz w:val="14"/>
        </w:rPr>
        <w:t xml:space="preserve"> </w:t>
      </w:r>
      <w:r w:rsidRPr="008736BC">
        <w:rPr>
          <w:u w:val="single"/>
        </w:rPr>
        <w:t>or</w:t>
      </w:r>
      <w:r w:rsidRPr="008736BC">
        <w:rPr>
          <w:sz w:val="14"/>
        </w:rPr>
        <w:t xml:space="preserve"> </w:t>
      </w:r>
      <w:proofErr w:type="spellStart"/>
      <w:r w:rsidRPr="008736BC">
        <w:rPr>
          <w:sz w:val="14"/>
        </w:rPr>
        <w:t>industrialisation</w:t>
      </w:r>
      <w:proofErr w:type="spellEnd"/>
      <w:r w:rsidRPr="008736BC">
        <w:rPr>
          <w:sz w:val="14"/>
        </w:rPr>
        <w:t xml:space="preserve"> via loose conditions of </w:t>
      </w:r>
      <w:r w:rsidRPr="008736BC">
        <w:rPr>
          <w:u w:val="single"/>
        </w:rPr>
        <w:t>technology</w:t>
      </w:r>
      <w:r w:rsidRPr="008736BC">
        <w:rPr>
          <w:sz w:val="14"/>
        </w:rPr>
        <w:t xml:space="preserve"> </w:t>
      </w:r>
      <w:r w:rsidRPr="008736BC">
        <w:rPr>
          <w:u w:val="single"/>
        </w:rPr>
        <w:t>transfer</w:t>
      </w:r>
      <w:r w:rsidRPr="008736BC">
        <w:rPr>
          <w:sz w:val="14"/>
        </w:rPr>
        <w:t xml:space="preserve"> – a strategy employed by the US, Germany, Japan, and South Korea during the early phases of their </w:t>
      </w:r>
      <w:proofErr w:type="spellStart"/>
      <w:r w:rsidRPr="008736BC">
        <w:rPr>
          <w:sz w:val="14"/>
        </w:rPr>
        <w:t>industrialisation</w:t>
      </w:r>
      <w:proofErr w:type="spellEnd"/>
      <w:r w:rsidRPr="008736BC">
        <w:rPr>
          <w:sz w:val="14"/>
        </w:rPr>
        <w:t xml:space="preserve"> – </w:t>
      </w:r>
      <w:r w:rsidRPr="008736BC">
        <w:rPr>
          <w:u w:val="single"/>
        </w:rPr>
        <w:t>all but impossible</w:t>
      </w:r>
      <w:r w:rsidRPr="00C31D55">
        <w:rPr>
          <w:sz w:val="14"/>
          <w:highlight w:val="yellow"/>
        </w:rPr>
        <w:t xml:space="preserve">. </w:t>
      </w:r>
      <w:r w:rsidRPr="00C31D55">
        <w:rPr>
          <w:highlight w:val="yellow"/>
          <w:u w:val="single"/>
        </w:rPr>
        <w:t xml:space="preserve">It enables </w:t>
      </w:r>
      <w:r w:rsidRPr="00C31D55">
        <w:rPr>
          <w:b/>
          <w:iCs/>
          <w:highlight w:val="yellow"/>
          <w:u w:val="single"/>
        </w:rPr>
        <w:t>the technological leader</w:t>
      </w:r>
      <w:r w:rsidRPr="008736BC">
        <w:rPr>
          <w:sz w:val="14"/>
        </w:rPr>
        <w:t xml:space="preserve">, in this case </w:t>
      </w:r>
      <w:r w:rsidRPr="00C31D55">
        <w:rPr>
          <w:b/>
          <w:iCs/>
          <w:highlight w:val="yellow"/>
          <w:u w:val="single"/>
        </w:rPr>
        <w:t xml:space="preserve">the US, to </w:t>
      </w:r>
      <w:r w:rsidRPr="008736BC">
        <w:rPr>
          <w:b/>
          <w:iCs/>
          <w:u w:val="single"/>
        </w:rPr>
        <w:t xml:space="preserve">greatly </w:t>
      </w:r>
      <w:r w:rsidRPr="00C31D55">
        <w:rPr>
          <w:b/>
          <w:iCs/>
          <w:highlight w:val="yellow"/>
          <w:u w:val="single"/>
        </w:rPr>
        <w:t>influence</w:t>
      </w:r>
      <w:r w:rsidRPr="00C31D55">
        <w:rPr>
          <w:highlight w:val="yellow"/>
          <w:u w:val="single"/>
        </w:rPr>
        <w:t xml:space="preserve"> </w:t>
      </w:r>
      <w:r w:rsidRPr="00C31D55">
        <w:rPr>
          <w:b/>
          <w:iCs/>
          <w:highlight w:val="yellow"/>
          <w:u w:val="single"/>
        </w:rPr>
        <w:t xml:space="preserve">the </w:t>
      </w:r>
      <w:r w:rsidRPr="008736BC">
        <w:rPr>
          <w:b/>
          <w:iCs/>
          <w:u w:val="single"/>
        </w:rPr>
        <w:t xml:space="preserve">pace of technological and </w:t>
      </w:r>
      <w:r w:rsidRPr="00C31D55">
        <w:rPr>
          <w:b/>
          <w:iCs/>
          <w:highlight w:val="yellow"/>
          <w:u w:val="single"/>
        </w:rPr>
        <w:t xml:space="preserve">industrial development in the </w:t>
      </w:r>
      <w:r w:rsidRPr="008736BC">
        <w:rPr>
          <w:b/>
          <w:iCs/>
          <w:u w:val="single"/>
        </w:rPr>
        <w:t xml:space="preserve">rest of the </w:t>
      </w:r>
      <w:r w:rsidRPr="00C31D55">
        <w:rPr>
          <w:b/>
          <w:iCs/>
          <w:highlight w:val="yellow"/>
          <w:u w:val="single"/>
        </w:rPr>
        <w:t>world</w:t>
      </w:r>
      <w:r w:rsidRPr="00C31D55">
        <w:rPr>
          <w:highlight w:val="yellow"/>
          <w:u w:val="single"/>
        </w:rPr>
        <w:t>.</w:t>
      </w:r>
      <w:r w:rsidRPr="008736BC">
        <w:rPr>
          <w:u w:val="single"/>
        </w:rPr>
        <w:t xml:space="preserve"> </w:t>
      </w:r>
    </w:p>
    <w:p w14:paraId="7649F2A7" w14:textId="77777777" w:rsidR="00FD46E8" w:rsidRPr="008736BC" w:rsidRDefault="00FD46E8" w:rsidP="00FD46E8">
      <w:pPr>
        <w:rPr>
          <w:u w:val="single"/>
        </w:rPr>
      </w:pPr>
    </w:p>
    <w:p w14:paraId="0DEEEAE1" w14:textId="77777777" w:rsidR="00FD46E8" w:rsidRPr="008736BC" w:rsidRDefault="00FD46E8" w:rsidP="00FD46E8">
      <w:pPr>
        <w:keepNext/>
        <w:keepLines/>
        <w:spacing w:before="40" w:after="0"/>
        <w:outlineLvl w:val="3"/>
        <w:rPr>
          <w:rFonts w:eastAsiaTheme="majorEastAsia"/>
          <w:b/>
          <w:iCs/>
          <w:sz w:val="26"/>
        </w:rPr>
      </w:pPr>
      <w:r w:rsidRPr="008736BC">
        <w:rPr>
          <w:rFonts w:eastAsiaTheme="majorEastAsia"/>
          <w:b/>
          <w:iCs/>
          <w:sz w:val="26"/>
        </w:rPr>
        <w:t xml:space="preserve">Primacy causes endless war, terror, authoritarianism, </w:t>
      </w:r>
      <w:proofErr w:type="spellStart"/>
      <w:r w:rsidRPr="008736BC">
        <w:rPr>
          <w:rFonts w:eastAsiaTheme="majorEastAsia"/>
          <w:b/>
          <w:iCs/>
          <w:sz w:val="26"/>
        </w:rPr>
        <w:t>prolif</w:t>
      </w:r>
      <w:proofErr w:type="spellEnd"/>
      <w:r w:rsidRPr="008736BC">
        <w:rPr>
          <w:rFonts w:eastAsiaTheme="majorEastAsia"/>
          <w:b/>
          <w:iCs/>
          <w:sz w:val="26"/>
        </w:rPr>
        <w:t>, and Russia-China aggression.</w:t>
      </w:r>
    </w:p>
    <w:p w14:paraId="21B5771B" w14:textId="77777777" w:rsidR="00FD46E8" w:rsidRPr="008736BC" w:rsidRDefault="00FD46E8" w:rsidP="00FD46E8">
      <w:pPr>
        <w:rPr>
          <w:b/>
          <w:bCs/>
          <w:sz w:val="26"/>
        </w:rPr>
      </w:pPr>
      <w:r w:rsidRPr="008736BC">
        <w:rPr>
          <w:b/>
          <w:bCs/>
          <w:sz w:val="26"/>
        </w:rPr>
        <w:t>Ashford, PhD, 19</w:t>
      </w:r>
    </w:p>
    <w:p w14:paraId="49A71795" w14:textId="77777777" w:rsidR="00FD46E8" w:rsidRPr="008736BC" w:rsidRDefault="00FD46E8" w:rsidP="00FD46E8">
      <w:pPr>
        <w:rPr>
          <w:sz w:val="16"/>
          <w:szCs w:val="16"/>
        </w:rPr>
      </w:pPr>
      <w:r w:rsidRPr="008736BC">
        <w:rPr>
          <w:sz w:val="16"/>
          <w:szCs w:val="16"/>
        </w:rPr>
        <w:t xml:space="preserve">(Emma, </w:t>
      </w:r>
      <w:proofErr w:type="spellStart"/>
      <w:r w:rsidRPr="008736BC">
        <w:rPr>
          <w:sz w:val="16"/>
          <w:szCs w:val="16"/>
        </w:rPr>
        <w:t>PoliSci@UVA</w:t>
      </w:r>
      <w:proofErr w:type="spellEnd"/>
      <w:r w:rsidRPr="008736BC">
        <w:rPr>
          <w:sz w:val="16"/>
          <w:szCs w:val="16"/>
        </w:rPr>
        <w:t xml:space="preserve">, </w:t>
      </w:r>
      <w:proofErr w:type="spellStart"/>
      <w:r w:rsidRPr="008736BC">
        <w:rPr>
          <w:sz w:val="16"/>
          <w:szCs w:val="16"/>
        </w:rPr>
        <w:t>Fellow@CATO</w:t>
      </w:r>
      <w:proofErr w:type="spellEnd"/>
      <w:r w:rsidRPr="008736BC">
        <w:rPr>
          <w:sz w:val="16"/>
          <w:szCs w:val="16"/>
        </w:rPr>
        <w:t>, Power and Pragmatism: Reforming American Foreign Policy for the 21</w:t>
      </w:r>
      <w:r w:rsidRPr="008736BC">
        <w:rPr>
          <w:sz w:val="16"/>
          <w:szCs w:val="16"/>
          <w:vertAlign w:val="superscript"/>
        </w:rPr>
        <w:t>st</w:t>
      </w:r>
      <w:r w:rsidRPr="008736BC">
        <w:rPr>
          <w:sz w:val="16"/>
          <w:szCs w:val="16"/>
        </w:rPr>
        <w:t xml:space="preserve"> Century, in </w:t>
      </w:r>
      <w:r w:rsidRPr="008736BC">
        <w:rPr>
          <w:sz w:val="16"/>
          <w:szCs w:val="16"/>
          <w:u w:val="single"/>
        </w:rPr>
        <w:t>New Voices in Grand Strategy</w:t>
      </w:r>
      <w:r w:rsidRPr="008736BC">
        <w:rPr>
          <w:sz w:val="16"/>
          <w:szCs w:val="16"/>
        </w:rPr>
        <w:t>, 4, CNAS)</w:t>
      </w:r>
    </w:p>
    <w:p w14:paraId="2A4081A0" w14:textId="77777777" w:rsidR="00FD46E8" w:rsidRPr="008736BC" w:rsidRDefault="00FD46E8" w:rsidP="00FD46E8">
      <w:pPr>
        <w:rPr>
          <w:sz w:val="16"/>
        </w:rPr>
      </w:pPr>
      <w:r w:rsidRPr="008736BC">
        <w:rPr>
          <w:b/>
          <w:iCs/>
          <w:u w:val="single"/>
        </w:rPr>
        <w:t>Humility is a virtue</w:t>
      </w:r>
      <w:r w:rsidRPr="008736BC">
        <w:rPr>
          <w:sz w:val="16"/>
        </w:rPr>
        <w:t xml:space="preserve">. </w:t>
      </w:r>
      <w:r w:rsidRPr="008736BC">
        <w:rPr>
          <w:u w:val="single"/>
        </w:rPr>
        <w:t>Yet</w:t>
      </w:r>
      <w:r w:rsidRPr="008736BC">
        <w:rPr>
          <w:sz w:val="16"/>
        </w:rPr>
        <w:t xml:space="preserve"> in the last quarter century, </w:t>
      </w:r>
      <w:r w:rsidRPr="008736BC">
        <w:rPr>
          <w:u w:val="single"/>
        </w:rPr>
        <w:t xml:space="preserve">American policymakers have </w:t>
      </w:r>
      <w:r w:rsidRPr="008736BC">
        <w:rPr>
          <w:sz w:val="16"/>
        </w:rPr>
        <w:t xml:space="preserve">been far more likely to </w:t>
      </w:r>
      <w:r w:rsidRPr="008736BC">
        <w:rPr>
          <w:u w:val="single"/>
        </w:rPr>
        <w:t>embrace the notion of America as the “indispensable nation</w:t>
      </w:r>
      <w:r w:rsidRPr="008736BC">
        <w:rPr>
          <w:sz w:val="16"/>
        </w:rPr>
        <w:t xml:space="preserve">,” </w:t>
      </w:r>
      <w:r w:rsidRPr="008736BC">
        <w:rPr>
          <w:u w:val="single"/>
        </w:rPr>
        <w:t xml:space="preserve">responsible for protecting allies, promoting democracy </w:t>
      </w:r>
      <w:r w:rsidRPr="008736BC">
        <w:rPr>
          <w:sz w:val="16"/>
        </w:rPr>
        <w:t xml:space="preserve">and human rights, </w:t>
      </w:r>
      <w:r w:rsidRPr="008736BC">
        <w:rPr>
          <w:u w:val="single"/>
        </w:rPr>
        <w:t>tamping down conflicts, and generally managing global affairs.</w:t>
      </w:r>
      <w:r w:rsidRPr="008736BC">
        <w:rPr>
          <w:sz w:val="16"/>
        </w:rPr>
        <w:t xml:space="preserve"> </w:t>
      </w:r>
      <w:r w:rsidRPr="008736BC">
        <w:rPr>
          <w:u w:val="single"/>
        </w:rPr>
        <w:t>Compare this ideal to the U.S. track record</w:t>
      </w:r>
      <w:r w:rsidRPr="008736BC">
        <w:rPr>
          <w:sz w:val="16"/>
        </w:rPr>
        <w:t xml:space="preserve"> – </w:t>
      </w:r>
      <w:r w:rsidRPr="00C31D55">
        <w:rPr>
          <w:b/>
          <w:iCs/>
          <w:highlight w:val="yellow"/>
          <w:u w:val="single"/>
        </w:rPr>
        <w:t>endless Middle Eastern wars, the rise of ISIS, global democratic backsliding, a revanchist Russia, resurgent China</w:t>
      </w:r>
      <w:r w:rsidRPr="008736BC">
        <w:rPr>
          <w:sz w:val="16"/>
        </w:rPr>
        <w:t xml:space="preserve">, and </w:t>
      </w:r>
      <w:r w:rsidRPr="008736BC">
        <w:rPr>
          <w:u w:val="single"/>
        </w:rPr>
        <w:t xml:space="preserve">a world reeling from the election of </w:t>
      </w:r>
      <w:r w:rsidRPr="008736BC">
        <w:rPr>
          <w:sz w:val="16"/>
        </w:rPr>
        <w:t xml:space="preserve">President Donald </w:t>
      </w:r>
      <w:r w:rsidRPr="008736BC">
        <w:rPr>
          <w:u w:val="single"/>
        </w:rPr>
        <w:t>Trump</w:t>
      </w:r>
      <w:r w:rsidRPr="008736BC">
        <w:rPr>
          <w:sz w:val="16"/>
        </w:rPr>
        <w:t xml:space="preserve"> – </w:t>
      </w:r>
      <w:r w:rsidRPr="008736BC">
        <w:rPr>
          <w:u w:val="single"/>
        </w:rPr>
        <w:t xml:space="preserve">and this label seems instead </w:t>
      </w:r>
      <w:r w:rsidRPr="008736BC">
        <w:rPr>
          <w:b/>
          <w:iCs/>
          <w:u w:val="single"/>
        </w:rPr>
        <w:t xml:space="preserve">the height of hubris. </w:t>
      </w:r>
      <w:r w:rsidRPr="008736BC">
        <w:rPr>
          <w:sz w:val="16"/>
        </w:rPr>
        <w:t xml:space="preserve">Many of </w:t>
      </w:r>
      <w:r w:rsidRPr="008736BC">
        <w:rPr>
          <w:u w:val="single"/>
        </w:rPr>
        <w:t xml:space="preserve">the </w:t>
      </w:r>
      <w:r w:rsidRPr="00C31D55">
        <w:rPr>
          <w:highlight w:val="yellow"/>
          <w:u w:val="single"/>
        </w:rPr>
        <w:t>failures of U.S. foreign policy speak for themselves</w:t>
      </w:r>
      <w:r w:rsidRPr="008736BC">
        <w:rPr>
          <w:sz w:val="16"/>
        </w:rPr>
        <w:t xml:space="preserve">. As the daily drumbeat of bad news attests, </w:t>
      </w:r>
      <w:r w:rsidRPr="00C31D55">
        <w:rPr>
          <w:highlight w:val="yellow"/>
          <w:u w:val="single"/>
        </w:rPr>
        <w:t>interventions</w:t>
      </w:r>
      <w:r w:rsidRPr="008736BC">
        <w:rPr>
          <w:u w:val="single"/>
        </w:rPr>
        <w:t xml:space="preserve"> in Iraq and Libya </w:t>
      </w:r>
      <w:r w:rsidRPr="00C31D55">
        <w:rPr>
          <w:highlight w:val="yellow"/>
          <w:u w:val="single"/>
        </w:rPr>
        <w:t xml:space="preserve">were </w:t>
      </w:r>
      <w:r w:rsidRPr="00C31D55">
        <w:rPr>
          <w:b/>
          <w:iCs/>
          <w:highlight w:val="yellow"/>
          <w:u w:val="single"/>
        </w:rPr>
        <w:t>not victories for human rights</w:t>
      </w:r>
      <w:r w:rsidRPr="008736BC">
        <w:rPr>
          <w:b/>
          <w:iCs/>
          <w:u w:val="single"/>
        </w:rPr>
        <w:t xml:space="preserve"> or democracy, </w:t>
      </w:r>
      <w:r w:rsidRPr="00C31D55">
        <w:rPr>
          <w:b/>
          <w:iCs/>
          <w:highlight w:val="yellow"/>
          <w:u w:val="single"/>
        </w:rPr>
        <w:t>but rather massively destabilizing</w:t>
      </w:r>
      <w:r w:rsidRPr="008736BC">
        <w:rPr>
          <w:u w:val="single"/>
        </w:rPr>
        <w:t xml:space="preserve"> for the Middle East as a whole</w:t>
      </w:r>
      <w:r w:rsidRPr="008736BC">
        <w:rPr>
          <w:sz w:val="16"/>
        </w:rPr>
        <w:t xml:space="preserve">. </w:t>
      </w:r>
      <w:r w:rsidRPr="008736BC">
        <w:rPr>
          <w:u w:val="single"/>
        </w:rPr>
        <w:t>Afghanistan</w:t>
      </w:r>
      <w:r w:rsidRPr="008736BC">
        <w:rPr>
          <w:sz w:val="16"/>
        </w:rPr>
        <w:t xml:space="preserve"> – despite initial military successes – </w:t>
      </w:r>
      <w:r w:rsidRPr="008736BC">
        <w:rPr>
          <w:u w:val="single"/>
        </w:rPr>
        <w:t xml:space="preserve">has become a quagmire, highlighting the futility of nation- building. </w:t>
      </w:r>
      <w:r w:rsidRPr="008736BC">
        <w:rPr>
          <w:sz w:val="16"/>
        </w:rPr>
        <w:t xml:space="preserve">Other failures of America’s grand strategy are less visible, but no less damaging. </w:t>
      </w:r>
      <w:r w:rsidRPr="008736BC">
        <w:rPr>
          <w:u w:val="single"/>
        </w:rPr>
        <w:t>NATO expansion into Eastern Europe helped to reignite hostility between Russia and the West</w:t>
      </w:r>
      <w:r w:rsidRPr="008736BC">
        <w:rPr>
          <w:sz w:val="16"/>
        </w:rPr>
        <w:t xml:space="preserve">. Worse, </w:t>
      </w:r>
      <w:r w:rsidRPr="008736BC">
        <w:rPr>
          <w:u w:val="single"/>
        </w:rPr>
        <w:t xml:space="preserve">it has diluted the alliance’s defensive capacity and its democratic character. </w:t>
      </w:r>
      <w:r w:rsidRPr="008736BC">
        <w:rPr>
          <w:sz w:val="16"/>
        </w:rPr>
        <w:t xml:space="preserve">And even as </w:t>
      </w:r>
      <w:r w:rsidRPr="008736BC">
        <w:rPr>
          <w:u w:val="single"/>
        </w:rPr>
        <w:t>the war on terror</w:t>
      </w:r>
      <w:r w:rsidRPr="008736BC">
        <w:rPr>
          <w:sz w:val="16"/>
        </w:rPr>
        <w:t xml:space="preserve"> fades from public view, it </w:t>
      </w:r>
      <w:r w:rsidRPr="008736BC">
        <w:rPr>
          <w:u w:val="single"/>
        </w:rPr>
        <w:t>remains as open-ended as ever</w:t>
      </w:r>
      <w:r w:rsidRPr="008736BC">
        <w:rPr>
          <w:sz w:val="16"/>
        </w:rPr>
        <w:t xml:space="preserve">: Today, </w:t>
      </w:r>
      <w:r w:rsidRPr="00C31D55">
        <w:rPr>
          <w:highlight w:val="yellow"/>
          <w:u w:val="single"/>
        </w:rPr>
        <w:t>the U</w:t>
      </w:r>
      <w:r w:rsidRPr="008736BC">
        <w:rPr>
          <w:sz w:val="16"/>
        </w:rPr>
        <w:t xml:space="preserve">nited </w:t>
      </w:r>
      <w:r w:rsidRPr="00C31D55">
        <w:rPr>
          <w:highlight w:val="yellow"/>
          <w:u w:val="single"/>
        </w:rPr>
        <w:t>S</w:t>
      </w:r>
      <w:r w:rsidRPr="008736BC">
        <w:rPr>
          <w:sz w:val="16"/>
        </w:rPr>
        <w:t xml:space="preserve">tates </w:t>
      </w:r>
      <w:r w:rsidRPr="00C31D55">
        <w:rPr>
          <w:highlight w:val="yellow"/>
          <w:u w:val="single"/>
        </w:rPr>
        <w:t xml:space="preserve">is </w:t>
      </w:r>
      <w:r w:rsidRPr="00C31D55">
        <w:rPr>
          <w:b/>
          <w:iCs/>
          <w:highlight w:val="yellow"/>
          <w:u w:val="single"/>
        </w:rPr>
        <w:t>at war in seven countries and engaged in “combating terrorism’ in more than 80</w:t>
      </w:r>
      <w:r w:rsidRPr="008736BC">
        <w:rPr>
          <w:sz w:val="16"/>
        </w:rPr>
        <w:t xml:space="preserve">.1 To put it bluntly: </w:t>
      </w:r>
      <w:r w:rsidRPr="00C31D55">
        <w:rPr>
          <w:highlight w:val="yellow"/>
          <w:u w:val="single"/>
        </w:rPr>
        <w:t>America’s strategy</w:t>
      </w:r>
      <w:r w:rsidRPr="008736BC">
        <w:rPr>
          <w:u w:val="single"/>
        </w:rPr>
        <w:t xml:space="preserve"> since the end </w:t>
      </w:r>
      <w:r w:rsidRPr="00C31D55">
        <w:rPr>
          <w:highlight w:val="yellow"/>
          <w:u w:val="single"/>
        </w:rPr>
        <w:t>of</w:t>
      </w:r>
      <w:r w:rsidRPr="008736BC">
        <w:rPr>
          <w:u w:val="single"/>
        </w:rPr>
        <w:t xml:space="preserve"> the Cold War</w:t>
      </w:r>
      <w:r w:rsidRPr="008736BC">
        <w:rPr>
          <w:sz w:val="16"/>
        </w:rPr>
        <w:t xml:space="preserve"> – </w:t>
      </w:r>
      <w:r w:rsidRPr="008736BC">
        <w:rPr>
          <w:b/>
          <w:iCs/>
          <w:u w:val="single"/>
        </w:rPr>
        <w:t xml:space="preserve">whether it is called </w:t>
      </w:r>
      <w:r w:rsidRPr="00C31D55">
        <w:rPr>
          <w:b/>
          <w:iCs/>
          <w:highlight w:val="yellow"/>
          <w:u w:val="single"/>
        </w:rPr>
        <w:t>primacy</w:t>
      </w:r>
      <w:r w:rsidRPr="008736BC">
        <w:rPr>
          <w:b/>
          <w:iCs/>
          <w:u w:val="single"/>
        </w:rPr>
        <w:t xml:space="preserve"> or liberal internationalism </w:t>
      </w:r>
      <w:r w:rsidRPr="008736BC">
        <w:rPr>
          <w:sz w:val="16"/>
        </w:rPr>
        <w:t xml:space="preserve">– may not be a total failure, but it </w:t>
      </w:r>
      <w:r w:rsidRPr="00C31D55">
        <w:rPr>
          <w:b/>
          <w:iCs/>
          <w:highlight w:val="yellow"/>
          <w:u w:val="single"/>
        </w:rPr>
        <w:t>has not been successful</w:t>
      </w:r>
      <w:r w:rsidRPr="008736BC">
        <w:rPr>
          <w:b/>
          <w:iCs/>
          <w:u w:val="single"/>
        </w:rPr>
        <w:t xml:space="preserve"> </w:t>
      </w:r>
      <w:r w:rsidRPr="008736BC">
        <w:rPr>
          <w:sz w:val="16"/>
        </w:rPr>
        <w:t xml:space="preserve">either. Many have tried to place blame for these poor outcomes.2 But recrimination is less important than </w:t>
      </w:r>
      <w:r w:rsidRPr="008736BC">
        <w:rPr>
          <w:u w:val="single"/>
        </w:rPr>
        <w:t xml:space="preserve">understanding why America’s strategy has failed so badly </w:t>
      </w:r>
      <w:r w:rsidRPr="008736BC">
        <w:rPr>
          <w:sz w:val="16"/>
        </w:rPr>
        <w:t xml:space="preserve">and avoiding these mistakes in future. </w:t>
      </w:r>
      <w:r w:rsidRPr="008736BC">
        <w:rPr>
          <w:u w:val="single"/>
        </w:rPr>
        <w:t>Much of the explanation is the natural outcome of changing constraints</w:t>
      </w:r>
      <w:r w:rsidRPr="008736BC">
        <w:rPr>
          <w:sz w:val="16"/>
        </w:rPr>
        <w:t xml:space="preserve">. </w:t>
      </w:r>
      <w:r w:rsidRPr="00C31D55">
        <w:rPr>
          <w:b/>
          <w:iCs/>
          <w:highlight w:val="yellow"/>
          <w:u w:val="single"/>
        </w:rPr>
        <w:t>Iraq and Libya should not be viewed as regrettable anomalies, but rather the logical outcome of unipolarity</w:t>
      </w:r>
      <w:r w:rsidRPr="008736BC">
        <w:rPr>
          <w:b/>
          <w:iCs/>
          <w:u w:val="single"/>
        </w:rPr>
        <w:t xml:space="preserve"> and America’s liberal internationalist inclination to solve every global problem. </w:t>
      </w:r>
      <w:r w:rsidRPr="008736BC">
        <w:rPr>
          <w:u w:val="single"/>
        </w:rPr>
        <w:t xml:space="preserve">It’s also a reliance on </w:t>
      </w:r>
      <w:r w:rsidRPr="008736BC">
        <w:rPr>
          <w:b/>
          <w:iCs/>
          <w:u w:val="single"/>
        </w:rPr>
        <w:t>flawed assumptions</w:t>
      </w:r>
      <w:r w:rsidRPr="008736BC">
        <w:rPr>
          <w:sz w:val="16"/>
        </w:rPr>
        <w:t xml:space="preserve"> – </w:t>
      </w:r>
      <w:r w:rsidRPr="008736BC">
        <w:rPr>
          <w:u w:val="single"/>
        </w:rPr>
        <w:t xml:space="preserve">that what is good for </w:t>
      </w:r>
      <w:r w:rsidRPr="00C31D55">
        <w:rPr>
          <w:highlight w:val="yellow"/>
          <w:u w:val="single"/>
        </w:rPr>
        <w:t>America</w:t>
      </w:r>
      <w:r w:rsidRPr="008736BC">
        <w:rPr>
          <w:u w:val="single"/>
        </w:rPr>
        <w:t xml:space="preserve"> is always good for the world</w:t>
      </w:r>
      <w:r w:rsidRPr="008736BC">
        <w:rPr>
          <w:sz w:val="16"/>
        </w:rPr>
        <w:t xml:space="preserve">, for example. </w:t>
      </w:r>
      <w:r w:rsidRPr="008736BC">
        <w:rPr>
          <w:u w:val="single"/>
        </w:rPr>
        <w:t>Support for dangerous sovereignty-undermining norms adds to the problem</w:t>
      </w:r>
      <w:r w:rsidRPr="008736BC">
        <w:rPr>
          <w:sz w:val="16"/>
        </w:rPr>
        <w:t xml:space="preserve">; just look at </w:t>
      </w:r>
      <w:r w:rsidRPr="008736BC">
        <w:rPr>
          <w:u w:val="single"/>
        </w:rPr>
        <w:t>the Responsibility to Protect</w:t>
      </w:r>
      <w:r w:rsidRPr="008736BC">
        <w:rPr>
          <w:sz w:val="16"/>
        </w:rPr>
        <w:t xml:space="preserve"> (R2P), which </w:t>
      </w:r>
      <w:r w:rsidRPr="008736BC">
        <w:rPr>
          <w:u w:val="single"/>
        </w:rPr>
        <w:t xml:space="preserve">has </w:t>
      </w:r>
      <w:r w:rsidRPr="00C31D55">
        <w:rPr>
          <w:highlight w:val="yellow"/>
          <w:u w:val="single"/>
        </w:rPr>
        <w:t>proved not to protect populations or stabilize</w:t>
      </w:r>
      <w:r w:rsidRPr="008736BC">
        <w:rPr>
          <w:u w:val="single"/>
        </w:rPr>
        <w:t xml:space="preserve"> fragile states, </w:t>
      </w:r>
      <w:r w:rsidRPr="00C31D55">
        <w:rPr>
          <w:highlight w:val="yellow"/>
          <w:u w:val="single"/>
        </w:rPr>
        <w:t xml:space="preserve">but to </w:t>
      </w:r>
      <w:r w:rsidRPr="00C31D55">
        <w:rPr>
          <w:b/>
          <w:iCs/>
          <w:highlight w:val="yellow"/>
          <w:u w:val="single"/>
        </w:rPr>
        <w:t>provoke chaos, encourage nuclear prolif</w:t>
      </w:r>
      <w:r w:rsidRPr="008736BC">
        <w:rPr>
          <w:b/>
          <w:iCs/>
          <w:u w:val="single"/>
        </w:rPr>
        <w:t xml:space="preserve">eration, </w:t>
      </w:r>
      <w:r w:rsidRPr="00C31D55">
        <w:rPr>
          <w:b/>
          <w:iCs/>
          <w:highlight w:val="yellow"/>
          <w:u w:val="single"/>
        </w:rPr>
        <w:t>and undermine the international institutions</w:t>
      </w:r>
      <w:r w:rsidRPr="008736BC">
        <w:rPr>
          <w:b/>
          <w:iCs/>
          <w:u w:val="single"/>
        </w:rPr>
        <w:t xml:space="preserve">. </w:t>
      </w:r>
      <w:r w:rsidRPr="008736BC">
        <w:rPr>
          <w:sz w:val="16"/>
        </w:rPr>
        <w:t xml:space="preserve">Perhaps, if nothing else had changed, a form of watered-down liberal internationalism that foreswore interventionism and drew back from the war on terror might have been possible.3 But </w:t>
      </w:r>
      <w:r w:rsidRPr="008736BC">
        <w:rPr>
          <w:u w:val="single"/>
        </w:rPr>
        <w:t>international politics are undergoing a period of profound transformation, from unipolarity to regional or even global multipolarity</w:t>
      </w:r>
      <w:r w:rsidRPr="008736BC">
        <w:rPr>
          <w:sz w:val="16"/>
        </w:rPr>
        <w:t xml:space="preserve">. </w:t>
      </w:r>
      <w:r w:rsidRPr="00C31D55">
        <w:rPr>
          <w:b/>
          <w:iCs/>
          <w:highlight w:val="yellow"/>
          <w:u w:val="single"/>
        </w:rPr>
        <w:t>Primacy</w:t>
      </w:r>
      <w:r w:rsidRPr="008736BC">
        <w:rPr>
          <w:sz w:val="16"/>
        </w:rPr>
        <w:t xml:space="preserve"> – </w:t>
      </w:r>
      <w:r w:rsidRPr="008736BC">
        <w:rPr>
          <w:u w:val="single"/>
        </w:rPr>
        <w:t>and the consistent drumbeat of calls</w:t>
      </w:r>
      <w:r w:rsidRPr="008736BC">
        <w:rPr>
          <w:sz w:val="16"/>
        </w:rPr>
        <w:t xml:space="preserve"> in Washington </w:t>
      </w:r>
      <w:r w:rsidRPr="008736BC">
        <w:rPr>
          <w:u w:val="single"/>
        </w:rPr>
        <w:t>to do more, always and everywhere</w:t>
      </w:r>
      <w:r w:rsidRPr="008736BC">
        <w:rPr>
          <w:sz w:val="16"/>
        </w:rPr>
        <w:t xml:space="preserve"> </w:t>
      </w:r>
      <w:r w:rsidRPr="00C31D55">
        <w:rPr>
          <w:sz w:val="16"/>
          <w:highlight w:val="yellow"/>
        </w:rPr>
        <w:t xml:space="preserve">– </w:t>
      </w:r>
      <w:r w:rsidRPr="00C31D55">
        <w:rPr>
          <w:b/>
          <w:iCs/>
          <w:highlight w:val="yellow"/>
          <w:u w:val="single"/>
        </w:rPr>
        <w:t>is neither sustainable nor prudent.</w:t>
      </w:r>
      <w:r w:rsidRPr="008736BC">
        <w:rPr>
          <w:sz w:val="16"/>
        </w:rPr>
        <w:t xml:space="preserve"> Nor can we fall back on warmed-over Cold War–era strategies better suited to an era of bipolar superpower competition.</w:t>
      </w:r>
    </w:p>
    <w:p w14:paraId="07B9B071" w14:textId="77777777" w:rsidR="00FD46E8" w:rsidRPr="008736BC" w:rsidRDefault="00FD46E8" w:rsidP="00FD46E8">
      <w:pPr>
        <w:pStyle w:val="Heading4"/>
        <w:rPr>
          <w:rFonts w:cs="Calibri"/>
        </w:rPr>
      </w:pPr>
      <w:r w:rsidRPr="008736BC">
        <w:rPr>
          <w:rFonts w:cs="Calibri"/>
        </w:rPr>
        <w:t xml:space="preserve">Empirics confirm the WTO </w:t>
      </w:r>
      <w:r w:rsidRPr="008736BC">
        <w:rPr>
          <w:rFonts w:cs="Calibri"/>
          <w:u w:val="single"/>
        </w:rPr>
        <w:t>causes</w:t>
      </w:r>
      <w:r w:rsidRPr="008736BC">
        <w:rPr>
          <w:rFonts w:cs="Calibri"/>
        </w:rPr>
        <w:t xml:space="preserve"> conflict --- it </w:t>
      </w:r>
      <w:r w:rsidRPr="008736BC">
        <w:rPr>
          <w:rFonts w:cs="Calibri"/>
          <w:u w:val="single"/>
        </w:rPr>
        <w:t>limits</w:t>
      </w:r>
      <w:r w:rsidRPr="008736BC">
        <w:rPr>
          <w:rFonts w:cs="Calibri"/>
        </w:rPr>
        <w:t xml:space="preserve"> options for states to </w:t>
      </w:r>
      <w:proofErr w:type="gramStart"/>
      <w:r w:rsidRPr="008736BC">
        <w:rPr>
          <w:rFonts w:cs="Calibri"/>
        </w:rPr>
        <w:t>take action</w:t>
      </w:r>
      <w:proofErr w:type="gramEnd"/>
      <w:r w:rsidRPr="008736BC">
        <w:rPr>
          <w:rFonts w:cs="Calibri"/>
        </w:rPr>
        <w:t xml:space="preserve"> against others, which </w:t>
      </w:r>
      <w:r w:rsidRPr="008736BC">
        <w:rPr>
          <w:rFonts w:cs="Calibri"/>
          <w:u w:val="single"/>
        </w:rPr>
        <w:t>escalates</w:t>
      </w:r>
      <w:r w:rsidRPr="008736BC">
        <w:rPr>
          <w:rFonts w:cs="Calibri"/>
        </w:rPr>
        <w:t xml:space="preserve"> tensions by cutting off avenues for bargaining and conflict resolution</w:t>
      </w:r>
    </w:p>
    <w:p w14:paraId="79B2A64E" w14:textId="77777777" w:rsidR="00FD46E8" w:rsidRPr="008736BC" w:rsidRDefault="00FD46E8" w:rsidP="00FD46E8">
      <w:proofErr w:type="spellStart"/>
      <w:r w:rsidRPr="008736BC">
        <w:rPr>
          <w:rStyle w:val="Style13ptBold"/>
        </w:rPr>
        <w:t>Chatagnier</w:t>
      </w:r>
      <w:proofErr w:type="spellEnd"/>
      <w:r w:rsidRPr="008736BC">
        <w:rPr>
          <w:rStyle w:val="Style13ptBold"/>
        </w:rPr>
        <w:t xml:space="preserve"> and Lim 16</w:t>
      </w:r>
      <w:r w:rsidRPr="008736BC">
        <w:t xml:space="preserve"> J. Tyson </w:t>
      </w:r>
      <w:proofErr w:type="spellStart"/>
      <w:r w:rsidRPr="008736BC">
        <w:t>Chatagnier</w:t>
      </w:r>
      <w:proofErr w:type="spellEnd"/>
      <w:r w:rsidRPr="008736BC">
        <w:t xml:space="preserve"> and </w:t>
      </w:r>
      <w:proofErr w:type="spellStart"/>
      <w:r w:rsidRPr="008736BC">
        <w:t>Haeyong</w:t>
      </w:r>
      <w:proofErr w:type="spellEnd"/>
      <w:r w:rsidRPr="008736BC">
        <w:t xml:space="preserve"> Lim, Professors of Political Science at the University of Houston, “Does the WTO Exacerbate International Conflict?” Texas Triangle. 2016. http://texastriangle.weebly.com/uploads/2/5/2/4/25249202/chatagnier_lim_wto_conflict.pdf</w:t>
      </w:r>
    </w:p>
    <w:p w14:paraId="55A2F492" w14:textId="77777777" w:rsidR="00FD46E8" w:rsidRPr="008736BC" w:rsidRDefault="00FD46E8" w:rsidP="00FD46E8"/>
    <w:p w14:paraId="678D7727" w14:textId="77777777" w:rsidR="00FD46E8" w:rsidRPr="008736BC" w:rsidRDefault="00FD46E8" w:rsidP="00FD46E8">
      <w:pPr>
        <w:rPr>
          <w:b/>
          <w:iCs/>
          <w:sz w:val="24"/>
          <w:u w:val="single"/>
        </w:rPr>
      </w:pPr>
      <w:r w:rsidRPr="008736BC">
        <w:rPr>
          <w:rStyle w:val="StyleUnderline"/>
        </w:rPr>
        <w:t xml:space="preserve">While there has been significant empirical work on issue linkage in other areas </w:t>
      </w:r>
      <w:r w:rsidRPr="008736BC">
        <w:rPr>
          <w:sz w:val="16"/>
        </w:rPr>
        <w:t xml:space="preserve">(e.g., Davis 2004; Long and Leeds 2006; </w:t>
      </w:r>
      <w:proofErr w:type="spellStart"/>
      <w:r w:rsidRPr="008736BC">
        <w:rPr>
          <w:sz w:val="16"/>
        </w:rPr>
        <w:t>Poast</w:t>
      </w:r>
      <w:proofErr w:type="spellEnd"/>
      <w:r w:rsidRPr="008736BC">
        <w:rPr>
          <w:sz w:val="16"/>
        </w:rPr>
        <w:t xml:space="preserve"> 2012, 2013), </w:t>
      </w:r>
      <w:r w:rsidRPr="008736BC">
        <w:rPr>
          <w:rStyle w:val="StyleUnderline"/>
        </w:rPr>
        <w:t>there is relatively little work on the pacifying effect of issue linkage</w:t>
      </w:r>
      <w:r w:rsidRPr="008736BC">
        <w:rPr>
          <w:sz w:val="16"/>
        </w:rPr>
        <w:t xml:space="preserve"> (but see Wiegand 2009). One reason might be that coding is quite demanding, and that, unlike formal alliances or trade deals, international agreements over conflict are rarely well documented.1 Nonetheless, </w:t>
      </w:r>
      <w:r w:rsidRPr="008736BC">
        <w:rPr>
          <w:rStyle w:val="StyleUnderline"/>
        </w:rPr>
        <w:t>the theoretical literature suggests that there should be a negative relationship between the ability to link issues together and the likelihood of dyadic conflict</w:t>
      </w:r>
      <w:r w:rsidRPr="008736BC">
        <w:rPr>
          <w:sz w:val="16"/>
        </w:rPr>
        <w:t xml:space="preserve">. </w:t>
      </w:r>
      <w:r w:rsidRPr="008736BC">
        <w:rPr>
          <w:rStyle w:val="StyleUnderline"/>
        </w:rPr>
        <w:t>We provide an indirect test of this hypothesis below</w:t>
      </w:r>
      <w:r w:rsidRPr="008736BC">
        <w:rPr>
          <w:sz w:val="16"/>
        </w:rPr>
        <w:t xml:space="preserve">. The GATT and the WTO </w:t>
      </w:r>
      <w:r w:rsidRPr="008736BC">
        <w:rPr>
          <w:rStyle w:val="StyleUnderline"/>
        </w:rPr>
        <w:t>In the wake of the devastation of two world wars, American and European governments looked for ways to bring about peace</w:t>
      </w:r>
      <w:r w:rsidRPr="008736BC">
        <w:rPr>
          <w:sz w:val="16"/>
        </w:rPr>
        <w:t xml:space="preserve"> and prosperity in the international system. Amid fears that the destabilization of the Great Depression had been precipitated by protectionist trade policies, </w:t>
      </w:r>
      <w:r w:rsidRPr="008736BC">
        <w:rPr>
          <w:rStyle w:val="StyleUnderline"/>
        </w:rPr>
        <w:t>leaders sought to establish an institution that could facilitate trade liberalization and end trade wars.</w:t>
      </w:r>
      <w:r w:rsidRPr="008736BC">
        <w:rPr>
          <w:sz w:val="16"/>
        </w:rPr>
        <w:t xml:space="preserve"> To 1This may be why Wiegand’s study—which is qualitative in nature—is one of the few that attempts to examine issue linkage directly. 5 this end, in 1947, </w:t>
      </w:r>
      <w:r w:rsidRPr="008736BC">
        <w:rPr>
          <w:rStyle w:val="StyleUnderline"/>
        </w:rPr>
        <w:t>they created the GAT</w:t>
      </w:r>
      <w:r w:rsidRPr="008736BC">
        <w:rPr>
          <w:sz w:val="16"/>
        </w:rPr>
        <w:t xml:space="preserve">T. The GATT was </w:t>
      </w:r>
      <w:r w:rsidRPr="008736BC">
        <w:rPr>
          <w:rStyle w:val="StyleUnderline"/>
        </w:rPr>
        <w:t>a multilateral agreement between states</w:t>
      </w:r>
      <w:r w:rsidRPr="008736BC">
        <w:rPr>
          <w:sz w:val="16"/>
        </w:rPr>
        <w:t xml:space="preserve"> (23, initially, but m</w:t>
      </w:r>
      <w:r w:rsidRPr="008736BC">
        <w:rPr>
          <w:rStyle w:val="StyleUnderline"/>
        </w:rPr>
        <w:t>ore than 100 by the time it was subsumed by the WTO) to reduce tariffs and other trade barriers substantially and to eliminate preferential treatment among signatories</w:t>
      </w:r>
      <w:r w:rsidRPr="008736BC">
        <w:rPr>
          <w:sz w:val="16"/>
        </w:rPr>
        <w:t xml:space="preserve">. The institution provided states with a set of agreed-upon rules, as well as a forum for negotiation, facilitating cooperation among members. When one member state believed that another was in violation of the agreement, it could invoke provisions in Articles XXII and XXIII of the agreement that called for consultation and dispute settlement. While this allowed parties to form an investigative panel to assess and resolve the dispute, </w:t>
      </w:r>
      <w:proofErr w:type="spellStart"/>
      <w:r w:rsidRPr="008736BC">
        <w:rPr>
          <w:sz w:val="16"/>
        </w:rPr>
        <w:t>Zangl</w:t>
      </w:r>
      <w:proofErr w:type="spellEnd"/>
      <w:r w:rsidRPr="008736BC">
        <w:rPr>
          <w:sz w:val="16"/>
        </w:rPr>
        <w:t xml:space="preserve"> (2008) points out three major obstacles to settlement: panel composition was determined by the disputants (Jackson 1997); panel reports were the result of political negotiation, rather than legal decisions (</w:t>
      </w:r>
      <w:proofErr w:type="spellStart"/>
      <w:r w:rsidRPr="008736BC">
        <w:rPr>
          <w:sz w:val="16"/>
        </w:rPr>
        <w:t>Zangl</w:t>
      </w:r>
      <w:proofErr w:type="spellEnd"/>
      <w:r w:rsidRPr="008736BC">
        <w:rPr>
          <w:sz w:val="16"/>
        </w:rPr>
        <w:t xml:space="preserve"> 2008); and both empanelment (</w:t>
      </w:r>
      <w:proofErr w:type="spellStart"/>
      <w:r w:rsidRPr="008736BC">
        <w:rPr>
          <w:sz w:val="16"/>
        </w:rPr>
        <w:t>Hudec</w:t>
      </w:r>
      <w:proofErr w:type="spellEnd"/>
      <w:r w:rsidRPr="008736BC">
        <w:rPr>
          <w:sz w:val="16"/>
        </w:rPr>
        <w:t xml:space="preserve"> 1993) and sanctions (</w:t>
      </w:r>
      <w:proofErr w:type="spellStart"/>
      <w:r w:rsidRPr="008736BC">
        <w:rPr>
          <w:sz w:val="16"/>
        </w:rPr>
        <w:t>Rosendorff</w:t>
      </w:r>
      <w:proofErr w:type="spellEnd"/>
      <w:r w:rsidRPr="008736BC">
        <w:rPr>
          <w:sz w:val="16"/>
        </w:rPr>
        <w:t xml:space="preserve"> 2005) required unanimous approval, meaning that the defendant ultimately held veto power. Such a system is ultimately predicated on compromise and the negotiation of self-enforcing agreements. Under GATT, aggrieved parties had no recourse but to persuade violators to alter their behavior. With the establishment of the WTO, the </w:t>
      </w:r>
      <w:proofErr w:type="gramStart"/>
      <w:r w:rsidRPr="008736BC">
        <w:rPr>
          <w:sz w:val="16"/>
        </w:rPr>
        <w:t>aforementioned problems</w:t>
      </w:r>
      <w:proofErr w:type="gramEnd"/>
      <w:r w:rsidRPr="008736BC">
        <w:rPr>
          <w:sz w:val="16"/>
        </w:rPr>
        <w:t xml:space="preserve">—along with a host of other issues—were resolved. The dispute settlement mechanism (DSM) under the WTO is highly legalized, with independent judicial bodies that are charged with rendering verdicts and authorizing sanctions (Goldstein and Martin 2000; </w:t>
      </w:r>
      <w:proofErr w:type="spellStart"/>
      <w:r w:rsidRPr="008736BC">
        <w:rPr>
          <w:sz w:val="16"/>
        </w:rPr>
        <w:t>Rosendorff</w:t>
      </w:r>
      <w:proofErr w:type="spellEnd"/>
      <w:r w:rsidRPr="008736BC">
        <w:rPr>
          <w:sz w:val="16"/>
        </w:rPr>
        <w:t xml:space="preserve"> 2005). Under the present system, complainants have significantly increased power, and they are no longer restricted to negotiating </w:t>
      </w:r>
      <w:proofErr w:type="gramStart"/>
      <w:r w:rsidRPr="008736BC">
        <w:rPr>
          <w:sz w:val="16"/>
        </w:rPr>
        <w:t>in order to</w:t>
      </w:r>
      <w:proofErr w:type="gramEnd"/>
      <w:r w:rsidRPr="008736BC">
        <w:rPr>
          <w:sz w:val="16"/>
        </w:rPr>
        <w:t xml:space="preserve"> convince defendants to comply with the rules.2 For this reason, it should be unsurprising that compliance has generally increased following the judicialization of the institution (Jackson 1997; </w:t>
      </w:r>
      <w:proofErr w:type="spellStart"/>
      <w:r w:rsidRPr="008736BC">
        <w:rPr>
          <w:sz w:val="16"/>
        </w:rPr>
        <w:t>Zangl</w:t>
      </w:r>
      <w:proofErr w:type="spellEnd"/>
      <w:r w:rsidRPr="008736BC">
        <w:rPr>
          <w:sz w:val="16"/>
        </w:rPr>
        <w:t xml:space="preserve"> 2008)</w:t>
      </w:r>
      <w:r w:rsidRPr="008736BC">
        <w:rPr>
          <w:rStyle w:val="StyleUnderline"/>
        </w:rPr>
        <w:t>. The move from the GATT framework to the WTO undoubtedly deepened the institutionalization of the trade agreement, binding its member states more tightly.</w:t>
      </w:r>
      <w:r w:rsidRPr="008736BC">
        <w:rPr>
          <w:sz w:val="16"/>
        </w:rPr>
        <w:t xml:space="preserve"> Kant’s (2007 [1795]) idea of a “federation of free states” dealt primarily with the imposition of law and order upon the anarchic international system. By increasing the institution’s degree of legalization, the trade organization 2Of course, </w:t>
      </w:r>
      <w:r w:rsidRPr="008736BC">
        <w:rPr>
          <w:rStyle w:val="StyleUnderline"/>
        </w:rPr>
        <w:t>negotiation still occurs within the WTO DSM</w:t>
      </w:r>
      <w:r w:rsidRPr="008736BC">
        <w:rPr>
          <w:sz w:val="16"/>
        </w:rPr>
        <w:t xml:space="preserve">. However, disputants do so in the shadow of the panel, significantly increasing the complainant’s bargaining leverage (Poletti, De </w:t>
      </w:r>
      <w:proofErr w:type="spellStart"/>
      <w:r w:rsidRPr="008736BC">
        <w:rPr>
          <w:sz w:val="16"/>
        </w:rPr>
        <w:t>Bièvre</w:t>
      </w:r>
      <w:proofErr w:type="spellEnd"/>
      <w:r w:rsidRPr="008736BC">
        <w:rPr>
          <w:sz w:val="16"/>
        </w:rPr>
        <w:t xml:space="preserve"> and </w:t>
      </w:r>
      <w:proofErr w:type="spellStart"/>
      <w:r w:rsidRPr="008736BC">
        <w:rPr>
          <w:sz w:val="16"/>
        </w:rPr>
        <w:t>Chatagnier</w:t>
      </w:r>
      <w:proofErr w:type="spellEnd"/>
      <w:r w:rsidRPr="008736BC">
        <w:rPr>
          <w:sz w:val="16"/>
        </w:rPr>
        <w:t xml:space="preserve"> 2015). 6 brought itself closer to the Kantian ideal.3 Indeed, while the GATT satisfies only the second and fourth roles of an IGO listed above (to some extent), the WTO quite clearly fulfills all four. From this perspective, we would expect the more </w:t>
      </w:r>
      <w:proofErr w:type="gramStart"/>
      <w:r w:rsidRPr="008736BC">
        <w:rPr>
          <w:sz w:val="16"/>
        </w:rPr>
        <w:t>heavily-institutionalized</w:t>
      </w:r>
      <w:proofErr w:type="gramEnd"/>
      <w:r w:rsidRPr="008736BC">
        <w:rPr>
          <w:sz w:val="16"/>
        </w:rPr>
        <w:t xml:space="preserve"> WTO to reduce conflict among member states to a greater degree than its predecessor. </w:t>
      </w:r>
      <w:r w:rsidRPr="00C31D55">
        <w:rPr>
          <w:rStyle w:val="StyleUnderline"/>
          <w:highlight w:val="yellow"/>
        </w:rPr>
        <w:t>Hypothesis 1.</w:t>
      </w:r>
      <w:r w:rsidRPr="008736BC">
        <w:rPr>
          <w:rStyle w:val="StyleUnderline"/>
        </w:rPr>
        <w:t xml:space="preserve"> The establishment of the </w:t>
      </w:r>
      <w:r w:rsidRPr="00C31D55">
        <w:rPr>
          <w:rStyle w:val="StyleUnderline"/>
          <w:highlight w:val="yellow"/>
        </w:rPr>
        <w:t>WTO reduced</w:t>
      </w:r>
      <w:r w:rsidRPr="008736BC">
        <w:rPr>
          <w:rStyle w:val="StyleUnderline"/>
        </w:rPr>
        <w:t xml:space="preserve"> the instances of </w:t>
      </w:r>
      <w:r w:rsidRPr="00C31D55">
        <w:rPr>
          <w:rStyle w:val="StyleUnderline"/>
          <w:highlight w:val="yellow"/>
        </w:rPr>
        <w:t>militarized</w:t>
      </w:r>
      <w:r w:rsidRPr="008736BC">
        <w:rPr>
          <w:rStyle w:val="StyleUnderline"/>
        </w:rPr>
        <w:t xml:space="preserve"> </w:t>
      </w:r>
      <w:r w:rsidRPr="00C31D55">
        <w:rPr>
          <w:rStyle w:val="StyleUnderline"/>
          <w:highlight w:val="yellow"/>
        </w:rPr>
        <w:t>conflict</w:t>
      </w:r>
      <w:r w:rsidRPr="008736BC">
        <w:rPr>
          <w:rStyle w:val="StyleUnderline"/>
        </w:rPr>
        <w:t xml:space="preserve"> among member states.</w:t>
      </w:r>
      <w:r w:rsidRPr="008736BC">
        <w:rPr>
          <w:sz w:val="16"/>
        </w:rPr>
        <w:t xml:space="preserve"> At the same time, the increase in the organization’s power has limited the actions of the constituent actors. </w:t>
      </w:r>
      <w:r w:rsidRPr="00C31D55">
        <w:rPr>
          <w:rStyle w:val="StyleUnderline"/>
          <w:highlight w:val="yellow"/>
        </w:rPr>
        <w:t>WTO members are required to behave in a non-discriminatory manner</w:t>
      </w:r>
      <w:r w:rsidRPr="008736BC">
        <w:rPr>
          <w:rStyle w:val="StyleUnderline"/>
        </w:rPr>
        <w:t xml:space="preserve"> and to abide by agreed-upon standards. </w:t>
      </w:r>
      <w:r w:rsidRPr="00C31D55">
        <w:rPr>
          <w:rStyle w:val="StyleUnderline"/>
          <w:highlight w:val="yellow"/>
        </w:rPr>
        <w:t>Failure to comply</w:t>
      </w:r>
      <w:r w:rsidRPr="008736BC">
        <w:rPr>
          <w:rStyle w:val="StyleUnderline"/>
        </w:rPr>
        <w:t xml:space="preserve"> with these rules c</w:t>
      </w:r>
      <w:r w:rsidRPr="00C31D55">
        <w:rPr>
          <w:rStyle w:val="StyleUnderline"/>
          <w:highlight w:val="yellow"/>
        </w:rPr>
        <w:t>an lead to sanctions.</w:t>
      </w:r>
      <w:r w:rsidRPr="008736BC">
        <w:rPr>
          <w:rStyle w:val="StyleUnderline"/>
        </w:rPr>
        <w:t xml:space="preserve"> While many of these behaviors were prohibited under the GATT as well, the much more credible threat of punishment likely reduces a state’s economic toolkit to a greater degree.</w:t>
      </w:r>
      <w:r w:rsidRPr="008736BC">
        <w:rPr>
          <w:sz w:val="16"/>
        </w:rPr>
        <w:t xml:space="preserve"> </w:t>
      </w:r>
      <w:r w:rsidRPr="00C31D55">
        <w:rPr>
          <w:rStyle w:val="StyleUnderline"/>
          <w:highlight w:val="yellow"/>
        </w:rPr>
        <w:t>If the U.S. believes</w:t>
      </w:r>
      <w:r w:rsidRPr="008736BC">
        <w:rPr>
          <w:sz w:val="16"/>
        </w:rPr>
        <w:t xml:space="preserve">, for example, </w:t>
      </w:r>
      <w:r w:rsidRPr="00C31D55">
        <w:rPr>
          <w:rStyle w:val="StyleUnderline"/>
          <w:highlight w:val="yellow"/>
        </w:rPr>
        <w:t>that Chinese currency manipulation is</w:t>
      </w:r>
      <w:r w:rsidRPr="008736BC">
        <w:rPr>
          <w:rStyle w:val="StyleUnderline"/>
        </w:rPr>
        <w:t xml:space="preserve"> </w:t>
      </w:r>
      <w:r w:rsidRPr="00C31D55">
        <w:rPr>
          <w:rStyle w:val="StyleUnderline"/>
          <w:highlight w:val="yellow"/>
        </w:rPr>
        <w:t>adversely affecting trade</w:t>
      </w:r>
      <w:r w:rsidRPr="00C31D55">
        <w:rPr>
          <w:rStyle w:val="Emphasis"/>
          <w:highlight w:val="yellow"/>
        </w:rPr>
        <w:t>, it cannot retaliate with tariffs</w:t>
      </w:r>
      <w:r w:rsidRPr="008736BC">
        <w:rPr>
          <w:rStyle w:val="Emphasis"/>
        </w:rPr>
        <w:t xml:space="preserve"> or import quotas </w:t>
      </w:r>
      <w:r w:rsidRPr="00C31D55">
        <w:rPr>
          <w:rStyle w:val="Emphasis"/>
          <w:highlight w:val="yellow"/>
        </w:rPr>
        <w:t>without a favorable ruling</w:t>
      </w:r>
      <w:r w:rsidRPr="008736BC">
        <w:rPr>
          <w:rStyle w:val="Emphasis"/>
        </w:rPr>
        <w:t xml:space="preserve"> from the DSM</w:t>
      </w:r>
      <w:r w:rsidRPr="008736BC">
        <w:rPr>
          <w:sz w:val="16"/>
        </w:rPr>
        <w:t xml:space="preserve">. </w:t>
      </w:r>
      <w:r w:rsidRPr="008736BC">
        <w:rPr>
          <w:rStyle w:val="StyleUnderline"/>
        </w:rPr>
        <w:t xml:space="preserve">To do otherwise would be to invite sanctions against itself. Moreover, </w:t>
      </w:r>
      <w:r w:rsidRPr="00C31D55">
        <w:rPr>
          <w:rStyle w:val="Emphasis"/>
          <w:highlight w:val="yellow"/>
        </w:rPr>
        <w:t>states are stripped of a range of options that could “sweeten the deal” in negotiations</w:t>
      </w:r>
      <w:r w:rsidRPr="008736BC">
        <w:rPr>
          <w:rStyle w:val="Emphasis"/>
        </w:rPr>
        <w:t xml:space="preserve">. </w:t>
      </w:r>
      <w:r w:rsidRPr="00C31D55">
        <w:rPr>
          <w:rStyle w:val="StyleUnderline"/>
          <w:highlight w:val="yellow"/>
        </w:rPr>
        <w:t xml:space="preserve">A state that attempted to offer favorable terms of trade </w:t>
      </w:r>
      <w:r w:rsidRPr="008736BC">
        <w:rPr>
          <w:rStyle w:val="StyleUnderline"/>
        </w:rPr>
        <w:t xml:space="preserve">in exchange for concessions on a different dimension </w:t>
      </w:r>
      <w:r w:rsidRPr="00C31D55">
        <w:rPr>
          <w:rStyle w:val="StyleUnderline"/>
          <w:highlight w:val="yellow"/>
        </w:rPr>
        <w:t xml:space="preserve">would be unable to do so </w:t>
      </w:r>
      <w:r w:rsidRPr="008736BC">
        <w:rPr>
          <w:rStyle w:val="StyleUnderline"/>
        </w:rPr>
        <w:t>without offering the same terms to all other trading partners</w:t>
      </w:r>
      <w:r w:rsidRPr="00C31D55">
        <w:rPr>
          <w:rStyle w:val="StyleUnderline"/>
          <w:highlight w:val="yellow"/>
        </w:rPr>
        <w:t xml:space="preserve">; </w:t>
      </w:r>
      <w:r w:rsidRPr="00C31D55">
        <w:rPr>
          <w:rStyle w:val="Emphasis"/>
          <w:highlight w:val="yellow"/>
        </w:rPr>
        <w:t>a state that offered to rein in a trade violation would have no leverage</w:t>
      </w:r>
      <w:r w:rsidRPr="008736BC">
        <w:rPr>
          <w:rStyle w:val="StyleUnderline"/>
        </w:rPr>
        <w:t xml:space="preserve"> as the opponent could appeal to the DSM to have the trade-distorting measure removed</w:t>
      </w:r>
      <w:r w:rsidRPr="008736BC">
        <w:rPr>
          <w:sz w:val="16"/>
        </w:rPr>
        <w:t xml:space="preserve">. </w:t>
      </w:r>
      <w:r w:rsidRPr="008736BC">
        <w:rPr>
          <w:rStyle w:val="StyleUnderline"/>
        </w:rPr>
        <w:t xml:space="preserve">Thus, </w:t>
      </w:r>
      <w:r w:rsidRPr="00C31D55">
        <w:rPr>
          <w:rStyle w:val="Emphasis"/>
          <w:highlight w:val="yellow"/>
        </w:rPr>
        <w:t>states are left with fewer options</w:t>
      </w:r>
      <w:r w:rsidRPr="00C31D55">
        <w:rPr>
          <w:rStyle w:val="StyleUnderline"/>
          <w:highlight w:val="yellow"/>
        </w:rPr>
        <w:t xml:space="preserve"> for issue-linkage in bargaining scenarios, </w:t>
      </w:r>
      <w:r w:rsidRPr="00C31D55">
        <w:rPr>
          <w:rStyle w:val="Emphasis"/>
          <w:sz w:val="24"/>
          <w:highlight w:val="yellow"/>
        </w:rPr>
        <w:t>which suggests an opposing hypothesis.</w:t>
      </w:r>
    </w:p>
    <w:p w14:paraId="39210582" w14:textId="77777777" w:rsidR="00FD46E8" w:rsidRPr="008736BC" w:rsidRDefault="00FD46E8" w:rsidP="00FD46E8">
      <w:pPr>
        <w:pStyle w:val="Heading4"/>
        <w:rPr>
          <w:rFonts w:cs="Calibri"/>
        </w:rPr>
      </w:pPr>
      <w:r w:rsidRPr="008736BC">
        <w:rPr>
          <w:rFonts w:cs="Calibri"/>
        </w:rPr>
        <w:t>Interdependence doesn’t solve war – prefer studies at the multilateral not just dyadic level – competitive dynamics outweigh conflict dampening incentives.</w:t>
      </w:r>
    </w:p>
    <w:p w14:paraId="42DD2D1C" w14:textId="77777777" w:rsidR="00FD46E8" w:rsidRPr="008736BC" w:rsidRDefault="00FD46E8" w:rsidP="00FD46E8">
      <w:proofErr w:type="spellStart"/>
      <w:r w:rsidRPr="008736BC">
        <w:rPr>
          <w:rStyle w:val="Style13ptBold"/>
        </w:rPr>
        <w:t>Chatagnier</w:t>
      </w:r>
      <w:proofErr w:type="spellEnd"/>
      <w:r w:rsidRPr="008736BC">
        <w:rPr>
          <w:rStyle w:val="Style13ptBold"/>
        </w:rPr>
        <w:t xml:space="preserve"> and </w:t>
      </w:r>
      <w:proofErr w:type="spellStart"/>
      <w:r w:rsidRPr="008736BC">
        <w:rPr>
          <w:rStyle w:val="Style13ptBold"/>
        </w:rPr>
        <w:t>Kavakli</w:t>
      </w:r>
      <w:proofErr w:type="spellEnd"/>
      <w:r w:rsidRPr="008736BC">
        <w:rPr>
          <w:rStyle w:val="Style13ptBold"/>
        </w:rPr>
        <w:t xml:space="preserve"> 17</w:t>
      </w:r>
      <w:r w:rsidRPr="008736BC">
        <w:t xml:space="preserve"> – (2017, J. Tyson, PhD in Political Science, Assistant Professor in the Department of Political Science at the University of Houston, and </w:t>
      </w:r>
      <w:proofErr w:type="spellStart"/>
      <w:r w:rsidRPr="008736BC">
        <w:t>Kerim</w:t>
      </w:r>
      <w:proofErr w:type="spellEnd"/>
      <w:r w:rsidRPr="008736BC">
        <w:t xml:space="preserve"> Can, PhD in Political Science, assistant professor at the Faculty of Arts and Social Sciences at </w:t>
      </w:r>
      <w:proofErr w:type="spellStart"/>
      <w:r w:rsidRPr="008736BC">
        <w:t>Sabanci</w:t>
      </w:r>
      <w:proofErr w:type="spellEnd"/>
      <w:r w:rsidRPr="008736BC">
        <w:t xml:space="preserve"> University in Turkey, “From Economic Competition to Military Combat: Export Similarity and International Conflict,” Journal of Conflict Resolution, Vol 61, Issue 7, 2017)</w:t>
      </w:r>
      <w:r w:rsidRPr="008736BC">
        <w:br/>
      </w:r>
    </w:p>
    <w:p w14:paraId="3A185FB1" w14:textId="77777777" w:rsidR="00FD46E8" w:rsidRPr="008736BC" w:rsidRDefault="00FD46E8" w:rsidP="00FD46E8">
      <w:pPr>
        <w:rPr>
          <w:sz w:val="12"/>
        </w:rPr>
      </w:pPr>
      <w:r w:rsidRPr="008736BC">
        <w:rPr>
          <w:rStyle w:val="StyleUnderline"/>
        </w:rPr>
        <w:t xml:space="preserve">International </w:t>
      </w:r>
      <w:r w:rsidRPr="00C31D55">
        <w:rPr>
          <w:rStyle w:val="StyleUnderline"/>
          <w:highlight w:val="yellow"/>
        </w:rPr>
        <w:t>trade has</w:t>
      </w:r>
      <w:r w:rsidRPr="008736BC">
        <w:rPr>
          <w:rStyle w:val="StyleUnderline"/>
        </w:rPr>
        <w:t xml:space="preserve"> long </w:t>
      </w:r>
      <w:r w:rsidRPr="00C31D55">
        <w:rPr>
          <w:rStyle w:val="StyleUnderline"/>
          <w:highlight w:val="yellow"/>
        </w:rPr>
        <w:t>been thought to facilitate peace</w:t>
      </w:r>
      <w:r w:rsidRPr="008736BC">
        <w:rPr>
          <w:sz w:val="12"/>
        </w:rPr>
        <w:t xml:space="preserve"> among nations (Kant [1795] 1970). A voluntary exchange of goods that leaves both parties better off inherently raises the value of each side to the other, increasing the cost of conflict. The belief that economic interaction can ignite a positive dynamic of cooperation and reduce conflictual behavior is so intuitive and widespread that some political pundits have even heralded free trade as the path to world peace (see, e.g., Griswold 1998; Boudreaux 2006).The </w:t>
      </w:r>
      <w:r w:rsidRPr="008736BC">
        <w:rPr>
          <w:rStyle w:val="StyleUnderline"/>
        </w:rPr>
        <w:t>conventional wisdom</w:t>
      </w:r>
      <w:r w:rsidRPr="008736BC">
        <w:rPr>
          <w:sz w:val="12"/>
        </w:rPr>
        <w:t xml:space="preserve"> within the international relations literature (e.g., </w:t>
      </w:r>
      <w:proofErr w:type="spellStart"/>
      <w:r w:rsidRPr="008736BC">
        <w:rPr>
          <w:sz w:val="12"/>
        </w:rPr>
        <w:t>Oneal</w:t>
      </w:r>
      <w:proofErr w:type="spellEnd"/>
      <w:r w:rsidRPr="008736BC">
        <w:rPr>
          <w:sz w:val="12"/>
        </w:rPr>
        <w:t xml:space="preserve"> and </w:t>
      </w:r>
      <w:proofErr w:type="spellStart"/>
      <w:r w:rsidRPr="008736BC">
        <w:rPr>
          <w:sz w:val="12"/>
        </w:rPr>
        <w:t>Russett</w:t>
      </w:r>
      <w:proofErr w:type="spellEnd"/>
      <w:r w:rsidRPr="008736BC">
        <w:rPr>
          <w:sz w:val="12"/>
        </w:rPr>
        <w:t xml:space="preserve"> 1997; Gartzke, Li, and Boehmer 2003; </w:t>
      </w:r>
      <w:proofErr w:type="spellStart"/>
      <w:r w:rsidRPr="008736BC">
        <w:rPr>
          <w:sz w:val="12"/>
        </w:rPr>
        <w:t>Polachek</w:t>
      </w:r>
      <w:proofErr w:type="spellEnd"/>
      <w:r w:rsidRPr="008736BC">
        <w:rPr>
          <w:sz w:val="12"/>
        </w:rPr>
        <w:t xml:space="preserve"> and Xiang 2010) </w:t>
      </w:r>
      <w:r w:rsidRPr="008736BC">
        <w:rPr>
          <w:rStyle w:val="StyleUnderline"/>
        </w:rPr>
        <w:t>reinforces these claims</w:t>
      </w:r>
      <w:r w:rsidRPr="008736BC">
        <w:rPr>
          <w:sz w:val="12"/>
        </w:rPr>
        <w:t xml:space="preserve">, having found consistent empirical (and theoretical) links between trade and peace.  At the same time, </w:t>
      </w:r>
      <w:r w:rsidRPr="008736BC">
        <w:rPr>
          <w:rStyle w:val="StyleUnderline"/>
        </w:rPr>
        <w:t>however</w:t>
      </w:r>
      <w:r w:rsidRPr="008736BC">
        <w:rPr>
          <w:sz w:val="12"/>
        </w:rPr>
        <w:t xml:space="preserve">, </w:t>
      </w:r>
      <w:r w:rsidRPr="008736BC">
        <w:rPr>
          <w:rStyle w:val="StyleUnderline"/>
        </w:rPr>
        <w:t>there is certainly evidence that trade can exacerbate rivalry and conflict between states</w:t>
      </w:r>
      <w:r w:rsidRPr="008736BC">
        <w:rPr>
          <w:sz w:val="12"/>
        </w:rPr>
        <w:t xml:space="preserve">. Throughout history, </w:t>
      </w:r>
      <w:r w:rsidRPr="00C31D55">
        <w:rPr>
          <w:rStyle w:val="StyleUnderline"/>
          <w:highlight w:val="yellow"/>
        </w:rPr>
        <w:t>states have fought</w:t>
      </w:r>
      <w:r w:rsidRPr="008736BC">
        <w:rPr>
          <w:rStyle w:val="StyleUnderline"/>
        </w:rPr>
        <w:t xml:space="preserve"> their </w:t>
      </w:r>
      <w:r w:rsidRPr="00C31D55">
        <w:rPr>
          <w:rStyle w:val="StyleUnderline"/>
          <w:highlight w:val="yellow"/>
        </w:rPr>
        <w:t>competitors for advantage</w:t>
      </w:r>
      <w:r w:rsidRPr="008736BC">
        <w:rPr>
          <w:sz w:val="12"/>
        </w:rPr>
        <w:t xml:space="preserve"> (i.e., access to inputs and markets) </w:t>
      </w:r>
      <w:r w:rsidRPr="008736BC">
        <w:rPr>
          <w:rStyle w:val="StyleUnderline"/>
        </w:rPr>
        <w:t>in the global market</w:t>
      </w:r>
      <w:r w:rsidRPr="008736BC">
        <w:rPr>
          <w:sz w:val="12"/>
        </w:rPr>
        <w:t xml:space="preserve">place. </w:t>
      </w:r>
      <w:r w:rsidRPr="008736BC">
        <w:rPr>
          <w:rStyle w:val="StyleUnderline"/>
        </w:rPr>
        <w:t>For instance</w:t>
      </w:r>
      <w:r w:rsidRPr="008736BC">
        <w:rPr>
          <w:sz w:val="12"/>
        </w:rPr>
        <w:t xml:space="preserve">, in his authoritative account of </w:t>
      </w:r>
      <w:r w:rsidRPr="008736BC">
        <w:rPr>
          <w:rStyle w:val="StyleUnderline"/>
        </w:rPr>
        <w:t>the Anglo-German rivalry before World War I</w:t>
      </w:r>
      <w:r w:rsidRPr="008736BC">
        <w:rPr>
          <w:sz w:val="12"/>
        </w:rPr>
        <w:t xml:space="preserve">, Kennedy (1980, 464) concludes that “the most profound cause [of the conflict], surely, </w:t>
      </w:r>
      <w:r w:rsidRPr="008736BC">
        <w:rPr>
          <w:rStyle w:val="StyleUnderline"/>
        </w:rPr>
        <w:t>was economic</w:t>
      </w:r>
      <w:r w:rsidRPr="008736BC">
        <w:rPr>
          <w:sz w:val="12"/>
        </w:rPr>
        <w:t xml:space="preserve">”. More specifically, the cause was “the detectable increase in Anglo-German trade rivalry since Bismarck’s time as the latter country steadily became more competitive.” Moreover, while </w:t>
      </w:r>
      <w:r w:rsidRPr="008736BC">
        <w:rPr>
          <w:rStyle w:val="StyleUnderline"/>
        </w:rPr>
        <w:t>modern empirical</w:t>
      </w:r>
      <w:r w:rsidRPr="008736BC">
        <w:rPr>
          <w:sz w:val="12"/>
        </w:rPr>
        <w:t xml:space="preserve"> international relations </w:t>
      </w:r>
      <w:r w:rsidRPr="008736BC">
        <w:rPr>
          <w:rStyle w:val="StyleUnderline"/>
        </w:rPr>
        <w:t>research</w:t>
      </w:r>
      <w:r w:rsidRPr="008736BC">
        <w:rPr>
          <w:sz w:val="12"/>
        </w:rPr>
        <w:t xml:space="preserve"> has largely come down on the side of the neoliberals, it </w:t>
      </w:r>
      <w:r w:rsidRPr="008736BC">
        <w:rPr>
          <w:rStyle w:val="StyleUnderline"/>
        </w:rPr>
        <w:t>has not been monolithic</w:t>
      </w:r>
      <w:r w:rsidRPr="008736BC">
        <w:rPr>
          <w:sz w:val="12"/>
        </w:rPr>
        <w:t xml:space="preserve">. Indeed, </w:t>
      </w:r>
      <w:r w:rsidRPr="008736BC">
        <w:rPr>
          <w:rStyle w:val="StyleUnderline"/>
        </w:rPr>
        <w:t>numerous studies by Barbieri</w:t>
      </w:r>
      <w:r w:rsidRPr="008736BC">
        <w:rPr>
          <w:sz w:val="12"/>
        </w:rPr>
        <w:t xml:space="preserve"> (1996, 2002) </w:t>
      </w:r>
      <w:r w:rsidRPr="008736BC">
        <w:rPr>
          <w:rStyle w:val="StyleUnderline"/>
        </w:rPr>
        <w:t xml:space="preserve">have demonstrated that </w:t>
      </w:r>
      <w:r w:rsidRPr="00C31D55">
        <w:rPr>
          <w:rStyle w:val="StyleUnderline"/>
          <w:highlight w:val="yellow"/>
        </w:rPr>
        <w:t>increased trade</w:t>
      </w:r>
      <w:r w:rsidRPr="008736BC">
        <w:rPr>
          <w:rStyle w:val="StyleUnderline"/>
        </w:rPr>
        <w:t xml:space="preserve"> </w:t>
      </w:r>
      <w:proofErr w:type="gramStart"/>
      <w:r w:rsidRPr="008736BC">
        <w:rPr>
          <w:rStyle w:val="StyleUnderline"/>
        </w:rPr>
        <w:t>actually</w:t>
      </w:r>
      <w:r w:rsidRPr="008736BC">
        <w:rPr>
          <w:sz w:val="12"/>
        </w:rPr>
        <w:t xml:space="preserve"> has</w:t>
      </w:r>
      <w:proofErr w:type="gramEnd"/>
      <w:r w:rsidRPr="008736BC">
        <w:rPr>
          <w:sz w:val="12"/>
        </w:rPr>
        <w:t xml:space="preserve"> the potential to </w:t>
      </w:r>
      <w:r w:rsidRPr="00C31D55">
        <w:rPr>
          <w:rStyle w:val="StyleUnderline"/>
          <w:highlight w:val="yellow"/>
        </w:rPr>
        <w:t>aggravate tensions</w:t>
      </w:r>
      <w:r w:rsidRPr="008736BC">
        <w:rPr>
          <w:rStyle w:val="StyleUnderline"/>
        </w:rPr>
        <w:t xml:space="preserve"> between states</w:t>
      </w:r>
      <w:r w:rsidRPr="008736BC">
        <w:rPr>
          <w:sz w:val="12"/>
        </w:rPr>
        <w:t xml:space="preserve">.  These </w:t>
      </w:r>
      <w:r w:rsidRPr="00C31D55">
        <w:rPr>
          <w:rStyle w:val="StyleUnderline"/>
          <w:highlight w:val="yellow"/>
        </w:rPr>
        <w:t>inconsistencies</w:t>
      </w:r>
      <w:r w:rsidRPr="008736BC">
        <w:rPr>
          <w:sz w:val="12"/>
        </w:rPr>
        <w:t xml:space="preserve"> </w:t>
      </w:r>
      <w:r w:rsidRPr="00C31D55">
        <w:rPr>
          <w:rStyle w:val="StyleUnderline"/>
          <w:highlight w:val="yellow"/>
        </w:rPr>
        <w:t>in</w:t>
      </w:r>
      <w:r w:rsidRPr="008736BC">
        <w:rPr>
          <w:sz w:val="12"/>
        </w:rPr>
        <w:t xml:space="preserve"> both the </w:t>
      </w:r>
      <w:r w:rsidRPr="00C31D55">
        <w:rPr>
          <w:rStyle w:val="StyleUnderline"/>
          <w:highlight w:val="yellow"/>
        </w:rPr>
        <w:t>historical and analytical records</w:t>
      </w:r>
      <w:r w:rsidRPr="008736BC">
        <w:rPr>
          <w:sz w:val="12"/>
        </w:rPr>
        <w:t xml:space="preserve"> </w:t>
      </w:r>
      <w:r w:rsidRPr="00C31D55">
        <w:rPr>
          <w:rStyle w:val="StyleUnderline"/>
          <w:highlight w:val="yellow"/>
        </w:rPr>
        <w:t>raise questions about the simplicity of the link</w:t>
      </w:r>
      <w:r w:rsidRPr="008736BC">
        <w:rPr>
          <w:sz w:val="12"/>
        </w:rPr>
        <w:t xml:space="preserve"> between trade and conflict. Additionally, </w:t>
      </w:r>
      <w:proofErr w:type="gramStart"/>
      <w:r w:rsidRPr="00C31D55">
        <w:rPr>
          <w:rStyle w:val="Emphasis"/>
          <w:highlight w:val="yellow"/>
        </w:rPr>
        <w:t>the vast majority of</w:t>
      </w:r>
      <w:proofErr w:type="gramEnd"/>
      <w:r w:rsidRPr="00C31D55">
        <w:rPr>
          <w:rStyle w:val="Emphasis"/>
          <w:highlight w:val="yellow"/>
        </w:rPr>
        <w:t xml:space="preserve"> previous work considers only the bilateral effects</w:t>
      </w:r>
      <w:r w:rsidRPr="008736BC">
        <w:rPr>
          <w:sz w:val="12"/>
        </w:rPr>
        <w:t xml:space="preserve"> of trade, </w:t>
      </w:r>
      <w:r w:rsidRPr="008736BC">
        <w:rPr>
          <w:rStyle w:val="StyleUnderline"/>
        </w:rPr>
        <w:t>neglecting the way in which trade between two actors can affect a third</w:t>
      </w:r>
      <w:r w:rsidRPr="008736BC">
        <w:rPr>
          <w:sz w:val="12"/>
        </w:rPr>
        <w:t xml:space="preserve">. </w:t>
      </w:r>
      <w:r w:rsidRPr="00C31D55">
        <w:rPr>
          <w:rStyle w:val="Emphasis"/>
          <w:highlight w:val="yellow"/>
        </w:rPr>
        <w:t>We remedy this oversight</w:t>
      </w:r>
      <w:r w:rsidRPr="008736BC">
        <w:rPr>
          <w:rStyle w:val="StyleUnderline"/>
        </w:rPr>
        <w:t xml:space="preserve"> by analyzing the effects of trade competition</w:t>
      </w:r>
      <w:r w:rsidRPr="008736BC">
        <w:rPr>
          <w:sz w:val="12"/>
        </w:rPr>
        <w:t xml:space="preserve">, arguing that the tension produced by export competition can be an important source of international conflict. More </w:t>
      </w:r>
      <w:r w:rsidRPr="008736BC">
        <w:rPr>
          <w:rStyle w:val="StyleUnderline"/>
        </w:rPr>
        <w:t>specifically</w:t>
      </w:r>
      <w:r w:rsidRPr="008736BC">
        <w:rPr>
          <w:sz w:val="12"/>
        </w:rPr>
        <w:t xml:space="preserve">, we highlight </w:t>
      </w:r>
      <w:proofErr w:type="gramStart"/>
      <w:r w:rsidRPr="008736BC">
        <w:rPr>
          <w:sz w:val="12"/>
        </w:rPr>
        <w:t xml:space="preserve">that </w:t>
      </w:r>
      <w:r w:rsidRPr="008736BC">
        <w:rPr>
          <w:rStyle w:val="StyleUnderline"/>
        </w:rPr>
        <w:t>economic actors</w:t>
      </w:r>
      <w:proofErr w:type="gramEnd"/>
      <w:r w:rsidRPr="008736BC">
        <w:rPr>
          <w:rStyle w:val="StyleUnderline"/>
        </w:rPr>
        <w:t xml:space="preserve"> who face foreign competition have an incentive to use military power to gain an advantage</w:t>
      </w:r>
      <w:r w:rsidRPr="008736BC">
        <w:rPr>
          <w:sz w:val="12"/>
        </w:rPr>
        <w:t xml:space="preserve"> in international markets. These </w:t>
      </w:r>
      <w:r w:rsidRPr="008736BC">
        <w:rPr>
          <w:rStyle w:val="StyleUnderline"/>
        </w:rPr>
        <w:t>domestic actors can use their economic power to influence</w:t>
      </w:r>
      <w:r w:rsidRPr="008736BC">
        <w:rPr>
          <w:sz w:val="12"/>
        </w:rPr>
        <w:t xml:space="preserve"> their nation’s </w:t>
      </w:r>
      <w:r w:rsidRPr="008736BC">
        <w:rPr>
          <w:rStyle w:val="StyleUnderline"/>
        </w:rPr>
        <w:t>political elites and increase the likelihood that</w:t>
      </w:r>
      <w:r w:rsidRPr="008736BC">
        <w:rPr>
          <w:sz w:val="12"/>
        </w:rPr>
        <w:t xml:space="preserve"> economic </w:t>
      </w:r>
      <w:r w:rsidRPr="008736BC">
        <w:rPr>
          <w:rStyle w:val="StyleUnderline"/>
        </w:rPr>
        <w:t>conflict erupts into war</w:t>
      </w:r>
      <w:r w:rsidRPr="008736BC">
        <w:rPr>
          <w:sz w:val="12"/>
        </w:rPr>
        <w:t xml:space="preserve">. </w:t>
      </w:r>
      <w:r w:rsidRPr="00C31D55">
        <w:rPr>
          <w:rStyle w:val="StyleUnderline"/>
          <w:highlight w:val="yellow"/>
        </w:rPr>
        <w:t>We support this</w:t>
      </w:r>
      <w:r w:rsidRPr="008736BC">
        <w:rPr>
          <w:rStyle w:val="StyleUnderline"/>
        </w:rPr>
        <w:t xml:space="preserve"> theoretical argument </w:t>
      </w:r>
      <w:r w:rsidRPr="00C31D55">
        <w:rPr>
          <w:rStyle w:val="StyleUnderline"/>
          <w:highlight w:val="yellow"/>
        </w:rPr>
        <w:t>with</w:t>
      </w:r>
      <w:r w:rsidRPr="008736BC">
        <w:rPr>
          <w:rStyle w:val="StyleUnderline"/>
        </w:rPr>
        <w:t xml:space="preserve"> </w:t>
      </w:r>
      <w:r w:rsidRPr="00C31D55">
        <w:rPr>
          <w:rStyle w:val="Emphasis"/>
          <w:highlight w:val="yellow"/>
        </w:rPr>
        <w:t>several well-established historical cases</w:t>
      </w:r>
      <w:r w:rsidRPr="008736BC">
        <w:rPr>
          <w:rStyle w:val="StyleUnderline"/>
        </w:rPr>
        <w:t xml:space="preserve"> </w:t>
      </w:r>
      <w:r w:rsidRPr="00C31D55">
        <w:rPr>
          <w:rStyle w:val="StyleUnderline"/>
          <w:highlight w:val="yellow"/>
        </w:rPr>
        <w:t>including</w:t>
      </w:r>
      <w:r w:rsidRPr="008736BC">
        <w:rPr>
          <w:rStyle w:val="StyleUnderline"/>
        </w:rPr>
        <w:t xml:space="preserve"> </w:t>
      </w:r>
      <w:r w:rsidRPr="00C31D55">
        <w:rPr>
          <w:rStyle w:val="StyleUnderline"/>
          <w:highlight w:val="yellow"/>
        </w:rPr>
        <w:t>the</w:t>
      </w:r>
      <w:r w:rsidRPr="008736BC">
        <w:rPr>
          <w:rStyle w:val="StyleUnderline"/>
        </w:rPr>
        <w:t xml:space="preserve"> seventeenth-century </w:t>
      </w:r>
      <w:r w:rsidRPr="00C31D55">
        <w:rPr>
          <w:rStyle w:val="Emphasis"/>
          <w:highlight w:val="yellow"/>
        </w:rPr>
        <w:t>Dutch-English</w:t>
      </w:r>
      <w:r w:rsidRPr="008736BC">
        <w:rPr>
          <w:sz w:val="12"/>
        </w:rPr>
        <w:t xml:space="preserve"> commercial </w:t>
      </w:r>
      <w:r w:rsidRPr="00C31D55">
        <w:rPr>
          <w:rStyle w:val="StyleUnderline"/>
          <w:highlight w:val="yellow"/>
        </w:rPr>
        <w:t>rivalry</w:t>
      </w:r>
      <w:r w:rsidRPr="008736BC">
        <w:rPr>
          <w:rStyle w:val="StyleUnderline"/>
        </w:rPr>
        <w:t xml:space="preserve">, </w:t>
      </w:r>
      <w:r w:rsidRPr="00C31D55">
        <w:rPr>
          <w:rStyle w:val="StyleUnderline"/>
          <w:highlight w:val="yellow"/>
        </w:rPr>
        <w:t>the</w:t>
      </w:r>
      <w:r w:rsidRPr="008736BC">
        <w:rPr>
          <w:rStyle w:val="StyleUnderline"/>
        </w:rPr>
        <w:t xml:space="preserve"> pre-World War I </w:t>
      </w:r>
      <w:r w:rsidRPr="00C31D55">
        <w:rPr>
          <w:rStyle w:val="Emphasis"/>
          <w:highlight w:val="yellow"/>
        </w:rPr>
        <w:t>Anglo-German</w:t>
      </w:r>
      <w:r w:rsidRPr="00C31D55">
        <w:rPr>
          <w:sz w:val="12"/>
          <w:highlight w:val="yellow"/>
        </w:rPr>
        <w:t xml:space="preserve"> </w:t>
      </w:r>
      <w:r w:rsidRPr="00C31D55">
        <w:rPr>
          <w:rStyle w:val="StyleUnderline"/>
          <w:highlight w:val="yellow"/>
        </w:rPr>
        <w:t>rivalry</w:t>
      </w:r>
      <w:r w:rsidRPr="00C31D55">
        <w:rPr>
          <w:sz w:val="12"/>
          <w:highlight w:val="yellow"/>
        </w:rPr>
        <w:t xml:space="preserve">, </w:t>
      </w:r>
      <w:r w:rsidRPr="00C31D55">
        <w:rPr>
          <w:rStyle w:val="StyleUnderline"/>
          <w:highlight w:val="yellow"/>
        </w:rPr>
        <w:t>and the</w:t>
      </w:r>
      <w:r w:rsidRPr="008736BC">
        <w:rPr>
          <w:rStyle w:val="StyleUnderline"/>
        </w:rPr>
        <w:t xml:space="preserve"> </w:t>
      </w:r>
      <w:r w:rsidRPr="008736BC">
        <w:rPr>
          <w:rStyle w:val="Emphasis"/>
        </w:rPr>
        <w:t xml:space="preserve">1990 </w:t>
      </w:r>
      <w:r w:rsidRPr="00C31D55">
        <w:rPr>
          <w:rStyle w:val="Emphasis"/>
          <w:highlight w:val="yellow"/>
        </w:rPr>
        <w:t>invasion of Kuwait</w:t>
      </w:r>
      <w:r w:rsidRPr="008736BC">
        <w:rPr>
          <w:rStyle w:val="StyleUnderline"/>
        </w:rPr>
        <w:t xml:space="preserve"> by Iraq</w:t>
      </w:r>
      <w:r w:rsidRPr="008736BC">
        <w:rPr>
          <w:sz w:val="12"/>
        </w:rPr>
        <w:t xml:space="preserve">. Our argument suggests that, </w:t>
      </w:r>
      <w:r w:rsidRPr="008736BC">
        <w:rPr>
          <w:rStyle w:val="StyleUnderline"/>
        </w:rPr>
        <w:t>although trade can have a pacifying direct effect at the dyadic level, it also has strong indirect effects, which can be conflict aggravating</w:t>
      </w:r>
      <w:proofErr w:type="gramStart"/>
      <w:r w:rsidRPr="008736BC">
        <w:rPr>
          <w:sz w:val="12"/>
        </w:rPr>
        <w:t xml:space="preserve">.  </w:t>
      </w:r>
      <w:proofErr w:type="gramEnd"/>
      <w:r w:rsidRPr="00C31D55">
        <w:rPr>
          <w:rStyle w:val="StyleUnderline"/>
          <w:highlight w:val="yellow"/>
        </w:rPr>
        <w:t>We test this</w:t>
      </w:r>
      <w:r w:rsidRPr="008736BC">
        <w:rPr>
          <w:rStyle w:val="StyleUnderline"/>
        </w:rPr>
        <w:t xml:space="preserve"> argument </w:t>
      </w:r>
      <w:r w:rsidRPr="00C31D55">
        <w:rPr>
          <w:rStyle w:val="StyleUnderline"/>
          <w:highlight w:val="yellow"/>
        </w:rPr>
        <w:t>using</w:t>
      </w:r>
      <w:r w:rsidRPr="008736BC">
        <w:rPr>
          <w:sz w:val="12"/>
        </w:rPr>
        <w:t xml:space="preserve"> commodity-level </w:t>
      </w:r>
      <w:r w:rsidRPr="00C31D55">
        <w:rPr>
          <w:rStyle w:val="StyleUnderline"/>
          <w:highlight w:val="yellow"/>
        </w:rPr>
        <w:t>trade data</w:t>
      </w:r>
      <w:r w:rsidRPr="008736BC">
        <w:rPr>
          <w:rStyle w:val="StyleUnderline"/>
        </w:rPr>
        <w:t xml:space="preserve"> from 1962 to 2000</w:t>
      </w:r>
      <w:r w:rsidRPr="008736BC">
        <w:rPr>
          <w:sz w:val="12"/>
        </w:rPr>
        <w:t xml:space="preserve">. We measure each country pair’s portfolio similarity along nearly 1,300 commodity categories and test the effect of this variable on several indicators of international conflict. </w:t>
      </w:r>
      <w:r w:rsidRPr="008736BC">
        <w:rPr>
          <w:rStyle w:val="StyleUnderline"/>
        </w:rPr>
        <w:t xml:space="preserve">Our </w:t>
      </w:r>
      <w:r w:rsidRPr="00C31D55">
        <w:rPr>
          <w:rStyle w:val="StyleUnderline"/>
          <w:highlight w:val="yellow"/>
        </w:rPr>
        <w:t xml:space="preserve">results strongly support our claim that countries that produce and export similar goods are </w:t>
      </w:r>
      <w:r w:rsidRPr="00C31D55">
        <w:rPr>
          <w:rStyle w:val="Emphasis"/>
          <w:highlight w:val="yellow"/>
        </w:rPr>
        <w:t xml:space="preserve">significantly more likely to fight, even </w:t>
      </w:r>
      <w:proofErr w:type="gramStart"/>
      <w:r w:rsidRPr="00C31D55">
        <w:rPr>
          <w:rStyle w:val="Emphasis"/>
          <w:highlight w:val="yellow"/>
        </w:rPr>
        <w:t>taking into account</w:t>
      </w:r>
      <w:proofErr w:type="gramEnd"/>
      <w:r w:rsidRPr="00C31D55">
        <w:rPr>
          <w:rStyle w:val="Emphasis"/>
          <w:highlight w:val="yellow"/>
        </w:rPr>
        <w:t xml:space="preserve"> their bilateral trade</w:t>
      </w:r>
      <w:r w:rsidRPr="008736BC">
        <w:rPr>
          <w:sz w:val="12"/>
        </w:rPr>
        <w:t xml:space="preserve">. </w:t>
      </w:r>
      <w:r w:rsidRPr="008736BC">
        <w:rPr>
          <w:rStyle w:val="Emphasis"/>
        </w:rPr>
        <w:t xml:space="preserve">These </w:t>
      </w:r>
      <w:r w:rsidRPr="00C31D55">
        <w:rPr>
          <w:rStyle w:val="Emphasis"/>
          <w:highlight w:val="yellow"/>
        </w:rPr>
        <w:t>findings are robust</w:t>
      </w:r>
      <w:r w:rsidRPr="00C31D55">
        <w:rPr>
          <w:rStyle w:val="StyleUnderline"/>
          <w:highlight w:val="yellow"/>
        </w:rPr>
        <w:t xml:space="preserve"> to several checks</w:t>
      </w:r>
      <w:r w:rsidRPr="008736BC">
        <w:rPr>
          <w:rStyle w:val="StyleUnderline"/>
        </w:rPr>
        <w:t xml:space="preserve"> on model specification as well as alternative explanations</w:t>
      </w:r>
      <w:r w:rsidRPr="008736BC">
        <w:rPr>
          <w:sz w:val="12"/>
        </w:rPr>
        <w:t xml:space="preserve">. We also show that our </w:t>
      </w:r>
      <w:r w:rsidRPr="008736BC">
        <w:rPr>
          <w:rStyle w:val="StyleUnderline"/>
        </w:rPr>
        <w:t>findings are not driven by oil or other strategic resources</w:t>
      </w:r>
      <w:r w:rsidRPr="008736BC">
        <w:rPr>
          <w:sz w:val="12"/>
        </w:rPr>
        <w:t xml:space="preserve"> and that they hold for both raw and manufactured goods. </w:t>
      </w:r>
      <w:proofErr w:type="gramStart"/>
      <w:r w:rsidRPr="008736BC">
        <w:rPr>
          <w:sz w:val="12"/>
        </w:rPr>
        <w:t>In light of</w:t>
      </w:r>
      <w:proofErr w:type="gramEnd"/>
      <w:r w:rsidRPr="008736BC">
        <w:rPr>
          <w:sz w:val="12"/>
        </w:rPr>
        <w:t xml:space="preserve"> these results, </w:t>
      </w:r>
      <w:r w:rsidRPr="00C31D55">
        <w:rPr>
          <w:rStyle w:val="Emphasis"/>
          <w:highlight w:val="yellow"/>
        </w:rPr>
        <w:t>we</w:t>
      </w:r>
      <w:r w:rsidRPr="008736BC">
        <w:rPr>
          <w:rStyle w:val="Emphasis"/>
        </w:rPr>
        <w:t xml:space="preserve"> are confident that we </w:t>
      </w:r>
      <w:r w:rsidRPr="00C31D55">
        <w:rPr>
          <w:rStyle w:val="Emphasis"/>
          <w:highlight w:val="yellow"/>
        </w:rPr>
        <w:t>have identified a significant and practically important cause of war</w:t>
      </w:r>
      <w:r w:rsidRPr="00C31D55">
        <w:rPr>
          <w:sz w:val="12"/>
          <w:highlight w:val="yellow"/>
        </w:rPr>
        <w:t>.</w:t>
      </w:r>
      <w:r w:rsidRPr="008736BC">
        <w:rPr>
          <w:sz w:val="12"/>
        </w:rPr>
        <w:t xml:space="preserve">  </w:t>
      </w:r>
    </w:p>
    <w:p w14:paraId="69692BDE" w14:textId="77777777" w:rsidR="00E94B26" w:rsidRPr="00E94B26" w:rsidRDefault="00E94B26" w:rsidP="00E94B26"/>
    <w:p w14:paraId="3541CD4F" w14:textId="33EA94F9" w:rsidR="00E94B26" w:rsidRDefault="006B77C5" w:rsidP="006B77C5">
      <w:pPr>
        <w:pStyle w:val="Heading3"/>
      </w:pPr>
      <w:r>
        <w:t>3</w:t>
      </w:r>
    </w:p>
    <w:p w14:paraId="499012DB" w14:textId="77777777" w:rsidR="006B77C5" w:rsidRPr="000B0B93" w:rsidRDefault="006B77C5" w:rsidP="006B77C5">
      <w:pPr>
        <w:keepNext/>
        <w:keepLines/>
        <w:spacing w:before="40" w:after="0"/>
        <w:outlineLvl w:val="3"/>
        <w:rPr>
          <w:rFonts w:eastAsiaTheme="majorEastAsia" w:cstheme="majorBidi"/>
          <w:b/>
          <w:iCs/>
          <w:sz w:val="26"/>
        </w:rPr>
      </w:pPr>
      <w:r w:rsidRPr="000B0B93">
        <w:rPr>
          <w:rFonts w:eastAsiaTheme="majorEastAsia" w:cstheme="majorBidi"/>
          <w:b/>
          <w:iCs/>
          <w:sz w:val="26"/>
        </w:rPr>
        <w:t>COVID vaccine debate will kill the WTO</w:t>
      </w:r>
      <w:r>
        <w:rPr>
          <w:rFonts w:eastAsiaTheme="majorEastAsia" w:cstheme="majorBidi"/>
          <w:b/>
          <w:iCs/>
          <w:sz w:val="26"/>
        </w:rPr>
        <w:t xml:space="preserve">, but the </w:t>
      </w:r>
      <w:proofErr w:type="spellStart"/>
      <w:r>
        <w:rPr>
          <w:rFonts w:eastAsiaTheme="majorEastAsia" w:cstheme="majorBidi"/>
          <w:b/>
          <w:iCs/>
          <w:sz w:val="26"/>
        </w:rPr>
        <w:t>aff</w:t>
      </w:r>
      <w:proofErr w:type="spellEnd"/>
      <w:r>
        <w:rPr>
          <w:rFonts w:eastAsiaTheme="majorEastAsia" w:cstheme="majorBidi"/>
          <w:b/>
          <w:iCs/>
          <w:sz w:val="26"/>
        </w:rPr>
        <w:t xml:space="preserve"> reverses that instability.</w:t>
      </w:r>
    </w:p>
    <w:p w14:paraId="37303001" w14:textId="77777777" w:rsidR="006B77C5" w:rsidRPr="003116A7" w:rsidRDefault="006B77C5" w:rsidP="006B77C5">
      <w:pPr>
        <w:rPr>
          <w:b/>
          <w:bCs/>
          <w:sz w:val="26"/>
        </w:rPr>
      </w:pPr>
      <w:r w:rsidRPr="000B0B93">
        <w:rPr>
          <w:b/>
          <w:bCs/>
          <w:sz w:val="26"/>
        </w:rPr>
        <w:t>Meyer 6-18</w:t>
      </w:r>
      <w:r w:rsidRPr="000B0B93">
        <w:rPr>
          <w:b/>
          <w:bCs/>
          <w:sz w:val="16"/>
          <w:szCs w:val="16"/>
        </w:rPr>
        <w:t>-21</w:t>
      </w:r>
      <w:r>
        <w:rPr>
          <w:b/>
          <w:bCs/>
          <w:sz w:val="26"/>
        </w:rPr>
        <w:t xml:space="preserve"> </w:t>
      </w:r>
      <w:r w:rsidRPr="000B0B93">
        <w:rPr>
          <w:sz w:val="16"/>
        </w:rPr>
        <w:t xml:space="preserve">(David, Senior </w:t>
      </w:r>
      <w:proofErr w:type="gramStart"/>
      <w:r w:rsidRPr="000B0B93">
        <w:rPr>
          <w:sz w:val="16"/>
        </w:rPr>
        <w:t>Writer,  https://fortune.com/2021/06/18/wto-covid-vaccines-patents-waiver-south-africa-trips/</w:t>
      </w:r>
      <w:proofErr w:type="gramEnd"/>
      <w:r w:rsidRPr="000B0B93">
        <w:rPr>
          <w:sz w:val="16"/>
        </w:rPr>
        <w:t>)</w:t>
      </w:r>
    </w:p>
    <w:p w14:paraId="4EAE650A" w14:textId="77777777" w:rsidR="006B77C5" w:rsidRDefault="006B77C5" w:rsidP="006B77C5">
      <w:pPr>
        <w:rPr>
          <w:sz w:val="16"/>
        </w:rPr>
      </w:pPr>
      <w:r w:rsidRPr="000B0B93">
        <w:rPr>
          <w:u w:val="single"/>
        </w:rPr>
        <w:t>The W</w:t>
      </w:r>
      <w:r w:rsidRPr="000B0B93">
        <w:rPr>
          <w:sz w:val="16"/>
        </w:rPr>
        <w:t xml:space="preserve">orld </w:t>
      </w:r>
      <w:r w:rsidRPr="000B0B93">
        <w:rPr>
          <w:u w:val="single"/>
        </w:rPr>
        <w:t>T</w:t>
      </w:r>
      <w:r w:rsidRPr="000B0B93">
        <w:rPr>
          <w:sz w:val="16"/>
        </w:rPr>
        <w:t xml:space="preserve">rade </w:t>
      </w:r>
      <w:r w:rsidRPr="000B0B93">
        <w:rPr>
          <w:u w:val="single"/>
        </w:rPr>
        <w:t>O</w:t>
      </w:r>
      <w:r w:rsidRPr="000B0B93">
        <w:rPr>
          <w:sz w:val="16"/>
        </w:rPr>
        <w:t xml:space="preserve">rganization </w:t>
      </w:r>
      <w:r w:rsidRPr="000B0B93">
        <w:rPr>
          <w:b/>
          <w:iCs/>
          <w:u w:val="single"/>
        </w:rPr>
        <w:t>knows all about crises</w:t>
      </w:r>
      <w:r w:rsidRPr="000B0B93">
        <w:rPr>
          <w:sz w:val="16"/>
        </w:rPr>
        <w:t xml:space="preserve">. Former U.S. President Donald </w:t>
      </w:r>
      <w:r w:rsidRPr="000B0B93">
        <w:rPr>
          <w:u w:val="single"/>
        </w:rPr>
        <w:t>Trump threw a wrench into its core function of resolving trade disputes</w:t>
      </w:r>
      <w:r w:rsidRPr="000B0B93">
        <w:rPr>
          <w:sz w:val="16"/>
        </w:rPr>
        <w:t>—a blocker that President Joe Biden has not yet removed—</w:t>
      </w:r>
      <w:r w:rsidRPr="000B0B93">
        <w:rPr>
          <w:u w:val="single"/>
        </w:rPr>
        <w:t xml:space="preserve">and there is widespread dissatisfaction over the </w:t>
      </w:r>
      <w:r w:rsidRPr="000B0B93">
        <w:rPr>
          <w:b/>
          <w:iCs/>
          <w:u w:val="single"/>
        </w:rPr>
        <w:t>fairness of the global trade rulebook</w:t>
      </w:r>
      <w:r w:rsidRPr="000B0B93">
        <w:rPr>
          <w:sz w:val="16"/>
        </w:rPr>
        <w:t xml:space="preserve">. </w:t>
      </w:r>
      <w:r w:rsidRPr="000B0B93">
        <w:rPr>
          <w:u w:val="single"/>
        </w:rPr>
        <w:t>The 164-country organization</w:t>
      </w:r>
      <w:r w:rsidRPr="000B0B93">
        <w:rPr>
          <w:sz w:val="16"/>
        </w:rPr>
        <w:t xml:space="preserve">, under the fresh leadership of Nigeria's Ngozi </w:t>
      </w:r>
      <w:proofErr w:type="spellStart"/>
      <w:r w:rsidRPr="000B0B93">
        <w:rPr>
          <w:sz w:val="16"/>
        </w:rPr>
        <w:t>Okonjo</w:t>
      </w:r>
      <w:proofErr w:type="spellEnd"/>
      <w:r w:rsidRPr="000B0B93">
        <w:rPr>
          <w:sz w:val="16"/>
        </w:rPr>
        <w:t xml:space="preserve">-Iweala, </w:t>
      </w:r>
      <w:r w:rsidRPr="000B0B93">
        <w:rPr>
          <w:u w:val="single"/>
        </w:rPr>
        <w:t xml:space="preserve">has a lot to fix. However, </w:t>
      </w:r>
      <w:r w:rsidRPr="00C31D55">
        <w:rPr>
          <w:b/>
          <w:iCs/>
          <w:highlight w:val="yellow"/>
          <w:u w:val="single"/>
        </w:rPr>
        <w:t>one crisis is more pressing</w:t>
      </w:r>
      <w:r w:rsidRPr="000B0B93">
        <w:rPr>
          <w:b/>
          <w:iCs/>
          <w:u w:val="single"/>
        </w:rPr>
        <w:t xml:space="preserve"> than the others</w:t>
      </w:r>
      <w:r w:rsidRPr="000B0B93">
        <w:rPr>
          <w:sz w:val="16"/>
        </w:rPr>
        <w:t xml:space="preserve">: </w:t>
      </w:r>
      <w:r w:rsidRPr="00C31D55">
        <w:rPr>
          <w:b/>
          <w:iCs/>
          <w:highlight w:val="yellow"/>
          <w:u w:val="single"/>
        </w:rPr>
        <w:t>the battle over</w:t>
      </w:r>
      <w:r w:rsidRPr="000B0B93">
        <w:rPr>
          <w:b/>
          <w:iCs/>
          <w:u w:val="single"/>
        </w:rPr>
        <w:t xml:space="preserve"> COVID-19 </w:t>
      </w:r>
      <w:r w:rsidRPr="00C31D55">
        <w:rPr>
          <w:b/>
          <w:iCs/>
          <w:highlight w:val="yellow"/>
          <w:u w:val="single"/>
        </w:rPr>
        <w:t>vaccines</w:t>
      </w:r>
      <w:r w:rsidRPr="000B0B93">
        <w:rPr>
          <w:sz w:val="16"/>
        </w:rPr>
        <w:t xml:space="preserve">, </w:t>
      </w:r>
      <w:r w:rsidRPr="000B0B93">
        <w:rPr>
          <w:u w:val="single"/>
        </w:rPr>
        <w:t>and whether</w:t>
      </w:r>
      <w:r w:rsidRPr="000B0B93">
        <w:rPr>
          <w:sz w:val="16"/>
        </w:rPr>
        <w:t xml:space="preserve"> the protection of their </w:t>
      </w:r>
      <w:r w:rsidRPr="000B0B93">
        <w:rPr>
          <w:u w:val="single"/>
        </w:rPr>
        <w:t>patents</w:t>
      </w:r>
      <w:r w:rsidRPr="000B0B93">
        <w:rPr>
          <w:sz w:val="16"/>
        </w:rPr>
        <w:t xml:space="preserve"> and other intellectual property </w:t>
      </w:r>
      <w:r w:rsidRPr="000B0B93">
        <w:rPr>
          <w:u w:val="single"/>
        </w:rPr>
        <w:t>should be temporarily lifted to boost production and end the pandemic sooner rather than later</w:t>
      </w:r>
      <w:r w:rsidRPr="000B0B93">
        <w:rPr>
          <w:sz w:val="16"/>
        </w:rPr>
        <w:t>. According to some of those pushing for the waiver—which was originally proposed last year by India and South Africa—</w:t>
      </w:r>
      <w:r w:rsidRPr="000B0B93">
        <w:rPr>
          <w:b/>
          <w:iCs/>
          <w:u w:val="single"/>
        </w:rPr>
        <w:t>the WTO's future rests on what happens next.</w:t>
      </w:r>
      <w:r w:rsidRPr="000B0B93">
        <w:t xml:space="preserve"> </w:t>
      </w:r>
      <w:r w:rsidRPr="000B0B93">
        <w:rPr>
          <w:sz w:val="16"/>
        </w:rPr>
        <w:t xml:space="preserve">"The </w:t>
      </w:r>
      <w:r w:rsidRPr="00C31D55">
        <w:rPr>
          <w:highlight w:val="yellow"/>
          <w:u w:val="single"/>
        </w:rPr>
        <w:t xml:space="preserve">credibility </w:t>
      </w:r>
      <w:r w:rsidRPr="000B0B93">
        <w:rPr>
          <w:u w:val="single"/>
        </w:rPr>
        <w:t xml:space="preserve">of the WTO </w:t>
      </w:r>
      <w:r w:rsidRPr="00C31D55">
        <w:rPr>
          <w:highlight w:val="yellow"/>
          <w:u w:val="single"/>
        </w:rPr>
        <w:t>will depend on</w:t>
      </w:r>
      <w:r w:rsidRPr="000B0B93">
        <w:rPr>
          <w:u w:val="single"/>
        </w:rPr>
        <w:t xml:space="preserve"> its </w:t>
      </w:r>
      <w:r w:rsidRPr="00C31D55">
        <w:rPr>
          <w:highlight w:val="yellow"/>
          <w:u w:val="single"/>
        </w:rPr>
        <w:t>ability to find a meaningful outcome</w:t>
      </w:r>
      <w:r w:rsidRPr="000B0B93">
        <w:rPr>
          <w:u w:val="single"/>
        </w:rPr>
        <w:t xml:space="preserve"> on this issue that truly ramps-up and diversifies production,"</w:t>
      </w:r>
      <w:r w:rsidRPr="000B0B93">
        <w:rPr>
          <w:sz w:val="16"/>
        </w:rPr>
        <w:t xml:space="preserve"> </w:t>
      </w:r>
      <w:r w:rsidRPr="000B0B93">
        <w:rPr>
          <w:u w:val="single"/>
        </w:rPr>
        <w:t>says</w:t>
      </w:r>
      <w:r w:rsidRPr="000B0B93">
        <w:rPr>
          <w:sz w:val="16"/>
        </w:rPr>
        <w:t xml:space="preserve"> </w:t>
      </w:r>
      <w:proofErr w:type="spellStart"/>
      <w:r w:rsidRPr="000B0B93">
        <w:rPr>
          <w:sz w:val="16"/>
        </w:rPr>
        <w:t>Xolelwa</w:t>
      </w:r>
      <w:proofErr w:type="spellEnd"/>
      <w:r w:rsidRPr="000B0B93">
        <w:rPr>
          <w:sz w:val="16"/>
        </w:rPr>
        <w:t xml:space="preserve"> </w:t>
      </w:r>
      <w:proofErr w:type="spellStart"/>
      <w:r w:rsidRPr="000B0B93">
        <w:rPr>
          <w:sz w:val="16"/>
        </w:rPr>
        <w:t>Mlumbi</w:t>
      </w:r>
      <w:proofErr w:type="spellEnd"/>
      <w:r w:rsidRPr="000B0B93">
        <w:rPr>
          <w:sz w:val="16"/>
        </w:rPr>
        <w:t xml:space="preserve">-Peter, </w:t>
      </w:r>
      <w:r w:rsidRPr="000B0B93">
        <w:rPr>
          <w:u w:val="single"/>
        </w:rPr>
        <w:t>South Africa's ambassador to the WTO.</w:t>
      </w:r>
      <w:r w:rsidRPr="000B0B93">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31D55">
        <w:rPr>
          <w:highlight w:val="yellow"/>
          <w:u w:val="single"/>
        </w:rPr>
        <w:t>The WTO's</w:t>
      </w:r>
      <w:r w:rsidRPr="000B0B93">
        <w:rPr>
          <w:u w:val="single"/>
        </w:rPr>
        <w:t xml:space="preserve"> founding agreement allows for rules to be waived in exceptional circumstances, and indeed this has happened before</w:t>
      </w:r>
      <w:r w:rsidRPr="000B0B93">
        <w:rPr>
          <w:sz w:val="16"/>
        </w:rPr>
        <w:t xml:space="preserve">: its </w:t>
      </w:r>
      <w:r w:rsidRPr="00C31D55">
        <w:rPr>
          <w:highlight w:val="yellow"/>
          <w:u w:val="single"/>
        </w:rPr>
        <w:t xml:space="preserve">members agreed in 2003 to waive TRIPS </w:t>
      </w:r>
      <w:r w:rsidRPr="000B0B93">
        <w:rPr>
          <w:u w:val="single"/>
        </w:rPr>
        <w:t>obligations</w:t>
      </w:r>
      <w:r w:rsidRPr="000B0B93">
        <w:rPr>
          <w:sz w:val="16"/>
        </w:rPr>
        <w:t xml:space="preserve"> that were </w:t>
      </w:r>
      <w:r w:rsidRPr="00C31D55">
        <w:rPr>
          <w:highlight w:val="yellow"/>
          <w:u w:val="single"/>
        </w:rPr>
        <w:t xml:space="preserve">blocking the importation of cheap, </w:t>
      </w:r>
      <w:r w:rsidRPr="000B0B93">
        <w:rPr>
          <w:u w:val="single"/>
        </w:rPr>
        <w:t xml:space="preserve">generic </w:t>
      </w:r>
      <w:r w:rsidRPr="00C31D55">
        <w:rPr>
          <w:highlight w:val="yellow"/>
          <w:u w:val="single"/>
        </w:rPr>
        <w:t>drugs</w:t>
      </w:r>
      <w:r w:rsidRPr="000B0B93">
        <w:rPr>
          <w:sz w:val="16"/>
        </w:rPr>
        <w:t xml:space="preserve"> into developing countries that lack manufacturing capacity. (That waiver was effectively made permanent in 2017.) Consensus is the key here. </w:t>
      </w:r>
      <w:r w:rsidRPr="000B0B93">
        <w:rPr>
          <w:u w:val="single"/>
        </w:rPr>
        <w:t xml:space="preserve">Although the </w:t>
      </w:r>
      <w:r w:rsidRPr="00C31D55">
        <w:rPr>
          <w:highlight w:val="yellow"/>
          <w:u w:val="single"/>
        </w:rPr>
        <w:t>failure to reach consensus</w:t>
      </w:r>
      <w:r w:rsidRPr="000B0B93">
        <w:rPr>
          <w:u w:val="single"/>
        </w:rPr>
        <w:t xml:space="preserve"> on a waiver could be overcome</w:t>
      </w:r>
      <w:r w:rsidRPr="000B0B93">
        <w:rPr>
          <w:sz w:val="16"/>
        </w:rPr>
        <w:t xml:space="preserve"> with a 75% supermajority vote by the WTO's membership, </w:t>
      </w:r>
      <w:r w:rsidRPr="000B0B93">
        <w:rPr>
          <w:u w:val="single"/>
        </w:rPr>
        <w:t xml:space="preserve">this </w:t>
      </w:r>
      <w:r w:rsidRPr="00C31D55">
        <w:rPr>
          <w:highlight w:val="yellow"/>
          <w:u w:val="single"/>
        </w:rPr>
        <w:t>would be a</w:t>
      </w:r>
      <w:r w:rsidRPr="000B0B93">
        <w:rPr>
          <w:u w:val="single"/>
        </w:rPr>
        <w:t xml:space="preserve">n </w:t>
      </w:r>
      <w:r w:rsidRPr="000B0B93">
        <w:rPr>
          <w:b/>
          <w:iCs/>
          <w:u w:val="single"/>
        </w:rPr>
        <w:t xml:space="preserve">unprecedented and </w:t>
      </w:r>
      <w:r w:rsidRPr="00C31D55">
        <w:rPr>
          <w:b/>
          <w:iCs/>
          <w:highlight w:val="yellow"/>
          <w:u w:val="single"/>
        </w:rPr>
        <w:t>seismic event</w:t>
      </w:r>
      <w:r w:rsidRPr="000B0B93">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B0B93">
        <w:rPr>
          <w:sz w:val="16"/>
        </w:rPr>
        <w:t>WTO as a whole, say</w:t>
      </w:r>
      <w:proofErr w:type="gramEnd"/>
      <w:r w:rsidRPr="000B0B93">
        <w:rPr>
          <w:sz w:val="16"/>
        </w:rPr>
        <w:t xml:space="preserve"> waiver advocates. "</w:t>
      </w:r>
      <w:r w:rsidRPr="00C31D55">
        <w:rPr>
          <w:highlight w:val="yellow"/>
          <w:u w:val="single"/>
        </w:rPr>
        <w:t>If</w:t>
      </w:r>
      <w:r w:rsidRPr="000B0B93">
        <w:rPr>
          <w:u w:val="single"/>
        </w:rPr>
        <w:t xml:space="preserve">, in the face of one of humanity's greatest challenges in a century, </w:t>
      </w:r>
      <w:r w:rsidRPr="00C31D55">
        <w:rPr>
          <w:highlight w:val="yellow"/>
          <w:u w:val="single"/>
        </w:rPr>
        <w:t>the WTO</w:t>
      </w:r>
      <w:r w:rsidRPr="000B0B93">
        <w:rPr>
          <w:u w:val="single"/>
        </w:rPr>
        <w:t xml:space="preserve"> functionally </w:t>
      </w:r>
      <w:r w:rsidRPr="00C31D55">
        <w:rPr>
          <w:highlight w:val="yellow"/>
          <w:u w:val="single"/>
        </w:rPr>
        <w:t>becomes an obstacle</w:t>
      </w:r>
      <w:r w:rsidRPr="000B0B93">
        <w:rPr>
          <w:u w:val="single"/>
        </w:rPr>
        <w:t xml:space="preserve"> as in contrast to part of the solution, I think </w:t>
      </w:r>
      <w:r w:rsidRPr="00C31D55">
        <w:rPr>
          <w:b/>
          <w:iCs/>
          <w:highlight w:val="yellow"/>
          <w:u w:val="single"/>
        </w:rPr>
        <w:t>it could be the final nail in the coffin</w:t>
      </w:r>
      <w:r w:rsidRPr="000B0B93">
        <w:rPr>
          <w:u w:val="single"/>
        </w:rPr>
        <w:t>" for the organization</w:t>
      </w:r>
      <w:r w:rsidRPr="000B0B93">
        <w:rPr>
          <w:sz w:val="16"/>
        </w:rPr>
        <w:t xml:space="preserve">, </w:t>
      </w:r>
      <w:r w:rsidRPr="000B0B93">
        <w:rPr>
          <w:u w:val="single"/>
        </w:rPr>
        <w:t>says</w:t>
      </w:r>
      <w:r w:rsidRPr="000B0B93">
        <w:rPr>
          <w:sz w:val="16"/>
        </w:rPr>
        <w:t xml:space="preserve"> Lori </w:t>
      </w:r>
      <w:r w:rsidRPr="000B0B93">
        <w:rPr>
          <w:u w:val="single"/>
        </w:rPr>
        <w:t>Wallach</w:t>
      </w:r>
      <w:r w:rsidRPr="000B0B93">
        <w:rPr>
          <w:sz w:val="16"/>
        </w:rPr>
        <w:t xml:space="preserve">, the </w:t>
      </w:r>
      <w:r w:rsidRPr="000B0B93">
        <w:rPr>
          <w:u w:val="single"/>
        </w:rPr>
        <w:t>founder of Public Citizen's Global Trade Watch</w:t>
      </w:r>
      <w:r w:rsidRPr="000B0B93">
        <w:rPr>
          <w:sz w:val="16"/>
        </w:rPr>
        <w:t xml:space="preserve">, a U.S. campaigning group that focuses on the WTO and trade agreements. </w:t>
      </w:r>
      <w:r w:rsidRPr="000B0B93">
        <w:rPr>
          <w:u w:val="single"/>
        </w:rPr>
        <w:t>"If the</w:t>
      </w:r>
      <w:r w:rsidRPr="000B0B93">
        <w:rPr>
          <w:sz w:val="16"/>
        </w:rPr>
        <w:t xml:space="preserve"> TRIPS </w:t>
      </w:r>
      <w:r w:rsidRPr="000B0B93">
        <w:rPr>
          <w:u w:val="single"/>
        </w:rPr>
        <w:t>waiver is successful</w:t>
      </w:r>
      <w:r w:rsidRPr="000B0B93">
        <w:rPr>
          <w:sz w:val="16"/>
        </w:rPr>
        <w:t xml:space="preserve">, </w:t>
      </w:r>
      <w:r w:rsidRPr="000B0B93">
        <w:rPr>
          <w:u w:val="single"/>
        </w:rPr>
        <w:t xml:space="preserve">and people see </w:t>
      </w:r>
      <w:r w:rsidRPr="00C31D55">
        <w:rPr>
          <w:highlight w:val="yellow"/>
          <w:u w:val="single"/>
        </w:rPr>
        <w:t>the WTO as</w:t>
      </w:r>
      <w:r w:rsidRPr="000B0B93">
        <w:rPr>
          <w:u w:val="single"/>
        </w:rPr>
        <w:t xml:space="preserve"> being </w:t>
      </w:r>
      <w:r w:rsidRPr="00C31D55">
        <w:rPr>
          <w:b/>
          <w:iCs/>
          <w:highlight w:val="yellow"/>
          <w:u w:val="single"/>
        </w:rPr>
        <w:t>part of the solution</w:t>
      </w:r>
      <w:r w:rsidRPr="000B0B93">
        <w:rPr>
          <w:sz w:val="16"/>
        </w:rPr>
        <w:t>—saving lives and livelihoods—</w:t>
      </w:r>
      <w:r w:rsidRPr="000B0B93">
        <w:rPr>
          <w:u w:val="single"/>
        </w:rPr>
        <w:t xml:space="preserve">it </w:t>
      </w:r>
      <w:r w:rsidRPr="00C31D55">
        <w:rPr>
          <w:highlight w:val="yellow"/>
          <w:u w:val="single"/>
        </w:rPr>
        <w:t xml:space="preserve">could </w:t>
      </w:r>
      <w:r w:rsidRPr="00C31D55">
        <w:rPr>
          <w:b/>
          <w:iCs/>
          <w:highlight w:val="yellow"/>
          <w:u w:val="single"/>
        </w:rPr>
        <w:t>create</w:t>
      </w:r>
      <w:r w:rsidRPr="00C31D55">
        <w:rPr>
          <w:highlight w:val="yellow"/>
          <w:u w:val="single"/>
        </w:rPr>
        <w:t xml:space="preserve"> </w:t>
      </w:r>
      <w:r w:rsidRPr="00C31D55">
        <w:rPr>
          <w:b/>
          <w:iCs/>
          <w:highlight w:val="yellow"/>
          <w:u w:val="single"/>
        </w:rPr>
        <w:t>goodwill and momentum to address</w:t>
      </w:r>
      <w:r w:rsidRPr="000B0B93">
        <w:rPr>
          <w:b/>
          <w:iCs/>
          <w:u w:val="single"/>
        </w:rPr>
        <w:t xml:space="preserve"> what are still daunting </w:t>
      </w:r>
      <w:r w:rsidRPr="00C31D55">
        <w:rPr>
          <w:b/>
          <w:iCs/>
          <w:highlight w:val="yellow"/>
          <w:u w:val="single"/>
        </w:rPr>
        <w:t>structural problems</w:t>
      </w:r>
      <w:r w:rsidRPr="000B0B93">
        <w:rPr>
          <w:u w:val="single"/>
        </w:rPr>
        <w:t xml:space="preserve">." </w:t>
      </w:r>
      <w:r w:rsidRPr="000B0B93">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B0B93">
        <w:rPr>
          <w:sz w:val="16"/>
        </w:rPr>
        <w:t>ended</w:t>
      </w:r>
      <w:proofErr w:type="gramEnd"/>
      <w:r w:rsidRPr="000B0B93">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B0B93">
        <w:rPr>
          <w:sz w:val="16"/>
        </w:rPr>
        <w:t>Mercurio</w:t>
      </w:r>
      <w:proofErr w:type="spellEnd"/>
      <w:r w:rsidRPr="000B0B93">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B0B93">
        <w:rPr>
          <w:sz w:val="16"/>
        </w:rPr>
        <w:t>Mercurio</w:t>
      </w:r>
      <w:proofErr w:type="spellEnd"/>
      <w:r w:rsidRPr="000B0B93">
        <w:rPr>
          <w:sz w:val="16"/>
        </w:rPr>
        <w:t xml:space="preserve">. China is at loggerheads with the U.S., the </w:t>
      </w:r>
      <w:proofErr w:type="gramStart"/>
      <w:r w:rsidRPr="000B0B93">
        <w:rPr>
          <w:sz w:val="16"/>
        </w:rPr>
        <w:t>EU</w:t>
      </w:r>
      <w:proofErr w:type="gramEnd"/>
      <w:r w:rsidRPr="000B0B93">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0B0B93">
        <w:rPr>
          <w:sz w:val="16"/>
        </w:rPr>
        <w:t>have to</w:t>
      </w:r>
      <w:proofErr w:type="gramEnd"/>
      <w:r w:rsidRPr="000B0B93">
        <w:rPr>
          <w:sz w:val="16"/>
        </w:rPr>
        <w:t xml:space="preserve"> partner with Chinese firms to access the country's market, in a way that leads to the transfer of technological knowhow. They also oppose China's industrial subsidies. </w:t>
      </w:r>
      <w:proofErr w:type="spellStart"/>
      <w:r w:rsidRPr="000B0B93">
        <w:rPr>
          <w:sz w:val="16"/>
        </w:rPr>
        <w:t>Mercurio</w:t>
      </w:r>
      <w:proofErr w:type="spellEnd"/>
      <w:r w:rsidRPr="000B0B93">
        <w:rPr>
          <w:sz w:val="16"/>
        </w:rPr>
        <w:t xml:space="preserve"> thinks China may agree to reforms on some of these issues, particularly regarding subsidies, but "only if it is offered something in return." All </w:t>
      </w:r>
      <w:r w:rsidRPr="000B0B93">
        <w:rPr>
          <w:u w:val="single"/>
        </w:rPr>
        <w:t>these problems won't go away if the WTO manages to come up with a TRIPS waiver for COVID</w:t>
      </w:r>
      <w:r w:rsidRPr="000B0B93">
        <w:rPr>
          <w:sz w:val="16"/>
        </w:rPr>
        <w:t>-19 vaccines and medical supplies, Wallach concedes. "</w:t>
      </w:r>
      <w:r w:rsidRPr="000B0B93">
        <w:rPr>
          <w:u w:val="single"/>
        </w:rPr>
        <w:t>But," she adds, "</w:t>
      </w:r>
      <w:r w:rsidRPr="000B0B93">
        <w:rPr>
          <w:b/>
          <w:iCs/>
          <w:u w:val="single"/>
        </w:rPr>
        <w:t>the will and the good faith</w:t>
      </w:r>
      <w:r w:rsidRPr="000B0B93">
        <w:rPr>
          <w:u w:val="single"/>
        </w:rPr>
        <w:t xml:space="preserve"> to tackle these challenges is </w:t>
      </w:r>
      <w:r w:rsidRPr="000B0B93">
        <w:rPr>
          <w:b/>
          <w:iCs/>
          <w:u w:val="single"/>
        </w:rPr>
        <w:t>increased enormously</w:t>
      </w:r>
      <w:r w:rsidRPr="000B0B93">
        <w:rPr>
          <w:u w:val="single"/>
        </w:rPr>
        <w:t xml:space="preserve"> if the WTO has the </w:t>
      </w:r>
      <w:r w:rsidRPr="000B0B93">
        <w:rPr>
          <w:b/>
          <w:iCs/>
          <w:u w:val="single"/>
        </w:rPr>
        <w:t>experience of being part of the solution, not just an obstacle."</w:t>
      </w:r>
      <w:r w:rsidRPr="000B0B93">
        <w:rPr>
          <w:sz w:val="16"/>
        </w:rPr>
        <w:t xml:space="preserve"> </w:t>
      </w:r>
      <w:r w:rsidRPr="000B0B93">
        <w:rPr>
          <w:u w:val="single"/>
        </w:rPr>
        <w:t>Wallach points to a statement released</w:t>
      </w:r>
      <w:r w:rsidRPr="000B0B93">
        <w:rPr>
          <w:sz w:val="16"/>
        </w:rPr>
        <w:t xml:space="preserve"> earlier this month </w:t>
      </w:r>
      <w:r w:rsidRPr="000B0B93">
        <w:rPr>
          <w:u w:val="single"/>
        </w:rPr>
        <w:t xml:space="preserve">by </w:t>
      </w:r>
      <w:r w:rsidRPr="000B0B93">
        <w:rPr>
          <w:sz w:val="16"/>
        </w:rPr>
        <w:t>Asia Pacific Economic Cooperation (</w:t>
      </w:r>
      <w:r w:rsidRPr="000B0B93">
        <w:rPr>
          <w:u w:val="single"/>
        </w:rPr>
        <w:t>APEC) trade ministers</w:t>
      </w:r>
      <w:r w:rsidRPr="000B0B93">
        <w:rPr>
          <w:sz w:val="16"/>
        </w:rPr>
        <w:t>, which called for urgent discussions on the waiver. "</w:t>
      </w:r>
      <w:r w:rsidRPr="00C31D55">
        <w:rPr>
          <w:highlight w:val="yellow"/>
          <w:u w:val="single"/>
        </w:rPr>
        <w:t xml:space="preserve">The WTO must </w:t>
      </w:r>
      <w:r w:rsidRPr="00C31D55">
        <w:rPr>
          <w:b/>
          <w:iCs/>
          <w:highlight w:val="yellow"/>
          <w:u w:val="single"/>
        </w:rPr>
        <w:t>demonstrate that global trade rules can help address</w:t>
      </w:r>
      <w:r w:rsidRPr="000B0B93">
        <w:rPr>
          <w:b/>
          <w:iCs/>
          <w:u w:val="single"/>
        </w:rPr>
        <w:t xml:space="preserve"> the human </w:t>
      </w:r>
      <w:r w:rsidRPr="00C31D55">
        <w:rPr>
          <w:b/>
          <w:iCs/>
          <w:highlight w:val="yellow"/>
          <w:u w:val="single"/>
        </w:rPr>
        <w:t>catastrophe</w:t>
      </w:r>
      <w:r w:rsidRPr="000B0B93">
        <w:rPr>
          <w:u w:val="single"/>
        </w:rPr>
        <w:t xml:space="preserve"> of the COVID-19 pandemic </w:t>
      </w:r>
      <w:r w:rsidRPr="00C31D55">
        <w:rPr>
          <w:highlight w:val="yellow"/>
          <w:u w:val="single"/>
        </w:rPr>
        <w:t>and facilitate</w:t>
      </w:r>
      <w:r w:rsidRPr="000B0B93">
        <w:rPr>
          <w:u w:val="single"/>
        </w:rPr>
        <w:t xml:space="preserve"> the </w:t>
      </w:r>
      <w:r w:rsidRPr="00C31D55">
        <w:rPr>
          <w:highlight w:val="yellow"/>
          <w:u w:val="single"/>
        </w:rPr>
        <w:t>recovery</w:t>
      </w:r>
      <w:r w:rsidRPr="000B0B93">
        <w:rPr>
          <w:sz w:val="16"/>
        </w:rPr>
        <w:t xml:space="preserve">," the statement read in its section about WTO reform. </w:t>
      </w:r>
      <w:proofErr w:type="spellStart"/>
      <w:r w:rsidRPr="000B0B93">
        <w:rPr>
          <w:sz w:val="16"/>
        </w:rPr>
        <w:t>Okonjo</w:t>
      </w:r>
      <w:proofErr w:type="spellEnd"/>
      <w:r w:rsidRPr="000B0B93">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B0B93">
        <w:rPr>
          <w:sz w:val="16"/>
        </w:rPr>
        <w:t>Okonjo</w:t>
      </w:r>
      <w:proofErr w:type="spellEnd"/>
      <w:r w:rsidRPr="000B0B93">
        <w:rPr>
          <w:sz w:val="16"/>
        </w:rPr>
        <w:t xml:space="preserve">-Iweala, director general of the World Trade Organization, has said. </w:t>
      </w:r>
      <w:proofErr w:type="spellStart"/>
      <w:r w:rsidRPr="000B0B93">
        <w:rPr>
          <w:sz w:val="16"/>
        </w:rPr>
        <w:t>Dursun</w:t>
      </w:r>
      <w:proofErr w:type="spellEnd"/>
      <w:r w:rsidRPr="000B0B93">
        <w:rPr>
          <w:sz w:val="16"/>
        </w:rPr>
        <w:t xml:space="preserve"> </w:t>
      </w:r>
      <w:proofErr w:type="spellStart"/>
      <w:r w:rsidRPr="000B0B93">
        <w:rPr>
          <w:sz w:val="16"/>
        </w:rPr>
        <w:t>Aydemir</w:t>
      </w:r>
      <w:proofErr w:type="spellEnd"/>
      <w:r w:rsidRPr="000B0B93">
        <w:rPr>
          <w:sz w:val="16"/>
        </w:rPr>
        <w:t xml:space="preserve">—Anadolu/Bloomberg/Getty Images Earlier this week, when the U.S. and EU agreed a five-year ceasefire in a long-running dispute over Boeing and Airbus aircraft subsidies, </w:t>
      </w:r>
      <w:proofErr w:type="spellStart"/>
      <w:r w:rsidRPr="000B0B93">
        <w:rPr>
          <w:sz w:val="16"/>
        </w:rPr>
        <w:t>Okonjo</w:t>
      </w:r>
      <w:proofErr w:type="spellEnd"/>
      <w:r w:rsidRPr="000B0B93">
        <w:rPr>
          <w:sz w:val="16"/>
        </w:rPr>
        <w:t>-Iweala tweeted: "</w:t>
      </w:r>
      <w:r w:rsidRPr="000B0B93">
        <w:rPr>
          <w:u w:val="single"/>
        </w:rPr>
        <w:t>With political will, we can solve even the most intractable problems</w:t>
      </w:r>
      <w:r w:rsidRPr="000B0B93">
        <w:rPr>
          <w:sz w:val="16"/>
        </w:rPr>
        <w:t xml:space="preserve">." However, </w:t>
      </w:r>
      <w:proofErr w:type="spellStart"/>
      <w:r w:rsidRPr="000B0B93">
        <w:rPr>
          <w:sz w:val="16"/>
        </w:rPr>
        <w:t>Mercurio</w:t>
      </w:r>
      <w:proofErr w:type="spellEnd"/>
      <w:r w:rsidRPr="000B0B93">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B0B93">
        <w:rPr>
          <w:sz w:val="16"/>
        </w:rPr>
        <w:t>Mlumbi</w:t>
      </w:r>
      <w:proofErr w:type="spellEnd"/>
      <w:r w:rsidRPr="000B0B93">
        <w:rPr>
          <w:sz w:val="16"/>
        </w:rPr>
        <w:t xml:space="preserve">-Peter and Wallach's suggestions that the organization's credibility rests on the vaccine patent waiver </w:t>
      </w:r>
      <w:proofErr w:type="gramStart"/>
      <w:r w:rsidRPr="000B0B93">
        <w:rPr>
          <w:sz w:val="16"/>
        </w:rPr>
        <w:t>issue, but</w:t>
      </w:r>
      <w:proofErr w:type="gramEnd"/>
      <w:r w:rsidRPr="000B0B93">
        <w:rPr>
          <w:sz w:val="16"/>
        </w:rPr>
        <w:t xml:space="preserve"> pointed to a May speech in which </w:t>
      </w:r>
      <w:proofErr w:type="spellStart"/>
      <w:r w:rsidRPr="000B0B93">
        <w:rPr>
          <w:u w:val="single"/>
        </w:rPr>
        <w:t>Okonjo</w:t>
      </w:r>
      <w:proofErr w:type="spellEnd"/>
      <w:r w:rsidRPr="000B0B93">
        <w:rPr>
          <w:u w:val="single"/>
        </w:rPr>
        <w:t xml:space="preserve">-Iweala said </w:t>
      </w:r>
      <w:r w:rsidRPr="00C31D55">
        <w:rPr>
          <w:highlight w:val="yellow"/>
          <w:u w:val="single"/>
        </w:rPr>
        <w:t>the WTO could help tackle</w:t>
      </w:r>
      <w:r w:rsidRPr="000B0B93">
        <w:rPr>
          <w:u w:val="single"/>
        </w:rPr>
        <w:t xml:space="preserve"> vaccine </w:t>
      </w:r>
      <w:r w:rsidRPr="00C31D55">
        <w:rPr>
          <w:highlight w:val="yellow"/>
          <w:u w:val="single"/>
        </w:rPr>
        <w:t>supply chain monitoring and transparency</w:t>
      </w:r>
      <w:r w:rsidRPr="000B0B93">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B0B93">
        <w:rPr>
          <w:sz w:val="16"/>
        </w:rPr>
        <w:t xml:space="preserve">. "We must act now to get all our ambassadors to the table to negotiate a text," she said. </w:t>
      </w:r>
    </w:p>
    <w:p w14:paraId="1366FFD6" w14:textId="77777777" w:rsidR="006B77C5" w:rsidRDefault="006B77C5" w:rsidP="006B77C5">
      <w:pPr>
        <w:pStyle w:val="Heading4"/>
      </w:pPr>
      <w:r>
        <w:t>The 1AC evidence isolates that each of the problems they mention aren’t solely caused by IP, but rather expressions of the overarching system of capitalism – thus collapsing the whole system is key.</w:t>
      </w:r>
    </w:p>
    <w:p w14:paraId="717167FE" w14:textId="77777777" w:rsidR="006B77C5" w:rsidRDefault="006B77C5" w:rsidP="006B77C5">
      <w:pPr>
        <w:pStyle w:val="Heading4"/>
      </w:pPr>
      <w:r>
        <w:t xml:space="preserve">WTO collapse solves </w:t>
      </w:r>
      <w:r>
        <w:rPr>
          <w:u w:val="single"/>
        </w:rPr>
        <w:t>extinction</w:t>
      </w:r>
    </w:p>
    <w:p w14:paraId="26AF5E68" w14:textId="77777777" w:rsidR="006B77C5" w:rsidRPr="000E148B" w:rsidRDefault="006B77C5" w:rsidP="006B77C5">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7"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30C57B3F" w14:textId="77777777" w:rsidR="006B77C5" w:rsidRPr="000E148B" w:rsidRDefault="006B77C5" w:rsidP="006B77C5">
      <w:pPr>
        <w:rPr>
          <w:sz w:val="16"/>
        </w:rPr>
      </w:pPr>
      <w:r w:rsidRPr="000E148B">
        <w:rPr>
          <w:sz w:val="16"/>
        </w:rPr>
        <w:t xml:space="preserve">Yet this grandiose plan soon fell victim to its own ambition. </w:t>
      </w:r>
      <w:r w:rsidRPr="00C31D55">
        <w:rPr>
          <w:rStyle w:val="StyleUnderline"/>
          <w:sz w:val="24"/>
          <w:highlight w:val="yellow"/>
          <w:bdr w:val="single" w:sz="18" w:space="0" w:color="auto"/>
        </w:rPr>
        <w:t>The</w:t>
      </w:r>
      <w:r w:rsidRPr="000E148B">
        <w:rPr>
          <w:rStyle w:val="StyleUnderline"/>
          <w:sz w:val="24"/>
        </w:rPr>
        <w:t xml:space="preserve"> WTO’s </w:t>
      </w:r>
      <w:r w:rsidRPr="00C31D55">
        <w:rPr>
          <w:rStyle w:val="StyleUnderline"/>
          <w:sz w:val="24"/>
          <w:highlight w:val="yellow"/>
          <w:bdr w:val="single" w:sz="18" w:space="0" w:color="auto"/>
        </w:rPr>
        <w:t>first summit</w:t>
      </w:r>
      <w:r w:rsidRPr="000E148B">
        <w:rPr>
          <w:sz w:val="16"/>
        </w:rPr>
        <w:t xml:space="preserve"> </w:t>
      </w:r>
      <w:r w:rsidRPr="000E148B">
        <w:rPr>
          <w:u w:val="single"/>
        </w:rPr>
        <w:t xml:space="preserve">after the launch of the Doha Round </w:t>
      </w:r>
      <w:r w:rsidRPr="00C31D55">
        <w:rPr>
          <w:rStyle w:val="StyleUnderline"/>
          <w:sz w:val="24"/>
          <w:highlight w:val="yellow"/>
          <w:bdr w:val="single" w:sz="18" w:space="0" w:color="auto"/>
        </w:rPr>
        <w:t xml:space="preserve">collapsed in </w:t>
      </w:r>
      <w:r w:rsidRPr="00C31D55">
        <w:rPr>
          <w:rStyle w:val="Emphasis"/>
          <w:sz w:val="24"/>
          <w:highlight w:val="yellow"/>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C31D55">
        <w:rPr>
          <w:rStyle w:val="StyleUnderline"/>
          <w:sz w:val="24"/>
          <w:highlight w:val="yellow"/>
          <w:bdr w:val="single" w:sz="18" w:space="0" w:color="auto"/>
        </w:rPr>
        <w:t>ministers must decide</w:t>
      </w:r>
      <w:r w:rsidRPr="000E148B">
        <w:rPr>
          <w:sz w:val="16"/>
        </w:rPr>
        <w:t xml:space="preserve"> this week </w:t>
      </w:r>
      <w:r w:rsidRPr="00C31D55">
        <w:rPr>
          <w:rStyle w:val="StyleUnderline"/>
          <w:sz w:val="24"/>
          <w:highlight w:val="yellow"/>
          <w:bdr w:val="single" w:sz="18" w:space="0" w:color="auto"/>
        </w:rPr>
        <w:t xml:space="preserve">whether to </w:t>
      </w:r>
      <w:r w:rsidRPr="00C31D55">
        <w:rPr>
          <w:rStyle w:val="Emphasis"/>
          <w:sz w:val="24"/>
          <w:highlight w:val="yellow"/>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C31D55">
        <w:rPr>
          <w:rStyle w:val="Emphasis"/>
          <w:sz w:val="24"/>
          <w:highlight w:val="yellow"/>
        </w:rPr>
        <w:t>poisonous cocktail</w:t>
      </w:r>
      <w:r w:rsidRPr="00C31D55">
        <w:rPr>
          <w:rStyle w:val="StyleUnderline"/>
          <w:sz w:val="24"/>
          <w:highlight w:val="yellow"/>
          <w:bdr w:val="single" w:sz="18" w:space="0" w:color="auto"/>
        </w:rPr>
        <w:t xml:space="preserve"> of trade expansion and market deregulation</w:t>
      </w:r>
      <w:r w:rsidRPr="000E148B">
        <w:rPr>
          <w:rStyle w:val="StyleUnderline"/>
          <w:sz w:val="24"/>
        </w:rPr>
        <w:t xml:space="preserve"> that </w:t>
      </w:r>
      <w:r w:rsidRPr="00C31D55">
        <w:rPr>
          <w:rStyle w:val="StyleUnderline"/>
          <w:sz w:val="24"/>
          <w:highlight w:val="yellow"/>
          <w:bdr w:val="single" w:sz="18" w:space="0" w:color="auto"/>
        </w:rPr>
        <w:t>led to the economic crisis of 2008</w:t>
      </w:r>
      <w:r w:rsidRPr="000E148B">
        <w:rPr>
          <w:sz w:val="16"/>
        </w:rPr>
        <w:t xml:space="preserve">. Years of export-led growth resulted in </w:t>
      </w:r>
      <w:r w:rsidRPr="000E148B">
        <w:rPr>
          <w:rStyle w:val="StyleUnderline"/>
          <w:sz w:val="24"/>
        </w:rPr>
        <w:t xml:space="preserve">a </w:t>
      </w:r>
      <w:r w:rsidRPr="00C31D55">
        <w:rPr>
          <w:rStyle w:val="StyleUnderline"/>
          <w:sz w:val="24"/>
          <w:highlight w:val="yellow"/>
          <w:bdr w:val="single" w:sz="18" w:space="0" w:color="auto"/>
        </w:rPr>
        <w:t>crisis of overproduction</w:t>
      </w:r>
      <w:r w:rsidRPr="00C31D55">
        <w:rPr>
          <w:sz w:val="16"/>
          <w:highlight w:val="yellow"/>
        </w:rPr>
        <w:t xml:space="preserve"> </w:t>
      </w:r>
      <w:r w:rsidRPr="000E148B">
        <w:rPr>
          <w:sz w:val="16"/>
        </w:rPr>
        <w:t xml:space="preserve">that </w:t>
      </w:r>
      <w:r w:rsidRPr="000E148B">
        <w:rPr>
          <w:rStyle w:val="StyleUnderline"/>
          <w:sz w:val="24"/>
        </w:rPr>
        <w:t xml:space="preserve">could </w:t>
      </w:r>
      <w:r w:rsidRPr="00C31D55">
        <w:rPr>
          <w:rStyle w:val="StyleUnderline"/>
          <w:sz w:val="24"/>
          <w:highlight w:val="yellow"/>
          <w:bdr w:val="single" w:sz="18" w:space="0" w:color="auto"/>
        </w:rPr>
        <w:t>only</w:t>
      </w:r>
      <w:r w:rsidRPr="000E148B">
        <w:rPr>
          <w:rStyle w:val="StyleUnderline"/>
          <w:sz w:val="24"/>
        </w:rPr>
        <w:t xml:space="preserve"> be </w:t>
      </w:r>
      <w:r w:rsidRPr="00C31D55">
        <w:rPr>
          <w:rStyle w:val="StyleUnderline"/>
          <w:sz w:val="24"/>
          <w:highlight w:val="yellow"/>
          <w:bdr w:val="single" w:sz="18" w:space="0" w:color="auto"/>
        </w:rPr>
        <w:t>sustained with</w:t>
      </w:r>
      <w:r w:rsidRPr="000E148B">
        <w:rPr>
          <w:rStyle w:val="StyleUnderline"/>
          <w:sz w:val="24"/>
        </w:rPr>
        <w:t xml:space="preserve"> mountains of </w:t>
      </w:r>
      <w:r w:rsidRPr="00C31D55">
        <w:rPr>
          <w:rStyle w:val="StyleUnderline"/>
          <w:sz w:val="24"/>
          <w:highlight w:val="yellow"/>
          <w:bdr w:val="single" w:sz="18" w:space="0" w:color="auto"/>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C31D55">
        <w:rPr>
          <w:rStyle w:val="StyleUnderline"/>
          <w:sz w:val="24"/>
          <w:highlight w:val="yellow"/>
          <w:bdr w:val="single" w:sz="18" w:space="0" w:color="auto"/>
        </w:rPr>
        <w:t>world’s banking</w:t>
      </w:r>
      <w:r w:rsidRPr="000E148B">
        <w:rPr>
          <w:rStyle w:val="StyleUnderline"/>
          <w:sz w:val="24"/>
        </w:rPr>
        <w:t xml:space="preserve"> system </w:t>
      </w:r>
      <w:r w:rsidRPr="00C31D55">
        <w:rPr>
          <w:rStyle w:val="Emphasis"/>
          <w:sz w:val="24"/>
          <w:highlight w:val="yellow"/>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C31D55">
        <w:rPr>
          <w:rStyle w:val="StyleUnderline"/>
          <w:sz w:val="24"/>
          <w:highlight w:val="yellow"/>
          <w:bdr w:val="single" w:sz="18" w:space="0" w:color="auto"/>
        </w:rPr>
        <w:t>must rethink</w:t>
      </w:r>
      <w:r w:rsidRPr="000E148B">
        <w:rPr>
          <w:rStyle w:val="StyleUnderline"/>
          <w:sz w:val="24"/>
        </w:rPr>
        <w:t xml:space="preserve"> the model of ever-expanding </w:t>
      </w:r>
      <w:r w:rsidRPr="00C31D55">
        <w:rPr>
          <w:rStyle w:val="StyleUnderline"/>
          <w:sz w:val="24"/>
          <w:highlight w:val="yellow"/>
          <w:bdr w:val="single" w:sz="18" w:space="0" w:color="auto"/>
        </w:rPr>
        <w:t>production and consumption</w:t>
      </w:r>
      <w:r w:rsidRPr="000E148B">
        <w:rPr>
          <w:rStyle w:val="StyleUnderline"/>
          <w:sz w:val="24"/>
        </w:rPr>
        <w:t xml:space="preserve"> </w:t>
      </w:r>
      <w:proofErr w:type="gramStart"/>
      <w:r w:rsidRPr="000E148B">
        <w:rPr>
          <w:rStyle w:val="StyleUnderline"/>
          <w:sz w:val="24"/>
        </w:rPr>
        <w:t xml:space="preserve">in order </w:t>
      </w:r>
      <w:r w:rsidRPr="00C31D55">
        <w:rPr>
          <w:rStyle w:val="StyleUnderline"/>
          <w:sz w:val="24"/>
          <w:highlight w:val="yellow"/>
          <w:bdr w:val="single" w:sz="18" w:space="0" w:color="auto"/>
        </w:rPr>
        <w:t>to</w:t>
      </w:r>
      <w:proofErr w:type="gramEnd"/>
      <w:r w:rsidRPr="00C31D55">
        <w:rPr>
          <w:rStyle w:val="StyleUnderline"/>
          <w:sz w:val="24"/>
          <w:highlight w:val="yellow"/>
          <w:bdr w:val="single" w:sz="18" w:space="0" w:color="auto"/>
        </w:rPr>
        <w:t xml:space="preserve"> avoid </w:t>
      </w:r>
      <w:r w:rsidRPr="00C31D55">
        <w:rPr>
          <w:rStyle w:val="Emphasis"/>
          <w:sz w:val="24"/>
          <w:highlight w:val="yellow"/>
        </w:rPr>
        <w:t>planetary meltdown</w:t>
      </w:r>
      <w:r w:rsidRPr="000E148B">
        <w:rPr>
          <w:sz w:val="16"/>
        </w:rPr>
        <w:t xml:space="preserve">. Global capitalism may 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C31D55">
        <w:rPr>
          <w:rStyle w:val="StyleUnderline"/>
          <w:sz w:val="24"/>
          <w:highlight w:val="yellow"/>
          <w:bdr w:val="single" w:sz="18" w:space="0" w:color="auto"/>
        </w:rPr>
        <w:t xml:space="preserve">WTO’s ideology of </w:t>
      </w:r>
      <w:r w:rsidRPr="00C31D55">
        <w:rPr>
          <w:rStyle w:val="Emphasis"/>
          <w:sz w:val="24"/>
          <w:highlight w:val="yellow"/>
        </w:rPr>
        <w:t>unrestricted trade</w:t>
      </w:r>
      <w:r w:rsidRPr="00C31D55">
        <w:rPr>
          <w:rStyle w:val="StyleUnderline"/>
          <w:sz w:val="24"/>
          <w:highlight w:val="yellow"/>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C31D55">
        <w:rPr>
          <w:rStyle w:val="StyleUnderline"/>
          <w:sz w:val="24"/>
          <w:highlight w:val="yellow"/>
          <w:bdr w:val="single" w:sz="18" w:space="0" w:color="auto"/>
        </w:rPr>
        <w:t>lies behind</w:t>
      </w:r>
      <w:r w:rsidRPr="00C31D55">
        <w:rPr>
          <w:rStyle w:val="StyleUnderline"/>
          <w:sz w:val="24"/>
          <w:highlight w:val="yellow"/>
        </w:rPr>
        <w:t xml:space="preserve"> </w:t>
      </w:r>
      <w:r w:rsidRPr="000E148B">
        <w:rPr>
          <w:rStyle w:val="StyleUnderline"/>
          <w:sz w:val="24"/>
        </w:rPr>
        <w:t xml:space="preserve">all the bilateral </w:t>
      </w:r>
      <w:r w:rsidRPr="00C31D55">
        <w:rPr>
          <w:rStyle w:val="StyleUnderline"/>
          <w:sz w:val="24"/>
          <w:highlight w:val="yellow"/>
          <w:bdr w:val="single" w:sz="18" w:space="0" w:color="auto"/>
        </w:rPr>
        <w:t>trade deals</w:t>
      </w:r>
      <w:r w:rsidRPr="00C31D55">
        <w:rPr>
          <w:rStyle w:val="StyleUnderline"/>
          <w:sz w:val="24"/>
          <w:highlight w:val="yellow"/>
        </w:rPr>
        <w:t xml:space="preserve"> </w:t>
      </w:r>
      <w:r w:rsidRPr="000E148B">
        <w:rPr>
          <w:rStyle w:val="StyleUnderline"/>
          <w:sz w:val="24"/>
        </w:rPr>
        <w:t xml:space="preserve">that are </w:t>
      </w:r>
      <w:r w:rsidRPr="00C31D55">
        <w:rPr>
          <w:rStyle w:val="StyleUnderline"/>
          <w:sz w:val="24"/>
          <w:highlight w:val="yellow"/>
          <w:bdr w:val="single" w:sz="18" w:space="0" w:color="auto"/>
        </w:rPr>
        <w:t>proliferating</w:t>
      </w:r>
      <w:r w:rsidRPr="00C31D55">
        <w:rPr>
          <w:rStyle w:val="StyleUnderline"/>
          <w:sz w:val="24"/>
          <w:highlight w:val="yellow"/>
        </w:rPr>
        <w:t xml:space="preserve"> </w:t>
      </w:r>
      <w:proofErr w:type="gramStart"/>
      <w:r w:rsidRPr="000E148B">
        <w:rPr>
          <w:rStyle w:val="StyleUnderline"/>
          <w:sz w:val="24"/>
        </w:rPr>
        <w:t>at the moment</w:t>
      </w:r>
      <w:proofErr w:type="gramEnd"/>
      <w:r w:rsidRPr="000E148B">
        <w:rPr>
          <w:sz w:val="16"/>
        </w:rPr>
        <w:t xml:space="preserve">, including the infamous Transatlantic Trade and Investment Partnership (TTIP). </w:t>
      </w:r>
      <w:r w:rsidRPr="00C31D55">
        <w:rPr>
          <w:rStyle w:val="StyleUnderline"/>
          <w:sz w:val="24"/>
          <w:highlight w:val="yellow"/>
          <w:bdr w:val="single" w:sz="18" w:space="0" w:color="auto"/>
        </w:rPr>
        <w:t xml:space="preserve">We need a </w:t>
      </w:r>
      <w:r w:rsidRPr="00C31D55">
        <w:rPr>
          <w:rStyle w:val="Emphasis"/>
          <w:sz w:val="24"/>
          <w:highlight w:val="yellow"/>
        </w:rPr>
        <w:t>radically different model</w:t>
      </w:r>
      <w:r w:rsidRPr="000E148B">
        <w:rPr>
          <w:rStyle w:val="StyleUnderline"/>
          <w:sz w:val="24"/>
        </w:rPr>
        <w:t xml:space="preserve"> of regulated trade and controlled investment if </w:t>
      </w:r>
      <w:r w:rsidRPr="00C31D55">
        <w:rPr>
          <w:rStyle w:val="StyleUnderline"/>
          <w:sz w:val="24"/>
          <w:highlight w:val="yellow"/>
          <w:bdr w:val="single" w:sz="18" w:space="0" w:color="auto"/>
        </w:rPr>
        <w:t xml:space="preserve">we are to have </w:t>
      </w:r>
      <w:r w:rsidRPr="00C31D55">
        <w:rPr>
          <w:rStyle w:val="Emphasis"/>
          <w:sz w:val="24"/>
          <w:highlight w:val="yellow"/>
        </w:rPr>
        <w:t>any chance</w:t>
      </w:r>
      <w:r w:rsidRPr="000E148B">
        <w:rPr>
          <w:rStyle w:val="StyleUnderline"/>
          <w:sz w:val="24"/>
          <w:bdr w:val="single" w:sz="18" w:space="0" w:color="auto"/>
        </w:rPr>
        <w:t xml:space="preserve"> </w:t>
      </w:r>
      <w:r w:rsidRPr="00C31D55">
        <w:rPr>
          <w:rStyle w:val="StyleUnderline"/>
          <w:sz w:val="24"/>
          <w:highlight w:val="yellow"/>
          <w:bdr w:val="single" w:sz="18" w:space="0" w:color="auto"/>
        </w:rPr>
        <w:t>of breaking</w:t>
      </w:r>
      <w:r w:rsidRPr="000E148B">
        <w:rPr>
          <w:rStyle w:val="StyleUnderline"/>
          <w:sz w:val="24"/>
        </w:rPr>
        <w:t xml:space="preserve"> the cycle of </w:t>
      </w:r>
      <w:r w:rsidRPr="00C31D55">
        <w:rPr>
          <w:rStyle w:val="Emphasis"/>
          <w:sz w:val="24"/>
          <w:highlight w:val="yellow"/>
        </w:rPr>
        <w:t>economic</w:t>
      </w:r>
      <w:r w:rsidRPr="00C31D55">
        <w:rPr>
          <w:rStyle w:val="StyleUnderline"/>
          <w:sz w:val="24"/>
          <w:highlight w:val="yellow"/>
          <w:bdr w:val="single" w:sz="18" w:space="0" w:color="auto"/>
        </w:rPr>
        <w:t xml:space="preserve"> and </w:t>
      </w:r>
      <w:r w:rsidRPr="00C31D55">
        <w:rPr>
          <w:rStyle w:val="Emphasis"/>
          <w:sz w:val="24"/>
          <w:highlight w:val="yellow"/>
        </w:rPr>
        <w:t>ecological crisis</w:t>
      </w:r>
      <w:r w:rsidRPr="00C31D55">
        <w:rPr>
          <w:rStyle w:val="StyleUnderline"/>
          <w:sz w:val="24"/>
          <w:highlight w:val="yellow"/>
          <w:bdr w:val="single" w:sz="18" w:space="0" w:color="auto"/>
        </w:rPr>
        <w:t xml:space="preserve">. </w:t>
      </w:r>
      <w:r w:rsidRPr="00C31D55">
        <w:rPr>
          <w:rStyle w:val="Emphasis"/>
          <w:sz w:val="24"/>
          <w:highlight w:val="yellow"/>
        </w:rPr>
        <w:t>For the planet to survive, the WTO must die</w:t>
      </w:r>
      <w:r w:rsidRPr="00C31D55">
        <w:rPr>
          <w:sz w:val="16"/>
          <w:highlight w:val="yellow"/>
        </w:rPr>
        <w:t>.</w:t>
      </w:r>
    </w:p>
    <w:p w14:paraId="4961D75E" w14:textId="77777777" w:rsidR="006B77C5" w:rsidRPr="006B77C5" w:rsidRDefault="006B77C5" w:rsidP="006B77C5"/>
    <w:p w14:paraId="624998E8" w14:textId="40A255C4" w:rsidR="00F8627C" w:rsidRDefault="00F8627C" w:rsidP="00F8627C">
      <w:pPr>
        <w:pStyle w:val="Heading2"/>
      </w:pPr>
      <w:r>
        <w:t xml:space="preserve">Case </w:t>
      </w:r>
    </w:p>
    <w:p w14:paraId="2EC107C3" w14:textId="1E7FBF12" w:rsidR="00FD46E8" w:rsidRDefault="00FD46E8" w:rsidP="00FD46E8">
      <w:r>
        <w:t>C1:</w:t>
      </w:r>
    </w:p>
    <w:p w14:paraId="25D1E4BD" w14:textId="075487DD" w:rsidR="00FD46E8" w:rsidRPr="00FD46E8" w:rsidRDefault="00FD46E8" w:rsidP="00FD46E8">
      <w:r>
        <w:t>CP resolves c1</w:t>
      </w:r>
    </w:p>
    <w:p w14:paraId="0015CB0C" w14:textId="0351146C" w:rsidR="00E94B26" w:rsidRDefault="00E94B26" w:rsidP="00E94B26">
      <w:pPr>
        <w:pStyle w:val="Heading3"/>
      </w:pPr>
      <w:r>
        <w:t>Contention 2: Drug Prices</w:t>
      </w:r>
    </w:p>
    <w:p w14:paraId="1FFDED09" w14:textId="74E642EC" w:rsidR="00E94B26" w:rsidRPr="008736BC" w:rsidRDefault="00E94B26" w:rsidP="00E94B26">
      <w:pPr>
        <w:pStyle w:val="Heading4"/>
        <w:rPr>
          <w:rFonts w:cs="Calibri"/>
        </w:rPr>
      </w:pPr>
      <w:r w:rsidRPr="008736BC">
        <w:rPr>
          <w:rFonts w:cs="Calibri"/>
        </w:rPr>
        <w:t>Waiving IP enforcement results in rampant increase in counterfeit vaccines – turns case.</w:t>
      </w:r>
      <w:r w:rsidR="00FD46E8">
        <w:rPr>
          <w:rFonts w:cs="Calibri"/>
        </w:rPr>
        <w:t xml:space="preserve"> CP doesn’t link because different offs are different angles that we isolate the affirmative against. Even if CP </w:t>
      </w:r>
      <w:proofErr w:type="gramStart"/>
      <w:r w:rsidR="00FD46E8">
        <w:rPr>
          <w:rFonts w:cs="Calibri"/>
        </w:rPr>
        <w:t>links</w:t>
      </w:r>
      <w:proofErr w:type="gramEnd"/>
      <w:r w:rsidR="00FD46E8">
        <w:rPr>
          <w:rFonts w:cs="Calibri"/>
        </w:rPr>
        <w:t xml:space="preserve"> we have better solvency w actor</w:t>
      </w:r>
    </w:p>
    <w:p w14:paraId="6B7B3CE5" w14:textId="77777777" w:rsidR="00E94B26" w:rsidRPr="008736BC" w:rsidRDefault="00E94B26" w:rsidP="00E94B26">
      <w:proofErr w:type="spellStart"/>
      <w:r w:rsidRPr="008736BC">
        <w:rPr>
          <w:rStyle w:val="Style13ptBold"/>
        </w:rPr>
        <w:t>Mercurio</w:t>
      </w:r>
      <w:proofErr w:type="spellEnd"/>
      <w:r w:rsidRPr="008736BC">
        <w:rPr>
          <w:rStyle w:val="Style13ptBold"/>
        </w:rPr>
        <w:t xml:space="preserve"> 21 </w:t>
      </w:r>
      <w:r w:rsidRPr="008736BC">
        <w:t xml:space="preserve">(Bryan </w:t>
      </w:r>
      <w:proofErr w:type="spellStart"/>
      <w:r w:rsidRPr="008736BC">
        <w:t>Mercurio</w:t>
      </w:r>
      <w:proofErr w:type="spellEnd"/>
      <w:r w:rsidRPr="008736BC">
        <w:t xml:space="preserve"> is a Professor and Vice-Chancellor's Outstanding Fellow of the Faculty of Law at the Chinese University of Hong Kong, February 21, 2021, </w:t>
      </w:r>
      <w:hyperlink r:id="rId8" w:history="1">
        <w:r w:rsidRPr="008736BC">
          <w:rPr>
            <w:rStyle w:val="Hyperlink"/>
          </w:rPr>
          <w:t>https://papers.ssrn.com/sol3/papers.cfm?abstract_id=3789820&amp;download=yes</w:t>
        </w:r>
      </w:hyperlink>
      <w:r w:rsidRPr="008736BC">
        <w:t>) CS</w:t>
      </w:r>
    </w:p>
    <w:p w14:paraId="71DC1A18" w14:textId="77777777" w:rsidR="00E94B26" w:rsidRPr="008736BC" w:rsidRDefault="00E94B26" w:rsidP="00E94B26">
      <w:r w:rsidRPr="008736BC">
        <w:t xml:space="preserve">6. IP enforcement is of vital importance to maintaining safety standards. </w:t>
      </w:r>
    </w:p>
    <w:p w14:paraId="23E20321" w14:textId="77777777" w:rsidR="00E94B26" w:rsidRPr="008736BC" w:rsidRDefault="00E94B26" w:rsidP="00E94B26">
      <w:pPr>
        <w:rPr>
          <w:sz w:val="16"/>
        </w:rPr>
      </w:pPr>
      <w:r w:rsidRPr="008736BC">
        <w:rPr>
          <w:sz w:val="16"/>
        </w:rPr>
        <w:t xml:space="preserve">The </w:t>
      </w:r>
      <w:r w:rsidRPr="00C31D55">
        <w:rPr>
          <w:highlight w:val="yellow"/>
          <w:u w:val="single"/>
        </w:rPr>
        <w:t>protection of IP</w:t>
      </w:r>
      <w:r w:rsidRPr="008736BC">
        <w:rPr>
          <w:sz w:val="16"/>
        </w:rPr>
        <w:t xml:space="preserve"> not only provides incentives to innovators to create, but also </w:t>
      </w:r>
      <w:r w:rsidRPr="00C31D55">
        <w:rPr>
          <w:highlight w:val="yellow"/>
          <w:u w:val="single"/>
        </w:rPr>
        <w:t>plays a crucial role in</w:t>
      </w:r>
      <w:r w:rsidRPr="008736BC">
        <w:rPr>
          <w:u w:val="single"/>
        </w:rPr>
        <w:t xml:space="preserve"> </w:t>
      </w:r>
      <w:r w:rsidRPr="008736BC">
        <w:rPr>
          <w:sz w:val="16"/>
        </w:rPr>
        <w:t xml:space="preserve">ensuring the safety of vaccines and helping </w:t>
      </w:r>
      <w:r w:rsidRPr="008736BC">
        <w:rPr>
          <w:u w:val="single"/>
        </w:rPr>
        <w:t xml:space="preserve">to </w:t>
      </w:r>
      <w:r w:rsidRPr="00C31D55">
        <w:rPr>
          <w:highlight w:val="yellow"/>
          <w:u w:val="single"/>
        </w:rPr>
        <w:t xml:space="preserve">prevent the importation </w:t>
      </w:r>
      <w:r w:rsidRPr="00C31D55">
        <w:rPr>
          <w:b/>
          <w:bCs/>
          <w:highlight w:val="yellow"/>
          <w:u w:val="single"/>
        </w:rPr>
        <w:t>of fraudulent and dangerous goods</w:t>
      </w:r>
      <w:r w:rsidRPr="008736BC">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8736BC">
        <w:rPr>
          <w:u w:val="single"/>
        </w:rPr>
        <w:t>the manufacturing process for vaccines is much more complex as it requires the use of facilities and equipment with a high degree of specialization</w:t>
      </w:r>
      <w:r w:rsidRPr="008736BC">
        <w:rPr>
          <w:sz w:val="16"/>
        </w:rPr>
        <w:t xml:space="preserve">.71 The complexity of vaccine products implies that more time and regulatory requirements are needed </w:t>
      </w:r>
      <w:proofErr w:type="gramStart"/>
      <w:r w:rsidRPr="008736BC">
        <w:rPr>
          <w:sz w:val="16"/>
        </w:rPr>
        <w:t>in order to</w:t>
      </w:r>
      <w:proofErr w:type="gramEnd"/>
      <w:r w:rsidRPr="008736BC">
        <w:rPr>
          <w:sz w:val="16"/>
        </w:rPr>
        <w:t xml:space="preserve"> make or “copy” the vaccine production process. Therefore, the innovator should be expected to make conscious and meticulous decisions as to when and to whom to issue </w:t>
      </w:r>
      <w:proofErr w:type="spellStart"/>
      <w:r w:rsidRPr="008736BC">
        <w:rPr>
          <w:sz w:val="16"/>
        </w:rPr>
        <w:t>licences</w:t>
      </w:r>
      <w:proofErr w:type="spellEnd"/>
      <w:r w:rsidRPr="008736BC">
        <w:rPr>
          <w:sz w:val="16"/>
        </w:rPr>
        <w:t>, as this is the most responsible way to bring their technologies to the world and safeguard global health.</w:t>
      </w:r>
    </w:p>
    <w:p w14:paraId="309EDEEF" w14:textId="77777777" w:rsidR="00E94B26" w:rsidRPr="008736BC" w:rsidRDefault="00E94B26" w:rsidP="00E94B26">
      <w:pPr>
        <w:rPr>
          <w:u w:val="single"/>
        </w:rPr>
      </w:pPr>
      <w:r w:rsidRPr="008736BC">
        <w:rPr>
          <w:sz w:val="16"/>
        </w:rPr>
        <w:t xml:space="preserve">In addition, </w:t>
      </w:r>
      <w:r w:rsidRPr="008736BC">
        <w:rPr>
          <w:u w:val="single"/>
        </w:rPr>
        <w:t xml:space="preserve">as the </w:t>
      </w:r>
      <w:r w:rsidRPr="00C31D55">
        <w:rPr>
          <w:highlight w:val="yellow"/>
          <w:u w:val="single"/>
        </w:rPr>
        <w:t>COVID-19</w:t>
      </w:r>
      <w:r w:rsidRPr="008736BC">
        <w:rPr>
          <w:u w:val="single"/>
        </w:rPr>
        <w:t xml:space="preserve"> pandemic continues there has been a </w:t>
      </w:r>
      <w:r w:rsidRPr="00C31D55">
        <w:rPr>
          <w:b/>
          <w:bCs/>
          <w:highlight w:val="yellow"/>
          <w:u w:val="single"/>
        </w:rPr>
        <w:t>noticeable increase in the circulation of fake medicines</w:t>
      </w:r>
      <w:r w:rsidRPr="008736BC">
        <w:rPr>
          <w:u w:val="single"/>
        </w:rPr>
        <w:t xml:space="preserve"> around the world</w:t>
      </w:r>
      <w:r w:rsidRPr="008736BC">
        <w:rPr>
          <w:sz w:val="16"/>
        </w:rPr>
        <w:t xml:space="preserve">. According to the International Criminal Police Organization (Interpol), </w:t>
      </w:r>
      <w:r w:rsidRPr="00C31D55">
        <w:rPr>
          <w:b/>
          <w:bCs/>
          <w:highlight w:val="yellow"/>
          <w:u w:val="single"/>
        </w:rPr>
        <w:t>organized crime groups</w:t>
      </w:r>
      <w:r w:rsidRPr="008736BC">
        <w:rPr>
          <w:u w:val="single"/>
        </w:rPr>
        <w:t xml:space="preserve"> have been </w:t>
      </w:r>
      <w:r w:rsidRPr="00C31D55">
        <w:rPr>
          <w:highlight w:val="yellow"/>
          <w:u w:val="single"/>
        </w:rPr>
        <w:t>producing fake drugs</w:t>
      </w:r>
      <w:r w:rsidRPr="008736BC">
        <w:rPr>
          <w:u w:val="single"/>
        </w:rPr>
        <w:t xml:space="preserve"> and medical products and </w:t>
      </w:r>
      <w:r w:rsidRPr="00C31D55">
        <w:rPr>
          <w:highlight w:val="yellow"/>
          <w:u w:val="single"/>
        </w:rPr>
        <w:t xml:space="preserve">selling them for </w:t>
      </w:r>
      <w:r w:rsidRPr="00C31D55">
        <w:rPr>
          <w:b/>
          <w:bCs/>
          <w:highlight w:val="yellow"/>
          <w:u w:val="single"/>
        </w:rPr>
        <w:t>lucrative profits in developing countries</w:t>
      </w:r>
      <w:r w:rsidRPr="008736BC">
        <w:rPr>
          <w:sz w:val="16"/>
        </w:rPr>
        <w:t xml:space="preserve">.72 With the development of COVID-19 vaccines on the market, </w:t>
      </w:r>
      <w:r w:rsidRPr="008736BC">
        <w:rPr>
          <w:u w:val="single"/>
        </w:rPr>
        <w:t>a rapid rise in the illegal sale of fake items is expected</w:t>
      </w:r>
      <w:r w:rsidRPr="008736BC">
        <w:rPr>
          <w:sz w:val="16"/>
        </w:rPr>
        <w:t xml:space="preserve">, according to the United Nations Office on Drugs and Crime (UNODC).73 </w:t>
      </w:r>
      <w:r w:rsidRPr="00C31D55">
        <w:rPr>
          <w:highlight w:val="yellow"/>
          <w:u w:val="single"/>
        </w:rPr>
        <w:t>Counterfeits</w:t>
      </w:r>
      <w:r w:rsidRPr="008736BC">
        <w:rPr>
          <w:u w:val="single"/>
        </w:rPr>
        <w:t xml:space="preserve"> of the legitimate products provide false promises of protection and </w:t>
      </w:r>
      <w:r w:rsidRPr="00C31D55">
        <w:rPr>
          <w:highlight w:val="yellow"/>
          <w:u w:val="single"/>
        </w:rPr>
        <w:t xml:space="preserve">could lead to </w:t>
      </w:r>
      <w:r w:rsidRPr="00C31D55">
        <w:rPr>
          <w:b/>
          <w:bCs/>
          <w:highlight w:val="yellow"/>
          <w:u w:val="single"/>
        </w:rPr>
        <w:t>disastrous consequences</w:t>
      </w:r>
      <w:r w:rsidRPr="008736BC">
        <w:rPr>
          <w:sz w:val="16"/>
        </w:rPr>
        <w:t xml:space="preserve">, including </w:t>
      </w:r>
      <w:r w:rsidRPr="00C31D55">
        <w:rPr>
          <w:b/>
          <w:bCs/>
          <w:highlight w:val="yellow"/>
          <w:u w:val="single"/>
        </w:rPr>
        <w:t>worsened illness and</w:t>
      </w:r>
      <w:r w:rsidRPr="00C31D55">
        <w:rPr>
          <w:highlight w:val="yellow"/>
          <w:u w:val="single"/>
        </w:rPr>
        <w:t xml:space="preserve"> </w:t>
      </w:r>
      <w:r w:rsidRPr="00C31D55">
        <w:rPr>
          <w:b/>
          <w:bCs/>
          <w:highlight w:val="yellow"/>
          <w:u w:val="single"/>
        </w:rPr>
        <w:t>death</w:t>
      </w:r>
      <w:r w:rsidRPr="008736BC">
        <w:rPr>
          <w:u w:val="single"/>
        </w:rPr>
        <w:t xml:space="preserve"> for the individual</w:t>
      </w:r>
      <w:r w:rsidRPr="008736BC">
        <w:rPr>
          <w:sz w:val="16"/>
        </w:rPr>
        <w:t xml:space="preserve"> and the retardation of herd immunity for the population at large. </w:t>
      </w:r>
      <w:r w:rsidRPr="00C31D55">
        <w:rPr>
          <w:highlight w:val="yellow"/>
          <w:u w:val="single"/>
        </w:rPr>
        <w:t>Effective</w:t>
      </w:r>
      <w:r w:rsidRPr="008736BC">
        <w:rPr>
          <w:u w:val="single"/>
        </w:rPr>
        <w:t xml:space="preserve"> and proactive </w:t>
      </w:r>
      <w:r w:rsidRPr="00C31D55">
        <w:rPr>
          <w:b/>
          <w:bCs/>
          <w:highlight w:val="yellow"/>
          <w:u w:val="single"/>
        </w:rPr>
        <w:t>IP</w:t>
      </w:r>
      <w:r w:rsidRPr="008736BC">
        <w:rPr>
          <w:u w:val="single"/>
        </w:rPr>
        <w:t xml:space="preserve"> procurement is </w:t>
      </w:r>
      <w:r w:rsidRPr="00C31D55">
        <w:rPr>
          <w:b/>
          <w:bCs/>
          <w:highlight w:val="yellow"/>
          <w:u w:val="single"/>
        </w:rPr>
        <w:t>essential</w:t>
      </w:r>
      <w:r w:rsidRPr="008736BC">
        <w:rPr>
          <w:sz w:val="16"/>
        </w:rPr>
        <w:t xml:space="preserve"> and useful </w:t>
      </w:r>
      <w:r w:rsidRPr="00C31D55">
        <w:rPr>
          <w:highlight w:val="yellow"/>
          <w:u w:val="single"/>
        </w:rPr>
        <w:t>in mitigating the risks</w:t>
      </w:r>
      <w:r w:rsidRPr="008736BC">
        <w:rPr>
          <w:u w:val="single"/>
        </w:rPr>
        <w:t xml:space="preserve"> of counterfeit and substandard medicines</w:t>
      </w:r>
      <w:r w:rsidRPr="008736BC">
        <w:rPr>
          <w:sz w:val="16"/>
        </w:rPr>
        <w:t>. IP enforcement measures play a significant role in preventing these fake and illicit medicines from circulating in the market. While important during normal times</w:t>
      </w:r>
      <w:r w:rsidRPr="008736BC">
        <w:rPr>
          <w:u w:val="single"/>
        </w:rPr>
        <w:t xml:space="preserve">, </w:t>
      </w:r>
      <w:r w:rsidRPr="00C31D55">
        <w:rPr>
          <w:highlight w:val="yellow"/>
          <w:u w:val="single"/>
        </w:rPr>
        <w:t>IP enforcement</w:t>
      </w:r>
      <w:r w:rsidRPr="008736BC">
        <w:rPr>
          <w:u w:val="single"/>
        </w:rPr>
        <w:t xml:space="preserve"> can take on an </w:t>
      </w:r>
      <w:r w:rsidRPr="00C31D55">
        <w:rPr>
          <w:highlight w:val="yellow"/>
          <w:u w:val="single"/>
        </w:rPr>
        <w:t>enhanced role of safeguarding the public</w:t>
      </w:r>
      <w:r w:rsidRPr="008736BC">
        <w:rPr>
          <w:sz w:val="16"/>
        </w:rPr>
        <w:t xml:space="preserve"> during this critical </w:t>
      </w:r>
      <w:proofErr w:type="gramStart"/>
      <w:r w:rsidRPr="008736BC">
        <w:rPr>
          <w:sz w:val="16"/>
        </w:rPr>
        <w:t>period of time</w:t>
      </w:r>
      <w:proofErr w:type="gramEnd"/>
      <w:r w:rsidRPr="008736BC">
        <w:rPr>
          <w:sz w:val="16"/>
        </w:rPr>
        <w:t xml:space="preserve">. </w:t>
      </w:r>
      <w:r w:rsidRPr="00C31D55">
        <w:rPr>
          <w:highlight w:val="yellow"/>
          <w:u w:val="single"/>
        </w:rPr>
        <w:t>Waiving</w:t>
      </w:r>
      <w:r w:rsidRPr="008736BC">
        <w:rPr>
          <w:u w:val="single"/>
        </w:rPr>
        <w:t xml:space="preserve"> all COVID-19 related </w:t>
      </w:r>
      <w:r w:rsidRPr="00C31D55">
        <w:rPr>
          <w:highlight w:val="yellow"/>
          <w:u w:val="single"/>
        </w:rPr>
        <w:t>IPR</w:t>
      </w:r>
      <w:r w:rsidRPr="008736BC">
        <w:rPr>
          <w:u w:val="single"/>
        </w:rPr>
        <w:t>s</w:t>
      </w:r>
      <w:r w:rsidRPr="008736BC">
        <w:rPr>
          <w:sz w:val="16"/>
          <w:u w:val="single"/>
        </w:rPr>
        <w:t xml:space="preserve"> </w:t>
      </w:r>
      <w:r w:rsidRPr="008736BC">
        <w:rPr>
          <w:u w:val="single"/>
        </w:rPr>
        <w:t>raises the risk of unsafe or fake vaccines</w:t>
      </w:r>
      <w:r w:rsidRPr="008736BC">
        <w:rPr>
          <w:sz w:val="16"/>
        </w:rPr>
        <w:t xml:space="preserve"> circulating in supply channels and being sold to unsuspecting governments, </w:t>
      </w:r>
      <w:r w:rsidRPr="00C31D55">
        <w:rPr>
          <w:b/>
          <w:bCs/>
          <w:highlight w:val="yellow"/>
          <w:u w:val="single"/>
        </w:rPr>
        <w:t xml:space="preserve">putting millions of human lives at </w:t>
      </w:r>
      <w:proofErr w:type="gramStart"/>
      <w:r w:rsidRPr="00C31D55">
        <w:rPr>
          <w:b/>
          <w:bCs/>
          <w:highlight w:val="yellow"/>
          <w:u w:val="single"/>
        </w:rPr>
        <w:t>risk</w:t>
      </w:r>
      <w:proofErr w:type="gramEnd"/>
      <w:r w:rsidRPr="008736BC">
        <w:rPr>
          <w:u w:val="single"/>
        </w:rPr>
        <w:t xml:space="preserve"> and reducing trust in vaccines.</w:t>
      </w:r>
    </w:p>
    <w:p w14:paraId="58892283" w14:textId="77777777" w:rsidR="00E94B26" w:rsidRPr="00E94B26" w:rsidRDefault="00E94B26" w:rsidP="00E94B26"/>
    <w:p w14:paraId="798C67DC" w14:textId="2B97EE40" w:rsidR="00F8627C" w:rsidRDefault="00F8627C" w:rsidP="00F8627C">
      <w:pPr>
        <w:pStyle w:val="Heading3"/>
      </w:pPr>
      <w:r>
        <w:t>Contention 3: Innovation</w:t>
      </w:r>
    </w:p>
    <w:p w14:paraId="5E6FC79F" w14:textId="71CCC220" w:rsidR="00E94B26" w:rsidRDefault="00E94B26" w:rsidP="00F8627C">
      <w:pPr>
        <w:pStyle w:val="Heading4"/>
      </w:pPr>
      <w:r>
        <w:t xml:space="preserve">They say no </w:t>
      </w:r>
      <w:proofErr w:type="gramStart"/>
      <w:r>
        <w:t>turns</w:t>
      </w:r>
      <w:proofErr w:type="gramEnd"/>
      <w:r>
        <w:t xml:space="preserve"> but they have no warrants for that, the only card about “Pharmaceutical Lies” is from 2016, don’t assume that nothing has changed in the PAST FIVE YEARS.</w:t>
      </w:r>
    </w:p>
    <w:p w14:paraId="5740314C" w14:textId="77777777" w:rsidR="00E94B26" w:rsidRPr="00E94B26" w:rsidRDefault="00E94B26" w:rsidP="00E94B26"/>
    <w:p w14:paraId="7E9BC4EB" w14:textId="54B00B32" w:rsidR="00F8627C" w:rsidRDefault="00E94B26" w:rsidP="00F8627C">
      <w:pPr>
        <w:pStyle w:val="Heading4"/>
        <w:rPr>
          <w:rStyle w:val="Style13ptBold"/>
          <w:b/>
          <w:bCs w:val="0"/>
        </w:rPr>
      </w:pPr>
      <w:r>
        <w:t>L</w:t>
      </w:r>
      <w:r w:rsidR="009F2C1B">
        <w:t xml:space="preserve">ink </w:t>
      </w:r>
      <w:r w:rsidR="00F8627C">
        <w:t xml:space="preserve">Turn their third contention, their uniqueness is wrong, innovation will be killed by the </w:t>
      </w:r>
      <w:proofErr w:type="spellStart"/>
      <w:r w:rsidR="00F8627C">
        <w:t>aff</w:t>
      </w:r>
      <w:proofErr w:type="spellEnd"/>
      <w:r w:rsidR="00F8627C">
        <w:t xml:space="preserve">. Our evidence directly contradicts theirs, is three years newer than </w:t>
      </w:r>
      <w:proofErr w:type="spellStart"/>
      <w:r w:rsidR="00F8627C" w:rsidRPr="00033850">
        <w:rPr>
          <w:rStyle w:val="Style13ptBold"/>
        </w:rPr>
        <w:t>Mazzucato</w:t>
      </w:r>
      <w:proofErr w:type="spellEnd"/>
      <w:r w:rsidR="00F8627C">
        <w:rPr>
          <w:rStyle w:val="Style13ptBold"/>
        </w:rPr>
        <w:t xml:space="preserve">, </w:t>
      </w:r>
      <w:r w:rsidR="00F8627C">
        <w:rPr>
          <w:rStyle w:val="Style13ptBold"/>
          <w:b/>
          <w:bCs w:val="0"/>
        </w:rPr>
        <w:t xml:space="preserve">two years newer than </w:t>
      </w:r>
      <w:proofErr w:type="spellStart"/>
      <w:r w:rsidR="00F8627C">
        <w:rPr>
          <w:rStyle w:val="Style13ptBold"/>
        </w:rPr>
        <w:t>Gubby</w:t>
      </w:r>
      <w:proofErr w:type="spellEnd"/>
      <w:r w:rsidR="00F8627C">
        <w:rPr>
          <w:rStyle w:val="Style13ptBold"/>
        </w:rPr>
        <w:t xml:space="preserve"> </w:t>
      </w:r>
      <w:r w:rsidR="00F8627C">
        <w:rPr>
          <w:rStyle w:val="Style13ptBold"/>
          <w:b/>
          <w:bCs w:val="0"/>
        </w:rPr>
        <w:t>AND has better qualifications</w:t>
      </w:r>
    </w:p>
    <w:p w14:paraId="68EAA645" w14:textId="1EBD2AE1" w:rsidR="00F8627C" w:rsidRDefault="00F8627C" w:rsidP="00F8627C">
      <w:r>
        <w:t>Check this out!</w:t>
      </w:r>
    </w:p>
    <w:p w14:paraId="4E528CE2" w14:textId="4D3D4D55" w:rsidR="00F8627C" w:rsidRDefault="00F8627C" w:rsidP="00F8627C">
      <w:r>
        <w:t xml:space="preserve"> </w:t>
      </w:r>
      <w:r w:rsidRPr="00F8627C">
        <w:rPr>
          <w:rFonts w:eastAsiaTheme="majorEastAsia" w:cstheme="majorBidi"/>
          <w:b/>
          <w:iCs/>
          <w:sz w:val="26"/>
        </w:rPr>
        <w:t>their card is literally an opinion column on the Washington post, and is from 2018, Our</w:t>
      </w:r>
      <w:r>
        <w:rPr>
          <w:rFonts w:eastAsiaTheme="majorEastAsia" w:cstheme="majorBidi"/>
          <w:b/>
          <w:iCs/>
          <w:sz w:val="26"/>
        </w:rPr>
        <w:t xml:space="preserve"> card </w:t>
      </w:r>
      <w:proofErr w:type="spellStart"/>
      <w:r w:rsidRPr="008736BC">
        <w:rPr>
          <w:rFonts w:eastAsiaTheme="majorEastAsia"/>
          <w:b/>
          <w:bCs/>
          <w:sz w:val="26"/>
          <w:szCs w:val="26"/>
        </w:rPr>
        <w:t>Swagel</w:t>
      </w:r>
      <w:proofErr w:type="spellEnd"/>
      <w:r w:rsidRPr="008736BC">
        <w:rPr>
          <w:rFonts w:eastAsiaTheme="majorEastAsia"/>
          <w:b/>
          <w:bCs/>
          <w:sz w:val="26"/>
          <w:szCs w:val="26"/>
        </w:rPr>
        <w:t xml:space="preserve"> </w:t>
      </w:r>
      <w:proofErr w:type="gramStart"/>
      <w:r w:rsidRPr="008736BC">
        <w:rPr>
          <w:rFonts w:eastAsiaTheme="majorEastAsia"/>
          <w:b/>
          <w:bCs/>
          <w:sz w:val="26"/>
          <w:szCs w:val="26"/>
        </w:rPr>
        <w:t>21</w:t>
      </w:r>
      <w:r w:rsidRPr="008736BC">
        <w:t xml:space="preserve"> </w:t>
      </w:r>
      <w:r>
        <w:t xml:space="preserve"> is</w:t>
      </w:r>
      <w:proofErr w:type="gramEnd"/>
      <w:r>
        <w:t xml:space="preserve"> the director of the congressional budget office focusing on R&amp;D in the pharma industry. !</w:t>
      </w:r>
    </w:p>
    <w:p w14:paraId="43CC8407" w14:textId="17F1EBB1" w:rsidR="00F8627C" w:rsidRPr="00E1018E" w:rsidRDefault="00F8627C" w:rsidP="00F8627C">
      <w:pPr>
        <w:rPr>
          <w:b/>
          <w:bCs/>
        </w:rPr>
      </w:pPr>
    </w:p>
    <w:p w14:paraId="5BCAAB6C" w14:textId="310B7B25" w:rsidR="00F8627C" w:rsidRPr="00E1018E" w:rsidRDefault="00F8627C" w:rsidP="00F8627C">
      <w:pPr>
        <w:rPr>
          <w:b/>
          <w:bCs/>
        </w:rPr>
      </w:pPr>
      <w:r w:rsidRPr="00E1018E">
        <w:rPr>
          <w:b/>
          <w:bCs/>
        </w:rPr>
        <w:t xml:space="preserve">Their author -&gt; </w:t>
      </w:r>
      <w:r w:rsidRPr="00E1018E">
        <w:rPr>
          <w:b/>
          <w:bCs/>
        </w:rPr>
        <w:t xml:space="preserve">Mariana </w:t>
      </w:r>
      <w:proofErr w:type="spellStart"/>
      <w:r w:rsidRPr="00E1018E">
        <w:rPr>
          <w:b/>
          <w:bCs/>
        </w:rPr>
        <w:t>Mazzucato</w:t>
      </w:r>
      <w:proofErr w:type="spellEnd"/>
      <w:r w:rsidRPr="00E1018E">
        <w:rPr>
          <w:b/>
          <w:bCs/>
        </w:rPr>
        <w:t>, 10-17-2018, "Opinion," Washington Post</w:t>
      </w:r>
      <w:r w:rsidRPr="00E1018E">
        <w:rPr>
          <w:b/>
          <w:bCs/>
        </w:rPr>
        <w:t xml:space="preserve"> (2018)</w:t>
      </w:r>
    </w:p>
    <w:p w14:paraId="5A22BC59" w14:textId="2AE6D748" w:rsidR="00F8627C" w:rsidRPr="00E1018E" w:rsidRDefault="00F8627C" w:rsidP="00F8627C">
      <w:pPr>
        <w:rPr>
          <w:b/>
          <w:bCs/>
        </w:rPr>
      </w:pPr>
      <w:r w:rsidRPr="00E1018E">
        <w:rPr>
          <w:b/>
          <w:bCs/>
        </w:rPr>
        <w:t xml:space="preserve">Our author -&gt; </w:t>
      </w:r>
      <w:r w:rsidRPr="00E1018E">
        <w:rPr>
          <w:b/>
          <w:bCs/>
        </w:rPr>
        <w:t xml:space="preserve">Phillip L. </w:t>
      </w:r>
      <w:proofErr w:type="spellStart"/>
      <w:r w:rsidRPr="00E1018E">
        <w:rPr>
          <w:b/>
          <w:bCs/>
        </w:rPr>
        <w:t>Swagel</w:t>
      </w:r>
      <w:proofErr w:type="spellEnd"/>
      <w:r w:rsidRPr="00E1018E">
        <w:rPr>
          <w:b/>
          <w:bCs/>
        </w:rPr>
        <w:t>, Director of the Congressional budget office 4-xx-2021, "Research and Development in the Pharmaceutical Industry," Congressional Budget Office</w:t>
      </w:r>
      <w:r w:rsidRPr="00E1018E">
        <w:rPr>
          <w:b/>
          <w:bCs/>
        </w:rPr>
        <w:t xml:space="preserve"> (2021)</w:t>
      </w:r>
    </w:p>
    <w:p w14:paraId="15D473DB" w14:textId="126D67FC" w:rsidR="00F8627C" w:rsidRDefault="00F8627C" w:rsidP="00F8627C"/>
    <w:p w14:paraId="0A3AF6B5" w14:textId="5267417A" w:rsidR="00F8627C" w:rsidRPr="00E1018E" w:rsidRDefault="00F8627C" w:rsidP="00F8627C">
      <w:pPr>
        <w:rPr>
          <w:b/>
          <w:bCs/>
        </w:rPr>
      </w:pPr>
      <w:r w:rsidRPr="00E1018E">
        <w:rPr>
          <w:b/>
          <w:bCs/>
        </w:rPr>
        <w:t xml:space="preserve">Glassman directly disagrees with </w:t>
      </w:r>
      <w:proofErr w:type="spellStart"/>
      <w:r w:rsidRPr="00E1018E">
        <w:rPr>
          <w:b/>
          <w:bCs/>
        </w:rPr>
        <w:t>gubby</w:t>
      </w:r>
      <w:proofErr w:type="spellEnd"/>
      <w:r w:rsidRPr="00E1018E">
        <w:rPr>
          <w:b/>
          <w:bCs/>
        </w:rPr>
        <w:t xml:space="preserve">, is two years newer and is from an accredited think tank in </w:t>
      </w:r>
      <w:proofErr w:type="spellStart"/>
      <w:r w:rsidRPr="00E1018E">
        <w:rPr>
          <w:b/>
          <w:bCs/>
        </w:rPr>
        <w:t>europe</w:t>
      </w:r>
      <w:proofErr w:type="spellEnd"/>
      <w:r w:rsidRPr="00E1018E">
        <w:rPr>
          <w:b/>
          <w:bCs/>
        </w:rPr>
        <w:t xml:space="preserve">. </w:t>
      </w:r>
    </w:p>
    <w:p w14:paraId="5E47D02B" w14:textId="0529D557" w:rsidR="00F8627C" w:rsidRPr="00E1018E" w:rsidRDefault="00F8627C" w:rsidP="00F8627C">
      <w:pPr>
        <w:rPr>
          <w:b/>
          <w:bCs/>
        </w:rPr>
      </w:pPr>
      <w:r w:rsidRPr="00E1018E">
        <w:rPr>
          <w:b/>
          <w:bCs/>
        </w:rPr>
        <w:t xml:space="preserve">Theirs -&gt; Hellen </w:t>
      </w:r>
      <w:proofErr w:type="spellStart"/>
      <w:r w:rsidRPr="00E1018E">
        <w:rPr>
          <w:b/>
          <w:bCs/>
        </w:rPr>
        <w:t>Gubby</w:t>
      </w:r>
      <w:proofErr w:type="spellEnd"/>
      <w:r w:rsidRPr="00E1018E">
        <w:rPr>
          <w:b/>
          <w:bCs/>
        </w:rPr>
        <w:t xml:space="preserve">, professor at the Rotterdam School of Management at </w:t>
      </w:r>
      <w:proofErr w:type="spellStart"/>
      <w:r w:rsidRPr="00E1018E">
        <w:rPr>
          <w:b/>
          <w:bCs/>
        </w:rPr>
        <w:t>Amarus</w:t>
      </w:r>
      <w:proofErr w:type="spellEnd"/>
      <w:r w:rsidRPr="00E1018E">
        <w:rPr>
          <w:b/>
          <w:bCs/>
        </w:rPr>
        <w:t xml:space="preserve"> University</w:t>
      </w:r>
      <w:r w:rsidRPr="00E1018E">
        <w:rPr>
          <w:b/>
          <w:bCs/>
        </w:rPr>
        <w:t xml:space="preserve"> (2019)</w:t>
      </w:r>
    </w:p>
    <w:p w14:paraId="460679A4" w14:textId="531053C3" w:rsidR="00F8627C" w:rsidRPr="00E1018E" w:rsidRDefault="00F8627C" w:rsidP="00F8627C">
      <w:pPr>
        <w:rPr>
          <w:b/>
          <w:bCs/>
        </w:rPr>
      </w:pPr>
      <w:r w:rsidRPr="00E1018E">
        <w:rPr>
          <w:b/>
          <w:bCs/>
        </w:rPr>
        <w:t xml:space="preserve">Ours -&gt; </w:t>
      </w:r>
      <w:r w:rsidRPr="00E1018E">
        <w:rPr>
          <w:b/>
          <w:bCs/>
        </w:rPr>
        <w:t>Executive vice president and a senior fellow at the Center for Global Development, a nonpartisan, nonprofit think tank in Washington and London</w:t>
      </w:r>
      <w:r w:rsidRPr="00E1018E">
        <w:rPr>
          <w:b/>
          <w:bCs/>
        </w:rPr>
        <w:t xml:space="preserve"> (2021)</w:t>
      </w:r>
    </w:p>
    <w:p w14:paraId="458863E5" w14:textId="77777777" w:rsidR="00F8627C" w:rsidRPr="00F8627C" w:rsidRDefault="00F8627C" w:rsidP="00F8627C">
      <w:pPr>
        <w:rPr>
          <w:rFonts w:eastAsiaTheme="majorEastAsia" w:cstheme="majorBidi"/>
          <w:b/>
          <w:iCs/>
          <w:sz w:val="26"/>
        </w:rPr>
      </w:pPr>
    </w:p>
    <w:p w14:paraId="2BB5C6F6" w14:textId="60601D1C" w:rsidR="00F8627C" w:rsidRPr="008736BC" w:rsidRDefault="00F8627C" w:rsidP="00F8627C">
      <w:pPr>
        <w:pStyle w:val="Heading4"/>
        <w:rPr>
          <w:rFonts w:cs="Calibri"/>
        </w:rPr>
      </w:pPr>
      <w:r w:rsidRPr="008736BC">
        <w:rPr>
          <w:rFonts w:cs="Calibri"/>
        </w:rPr>
        <w:t xml:space="preserve">Pharma innovation </w:t>
      </w:r>
      <w:r w:rsidRPr="008736BC">
        <w:rPr>
          <w:rFonts w:cs="Calibri"/>
          <w:u w:val="single"/>
        </w:rPr>
        <w:t>high now</w:t>
      </w:r>
      <w:r w:rsidRPr="008736BC">
        <w:rPr>
          <w:rFonts w:cs="Calibri"/>
        </w:rPr>
        <w:t xml:space="preserve"> – monetary incentive is the </w:t>
      </w:r>
      <w:r w:rsidRPr="008736BC">
        <w:rPr>
          <w:rFonts w:cs="Calibri"/>
          <w:u w:val="single"/>
        </w:rPr>
        <w:t>biggest factor</w:t>
      </w:r>
      <w:r w:rsidRPr="008736BC">
        <w:rPr>
          <w:rFonts w:cs="Calibri"/>
        </w:rPr>
        <w:t>.</w:t>
      </w:r>
    </w:p>
    <w:p w14:paraId="779E87FB" w14:textId="77777777" w:rsidR="00F8627C" w:rsidRPr="008736BC" w:rsidRDefault="00F8627C" w:rsidP="00F8627C">
      <w:proofErr w:type="spellStart"/>
      <w:r w:rsidRPr="008736BC">
        <w:rPr>
          <w:rFonts w:eastAsiaTheme="majorEastAsia"/>
          <w:b/>
          <w:bCs/>
          <w:sz w:val="26"/>
          <w:szCs w:val="26"/>
        </w:rPr>
        <w:t>Swagel</w:t>
      </w:r>
      <w:proofErr w:type="spellEnd"/>
      <w:r w:rsidRPr="008736BC">
        <w:rPr>
          <w:rFonts w:eastAsiaTheme="majorEastAsia"/>
          <w:b/>
          <w:bCs/>
          <w:sz w:val="26"/>
          <w:szCs w:val="26"/>
        </w:rPr>
        <w:t xml:space="preserve"> 21</w:t>
      </w:r>
      <w:r w:rsidRPr="008736BC">
        <w:t xml:space="preserve"> Phillip L. </w:t>
      </w:r>
      <w:proofErr w:type="spellStart"/>
      <w:r w:rsidRPr="008736BC">
        <w:t>Swagel</w:t>
      </w:r>
      <w:proofErr w:type="spellEnd"/>
      <w:r w:rsidRPr="008736BC">
        <w:t xml:space="preserve">, Director of the Congressional budget office 4-xx-2021, "Research and Development in the Pharmaceutical Industry," Congressional Budget Office, </w:t>
      </w:r>
      <w:hyperlink r:id="rId9" w:anchor="_idTextAnchor020" w:history="1">
        <w:r w:rsidRPr="008736BC">
          <w:rPr>
            <w:rStyle w:val="Hyperlink"/>
          </w:rPr>
          <w:t>https://www.cbo.goc/publication/57126#_idTextAnchor020</w:t>
        </w:r>
      </w:hyperlink>
      <w:r w:rsidRPr="008736BC">
        <w:t xml:space="preserve"> SJ//DA</w:t>
      </w:r>
    </w:p>
    <w:p w14:paraId="17D3A65E" w14:textId="77777777" w:rsidR="00F8627C" w:rsidRPr="008736BC" w:rsidRDefault="00F8627C" w:rsidP="00F8627C">
      <w:pPr>
        <w:rPr>
          <w:sz w:val="16"/>
        </w:rPr>
      </w:pPr>
      <w:r w:rsidRPr="008736BC">
        <w:rPr>
          <w:b/>
          <w:bCs/>
          <w:u w:val="single"/>
        </w:rPr>
        <w:t xml:space="preserve">Every year, the U.S. </w:t>
      </w:r>
      <w:r w:rsidRPr="00C31D55">
        <w:rPr>
          <w:b/>
          <w:bCs/>
          <w:highlight w:val="yellow"/>
          <w:u w:val="single"/>
        </w:rPr>
        <w:t>pharmaceutical industry develops</w:t>
      </w:r>
      <w:r w:rsidRPr="008736BC">
        <w:rPr>
          <w:b/>
          <w:bCs/>
          <w:u w:val="single"/>
        </w:rPr>
        <w:t xml:space="preserve"> a variety of new </w:t>
      </w:r>
      <w:r w:rsidRPr="00C31D55">
        <w:rPr>
          <w:b/>
          <w:bCs/>
          <w:highlight w:val="yellow"/>
          <w:u w:val="single"/>
        </w:rPr>
        <w:t>drugs that provide</w:t>
      </w:r>
      <w:r w:rsidRPr="008736BC">
        <w:rPr>
          <w:b/>
          <w:bCs/>
          <w:u w:val="single"/>
        </w:rPr>
        <w:t xml:space="preserve"> valuable medical </w:t>
      </w:r>
      <w:r w:rsidRPr="00C31D55">
        <w:rPr>
          <w:b/>
          <w:bCs/>
          <w:highlight w:val="yellow"/>
          <w:u w:val="single"/>
        </w:rPr>
        <w:t>benefits</w:t>
      </w:r>
      <w:r w:rsidRPr="008736BC">
        <w:rPr>
          <w:b/>
          <w:bCs/>
          <w:u w:val="single"/>
        </w:rPr>
        <w:t xml:space="preserve">. Many of those drugs are expensive and contribute to rising health care costs for the private sector and the federal government. Policymakers have considered </w:t>
      </w:r>
      <w:r w:rsidRPr="00C31D55">
        <w:rPr>
          <w:b/>
          <w:bCs/>
          <w:highlight w:val="yellow"/>
          <w:u w:val="single"/>
        </w:rPr>
        <w:t>policies that</w:t>
      </w:r>
      <w:r w:rsidRPr="008736BC">
        <w:rPr>
          <w:b/>
          <w:bCs/>
          <w:u w:val="single"/>
        </w:rPr>
        <w:t xml:space="preserve"> would </w:t>
      </w:r>
      <w:r w:rsidRPr="00C31D55">
        <w:rPr>
          <w:b/>
          <w:bCs/>
          <w:highlight w:val="yellow"/>
          <w:u w:val="single"/>
        </w:rPr>
        <w:t>lower drug prices</w:t>
      </w:r>
      <w:r w:rsidRPr="008736BC">
        <w:rPr>
          <w:b/>
          <w:bCs/>
          <w:u w:val="single"/>
        </w:rPr>
        <w:t xml:space="preserve"> and reduce federal drug expenditures. Such policies would probably </w:t>
      </w:r>
      <w:r w:rsidRPr="00C31D55">
        <w:rPr>
          <w:b/>
          <w:bCs/>
          <w:highlight w:val="yellow"/>
          <w:u w:val="single"/>
        </w:rPr>
        <w:t>reduce</w:t>
      </w:r>
      <w:r w:rsidRPr="008736BC">
        <w:rPr>
          <w:b/>
          <w:bCs/>
          <w:u w:val="single"/>
        </w:rPr>
        <w:t xml:space="preserve"> the industry’s </w:t>
      </w:r>
      <w:r w:rsidRPr="00C31D55">
        <w:rPr>
          <w:b/>
          <w:bCs/>
          <w:highlight w:val="yellow"/>
          <w:u w:val="single"/>
        </w:rPr>
        <w:t>incentive to develop</w:t>
      </w:r>
      <w:r w:rsidRPr="008736BC">
        <w:rPr>
          <w:b/>
          <w:bCs/>
          <w:u w:val="single"/>
        </w:rPr>
        <w:t xml:space="preserve"> new drugs. </w:t>
      </w:r>
      <w:r w:rsidRPr="008736BC">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8736BC">
        <w:rPr>
          <w:u w:val="single"/>
        </w:rPr>
        <w:t>T</w:t>
      </w:r>
      <w:r w:rsidRPr="008736BC">
        <w:rPr>
          <w:b/>
          <w:bCs/>
          <w:u w:val="single"/>
        </w:rPr>
        <w:t xml:space="preserve">he </w:t>
      </w:r>
      <w:r w:rsidRPr="00C31D55">
        <w:rPr>
          <w:b/>
          <w:bCs/>
          <w:highlight w:val="yellow"/>
          <w:u w:val="single"/>
        </w:rPr>
        <w:t>pharma</w:t>
      </w:r>
      <w:r w:rsidRPr="008736BC">
        <w:rPr>
          <w:b/>
          <w:bCs/>
          <w:u w:val="single"/>
        </w:rPr>
        <w:t xml:space="preserve">ceutical industry </w:t>
      </w:r>
      <w:r w:rsidRPr="00C31D55">
        <w:rPr>
          <w:b/>
          <w:bCs/>
          <w:highlight w:val="yellow"/>
          <w:u w:val="single"/>
        </w:rPr>
        <w:t>devoted $83 billion to R&amp;D</w:t>
      </w:r>
      <w:r w:rsidRPr="008736BC">
        <w:rPr>
          <w:b/>
          <w:bCs/>
          <w:u w:val="single"/>
        </w:rPr>
        <w:t xml:space="preserve"> expenditures </w:t>
      </w:r>
      <w:r w:rsidRPr="00C31D55">
        <w:rPr>
          <w:b/>
          <w:bCs/>
          <w:highlight w:val="yellow"/>
          <w:u w:val="single"/>
        </w:rPr>
        <w:t>in 2019</w:t>
      </w:r>
      <w:r w:rsidRPr="008736BC">
        <w:rPr>
          <w:b/>
          <w:bCs/>
          <w:u w:val="single"/>
        </w:rPr>
        <w:t xml:space="preserve">. Those expenditures </w:t>
      </w:r>
      <w:r w:rsidRPr="00C31D55">
        <w:rPr>
          <w:b/>
          <w:bCs/>
          <w:highlight w:val="yellow"/>
          <w:u w:val="single"/>
        </w:rPr>
        <w:t>covered</w:t>
      </w:r>
      <w:r w:rsidRPr="008736BC">
        <w:rPr>
          <w:b/>
          <w:bCs/>
          <w:u w:val="single"/>
        </w:rPr>
        <w:t xml:space="preserve"> a variety of </w:t>
      </w:r>
      <w:r w:rsidRPr="00C31D55">
        <w:rPr>
          <w:b/>
          <w:bCs/>
          <w:highlight w:val="yellow"/>
          <w:u w:val="single"/>
        </w:rPr>
        <w:t>activities, including discovering</w:t>
      </w:r>
      <w:r w:rsidRPr="008736BC">
        <w:rPr>
          <w:b/>
          <w:bCs/>
          <w:u w:val="single"/>
        </w:rPr>
        <w:t xml:space="preserve"> and </w:t>
      </w:r>
      <w:r w:rsidRPr="00C31D55">
        <w:rPr>
          <w:b/>
          <w:bCs/>
          <w:highlight w:val="yellow"/>
          <w:u w:val="single"/>
        </w:rPr>
        <w:t>testing</w:t>
      </w:r>
      <w:r w:rsidRPr="008736BC">
        <w:rPr>
          <w:b/>
          <w:bCs/>
          <w:u w:val="single"/>
        </w:rPr>
        <w:t xml:space="preserve"> new drugs, developing incremental </w:t>
      </w:r>
      <w:r w:rsidRPr="00C31D55">
        <w:rPr>
          <w:b/>
          <w:bCs/>
          <w:highlight w:val="yellow"/>
          <w:u w:val="single"/>
        </w:rPr>
        <w:t>innovations</w:t>
      </w:r>
      <w:r w:rsidRPr="008736BC">
        <w:rPr>
          <w:b/>
          <w:bCs/>
          <w:u w:val="single"/>
        </w:rPr>
        <w:t xml:space="preserve"> such as product extensions, </w:t>
      </w:r>
      <w:r w:rsidRPr="00C31D55">
        <w:rPr>
          <w:b/>
          <w:bCs/>
          <w:highlight w:val="yellow"/>
          <w:u w:val="single"/>
        </w:rPr>
        <w:t>and</w:t>
      </w:r>
      <w:r w:rsidRPr="008736BC">
        <w:rPr>
          <w:b/>
          <w:bCs/>
          <w:u w:val="single"/>
        </w:rPr>
        <w:t xml:space="preserve"> clinical </w:t>
      </w:r>
      <w:r w:rsidRPr="00C31D55">
        <w:rPr>
          <w:b/>
          <w:bCs/>
          <w:highlight w:val="yellow"/>
          <w:u w:val="single"/>
        </w:rPr>
        <w:t>testing</w:t>
      </w:r>
      <w:r w:rsidRPr="008736BC">
        <w:rPr>
          <w:b/>
          <w:bCs/>
          <w:u w:val="single"/>
        </w:rPr>
        <w:t xml:space="preserve"> for safety-monitoring or marketing purposes. That amount is about 10 times what the industry spent per year in the 1980s, after adjusting for the effects of inflation. </w:t>
      </w:r>
      <w:r w:rsidRPr="008736BC">
        <w:rPr>
          <w:sz w:val="16"/>
        </w:rPr>
        <w:t>The share of revenues that drug companies devote to R&amp;D has also grown:</w:t>
      </w:r>
      <w:r w:rsidRPr="008736BC">
        <w:rPr>
          <w:b/>
          <w:bCs/>
          <w:u w:val="single"/>
        </w:rPr>
        <w:t xml:space="preserve"> On average, </w:t>
      </w:r>
      <w:r w:rsidRPr="00C31D55">
        <w:rPr>
          <w:b/>
          <w:bCs/>
          <w:highlight w:val="yellow"/>
          <w:u w:val="single"/>
        </w:rPr>
        <w:t>pharma</w:t>
      </w:r>
      <w:r w:rsidRPr="008736BC">
        <w:rPr>
          <w:b/>
          <w:bCs/>
          <w:u w:val="single"/>
        </w:rPr>
        <w:t xml:space="preserve">ceutical companies </w:t>
      </w:r>
      <w:r w:rsidRPr="00C31D55">
        <w:rPr>
          <w:b/>
          <w:bCs/>
          <w:highlight w:val="yellow"/>
          <w:u w:val="single"/>
        </w:rPr>
        <w:t>spent</w:t>
      </w:r>
      <w:r w:rsidRPr="008736BC">
        <w:rPr>
          <w:b/>
          <w:bCs/>
          <w:u w:val="single"/>
        </w:rPr>
        <w:t xml:space="preserve"> about </w:t>
      </w:r>
      <w:r w:rsidRPr="00C31D55">
        <w:rPr>
          <w:b/>
          <w:bCs/>
          <w:highlight w:val="yellow"/>
          <w:u w:val="single"/>
        </w:rPr>
        <w:t>one-quarter of</w:t>
      </w:r>
      <w:r w:rsidRPr="008736BC">
        <w:rPr>
          <w:b/>
          <w:bCs/>
          <w:u w:val="single"/>
        </w:rPr>
        <w:t xml:space="preserve"> their </w:t>
      </w:r>
      <w:r w:rsidRPr="00C31D55">
        <w:rPr>
          <w:b/>
          <w:bCs/>
          <w:highlight w:val="yellow"/>
          <w:u w:val="single"/>
        </w:rPr>
        <w:t>revenues</w:t>
      </w:r>
      <w:r w:rsidRPr="008736BC">
        <w:rPr>
          <w:b/>
          <w:bCs/>
          <w:u w:val="single"/>
        </w:rPr>
        <w:t xml:space="preserve"> (net of expenses and buyer rebates) </w:t>
      </w:r>
      <w:r w:rsidRPr="00C31D55">
        <w:rPr>
          <w:b/>
          <w:bCs/>
          <w:highlight w:val="yellow"/>
          <w:u w:val="single"/>
        </w:rPr>
        <w:t>on R&amp;D</w:t>
      </w:r>
      <w:r w:rsidRPr="008736BC">
        <w:rPr>
          <w:b/>
          <w:bCs/>
          <w:u w:val="single"/>
        </w:rPr>
        <w:t xml:space="preserve"> expenses </w:t>
      </w:r>
      <w:r w:rsidRPr="008736BC">
        <w:rPr>
          <w:sz w:val="16"/>
        </w:rPr>
        <w:t xml:space="preserve">in 2019, which is </w:t>
      </w:r>
      <w:r w:rsidRPr="008736BC">
        <w:rPr>
          <w:b/>
          <w:bCs/>
          <w:u w:val="single"/>
        </w:rPr>
        <w:t>almost twice as large a share of revenues as they spent in 2000.</w:t>
      </w:r>
      <w:r w:rsidRPr="008736BC">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8736BC">
        <w:rPr>
          <w:sz w:val="16"/>
        </w:rPr>
        <w:t>averace</w:t>
      </w:r>
      <w:proofErr w:type="spellEnd"/>
      <w:r w:rsidRPr="008736BC">
        <w:rPr>
          <w:sz w:val="16"/>
        </w:rPr>
        <w:t xml:space="preserve">, the Food and Drug Administration (FDA) approved 38 new drugs per year from 2010 through 2019 (with a peak of 59 in 2018), which is 60 percent more than the yearly average over the previous decade. </w:t>
      </w:r>
      <w:r w:rsidRPr="008736BC">
        <w:rPr>
          <w:b/>
          <w:bCs/>
          <w:u w:val="single"/>
        </w:rPr>
        <w:t>Many of the drugs that have been approved in recent years are “specialty drugs.” Specialty drugs generally treat chronic, complex, or rare conditions, and they may also require special handling or monitoring of patients</w:t>
      </w:r>
      <w:r w:rsidRPr="008736BC">
        <w:rPr>
          <w:sz w:val="16"/>
        </w:rPr>
        <w:t xml:space="preserve">. Many specialty drugs are biologics (large-molecule drugs based on living cell lines), </w:t>
      </w:r>
      <w:r w:rsidRPr="008736BC">
        <w:rPr>
          <w:b/>
          <w:bCs/>
          <w:u w:val="single"/>
        </w:rPr>
        <w:t xml:space="preserve">which are costly to develop, hard to imitate, and frequently have high prices. </w:t>
      </w:r>
      <w:r w:rsidRPr="008736BC">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8736BC">
        <w:rPr>
          <w:b/>
          <w:bCs/>
          <w:u w:val="single"/>
        </w:rPr>
        <w:t xml:space="preserve">What Factors Influence Spending for R&amp;D? </w:t>
      </w:r>
      <w:r w:rsidRPr="008736BC">
        <w:rPr>
          <w:sz w:val="16"/>
        </w:rPr>
        <w:t xml:space="preserve">Drug companies’ R&amp;D spending decisions depend on three main factors: Anticipated lifetime global revenues from a new drug, </w:t>
      </w:r>
      <w:proofErr w:type="gramStart"/>
      <w:r w:rsidRPr="008736BC">
        <w:rPr>
          <w:b/>
          <w:bCs/>
          <w:u w:val="single"/>
        </w:rPr>
        <w:t>Expected</w:t>
      </w:r>
      <w:proofErr w:type="gramEnd"/>
      <w:r w:rsidRPr="008736BC">
        <w:rPr>
          <w:b/>
          <w:bCs/>
          <w:u w:val="single"/>
        </w:rPr>
        <w:t xml:space="preserve"> costs to develop a new drug</w:t>
      </w:r>
      <w:r w:rsidRPr="008736BC">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C31D55">
        <w:rPr>
          <w:b/>
          <w:bCs/>
          <w:highlight w:val="yellow"/>
          <w:u w:val="single"/>
        </w:rPr>
        <w:t>Developing</w:t>
      </w:r>
      <w:r w:rsidRPr="008736BC">
        <w:rPr>
          <w:b/>
          <w:bCs/>
          <w:u w:val="single"/>
        </w:rPr>
        <w:t xml:space="preserve"> new </w:t>
      </w:r>
      <w:r w:rsidRPr="00C31D55">
        <w:rPr>
          <w:b/>
          <w:bCs/>
          <w:highlight w:val="yellow"/>
          <w:u w:val="single"/>
        </w:rPr>
        <w:t>drugs is</w:t>
      </w:r>
      <w:r w:rsidRPr="008736BC">
        <w:rPr>
          <w:b/>
          <w:bCs/>
          <w:u w:val="single"/>
        </w:rPr>
        <w:t xml:space="preserve"> a </w:t>
      </w:r>
      <w:r w:rsidRPr="00C31D55">
        <w:rPr>
          <w:b/>
          <w:bCs/>
          <w:highlight w:val="yellow"/>
          <w:u w:val="single"/>
        </w:rPr>
        <w:t>costly and uncertain</w:t>
      </w:r>
      <w:r w:rsidRPr="008736BC">
        <w:rPr>
          <w:b/>
          <w:bCs/>
          <w:u w:val="single"/>
        </w:rPr>
        <w:t xml:space="preserve"> process, and many potential drugs never make it to market. </w:t>
      </w:r>
      <w:r w:rsidRPr="00C31D55">
        <w:rPr>
          <w:b/>
          <w:bCs/>
          <w:highlight w:val="yellow"/>
          <w:u w:val="single"/>
        </w:rPr>
        <w:t>Only</w:t>
      </w:r>
      <w:r w:rsidRPr="008736BC">
        <w:rPr>
          <w:b/>
          <w:bCs/>
          <w:u w:val="single"/>
        </w:rPr>
        <w:t xml:space="preserve"> about </w:t>
      </w:r>
      <w:r w:rsidRPr="00C31D55">
        <w:rPr>
          <w:b/>
          <w:bCs/>
          <w:highlight w:val="yellow"/>
          <w:u w:val="single"/>
        </w:rPr>
        <w:t>12 percent of drugs</w:t>
      </w:r>
      <w:r w:rsidRPr="008736BC">
        <w:rPr>
          <w:b/>
          <w:bCs/>
          <w:u w:val="single"/>
        </w:rPr>
        <w:t xml:space="preserve"> entering clinical trials </w:t>
      </w:r>
      <w:r w:rsidRPr="00C31D55">
        <w:rPr>
          <w:b/>
          <w:bCs/>
          <w:highlight w:val="yellow"/>
          <w:u w:val="single"/>
        </w:rPr>
        <w:t>are</w:t>
      </w:r>
      <w:r w:rsidRPr="008736BC">
        <w:rPr>
          <w:b/>
          <w:bCs/>
          <w:u w:val="single"/>
        </w:rPr>
        <w:t xml:space="preserve"> ultimately </w:t>
      </w:r>
      <w:r w:rsidRPr="00C31D55">
        <w:rPr>
          <w:b/>
          <w:bCs/>
          <w:highlight w:val="yellow"/>
          <w:u w:val="single"/>
        </w:rPr>
        <w:t>approved</w:t>
      </w:r>
      <w:r w:rsidRPr="008736BC">
        <w:rPr>
          <w:b/>
          <w:bCs/>
          <w:u w:val="single"/>
        </w:rPr>
        <w:t xml:space="preserve"> for introduction by the FDA. In recent studies, estimates of the average R&amp;D cost per new drug range from less than $1 billion to more than $2 billion per drug</w:t>
      </w:r>
      <w:r w:rsidRPr="008736BC">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8736BC">
        <w:rPr>
          <w:sz w:val="16"/>
        </w:rPr>
        <w:t>treatmentscof</w:t>
      </w:r>
      <w:proofErr w:type="spellEnd"/>
      <w:r w:rsidRPr="008736BC">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8736BC">
        <w:rPr>
          <w:sz w:val="16"/>
        </w:rPr>
        <w:t>exclusivity, when</w:t>
      </w:r>
      <w:proofErr w:type="gramEnd"/>
      <w:r w:rsidRPr="008736BC">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8736BC">
        <w:rPr>
          <w:b/>
          <w:bCs/>
          <w:u w:val="single"/>
        </w:rPr>
        <w:t xml:space="preserve">In particular, </w:t>
      </w:r>
      <w:r w:rsidRPr="00C31D55">
        <w:rPr>
          <w:b/>
          <w:bCs/>
          <w:highlight w:val="yellow"/>
          <w:u w:val="single"/>
        </w:rPr>
        <w:t>spending</w:t>
      </w:r>
      <w:proofErr w:type="gramEnd"/>
      <w:r w:rsidRPr="00C31D55">
        <w:rPr>
          <w:b/>
          <w:bCs/>
          <w:highlight w:val="yellow"/>
          <w:u w:val="single"/>
        </w:rPr>
        <w:t xml:space="preserve"> on</w:t>
      </w:r>
      <w:r w:rsidRPr="008736BC">
        <w:rPr>
          <w:b/>
          <w:bCs/>
          <w:u w:val="single"/>
        </w:rPr>
        <w:t xml:space="preserve"> drug </w:t>
      </w:r>
      <w:r w:rsidRPr="00C31D55">
        <w:rPr>
          <w:b/>
          <w:bCs/>
          <w:highlight w:val="yellow"/>
          <w:u w:val="single"/>
        </w:rPr>
        <w:t>R&amp;D increased by</w:t>
      </w:r>
      <w:r w:rsidRPr="008736BC">
        <w:rPr>
          <w:b/>
          <w:bCs/>
          <w:u w:val="single"/>
        </w:rPr>
        <w:t xml:space="preserve"> nearly </w:t>
      </w:r>
      <w:r w:rsidRPr="00C31D55">
        <w:rPr>
          <w:b/>
          <w:bCs/>
          <w:highlight w:val="yellow"/>
          <w:u w:val="single"/>
        </w:rPr>
        <w:t>50 percent</w:t>
      </w:r>
      <w:r w:rsidRPr="008736BC">
        <w:rPr>
          <w:b/>
          <w:bCs/>
          <w:u w:val="single"/>
        </w:rPr>
        <w:t xml:space="preserve"> between 2015 and 2019.</w:t>
      </w:r>
      <w:r w:rsidRPr="008736BC">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8736BC">
        <w:rPr>
          <w:b/>
          <w:bCs/>
          <w:u w:val="single"/>
        </w:rPr>
        <w:t xml:space="preserve">, </w:t>
      </w:r>
      <w:r w:rsidRPr="00C31D55">
        <w:rPr>
          <w:b/>
          <w:bCs/>
          <w:highlight w:val="yellow"/>
          <w:u w:val="single"/>
        </w:rPr>
        <w:t>private investment</w:t>
      </w:r>
      <w:r w:rsidRPr="008736BC">
        <w:rPr>
          <w:b/>
          <w:bCs/>
          <w:u w:val="single"/>
        </w:rPr>
        <w:t xml:space="preserve"> in drug R&amp;D among member firms of the Pharmaceutical Research and Manufacturers of America (PhRMA), an industry trade association, </w:t>
      </w:r>
      <w:r w:rsidRPr="00C31D55">
        <w:rPr>
          <w:b/>
          <w:bCs/>
          <w:highlight w:val="yellow"/>
          <w:u w:val="single"/>
        </w:rPr>
        <w:t>was</w:t>
      </w:r>
      <w:r w:rsidRPr="008736BC">
        <w:rPr>
          <w:b/>
          <w:bCs/>
          <w:u w:val="single"/>
        </w:rPr>
        <w:t xml:space="preserve"> about </w:t>
      </w:r>
      <w:r w:rsidRPr="00C31D55">
        <w:rPr>
          <w:b/>
          <w:bCs/>
          <w:highlight w:val="yellow"/>
          <w:u w:val="single"/>
        </w:rPr>
        <w:t xml:space="preserve">$83 billion </w:t>
      </w:r>
      <w:r w:rsidRPr="008736BC">
        <w:rPr>
          <w:b/>
          <w:bCs/>
          <w:u w:val="single"/>
        </w:rPr>
        <w:t xml:space="preserve">in 2019, </w:t>
      </w:r>
      <w:r w:rsidRPr="00C31D55">
        <w:rPr>
          <w:b/>
          <w:bCs/>
          <w:highlight w:val="yellow"/>
          <w:u w:val="single"/>
        </w:rPr>
        <w:t>up from</w:t>
      </w:r>
      <w:r w:rsidRPr="008736BC">
        <w:rPr>
          <w:b/>
          <w:bCs/>
          <w:u w:val="single"/>
        </w:rPr>
        <w:t xml:space="preserve"> about </w:t>
      </w:r>
      <w:r w:rsidRPr="00C31D55">
        <w:rPr>
          <w:b/>
          <w:bCs/>
          <w:highlight w:val="yellow"/>
          <w:u w:val="single"/>
        </w:rPr>
        <w:t>$5 billion</w:t>
      </w:r>
      <w:r w:rsidRPr="008736BC">
        <w:rPr>
          <w:b/>
          <w:bCs/>
          <w:u w:val="single"/>
        </w:rPr>
        <w:t xml:space="preserve"> in 1980 and $38 billion in 2000</w:t>
      </w:r>
      <w:r w:rsidRPr="008736BC">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C31D55">
        <w:rPr>
          <w:b/>
          <w:bCs/>
          <w:highlight w:val="yellow"/>
          <w:u w:val="single"/>
        </w:rPr>
        <w:t>Small companies</w:t>
      </w:r>
      <w:r w:rsidRPr="008736BC">
        <w:rPr>
          <w:b/>
          <w:bCs/>
          <w:u w:val="single"/>
        </w:rPr>
        <w:t xml:space="preserve"> not in PhRMA </w:t>
      </w:r>
      <w:r w:rsidRPr="00C31D55">
        <w:rPr>
          <w:b/>
          <w:bCs/>
          <w:highlight w:val="yellow"/>
          <w:u w:val="single"/>
        </w:rPr>
        <w:t>devote</w:t>
      </w:r>
      <w:r w:rsidRPr="008736BC">
        <w:rPr>
          <w:b/>
          <w:bCs/>
          <w:u w:val="single"/>
        </w:rPr>
        <w:t xml:space="preserve"> a greater share of their </w:t>
      </w:r>
      <w:r w:rsidRPr="00C31D55">
        <w:rPr>
          <w:b/>
          <w:bCs/>
          <w:highlight w:val="yellow"/>
          <w:u w:val="single"/>
        </w:rPr>
        <w:t>research to</w:t>
      </w:r>
      <w:r w:rsidRPr="008736BC">
        <w:rPr>
          <w:b/>
          <w:bCs/>
          <w:u w:val="single"/>
        </w:rPr>
        <w:t xml:space="preserve"> developing and testing new </w:t>
      </w:r>
      <w:r w:rsidRPr="00C31D55">
        <w:rPr>
          <w:b/>
          <w:bCs/>
          <w:highlight w:val="yellow"/>
          <w:u w:val="single"/>
        </w:rPr>
        <w:t>drugs</w:t>
      </w:r>
      <w:r w:rsidRPr="008736BC">
        <w:rPr>
          <w:b/>
          <w:bCs/>
          <w:u w:val="single"/>
        </w:rPr>
        <w:t>,</w:t>
      </w:r>
      <w:r w:rsidRPr="008736BC">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8736BC">
        <w:rPr>
          <w:sz w:val="16"/>
        </w:rPr>
        <w:t>postapproval</w:t>
      </w:r>
      <w:proofErr w:type="spellEnd"/>
      <w:r w:rsidRPr="008736BC">
        <w:rPr>
          <w:sz w:val="16"/>
        </w:rPr>
        <w:t xml:space="preserve"> testing for safety-monitoring or marketing purposes.</w:t>
      </w:r>
    </w:p>
    <w:p w14:paraId="2DA21321" w14:textId="77777777" w:rsidR="00F8627C" w:rsidRPr="008736BC" w:rsidRDefault="00F8627C" w:rsidP="00F8627C"/>
    <w:p w14:paraId="3DC4AE8F" w14:textId="77777777" w:rsidR="00F8627C" w:rsidRPr="008736BC" w:rsidRDefault="00F8627C" w:rsidP="00F8627C">
      <w:pPr>
        <w:pStyle w:val="Heading4"/>
        <w:rPr>
          <w:rFonts w:cs="Calibri"/>
        </w:rPr>
      </w:pPr>
      <w:r w:rsidRPr="008736BC">
        <w:rPr>
          <w:rFonts w:cs="Calibri"/>
        </w:rPr>
        <w:t xml:space="preserve">The </w:t>
      </w:r>
      <w:proofErr w:type="spellStart"/>
      <w:r w:rsidRPr="008736BC">
        <w:rPr>
          <w:rFonts w:cs="Calibri"/>
        </w:rPr>
        <w:t>aff</w:t>
      </w:r>
      <w:proofErr w:type="spellEnd"/>
      <w:r w:rsidRPr="008736BC">
        <w:rPr>
          <w:rFonts w:cs="Calibri"/>
        </w:rPr>
        <w:t xml:space="preserve"> </w:t>
      </w:r>
      <w:r w:rsidRPr="008736BC">
        <w:rPr>
          <w:rFonts w:cs="Calibri"/>
          <w:u w:val="single"/>
        </w:rPr>
        <w:t>crushes innovation</w:t>
      </w:r>
      <w:r w:rsidRPr="008736BC">
        <w:rPr>
          <w:rFonts w:cs="Calibri"/>
        </w:rPr>
        <w:t xml:space="preserve"> in the pharma sector---incentivizes them to focus on </w:t>
      </w:r>
      <w:r w:rsidRPr="008736BC">
        <w:rPr>
          <w:rFonts w:cs="Calibri"/>
          <w:u w:val="single"/>
        </w:rPr>
        <w:t>non-important issues</w:t>
      </w:r>
      <w:r w:rsidRPr="008736BC">
        <w:rPr>
          <w:rFonts w:cs="Calibri"/>
        </w:rPr>
        <w:t>.</w:t>
      </w:r>
    </w:p>
    <w:p w14:paraId="3D69680F" w14:textId="77777777" w:rsidR="00F8627C" w:rsidRPr="008736BC" w:rsidRDefault="00F8627C" w:rsidP="00F8627C">
      <w:r w:rsidRPr="008736BC">
        <w:rPr>
          <w:rStyle w:val="Style13ptBold"/>
        </w:rPr>
        <w:t>Glassman 21</w:t>
      </w:r>
      <w:r w:rsidRPr="008736BC">
        <w:t xml:space="preserve"> [Amanda; 5/6/21; Executive vice president and a senior fellow at the Center for Global Development, a nonpartisan, nonprofit think tank in Washington and London; “</w:t>
      </w:r>
      <w:r w:rsidRPr="008736BC">
        <w:rPr>
          <w:i/>
          <w:iCs/>
        </w:rPr>
        <w:t>Big Pharma Is Not the Tobacco Industry</w:t>
      </w:r>
      <w:r w:rsidRPr="008736BC">
        <w:t xml:space="preserve">,” Barron, </w:t>
      </w:r>
      <w:hyperlink r:id="rId10" w:history="1">
        <w:r w:rsidRPr="008736BC">
          <w:rPr>
            <w:rStyle w:val="Hyperlink"/>
          </w:rPr>
          <w:t>https://www.barrons.com/articles/big-pharma-is-not-the-tobacco-industry-51620315693</w:t>
        </w:r>
      </w:hyperlink>
      <w:r w:rsidRPr="008736BC">
        <w:t>] Justin</w:t>
      </w:r>
    </w:p>
    <w:p w14:paraId="0FC9E590" w14:textId="77777777" w:rsidR="00F8627C" w:rsidRPr="008736BC" w:rsidRDefault="00F8627C" w:rsidP="00F8627C">
      <w:pPr>
        <w:rPr>
          <w:sz w:val="16"/>
        </w:rPr>
      </w:pPr>
      <w:r w:rsidRPr="008736BC">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8736BC">
        <w:rPr>
          <w:u w:val="single"/>
        </w:rPr>
        <w:t xml:space="preserve">the </w:t>
      </w:r>
      <w:r w:rsidRPr="00C31D55">
        <w:rPr>
          <w:highlight w:val="yellow"/>
          <w:u w:val="single"/>
        </w:rPr>
        <w:t>companies</w:t>
      </w:r>
      <w:r w:rsidRPr="008736BC">
        <w:rPr>
          <w:u w:val="single"/>
        </w:rPr>
        <w:t xml:space="preserve"> also </w:t>
      </w:r>
      <w:r w:rsidRPr="00C31D55">
        <w:rPr>
          <w:highlight w:val="yellow"/>
          <w:u w:val="single"/>
        </w:rPr>
        <w:t xml:space="preserve">put their </w:t>
      </w:r>
      <w:r w:rsidRPr="008736BC">
        <w:rPr>
          <w:rStyle w:val="Emphasis"/>
        </w:rPr>
        <w:t xml:space="preserve">own </w:t>
      </w:r>
      <w:r w:rsidRPr="00C31D55">
        <w:rPr>
          <w:rStyle w:val="Emphasis"/>
          <w:highlight w:val="yellow"/>
        </w:rPr>
        <w:t>capital at risk</w:t>
      </w:r>
      <w:r w:rsidRPr="008736BC">
        <w:rPr>
          <w:rStyle w:val="Emphasis"/>
        </w:rPr>
        <w:t xml:space="preserve"> to develop new products</w:t>
      </w:r>
      <w:r w:rsidRPr="008736BC">
        <w:rPr>
          <w:u w:val="single"/>
        </w:rPr>
        <w:t xml:space="preserve">, some of which offer </w:t>
      </w:r>
      <w:r w:rsidRPr="008736BC">
        <w:rPr>
          <w:rStyle w:val="Emphasis"/>
        </w:rPr>
        <w:t>enormous public benefits</w:t>
      </w:r>
      <w:r w:rsidRPr="008736BC">
        <w:rPr>
          <w:sz w:val="16"/>
        </w:rPr>
        <w:t xml:space="preserve">. In fact, </w:t>
      </w:r>
      <w:r w:rsidRPr="008736BC">
        <w:rPr>
          <w:u w:val="single"/>
        </w:rPr>
        <w:t xml:space="preserve">several of them did just that in the pandemic: </w:t>
      </w:r>
      <w:r w:rsidRPr="00C31D55">
        <w:rPr>
          <w:rStyle w:val="Emphasis"/>
          <w:highlight w:val="yellow"/>
        </w:rPr>
        <w:t>invested</w:t>
      </w:r>
      <w:r w:rsidRPr="008736BC">
        <w:rPr>
          <w:rStyle w:val="Emphasis"/>
        </w:rPr>
        <w:t xml:space="preserve"> their own </w:t>
      </w:r>
      <w:r w:rsidRPr="00C31D55">
        <w:rPr>
          <w:rStyle w:val="Emphasis"/>
          <w:highlight w:val="yellow"/>
        </w:rPr>
        <w:t>money to develop</w:t>
      </w:r>
      <w:r w:rsidRPr="008736BC">
        <w:rPr>
          <w:rStyle w:val="Emphasis"/>
        </w:rPr>
        <w:t xml:space="preserve"> patented manufacturing</w:t>
      </w:r>
      <w:r w:rsidRPr="008736BC">
        <w:rPr>
          <w:u w:val="single"/>
        </w:rPr>
        <w:t xml:space="preserve"> </w:t>
      </w:r>
      <w:r w:rsidRPr="00C31D55">
        <w:rPr>
          <w:highlight w:val="yellow"/>
          <w:u w:val="single"/>
        </w:rPr>
        <w:t>technologies in record time</w:t>
      </w:r>
      <w:r w:rsidRPr="008736BC">
        <w:rPr>
          <w:u w:val="single"/>
        </w:rPr>
        <w:t xml:space="preserve">. Those technologies are </w:t>
      </w:r>
      <w:r w:rsidRPr="008736BC">
        <w:rPr>
          <w:rStyle w:val="Emphasis"/>
        </w:rPr>
        <w:t>literally saving the</w:t>
      </w:r>
      <w:r w:rsidRPr="008736BC">
        <w:rPr>
          <w:u w:val="single"/>
        </w:rPr>
        <w:t xml:space="preserve"> </w:t>
      </w:r>
      <w:r w:rsidRPr="008736BC">
        <w:rPr>
          <w:rStyle w:val="Emphasis"/>
        </w:rPr>
        <w:t>world</w:t>
      </w:r>
      <w:r w:rsidRPr="008736BC">
        <w:rPr>
          <w:sz w:val="16"/>
        </w:rPr>
        <w:t xml:space="preserve"> right now. </w:t>
      </w:r>
      <w:r w:rsidRPr="008736BC">
        <w:rPr>
          <w:u w:val="single"/>
        </w:rPr>
        <w:t xml:space="preserve">Public </w:t>
      </w:r>
      <w:r w:rsidRPr="00C31D55">
        <w:rPr>
          <w:highlight w:val="yellow"/>
          <w:u w:val="single"/>
        </w:rPr>
        <w:t xml:space="preserve">funding </w:t>
      </w:r>
      <w:r w:rsidRPr="00C31D55">
        <w:rPr>
          <w:rStyle w:val="Emphasis"/>
          <w:highlight w:val="yellow"/>
        </w:rPr>
        <w:t>supported research</w:t>
      </w:r>
      <w:r w:rsidRPr="008736BC">
        <w:rPr>
          <w:rStyle w:val="Emphasis"/>
        </w:rPr>
        <w:t xml:space="preserve"> and development</w:t>
      </w:r>
      <w:r w:rsidRPr="008736BC">
        <w:rPr>
          <w:u w:val="single"/>
        </w:rPr>
        <w:t xml:space="preserve">, </w:t>
      </w:r>
      <w:r w:rsidRPr="00C31D55">
        <w:rPr>
          <w:highlight w:val="yellow"/>
          <w:u w:val="single"/>
        </w:rPr>
        <w:t>but companies</w:t>
      </w:r>
      <w:r w:rsidRPr="008736BC">
        <w:rPr>
          <w:u w:val="single"/>
        </w:rPr>
        <w:t xml:space="preserve"> also </w:t>
      </w:r>
      <w:r w:rsidRPr="00C31D55">
        <w:rPr>
          <w:highlight w:val="yellow"/>
          <w:u w:val="single"/>
        </w:rPr>
        <w:t xml:space="preserve">brought their own </w:t>
      </w:r>
      <w:r w:rsidRPr="00C31D55">
        <w:rPr>
          <w:rStyle w:val="Emphasis"/>
          <w:highlight w:val="yellow"/>
        </w:rPr>
        <w:t>proprietary ingenuity</w:t>
      </w:r>
      <w:r w:rsidRPr="008736BC">
        <w:rPr>
          <w:rStyle w:val="Emphasis"/>
        </w:rPr>
        <w:t xml:space="preserve"> and private investments to bear toward solving the world’s singular, collective challenge</w:t>
      </w:r>
      <w:r w:rsidRPr="008736BC">
        <w:rPr>
          <w:u w:val="single"/>
        </w:rPr>
        <w:t xml:space="preserve">. Their reward should be </w:t>
      </w:r>
      <w:r w:rsidRPr="008736BC">
        <w:rPr>
          <w:rStyle w:val="Emphasis"/>
        </w:rPr>
        <w:t>astronomical</w:t>
      </w:r>
      <w:r w:rsidRPr="008736BC">
        <w:rPr>
          <w:sz w:val="16"/>
        </w:rPr>
        <w:t xml:space="preserve"> given the insane scale of the health and economic benefits these highly efficacious vaccines produce every day. </w:t>
      </w:r>
      <w:r w:rsidRPr="008736BC">
        <w:rPr>
          <w:u w:val="single"/>
        </w:rPr>
        <w:t xml:space="preserve">Market </w:t>
      </w:r>
      <w:r w:rsidRPr="00C31D55">
        <w:rPr>
          <w:highlight w:val="yellow"/>
          <w:u w:val="single"/>
        </w:rPr>
        <w:t xml:space="preserve">incentives sent a clear signal that </w:t>
      </w:r>
      <w:r w:rsidRPr="00C31D55">
        <w:rPr>
          <w:rStyle w:val="Emphasis"/>
          <w:highlight w:val="yellow"/>
        </w:rPr>
        <w:t>further</w:t>
      </w:r>
      <w:r w:rsidRPr="008736BC">
        <w:rPr>
          <w:rStyle w:val="Emphasis"/>
        </w:rPr>
        <w:t xml:space="preserve"> needed </w:t>
      </w:r>
      <w:r w:rsidRPr="00C31D55">
        <w:rPr>
          <w:rStyle w:val="Emphasis"/>
          <w:highlight w:val="yellow"/>
        </w:rPr>
        <w:t>innovation</w:t>
      </w:r>
      <w:r w:rsidRPr="008736BC">
        <w:rPr>
          <w:u w:val="single"/>
        </w:rPr>
        <w:t xml:space="preserve">—greater efficacy, </w:t>
      </w:r>
      <w:r w:rsidRPr="008736BC">
        <w:rPr>
          <w:rStyle w:val="Emphasis"/>
        </w:rPr>
        <w:t>single doses, more-rapid manufacturing, updated formulations, fast boosters, and others</w:t>
      </w:r>
      <w:r w:rsidRPr="008736BC">
        <w:rPr>
          <w:u w:val="single"/>
        </w:rPr>
        <w:t>—would be richly rewarded</w:t>
      </w:r>
      <w:r w:rsidRPr="008736BC">
        <w:rPr>
          <w:sz w:val="16"/>
        </w:rPr>
        <w:t xml:space="preserve">. Market incentives could also have been used to lubricate supply lines and buy vaccines on behalf of the entire world; with enough money, incredible things can happen. But activist </w:t>
      </w:r>
      <w:r w:rsidRPr="008736BC">
        <w:rPr>
          <w:u w:val="single"/>
        </w:rPr>
        <w:t xml:space="preserve">lobbying to </w:t>
      </w:r>
      <w:r w:rsidRPr="00C31D55">
        <w:rPr>
          <w:rStyle w:val="Emphasis"/>
          <w:highlight w:val="yellow"/>
        </w:rPr>
        <w:t>waive patents</w:t>
      </w:r>
      <w:r w:rsidRPr="008736BC">
        <w:rPr>
          <w:u w:val="single"/>
        </w:rPr>
        <w:t>—a move the Biden administration endorsed yesterday—</w:t>
      </w:r>
      <w:r w:rsidRPr="00C31D55">
        <w:rPr>
          <w:highlight w:val="yellow"/>
          <w:u w:val="single"/>
        </w:rPr>
        <w:t>sends</w:t>
      </w:r>
      <w:r w:rsidRPr="008736BC">
        <w:rPr>
          <w:u w:val="single"/>
        </w:rPr>
        <w:t xml:space="preserve"> </w:t>
      </w:r>
      <w:r w:rsidRPr="008736BC">
        <w:rPr>
          <w:rStyle w:val="Emphasis"/>
        </w:rPr>
        <w:t xml:space="preserve">exactly </w:t>
      </w:r>
      <w:r w:rsidRPr="00C31D55">
        <w:rPr>
          <w:rStyle w:val="Emphasis"/>
          <w:highlight w:val="yellow"/>
        </w:rPr>
        <w:t>the opposite signal</w:t>
      </w:r>
      <w:r w:rsidRPr="00C31D55">
        <w:rPr>
          <w:highlight w:val="yellow"/>
          <w:u w:val="single"/>
        </w:rPr>
        <w:t>. It says</w:t>
      </w:r>
      <w:r w:rsidRPr="008736BC">
        <w:rPr>
          <w:u w:val="single"/>
        </w:rPr>
        <w:t xml:space="preserve"> that the most </w:t>
      </w:r>
      <w:r w:rsidRPr="008736BC">
        <w:rPr>
          <w:rStyle w:val="Emphasis"/>
        </w:rPr>
        <w:t xml:space="preserve">important, valuable </w:t>
      </w:r>
      <w:r w:rsidRPr="00C31D55">
        <w:rPr>
          <w:rStyle w:val="Emphasis"/>
          <w:highlight w:val="yellow"/>
        </w:rPr>
        <w:t>innovations will be penalized</w:t>
      </w:r>
      <w:r w:rsidRPr="008736BC">
        <w:rPr>
          <w:rStyle w:val="Emphasis"/>
        </w:rPr>
        <w:t>, not rewarded</w:t>
      </w:r>
      <w:r w:rsidRPr="008736BC">
        <w:rPr>
          <w:u w:val="single"/>
        </w:rPr>
        <w:t xml:space="preserve">. It tells innovators, </w:t>
      </w:r>
      <w:r w:rsidRPr="008736BC">
        <w:rPr>
          <w:rStyle w:val="Emphasis"/>
        </w:rPr>
        <w:t>don’t bother attacking</w:t>
      </w:r>
      <w:r w:rsidRPr="008736BC">
        <w:rPr>
          <w:u w:val="single"/>
        </w:rPr>
        <w:t xml:space="preserve"> the most important global problems; </w:t>
      </w:r>
      <w:r w:rsidRPr="00C31D55">
        <w:rPr>
          <w:highlight w:val="yellow"/>
          <w:u w:val="single"/>
        </w:rPr>
        <w:t xml:space="preserve">instead, throw your </w:t>
      </w:r>
      <w:r w:rsidRPr="00C31D55">
        <w:rPr>
          <w:rStyle w:val="Emphasis"/>
          <w:highlight w:val="yellow"/>
        </w:rPr>
        <w:t>investment</w:t>
      </w:r>
      <w:r w:rsidRPr="008736BC">
        <w:rPr>
          <w:rStyle w:val="Emphasis"/>
        </w:rPr>
        <w:t xml:space="preserve"> dollars</w:t>
      </w:r>
      <w:r w:rsidRPr="008736BC">
        <w:rPr>
          <w:u w:val="single"/>
        </w:rPr>
        <w:t xml:space="preserve"> </w:t>
      </w:r>
      <w:r w:rsidRPr="00C31D55">
        <w:rPr>
          <w:highlight w:val="yellow"/>
          <w:u w:val="single"/>
        </w:rPr>
        <w:t xml:space="preserve">at the next treatment for </w:t>
      </w:r>
      <w:r w:rsidRPr="00C31D55">
        <w:rPr>
          <w:rStyle w:val="Emphasis"/>
          <w:highlight w:val="yellow"/>
        </w:rPr>
        <w:t>e</w:t>
      </w:r>
      <w:r w:rsidRPr="008736BC">
        <w:rPr>
          <w:rStyle w:val="Emphasis"/>
        </w:rPr>
        <w:t xml:space="preserve">rectile </w:t>
      </w:r>
      <w:r w:rsidRPr="00C31D55">
        <w:rPr>
          <w:rStyle w:val="Emphasis"/>
          <w:highlight w:val="yellow"/>
        </w:rPr>
        <w:t>d</w:t>
      </w:r>
      <w:r w:rsidRPr="008736BC">
        <w:rPr>
          <w:rStyle w:val="Emphasis"/>
        </w:rPr>
        <w:t>isfunction</w:t>
      </w:r>
      <w:r w:rsidRPr="008736BC">
        <w:rPr>
          <w:sz w:val="16"/>
        </w:rPr>
        <w:t xml:space="preserve">, which will surely earn you a steady return with far less agita. It is worth going back to first principles. What problem are we trying to solve? </w:t>
      </w:r>
      <w:r w:rsidRPr="008736BC">
        <w:rPr>
          <w:u w:val="single"/>
        </w:rPr>
        <w:t xml:space="preserve">We have </w:t>
      </w:r>
      <w:r w:rsidRPr="008736BC">
        <w:rPr>
          <w:rStyle w:val="Emphasis"/>
        </w:rPr>
        <w:t>highly efficacious vaccines</w:t>
      </w:r>
      <w:r w:rsidRPr="008736BC">
        <w:rPr>
          <w:u w:val="single"/>
        </w:rPr>
        <w:t xml:space="preserve"> that we would like to get out to the entire world as quickly as possible to minimize, </w:t>
      </w:r>
      <w:r w:rsidRPr="008736BC">
        <w:rPr>
          <w:rStyle w:val="Emphasis"/>
        </w:rPr>
        <w:t>preventable disease and deaths</w:t>
      </w:r>
      <w:r w:rsidRPr="008736BC">
        <w:rPr>
          <w:u w:val="single"/>
        </w:rPr>
        <w:t xml:space="preserve"> address atrocious inequities, and </w:t>
      </w:r>
      <w:r w:rsidRPr="008736BC">
        <w:rPr>
          <w:rStyle w:val="Emphasis"/>
        </w:rPr>
        <w:t>enable the reopening of society</w:t>
      </w:r>
      <w:r w:rsidRPr="008736BC">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FECFBA6" w14:textId="77777777" w:rsidR="00E94B26" w:rsidRPr="008736BC" w:rsidRDefault="00E94B26" w:rsidP="00E94B26">
      <w:pPr>
        <w:keepNext/>
        <w:keepLines/>
        <w:spacing w:before="40" w:after="0"/>
        <w:outlineLvl w:val="3"/>
        <w:rPr>
          <w:rFonts w:eastAsia="MS Gothic"/>
          <w:b/>
          <w:iCs/>
          <w:sz w:val="26"/>
        </w:rPr>
      </w:pPr>
      <w:r w:rsidRPr="008736BC">
        <w:rPr>
          <w:rFonts w:eastAsia="MS Gothic"/>
          <w:b/>
          <w:iCs/>
          <w:sz w:val="26"/>
        </w:rPr>
        <w:t xml:space="preserve">Strong IP protection spurs innovation by encouraging risk-taking and incentivizing knowledge sharing -- prefer statistical analysis of multiple studies </w:t>
      </w:r>
    </w:p>
    <w:p w14:paraId="217EFC8D" w14:textId="77777777" w:rsidR="00E94B26" w:rsidRPr="008736BC" w:rsidRDefault="00E94B26" w:rsidP="00E94B26">
      <w:pPr>
        <w:rPr>
          <w:rFonts w:eastAsia="Cambria"/>
          <w:bCs/>
          <w:sz w:val="16"/>
          <w:szCs w:val="16"/>
        </w:rPr>
      </w:pPr>
      <w:r w:rsidRPr="008736BC">
        <w:rPr>
          <w:rFonts w:eastAsia="Cambria"/>
          <w:b/>
          <w:bCs/>
          <w:sz w:val="26"/>
        </w:rPr>
        <w:t xml:space="preserve">Ezell and Cory 19 </w:t>
      </w:r>
      <w:r w:rsidRPr="008736BC">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1FAB809F" w14:textId="77777777" w:rsidR="00E94B26" w:rsidRPr="008736BC" w:rsidRDefault="00E94B26" w:rsidP="00E94B26">
      <w:pPr>
        <w:rPr>
          <w:sz w:val="16"/>
        </w:rPr>
      </w:pPr>
      <w:r w:rsidRPr="008736BC">
        <w:rPr>
          <w:sz w:val="16"/>
        </w:rPr>
        <w:t>IPRs Strengthen Innovation</w:t>
      </w:r>
    </w:p>
    <w:p w14:paraId="11720D9C" w14:textId="77777777" w:rsidR="00E94B26" w:rsidRPr="008736BC" w:rsidRDefault="00E94B26" w:rsidP="00E94B26">
      <w:pPr>
        <w:rPr>
          <w:sz w:val="16"/>
        </w:rPr>
      </w:pPr>
      <w:r w:rsidRPr="00C31D55">
        <w:rPr>
          <w:rStyle w:val="StyleUnderline"/>
          <w:highlight w:val="yellow"/>
        </w:rPr>
        <w:t>I</w:t>
      </w:r>
      <w:r w:rsidRPr="008736BC">
        <w:rPr>
          <w:rStyle w:val="StyleUnderline"/>
        </w:rPr>
        <w:t xml:space="preserve">ntellectual </w:t>
      </w:r>
      <w:r w:rsidRPr="00C31D55">
        <w:rPr>
          <w:rStyle w:val="StyleUnderline"/>
          <w:highlight w:val="yellow"/>
        </w:rPr>
        <w:t>p</w:t>
      </w:r>
      <w:r w:rsidRPr="008736BC">
        <w:rPr>
          <w:rStyle w:val="StyleUnderline"/>
        </w:rPr>
        <w:t xml:space="preserve">roperty </w:t>
      </w:r>
      <w:r w:rsidRPr="00C31D55">
        <w:rPr>
          <w:rStyle w:val="StyleUnderline"/>
          <w:highlight w:val="yellow"/>
        </w:rPr>
        <w:t>rights power innovation</w:t>
      </w:r>
      <w:r w:rsidRPr="008736BC">
        <w:rPr>
          <w:sz w:val="16"/>
        </w:rPr>
        <w:t xml:space="preserve">. For instance, </w:t>
      </w:r>
      <w:r w:rsidRPr="008736BC">
        <w:rPr>
          <w:rStyle w:val="StyleUnderline"/>
        </w:rPr>
        <w:t>analyzing the level of intellectual property protections</w:t>
      </w:r>
      <w:r w:rsidRPr="008736BC">
        <w:rPr>
          <w:sz w:val="16"/>
        </w:rPr>
        <w:t xml:space="preserve"> (via the World Economic Forum’s Global Competitiveness reports) </w:t>
      </w:r>
      <w:r w:rsidRPr="008736BC">
        <w:rPr>
          <w:rStyle w:val="StyleUnderline"/>
        </w:rPr>
        <w:t>and creative outputs</w:t>
      </w:r>
      <w:r w:rsidRPr="008736BC">
        <w:rPr>
          <w:sz w:val="16"/>
        </w:rPr>
        <w:t xml:space="preserve"> (via the Global Innovation Index) </w:t>
      </w:r>
      <w:r w:rsidRPr="008736BC">
        <w:rPr>
          <w:rStyle w:val="StyleUnderline"/>
        </w:rPr>
        <w:t xml:space="preserve">shows that </w:t>
      </w:r>
      <w:r w:rsidRPr="00C31D55">
        <w:rPr>
          <w:rStyle w:val="StyleUnderline"/>
          <w:highlight w:val="yellow"/>
        </w:rPr>
        <w:t>counties with stronger IP protection have more creative outputs</w:t>
      </w:r>
      <w:r w:rsidRPr="008736BC">
        <w:rPr>
          <w:sz w:val="16"/>
        </w:rPr>
        <w:t xml:space="preserve"> (in terms of intangible assets and creative goods and services in a nation’s media, printing and publishing, and entertainment industries, including online), </w:t>
      </w:r>
      <w:r w:rsidRPr="008736BC">
        <w:rPr>
          <w:rStyle w:val="StyleUnderline"/>
        </w:rPr>
        <w:t xml:space="preserve">even </w:t>
      </w:r>
      <w:r w:rsidRPr="00C31D55">
        <w:rPr>
          <w:rStyle w:val="StyleUnderline"/>
          <w:highlight w:val="yellow"/>
        </w:rPr>
        <w:t>at varying levels of development</w:t>
      </w:r>
      <w:r w:rsidRPr="008736BC">
        <w:rPr>
          <w:sz w:val="16"/>
        </w:rPr>
        <w:t>.46</w:t>
      </w:r>
    </w:p>
    <w:p w14:paraId="5F80D5D6" w14:textId="77777777" w:rsidR="00E94B26" w:rsidRPr="008736BC" w:rsidRDefault="00E94B26" w:rsidP="00E94B26">
      <w:pPr>
        <w:rPr>
          <w:sz w:val="16"/>
        </w:rPr>
      </w:pPr>
      <w:r w:rsidRPr="008736BC">
        <w:rPr>
          <w:sz w:val="16"/>
        </w:rPr>
        <w:t xml:space="preserve">IPR reforms also introduce strong incentives for domestic innovation. Sherwood, using case studies from 18 developing countries, concluded that </w:t>
      </w:r>
      <w:r w:rsidRPr="008736BC">
        <w:rPr>
          <w:rStyle w:val="StyleUnderline"/>
        </w:rPr>
        <w:t>poor provision of intellectual property rights deters local innovation and risk-taking</w:t>
      </w:r>
      <w:r w:rsidRPr="008736BC">
        <w:rPr>
          <w:sz w:val="16"/>
        </w:rPr>
        <w:t xml:space="preserve">.47 In contrast, </w:t>
      </w:r>
      <w:r w:rsidRPr="00C31D55">
        <w:rPr>
          <w:rStyle w:val="StyleUnderline"/>
          <w:highlight w:val="yellow"/>
        </w:rPr>
        <w:t>IPR reform has been associated with increased innovative activity</w:t>
      </w:r>
      <w:r w:rsidRPr="008736BC">
        <w:rPr>
          <w:rStyle w:val="StyleUnderline"/>
        </w:rPr>
        <w:t>, as measured by domestic patent filings</w:t>
      </w:r>
      <w:r w:rsidRPr="008736BC">
        <w:rPr>
          <w:sz w:val="16"/>
        </w:rPr>
        <w:t xml:space="preserve">, albeit with some variation across countries and sectors.48 For example, Ryan, in a study of biomedical innovations and patent reform in Brazil, found that </w:t>
      </w:r>
      <w:r w:rsidRPr="008736BC">
        <w:rPr>
          <w:rStyle w:val="StyleUnderline"/>
        </w:rPr>
        <w:t>patents provided incentives for innovation investments and facilitated the functioning of technology markets</w:t>
      </w:r>
      <w:r w:rsidRPr="008736BC">
        <w:rPr>
          <w:sz w:val="16"/>
        </w:rPr>
        <w:t xml:space="preserve">.49 Park and </w:t>
      </w:r>
      <w:proofErr w:type="spellStart"/>
      <w:r w:rsidRPr="008736BC">
        <w:rPr>
          <w:sz w:val="16"/>
        </w:rPr>
        <w:t>Lippoldt</w:t>
      </w:r>
      <w:proofErr w:type="spellEnd"/>
      <w:r w:rsidRPr="008736BC">
        <w:rPr>
          <w:sz w:val="16"/>
        </w:rPr>
        <w:t xml:space="preserve"> also observed that the </w:t>
      </w:r>
      <w:r w:rsidRPr="008736BC">
        <w:rPr>
          <w:rStyle w:val="StyleUnderline"/>
        </w:rPr>
        <w:t>provision of adequate protection for IPRs can help to stimulate local innovation</w:t>
      </w:r>
      <w:r w:rsidRPr="008736BC">
        <w:rPr>
          <w:sz w:val="16"/>
        </w:rPr>
        <w:t xml:space="preserve">, in some cases building on the transfer of technologies that provide inputs and spillovers.50 In other words, </w:t>
      </w:r>
      <w:r w:rsidRPr="00C31D55">
        <w:rPr>
          <w:rStyle w:val="StyleUnderline"/>
          <w:highlight w:val="yellow"/>
        </w:rPr>
        <w:t>local innovators are introduced to technologies</w:t>
      </w:r>
      <w:r w:rsidRPr="008736BC">
        <w:rPr>
          <w:rStyle w:val="StyleUnderline"/>
        </w:rPr>
        <w:t xml:space="preserve"> first </w:t>
      </w:r>
      <w:r w:rsidRPr="00C31D55">
        <w:rPr>
          <w:rStyle w:val="StyleUnderline"/>
          <w:highlight w:val="yellow"/>
        </w:rPr>
        <w:t>through</w:t>
      </w:r>
      <w:r w:rsidRPr="008736BC">
        <w:rPr>
          <w:rStyle w:val="StyleUnderline"/>
        </w:rPr>
        <w:t xml:space="preserve"> the technology </w:t>
      </w:r>
      <w:r w:rsidRPr="00C31D55">
        <w:rPr>
          <w:rStyle w:val="StyleUnderline"/>
          <w:highlight w:val="yellow"/>
        </w:rPr>
        <w:t>transfer</w:t>
      </w:r>
      <w:r w:rsidRPr="008736BC">
        <w:rPr>
          <w:rStyle w:val="StyleUnderline"/>
        </w:rPr>
        <w:t xml:space="preserve"> that takes place in an environment </w:t>
      </w:r>
      <w:r w:rsidRPr="00C31D55">
        <w:rPr>
          <w:rStyle w:val="StyleUnderline"/>
          <w:highlight w:val="yellow"/>
        </w:rPr>
        <w:t>wherein protection of IPRs is assured</w:t>
      </w:r>
      <w:r w:rsidRPr="008736BC">
        <w:rPr>
          <w:rStyle w:val="StyleUnderline"/>
        </w:rPr>
        <w:t>; then, they may build on those ideas to create an evolved product or develop alternate approaches</w:t>
      </w:r>
      <w:r w:rsidRPr="008736BC">
        <w:rPr>
          <w:sz w:val="16"/>
        </w:rPr>
        <w:t xml:space="preserve"> (i.e., to innovate). Related research finds that </w:t>
      </w:r>
      <w:r w:rsidRPr="008736BC">
        <w:rPr>
          <w:rStyle w:val="StyleUnderline"/>
        </w:rPr>
        <w:t>trade in technology</w:t>
      </w:r>
      <w:r w:rsidRPr="008736BC">
        <w:rPr>
          <w:sz w:val="16"/>
        </w:rPr>
        <w:t>—through channels including imports, foreign direct investment, and technology licensing—</w:t>
      </w:r>
      <w:r w:rsidRPr="008736BC">
        <w:rPr>
          <w:rStyle w:val="StyleUnderline"/>
        </w:rPr>
        <w:t>improves the quality of developing-country innovation by increasing the pool of ideas and efficiency of innovation</w:t>
      </w:r>
      <w:r w:rsidRPr="008736BC">
        <w:rPr>
          <w:sz w:val="16"/>
        </w:rPr>
        <w:t xml:space="preserve"> by encouraging the division of innovative labor and specialization.51 However, </w:t>
      </w:r>
      <w:proofErr w:type="spellStart"/>
      <w:r w:rsidRPr="008736BC">
        <w:rPr>
          <w:sz w:val="16"/>
        </w:rPr>
        <w:t>Maskus</w:t>
      </w:r>
      <w:proofErr w:type="spellEnd"/>
      <w:r w:rsidRPr="008736BC">
        <w:rPr>
          <w:sz w:val="16"/>
        </w:rPr>
        <w:t xml:space="preserve"> notes that </w:t>
      </w:r>
      <w:r w:rsidRPr="00C31D55">
        <w:rPr>
          <w:rStyle w:val="Emphasis"/>
          <w:highlight w:val="yellow"/>
        </w:rPr>
        <w:t>without protection from</w:t>
      </w:r>
      <w:r w:rsidRPr="008736BC">
        <w:rPr>
          <w:rStyle w:val="Emphasis"/>
        </w:rPr>
        <w:t xml:space="preserve"> potential </w:t>
      </w:r>
      <w:r w:rsidRPr="00C31D55">
        <w:rPr>
          <w:rStyle w:val="Emphasis"/>
          <w:highlight w:val="yellow"/>
        </w:rPr>
        <w:t>abuse of their</w:t>
      </w:r>
      <w:r w:rsidRPr="008736BC">
        <w:rPr>
          <w:rStyle w:val="Emphasis"/>
        </w:rPr>
        <w:t xml:space="preserve"> newly developed </w:t>
      </w:r>
      <w:r w:rsidRPr="00C31D55">
        <w:rPr>
          <w:rStyle w:val="Emphasis"/>
          <w:highlight w:val="yellow"/>
        </w:rPr>
        <w:t>technologies, foreign enterprises may be less willing to reveal technical information associated with</w:t>
      </w:r>
      <w:r w:rsidRPr="008736BC">
        <w:rPr>
          <w:rStyle w:val="Emphasis"/>
        </w:rPr>
        <w:t xml:space="preserve"> their </w:t>
      </w:r>
      <w:r w:rsidRPr="00C31D55">
        <w:rPr>
          <w:rStyle w:val="Emphasis"/>
          <w:highlight w:val="yellow"/>
        </w:rPr>
        <w:t>innovations</w:t>
      </w:r>
      <w:r w:rsidRPr="008736BC">
        <w:rPr>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736BC">
        <w:rPr>
          <w:rStyle w:val="StyleUnderline"/>
        </w:rPr>
        <w:t>The relationship</w:t>
      </w:r>
      <w:r w:rsidRPr="008736BC">
        <w:rPr>
          <w:sz w:val="16"/>
        </w:rPr>
        <w:t xml:space="preserve"> between IPR rights and innovation </w:t>
      </w:r>
      <w:r w:rsidRPr="008736BC">
        <w:rPr>
          <w:rStyle w:val="StyleUnderline"/>
        </w:rPr>
        <w:t xml:space="preserve">can also be seen in studies of how the introduction of </w:t>
      </w:r>
      <w:r w:rsidRPr="00C31D55">
        <w:rPr>
          <w:rStyle w:val="StyleUnderline"/>
          <w:highlight w:val="yellow"/>
        </w:rPr>
        <w:t>stronger IPR laws</w:t>
      </w:r>
      <w:r w:rsidRPr="008736BC">
        <w:rPr>
          <w:sz w:val="16"/>
        </w:rPr>
        <w:t xml:space="preserve">, </w:t>
      </w:r>
      <w:proofErr w:type="gramStart"/>
      <w:r w:rsidRPr="008736BC">
        <w:rPr>
          <w:sz w:val="16"/>
        </w:rPr>
        <w:t>with regard to</w:t>
      </w:r>
      <w:proofErr w:type="gramEnd"/>
      <w:r w:rsidRPr="008736BC">
        <w:rPr>
          <w:sz w:val="16"/>
        </w:rPr>
        <w:t xml:space="preserve"> patents, copyrights, and trademarks, </w:t>
      </w:r>
      <w:r w:rsidRPr="00C31D55">
        <w:rPr>
          <w:rStyle w:val="StyleUnderline"/>
          <w:highlight w:val="yellow"/>
        </w:rPr>
        <w:t>affect R&amp;D activity</w:t>
      </w:r>
      <w:r w:rsidRPr="008736BC">
        <w:rPr>
          <w:rStyle w:val="StyleUnderline"/>
        </w:rPr>
        <w:t xml:space="preserve"> in an economy</w:t>
      </w:r>
      <w:r w:rsidRPr="008736BC">
        <w:rPr>
          <w:sz w:val="16"/>
        </w:rPr>
        <w:t xml:space="preserve">. Studies by </w:t>
      </w:r>
      <w:proofErr w:type="spellStart"/>
      <w:r w:rsidRPr="008736BC">
        <w:rPr>
          <w:sz w:val="16"/>
        </w:rPr>
        <w:t>Varsakelis</w:t>
      </w:r>
      <w:proofErr w:type="spellEnd"/>
      <w:r w:rsidRPr="008736BC">
        <w:rPr>
          <w:sz w:val="16"/>
        </w:rPr>
        <w:t xml:space="preserve"> and by Kanwar and Evenson found that </w:t>
      </w:r>
      <w:r w:rsidRPr="00C31D55">
        <w:rPr>
          <w:rStyle w:val="Emphasis"/>
          <w:highlight w:val="yellow"/>
        </w:rPr>
        <w:t>R&amp;D to GDP ratios are positively related to the strength of patent rights</w:t>
      </w:r>
      <w:r w:rsidRPr="008736BC">
        <w:rPr>
          <w:rStyle w:val="StyleUnderline"/>
        </w:rPr>
        <w:t>, and are conditional on other factors</w:t>
      </w:r>
      <w:r w:rsidRPr="008736BC">
        <w:rPr>
          <w:sz w:val="16"/>
        </w:rPr>
        <w:t xml:space="preserve">.53 Cavazos Cepeda et al. found </w:t>
      </w:r>
      <w:r w:rsidRPr="008736BC">
        <w:rPr>
          <w:rStyle w:val="StyleUnderline"/>
        </w:rPr>
        <w:t>a positive influence of IPRs on the level of R&amp;D in an economy</w:t>
      </w:r>
      <w:r w:rsidRPr="008736BC">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C31D55">
        <w:rPr>
          <w:rStyle w:val="StyleUnderline"/>
          <w:highlight w:val="yellow"/>
        </w:rPr>
        <w:t>trademark protection increased by 1 percent</w:t>
      </w:r>
      <w:r w:rsidRPr="008736BC">
        <w:rPr>
          <w:rStyle w:val="StyleUnderline"/>
        </w:rPr>
        <w:t xml:space="preserve">, there was an </w:t>
      </w:r>
      <w:r w:rsidRPr="00C31D55">
        <w:rPr>
          <w:rStyle w:val="StyleUnderline"/>
          <w:highlight w:val="yellow"/>
        </w:rPr>
        <w:t>associated R&amp;D increase of 1.4 percent</w:t>
      </w:r>
      <w:r w:rsidRPr="008736BC">
        <w:rPr>
          <w:sz w:val="16"/>
        </w:rPr>
        <w:t>. As the authors concluded, “</w:t>
      </w:r>
      <w:r w:rsidRPr="008736BC">
        <w:rPr>
          <w:rStyle w:val="StyleUnderline"/>
        </w:rPr>
        <w:t xml:space="preserve">Increases in the protection of the IPRs carried economic benefits in the form of </w:t>
      </w:r>
      <w:r w:rsidRPr="00C31D55">
        <w:rPr>
          <w:rStyle w:val="StyleUnderline"/>
          <w:highlight w:val="yellow"/>
        </w:rPr>
        <w:t>higher</w:t>
      </w:r>
      <w:r w:rsidRPr="008736BC">
        <w:rPr>
          <w:rStyle w:val="StyleUnderline"/>
        </w:rPr>
        <w:t xml:space="preserve"> inflows of </w:t>
      </w:r>
      <w:r w:rsidRPr="00C31D55">
        <w:rPr>
          <w:rStyle w:val="StyleUnderline"/>
          <w:highlight w:val="yellow"/>
        </w:rPr>
        <w:t>FDI</w:t>
      </w:r>
      <w:r w:rsidRPr="008736BC">
        <w:rPr>
          <w:rStyle w:val="StyleUnderline"/>
        </w:rPr>
        <w:t xml:space="preserve">, and </w:t>
      </w:r>
      <w:r w:rsidRPr="00C31D55">
        <w:rPr>
          <w:rStyle w:val="StyleUnderline"/>
          <w:highlight w:val="yellow"/>
        </w:rPr>
        <w:t>increases in</w:t>
      </w:r>
      <w:r w:rsidRPr="008736BC">
        <w:rPr>
          <w:rStyle w:val="StyleUnderline"/>
        </w:rPr>
        <w:t xml:space="preserve"> the levels of both domestically conducted </w:t>
      </w:r>
      <w:r w:rsidRPr="00C31D55">
        <w:rPr>
          <w:rStyle w:val="StyleUnderline"/>
          <w:highlight w:val="yellow"/>
        </w:rPr>
        <w:t>R&amp;D</w:t>
      </w:r>
      <w:r w:rsidRPr="008736BC">
        <w:rPr>
          <w:rStyle w:val="StyleUnderline"/>
        </w:rPr>
        <w:t xml:space="preserve"> and service imports as measured by licensing fees</w:t>
      </w:r>
      <w:r w:rsidRPr="008736BC">
        <w:rPr>
          <w:sz w:val="16"/>
        </w:rPr>
        <w:t xml:space="preserve">.”55 As Jackson summarized, regarding the relationship between IPR reform and both innovation and R&amp;D, and FDI, “In addition to spurring domestic innovation, </w:t>
      </w:r>
      <w:r w:rsidRPr="008736BC">
        <w:rPr>
          <w:rStyle w:val="StyleUnderline"/>
        </w:rPr>
        <w:t xml:space="preserve">strong intellectual property rights can increase incentives for foreign direct investment </w:t>
      </w:r>
      <w:r w:rsidRPr="00C31D55">
        <w:rPr>
          <w:rStyle w:val="StyleUnderline"/>
          <w:highlight w:val="yellow"/>
        </w:rPr>
        <w:t>which</w:t>
      </w:r>
      <w:r w:rsidRPr="008736BC">
        <w:rPr>
          <w:rStyle w:val="StyleUnderline"/>
        </w:rPr>
        <w:t xml:space="preserve"> in turn also </w:t>
      </w:r>
      <w:r w:rsidRPr="00C31D55">
        <w:rPr>
          <w:rStyle w:val="StyleUnderline"/>
          <w:highlight w:val="yellow"/>
        </w:rPr>
        <w:t>leads to economic growth</w:t>
      </w:r>
      <w:r w:rsidRPr="008736BC">
        <w:rPr>
          <w:sz w:val="16"/>
        </w:rPr>
        <w:t>.”56</w:t>
      </w:r>
    </w:p>
    <w:p w14:paraId="70A9F14F" w14:textId="429B47E1" w:rsidR="009F2C1B" w:rsidRDefault="009F2C1B" w:rsidP="00F8627C">
      <w:pPr>
        <w:rPr>
          <w:u w:val="single"/>
        </w:rPr>
      </w:pPr>
    </w:p>
    <w:p w14:paraId="5A216DF6" w14:textId="68743880" w:rsidR="009F2C1B" w:rsidRDefault="009F2C1B" w:rsidP="009F2C1B">
      <w:pPr>
        <w:pStyle w:val="Heading4"/>
      </w:pPr>
      <w:r>
        <w:t xml:space="preserve">THAT MEANS WE GET THE IMPACT OF THEIR ENGELHARDT EVIDENCE because THEY ACTUALLY CAUSE THIS IMPACT TO </w:t>
      </w:r>
      <w:proofErr w:type="gramStart"/>
      <w:r>
        <w:t>HAPPEN</w:t>
      </w:r>
      <w:proofErr w:type="gramEnd"/>
      <w:r w:rsidR="00E94B26">
        <w:t xml:space="preserve"> THEY READ THIS IN THEIR AFF WE ARE NOT RE-READING IT, THIS IS A TURN</w:t>
      </w:r>
    </w:p>
    <w:p w14:paraId="1418DEF8" w14:textId="77777777" w:rsidR="009F2C1B" w:rsidRPr="00343733" w:rsidRDefault="009F2C1B" w:rsidP="009F2C1B">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192E7AA8" w14:textId="77777777" w:rsidR="009F2C1B" w:rsidRPr="00610247" w:rsidRDefault="009F2C1B" w:rsidP="009F2C1B">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8A227F">
        <w:rPr>
          <w:rStyle w:val="StyleThickunderline1"/>
          <w:highlight w:val="yellow"/>
        </w:rPr>
        <w:t>Profit in</w:t>
      </w:r>
      <w:r w:rsidRPr="00343733">
        <w:rPr>
          <w:rStyle w:val="StyleThickunderline1"/>
        </w:rPr>
        <w:t xml:space="preserve"> the market for the </w:t>
      </w:r>
      <w:r w:rsidRPr="008A227F">
        <w:rPr>
          <w:rStyle w:val="StyleThickunderline1"/>
          <w:highlight w:val="yellow"/>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8A227F">
        <w:rPr>
          <w:rStyle w:val="StyleThickunderline1"/>
          <w:highlight w:val="yellow"/>
        </w:rPr>
        <w:t>is</w:t>
      </w:r>
      <w:r w:rsidRPr="00343733">
        <w:rPr>
          <w:rStyle w:val="StyleThickunderline1"/>
        </w:rPr>
        <w:t xml:space="preserve"> to be </w:t>
      </w:r>
      <w:r w:rsidRPr="008A227F">
        <w:rPr>
          <w:rStyle w:val="StyleThickunderline1"/>
          <w:highlight w:val="yellow"/>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8A227F">
        <w:rPr>
          <w:rStyle w:val="Emphasis"/>
          <w:sz w:val="24"/>
          <w:highlight w:val="yellow"/>
        </w:rPr>
        <w:t>r</w:t>
      </w:r>
      <w:r w:rsidRPr="00343733">
        <w:rPr>
          <w:rStyle w:val="StyleThickunderline1"/>
        </w:rPr>
        <w:t xml:space="preserve">esearch </w:t>
      </w:r>
      <w:r w:rsidRPr="008A227F">
        <w:rPr>
          <w:rStyle w:val="StyleThickunderline1"/>
          <w:highlight w:val="yellow"/>
        </w:rPr>
        <w:t xml:space="preserve">and </w:t>
      </w:r>
      <w:r w:rsidRPr="008A227F">
        <w:rPr>
          <w:rStyle w:val="Emphasis"/>
          <w:sz w:val="24"/>
          <w:highlight w:val="yellow"/>
        </w:rPr>
        <w:t>d</w:t>
      </w:r>
      <w:r w:rsidRPr="00343733">
        <w:rPr>
          <w:rStyle w:val="StyleThickunderline1"/>
        </w:rPr>
        <w:t xml:space="preserve">evelopment </w:t>
      </w:r>
      <w:r w:rsidRPr="008A227F">
        <w:rPr>
          <w:rStyle w:val="Emphasis"/>
          <w:sz w:val="24"/>
          <w:highlight w:val="yellow"/>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8A227F">
        <w:rPr>
          <w:rStyle w:val="StyleThickunderline1"/>
          <w:b/>
          <w:bCs/>
          <w:highlight w:val="yellow"/>
        </w:rPr>
        <w:t>profit is</w:t>
      </w:r>
      <w:r w:rsidRPr="00343733">
        <w:rPr>
          <w:rStyle w:val="StyleThickunderline1"/>
          <w:b/>
          <w:bCs/>
        </w:rPr>
        <w:t xml:space="preserve"> one of </w:t>
      </w:r>
      <w:r w:rsidRPr="008A227F">
        <w:rPr>
          <w:rStyle w:val="StyleThickunderline1"/>
          <w:b/>
          <w:bCs/>
          <w:highlight w:val="yellow"/>
        </w:rPr>
        <w:t>the most effective way</w:t>
      </w:r>
      <w:r w:rsidRPr="00343733">
        <w:rPr>
          <w:rStyle w:val="StyleThickunderline1"/>
          <w:b/>
          <w:bCs/>
        </w:rPr>
        <w:t xml:space="preserve">s not only to acquire resources but productively </w:t>
      </w:r>
      <w:r w:rsidRPr="008A227F">
        <w:rPr>
          <w:rStyle w:val="StyleThickunderline1"/>
          <w:b/>
          <w:bCs/>
          <w:highlight w:val="yellow"/>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8A227F">
        <w:rPr>
          <w:rStyle w:val="Emphasis"/>
          <w:sz w:val="24"/>
          <w:highlight w:val="yellow"/>
        </w:rPr>
        <w:t>innovation is</w:t>
      </w:r>
      <w:r w:rsidRPr="00343733">
        <w:rPr>
          <w:rFonts w:eastAsia="Calibri"/>
          <w:sz w:val="16"/>
        </w:rPr>
        <w:t xml:space="preserve"> both </w:t>
      </w:r>
      <w:r w:rsidRPr="008A227F">
        <w:rPr>
          <w:rStyle w:val="Emphasis"/>
          <w:sz w:val="24"/>
          <w:highlight w:val="yellow"/>
          <w:bdr w:val="single" w:sz="4" w:space="0" w:color="auto"/>
        </w:rPr>
        <w:t>necessary to maintain the human species</w:t>
      </w:r>
      <w:r w:rsidRPr="008A227F">
        <w:rPr>
          <w:rFonts w:eastAsia="Calibri"/>
          <w:sz w:val="16"/>
          <w:highlight w:val="yellow"/>
        </w:rPr>
        <w:t xml:space="preserve"> </w:t>
      </w:r>
      <w:r w:rsidRPr="008A227F">
        <w:rPr>
          <w:rStyle w:val="StyleThickunderline1"/>
          <w:highlight w:val="yellow"/>
        </w:rPr>
        <w:t>in a</w:t>
      </w:r>
      <w:r w:rsidRPr="00343733">
        <w:rPr>
          <w:rStyle w:val="StyleThickunderline1"/>
        </w:rPr>
        <w:t>n ever-</w:t>
      </w:r>
      <w:r w:rsidRPr="008A227F">
        <w:rPr>
          <w:rStyle w:val="StyleThickunderline1"/>
          <w:highlight w:val="yellow"/>
        </w:rPr>
        <w:t>changing and</w:t>
      </w:r>
      <w:r w:rsidRPr="00343733">
        <w:rPr>
          <w:rStyle w:val="StyleThickunderline1"/>
        </w:rPr>
        <w:t xml:space="preserve"> always </w:t>
      </w:r>
      <w:r w:rsidRPr="008A227F">
        <w:rPr>
          <w:rStyle w:val="StyleThickunderline1"/>
          <w:highlight w:val="yellow"/>
        </w:rPr>
        <w:t xml:space="preserve">dangerous environment in which </w:t>
      </w:r>
      <w:r w:rsidRPr="008A227F">
        <w:rPr>
          <w:rStyle w:val="Emphasis"/>
          <w:sz w:val="24"/>
          <w:highlight w:val="yellow"/>
        </w:rPr>
        <w:t>new microbial</w:t>
      </w:r>
      <w:r w:rsidRPr="008A227F">
        <w:rPr>
          <w:rStyle w:val="StyleThickunderline1"/>
          <w:highlight w:val="yellow"/>
        </w:rPr>
        <w:t xml:space="preserve"> and other threats</w:t>
      </w:r>
      <w:r w:rsidRPr="00343733">
        <w:rPr>
          <w:rStyle w:val="StyleThickunderline1"/>
        </w:rPr>
        <w:t xml:space="preserve"> may </w:t>
      </w:r>
      <w:r w:rsidRPr="008A227F">
        <w:rPr>
          <w:rStyle w:val="StyleThickunderline1"/>
          <w:highlight w:val="yellow"/>
        </w:rPr>
        <w:t xml:space="preserve">at any time emerge to threaten </w:t>
      </w:r>
      <w:r w:rsidRPr="008A227F">
        <w:rPr>
          <w:rStyle w:val="Emphasis"/>
          <w:sz w:val="24"/>
          <w:highlight w:val="yellow"/>
        </w:rPr>
        <w:t>human</w:t>
      </w:r>
      <w:r w:rsidRPr="00343733">
        <w:rPr>
          <w:rStyle w:val="Emphasis"/>
          <w:sz w:val="24"/>
        </w:rPr>
        <w:t xml:space="preserve"> well-being, if not </w:t>
      </w:r>
      <w:r w:rsidRPr="008A227F">
        <w:rPr>
          <w:rStyle w:val="Emphasis"/>
          <w:sz w:val="24"/>
          <w:highlight w:val="yellow"/>
        </w:rPr>
        <w:t>survival</w:t>
      </w:r>
      <w:r w:rsidRPr="00343733">
        <w:rPr>
          <w:rFonts w:eastAsia="Calibri"/>
          <w:u w:val="single"/>
        </w:rPr>
        <w:t xml:space="preserve"> (i.e., that such </w:t>
      </w:r>
      <w:r w:rsidRPr="008A227F">
        <w:rPr>
          <w:rStyle w:val="StyleThickunderline1"/>
          <w:highlight w:val="yellow"/>
        </w:rPr>
        <w:t>innovation is necessary to prevent</w:t>
      </w:r>
      <w:r w:rsidRPr="00343733">
        <w:rPr>
          <w:rStyle w:val="StyleThickunderline1"/>
        </w:rPr>
        <w:t xml:space="preserve"> increases in morbidity and </w:t>
      </w:r>
      <w:r w:rsidRPr="008A227F">
        <w:rPr>
          <w:rStyle w:val="StyleThickunderline1"/>
          <w:highlight w:val="yellow"/>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A6A1E4A" w14:textId="77777777" w:rsidR="009F2C1B" w:rsidRPr="009F2C1B" w:rsidRDefault="009F2C1B" w:rsidP="009F2C1B"/>
    <w:p w14:paraId="798BD1B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627C"/>
    <w:rsid w:val="000139A3"/>
    <w:rsid w:val="000B3F0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1C3"/>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77C5"/>
    <w:rsid w:val="006C2375"/>
    <w:rsid w:val="006D4ECC"/>
    <w:rsid w:val="00722258"/>
    <w:rsid w:val="007243E5"/>
    <w:rsid w:val="00766EA0"/>
    <w:rsid w:val="007A2226"/>
    <w:rsid w:val="007F5B66"/>
    <w:rsid w:val="00823A1C"/>
    <w:rsid w:val="008408B9"/>
    <w:rsid w:val="00845B9D"/>
    <w:rsid w:val="00860984"/>
    <w:rsid w:val="008B3ECB"/>
    <w:rsid w:val="008B4E85"/>
    <w:rsid w:val="008C1B2E"/>
    <w:rsid w:val="0091627E"/>
    <w:rsid w:val="0097032B"/>
    <w:rsid w:val="009D2EAD"/>
    <w:rsid w:val="009D54B2"/>
    <w:rsid w:val="009E1922"/>
    <w:rsid w:val="009F2C1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18E"/>
    <w:rsid w:val="00E15E75"/>
    <w:rsid w:val="00E5262C"/>
    <w:rsid w:val="00E94B26"/>
    <w:rsid w:val="00EC7DC4"/>
    <w:rsid w:val="00ED30CF"/>
    <w:rsid w:val="00F176EF"/>
    <w:rsid w:val="00F45E10"/>
    <w:rsid w:val="00F6364A"/>
    <w:rsid w:val="00F8627C"/>
    <w:rsid w:val="00F9113A"/>
    <w:rsid w:val="00FD46E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A285C"/>
  <w15:chartTrackingRefBased/>
  <w15:docId w15:val="{E4C22CA4-73D3-4572-8988-16F4B0B3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627C"/>
    <w:rPr>
      <w:rFonts w:ascii="Calibri" w:hAnsi="Calibri" w:cs="Calibri"/>
    </w:rPr>
  </w:style>
  <w:style w:type="paragraph" w:styleId="Heading1">
    <w:name w:val="heading 1"/>
    <w:aliases w:val="Pocket"/>
    <w:basedOn w:val="Normal"/>
    <w:next w:val="Normal"/>
    <w:link w:val="Heading1Char"/>
    <w:qFormat/>
    <w:rsid w:val="00F862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62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62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No Spacing1111,ta,t,Tag1,T, Ch,small space,Medium Grid 21,Ta,Car"/>
    <w:basedOn w:val="Normal"/>
    <w:next w:val="Normal"/>
    <w:link w:val="Heading4Char"/>
    <w:uiPriority w:val="3"/>
    <w:unhideWhenUsed/>
    <w:qFormat/>
    <w:rsid w:val="00F862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62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27C"/>
  </w:style>
  <w:style w:type="character" w:customStyle="1" w:styleId="Heading1Char">
    <w:name w:val="Heading 1 Char"/>
    <w:aliases w:val="Pocket Char"/>
    <w:basedOn w:val="DefaultParagraphFont"/>
    <w:link w:val="Heading1"/>
    <w:rsid w:val="00F862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627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627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 Char,t Char"/>
    <w:basedOn w:val="DefaultParagraphFont"/>
    <w:link w:val="Heading4"/>
    <w:uiPriority w:val="3"/>
    <w:rsid w:val="00F8627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7"/>
    <w:qFormat/>
    <w:rsid w:val="00F8627C"/>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8627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F8627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link w:val="Card"/>
    <w:uiPriority w:val="99"/>
    <w:unhideWhenUsed/>
    <w:rsid w:val="00F8627C"/>
    <w:rPr>
      <w:color w:val="auto"/>
      <w:u w:val="none"/>
    </w:rPr>
  </w:style>
  <w:style w:type="character" w:styleId="FollowedHyperlink">
    <w:name w:val="FollowedHyperlink"/>
    <w:basedOn w:val="DefaultParagraphFont"/>
    <w:uiPriority w:val="99"/>
    <w:semiHidden/>
    <w:unhideWhenUsed/>
    <w:rsid w:val="00F8627C"/>
    <w:rPr>
      <w:color w:val="auto"/>
      <w:u w:val="none"/>
    </w:rPr>
  </w:style>
  <w:style w:type="paragraph" w:customStyle="1" w:styleId="textbold">
    <w:name w:val="text bold"/>
    <w:basedOn w:val="Normal"/>
    <w:link w:val="Emphasis"/>
    <w:uiPriority w:val="7"/>
    <w:qFormat/>
    <w:rsid w:val="00F8627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te Level 2,Tag and Ci"/>
    <w:basedOn w:val="Heading1"/>
    <w:link w:val="Hyperlink"/>
    <w:autoRedefine/>
    <w:uiPriority w:val="99"/>
    <w:qFormat/>
    <w:rsid w:val="00F8627C"/>
    <w:pPr>
      <w:keepNext w:val="0"/>
      <w:keepLines w:val="0"/>
      <w:spacing w:after="160"/>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F8627C"/>
    <w:rPr>
      <w:u w:val="single"/>
    </w:rPr>
  </w:style>
  <w:style w:type="character" w:styleId="Strong">
    <w:name w:val="Strong"/>
    <w:basedOn w:val="DefaultParagraphFont"/>
    <w:uiPriority w:val="22"/>
    <w:qFormat/>
    <w:rsid w:val="00FD46E8"/>
    <w:rPr>
      <w:b/>
      <w:bCs/>
    </w:rPr>
  </w:style>
  <w:style w:type="paragraph" w:styleId="ListParagraph">
    <w:name w:val="List Paragraph"/>
    <w:aliases w:val="6 font"/>
    <w:basedOn w:val="Normal"/>
    <w:uiPriority w:val="34"/>
    <w:qFormat/>
    <w:rsid w:val="00FD4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789820&amp;download=yes" TargetMode="External"/><Relationship Id="rId3" Type="http://schemas.openxmlformats.org/officeDocument/2006/relationships/styles" Target="styles.xml"/><Relationship Id="rId7" Type="http://schemas.openxmlformats.org/officeDocument/2006/relationships/hyperlink" Target="http://www.independent.co.uk/voices/want-to-know-how-to-really-tackle-climate-change-pull-the-plug-on-the-world-trade-organisation-a6774391.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20/04/30/us-weekly-jobless-claims.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arrons.com/articles/big-pharma-is-not-the-tobacco-industry-51620315693" TargetMode="External"/><Relationship Id="rId4" Type="http://schemas.openxmlformats.org/officeDocument/2006/relationships/settings" Target="settings.xml"/><Relationship Id="rId9"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8536</Words>
  <Characters>48657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5</cp:revision>
  <dcterms:created xsi:type="dcterms:W3CDTF">2021-10-10T00:34:00Z</dcterms:created>
  <dcterms:modified xsi:type="dcterms:W3CDTF">2021-10-10T01:33:00Z</dcterms:modified>
</cp:coreProperties>
</file>