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CCB9" w14:textId="43AA9CEA" w:rsidR="0020225D" w:rsidRDefault="0020225D" w:rsidP="0020225D">
      <w:pPr>
        <w:pStyle w:val="Heading3"/>
        <w:rPr>
          <w:rStyle w:val="Style13ptBold"/>
          <w:b/>
        </w:rPr>
      </w:pPr>
      <w:r>
        <w:rPr>
          <w:rStyle w:val="Style13ptBold"/>
          <w:b/>
        </w:rPr>
        <w:t>1</w:t>
      </w:r>
    </w:p>
    <w:p w14:paraId="0F23E8D5" w14:textId="7F426F32" w:rsidR="0020225D" w:rsidRPr="00F06C3D" w:rsidRDefault="0020225D" w:rsidP="0020225D">
      <w:pPr>
        <w:pStyle w:val="Heading4"/>
        <w:rPr>
          <w:bCs/>
        </w:rPr>
      </w:pPr>
      <w:proofErr w:type="spellStart"/>
      <w:r w:rsidRPr="00FB5FC8">
        <w:rPr>
          <w:rStyle w:val="Style13ptBold"/>
          <w:b/>
        </w:rPr>
        <w:t>Interp</w:t>
      </w:r>
      <w:proofErr w:type="spellEnd"/>
      <w:r w:rsidRPr="00FB5FC8">
        <w:rPr>
          <w:rStyle w:val="Style13ptBold"/>
          <w:b/>
        </w:rPr>
        <w:t xml:space="preserve"> – </w:t>
      </w:r>
      <w:r>
        <w:rPr>
          <w:rStyle w:val="Style13ptBold"/>
          <w:b/>
        </w:rPr>
        <w:t xml:space="preserve">the affirmative must defend a reduction of IP on a medicine. </w:t>
      </w:r>
    </w:p>
    <w:p w14:paraId="6FA7DA6A" w14:textId="77777777" w:rsidR="0020225D" w:rsidRPr="00FB5FC8" w:rsidRDefault="0020225D" w:rsidP="0020225D">
      <w:pPr>
        <w:pStyle w:val="Heading4"/>
        <w:rPr>
          <w:rStyle w:val="Style13ptBold"/>
          <w:b/>
          <w:bCs w:val="0"/>
        </w:rPr>
      </w:pPr>
      <w:r w:rsidRPr="00FB5FC8">
        <w:rPr>
          <w:rStyle w:val="Style13ptBold"/>
          <w:b/>
        </w:rPr>
        <w:t xml:space="preserve">“medicines” treat or cure, whereas vaccines prevent </w:t>
      </w:r>
      <w:r w:rsidRPr="00FB5FC8">
        <w:rPr>
          <w:rStyle w:val="Style13ptBold"/>
          <w:b/>
          <w:color w:val="FF0000"/>
        </w:rPr>
        <w:t>– o/w on specificity since it’s about the COVID vaccine</w:t>
      </w:r>
    </w:p>
    <w:p w14:paraId="157306B4" w14:textId="77777777" w:rsidR="0020225D" w:rsidRDefault="0020225D" w:rsidP="0020225D">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78D4D3F8" w14:textId="77777777" w:rsidR="0020225D" w:rsidRDefault="0020225D" w:rsidP="0020225D">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w:t>
      </w:r>
      <w:proofErr w:type="spellStart"/>
      <w:proofErr w:type="gramStart"/>
      <w:r w:rsidRPr="00B361BD">
        <w:t>event.</w:t>
      </w:r>
      <w:r>
        <w:t>s</w:t>
      </w:r>
      <w:proofErr w:type="spellEnd"/>
      <w:proofErr w:type="gramEnd"/>
    </w:p>
    <w:p w14:paraId="17D4D439" w14:textId="77777777" w:rsidR="0020225D" w:rsidRDefault="0020225D" w:rsidP="0020225D">
      <w:pPr>
        <w:pStyle w:val="Heading4"/>
      </w:pPr>
      <w:r>
        <w:t xml:space="preserve">Violation – their advantage area is about vaccines which means either a. they solve nothing and vote neg on presumption because vaccines aren’t “COVID-19 medicines” or b. they violate </w:t>
      </w:r>
    </w:p>
    <w:p w14:paraId="5ADE3D63" w14:textId="77777777" w:rsidR="0020225D" w:rsidRDefault="0020225D" w:rsidP="0020225D"/>
    <w:p w14:paraId="1AE5DF07" w14:textId="77777777" w:rsidR="0020225D" w:rsidRDefault="0020225D" w:rsidP="0020225D">
      <w:pPr>
        <w:pStyle w:val="Heading4"/>
      </w:pPr>
      <w:r>
        <w:t xml:space="preserve">Negate – </w:t>
      </w:r>
    </w:p>
    <w:p w14:paraId="7FA9BDC5" w14:textId="2B8B06C6" w:rsidR="0020225D" w:rsidRDefault="0020225D" w:rsidP="0020225D">
      <w:pPr>
        <w:pStyle w:val="Heading4"/>
      </w:pPr>
      <w:r>
        <w:t xml:space="preserve">1] Limits – expanding the topic to preventative treatment or medical interventions allows anything from surgery </w:t>
      </w:r>
      <w:r w:rsidR="007662F4">
        <w:t>to</w:t>
      </w:r>
      <w:r>
        <w:t xml:space="preserve"> mosquito repellent to prevent malaria. Destroys core generics like innovation which are exclusive to disease curing – core of the topic is about proprietary information. </w:t>
      </w:r>
    </w:p>
    <w:p w14:paraId="2DE2318B" w14:textId="77777777" w:rsidR="0020225D" w:rsidRPr="007551BF" w:rsidRDefault="0020225D" w:rsidP="0020225D"/>
    <w:p w14:paraId="59936874" w14:textId="77777777" w:rsidR="0020225D" w:rsidRPr="00910A32" w:rsidRDefault="0020225D" w:rsidP="0020225D">
      <w:pPr>
        <w:pStyle w:val="Heading4"/>
        <w:rPr>
          <w:rFonts w:cs="Calibri"/>
        </w:rPr>
      </w:pPr>
      <w:r w:rsidRPr="00910A32">
        <w:rPr>
          <w:rFonts w:cs="Calibri"/>
        </w:rPr>
        <w:t xml:space="preserve">Voters: </w:t>
      </w:r>
    </w:p>
    <w:p w14:paraId="071B0482" w14:textId="77777777" w:rsidR="0020225D" w:rsidRPr="00910A32" w:rsidRDefault="0020225D" w:rsidP="0020225D">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w:t>
      </w:r>
      <w:proofErr w:type="spellStart"/>
      <w:r w:rsidRPr="00910A32">
        <w:rPr>
          <w:rFonts w:cs="Calibri"/>
        </w:rPr>
        <w:t>args</w:t>
      </w:r>
      <w:proofErr w:type="spellEnd"/>
      <w:r w:rsidRPr="00910A32">
        <w:rPr>
          <w:rFonts w:cs="Calibri"/>
        </w:rPr>
        <w:t xml:space="preserve"> I can’t respond to, </w:t>
      </w:r>
    </w:p>
    <w:p w14:paraId="3288A4F4" w14:textId="77777777" w:rsidR="0020225D" w:rsidRPr="00910A32" w:rsidRDefault="0020225D" w:rsidP="0020225D">
      <w:pPr>
        <w:pStyle w:val="Heading4"/>
        <w:rPr>
          <w:rFonts w:cs="Calibri"/>
        </w:rPr>
      </w:pPr>
      <w:r w:rsidRPr="00910A32">
        <w:rPr>
          <w:rFonts w:cs="Calibri"/>
        </w:rPr>
        <w:t xml:space="preserve">Use competing </w:t>
      </w:r>
      <w:proofErr w:type="spellStart"/>
      <w:r w:rsidRPr="00910A32">
        <w:rPr>
          <w:rFonts w:cs="Calibri"/>
        </w:rPr>
        <w:t>interps</w:t>
      </w:r>
      <w:proofErr w:type="spellEnd"/>
      <w:r w:rsidRPr="00910A32">
        <w:rPr>
          <w:rFonts w:cs="Calibri"/>
        </w:rPr>
        <w:t xml:space="preserve"> reasonability invites arbitrary judge intervention since we don’t know your bs meter, </w:t>
      </w:r>
    </w:p>
    <w:p w14:paraId="3F2CE12F" w14:textId="77777777" w:rsidR="0020225D" w:rsidRDefault="0020225D" w:rsidP="0020225D">
      <w:pPr>
        <w:pStyle w:val="Heading4"/>
        <w:rPr>
          <w:rFonts w:cs="Calibri"/>
        </w:rPr>
      </w:pPr>
      <w:r w:rsidRPr="00910A32">
        <w:rPr>
          <w:rFonts w:cs="Calibri"/>
        </w:rPr>
        <w:t xml:space="preserve">No RVIs –illogical – you shouldn’t win for being fair – it’s a litmus test for engaging in substance, </w:t>
      </w:r>
    </w:p>
    <w:p w14:paraId="40EAC29A" w14:textId="0E0E5434" w:rsidR="0020225D" w:rsidRPr="006F61EA" w:rsidRDefault="0020225D" w:rsidP="0020225D">
      <w:pPr>
        <w:rPr>
          <w:b/>
          <w:bCs/>
          <w:sz w:val="26"/>
        </w:rPr>
      </w:pPr>
      <w:r w:rsidRPr="007F4322">
        <w:rPr>
          <w:rStyle w:val="Style13ptBold"/>
        </w:rPr>
        <w:t xml:space="preserve">Comes first – indicts the 1ac – any potential neg abuse was caused by </w:t>
      </w:r>
      <w:proofErr w:type="spellStart"/>
      <w:r w:rsidRPr="007F4322">
        <w:rPr>
          <w:rStyle w:val="Style13ptBold"/>
        </w:rPr>
        <w:t>aff</w:t>
      </w:r>
      <w:proofErr w:type="spellEnd"/>
      <w:r w:rsidRPr="007F4322">
        <w:rPr>
          <w:rStyle w:val="Style13ptBold"/>
        </w:rPr>
        <w:t xml:space="preserve"> abuse</w:t>
      </w:r>
    </w:p>
    <w:p w14:paraId="36B66981" w14:textId="46C97335" w:rsidR="0020225D" w:rsidRDefault="006F61EA" w:rsidP="0020225D">
      <w:pPr>
        <w:pStyle w:val="Heading3"/>
      </w:pPr>
      <w:r>
        <w:t>2</w:t>
      </w:r>
    </w:p>
    <w:p w14:paraId="0EFA3822" w14:textId="77777777" w:rsidR="0020225D" w:rsidRPr="00FB5463" w:rsidRDefault="0020225D" w:rsidP="0020225D">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304821A8" w14:textId="77777777" w:rsidR="0020225D" w:rsidRPr="00FB5463" w:rsidRDefault="0020225D" w:rsidP="0020225D">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A3FF170" w14:textId="77777777" w:rsidR="0020225D" w:rsidRDefault="0020225D" w:rsidP="0020225D">
      <w:pPr>
        <w:rPr>
          <w:sz w:val="16"/>
        </w:rPr>
      </w:pPr>
      <w:r w:rsidRPr="00FB5463">
        <w:rPr>
          <w:sz w:val="16"/>
        </w:rPr>
        <w:t xml:space="preserve">The </w:t>
      </w:r>
      <w:r w:rsidRPr="00C31D55">
        <w:rPr>
          <w:rStyle w:val="StyleUnderline"/>
          <w:highlight w:val="yellow"/>
        </w:rPr>
        <w:t>biotech</w:t>
      </w:r>
      <w:r w:rsidRPr="00C31D55">
        <w:rPr>
          <w:sz w:val="16"/>
          <w:highlight w:val="yellow"/>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C31D55">
        <w:rPr>
          <w:rStyle w:val="StyleUnderline"/>
          <w:highlight w:val="yellow"/>
        </w:rPr>
        <w:t>advances</w:t>
      </w:r>
      <w:r w:rsidRPr="00C31D55">
        <w:rPr>
          <w:b/>
          <w:bCs/>
          <w:sz w:val="16"/>
          <w:highlight w:val="yellow"/>
        </w:rPr>
        <w:t xml:space="preserve"> </w:t>
      </w:r>
      <w:r w:rsidRPr="00483C44">
        <w:rPr>
          <w:rStyle w:val="StyleUnderline"/>
        </w:rPr>
        <w:t xml:space="preserve">towards </w:t>
      </w:r>
      <w:r w:rsidRPr="00C31D55">
        <w:rPr>
          <w:rStyle w:val="StyleUnderline"/>
          <w:highlight w:val="yellow"/>
        </w:rPr>
        <w:t xml:space="preserve">climate </w:t>
      </w:r>
      <w:r w:rsidRPr="00483C44">
        <w:rPr>
          <w:rStyle w:val="StyleUnderline"/>
        </w:rPr>
        <w:t xml:space="preserve">change </w:t>
      </w:r>
      <w:r w:rsidRPr="00C31D55">
        <w:rPr>
          <w:rStyle w:val="StyleUnderline"/>
          <w:highlight w:val="yellow"/>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C31D55">
        <w:rPr>
          <w:rStyle w:val="StyleUnderline"/>
          <w:highlight w:val="yellow"/>
        </w:rPr>
        <w:t xml:space="preserve">If </w:t>
      </w:r>
      <w:r w:rsidRPr="00483C44">
        <w:rPr>
          <w:rStyle w:val="StyleUnderline"/>
        </w:rPr>
        <w:t xml:space="preserve">an IP </w:t>
      </w:r>
      <w:r w:rsidRPr="00C31D55">
        <w:rPr>
          <w:rStyle w:val="StyleUnderline"/>
          <w:highlight w:val="yellow"/>
        </w:rPr>
        <w:t xml:space="preserve">waiver </w:t>
      </w:r>
      <w:r w:rsidRPr="00483C44">
        <w:rPr>
          <w:rStyle w:val="StyleUnderline"/>
        </w:rPr>
        <w:t>is</w:t>
      </w:r>
      <w:r w:rsidRPr="00483C44">
        <w:rPr>
          <w:sz w:val="16"/>
        </w:rPr>
        <w:t xml:space="preserve"> </w:t>
      </w:r>
      <w:r w:rsidRPr="00FB5463">
        <w:rPr>
          <w:sz w:val="16"/>
        </w:rPr>
        <w:t xml:space="preserve">purportedly </w:t>
      </w:r>
      <w:r w:rsidRPr="00C31D55">
        <w:rPr>
          <w:rStyle w:val="StyleUnderline"/>
          <w:highlight w:val="yellow"/>
        </w:rPr>
        <w:t>necessary</w:t>
      </w:r>
      <w:r w:rsidRPr="00C31D55">
        <w:rPr>
          <w:sz w:val="16"/>
          <w:highlight w:val="yellow"/>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C31D55">
        <w:rPr>
          <w:rStyle w:val="StyleUnderline"/>
          <w:highlight w:val="yellow"/>
        </w:rPr>
        <w:t>Administration</w:t>
      </w:r>
      <w:r w:rsidRPr="00483C44">
        <w:rPr>
          <w:rStyle w:val="StyleUnderline"/>
        </w:rPr>
        <w:t xml:space="preserve"> </w:t>
      </w:r>
      <w:r w:rsidRPr="00C31D55">
        <w:rPr>
          <w:rStyle w:val="StyleUnderline"/>
          <w:highlight w:val="yellow"/>
        </w:rPr>
        <w:t>will</w:t>
      </w:r>
      <w:r w:rsidRPr="00C31D55">
        <w:rPr>
          <w:sz w:val="16"/>
          <w:highlight w:val="yellow"/>
        </w:rPr>
        <w:t xml:space="preserve"> </w:t>
      </w:r>
      <w:r w:rsidRPr="00FB5463">
        <w:rPr>
          <w:sz w:val="16"/>
        </w:rPr>
        <w:t xml:space="preserve">not </w:t>
      </w:r>
      <w:r w:rsidRPr="00C31D55">
        <w:rPr>
          <w:rStyle w:val="StyleUnderline"/>
          <w:highlight w:val="yellow"/>
        </w:rPr>
        <w:t>apply</w:t>
      </w:r>
      <w:r w:rsidRPr="00C31D55">
        <w:rPr>
          <w:sz w:val="16"/>
          <w:highlight w:val="yellow"/>
        </w:rPr>
        <w:t xml:space="preserve"> </w:t>
      </w:r>
      <w:r w:rsidRPr="00FB5463">
        <w:rPr>
          <w:sz w:val="16"/>
        </w:rPr>
        <w:t xml:space="preserve">the </w:t>
      </w:r>
      <w:r w:rsidRPr="00C31D55">
        <w:rPr>
          <w:rStyle w:val="StyleUnderline"/>
          <w:highlight w:val="yellow"/>
        </w:rPr>
        <w:t>same logic to</w:t>
      </w:r>
      <w:r w:rsidRPr="00C31D55">
        <w:rPr>
          <w:sz w:val="16"/>
          <w:highlight w:val="yellow"/>
        </w:rPr>
        <w:t xml:space="preserve"> </w:t>
      </w:r>
      <w:r w:rsidRPr="00FB5463">
        <w:rPr>
          <w:sz w:val="16"/>
        </w:rPr>
        <w:t xml:space="preserve">the </w:t>
      </w:r>
      <w:r w:rsidRPr="00C31D55">
        <w:rPr>
          <w:rStyle w:val="StyleUnderline"/>
          <w:highlight w:val="yellow"/>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C31D55">
        <w:rPr>
          <w:rStyle w:val="StyleUnderline"/>
          <w:highlight w:val="yellow"/>
        </w:rPr>
        <w:t>context</w:t>
      </w:r>
      <w:r w:rsidRPr="00C31D55">
        <w:rPr>
          <w:sz w:val="16"/>
          <w:highlight w:val="yellow"/>
        </w:rPr>
        <w:t xml:space="preserve"> </w:t>
      </w:r>
      <w:r w:rsidRPr="00C31D55">
        <w:rPr>
          <w:rStyle w:val="StyleUnderline"/>
          <w:highlight w:val="yellow"/>
        </w:rPr>
        <w:t>of</w:t>
      </w:r>
      <w:r w:rsidRPr="00C31D55">
        <w:rPr>
          <w:sz w:val="16"/>
          <w:highlight w:val="yellow"/>
        </w:rPr>
        <w:t xml:space="preserve"> </w:t>
      </w:r>
      <w:r w:rsidRPr="00C31D55">
        <w:rPr>
          <w:rStyle w:val="StyleUnderline"/>
          <w:highlight w:val="yellow"/>
        </w:rPr>
        <w:t>climate change</w:t>
      </w:r>
      <w:r w:rsidRPr="00FB5463">
        <w:rPr>
          <w:sz w:val="16"/>
        </w:rPr>
        <w:t xml:space="preserve">, the idea would be that </w:t>
      </w:r>
      <w:r w:rsidRPr="00C31D55">
        <w:rPr>
          <w:rStyle w:val="StyleUnderline"/>
          <w:highlight w:val="yellow"/>
        </w:rPr>
        <w:t>companies</w:t>
      </w:r>
      <w:r w:rsidRPr="00C31D55">
        <w:rPr>
          <w:sz w:val="16"/>
          <w:highlight w:val="yellow"/>
        </w:rPr>
        <w:t xml:space="preserve"> </w:t>
      </w:r>
      <w:r w:rsidRPr="00483C44">
        <w:rPr>
          <w:rStyle w:val="StyleUnderline"/>
        </w:rPr>
        <w:t xml:space="preserve">who </w:t>
      </w:r>
      <w:r w:rsidRPr="00C31D55">
        <w:rPr>
          <w:rStyle w:val="StyleUnderline"/>
          <w:highlight w:val="yellow"/>
        </w:rPr>
        <w:t>develop</w:t>
      </w:r>
      <w:r w:rsidRPr="00C31D55">
        <w:rPr>
          <w:sz w:val="16"/>
          <w:highlight w:val="yellow"/>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C31D55">
        <w:rPr>
          <w:rStyle w:val="StyleUnderline"/>
          <w:highlight w:val="yellow"/>
        </w:rPr>
        <w:t>technologies</w:t>
      </w:r>
      <w:r w:rsidRPr="00483C44">
        <w:rPr>
          <w:rStyle w:val="StyleUnderline"/>
        </w:rPr>
        <w:t xml:space="preserve"> and sustainable biomass</w:t>
      </w:r>
      <w:r w:rsidRPr="00601C82">
        <w:rPr>
          <w:b/>
          <w:bCs/>
          <w:sz w:val="16"/>
        </w:rPr>
        <w:t xml:space="preserve">, </w:t>
      </w:r>
      <w:r w:rsidRPr="00C31D55">
        <w:rPr>
          <w:rStyle w:val="StyleUnderline"/>
          <w:highlight w:val="yellow"/>
        </w:rPr>
        <w:t xml:space="preserve">reducing </w:t>
      </w:r>
      <w:r w:rsidRPr="00483C44">
        <w:rPr>
          <w:rStyle w:val="StyleUnderline"/>
        </w:rPr>
        <w:t xml:space="preserve">greenhouse </w:t>
      </w:r>
      <w:r w:rsidRPr="00C31D55">
        <w:rPr>
          <w:rStyle w:val="StyleUnderline"/>
          <w:highlight w:val="yellow"/>
        </w:rPr>
        <w:t>gases</w:t>
      </w:r>
      <w:r w:rsidRPr="00C31D55">
        <w:rPr>
          <w:sz w:val="16"/>
          <w:highlight w:val="yellow"/>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C31D55">
        <w:rPr>
          <w:rStyle w:val="StyleUnderline"/>
          <w:highlight w:val="yellow"/>
        </w:rPr>
        <w:t>capturing</w:t>
      </w:r>
      <w:r w:rsidRPr="00C31D55">
        <w:rPr>
          <w:sz w:val="16"/>
          <w:highlight w:val="yellow"/>
        </w:rPr>
        <w:t xml:space="preserve"> </w:t>
      </w:r>
      <w:r w:rsidRPr="00FB5463">
        <w:rPr>
          <w:sz w:val="16"/>
        </w:rPr>
        <w:t xml:space="preserve">and sequestering </w:t>
      </w:r>
      <w:r w:rsidRPr="00C31D55">
        <w:rPr>
          <w:rStyle w:val="StyleUnderline"/>
          <w:highlight w:val="yellow"/>
        </w:rPr>
        <w:t>carbon</w:t>
      </w:r>
      <w:r w:rsidRPr="00C31D55">
        <w:rPr>
          <w:sz w:val="16"/>
          <w:highlight w:val="yellow"/>
        </w:rPr>
        <w:t xml:space="preserve"> </w:t>
      </w:r>
      <w:r w:rsidRPr="00FB5463">
        <w:rPr>
          <w:sz w:val="16"/>
        </w:rPr>
        <w:t xml:space="preserve">in soil and products, and more, </w:t>
      </w:r>
      <w:r w:rsidRPr="00483C44">
        <w:rPr>
          <w:rStyle w:val="StyleUnderline"/>
        </w:rPr>
        <w:t xml:space="preserve">would be </w:t>
      </w:r>
      <w:r w:rsidRPr="00C31D55">
        <w:rPr>
          <w:rStyle w:val="StyleUnderline"/>
          <w:highlight w:val="yellow"/>
        </w:rPr>
        <w:t xml:space="preserve">required to turn over </w:t>
      </w:r>
      <w:r w:rsidRPr="00483C44">
        <w:rPr>
          <w:rStyle w:val="StyleUnderline"/>
        </w:rPr>
        <w:t xml:space="preserve">their </w:t>
      </w:r>
      <w:r w:rsidRPr="00C31D55">
        <w:rPr>
          <w:rStyle w:val="StyleUnderline"/>
          <w:highlight w:val="yellow"/>
        </w:rPr>
        <w:t>proprietary</w:t>
      </w:r>
      <w:r w:rsidRPr="00C31D55">
        <w:rPr>
          <w:b/>
          <w:bCs/>
          <w:sz w:val="16"/>
          <w:highlight w:val="yellow"/>
        </w:rPr>
        <w:t xml:space="preserve"> </w:t>
      </w:r>
      <w:r w:rsidRPr="00C31D55">
        <w:rPr>
          <w:rStyle w:val="StyleUnderline"/>
          <w:highlight w:val="yellow"/>
        </w:rPr>
        <w:t>know-how</w:t>
      </w:r>
      <w:r w:rsidRPr="00C31D55">
        <w:rPr>
          <w:sz w:val="16"/>
          <w:highlight w:val="yellow"/>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C31D55">
        <w:rPr>
          <w:rStyle w:val="StyleUnderline"/>
          <w:highlight w:val="yellow"/>
        </w:rPr>
        <w:t>suggestion alone</w:t>
      </w:r>
      <w:r w:rsidRPr="00483C44">
        <w:rPr>
          <w:rStyle w:val="StyleUnderline"/>
        </w:rPr>
        <w:t xml:space="preserve"> could be </w:t>
      </w:r>
      <w:r w:rsidRPr="00C31D55">
        <w:rPr>
          <w:rStyle w:val="StyleUnderline"/>
          <w:highlight w:val="yellow"/>
        </w:rPr>
        <w:t>devastating</w:t>
      </w:r>
      <w:r w:rsidRPr="00483C44">
        <w:rPr>
          <w:rStyle w:val="StyleUnderline"/>
        </w:rPr>
        <w:t xml:space="preserve"> to voluntary international</w:t>
      </w:r>
      <w:r w:rsidRPr="00483C44">
        <w:rPr>
          <w:b/>
          <w:bCs/>
          <w:sz w:val="16"/>
        </w:rPr>
        <w:t xml:space="preserve"> </w:t>
      </w:r>
      <w:r w:rsidRPr="00C31D55">
        <w:rPr>
          <w:rStyle w:val="StyleUnderline"/>
          <w:highlight w:val="yellow"/>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8"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C31D55">
        <w:rPr>
          <w:rStyle w:val="StyleUnderline"/>
          <w:highlight w:val="yellow"/>
        </w:rPr>
        <w:t>investors</w:t>
      </w:r>
      <w:r w:rsidRPr="00483C44">
        <w:rPr>
          <w:rStyle w:val="StyleUnderline"/>
        </w:rPr>
        <w:t xml:space="preserve"> </w:t>
      </w:r>
      <w:r w:rsidRPr="00C31D55">
        <w:rPr>
          <w:rStyle w:val="StyleUnderline"/>
          <w:highlight w:val="yellow"/>
        </w:rPr>
        <w:t>cannot be confident</w:t>
      </w:r>
      <w:r w:rsidRPr="00483C44">
        <w:rPr>
          <w:rStyle w:val="StyleUnderline"/>
        </w:rPr>
        <w:t xml:space="preserve"> that </w:t>
      </w:r>
      <w:r w:rsidRPr="00C31D55">
        <w:rPr>
          <w:rStyle w:val="StyleUnderline"/>
          <w:highlight w:val="yellow"/>
        </w:rPr>
        <w:t>IP</w:t>
      </w:r>
      <w:r w:rsidRPr="00483C44">
        <w:rPr>
          <w:rStyle w:val="StyleUnderline"/>
        </w:rPr>
        <w:t xml:space="preserve"> will be </w:t>
      </w:r>
      <w:r w:rsidRPr="00C31D55">
        <w:rPr>
          <w:rStyle w:val="StyleUnderline"/>
          <w:highlight w:val="yellow"/>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C31D55">
        <w:rPr>
          <w:rStyle w:val="StyleUnderline"/>
          <w:highlight w:val="yellow"/>
        </w:rPr>
        <w:t>unlikely they will</w:t>
      </w:r>
      <w:r w:rsidRPr="00483C44">
        <w:rPr>
          <w:sz w:val="16"/>
        </w:rPr>
        <w:t xml:space="preserve"> continue to </w:t>
      </w:r>
      <w:r w:rsidRPr="00C31D55">
        <w:rPr>
          <w:rStyle w:val="StyleUnderline"/>
          <w:highlight w:val="yellow"/>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621E337F" w14:textId="77777777" w:rsidR="0020225D" w:rsidRPr="008C74CB" w:rsidRDefault="0020225D" w:rsidP="0020225D">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BAA78DC" w14:textId="77777777" w:rsidR="0020225D" w:rsidRPr="008C74CB" w:rsidRDefault="0020225D" w:rsidP="0020225D">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9" w:history="1">
        <w:r w:rsidRPr="008C74CB">
          <w:rPr>
            <w:color w:val="000000" w:themeColor="text1"/>
          </w:rPr>
          <w:t>https://www.livescience.com/65633-climate-change-dooms-humans-by-2050.html</w:t>
        </w:r>
      </w:hyperlink>
      <w:r w:rsidRPr="008C74CB">
        <w:rPr>
          <w:color w:val="000000" w:themeColor="text1"/>
        </w:rPr>
        <w:t xml:space="preserve"> Justin</w:t>
      </w:r>
    </w:p>
    <w:p w14:paraId="15EB7514" w14:textId="77777777" w:rsidR="0020225D" w:rsidRPr="008C74CB" w:rsidRDefault="0020225D" w:rsidP="0020225D">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C31D55">
        <w:rPr>
          <w:color w:val="000000" w:themeColor="text1"/>
          <w:highlight w:val="yellow"/>
          <w:u w:val="single"/>
        </w:rPr>
        <w:t>models</w:t>
      </w:r>
      <w:r w:rsidRPr="0041591F">
        <w:rPr>
          <w:color w:val="000000" w:themeColor="text1"/>
          <w:sz w:val="12"/>
          <w:szCs w:val="12"/>
        </w:rPr>
        <w:t xml:space="preserve"> — like the one that the </w:t>
      </w:r>
      <w:hyperlink r:id="rId10"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C31D55">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C31D55">
        <w:rPr>
          <w:b/>
          <w:bCs/>
          <w:color w:val="000000" w:themeColor="text1"/>
          <w:highlight w:val="yellow"/>
          <w:u w:val="single"/>
        </w:rPr>
        <w:t xml:space="preserve">interlinked </w:t>
      </w:r>
      <w:r w:rsidRPr="008C74CB">
        <w:rPr>
          <w:b/>
          <w:bCs/>
          <w:color w:val="000000" w:themeColor="text1"/>
          <w:u w:val="single"/>
        </w:rPr>
        <w:t xml:space="preserve">geological </w:t>
      </w:r>
      <w:r w:rsidRPr="00C31D55">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C31D55">
        <w:rPr>
          <w:color w:val="000000" w:themeColor="text1"/>
          <w:highlight w:val="yellow"/>
          <w:u w:val="single"/>
        </w:rPr>
        <w:t>governments</w:t>
      </w:r>
      <w:r w:rsidRPr="008C74CB">
        <w:rPr>
          <w:color w:val="000000" w:themeColor="text1"/>
          <w:u w:val="single"/>
        </w:rPr>
        <w:t xml:space="preserve"> "politely </w:t>
      </w:r>
      <w:r w:rsidRPr="00C31D55">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C31D55">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C31D55">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1"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C31D55">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C31D55">
        <w:rPr>
          <w:color w:val="000000" w:themeColor="text1"/>
          <w:highlight w:val="yellow"/>
          <w:u w:val="single"/>
        </w:rPr>
        <w:t>Thirty-five percent of</w:t>
      </w:r>
      <w:r w:rsidRPr="008C74CB">
        <w:rPr>
          <w:color w:val="000000" w:themeColor="text1"/>
          <w:u w:val="single"/>
        </w:rPr>
        <w:t xml:space="preserve"> the global </w:t>
      </w:r>
      <w:r w:rsidRPr="00C31D55">
        <w:rPr>
          <w:color w:val="000000" w:themeColor="text1"/>
          <w:highlight w:val="yellow"/>
          <w:u w:val="single"/>
        </w:rPr>
        <w:t>land</w:t>
      </w:r>
      <w:r w:rsidRPr="008C74CB">
        <w:rPr>
          <w:color w:val="000000" w:themeColor="text1"/>
          <w:u w:val="single"/>
        </w:rPr>
        <w:t xml:space="preserve"> area, </w:t>
      </w:r>
      <w:r w:rsidRPr="00C31D55">
        <w:rPr>
          <w:color w:val="000000" w:themeColor="text1"/>
          <w:highlight w:val="yellow"/>
          <w:u w:val="single"/>
        </w:rPr>
        <w:t xml:space="preserve">and </w:t>
      </w:r>
      <w:r w:rsidRPr="00C31D55">
        <w:rPr>
          <w:b/>
          <w:bCs/>
          <w:color w:val="000000" w:themeColor="text1"/>
          <w:highlight w:val="yellow"/>
          <w:u w:val="single"/>
        </w:rPr>
        <w:t xml:space="preserve">55 percent of </w:t>
      </w:r>
      <w:r w:rsidRPr="008C74CB">
        <w:rPr>
          <w:b/>
          <w:bCs/>
          <w:color w:val="000000" w:themeColor="text1"/>
          <w:u w:val="single"/>
        </w:rPr>
        <w:t xml:space="preserve">the global </w:t>
      </w:r>
      <w:r w:rsidRPr="00C31D55">
        <w:rPr>
          <w:b/>
          <w:bCs/>
          <w:color w:val="000000" w:themeColor="text1"/>
          <w:highlight w:val="yellow"/>
          <w:u w:val="single"/>
        </w:rPr>
        <w:t>population</w:t>
      </w:r>
      <w:r w:rsidRPr="008C74CB">
        <w:rPr>
          <w:b/>
          <w:bCs/>
          <w:color w:val="000000" w:themeColor="text1"/>
          <w:u w:val="single"/>
        </w:rPr>
        <w:t xml:space="preserve">, are </w:t>
      </w:r>
      <w:r w:rsidRPr="00C31D55">
        <w:rPr>
          <w:b/>
          <w:bCs/>
          <w:color w:val="000000" w:themeColor="text1"/>
          <w:highlight w:val="yellow"/>
          <w:u w:val="single"/>
        </w:rPr>
        <w:t>subject to</w:t>
      </w:r>
      <w:r w:rsidRPr="008C74CB">
        <w:rPr>
          <w:b/>
          <w:bCs/>
          <w:color w:val="000000" w:themeColor="text1"/>
          <w:u w:val="single"/>
        </w:rPr>
        <w:t xml:space="preserve"> more than 20 days a year of </w:t>
      </w:r>
      <w:hyperlink r:id="rId12" w:history="1">
        <w:r w:rsidRPr="00C31D55">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C31D55">
        <w:rPr>
          <w:color w:val="000000" w:themeColor="text1"/>
          <w:highlight w:val="yellow"/>
          <w:u w:val="single"/>
        </w:rPr>
        <w:t>droughts, floods and wildfires</w:t>
      </w:r>
      <w:r w:rsidRPr="008C74CB">
        <w:rPr>
          <w:color w:val="000000" w:themeColor="text1"/>
          <w:u w:val="single"/>
        </w:rPr>
        <w:t xml:space="preserve"> regularly </w:t>
      </w:r>
      <w:r w:rsidRPr="00C31D55">
        <w:rPr>
          <w:color w:val="000000" w:themeColor="text1"/>
          <w:highlight w:val="yellow"/>
          <w:u w:val="single"/>
        </w:rPr>
        <w:t>ravage the land</w:t>
      </w:r>
      <w:r w:rsidRPr="008C74CB">
        <w:rPr>
          <w:color w:val="000000" w:themeColor="text1"/>
          <w:u w:val="single"/>
        </w:rPr>
        <w:t xml:space="preserve">. Nearly </w:t>
      </w:r>
      <w:r w:rsidRPr="00C31D55">
        <w:rPr>
          <w:b/>
          <w:bCs/>
          <w:color w:val="000000" w:themeColor="text1"/>
          <w:highlight w:val="yellow"/>
          <w:u w:val="single"/>
        </w:rPr>
        <w:t xml:space="preserve">one-third </w:t>
      </w:r>
      <w:r w:rsidRPr="008C74CB">
        <w:rPr>
          <w:b/>
          <w:bCs/>
          <w:color w:val="000000" w:themeColor="text1"/>
          <w:u w:val="single"/>
        </w:rPr>
        <w:t xml:space="preserve">of the world's land surface </w:t>
      </w:r>
      <w:r w:rsidRPr="00C31D55">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C31D55">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C31D55">
        <w:rPr>
          <w:color w:val="000000" w:themeColor="text1"/>
          <w:highlight w:val="yellow"/>
          <w:u w:val="single"/>
        </w:rPr>
        <w:t>destroying</w:t>
      </w:r>
      <w:r w:rsidRPr="008C74CB">
        <w:rPr>
          <w:color w:val="000000" w:themeColor="text1"/>
          <w:u w:val="single"/>
        </w:rPr>
        <w:t xml:space="preserve"> the region's </w:t>
      </w:r>
      <w:proofErr w:type="gramStart"/>
      <w:r w:rsidRPr="00C31D55">
        <w:rPr>
          <w:color w:val="000000" w:themeColor="text1"/>
          <w:highlight w:val="yellow"/>
          <w:u w:val="single"/>
        </w:rPr>
        <w:t>ag</w:t>
      </w:r>
      <w:r w:rsidRPr="008C74CB">
        <w:rPr>
          <w:color w:val="000000" w:themeColor="text1"/>
          <w:u w:val="single"/>
        </w:rPr>
        <w:t>riculture</w:t>
      </w:r>
      <w:proofErr w:type="gramEnd"/>
      <w:r w:rsidRPr="008C74CB">
        <w:rPr>
          <w:color w:val="000000" w:themeColor="text1"/>
          <w:u w:val="single"/>
        </w:rPr>
        <w:t xml:space="preserve"> and </w:t>
      </w:r>
      <w:r w:rsidRPr="00C31D55">
        <w:rPr>
          <w:color w:val="000000" w:themeColor="text1"/>
          <w:highlight w:val="yellow"/>
          <w:u w:val="single"/>
        </w:rPr>
        <w:t>turning</w:t>
      </w:r>
      <w:r w:rsidRPr="008C74CB">
        <w:rPr>
          <w:color w:val="000000" w:themeColor="text1"/>
          <w:u w:val="single"/>
        </w:rPr>
        <w:t xml:space="preserve"> more than </w:t>
      </w:r>
      <w:r w:rsidRPr="00C31D55">
        <w:rPr>
          <w:color w:val="000000" w:themeColor="text1"/>
          <w:highlight w:val="yellow"/>
          <w:u w:val="single"/>
        </w:rPr>
        <w:t>1 bil</w:t>
      </w:r>
      <w:r w:rsidRPr="008C74CB">
        <w:rPr>
          <w:color w:val="000000" w:themeColor="text1"/>
          <w:u w:val="single"/>
        </w:rPr>
        <w:t xml:space="preserve">lion people </w:t>
      </w:r>
      <w:r w:rsidRPr="00C31D55">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3" w:history="1">
        <w:r w:rsidRPr="00C31D55">
          <w:rPr>
            <w:rStyle w:val="Hyperlink"/>
            <w:color w:val="000000" w:themeColor="text1"/>
            <w:highlight w:val="yellow"/>
            <w:u w:val="single"/>
          </w:rPr>
          <w:t>shrinking coastlines</w:t>
        </w:r>
      </w:hyperlink>
      <w:r w:rsidRPr="00C31D55">
        <w:rPr>
          <w:color w:val="000000" w:themeColor="text1"/>
          <w:highlight w:val="yellow"/>
          <w:u w:val="single"/>
        </w:rPr>
        <w:t xml:space="preserve"> and</w:t>
      </w:r>
      <w:r w:rsidRPr="008C74CB">
        <w:rPr>
          <w:color w:val="000000" w:themeColor="text1"/>
          <w:u w:val="single"/>
        </w:rPr>
        <w:t xml:space="preserve"> severe </w:t>
      </w:r>
      <w:r w:rsidRPr="00C31D55">
        <w:rPr>
          <w:color w:val="000000" w:themeColor="text1"/>
          <w:highlight w:val="yellow"/>
          <w:u w:val="single"/>
        </w:rPr>
        <w:t>drops in food and water</w:t>
      </w:r>
      <w:r w:rsidRPr="008C74CB">
        <w:rPr>
          <w:color w:val="000000" w:themeColor="text1"/>
          <w:u w:val="single"/>
        </w:rPr>
        <w:t xml:space="preserve"> availability — begin to </w:t>
      </w:r>
      <w:r w:rsidRPr="00C31D55">
        <w:rPr>
          <w:b/>
          <w:bCs/>
          <w:color w:val="000000" w:themeColor="text1"/>
          <w:highlight w:val="yellow"/>
          <w:u w:val="single"/>
        </w:rPr>
        <w:t>stress</w:t>
      </w:r>
      <w:r w:rsidRPr="008C74CB">
        <w:rPr>
          <w:b/>
          <w:bCs/>
          <w:color w:val="000000" w:themeColor="text1"/>
          <w:u w:val="single"/>
        </w:rPr>
        <w:t xml:space="preserve"> the fabric of the world's largest </w:t>
      </w:r>
      <w:r w:rsidRPr="00C31D55">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C31D55">
        <w:rPr>
          <w:b/>
          <w:bCs/>
          <w:color w:val="000000" w:themeColor="text1"/>
          <w:highlight w:val="yellow"/>
          <w:u w:val="single"/>
        </w:rPr>
        <w:t>nuclear war</w:t>
      </w:r>
      <w:r w:rsidRPr="008C74CB">
        <w:rPr>
          <w:b/>
          <w:bCs/>
          <w:color w:val="000000" w:themeColor="text1"/>
          <w:u w:val="single"/>
        </w:rPr>
        <w:t xml:space="preserve">, are </w:t>
      </w:r>
      <w:r w:rsidRPr="00C31D55">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C31D55">
        <w:rPr>
          <w:color w:val="000000" w:themeColor="text1"/>
          <w:highlight w:val="yellow"/>
          <w:u w:val="single"/>
        </w:rPr>
        <w:t>end of</w:t>
      </w:r>
      <w:r w:rsidRPr="008C74CB">
        <w:rPr>
          <w:color w:val="000000" w:themeColor="text1"/>
          <w:u w:val="single"/>
        </w:rPr>
        <w:t xml:space="preserve"> human global </w:t>
      </w:r>
      <w:r w:rsidRPr="00C31D55">
        <w:rPr>
          <w:color w:val="000000" w:themeColor="text1"/>
          <w:highlight w:val="yellow"/>
          <w:u w:val="single"/>
        </w:rPr>
        <w:t>civilization</w:t>
      </w:r>
      <w:r w:rsidRPr="008C74CB">
        <w:rPr>
          <w:color w:val="000000" w:themeColor="text1"/>
          <w:u w:val="single"/>
        </w:rPr>
        <w:t xml:space="preserve"> as we know it."</w:t>
      </w:r>
    </w:p>
    <w:p w14:paraId="04F73BFD" w14:textId="77777777" w:rsidR="0020225D" w:rsidRPr="0020225D" w:rsidRDefault="0020225D" w:rsidP="0020225D"/>
    <w:p w14:paraId="263A5BC5" w14:textId="21F51E5A" w:rsidR="0020225D" w:rsidRDefault="006F61EA" w:rsidP="0020225D">
      <w:pPr>
        <w:pStyle w:val="Heading3"/>
      </w:pPr>
      <w:r>
        <w:t>3</w:t>
      </w:r>
    </w:p>
    <w:p w14:paraId="65752829" w14:textId="77777777" w:rsidR="0020225D" w:rsidRPr="001223C1" w:rsidRDefault="0020225D" w:rsidP="0020225D">
      <w:pPr>
        <w:pStyle w:val="Heading4"/>
      </w:pPr>
      <w:bookmarkStart w:id="0" w:name="_Hlk79762654"/>
      <w:r>
        <w:t>Through the reading of books and images we build a constructive view of health and proper social posture due to an illusion of nature projected onto us by an illusory idea of purity. Focus on disease and health is an illusion of lived experience where our projected capacity of how we should live makes us determine the course of action due to our genetic risk where we project ideas of purity onto material images of ourselves and others.</w:t>
      </w:r>
    </w:p>
    <w:p w14:paraId="5A928AA1" w14:textId="77777777" w:rsidR="0020225D" w:rsidRPr="00453737" w:rsidRDefault="0020225D" w:rsidP="0020225D">
      <w:pPr>
        <w:rPr>
          <w:rStyle w:val="Style13ptBold"/>
        </w:rPr>
      </w:pPr>
      <w:r w:rsidRPr="00453737">
        <w:rPr>
          <w:rStyle w:val="Style13ptBold"/>
        </w:rPr>
        <w:t>Pender 18</w:t>
      </w:r>
    </w:p>
    <w:p w14:paraId="42DD253E" w14:textId="77777777" w:rsidR="0020225D" w:rsidRPr="00453737" w:rsidRDefault="0020225D" w:rsidP="0020225D">
      <w:r w:rsidRPr="00453737">
        <w:t xml:space="preserve">Kelly Pender. (2018). Being at Genetic </w:t>
      </w:r>
      <w:proofErr w:type="gramStart"/>
      <w:r w:rsidRPr="00453737">
        <w:t>Risk :</w:t>
      </w:r>
      <w:proofErr w:type="gramEnd"/>
      <w:r w:rsidRPr="00453737">
        <w:t xml:space="preserve"> Toward a Rhetoric of Care. Penn State University Press. Pages 43 to 4</w:t>
      </w:r>
      <w:r>
        <w:t>5</w:t>
      </w:r>
      <w:r w:rsidRPr="00453737">
        <w:t>. // js69</w:t>
      </w:r>
    </w:p>
    <w:p w14:paraId="38EAA4CC" w14:textId="77777777" w:rsidR="0020225D" w:rsidRDefault="0020225D" w:rsidP="0020225D">
      <w:pPr>
        <w:rPr>
          <w:sz w:val="16"/>
        </w:rPr>
      </w:pPr>
      <w:r w:rsidRPr="001223C1">
        <w:rPr>
          <w:sz w:val="16"/>
        </w:rPr>
        <w:t xml:space="preserve">Kelly </w:t>
      </w:r>
      <w:proofErr w:type="spellStart"/>
      <w:r w:rsidRPr="001223C1">
        <w:rPr>
          <w:sz w:val="16"/>
        </w:rPr>
        <w:t>Happe</w:t>
      </w:r>
      <w:proofErr w:type="spellEnd"/>
      <w:r w:rsidRPr="001223C1">
        <w:rPr>
          <w:sz w:val="16"/>
        </w:rPr>
        <w:t xml:space="preserve"> frames her 2013 book, The Material Gene: Gender, Race, and Heredity After the Human Genome </w:t>
      </w:r>
      <w:proofErr w:type="gramStart"/>
      <w:r w:rsidRPr="001223C1">
        <w:rPr>
          <w:sz w:val="16"/>
        </w:rPr>
        <w:t>Project  with</w:t>
      </w:r>
      <w:proofErr w:type="gramEnd"/>
      <w:r w:rsidRPr="001223C1">
        <w:rPr>
          <w:sz w:val="16"/>
        </w:rPr>
        <w:t xml:space="preserve"> a very provocative question: “How do </w:t>
      </w:r>
      <w:r w:rsidRPr="00453737">
        <w:rPr>
          <w:b/>
          <w:bCs/>
          <w:highlight w:val="green"/>
          <w:u w:val="single"/>
        </w:rPr>
        <w:t>we think of</w:t>
      </w:r>
      <w:r w:rsidRPr="001223C1">
        <w:rPr>
          <w:sz w:val="16"/>
          <w:highlight w:val="green"/>
        </w:rPr>
        <w:t xml:space="preserve"> </w:t>
      </w:r>
      <w:r w:rsidRPr="001223C1">
        <w:rPr>
          <w:sz w:val="16"/>
        </w:rPr>
        <w:t xml:space="preserve">heredity and </w:t>
      </w:r>
      <w:r w:rsidRPr="00453737">
        <w:rPr>
          <w:b/>
          <w:bCs/>
          <w:highlight w:val="green"/>
          <w:u w:val="single"/>
        </w:rPr>
        <w:t>disease</w:t>
      </w:r>
      <w:r w:rsidRPr="001223C1">
        <w:rPr>
          <w:sz w:val="16"/>
        </w:rPr>
        <w:t xml:space="preserve"> not as recalcitrant material realities discovered by researchers and physicians but </w:t>
      </w:r>
      <w:r w:rsidRPr="00453737">
        <w:rPr>
          <w:b/>
          <w:bCs/>
          <w:highlight w:val="green"/>
          <w:u w:val="single"/>
        </w:rPr>
        <w:t>as contingent manifestations of</w:t>
      </w:r>
      <w:r w:rsidRPr="001223C1">
        <w:rPr>
          <w:sz w:val="16"/>
          <w:highlight w:val="green"/>
        </w:rPr>
        <w:t xml:space="preserve"> </w:t>
      </w:r>
      <w:r w:rsidRPr="001223C1">
        <w:rPr>
          <w:sz w:val="16"/>
        </w:rPr>
        <w:t xml:space="preserve">the lived social experience of worlds?” (2). Her aim, which this question makes clear, is to cut the Gordian knot, as Latour would put it. We can understand heredity and disease either in terms of nature, that is, </w:t>
      </w:r>
      <w:proofErr w:type="gramStart"/>
      <w:r w:rsidRPr="001223C1">
        <w:rPr>
          <w:sz w:val="16"/>
        </w:rPr>
        <w:t>as  “</w:t>
      </w:r>
      <w:proofErr w:type="gramEnd"/>
      <w:r w:rsidRPr="001223C1">
        <w:rPr>
          <w:sz w:val="16"/>
        </w:rPr>
        <w:t>recalcitrant material realities,” or in terms of culture, that is, as “</w:t>
      </w:r>
      <w:r w:rsidRPr="00453737">
        <w:rPr>
          <w:b/>
          <w:bCs/>
          <w:highlight w:val="green"/>
          <w:u w:val="single"/>
        </w:rPr>
        <w:t>the lived experience of social worlds</w:t>
      </w:r>
      <w:r w:rsidRPr="001223C1">
        <w:rPr>
          <w:sz w:val="16"/>
        </w:rPr>
        <w:t xml:space="preserve">,” but not in terms of both. </w:t>
      </w:r>
      <w:proofErr w:type="gramStart"/>
      <w:r w:rsidRPr="001223C1">
        <w:rPr>
          <w:sz w:val="16"/>
        </w:rPr>
        <w:t>Th  us</w:t>
      </w:r>
      <w:proofErr w:type="gramEnd"/>
      <w:r w:rsidRPr="001223C1">
        <w:rPr>
          <w:sz w:val="16"/>
        </w:rPr>
        <w:t xml:space="preserve">, we must choose, and in choosing we must </w:t>
      </w:r>
      <w:r w:rsidRPr="00453737">
        <w:rPr>
          <w:b/>
          <w:bCs/>
          <w:highlight w:val="green"/>
          <w:u w:val="single"/>
        </w:rPr>
        <w:t>purify one from the other</w:t>
      </w:r>
      <w:r w:rsidRPr="001223C1">
        <w:rPr>
          <w:sz w:val="16"/>
        </w:rPr>
        <w:t xml:space="preserve">. According to Latour, </w:t>
      </w:r>
      <w:r w:rsidRPr="00453737">
        <w:rPr>
          <w:b/>
          <w:bCs/>
          <w:highlight w:val="green"/>
          <w:u w:val="single"/>
        </w:rPr>
        <w:t>this act</w:t>
      </w:r>
      <w:r w:rsidRPr="001223C1">
        <w:rPr>
          <w:sz w:val="16"/>
          <w:highlight w:val="green"/>
        </w:rPr>
        <w:t xml:space="preserve"> </w:t>
      </w:r>
      <w:r w:rsidRPr="001223C1">
        <w:rPr>
          <w:sz w:val="16"/>
        </w:rPr>
        <w:t xml:space="preserve">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w:t>
      </w:r>
      <w:r w:rsidRPr="00453737">
        <w:rPr>
          <w:b/>
          <w:bCs/>
          <w:highlight w:val="green"/>
          <w:u w:val="single"/>
        </w:rPr>
        <w:t>is the hallmark of modernity</w:t>
      </w:r>
      <w:r w:rsidRPr="001223C1">
        <w:rPr>
          <w:sz w:val="16"/>
          <w:highlight w:val="green"/>
        </w:rPr>
        <w:t xml:space="preserve"> </w:t>
      </w:r>
      <w:r w:rsidRPr="001223C1">
        <w:rPr>
          <w:sz w:val="16"/>
        </w:rPr>
        <w:t xml:space="preserve">(Latour, We Have Never Been Modern 10–11). It constantly creates hybrids or quasi- objects—things that are not ontologically pure, not reducible to either the human realm or the nonhuman realm—and then assigns itself the task of </w:t>
      </w:r>
      <w:r w:rsidRPr="00453737">
        <w:rPr>
          <w:b/>
          <w:bCs/>
          <w:highlight w:val="green"/>
          <w:u w:val="single"/>
        </w:rPr>
        <w:t>purifying</w:t>
      </w:r>
      <w:r w:rsidRPr="001223C1">
        <w:rPr>
          <w:sz w:val="16"/>
        </w:rPr>
        <w:t xml:space="preserve"> them, of either “bracketing all </w:t>
      </w:r>
      <w:r w:rsidRPr="00453737">
        <w:rPr>
          <w:b/>
          <w:bCs/>
          <w:highlight w:val="green"/>
          <w:u w:val="single"/>
        </w:rPr>
        <w:t>dogma</w:t>
      </w:r>
      <w:r w:rsidRPr="001223C1">
        <w:rPr>
          <w:sz w:val="16"/>
        </w:rPr>
        <w:t xml:space="preserve"> and occult properties to arrive </w:t>
      </w:r>
      <w:r w:rsidRPr="00453737">
        <w:rPr>
          <w:b/>
          <w:bCs/>
          <w:highlight w:val="green"/>
          <w:u w:val="single"/>
        </w:rPr>
        <w:t xml:space="preserve">at a theory of nature </w:t>
      </w:r>
      <w:r w:rsidRPr="001223C1">
        <w:rPr>
          <w:sz w:val="16"/>
        </w:rPr>
        <w:t xml:space="preserve">in </w:t>
      </w:r>
      <w:r w:rsidRPr="00453737">
        <w:rPr>
          <w:b/>
          <w:bCs/>
          <w:highlight w:val="green"/>
          <w:u w:val="single"/>
        </w:rPr>
        <w:t>itself</w:t>
      </w:r>
      <w:r w:rsidRPr="001223C1">
        <w:rPr>
          <w:sz w:val="16"/>
        </w:rPr>
        <w:t xml:space="preserve">, or by turning a skeptical glance toward all scientific claims so as to view them as the surface eff  </w:t>
      </w:r>
      <w:proofErr w:type="spellStart"/>
      <w:r w:rsidRPr="001223C1">
        <w:rPr>
          <w:sz w:val="16"/>
        </w:rPr>
        <w:t>ects</w:t>
      </w:r>
      <w:proofErr w:type="spellEnd"/>
      <w:r w:rsidRPr="001223C1">
        <w:rPr>
          <w:sz w:val="16"/>
        </w:rPr>
        <w:t xml:space="preserve"> of human political and linguistic convention” (Harman, Towards Speculative Realism  76). What </w:t>
      </w:r>
      <w:r w:rsidRPr="00453737">
        <w:rPr>
          <w:b/>
          <w:bCs/>
          <w:highlight w:val="green"/>
          <w:u w:val="single"/>
        </w:rPr>
        <w:t>struck</w:t>
      </w:r>
      <w:r w:rsidRPr="001223C1">
        <w:rPr>
          <w:sz w:val="16"/>
        </w:rPr>
        <w:t xml:space="preserve"> me about </w:t>
      </w:r>
      <w:proofErr w:type="spellStart"/>
      <w:r w:rsidRPr="001223C1">
        <w:rPr>
          <w:sz w:val="16"/>
        </w:rPr>
        <w:t>Happe’s</w:t>
      </w:r>
      <w:proofErr w:type="spellEnd"/>
      <w:r w:rsidRPr="001223C1">
        <w:rPr>
          <w:sz w:val="16"/>
        </w:rPr>
        <w:t xml:space="preserve"> question the fi </w:t>
      </w:r>
      <w:proofErr w:type="spellStart"/>
      <w:r w:rsidRPr="001223C1">
        <w:rPr>
          <w:sz w:val="16"/>
        </w:rPr>
        <w:t>rst</w:t>
      </w:r>
      <w:proofErr w:type="spellEnd"/>
      <w:r w:rsidRPr="001223C1">
        <w:rPr>
          <w:sz w:val="16"/>
        </w:rPr>
        <w:t xml:space="preserve"> time I read it is the implication that engaging in this form 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would mean going </w:t>
      </w:r>
      <w:r w:rsidRPr="00453737">
        <w:rPr>
          <w:b/>
          <w:bCs/>
          <w:highlight w:val="green"/>
          <w:u w:val="single"/>
        </w:rPr>
        <w:t>against</w:t>
      </w:r>
      <w:r w:rsidRPr="001223C1">
        <w:rPr>
          <w:sz w:val="16"/>
        </w:rPr>
        <w:t xml:space="preserve"> the grain, as though the audience would have to be won over to an unfamiliar way of thinking. Indeed, my second reaction to the question was to pose another: How can we think of heredity and </w:t>
      </w:r>
      <w:r w:rsidRPr="00453737">
        <w:rPr>
          <w:b/>
          <w:bCs/>
          <w:highlight w:val="green"/>
          <w:u w:val="single"/>
        </w:rPr>
        <w:t>disease as</w:t>
      </w:r>
      <w:r w:rsidRPr="001223C1">
        <w:rPr>
          <w:sz w:val="16"/>
          <w:highlight w:val="green"/>
        </w:rPr>
        <w:t xml:space="preserve"> </w:t>
      </w:r>
      <w:r w:rsidRPr="001223C1">
        <w:rPr>
          <w:sz w:val="16"/>
        </w:rPr>
        <w:t xml:space="preserve">something </w:t>
      </w:r>
      <w:proofErr w:type="gramStart"/>
      <w:r w:rsidRPr="001223C1">
        <w:rPr>
          <w:sz w:val="16"/>
        </w:rPr>
        <w:t>other  than</w:t>
      </w:r>
      <w:proofErr w:type="gramEnd"/>
      <w:r w:rsidRPr="001223C1">
        <w:rPr>
          <w:sz w:val="16"/>
        </w:rPr>
        <w:t xml:space="preserve"> cultural </w:t>
      </w:r>
      <w:r w:rsidRPr="00453737">
        <w:rPr>
          <w:b/>
          <w:bCs/>
          <w:highlight w:val="green"/>
          <w:u w:val="single"/>
        </w:rPr>
        <w:t>constructions</w:t>
      </w:r>
      <w:r w:rsidRPr="001223C1">
        <w:rPr>
          <w:sz w:val="16"/>
        </w:rPr>
        <w:t xml:space="preserve">? What resources do we have within the social sciences and humanities for understanding the reality of heredity and disease without sliding </w:t>
      </w:r>
      <w:proofErr w:type="spellStart"/>
      <w:r w:rsidRPr="001223C1">
        <w:rPr>
          <w:sz w:val="16"/>
        </w:rPr>
        <w:t>ba</w:t>
      </w:r>
      <w:proofErr w:type="spellEnd"/>
      <w:r w:rsidRPr="001223C1">
        <w:rPr>
          <w:sz w:val="16"/>
        </w:rPr>
        <w:t xml:space="preserve"> ck into a kind of naïve realism </w:t>
      </w:r>
      <w:r w:rsidRPr="00453737">
        <w:rPr>
          <w:b/>
          <w:bCs/>
          <w:highlight w:val="green"/>
          <w:u w:val="single"/>
        </w:rPr>
        <w:t>that would enact</w:t>
      </w:r>
      <w:r w:rsidRPr="001223C1">
        <w:rPr>
          <w:sz w:val="16"/>
          <w:highlight w:val="green"/>
        </w:rPr>
        <w:t xml:space="preserve"> </w:t>
      </w:r>
      <w:r w:rsidRPr="001223C1">
        <w:rPr>
          <w:sz w:val="16"/>
        </w:rPr>
        <w:t xml:space="preserve">the very same form of </w:t>
      </w:r>
      <w:proofErr w:type="spellStart"/>
      <w:proofErr w:type="gramStart"/>
      <w:r w:rsidRPr="001223C1">
        <w:rPr>
          <w:sz w:val="16"/>
        </w:rPr>
        <w:t>purifi</w:t>
      </w:r>
      <w:proofErr w:type="spellEnd"/>
      <w:r w:rsidRPr="001223C1">
        <w:rPr>
          <w:sz w:val="16"/>
        </w:rPr>
        <w:t xml:space="preserve">  cation</w:t>
      </w:r>
      <w:proofErr w:type="gramEnd"/>
      <w:r w:rsidRPr="001223C1">
        <w:rPr>
          <w:sz w:val="16"/>
        </w:rPr>
        <w:t xml:space="preserve">, only in the opposite direction? T </w:t>
      </w:r>
      <w:proofErr w:type="gramStart"/>
      <w:r w:rsidRPr="001223C1">
        <w:rPr>
          <w:sz w:val="16"/>
        </w:rPr>
        <w:t>h  e</w:t>
      </w:r>
      <w:proofErr w:type="gramEnd"/>
      <w:r w:rsidRPr="001223C1">
        <w:rPr>
          <w:sz w:val="16"/>
        </w:rPr>
        <w:t xml:space="preserve"> point of the next chapter is to answer that question. The point of this chapter is to demonstrate that we need to. </w:t>
      </w:r>
      <w:r w:rsidRPr="00453737">
        <w:rPr>
          <w:b/>
          <w:bCs/>
          <w:highlight w:val="green"/>
          <w:u w:val="single"/>
        </w:rPr>
        <w:t>The constructivist paradigm</w:t>
      </w:r>
      <w:r w:rsidRPr="001223C1">
        <w:rPr>
          <w:sz w:val="16"/>
          <w:highlight w:val="green"/>
        </w:rPr>
        <w:t xml:space="preserve"> </w:t>
      </w:r>
      <w:r w:rsidRPr="001223C1">
        <w:rPr>
          <w:sz w:val="16"/>
        </w:rPr>
        <w:t xml:space="preserve">has dominated scholarship on risk in the social sciences and humanities for decades, </w:t>
      </w:r>
      <w:r w:rsidRPr="00453737">
        <w:rPr>
          <w:b/>
          <w:bCs/>
          <w:highlight w:val="green"/>
          <w:u w:val="single"/>
        </w:rPr>
        <w:t>exposing the human motives</w:t>
      </w:r>
      <w:r w:rsidRPr="001223C1">
        <w:rPr>
          <w:sz w:val="16"/>
          <w:highlight w:val="green"/>
        </w:rPr>
        <w:t xml:space="preserve"> </w:t>
      </w:r>
      <w:r w:rsidRPr="001223C1">
        <w:rPr>
          <w:sz w:val="16"/>
        </w:rPr>
        <w:t xml:space="preserve">and discursive forces operating </w:t>
      </w:r>
      <w:r w:rsidRPr="00453737">
        <w:rPr>
          <w:b/>
          <w:bCs/>
          <w:highlight w:val="green"/>
          <w:u w:val="single"/>
        </w:rPr>
        <w:t>behind</w:t>
      </w:r>
      <w:r w:rsidRPr="001223C1">
        <w:rPr>
          <w:sz w:val="16"/>
        </w:rPr>
        <w:t xml:space="preserve"> the </w:t>
      </w:r>
      <w:r w:rsidRPr="00453737">
        <w:rPr>
          <w:b/>
          <w:bCs/>
          <w:highlight w:val="green"/>
          <w:u w:val="single"/>
        </w:rPr>
        <w:t>illusion of nature</w:t>
      </w:r>
      <w:r w:rsidRPr="001223C1">
        <w:rPr>
          <w:sz w:val="16"/>
        </w:rPr>
        <w:t xml:space="preserve">. And there’s no question that this has been an important undertaking, especially </w:t>
      </w:r>
      <w:r w:rsidRPr="00453737">
        <w:rPr>
          <w:b/>
          <w:bCs/>
          <w:highlight w:val="green"/>
          <w:u w:val="single"/>
        </w:rPr>
        <w:t>in</w:t>
      </w:r>
      <w:r w:rsidRPr="001223C1">
        <w:rPr>
          <w:sz w:val="16"/>
        </w:rPr>
        <w:t xml:space="preserve"> the case of </w:t>
      </w:r>
      <w:r w:rsidRPr="00453737">
        <w:rPr>
          <w:b/>
          <w:bCs/>
          <w:highlight w:val="green"/>
          <w:u w:val="single"/>
        </w:rPr>
        <w:t>genetic risk</w:t>
      </w:r>
      <w:r w:rsidRPr="001223C1">
        <w:rPr>
          <w:sz w:val="16"/>
        </w:rPr>
        <w:t xml:space="preserve">, where the specter of genetic determinism always looms. </w:t>
      </w:r>
      <w:proofErr w:type="gramStart"/>
      <w:r w:rsidRPr="001223C1">
        <w:rPr>
          <w:sz w:val="16"/>
        </w:rPr>
        <w:t>  As</w:t>
      </w:r>
      <w:proofErr w:type="gramEnd"/>
      <w:r w:rsidRPr="001223C1">
        <w:rPr>
          <w:sz w:val="16"/>
        </w:rPr>
        <w:t xml:space="preserve"> long as we view genetic risk as a construction, and, as long as we continually reveal how that construction works, then we have some measure of </w:t>
      </w:r>
      <w:r w:rsidRPr="00453737">
        <w:rPr>
          <w:b/>
          <w:bCs/>
          <w:highlight w:val="green"/>
          <w:u w:val="single"/>
        </w:rPr>
        <w:t>protection against</w:t>
      </w:r>
      <w:r w:rsidRPr="001223C1">
        <w:rPr>
          <w:sz w:val="16"/>
        </w:rPr>
        <w:t xml:space="preserve"> the very dangerous </w:t>
      </w:r>
      <w:r w:rsidRPr="00453737">
        <w:rPr>
          <w:b/>
          <w:bCs/>
          <w:highlight w:val="green"/>
          <w:u w:val="single"/>
        </w:rPr>
        <w:t xml:space="preserve">idea that our health can </w:t>
      </w:r>
      <w:r w:rsidRPr="001223C1">
        <w:rPr>
          <w:sz w:val="16"/>
        </w:rPr>
        <w:t xml:space="preserve">be </w:t>
      </w:r>
      <w:r w:rsidRPr="00453737">
        <w:rPr>
          <w:b/>
          <w:bCs/>
          <w:highlight w:val="green"/>
          <w:u w:val="single"/>
        </w:rPr>
        <w:t>reduce</w:t>
      </w:r>
      <w:r w:rsidRPr="001223C1">
        <w:rPr>
          <w:sz w:val="16"/>
        </w:rPr>
        <w:t xml:space="preserve">d to the function of our genes. As history has shown us this idea comes </w:t>
      </w:r>
      <w:r w:rsidRPr="001223C1">
        <w:rPr>
          <w:b/>
          <w:bCs/>
          <w:highlight w:val="green"/>
          <w:u w:val="single"/>
        </w:rPr>
        <w:t>with a</w:t>
      </w:r>
      <w:r w:rsidRPr="001223C1">
        <w:rPr>
          <w:sz w:val="16"/>
        </w:rPr>
        <w:t xml:space="preserve"> very high </w:t>
      </w:r>
      <w:r w:rsidRPr="001223C1">
        <w:rPr>
          <w:b/>
          <w:bCs/>
          <w:highlight w:val="green"/>
          <w:u w:val="single"/>
        </w:rPr>
        <w:t xml:space="preserve">price </w:t>
      </w:r>
      <w:r w:rsidRPr="001223C1">
        <w:rPr>
          <w:sz w:val="16"/>
        </w:rPr>
        <w:t xml:space="preserve">tag. But at this point—a point when there are good reasons for rejecting the idea that contemporary genetic </w:t>
      </w:r>
      <w:proofErr w:type="gramStart"/>
      <w:r w:rsidRPr="001223C1">
        <w:rPr>
          <w:sz w:val="16"/>
        </w:rPr>
        <w:t>medicine  is</w:t>
      </w:r>
      <w:proofErr w:type="gramEnd"/>
      <w:r w:rsidRPr="001223C1">
        <w:rPr>
          <w:sz w:val="16"/>
        </w:rPr>
        <w:t xml:space="preserve"> simply the newest incarnation </w:t>
      </w:r>
      <w:r w:rsidRPr="001223C1">
        <w:rPr>
          <w:b/>
          <w:bCs/>
          <w:highlight w:val="green"/>
          <w:u w:val="single"/>
        </w:rPr>
        <w:t>of eugenics</w:t>
      </w:r>
      <w:r w:rsidRPr="001223C1">
        <w:rPr>
          <w:sz w:val="16"/>
        </w:rPr>
        <w:t xml:space="preserve">  —I believe that a continued comm </w:t>
      </w:r>
      <w:proofErr w:type="spellStart"/>
      <w:r w:rsidRPr="001223C1">
        <w:rPr>
          <w:sz w:val="16"/>
        </w:rPr>
        <w:t>itment</w:t>
      </w:r>
      <w:proofErr w:type="spellEnd"/>
      <w:r w:rsidRPr="001223C1">
        <w:rPr>
          <w:sz w:val="16"/>
        </w:rPr>
        <w:t xml:space="preserve"> to constructivism comes with a cost as well. This cost is the subject of Latour’s “Why Has Critique Run Out of </w:t>
      </w:r>
      <w:proofErr w:type="gramStart"/>
      <w:r w:rsidRPr="001223C1">
        <w:rPr>
          <w:sz w:val="16"/>
        </w:rPr>
        <w:t>Steam?:</w:t>
      </w:r>
      <w:proofErr w:type="gramEnd"/>
      <w:r w:rsidRPr="001223C1">
        <w:rPr>
          <w:sz w:val="16"/>
        </w:rPr>
        <w:t xml:space="preserve"> From Matters of Fact to Matters of Concern,” the well- known 2004 essay where he indicts the modern </w:t>
      </w:r>
      <w:proofErr w:type="spellStart"/>
      <w:r w:rsidRPr="001223C1">
        <w:rPr>
          <w:sz w:val="16"/>
        </w:rPr>
        <w:t>cr</w:t>
      </w:r>
      <w:proofErr w:type="spellEnd"/>
      <w:r w:rsidRPr="001223C1">
        <w:rPr>
          <w:sz w:val="16"/>
        </w:rPr>
        <w:t xml:space="preserve"> </w:t>
      </w:r>
      <w:proofErr w:type="spellStart"/>
      <w:r w:rsidRPr="001223C1">
        <w:rPr>
          <w:sz w:val="16"/>
        </w:rPr>
        <w:t>itical</w:t>
      </w:r>
      <w:proofErr w:type="spellEnd"/>
      <w:r w:rsidRPr="001223C1">
        <w:rPr>
          <w:sz w:val="16"/>
        </w:rPr>
        <w:t xml:space="preserve"> stance for its ceaseless repetition of a set of constructivist moves that has not only failed to achieve the amelioration it aimed for but has also pr evented us from revising our critical approaches to better suit present challenges (231). </w:t>
      </w:r>
      <w:proofErr w:type="gramStart"/>
      <w:r w:rsidRPr="001223C1">
        <w:rPr>
          <w:sz w:val="16"/>
        </w:rPr>
        <w:t>Th  e</w:t>
      </w:r>
      <w:proofErr w:type="gramEnd"/>
      <w:r w:rsidRPr="001223C1">
        <w:rPr>
          <w:sz w:val="16"/>
        </w:rPr>
        <w:t xml:space="preserve"> </w:t>
      </w:r>
      <w:proofErr w:type="spellStart"/>
      <w:r w:rsidRPr="001223C1">
        <w:rPr>
          <w:sz w:val="16"/>
        </w:rPr>
        <w:t>specifi</w:t>
      </w:r>
      <w:proofErr w:type="spellEnd"/>
      <w:r w:rsidRPr="001223C1">
        <w:rPr>
          <w:sz w:val="16"/>
        </w:rPr>
        <w:t xml:space="preserve">  c problem for Latour is that constructivism has just two ways of dealing with hybrid objects. On the one hand, it locates them at the “fairy position,” which is </w:t>
      </w:r>
      <w:r w:rsidRPr="001223C1">
        <w:rPr>
          <w:b/>
          <w:bCs/>
          <w:highlight w:val="green"/>
          <w:u w:val="single"/>
        </w:rPr>
        <w:t>used by social scientists</w:t>
      </w:r>
      <w:r w:rsidRPr="001223C1">
        <w:rPr>
          <w:sz w:val="16"/>
          <w:highlight w:val="green"/>
        </w:rPr>
        <w:t xml:space="preserve"> </w:t>
      </w:r>
      <w:r w:rsidRPr="001223C1">
        <w:rPr>
          <w:sz w:val="16"/>
        </w:rPr>
        <w:t xml:space="preserve">engaged in a kind of anti- fetishism; the aim here “is </w:t>
      </w:r>
      <w:r w:rsidRPr="001223C1">
        <w:rPr>
          <w:b/>
          <w:bCs/>
          <w:highlight w:val="green"/>
          <w:u w:val="single"/>
        </w:rPr>
        <w:t>to show</w:t>
      </w:r>
      <w:r w:rsidRPr="001223C1">
        <w:rPr>
          <w:sz w:val="16"/>
          <w:highlight w:val="green"/>
        </w:rPr>
        <w:t xml:space="preserve"> </w:t>
      </w:r>
      <w:r w:rsidRPr="001223C1">
        <w:rPr>
          <w:sz w:val="16"/>
        </w:rPr>
        <w:t xml:space="preserve">that what the </w:t>
      </w:r>
      <w:r w:rsidRPr="001223C1">
        <w:rPr>
          <w:b/>
          <w:bCs/>
          <w:highlight w:val="green"/>
          <w:u w:val="single"/>
        </w:rPr>
        <w:t>naïve believers</w:t>
      </w:r>
      <w:r w:rsidRPr="001223C1">
        <w:rPr>
          <w:sz w:val="16"/>
          <w:highlight w:val="green"/>
        </w:rPr>
        <w:t xml:space="preserve"> </w:t>
      </w:r>
      <w:r w:rsidRPr="001223C1">
        <w:rPr>
          <w:sz w:val="16"/>
        </w:rPr>
        <w:t xml:space="preserve">are doing with objects is simply </w:t>
      </w:r>
      <w:r w:rsidRPr="001223C1">
        <w:rPr>
          <w:b/>
          <w:bCs/>
          <w:highlight w:val="green"/>
          <w:u w:val="single"/>
        </w:rPr>
        <w:t>a projection</w:t>
      </w:r>
      <w:r w:rsidRPr="001223C1">
        <w:rPr>
          <w:sz w:val="16"/>
          <w:highlight w:val="green"/>
        </w:rPr>
        <w:t xml:space="preserve"> </w:t>
      </w:r>
      <w:r w:rsidRPr="001223C1">
        <w:rPr>
          <w:b/>
          <w:bCs/>
          <w:highlight w:val="green"/>
          <w:u w:val="single"/>
        </w:rPr>
        <w:t>of</w:t>
      </w:r>
      <w:r w:rsidRPr="001223C1">
        <w:rPr>
          <w:sz w:val="16"/>
        </w:rPr>
        <w:t xml:space="preserve"> their </w:t>
      </w:r>
      <w:r w:rsidRPr="001223C1">
        <w:rPr>
          <w:b/>
          <w:bCs/>
          <w:highlight w:val="green"/>
          <w:u w:val="single"/>
        </w:rPr>
        <w:t>wishes onto</w:t>
      </w:r>
      <w:r w:rsidRPr="001223C1">
        <w:rPr>
          <w:sz w:val="16"/>
          <w:highlight w:val="green"/>
        </w:rPr>
        <w:t xml:space="preserve"> </w:t>
      </w:r>
      <w:r w:rsidRPr="001223C1">
        <w:rPr>
          <w:sz w:val="16"/>
        </w:rPr>
        <w:t xml:space="preserve">a </w:t>
      </w:r>
      <w:r w:rsidRPr="001223C1">
        <w:rPr>
          <w:b/>
          <w:bCs/>
          <w:highlight w:val="green"/>
          <w:u w:val="single"/>
        </w:rPr>
        <w:t>material entity</w:t>
      </w:r>
      <w:r w:rsidRPr="001223C1">
        <w:rPr>
          <w:sz w:val="16"/>
          <w:highlight w:val="green"/>
        </w:rPr>
        <w:t xml:space="preserve"> </w:t>
      </w:r>
      <w:r w:rsidRPr="001223C1">
        <w:rPr>
          <w:sz w:val="16"/>
        </w:rPr>
        <w:t>that does nothing at all by itself” (237). In other words, no matter what idol some group believes in —</w:t>
      </w:r>
      <w:proofErr w:type="gramStart"/>
      <w:r w:rsidRPr="001223C1">
        <w:rPr>
          <w:sz w:val="16"/>
        </w:rPr>
        <w:t>god</w:t>
      </w:r>
      <w:proofErr w:type="gramEnd"/>
      <w:r w:rsidRPr="001223C1">
        <w:rPr>
          <w:sz w:val="16"/>
        </w:rPr>
        <w:t xml:space="preserve">, sports, art, and so forth—the aim is to show that its power is not innate but rather comes from them, from society. On the other hand, there’s the “fact position,” which corresponds most closely with the kinds of constructivist </w:t>
      </w:r>
      <w:proofErr w:type="spellStart"/>
      <w:r w:rsidRPr="001223C1">
        <w:rPr>
          <w:sz w:val="16"/>
        </w:rPr>
        <w:t>criti</w:t>
      </w:r>
      <w:proofErr w:type="spellEnd"/>
      <w:r w:rsidRPr="001223C1">
        <w:rPr>
          <w:sz w:val="16"/>
        </w:rPr>
        <w:t xml:space="preserve"> ques I’ll discuss in this chapter. Here the critic shows the naïve believers that while they might think they are free, they are </w:t>
      </w:r>
      <w:proofErr w:type="gramStart"/>
      <w:r w:rsidRPr="001223C1">
        <w:rPr>
          <w:sz w:val="16"/>
        </w:rPr>
        <w:t>actually acted</w:t>
      </w:r>
      <w:proofErr w:type="gramEnd"/>
      <w:r w:rsidRPr="001223C1">
        <w:rPr>
          <w:sz w:val="16"/>
        </w:rPr>
        <w:t xml:space="preserve"> on by unforeseen forces, which the critic explains by marshaling whichever “pet facts” she prefers to work with (238). These facts can come from any number of sources—economics, neurobiology, critical theory, wherever. What matters is that their “origin, fabrication, [and] mode of development” go unquestioned while the </w:t>
      </w:r>
      <w:proofErr w:type="spellStart"/>
      <w:r w:rsidRPr="001223C1">
        <w:rPr>
          <w:sz w:val="16"/>
        </w:rPr>
        <w:t>criti</w:t>
      </w:r>
      <w:proofErr w:type="spellEnd"/>
      <w:r w:rsidRPr="001223C1">
        <w:rPr>
          <w:sz w:val="16"/>
        </w:rPr>
        <w:t xml:space="preserve"> c uses them to demonstrate that the believer’s freedom is an illusion (238)</w:t>
      </w:r>
      <w:proofErr w:type="gramStart"/>
      <w:r w:rsidRPr="001223C1">
        <w:rPr>
          <w:sz w:val="16"/>
        </w:rPr>
        <w:t xml:space="preserve">.  </w:t>
      </w:r>
      <w:proofErr w:type="gramEnd"/>
      <w:r w:rsidRPr="001223C1">
        <w:rPr>
          <w:sz w:val="16"/>
        </w:rPr>
        <w:t xml:space="preserve">Often animated by a hermeneutics of suspicion, this kind of critique pivots </w:t>
      </w:r>
      <w:proofErr w:type="spellStart"/>
      <w:r w:rsidRPr="001223C1">
        <w:rPr>
          <w:sz w:val="16"/>
        </w:rPr>
        <w:t>ar</w:t>
      </w:r>
      <w:proofErr w:type="spellEnd"/>
      <w:r w:rsidRPr="001223C1">
        <w:rPr>
          <w:sz w:val="16"/>
        </w:rPr>
        <w:t xml:space="preserve"> </w:t>
      </w:r>
      <w:proofErr w:type="spellStart"/>
      <w:r w:rsidRPr="001223C1">
        <w:rPr>
          <w:sz w:val="16"/>
        </w:rPr>
        <w:t>ound</w:t>
      </w:r>
      <w:proofErr w:type="spellEnd"/>
      <w:r w:rsidRPr="001223C1">
        <w:rPr>
          <w:sz w:val="16"/>
        </w:rPr>
        <w:t xml:space="preserve"> an appearance/reality distinction that puts the critic in the role of de coder and debunker. Together Latour sees these two positions, </w:t>
      </w:r>
      <w:proofErr w:type="gramStart"/>
      <w:r w:rsidRPr="001223C1">
        <w:rPr>
          <w:sz w:val="16"/>
        </w:rPr>
        <w:t>fairy</w:t>
      </w:r>
      <w:proofErr w:type="gramEnd"/>
      <w:r w:rsidRPr="001223C1">
        <w:rPr>
          <w:sz w:val="16"/>
        </w:rPr>
        <w:t xml:space="preserve"> and fact, as a ki </w:t>
      </w:r>
      <w:proofErr w:type="spellStart"/>
      <w:r w:rsidRPr="001223C1">
        <w:rPr>
          <w:sz w:val="16"/>
        </w:rPr>
        <w:t>nd</w:t>
      </w:r>
      <w:proofErr w:type="spellEnd"/>
      <w:r w:rsidRPr="001223C1">
        <w:rPr>
          <w:sz w:val="16"/>
        </w:rPr>
        <w:t xml:space="preserve"> of critical double blow. As soon as the fi </w:t>
      </w:r>
      <w:proofErr w:type="spellStart"/>
      <w:r w:rsidRPr="001223C1">
        <w:rPr>
          <w:sz w:val="16"/>
        </w:rPr>
        <w:t>rst</w:t>
      </w:r>
      <w:proofErr w:type="spellEnd"/>
      <w:r w:rsidRPr="001223C1">
        <w:rPr>
          <w:sz w:val="16"/>
        </w:rPr>
        <w:t xml:space="preserve"> position </w:t>
      </w:r>
      <w:r w:rsidRPr="001223C1">
        <w:rPr>
          <w:b/>
          <w:bCs/>
          <w:highlight w:val="green"/>
          <w:u w:val="single"/>
        </w:rPr>
        <w:t>gives</w:t>
      </w:r>
      <w:r w:rsidRPr="001223C1">
        <w:rPr>
          <w:sz w:val="16"/>
        </w:rPr>
        <w:t xml:space="preserve"> the </w:t>
      </w:r>
      <w:r w:rsidRPr="001223C1">
        <w:rPr>
          <w:b/>
          <w:bCs/>
          <w:highlight w:val="green"/>
          <w:u w:val="single"/>
        </w:rPr>
        <w:t>believers</w:t>
      </w:r>
      <w:r w:rsidRPr="001223C1">
        <w:rPr>
          <w:sz w:val="16"/>
        </w:rPr>
        <w:t xml:space="preserve"> some </w:t>
      </w:r>
      <w:r w:rsidRPr="001223C1">
        <w:rPr>
          <w:b/>
          <w:bCs/>
          <w:highlight w:val="green"/>
          <w:u w:val="single"/>
        </w:rPr>
        <w:t>faith in</w:t>
      </w:r>
      <w:r w:rsidRPr="001223C1">
        <w:rPr>
          <w:sz w:val="16"/>
          <w:highlight w:val="green"/>
        </w:rPr>
        <w:t xml:space="preserve"> </w:t>
      </w:r>
      <w:r w:rsidRPr="001223C1">
        <w:rPr>
          <w:sz w:val="16"/>
        </w:rPr>
        <w:t xml:space="preserve">“their own </w:t>
      </w:r>
      <w:r w:rsidRPr="001223C1">
        <w:rPr>
          <w:b/>
          <w:bCs/>
          <w:highlight w:val="green"/>
          <w:u w:val="single"/>
        </w:rPr>
        <w:t>projective capacity</w:t>
      </w:r>
      <w:r w:rsidRPr="001223C1">
        <w:rPr>
          <w:sz w:val="16"/>
        </w:rPr>
        <w:t xml:space="preserve">,” the critic hits them with a “second </w:t>
      </w:r>
      <w:proofErr w:type="spellStart"/>
      <w:r w:rsidRPr="001223C1">
        <w:rPr>
          <w:sz w:val="16"/>
        </w:rPr>
        <w:t>upperc</w:t>
      </w:r>
      <w:proofErr w:type="spellEnd"/>
      <w:r w:rsidRPr="001223C1">
        <w:rPr>
          <w:sz w:val="16"/>
        </w:rPr>
        <w:t xml:space="preserve"> </w:t>
      </w:r>
      <w:proofErr w:type="spellStart"/>
      <w:r w:rsidRPr="001223C1">
        <w:rPr>
          <w:sz w:val="16"/>
        </w:rPr>
        <w:t>ut</w:t>
      </w:r>
      <w:proofErr w:type="spellEnd"/>
      <w:r w:rsidRPr="001223C1">
        <w:rPr>
          <w:sz w:val="16"/>
        </w:rPr>
        <w:t xml:space="preserve">,” humiliating them by demonstrating that no matter what they think, “their behavior is entirely determined by the action of powerful causalities coming from an objective reality they don’t see, but that you, yes you, the never sleeping critic, alone can see” (239). No matter how these blows are administered, the outcome is the same: science and society are </w:t>
      </w:r>
      <w:proofErr w:type="spellStart"/>
      <w:proofErr w:type="gramStart"/>
      <w:r w:rsidRPr="001223C1">
        <w:rPr>
          <w:sz w:val="16"/>
        </w:rPr>
        <w:t>purifi</w:t>
      </w:r>
      <w:proofErr w:type="spellEnd"/>
      <w:r w:rsidRPr="001223C1">
        <w:rPr>
          <w:sz w:val="16"/>
        </w:rPr>
        <w:t xml:space="preserve">  ed</w:t>
      </w:r>
      <w:proofErr w:type="gramEnd"/>
      <w:r w:rsidRPr="001223C1">
        <w:rPr>
          <w:sz w:val="16"/>
        </w:rPr>
        <w:t xml:space="preserve"> from one another and anyone caught believing in the reality of an object is determined to be incredibly naïve (Latour, We Have Never Been Modern 6). Admittedly, Latour’s punching metaphor is a bit hyperbolic, and I am not suggesting that critics of genetic risk are out to humiliate the “naïve believers.” Yet I think Latour’s point still has a great deal of merit, especially in the case of genetic risk, which is about as hybrid </w:t>
      </w:r>
      <w:proofErr w:type="gramStart"/>
      <w:r w:rsidRPr="001223C1">
        <w:rPr>
          <w:sz w:val="16"/>
        </w:rPr>
        <w:t>an  object</w:t>
      </w:r>
      <w:proofErr w:type="gramEnd"/>
      <w:r w:rsidRPr="001223C1">
        <w:rPr>
          <w:sz w:val="16"/>
        </w:rPr>
        <w:t xml:space="preserve"> as any that science and society have ever produced. Yet when we operate within a constructivist paradigm, our job is to ignore this hybridity, turning a skeptical eye not only toward science but also toward those who trust science and believe that there is something real about genetic risk. More often than </w:t>
      </w:r>
      <w:proofErr w:type="gramStart"/>
      <w:r w:rsidRPr="001223C1">
        <w:rPr>
          <w:sz w:val="16"/>
        </w:rPr>
        <w:t>not,  this</w:t>
      </w:r>
      <w:proofErr w:type="gramEnd"/>
      <w:r w:rsidRPr="001223C1">
        <w:rPr>
          <w:sz w:val="16"/>
        </w:rPr>
        <w:t xml:space="preserve"> means that </w:t>
      </w:r>
      <w:r w:rsidRPr="001223C1">
        <w:rPr>
          <w:b/>
          <w:bCs/>
          <w:highlight w:val="green"/>
          <w:u w:val="single"/>
        </w:rPr>
        <w:t>their discourses</w:t>
      </w:r>
      <w:r w:rsidRPr="001223C1">
        <w:rPr>
          <w:sz w:val="16"/>
        </w:rPr>
        <w:t xml:space="preserve">—and the medical and </w:t>
      </w:r>
      <w:proofErr w:type="spellStart"/>
      <w:r w:rsidRPr="001223C1">
        <w:rPr>
          <w:sz w:val="16"/>
        </w:rPr>
        <w:t>scientifi</w:t>
      </w:r>
      <w:proofErr w:type="spellEnd"/>
      <w:r w:rsidRPr="001223C1">
        <w:rPr>
          <w:sz w:val="16"/>
        </w:rPr>
        <w:t xml:space="preserve">  c discourses they draw on—</w:t>
      </w:r>
      <w:r w:rsidRPr="001223C1">
        <w:rPr>
          <w:b/>
          <w:bCs/>
          <w:highlight w:val="green"/>
          <w:u w:val="single"/>
        </w:rPr>
        <w:t>are</w:t>
      </w:r>
      <w:r w:rsidRPr="001223C1">
        <w:rPr>
          <w:sz w:val="16"/>
        </w:rPr>
        <w:t xml:space="preserve"> interpreted as indices and/or sources of ideological </w:t>
      </w:r>
      <w:proofErr w:type="spellStart"/>
      <w:r w:rsidRPr="001223C1">
        <w:rPr>
          <w:sz w:val="16"/>
        </w:rPr>
        <w:t>mystifi</w:t>
      </w:r>
      <w:proofErr w:type="spellEnd"/>
      <w:r w:rsidRPr="001223C1">
        <w:rPr>
          <w:sz w:val="16"/>
        </w:rPr>
        <w:t xml:space="preserve">  cation, that is, </w:t>
      </w:r>
      <w:r w:rsidRPr="001223C1">
        <w:rPr>
          <w:b/>
          <w:bCs/>
          <w:highlight w:val="green"/>
          <w:u w:val="single"/>
        </w:rPr>
        <w:t>evidence of</w:t>
      </w:r>
      <w:r w:rsidRPr="001223C1">
        <w:rPr>
          <w:sz w:val="16"/>
          <w:highlight w:val="green"/>
        </w:rPr>
        <w:t xml:space="preserve"> </w:t>
      </w:r>
      <w:r w:rsidRPr="001223C1">
        <w:rPr>
          <w:sz w:val="16"/>
        </w:rPr>
        <w:t xml:space="preserve">how they’ve been manipulated and </w:t>
      </w:r>
      <w:r w:rsidRPr="001223C1">
        <w:rPr>
          <w:b/>
          <w:bCs/>
          <w:highlight w:val="green"/>
          <w:u w:val="single"/>
        </w:rPr>
        <w:t>how they</w:t>
      </w:r>
      <w:r w:rsidRPr="001223C1">
        <w:rPr>
          <w:sz w:val="16"/>
        </w:rPr>
        <w:t xml:space="preserve">, wittingly or not, </w:t>
      </w:r>
      <w:r w:rsidRPr="001223C1">
        <w:rPr>
          <w:b/>
          <w:bCs/>
          <w:highlight w:val="green"/>
          <w:u w:val="single"/>
        </w:rPr>
        <w:t>are manipulating others</w:t>
      </w:r>
      <w:r w:rsidRPr="001223C1">
        <w:rPr>
          <w:sz w:val="16"/>
        </w:rPr>
        <w:t xml:space="preserve">. Taking on the role of debunker, we then attempt to explain how they have been tricked, presumably on the assumption that they would choose </w:t>
      </w:r>
      <w:proofErr w:type="gramStart"/>
      <w:r w:rsidRPr="001223C1">
        <w:rPr>
          <w:sz w:val="16"/>
        </w:rPr>
        <w:t xml:space="preserve">diff  </w:t>
      </w:r>
      <w:proofErr w:type="spellStart"/>
      <w:r w:rsidRPr="001223C1">
        <w:rPr>
          <w:sz w:val="16"/>
        </w:rPr>
        <w:t>erently</w:t>
      </w:r>
      <w:proofErr w:type="spellEnd"/>
      <w:proofErr w:type="gramEnd"/>
      <w:r w:rsidRPr="001223C1">
        <w:rPr>
          <w:sz w:val="16"/>
        </w:rPr>
        <w:t xml:space="preserve"> if they knew diff  </w:t>
      </w:r>
      <w:proofErr w:type="spellStart"/>
      <w:r w:rsidRPr="001223C1">
        <w:rPr>
          <w:sz w:val="16"/>
        </w:rPr>
        <w:t>erently</w:t>
      </w:r>
      <w:proofErr w:type="spellEnd"/>
      <w:r w:rsidRPr="001223C1">
        <w:rPr>
          <w:sz w:val="16"/>
        </w:rPr>
        <w:t xml:space="preserve">. As I intimated in the introduction, however, this assumption is fraught with problems, not the least of which is its inability to account for the fact that individuals can recognize a behavior as ideological and yet continue participating in it anyway. Thus, with Latour, I would argue that it is time to retool, time, that is, </w:t>
      </w:r>
      <w:r w:rsidRPr="001223C1">
        <w:rPr>
          <w:b/>
          <w:bCs/>
          <w:highlight w:val="green"/>
          <w:u w:val="single"/>
        </w:rPr>
        <w:t>to cultivate</w:t>
      </w:r>
      <w:r w:rsidRPr="001223C1">
        <w:rPr>
          <w:sz w:val="16"/>
          <w:highlight w:val="green"/>
        </w:rPr>
        <w:t xml:space="preserve"> </w:t>
      </w:r>
      <w:r w:rsidRPr="001223C1">
        <w:rPr>
          <w:sz w:val="16"/>
        </w:rPr>
        <w:t xml:space="preserve">ways of critically engaging the </w:t>
      </w:r>
      <w:r w:rsidRPr="001223C1">
        <w:rPr>
          <w:b/>
          <w:bCs/>
          <w:highlight w:val="green"/>
          <w:u w:val="single"/>
        </w:rPr>
        <w:t xml:space="preserve">ethics, politics, and </w:t>
      </w:r>
      <w:proofErr w:type="spellStart"/>
      <w:r w:rsidRPr="001223C1">
        <w:rPr>
          <w:b/>
          <w:bCs/>
          <w:highlight w:val="green"/>
          <w:u w:val="single"/>
        </w:rPr>
        <w:t>rhetorics</w:t>
      </w:r>
      <w:proofErr w:type="spellEnd"/>
      <w:r w:rsidRPr="001223C1">
        <w:rPr>
          <w:sz w:val="16"/>
          <w:highlight w:val="green"/>
        </w:rPr>
        <w:t xml:space="preserve"> </w:t>
      </w:r>
      <w:r w:rsidRPr="001223C1">
        <w:rPr>
          <w:sz w:val="16"/>
        </w:rPr>
        <w:t xml:space="preserve">of the new genetics that aim to do something other than enlighten the naïve believers. This, of course, is what I hope to achieve through a rhetoric of care. </w:t>
      </w:r>
    </w:p>
    <w:p w14:paraId="1CC107D1" w14:textId="77777777" w:rsidR="0020225D" w:rsidRDefault="0020225D" w:rsidP="0020225D">
      <w:pPr>
        <w:rPr>
          <w:sz w:val="16"/>
        </w:rPr>
      </w:pPr>
    </w:p>
    <w:p w14:paraId="3455B15F" w14:textId="669E317F" w:rsidR="0020225D" w:rsidRDefault="0020225D" w:rsidP="0020225D">
      <w:pPr>
        <w:pStyle w:val="Heading4"/>
      </w:pPr>
      <w:r>
        <w:t xml:space="preserve">These images of purity as built in the AC such as </w:t>
      </w:r>
      <w:r w:rsidRPr="006B515F">
        <w:rPr>
          <w:color w:val="FF0000"/>
        </w:rPr>
        <w:t>[</w:t>
      </w:r>
      <w:r w:rsidR="009F3F79" w:rsidRPr="00437FC6">
        <w:rPr>
          <w:rFonts w:eastAsia="DengXian Light" w:cs="Times New Roman"/>
        </w:rPr>
        <w:t>Continued COVID spread causes great power war</w:t>
      </w:r>
      <w:r w:rsidRPr="006B515F">
        <w:rPr>
          <w:color w:val="FF0000"/>
        </w:rPr>
        <w:t xml:space="preserve">] </w:t>
      </w:r>
      <w:r>
        <w:t xml:space="preserve">build a discourse of </w:t>
      </w:r>
      <w:proofErr w:type="spellStart"/>
      <w:r>
        <w:t>unpurity</w:t>
      </w:r>
      <w:proofErr w:type="spellEnd"/>
      <w:r>
        <w:t xml:space="preserve"> that must be cleansed – whether it’s a future pandemic or any pandemic of history, the illusion of purity in genetics, genetic risk has created the problems that have stemmed into every part of our lives. The purity culture comes with inherent inferiors we call deterministic fires which the brigade of academia </w:t>
      </w:r>
      <w:proofErr w:type="gramStart"/>
      <w:r>
        <w:t>has to</w:t>
      </w:r>
      <w:proofErr w:type="gramEnd"/>
      <w:r>
        <w:t xml:space="preserve"> put out as seen in the AC. Due to these assumptions and illusions that have been made thus </w:t>
      </w:r>
      <w:r w:rsidRPr="001C4560">
        <w:rPr>
          <w:u w:val="single"/>
        </w:rPr>
        <w:t>the Role of the Judge is to be a critic against genetic risk ideology.</w:t>
      </w:r>
    </w:p>
    <w:p w14:paraId="5682582F" w14:textId="77777777" w:rsidR="0020225D" w:rsidRPr="00453737" w:rsidRDefault="0020225D" w:rsidP="0020225D">
      <w:pPr>
        <w:rPr>
          <w:rStyle w:val="Style13ptBold"/>
        </w:rPr>
      </w:pPr>
      <w:r w:rsidRPr="00453737">
        <w:rPr>
          <w:rStyle w:val="Style13ptBold"/>
        </w:rPr>
        <w:t xml:space="preserve">Pender </w:t>
      </w:r>
      <w:r>
        <w:rPr>
          <w:rStyle w:val="Style13ptBold"/>
        </w:rPr>
        <w:t>2</w:t>
      </w:r>
    </w:p>
    <w:p w14:paraId="617DF8A3" w14:textId="77777777" w:rsidR="0020225D" w:rsidRPr="006B515F" w:rsidRDefault="0020225D" w:rsidP="0020225D">
      <w:r w:rsidRPr="00453737">
        <w:t xml:space="preserve">Kelly Pender. (2018). Being at Genetic </w:t>
      </w:r>
      <w:proofErr w:type="gramStart"/>
      <w:r w:rsidRPr="00453737">
        <w:t>Risk :</w:t>
      </w:r>
      <w:proofErr w:type="gramEnd"/>
      <w:r w:rsidRPr="00453737">
        <w:t xml:space="preserve"> Toward a Rhetoric of Care. Penn State University Press. Pages 4</w:t>
      </w:r>
      <w:r>
        <w:t>7</w:t>
      </w:r>
      <w:r w:rsidRPr="00453737">
        <w:t xml:space="preserve"> to </w:t>
      </w:r>
      <w:r>
        <w:t>51</w:t>
      </w:r>
      <w:r w:rsidRPr="00453737">
        <w:t>. // js69</w:t>
      </w:r>
    </w:p>
    <w:p w14:paraId="38B85ED4" w14:textId="77777777" w:rsidR="0020225D" w:rsidRDefault="0020225D" w:rsidP="0020225D">
      <w:pPr>
        <w:rPr>
          <w:sz w:val="16"/>
        </w:rPr>
      </w:pPr>
      <w:r w:rsidRPr="001C4560">
        <w:rPr>
          <w:sz w:val="16"/>
        </w:rPr>
        <w:t xml:space="preserve">In their 1984 Not in </w:t>
      </w:r>
      <w:r w:rsidRPr="006B515F">
        <w:rPr>
          <w:b/>
          <w:bCs/>
          <w:highlight w:val="green"/>
          <w:u w:val="single"/>
        </w:rPr>
        <w:t>Our Genes</w:t>
      </w:r>
      <w:r w:rsidRPr="001C4560">
        <w:rPr>
          <w:sz w:val="16"/>
        </w:rPr>
        <w:t xml:space="preserve">: Biology, </w:t>
      </w:r>
      <w:r w:rsidRPr="006B515F">
        <w:rPr>
          <w:b/>
          <w:bCs/>
          <w:highlight w:val="green"/>
          <w:u w:val="single"/>
        </w:rPr>
        <w:t>Ideology</w:t>
      </w:r>
      <w:r w:rsidRPr="001C4560">
        <w:rPr>
          <w:sz w:val="16"/>
        </w:rPr>
        <w:t xml:space="preserve">, </w:t>
      </w:r>
      <w:r w:rsidRPr="006B515F">
        <w:rPr>
          <w:b/>
          <w:bCs/>
          <w:highlight w:val="green"/>
          <w:u w:val="single"/>
        </w:rPr>
        <w:t>and</w:t>
      </w:r>
      <w:r w:rsidRPr="001C4560">
        <w:rPr>
          <w:sz w:val="16"/>
        </w:rPr>
        <w:t xml:space="preserve"> Human </w:t>
      </w:r>
      <w:proofErr w:type="gramStart"/>
      <w:r w:rsidRPr="006B515F">
        <w:rPr>
          <w:b/>
          <w:bCs/>
          <w:highlight w:val="green"/>
          <w:u w:val="single"/>
        </w:rPr>
        <w:t>Nature</w:t>
      </w:r>
      <w:r w:rsidRPr="001C4560">
        <w:rPr>
          <w:sz w:val="16"/>
        </w:rPr>
        <w:t xml:space="preserve"> ,</w:t>
      </w:r>
      <w:proofErr w:type="gramEnd"/>
      <w:r w:rsidRPr="001C4560">
        <w:rPr>
          <w:sz w:val="16"/>
        </w:rPr>
        <w:t xml:space="preserve"> Richard </w:t>
      </w:r>
      <w:proofErr w:type="spellStart"/>
      <w:r w:rsidRPr="001C4560">
        <w:rPr>
          <w:sz w:val="16"/>
        </w:rPr>
        <w:t>Lewontin</w:t>
      </w:r>
      <w:proofErr w:type="spellEnd"/>
      <w:r w:rsidRPr="001C4560">
        <w:rPr>
          <w:sz w:val="16"/>
        </w:rPr>
        <w:t xml:space="preserve">, Steven Rose, and Leon </w:t>
      </w:r>
      <w:proofErr w:type="spellStart"/>
      <w:r w:rsidRPr="001C4560">
        <w:rPr>
          <w:sz w:val="16"/>
        </w:rPr>
        <w:t>Kamin</w:t>
      </w:r>
      <w:proofErr w:type="spellEnd"/>
      <w:r w:rsidRPr="001C4560">
        <w:rPr>
          <w:sz w:val="16"/>
        </w:rPr>
        <w:t xml:space="preserve"> compared their job as critics of biological determinism to that of a fi re brigade whose members were constantly being called out in the middle of the </w:t>
      </w:r>
      <w:proofErr w:type="spellStart"/>
      <w:r w:rsidRPr="001C4560">
        <w:rPr>
          <w:sz w:val="16"/>
        </w:rPr>
        <w:t>ni</w:t>
      </w:r>
      <w:proofErr w:type="spellEnd"/>
      <w:r w:rsidRPr="001C4560">
        <w:rPr>
          <w:sz w:val="16"/>
        </w:rPr>
        <w:t xml:space="preserve"> </w:t>
      </w:r>
      <w:proofErr w:type="spellStart"/>
      <w:r w:rsidRPr="001C4560">
        <w:rPr>
          <w:sz w:val="16"/>
        </w:rPr>
        <w:t>ght</w:t>
      </w:r>
      <w:proofErr w:type="spellEnd"/>
      <w:r w:rsidRPr="001C4560">
        <w:rPr>
          <w:sz w:val="16"/>
        </w:rPr>
        <w:t xml:space="preserve"> to put out one “</w:t>
      </w:r>
      <w:proofErr w:type="spellStart"/>
      <w:r w:rsidRPr="001C4560">
        <w:rPr>
          <w:sz w:val="16"/>
        </w:rPr>
        <w:t>confl</w:t>
      </w:r>
      <w:proofErr w:type="spellEnd"/>
      <w:r w:rsidRPr="001C4560">
        <w:rPr>
          <w:sz w:val="16"/>
        </w:rPr>
        <w:t xml:space="preserve"> </w:t>
      </w:r>
      <w:proofErr w:type="spellStart"/>
      <w:r w:rsidRPr="001C4560">
        <w:rPr>
          <w:sz w:val="16"/>
        </w:rPr>
        <w:t>agration</w:t>
      </w:r>
      <w:proofErr w:type="spellEnd"/>
      <w:r w:rsidRPr="001C4560">
        <w:rPr>
          <w:sz w:val="16"/>
        </w:rPr>
        <w:t xml:space="preserve">” after another. “Now it’s </w:t>
      </w:r>
      <w:r w:rsidRPr="006B515F">
        <w:rPr>
          <w:b/>
          <w:bCs/>
          <w:highlight w:val="green"/>
          <w:u w:val="single"/>
        </w:rPr>
        <w:t>IQ and race</w:t>
      </w:r>
      <w:r w:rsidRPr="001C4560">
        <w:rPr>
          <w:sz w:val="16"/>
        </w:rPr>
        <w:t xml:space="preserve">, </w:t>
      </w:r>
      <w:r w:rsidRPr="006B515F">
        <w:rPr>
          <w:b/>
          <w:bCs/>
          <w:highlight w:val="green"/>
          <w:u w:val="single"/>
        </w:rPr>
        <w:t>now criminal genes</w:t>
      </w:r>
      <w:r w:rsidRPr="001C4560">
        <w:rPr>
          <w:sz w:val="16"/>
        </w:rPr>
        <w:t xml:space="preserve">, now </w:t>
      </w:r>
      <w:r w:rsidRPr="006B515F">
        <w:rPr>
          <w:b/>
          <w:bCs/>
          <w:highlight w:val="green"/>
          <w:u w:val="single"/>
        </w:rPr>
        <w:t>the biological inferiority of women</w:t>
      </w:r>
      <w:r w:rsidRPr="001C4560">
        <w:rPr>
          <w:sz w:val="16"/>
        </w:rPr>
        <w:t xml:space="preserve">, now the genetic </w:t>
      </w:r>
      <w:proofErr w:type="gramStart"/>
      <w:r w:rsidRPr="001C4560">
        <w:rPr>
          <w:sz w:val="16"/>
        </w:rPr>
        <w:t xml:space="preserve">fi  </w:t>
      </w:r>
      <w:proofErr w:type="spellStart"/>
      <w:r w:rsidRPr="001C4560">
        <w:rPr>
          <w:sz w:val="16"/>
        </w:rPr>
        <w:t>xity</w:t>
      </w:r>
      <w:proofErr w:type="spellEnd"/>
      <w:proofErr w:type="gramEnd"/>
      <w:r w:rsidRPr="001C4560">
        <w:rPr>
          <w:sz w:val="16"/>
        </w:rPr>
        <w:t xml:space="preserve"> of human nature.” </w:t>
      </w:r>
      <w:r w:rsidRPr="006B515F">
        <w:rPr>
          <w:b/>
          <w:bCs/>
          <w:highlight w:val="green"/>
          <w:u w:val="single"/>
        </w:rPr>
        <w:t>All</w:t>
      </w:r>
      <w:r w:rsidRPr="001C4560">
        <w:rPr>
          <w:sz w:val="16"/>
        </w:rPr>
        <w:t xml:space="preserve"> of these “</w:t>
      </w:r>
      <w:r w:rsidRPr="006B515F">
        <w:rPr>
          <w:b/>
          <w:bCs/>
          <w:highlight w:val="green"/>
          <w:u w:val="single"/>
        </w:rPr>
        <w:t>deterministic fires</w:t>
      </w:r>
      <w:r w:rsidRPr="001C4560">
        <w:rPr>
          <w:sz w:val="16"/>
        </w:rPr>
        <w:t xml:space="preserve">” need to be </w:t>
      </w:r>
      <w:r w:rsidRPr="006B515F">
        <w:rPr>
          <w:b/>
          <w:bCs/>
          <w:highlight w:val="green"/>
          <w:u w:val="single"/>
        </w:rPr>
        <w:t>doused with</w:t>
      </w:r>
      <w:r w:rsidRPr="001C4560">
        <w:rPr>
          <w:sz w:val="16"/>
          <w:highlight w:val="green"/>
        </w:rPr>
        <w:t xml:space="preserve"> </w:t>
      </w:r>
      <w:r w:rsidRPr="001C4560">
        <w:rPr>
          <w:sz w:val="16"/>
        </w:rPr>
        <w:t>the “</w:t>
      </w:r>
      <w:r w:rsidRPr="006B515F">
        <w:rPr>
          <w:b/>
          <w:bCs/>
          <w:highlight w:val="green"/>
          <w:u w:val="single"/>
        </w:rPr>
        <w:t>cold water of reason</w:t>
      </w:r>
      <w:r w:rsidRPr="001C4560">
        <w:rPr>
          <w:sz w:val="16"/>
        </w:rPr>
        <w:t xml:space="preserve">,” they argued, </w:t>
      </w:r>
      <w:r w:rsidRPr="006B515F">
        <w:rPr>
          <w:b/>
          <w:bCs/>
          <w:highlight w:val="green"/>
          <w:u w:val="single"/>
        </w:rPr>
        <w:t>before the</w:t>
      </w:r>
      <w:r w:rsidRPr="001C4560">
        <w:rPr>
          <w:sz w:val="16"/>
          <w:highlight w:val="green"/>
        </w:rPr>
        <w:t xml:space="preserve"> </w:t>
      </w:r>
      <w:r w:rsidRPr="001C4560">
        <w:rPr>
          <w:sz w:val="16"/>
        </w:rPr>
        <w:t xml:space="preserve">“entire </w:t>
      </w:r>
      <w:r w:rsidRPr="006B515F">
        <w:rPr>
          <w:b/>
          <w:bCs/>
          <w:highlight w:val="green"/>
          <w:u w:val="single"/>
        </w:rPr>
        <w:t>intellectual neighborhood</w:t>
      </w:r>
      <w:r w:rsidRPr="001C4560">
        <w:rPr>
          <w:sz w:val="16"/>
        </w:rPr>
        <w:t xml:space="preserve">” </w:t>
      </w:r>
      <w:r w:rsidRPr="006B515F">
        <w:rPr>
          <w:b/>
          <w:bCs/>
          <w:highlight w:val="green"/>
          <w:u w:val="single"/>
        </w:rPr>
        <w:t>goes up in flames</w:t>
      </w:r>
      <w:r w:rsidRPr="001C4560">
        <w:rPr>
          <w:sz w:val="16"/>
          <w:highlight w:val="green"/>
        </w:rPr>
        <w:t xml:space="preserve"> </w:t>
      </w:r>
      <w:r w:rsidRPr="001C4560">
        <w:rPr>
          <w:sz w:val="16"/>
        </w:rPr>
        <w:t xml:space="preserve">(265). Descriptions of these “deterministic fi res” and warnings about their increasing frequency set the stage for dozens of critiques of genetic </w:t>
      </w:r>
      <w:proofErr w:type="spellStart"/>
      <w:r w:rsidRPr="001C4560">
        <w:rPr>
          <w:sz w:val="16"/>
        </w:rPr>
        <w:t>sc</w:t>
      </w:r>
      <w:proofErr w:type="spellEnd"/>
      <w:r w:rsidRPr="001C4560">
        <w:rPr>
          <w:sz w:val="16"/>
        </w:rPr>
        <w:t xml:space="preserve"> </w:t>
      </w:r>
      <w:proofErr w:type="spellStart"/>
      <w:r w:rsidRPr="001C4560">
        <w:rPr>
          <w:sz w:val="16"/>
        </w:rPr>
        <w:t>ience</w:t>
      </w:r>
      <w:proofErr w:type="spellEnd"/>
      <w:r w:rsidRPr="001C4560">
        <w:rPr>
          <w:sz w:val="16"/>
        </w:rPr>
        <w:t xml:space="preserve"> and medicine in the 1980s and 1990s. Often citing the media’s </w:t>
      </w:r>
      <w:r w:rsidRPr="00D431B5">
        <w:rPr>
          <w:b/>
          <w:bCs/>
          <w:highlight w:val="green"/>
          <w:u w:val="single"/>
        </w:rPr>
        <w:t>obsessive coverage of</w:t>
      </w:r>
      <w:r w:rsidRPr="001C4560">
        <w:rPr>
          <w:sz w:val="16"/>
          <w:highlight w:val="green"/>
        </w:rPr>
        <w:t xml:space="preserve"> </w:t>
      </w:r>
      <w:r w:rsidRPr="001C4560">
        <w:rPr>
          <w:sz w:val="16"/>
        </w:rPr>
        <w:t xml:space="preserve">“discoveries” like </w:t>
      </w:r>
      <w:r w:rsidRPr="00D431B5">
        <w:rPr>
          <w:b/>
          <w:bCs/>
          <w:highlight w:val="green"/>
          <w:u w:val="single"/>
        </w:rPr>
        <w:t>the “gay gene</w:t>
      </w:r>
      <w:r w:rsidRPr="001C4560">
        <w:rPr>
          <w:sz w:val="16"/>
        </w:rPr>
        <w:t xml:space="preserve">,” the “violence gene,” and </w:t>
      </w:r>
      <w:r w:rsidRPr="00D431B5">
        <w:rPr>
          <w:b/>
          <w:bCs/>
          <w:highlight w:val="green"/>
          <w:u w:val="single"/>
        </w:rPr>
        <w:t>the “addiction gene</w:t>
      </w:r>
      <w:r w:rsidRPr="001C4560">
        <w:rPr>
          <w:sz w:val="16"/>
        </w:rPr>
        <w:t xml:space="preserve">,”  critics cautioned </w:t>
      </w:r>
      <w:r w:rsidRPr="00D431B5">
        <w:rPr>
          <w:b/>
          <w:bCs/>
          <w:highlight w:val="green"/>
          <w:u w:val="single"/>
        </w:rPr>
        <w:t>that</w:t>
      </w:r>
      <w:r w:rsidRPr="001C4560">
        <w:rPr>
          <w:sz w:val="16"/>
        </w:rPr>
        <w:t xml:space="preserve"> biological explanations of human </w:t>
      </w:r>
      <w:r w:rsidRPr="00D431B5">
        <w:rPr>
          <w:b/>
          <w:bCs/>
          <w:highlight w:val="green"/>
          <w:u w:val="single"/>
        </w:rPr>
        <w:t>health</w:t>
      </w:r>
      <w:r w:rsidRPr="001C4560">
        <w:rPr>
          <w:sz w:val="16"/>
        </w:rPr>
        <w:t xml:space="preserve">, behavior, </w:t>
      </w:r>
      <w:r w:rsidRPr="00D431B5">
        <w:rPr>
          <w:b/>
          <w:bCs/>
          <w:highlight w:val="green"/>
          <w:u w:val="single"/>
        </w:rPr>
        <w:t>and identity were making a comeback</w:t>
      </w:r>
      <w:r w:rsidRPr="001C4560">
        <w:rPr>
          <w:sz w:val="16"/>
        </w:rPr>
        <w:t xml:space="preserve">; and they almost always framed this comeback  within the same historical narrative: </w:t>
      </w:r>
      <w:r w:rsidRPr="00D431B5">
        <w:rPr>
          <w:b/>
          <w:bCs/>
          <w:highlight w:val="green"/>
          <w:u w:val="single"/>
        </w:rPr>
        <w:t>the rise of eugenics</w:t>
      </w:r>
      <w:r w:rsidRPr="001C4560">
        <w:rPr>
          <w:sz w:val="16"/>
          <w:highlight w:val="green"/>
        </w:rPr>
        <w:t xml:space="preserve"> </w:t>
      </w:r>
      <w:r w:rsidRPr="001C4560">
        <w:rPr>
          <w:sz w:val="16"/>
        </w:rPr>
        <w:t xml:space="preserve">in the early twentieth century; its demise </w:t>
      </w:r>
      <w:r w:rsidRPr="00D431B5">
        <w:rPr>
          <w:b/>
          <w:bCs/>
          <w:highlight w:val="green"/>
          <w:u w:val="single"/>
        </w:rPr>
        <w:t>after the</w:t>
      </w:r>
      <w:r w:rsidRPr="001C4560">
        <w:rPr>
          <w:sz w:val="16"/>
          <w:highlight w:val="green"/>
        </w:rPr>
        <w:t xml:space="preserve"> </w:t>
      </w:r>
      <w:r w:rsidRPr="001C4560">
        <w:rPr>
          <w:sz w:val="16"/>
        </w:rPr>
        <w:t xml:space="preserve">atrocities of </w:t>
      </w:r>
      <w:r w:rsidRPr="00D431B5">
        <w:rPr>
          <w:b/>
          <w:bCs/>
          <w:highlight w:val="green"/>
          <w:u w:val="single"/>
        </w:rPr>
        <w:t>Nazi eugenic policy</w:t>
      </w:r>
      <w:r w:rsidRPr="001C4560">
        <w:rPr>
          <w:sz w:val="16"/>
          <w:highlight w:val="green"/>
        </w:rPr>
        <w:t xml:space="preserve"> </w:t>
      </w:r>
      <w:r w:rsidRPr="001C4560">
        <w:rPr>
          <w:sz w:val="16"/>
        </w:rPr>
        <w:t xml:space="preserve">in WWII; the triumph of nurture over nature in the 1950s and 1960s; and </w:t>
      </w:r>
      <w:r w:rsidRPr="00D431B5">
        <w:rPr>
          <w:b/>
          <w:bCs/>
          <w:highlight w:val="green"/>
          <w:u w:val="single"/>
        </w:rPr>
        <w:t>the</w:t>
      </w:r>
      <w:r w:rsidRPr="001C4560">
        <w:rPr>
          <w:sz w:val="16"/>
        </w:rPr>
        <w:t xml:space="preserve">n a slow but steady </w:t>
      </w:r>
      <w:r w:rsidRPr="00D431B5">
        <w:rPr>
          <w:b/>
          <w:bCs/>
          <w:highlight w:val="green"/>
          <w:u w:val="single"/>
        </w:rPr>
        <w:t>return of biological determinism</w:t>
      </w:r>
      <w:r w:rsidRPr="001C4560">
        <w:rPr>
          <w:sz w:val="16"/>
          <w:highlight w:val="green"/>
        </w:rPr>
        <w:t xml:space="preserve"> </w:t>
      </w:r>
      <w:r w:rsidRPr="001C4560">
        <w:rPr>
          <w:sz w:val="16"/>
        </w:rPr>
        <w:t xml:space="preserve">beginning in the 1970s and reaching its apex and most obvious manifestation in the 1990 establishment of the HGP. Many critics saw this return of biological explanations as a conservative backlash against social welfare policies and the civil and women’s rights movements, arguing that even if the new genetics </w:t>
      </w:r>
      <w:r w:rsidRPr="00D431B5">
        <w:rPr>
          <w:b/>
          <w:bCs/>
          <w:highlight w:val="green"/>
          <w:u w:val="single"/>
        </w:rPr>
        <w:t>focused on</w:t>
      </w:r>
      <w:r w:rsidRPr="001C4560">
        <w:rPr>
          <w:sz w:val="16"/>
          <w:highlight w:val="green"/>
        </w:rPr>
        <w:t xml:space="preserve"> </w:t>
      </w:r>
      <w:r w:rsidRPr="001C4560">
        <w:rPr>
          <w:sz w:val="16"/>
        </w:rPr>
        <w:t xml:space="preserve">the health of individuals rath er than the health of </w:t>
      </w:r>
      <w:r w:rsidRPr="00D431B5">
        <w:rPr>
          <w:b/>
          <w:bCs/>
          <w:highlight w:val="green"/>
          <w:u w:val="single"/>
        </w:rPr>
        <w:t>the gene pool</w:t>
      </w:r>
      <w:r w:rsidRPr="001C4560">
        <w:rPr>
          <w:sz w:val="16"/>
        </w:rPr>
        <w:t xml:space="preserve">, its discriminatory origins and potential were just as threatening as that of the eugenics movement. In fact, some </w:t>
      </w:r>
      <w:proofErr w:type="gramStart"/>
      <w:r w:rsidRPr="001C4560">
        <w:rPr>
          <w:sz w:val="16"/>
        </w:rPr>
        <w:t>worried  that</w:t>
      </w:r>
      <w:proofErr w:type="gramEnd"/>
      <w:r w:rsidRPr="001C4560">
        <w:rPr>
          <w:sz w:val="16"/>
        </w:rPr>
        <w:t xml:space="preserve"> since this </w:t>
      </w:r>
      <w:proofErr w:type="spellStart"/>
      <w:r w:rsidRPr="001C4560">
        <w:rPr>
          <w:sz w:val="16"/>
        </w:rPr>
        <w:t>ve</w:t>
      </w:r>
      <w:proofErr w:type="spellEnd"/>
      <w:r w:rsidRPr="001C4560">
        <w:rPr>
          <w:sz w:val="16"/>
        </w:rPr>
        <w:t xml:space="preserve"> </w:t>
      </w:r>
      <w:proofErr w:type="spellStart"/>
      <w:r w:rsidRPr="001C4560">
        <w:rPr>
          <w:sz w:val="16"/>
        </w:rPr>
        <w:t>rsion</w:t>
      </w:r>
      <w:proofErr w:type="spellEnd"/>
      <w:r w:rsidRPr="001C4560">
        <w:rPr>
          <w:sz w:val="16"/>
        </w:rPr>
        <w:t xml:space="preserve"> of biological determinism operated under the protective cover of </w:t>
      </w:r>
      <w:proofErr w:type="spellStart"/>
      <w:r w:rsidRPr="001C4560">
        <w:rPr>
          <w:sz w:val="16"/>
        </w:rPr>
        <w:t>scientifi</w:t>
      </w:r>
      <w:proofErr w:type="spellEnd"/>
      <w:r w:rsidRPr="001C4560">
        <w:rPr>
          <w:sz w:val="16"/>
        </w:rPr>
        <w:t xml:space="preserve">  c objectivity and medical </w:t>
      </w:r>
      <w:proofErr w:type="spellStart"/>
      <w:r w:rsidRPr="001C4560">
        <w:rPr>
          <w:sz w:val="16"/>
        </w:rPr>
        <w:t>benefi</w:t>
      </w:r>
      <w:proofErr w:type="spellEnd"/>
      <w:r w:rsidRPr="001C4560">
        <w:rPr>
          <w:sz w:val="16"/>
        </w:rPr>
        <w:t xml:space="preserve">  </w:t>
      </w:r>
      <w:proofErr w:type="spellStart"/>
      <w:r w:rsidRPr="001C4560">
        <w:rPr>
          <w:sz w:val="16"/>
        </w:rPr>
        <w:t>cence</w:t>
      </w:r>
      <w:proofErr w:type="spellEnd"/>
      <w:r w:rsidRPr="001C4560">
        <w:rPr>
          <w:sz w:val="16"/>
        </w:rPr>
        <w:t xml:space="preserve">, it posed an even greater threat. T </w:t>
      </w:r>
      <w:proofErr w:type="gramStart"/>
      <w:r w:rsidRPr="001C4560">
        <w:rPr>
          <w:sz w:val="16"/>
        </w:rPr>
        <w:t>h  e</w:t>
      </w:r>
      <w:proofErr w:type="gramEnd"/>
      <w:r w:rsidRPr="001C4560">
        <w:rPr>
          <w:sz w:val="16"/>
        </w:rPr>
        <w:t xml:space="preserve"> concept of ideology was, in many ways, the perfect tool for explaining this hidden threat. According to its </w:t>
      </w:r>
      <w:proofErr w:type="gramStart"/>
      <w:r w:rsidRPr="001C4560">
        <w:rPr>
          <w:sz w:val="16"/>
        </w:rPr>
        <w:t>basic  defi</w:t>
      </w:r>
      <w:proofErr w:type="gramEnd"/>
      <w:r w:rsidRPr="001C4560">
        <w:rPr>
          <w:sz w:val="16"/>
        </w:rPr>
        <w:t xml:space="preserve"> </w:t>
      </w:r>
      <w:proofErr w:type="spellStart"/>
      <w:r w:rsidRPr="001C4560">
        <w:rPr>
          <w:sz w:val="16"/>
        </w:rPr>
        <w:t>nition</w:t>
      </w:r>
      <w:proofErr w:type="spellEnd"/>
      <w:r w:rsidRPr="001C4560">
        <w:rPr>
          <w:sz w:val="16"/>
        </w:rPr>
        <w:t xml:space="preserve">, ideology refers to something illusory, usually a set of ideas or practices that mask or invert reality, thus allowing one group to dominate another. </w:t>
      </w:r>
      <w:proofErr w:type="gramStart"/>
      <w:r w:rsidRPr="001C4560">
        <w:rPr>
          <w:sz w:val="16"/>
        </w:rPr>
        <w:t>  What’s</w:t>
      </w:r>
      <w:proofErr w:type="gramEnd"/>
      <w:r w:rsidRPr="001C4560">
        <w:rPr>
          <w:sz w:val="16"/>
        </w:rPr>
        <w:t xml:space="preserve"> key about this domination, though, is that it doesn’t require force. </w:t>
      </w:r>
      <w:proofErr w:type="gramStart"/>
      <w:r w:rsidRPr="001C4560">
        <w:rPr>
          <w:sz w:val="16"/>
        </w:rPr>
        <w:t>On account of</w:t>
      </w:r>
      <w:proofErr w:type="gramEnd"/>
      <w:r w:rsidRPr="001C4560">
        <w:rPr>
          <w:sz w:val="16"/>
        </w:rPr>
        <w:t xml:space="preserve"> the </w:t>
      </w:r>
      <w:r w:rsidRPr="001C4560">
        <w:rPr>
          <w:b/>
          <w:bCs/>
          <w:highlight w:val="green"/>
          <w:u w:val="single"/>
        </w:rPr>
        <w:t>illusions</w:t>
      </w:r>
      <w:r w:rsidRPr="001C4560">
        <w:rPr>
          <w:sz w:val="16"/>
        </w:rPr>
        <w:t xml:space="preserve"> perpetuated </w:t>
      </w:r>
      <w:r w:rsidRPr="001C4560">
        <w:rPr>
          <w:b/>
          <w:bCs/>
          <w:highlight w:val="green"/>
          <w:u w:val="single"/>
        </w:rPr>
        <w:t>by</w:t>
      </w:r>
      <w:r w:rsidRPr="001C4560">
        <w:rPr>
          <w:sz w:val="16"/>
        </w:rPr>
        <w:t xml:space="preserve"> ideology, </w:t>
      </w:r>
      <w:r w:rsidRPr="001C4560">
        <w:rPr>
          <w:b/>
          <w:bCs/>
          <w:highlight w:val="green"/>
          <w:u w:val="single"/>
        </w:rPr>
        <w:t>dominated groups</w:t>
      </w:r>
      <w:r w:rsidRPr="001C4560">
        <w:rPr>
          <w:sz w:val="16"/>
          <w:highlight w:val="green"/>
        </w:rPr>
        <w:t xml:space="preserve"> </w:t>
      </w:r>
      <w:r w:rsidRPr="001C4560">
        <w:rPr>
          <w:sz w:val="16"/>
        </w:rPr>
        <w:t xml:space="preserve">participate willingly in their domination. In other words, they are </w:t>
      </w:r>
      <w:r w:rsidRPr="001C4560">
        <w:rPr>
          <w:b/>
          <w:bCs/>
          <w:highlight w:val="green"/>
          <w:u w:val="single"/>
        </w:rPr>
        <w:t>complicit</w:t>
      </w:r>
      <w:r w:rsidRPr="001C4560">
        <w:rPr>
          <w:sz w:val="16"/>
        </w:rPr>
        <w:t xml:space="preserve"> </w:t>
      </w:r>
      <w:r w:rsidRPr="001C4560">
        <w:rPr>
          <w:b/>
          <w:bCs/>
          <w:highlight w:val="green"/>
          <w:u w:val="single"/>
        </w:rPr>
        <w:t>in</w:t>
      </w:r>
      <w:r w:rsidRPr="001C4560">
        <w:rPr>
          <w:sz w:val="16"/>
        </w:rPr>
        <w:t xml:space="preserve"> their own </w:t>
      </w:r>
      <w:r w:rsidRPr="001C4560">
        <w:rPr>
          <w:b/>
          <w:bCs/>
          <w:highlight w:val="green"/>
          <w:u w:val="single"/>
        </w:rPr>
        <w:t>exploitation</w:t>
      </w:r>
      <w:r w:rsidRPr="001C4560">
        <w:rPr>
          <w:sz w:val="16"/>
        </w:rPr>
        <w:t xml:space="preserve">, and it’s not until they are made aware of this fact through ideology critique that progress can be achieved. </w:t>
      </w:r>
      <w:r w:rsidRPr="001C4560">
        <w:rPr>
          <w:b/>
          <w:bCs/>
          <w:highlight w:val="green"/>
          <w:u w:val="single"/>
        </w:rPr>
        <w:t>Thus, the</w:t>
      </w:r>
      <w:r w:rsidRPr="001C4560">
        <w:rPr>
          <w:sz w:val="16"/>
          <w:highlight w:val="green"/>
        </w:rPr>
        <w:t xml:space="preserve"> </w:t>
      </w:r>
      <w:r w:rsidRPr="001C4560">
        <w:rPr>
          <w:b/>
          <w:bCs/>
          <w:highlight w:val="green"/>
          <w:u w:val="single"/>
        </w:rPr>
        <w:t>task of the critic is to identify the contradictions that ideology has masked over</w:t>
      </w:r>
      <w:r w:rsidRPr="001C4560">
        <w:rPr>
          <w:sz w:val="16"/>
        </w:rPr>
        <w:t xml:space="preserve">. </w:t>
      </w:r>
      <w:proofErr w:type="gramStart"/>
      <w:r w:rsidRPr="001C4560">
        <w:rPr>
          <w:sz w:val="16"/>
        </w:rPr>
        <w:t>Th  is</w:t>
      </w:r>
      <w:proofErr w:type="gramEnd"/>
      <w:r w:rsidRPr="001C4560">
        <w:rPr>
          <w:sz w:val="16"/>
        </w:rPr>
        <w:t xml:space="preserve"> understanding of ideology is, indeed, quite basic, but it is the one that has most consistent </w:t>
      </w:r>
      <w:proofErr w:type="spellStart"/>
      <w:r w:rsidRPr="001C4560">
        <w:rPr>
          <w:sz w:val="16"/>
        </w:rPr>
        <w:t>ly</w:t>
      </w:r>
      <w:proofErr w:type="spellEnd"/>
      <w:r w:rsidRPr="001C4560">
        <w:rPr>
          <w:sz w:val="16"/>
        </w:rPr>
        <w:t xml:space="preserve"> been deployed in critiques of genetic science and medicine and the </w:t>
      </w:r>
      <w:proofErr w:type="spellStart"/>
      <w:r w:rsidRPr="001C4560">
        <w:rPr>
          <w:sz w:val="16"/>
        </w:rPr>
        <w:t>rhetorics</w:t>
      </w:r>
      <w:proofErr w:type="spellEnd"/>
      <w:r w:rsidRPr="001C4560">
        <w:rPr>
          <w:sz w:val="16"/>
        </w:rPr>
        <w:t xml:space="preserve"> of choice they promote. Some critics have executed this task of unmasking co </w:t>
      </w:r>
      <w:proofErr w:type="spellStart"/>
      <w:r w:rsidRPr="001C4560">
        <w:rPr>
          <w:sz w:val="16"/>
        </w:rPr>
        <w:t>ntradictions</w:t>
      </w:r>
      <w:proofErr w:type="spellEnd"/>
      <w:r w:rsidRPr="001C4560">
        <w:rPr>
          <w:sz w:val="16"/>
        </w:rPr>
        <w:t xml:space="preserve"> from an explicitly Marxist perspective, arguing that biological determinism is a way of legitimizing economic inequalities in industrialized capitalist societies. This was the primary claim of both </w:t>
      </w:r>
      <w:proofErr w:type="spellStart"/>
      <w:r w:rsidRPr="001C4560">
        <w:rPr>
          <w:sz w:val="16"/>
        </w:rPr>
        <w:t>Lewontin</w:t>
      </w:r>
      <w:proofErr w:type="spellEnd"/>
      <w:r w:rsidRPr="001C4560">
        <w:rPr>
          <w:sz w:val="16"/>
        </w:rPr>
        <w:t xml:space="preserve">, Rose, and </w:t>
      </w:r>
      <w:proofErr w:type="spellStart"/>
      <w:r w:rsidRPr="001C4560">
        <w:rPr>
          <w:sz w:val="16"/>
        </w:rPr>
        <w:t>Kamin’s</w:t>
      </w:r>
      <w:proofErr w:type="spellEnd"/>
      <w:r w:rsidRPr="001C4560">
        <w:rPr>
          <w:sz w:val="16"/>
        </w:rPr>
        <w:t xml:space="preserve"> Not in Our Genes and </w:t>
      </w:r>
      <w:proofErr w:type="spellStart"/>
      <w:r w:rsidRPr="001C4560">
        <w:rPr>
          <w:sz w:val="16"/>
        </w:rPr>
        <w:t>Lewontin’s</w:t>
      </w:r>
      <w:proofErr w:type="spellEnd"/>
      <w:r w:rsidRPr="001C4560">
        <w:rPr>
          <w:sz w:val="16"/>
        </w:rPr>
        <w:t xml:space="preserve"> subsequent Biology as Ideology: </w:t>
      </w:r>
      <w:proofErr w:type="gramStart"/>
      <w:r w:rsidRPr="001C4560">
        <w:rPr>
          <w:sz w:val="16"/>
        </w:rPr>
        <w:t>Th  e</w:t>
      </w:r>
      <w:proofErr w:type="gramEnd"/>
      <w:r w:rsidRPr="001C4560">
        <w:rPr>
          <w:sz w:val="16"/>
        </w:rPr>
        <w:t xml:space="preserve"> Doctrine of </w:t>
      </w:r>
      <w:r w:rsidRPr="001C4560">
        <w:rPr>
          <w:b/>
          <w:bCs/>
          <w:highlight w:val="green"/>
          <w:u w:val="single"/>
        </w:rPr>
        <w:t>DNA</w:t>
      </w:r>
      <w:r w:rsidRPr="001C4560">
        <w:rPr>
          <w:sz w:val="16"/>
        </w:rPr>
        <w:t xml:space="preserve"> . </w:t>
      </w:r>
      <w:r w:rsidRPr="001C4560">
        <w:rPr>
          <w:b/>
          <w:bCs/>
          <w:highlight w:val="green"/>
          <w:u w:val="single"/>
        </w:rPr>
        <w:t>Focus</w:t>
      </w:r>
      <w:r w:rsidRPr="001C4560">
        <w:rPr>
          <w:sz w:val="16"/>
        </w:rPr>
        <w:t xml:space="preserve">ing on the supposed genetic basis of things </w:t>
      </w:r>
      <w:r w:rsidRPr="001C4560">
        <w:rPr>
          <w:b/>
          <w:bCs/>
          <w:highlight w:val="green"/>
          <w:u w:val="single"/>
        </w:rPr>
        <w:t xml:space="preserve">like mental </w:t>
      </w:r>
      <w:proofErr w:type="spellStart"/>
      <w:r w:rsidRPr="001C4560">
        <w:rPr>
          <w:b/>
          <w:bCs/>
          <w:highlight w:val="green"/>
          <w:u w:val="single"/>
        </w:rPr>
        <w:t>illne</w:t>
      </w:r>
      <w:proofErr w:type="spellEnd"/>
      <w:r w:rsidRPr="001C4560">
        <w:rPr>
          <w:b/>
          <w:bCs/>
          <w:highlight w:val="green"/>
          <w:u w:val="single"/>
        </w:rPr>
        <w:t xml:space="preserve"> ss</w:t>
      </w:r>
      <w:r w:rsidRPr="001C4560">
        <w:rPr>
          <w:sz w:val="16"/>
        </w:rPr>
        <w:t xml:space="preserve">, intelligence, </w:t>
      </w:r>
      <w:proofErr w:type="spellStart"/>
      <w:r w:rsidRPr="001C4560">
        <w:rPr>
          <w:b/>
          <w:bCs/>
          <w:highlight w:val="green"/>
          <w:u w:val="single"/>
        </w:rPr>
        <w:t>patr</w:t>
      </w:r>
      <w:proofErr w:type="spellEnd"/>
      <w:r w:rsidRPr="001C4560">
        <w:rPr>
          <w:b/>
          <w:bCs/>
          <w:highlight w:val="green"/>
          <w:u w:val="single"/>
        </w:rPr>
        <w:t xml:space="preserve"> </w:t>
      </w:r>
      <w:proofErr w:type="spellStart"/>
      <w:r w:rsidRPr="001C4560">
        <w:rPr>
          <w:b/>
          <w:bCs/>
          <w:highlight w:val="green"/>
          <w:u w:val="single"/>
        </w:rPr>
        <w:t>iarchy</w:t>
      </w:r>
      <w:proofErr w:type="spellEnd"/>
      <w:r w:rsidRPr="001C4560">
        <w:rPr>
          <w:b/>
          <w:bCs/>
          <w:highlight w:val="green"/>
          <w:u w:val="single"/>
        </w:rPr>
        <w:t>, and criminal violence</w:t>
      </w:r>
      <w:r w:rsidRPr="001C4560">
        <w:rPr>
          <w:sz w:val="16"/>
        </w:rPr>
        <w:t xml:space="preserve">, </w:t>
      </w:r>
      <w:proofErr w:type="gramStart"/>
      <w:r w:rsidRPr="001C4560">
        <w:rPr>
          <w:sz w:val="16"/>
        </w:rPr>
        <w:t>both of these</w:t>
      </w:r>
      <w:proofErr w:type="gramEnd"/>
      <w:r w:rsidRPr="001C4560">
        <w:rPr>
          <w:sz w:val="16"/>
        </w:rPr>
        <w:t xml:space="preserve"> books sought to </w:t>
      </w:r>
      <w:r w:rsidRPr="001C4560">
        <w:rPr>
          <w:b/>
          <w:bCs/>
          <w:highlight w:val="green"/>
          <w:u w:val="single"/>
        </w:rPr>
        <w:t>expose</w:t>
      </w:r>
      <w:r w:rsidRPr="001C4560">
        <w:rPr>
          <w:sz w:val="16"/>
        </w:rPr>
        <w:t xml:space="preserve"> the mutually reinforcing </w:t>
      </w:r>
      <w:r w:rsidRPr="001C4560">
        <w:rPr>
          <w:b/>
          <w:bCs/>
          <w:highlight w:val="green"/>
          <w:u w:val="single"/>
        </w:rPr>
        <w:t>relationship between bourgeois</w:t>
      </w:r>
      <w:r w:rsidRPr="001C4560">
        <w:rPr>
          <w:sz w:val="16"/>
          <w:highlight w:val="green"/>
        </w:rPr>
        <w:t xml:space="preserve"> </w:t>
      </w:r>
      <w:proofErr w:type="spellStart"/>
      <w:r w:rsidRPr="001C4560">
        <w:rPr>
          <w:sz w:val="16"/>
        </w:rPr>
        <w:t>socia</w:t>
      </w:r>
      <w:proofErr w:type="spellEnd"/>
      <w:r w:rsidRPr="001C4560">
        <w:rPr>
          <w:sz w:val="16"/>
        </w:rPr>
        <w:t xml:space="preserve"> l values </w:t>
      </w:r>
      <w:r w:rsidRPr="001C4560">
        <w:rPr>
          <w:b/>
          <w:bCs/>
          <w:highlight w:val="green"/>
          <w:u w:val="single"/>
        </w:rPr>
        <w:t>and</w:t>
      </w:r>
      <w:r w:rsidRPr="001C4560">
        <w:rPr>
          <w:sz w:val="16"/>
        </w:rPr>
        <w:t xml:space="preserve"> reductionist </w:t>
      </w:r>
      <w:r w:rsidRPr="001C4560">
        <w:rPr>
          <w:b/>
          <w:bCs/>
          <w:highlight w:val="green"/>
          <w:u w:val="single"/>
        </w:rPr>
        <w:t>scientific principles</w:t>
      </w:r>
      <w:r w:rsidRPr="001C4560">
        <w:rPr>
          <w:sz w:val="16"/>
        </w:rPr>
        <w:t xml:space="preserve">. </w:t>
      </w:r>
      <w:proofErr w:type="spellStart"/>
      <w:r w:rsidRPr="001C4560">
        <w:rPr>
          <w:sz w:val="16"/>
        </w:rPr>
        <w:t>Lewontin</w:t>
      </w:r>
      <w:proofErr w:type="spellEnd"/>
      <w:r w:rsidRPr="001C4560">
        <w:rPr>
          <w:sz w:val="16"/>
        </w:rPr>
        <w:t xml:space="preserve"> extended this Marxist critique in Biology as </w:t>
      </w:r>
      <w:proofErr w:type="gramStart"/>
      <w:r w:rsidRPr="001C4560">
        <w:rPr>
          <w:sz w:val="16"/>
        </w:rPr>
        <w:t>Ideology ,</w:t>
      </w:r>
      <w:proofErr w:type="gramEnd"/>
      <w:r w:rsidRPr="001C4560">
        <w:rPr>
          <w:sz w:val="16"/>
        </w:rPr>
        <w:t xml:space="preserve">  arguing that science was inevitably ideological </w:t>
      </w:r>
      <w:proofErr w:type="spellStart"/>
      <w:r w:rsidRPr="001C4560">
        <w:rPr>
          <w:sz w:val="16"/>
        </w:rPr>
        <w:t>becaus</w:t>
      </w:r>
      <w:proofErr w:type="spellEnd"/>
      <w:r w:rsidRPr="001C4560">
        <w:rPr>
          <w:sz w:val="16"/>
        </w:rPr>
        <w:t xml:space="preserve"> e it used commodities and was part of the process of commodity production (4). By confusing heredity for fi  </w:t>
      </w:r>
      <w:proofErr w:type="spellStart"/>
      <w:r w:rsidRPr="001C4560">
        <w:rPr>
          <w:sz w:val="16"/>
        </w:rPr>
        <w:t>xity</w:t>
      </w:r>
      <w:proofErr w:type="spellEnd"/>
      <w:r w:rsidRPr="001C4560">
        <w:rPr>
          <w:sz w:val="16"/>
        </w:rPr>
        <w:t>, he argued, biological determinism is the “</w:t>
      </w:r>
      <w:proofErr w:type="spellStart"/>
      <w:r w:rsidRPr="001C4560">
        <w:rPr>
          <w:sz w:val="16"/>
        </w:rPr>
        <w:t>mos</w:t>
      </w:r>
      <w:proofErr w:type="spellEnd"/>
      <w:r w:rsidRPr="001C4560">
        <w:rPr>
          <w:sz w:val="16"/>
        </w:rPr>
        <w:t xml:space="preserve"> t powerful single weapon that biological ideologues have had in legitimating a society of inequality,” and, since </w:t>
      </w:r>
      <w:proofErr w:type="spellStart"/>
      <w:r w:rsidRPr="001C4560">
        <w:rPr>
          <w:sz w:val="16"/>
        </w:rPr>
        <w:t>biolo</w:t>
      </w:r>
      <w:proofErr w:type="spellEnd"/>
      <w:r w:rsidRPr="001C4560">
        <w:rPr>
          <w:sz w:val="16"/>
        </w:rPr>
        <w:t xml:space="preserve"> </w:t>
      </w:r>
      <w:proofErr w:type="spellStart"/>
      <w:r w:rsidRPr="001C4560">
        <w:rPr>
          <w:sz w:val="16"/>
        </w:rPr>
        <w:t>gists</w:t>
      </w:r>
      <w:proofErr w:type="spellEnd"/>
      <w:r w:rsidRPr="001C4560">
        <w:rPr>
          <w:sz w:val="16"/>
        </w:rPr>
        <w:t xml:space="preserve"> should know better, that is, </w:t>
      </w:r>
      <w:proofErr w:type="spellStart"/>
      <w:r w:rsidRPr="001C4560">
        <w:rPr>
          <w:sz w:val="16"/>
        </w:rPr>
        <w:t>sinc</w:t>
      </w:r>
      <w:proofErr w:type="spellEnd"/>
      <w:r w:rsidRPr="001C4560">
        <w:rPr>
          <w:sz w:val="16"/>
        </w:rPr>
        <w:t xml:space="preserve"> e they should know that DNA does not unilaterally determine life, we must at least suspect that they are “</w:t>
      </w:r>
      <w:proofErr w:type="spellStart"/>
      <w:r w:rsidRPr="001C4560">
        <w:rPr>
          <w:sz w:val="16"/>
        </w:rPr>
        <w:t>benefi</w:t>
      </w:r>
      <w:proofErr w:type="spellEnd"/>
      <w:r w:rsidRPr="001C4560">
        <w:rPr>
          <w:sz w:val="16"/>
        </w:rPr>
        <w:t xml:space="preserve">  </w:t>
      </w:r>
      <w:proofErr w:type="spellStart"/>
      <w:r w:rsidRPr="001C4560">
        <w:rPr>
          <w:sz w:val="16"/>
        </w:rPr>
        <w:t>ciaries</w:t>
      </w:r>
      <w:proofErr w:type="spellEnd"/>
      <w:r w:rsidRPr="001C4560">
        <w:rPr>
          <w:sz w:val="16"/>
        </w:rPr>
        <w:t xml:space="preserve">” of these inequalities and, as a result, </w:t>
      </w:r>
      <w:proofErr w:type="spellStart"/>
      <w:r w:rsidRPr="001C4560">
        <w:rPr>
          <w:sz w:val="16"/>
        </w:rPr>
        <w:t>cann</w:t>
      </w:r>
      <w:proofErr w:type="spellEnd"/>
      <w:r w:rsidRPr="001C4560">
        <w:rPr>
          <w:sz w:val="16"/>
        </w:rPr>
        <w:t xml:space="preserve"> </w:t>
      </w:r>
      <w:proofErr w:type="spellStart"/>
      <w:r w:rsidRPr="001C4560">
        <w:rPr>
          <w:sz w:val="16"/>
        </w:rPr>
        <w:t>ot</w:t>
      </w:r>
      <w:proofErr w:type="spellEnd"/>
      <w:r w:rsidRPr="001C4560">
        <w:rPr>
          <w:sz w:val="16"/>
        </w:rPr>
        <w:t xml:space="preserve"> be trusted as “objective experts” (37). Other critics were less Marxist in </w:t>
      </w:r>
      <w:proofErr w:type="spellStart"/>
      <w:r w:rsidRPr="001C4560">
        <w:rPr>
          <w:sz w:val="16"/>
        </w:rPr>
        <w:t>th</w:t>
      </w:r>
      <w:proofErr w:type="spellEnd"/>
      <w:r w:rsidRPr="001C4560">
        <w:rPr>
          <w:sz w:val="16"/>
        </w:rPr>
        <w:t xml:space="preserve"> </w:t>
      </w:r>
      <w:proofErr w:type="spellStart"/>
      <w:r w:rsidRPr="001C4560">
        <w:rPr>
          <w:sz w:val="16"/>
        </w:rPr>
        <w:t>eir</w:t>
      </w:r>
      <w:proofErr w:type="spellEnd"/>
      <w:r w:rsidRPr="001C4560">
        <w:rPr>
          <w:sz w:val="16"/>
        </w:rPr>
        <w:t xml:space="preserve"> understanding of ideology, but the general aim of their argument—to reveal the eugenic threat operating beneath the veneer of </w:t>
      </w:r>
      <w:proofErr w:type="spellStart"/>
      <w:proofErr w:type="gramStart"/>
      <w:r w:rsidRPr="001C4560">
        <w:rPr>
          <w:sz w:val="16"/>
        </w:rPr>
        <w:t>scientifi</w:t>
      </w:r>
      <w:proofErr w:type="spellEnd"/>
      <w:r w:rsidRPr="001C4560">
        <w:rPr>
          <w:sz w:val="16"/>
        </w:rPr>
        <w:t xml:space="preserve">  c</w:t>
      </w:r>
      <w:proofErr w:type="gramEnd"/>
      <w:r w:rsidRPr="001C4560">
        <w:rPr>
          <w:sz w:val="16"/>
        </w:rPr>
        <w:t xml:space="preserve"> objectivity—was the same. In Backdoor to </w:t>
      </w:r>
      <w:proofErr w:type="gramStart"/>
      <w:r w:rsidRPr="001C4560">
        <w:rPr>
          <w:sz w:val="16"/>
        </w:rPr>
        <w:t>Eugenics ,</w:t>
      </w:r>
      <w:proofErr w:type="gramEnd"/>
      <w:r w:rsidRPr="001C4560">
        <w:rPr>
          <w:sz w:val="16"/>
        </w:rPr>
        <w:t xml:space="preserve"> for example, Troy Duster claimed that </w:t>
      </w:r>
      <w:r w:rsidRPr="001C4560">
        <w:rPr>
          <w:b/>
          <w:bCs/>
          <w:highlight w:val="green"/>
          <w:u w:val="single"/>
        </w:rPr>
        <w:t xml:space="preserve">no matter </w:t>
      </w:r>
      <w:r w:rsidRPr="001C4560">
        <w:rPr>
          <w:sz w:val="16"/>
        </w:rPr>
        <w:t xml:space="preserve">how well intentioned </w:t>
      </w:r>
      <w:r w:rsidRPr="001C4560">
        <w:rPr>
          <w:b/>
          <w:bCs/>
          <w:highlight w:val="green"/>
          <w:u w:val="single"/>
        </w:rPr>
        <w:t>scientists’ motives appear</w:t>
      </w:r>
      <w:r w:rsidRPr="001C4560">
        <w:rPr>
          <w:sz w:val="16"/>
        </w:rPr>
        <w:t xml:space="preserve">ed to be, an </w:t>
      </w:r>
      <w:r w:rsidRPr="001C4560">
        <w:rPr>
          <w:b/>
          <w:bCs/>
          <w:highlight w:val="green"/>
          <w:u w:val="single"/>
        </w:rPr>
        <w:t>orientation toward genetic susceptibility</w:t>
      </w:r>
      <w:r w:rsidRPr="001C4560">
        <w:rPr>
          <w:b/>
          <w:bCs/>
          <w:u w:val="single"/>
        </w:rPr>
        <w:t xml:space="preserve"> </w:t>
      </w:r>
      <w:r w:rsidRPr="001C4560">
        <w:rPr>
          <w:sz w:val="16"/>
        </w:rPr>
        <w:t xml:space="preserve">couldn’t help but to dominate and </w:t>
      </w:r>
      <w:r w:rsidRPr="001C4560">
        <w:rPr>
          <w:b/>
          <w:bCs/>
          <w:highlight w:val="green"/>
          <w:u w:val="single"/>
        </w:rPr>
        <w:t>distort</w:t>
      </w:r>
      <w:r w:rsidRPr="001C4560">
        <w:rPr>
          <w:sz w:val="16"/>
        </w:rPr>
        <w:t xml:space="preserve"> our </w:t>
      </w:r>
      <w:r w:rsidRPr="001C4560">
        <w:rPr>
          <w:b/>
          <w:bCs/>
          <w:highlight w:val="green"/>
          <w:u w:val="single"/>
        </w:rPr>
        <w:t>ways of thinking</w:t>
      </w:r>
      <w:r w:rsidRPr="001C4560">
        <w:rPr>
          <w:sz w:val="16"/>
          <w:highlight w:val="green"/>
        </w:rPr>
        <w:t xml:space="preserve"> </w:t>
      </w:r>
      <w:r w:rsidRPr="001C4560">
        <w:rPr>
          <w:sz w:val="16"/>
        </w:rPr>
        <w:t xml:space="preserve">about </w:t>
      </w:r>
      <w:r w:rsidRPr="001C4560">
        <w:rPr>
          <w:b/>
          <w:bCs/>
          <w:highlight w:val="green"/>
          <w:u w:val="single"/>
        </w:rPr>
        <w:t xml:space="preserve">disease prevention </w:t>
      </w:r>
      <w:r w:rsidRPr="001C4560">
        <w:rPr>
          <w:sz w:val="16"/>
        </w:rPr>
        <w:t xml:space="preserve">(123). Duster </w:t>
      </w:r>
      <w:proofErr w:type="gramStart"/>
      <w:r w:rsidRPr="001C4560">
        <w:rPr>
          <w:sz w:val="16"/>
        </w:rPr>
        <w:t>used  the</w:t>
      </w:r>
      <w:proofErr w:type="gramEnd"/>
      <w:r w:rsidRPr="001C4560">
        <w:rPr>
          <w:sz w:val="16"/>
        </w:rPr>
        <w:t xml:space="preserve"> metaphor of a “prism of heritability” to describe this process, arguing that once a disorder is understood as genetic, only two modes of prevention appear possible: altering the </w:t>
      </w:r>
      <w:proofErr w:type="spellStart"/>
      <w:r w:rsidRPr="001C4560">
        <w:rPr>
          <w:sz w:val="16"/>
        </w:rPr>
        <w:t>aff</w:t>
      </w:r>
      <w:proofErr w:type="spellEnd"/>
      <w:r w:rsidRPr="001C4560">
        <w:rPr>
          <w:sz w:val="16"/>
        </w:rPr>
        <w:t xml:space="preserve">  </w:t>
      </w:r>
      <w:proofErr w:type="spellStart"/>
      <w:r w:rsidRPr="001C4560">
        <w:rPr>
          <w:sz w:val="16"/>
        </w:rPr>
        <w:t>ected</w:t>
      </w:r>
      <w:proofErr w:type="spellEnd"/>
      <w:r w:rsidRPr="001C4560">
        <w:rPr>
          <w:sz w:val="16"/>
        </w:rPr>
        <w:t xml:space="preserve"> genes or setting up genetic screening programs (55). Both solutions threatened to open a “backdoor” to eugenics, he argued, but we fail to recognize this threat because it’s obscured by a discourse of </w:t>
      </w:r>
      <w:proofErr w:type="spellStart"/>
      <w:proofErr w:type="gramStart"/>
      <w:r w:rsidRPr="001C4560">
        <w:rPr>
          <w:sz w:val="16"/>
        </w:rPr>
        <w:t>scientifi</w:t>
      </w:r>
      <w:proofErr w:type="spellEnd"/>
      <w:r w:rsidRPr="001C4560">
        <w:rPr>
          <w:sz w:val="16"/>
        </w:rPr>
        <w:t xml:space="preserve">  c</w:t>
      </w:r>
      <w:proofErr w:type="gramEnd"/>
      <w:r w:rsidRPr="001C4560">
        <w:rPr>
          <w:sz w:val="16"/>
        </w:rPr>
        <w:t xml:space="preserve">, health, and medical </w:t>
      </w:r>
      <w:proofErr w:type="spellStart"/>
      <w:r w:rsidRPr="001C4560">
        <w:rPr>
          <w:sz w:val="16"/>
        </w:rPr>
        <w:t>benefi</w:t>
      </w:r>
      <w:proofErr w:type="spellEnd"/>
      <w:r w:rsidRPr="001C4560">
        <w:rPr>
          <w:sz w:val="16"/>
        </w:rPr>
        <w:t xml:space="preserve">  </w:t>
      </w:r>
      <w:proofErr w:type="spellStart"/>
      <w:r w:rsidRPr="001C4560">
        <w:rPr>
          <w:sz w:val="16"/>
        </w:rPr>
        <w:t>ts</w:t>
      </w:r>
      <w:proofErr w:type="spellEnd"/>
      <w:r w:rsidRPr="001C4560">
        <w:rPr>
          <w:sz w:val="16"/>
        </w:rPr>
        <w:t xml:space="preserve"> (129). </w:t>
      </w:r>
      <w:proofErr w:type="gramStart"/>
      <w:r w:rsidRPr="001C4560">
        <w:rPr>
          <w:sz w:val="16"/>
        </w:rPr>
        <w:t>Eff  orts</w:t>
      </w:r>
      <w:proofErr w:type="gramEnd"/>
      <w:r w:rsidRPr="001C4560">
        <w:rPr>
          <w:sz w:val="16"/>
        </w:rPr>
        <w:t xml:space="preserve"> to screen workers for genetic susceptibility to </w:t>
      </w:r>
      <w:proofErr w:type="spellStart"/>
      <w:r w:rsidRPr="001C4560">
        <w:rPr>
          <w:sz w:val="16"/>
        </w:rPr>
        <w:t>chro</w:t>
      </w:r>
      <w:proofErr w:type="spellEnd"/>
      <w:r w:rsidRPr="001C4560">
        <w:rPr>
          <w:sz w:val="16"/>
        </w:rPr>
        <w:t xml:space="preserve"> </w:t>
      </w:r>
      <w:proofErr w:type="spellStart"/>
      <w:r w:rsidRPr="001C4560">
        <w:rPr>
          <w:sz w:val="16"/>
        </w:rPr>
        <w:t>nic</w:t>
      </w:r>
      <w:proofErr w:type="spellEnd"/>
      <w:r w:rsidRPr="001C4560">
        <w:rPr>
          <w:sz w:val="16"/>
        </w:rPr>
        <w:t xml:space="preserve"> lung disease, for instance, might seem like a reasonable way to reduce </w:t>
      </w:r>
      <w:proofErr w:type="spellStart"/>
      <w:r w:rsidRPr="001C4560">
        <w:rPr>
          <w:sz w:val="16"/>
        </w:rPr>
        <w:t>suff</w:t>
      </w:r>
      <w:proofErr w:type="spellEnd"/>
      <w:r w:rsidRPr="001C4560">
        <w:rPr>
          <w:sz w:val="16"/>
        </w:rPr>
        <w:t xml:space="preserve">  </w:t>
      </w:r>
      <w:proofErr w:type="spellStart"/>
      <w:r w:rsidRPr="001C4560">
        <w:rPr>
          <w:sz w:val="16"/>
        </w:rPr>
        <w:t>ering</w:t>
      </w:r>
      <w:proofErr w:type="spellEnd"/>
      <w:r w:rsidRPr="001C4560">
        <w:rPr>
          <w:sz w:val="16"/>
        </w:rPr>
        <w:t xml:space="preserve">, but in reality those eff  orts bear a hidden message, namely that it’s better to exclude certain types of people from certain types of jobs than it is to </w:t>
      </w:r>
      <w:proofErr w:type="spellStart"/>
      <w:r w:rsidRPr="001C4560">
        <w:rPr>
          <w:sz w:val="16"/>
        </w:rPr>
        <w:t>clea</w:t>
      </w:r>
      <w:proofErr w:type="spellEnd"/>
      <w:r w:rsidRPr="001C4560">
        <w:rPr>
          <w:sz w:val="16"/>
        </w:rPr>
        <w:t xml:space="preserve"> n up the workplace (123). Duster called for a critical examination of these “hidden arguments” or “subterranean political ideologies,” arguing that it would take a vigorous public debate and an informed public policy to stem the tide of biological determinism (113, 129). Abby Lippmann shared Duster’s concerns, but in her view, the idea of a “prism of heritability” didn’t go far </w:t>
      </w:r>
      <w:proofErr w:type="spellStart"/>
      <w:r w:rsidRPr="001C4560">
        <w:rPr>
          <w:sz w:val="16"/>
        </w:rPr>
        <w:t>enou</w:t>
      </w:r>
      <w:proofErr w:type="spellEnd"/>
      <w:r w:rsidRPr="001C4560">
        <w:rPr>
          <w:sz w:val="16"/>
        </w:rPr>
        <w:t xml:space="preserve"> </w:t>
      </w:r>
      <w:proofErr w:type="spellStart"/>
      <w:r w:rsidRPr="001C4560">
        <w:rPr>
          <w:sz w:val="16"/>
        </w:rPr>
        <w:t>gh</w:t>
      </w:r>
      <w:proofErr w:type="spellEnd"/>
      <w:r w:rsidRPr="001C4560">
        <w:rPr>
          <w:sz w:val="16"/>
        </w:rPr>
        <w:t xml:space="preserve"> to explain the problem. </w:t>
      </w:r>
      <w:r w:rsidRPr="001C4560">
        <w:rPr>
          <w:b/>
          <w:bCs/>
          <w:highlight w:val="green"/>
          <w:u w:val="single"/>
        </w:rPr>
        <w:t>Genetics is</w:t>
      </w:r>
      <w:r w:rsidRPr="001C4560">
        <w:rPr>
          <w:sz w:val="16"/>
          <w:highlight w:val="green"/>
        </w:rPr>
        <w:t xml:space="preserve"> </w:t>
      </w:r>
      <w:r w:rsidRPr="001C4560">
        <w:rPr>
          <w:sz w:val="16"/>
        </w:rPr>
        <w:t xml:space="preserve">not just a prism through which knowledge can be refracted, she argued, but is instead the “source of </w:t>
      </w:r>
      <w:r w:rsidRPr="001C4560">
        <w:rPr>
          <w:b/>
          <w:bCs/>
          <w:highlight w:val="green"/>
          <w:u w:val="single"/>
        </w:rPr>
        <w:t>the illumination itself</w:t>
      </w:r>
      <w:r w:rsidRPr="001C4560">
        <w:rPr>
          <w:sz w:val="16"/>
        </w:rPr>
        <w:t xml:space="preserve">” (“Prenatal Testing and Screening” 19). </w:t>
      </w:r>
      <w:proofErr w:type="gramStart"/>
      <w:r w:rsidRPr="001C4560">
        <w:rPr>
          <w:sz w:val="16"/>
        </w:rPr>
        <w:t>Th  us</w:t>
      </w:r>
      <w:proofErr w:type="gramEnd"/>
      <w:r w:rsidRPr="001C4560">
        <w:rPr>
          <w:sz w:val="16"/>
        </w:rPr>
        <w:t xml:space="preserve">, Lippmann coined a new term, “geneticization,” which she defi </w:t>
      </w:r>
      <w:proofErr w:type="spellStart"/>
      <w:r w:rsidRPr="001C4560">
        <w:rPr>
          <w:sz w:val="16"/>
        </w:rPr>
        <w:t>ned</w:t>
      </w:r>
      <w:proofErr w:type="spellEnd"/>
      <w:r w:rsidRPr="001C4560">
        <w:rPr>
          <w:sz w:val="16"/>
        </w:rPr>
        <w:t xml:space="preserve"> as the ideology and the practice “by which diff  </w:t>
      </w:r>
      <w:proofErr w:type="spellStart"/>
      <w:r w:rsidRPr="001C4560">
        <w:rPr>
          <w:sz w:val="16"/>
        </w:rPr>
        <w:t>erences</w:t>
      </w:r>
      <w:proofErr w:type="spellEnd"/>
      <w:r w:rsidRPr="001C4560">
        <w:rPr>
          <w:sz w:val="16"/>
        </w:rPr>
        <w:t xml:space="preserve"> between individuals are reduced to their DNA codes, with most disorders, behaviors, and psychological variations defi </w:t>
      </w:r>
      <w:proofErr w:type="spellStart"/>
      <w:r w:rsidRPr="001C4560">
        <w:rPr>
          <w:sz w:val="16"/>
        </w:rPr>
        <w:t>ned</w:t>
      </w:r>
      <w:proofErr w:type="spellEnd"/>
      <w:r w:rsidRPr="001C4560">
        <w:rPr>
          <w:sz w:val="16"/>
        </w:rPr>
        <w:t xml:space="preserve">, at least in  part, as genetic in origin” (19). </w:t>
      </w:r>
      <w:proofErr w:type="gramStart"/>
      <w:r w:rsidRPr="001C4560">
        <w:rPr>
          <w:sz w:val="16"/>
        </w:rPr>
        <w:t>  Lippman’s</w:t>
      </w:r>
      <w:proofErr w:type="gramEnd"/>
      <w:r w:rsidRPr="001C4560">
        <w:rPr>
          <w:sz w:val="16"/>
        </w:rPr>
        <w:t xml:space="preserve"> work focused </w:t>
      </w:r>
      <w:proofErr w:type="spellStart"/>
      <w:r w:rsidRPr="001C4560">
        <w:rPr>
          <w:sz w:val="16"/>
        </w:rPr>
        <w:t>specifi</w:t>
      </w:r>
      <w:proofErr w:type="spellEnd"/>
      <w:r w:rsidRPr="001C4560">
        <w:rPr>
          <w:sz w:val="16"/>
        </w:rPr>
        <w:t xml:space="preserve">  </w:t>
      </w:r>
      <w:proofErr w:type="spellStart"/>
      <w:r w:rsidRPr="001C4560">
        <w:rPr>
          <w:sz w:val="16"/>
        </w:rPr>
        <w:t>cally</w:t>
      </w:r>
      <w:proofErr w:type="spellEnd"/>
      <w:r w:rsidRPr="001C4560">
        <w:rPr>
          <w:sz w:val="16"/>
        </w:rPr>
        <w:t xml:space="preserve"> on geneticization within the context of prenatal diagnostics, as she sought to expose the eugenic reality operating beneath the rhetoric of autonomy, choice, and </w:t>
      </w:r>
      <w:proofErr w:type="spellStart"/>
      <w:r w:rsidRPr="001C4560">
        <w:rPr>
          <w:sz w:val="16"/>
        </w:rPr>
        <w:t>reassura</w:t>
      </w:r>
      <w:proofErr w:type="spellEnd"/>
      <w:r w:rsidRPr="001C4560">
        <w:rPr>
          <w:sz w:val="16"/>
        </w:rPr>
        <w:t xml:space="preserve"> </w:t>
      </w:r>
      <w:proofErr w:type="spellStart"/>
      <w:r w:rsidRPr="001C4560">
        <w:rPr>
          <w:sz w:val="16"/>
        </w:rPr>
        <w:t>nce</w:t>
      </w:r>
      <w:proofErr w:type="spellEnd"/>
      <w:r w:rsidRPr="001C4560">
        <w:rPr>
          <w:sz w:val="16"/>
        </w:rPr>
        <w:t xml:space="preserve"> used to market genetic testing to pregnant women (23–25). Eugenic intent is regularly denied in biomedical reports about prenatal diagnosis, she ma </w:t>
      </w:r>
      <w:proofErr w:type="spellStart"/>
      <w:r w:rsidRPr="001C4560">
        <w:rPr>
          <w:sz w:val="16"/>
        </w:rPr>
        <w:t>intained</w:t>
      </w:r>
      <w:proofErr w:type="spellEnd"/>
      <w:r w:rsidRPr="001C4560">
        <w:rPr>
          <w:sz w:val="16"/>
        </w:rPr>
        <w:t xml:space="preserve">, but such denials are “disingenuous” since no matter how else we choo se to defi ne it, prenatal genetic testing and screening </w:t>
      </w:r>
      <w:proofErr w:type="gramStart"/>
      <w:r w:rsidRPr="001C4560">
        <w:rPr>
          <w:sz w:val="16"/>
        </w:rPr>
        <w:t>“ is</w:t>
      </w:r>
      <w:proofErr w:type="gramEnd"/>
      <w:r w:rsidRPr="001C4560">
        <w:rPr>
          <w:sz w:val="16"/>
        </w:rPr>
        <w:t xml:space="preserve"> a means of separating fetuses we wish to develop from those we wish to discontinue” (23). And making it a matter of “choice” does not change this fact. In a line of reasoning that would be repeated and developed by many after her, Lippman argued that real choice cannot exist in a society that does little to accommodate the needs </w:t>
      </w:r>
      <w:proofErr w:type="gramStart"/>
      <w:r w:rsidRPr="001C4560">
        <w:rPr>
          <w:sz w:val="16"/>
        </w:rPr>
        <w:t>of  disabled</w:t>
      </w:r>
      <w:proofErr w:type="gramEnd"/>
      <w:r w:rsidRPr="001C4560">
        <w:rPr>
          <w:sz w:val="16"/>
        </w:rPr>
        <w:t xml:space="preserve"> children (32) and that makes the women who give birth to them feel guilty and inadequate for not ensuring a better pregnancy outcome (28). Lippman’s notion of geneticization had a wide impact outside the context of prenatal diagnostics, in part, no doubt, because it so succinctly summarized the case against genetic medicine. In this se </w:t>
      </w:r>
      <w:proofErr w:type="spellStart"/>
      <w:r w:rsidRPr="001C4560">
        <w:rPr>
          <w:sz w:val="16"/>
        </w:rPr>
        <w:t>nse</w:t>
      </w:r>
      <w:proofErr w:type="spellEnd"/>
      <w:r w:rsidRPr="001C4560">
        <w:rPr>
          <w:sz w:val="16"/>
        </w:rPr>
        <w:t xml:space="preserve">, it functioned much like the earlier term, “medicalization,” </w:t>
      </w:r>
      <w:r w:rsidRPr="001C4560">
        <w:rPr>
          <w:b/>
          <w:bCs/>
          <w:highlight w:val="green"/>
          <w:u w:val="single"/>
        </w:rPr>
        <w:t>implying</w:t>
      </w:r>
      <w:r w:rsidRPr="001C4560">
        <w:rPr>
          <w:sz w:val="16"/>
        </w:rPr>
        <w:t xml:space="preserve"> the unwarranted and </w:t>
      </w:r>
      <w:r w:rsidRPr="001C4560">
        <w:rPr>
          <w:b/>
          <w:bCs/>
          <w:highlight w:val="green"/>
          <w:u w:val="single"/>
        </w:rPr>
        <w:t xml:space="preserve">ethically dangerous </w:t>
      </w:r>
      <w:r w:rsidRPr="001C4560">
        <w:rPr>
          <w:sz w:val="16"/>
        </w:rPr>
        <w:t xml:space="preserve">movement of biomedical </w:t>
      </w:r>
      <w:r w:rsidRPr="001C4560">
        <w:rPr>
          <w:b/>
          <w:bCs/>
          <w:highlight w:val="green"/>
          <w:u w:val="single"/>
        </w:rPr>
        <w:t xml:space="preserve">authority into </w:t>
      </w:r>
      <w:r w:rsidRPr="001C4560">
        <w:rPr>
          <w:sz w:val="16"/>
        </w:rPr>
        <w:t xml:space="preserve">facets of human </w:t>
      </w:r>
      <w:r w:rsidRPr="001C4560">
        <w:rPr>
          <w:b/>
          <w:bCs/>
          <w:highlight w:val="green"/>
          <w:u w:val="single"/>
        </w:rPr>
        <w:t>experience</w:t>
      </w:r>
      <w:r w:rsidRPr="001C4560">
        <w:rPr>
          <w:sz w:val="16"/>
        </w:rPr>
        <w:t xml:space="preserve"> previously understood in nonbiomedical terms (Illich; T </w:t>
      </w:r>
      <w:proofErr w:type="spellStart"/>
      <w:r w:rsidRPr="001C4560">
        <w:rPr>
          <w:sz w:val="16"/>
        </w:rPr>
        <w:t>en</w:t>
      </w:r>
      <w:proofErr w:type="spellEnd"/>
      <w:r w:rsidRPr="001C4560">
        <w:rPr>
          <w:sz w:val="16"/>
        </w:rPr>
        <w:t xml:space="preserve"> Have). Some critics studied this movement </w:t>
      </w:r>
      <w:r w:rsidRPr="001C4560">
        <w:rPr>
          <w:b/>
          <w:bCs/>
          <w:highlight w:val="green"/>
          <w:u w:val="single"/>
        </w:rPr>
        <w:t>within</w:t>
      </w:r>
      <w:r w:rsidRPr="001C4560">
        <w:rPr>
          <w:sz w:val="16"/>
        </w:rPr>
        <w:t xml:space="preserve"> the context of </w:t>
      </w:r>
      <w:proofErr w:type="spellStart"/>
      <w:proofErr w:type="gramStart"/>
      <w:r w:rsidRPr="001C4560">
        <w:rPr>
          <w:sz w:val="16"/>
        </w:rPr>
        <w:t>specifi</w:t>
      </w:r>
      <w:proofErr w:type="spellEnd"/>
      <w:r w:rsidRPr="001C4560">
        <w:rPr>
          <w:sz w:val="16"/>
        </w:rPr>
        <w:t xml:space="preserve">  c</w:t>
      </w:r>
      <w:proofErr w:type="gramEnd"/>
      <w:r w:rsidRPr="001C4560">
        <w:rPr>
          <w:sz w:val="16"/>
        </w:rPr>
        <w:t xml:space="preserve"> </w:t>
      </w:r>
      <w:r w:rsidRPr="001C4560">
        <w:rPr>
          <w:b/>
          <w:bCs/>
          <w:highlight w:val="green"/>
          <w:u w:val="single"/>
        </w:rPr>
        <w:t>diseases</w:t>
      </w:r>
      <w:r w:rsidRPr="001C4560">
        <w:rPr>
          <w:sz w:val="16"/>
        </w:rPr>
        <w:t xml:space="preserve"> in order to identify the </w:t>
      </w:r>
      <w:proofErr w:type="spellStart"/>
      <w:r w:rsidRPr="001C4560">
        <w:rPr>
          <w:sz w:val="16"/>
        </w:rPr>
        <w:t>scientifi</w:t>
      </w:r>
      <w:proofErr w:type="spellEnd"/>
      <w:r w:rsidRPr="001C4560">
        <w:rPr>
          <w:sz w:val="16"/>
        </w:rPr>
        <w:t xml:space="preserve">  c and social mechanisms by which a genetic disease defi </w:t>
      </w:r>
      <w:proofErr w:type="spellStart"/>
      <w:r w:rsidRPr="001C4560">
        <w:rPr>
          <w:sz w:val="16"/>
        </w:rPr>
        <w:t>nition</w:t>
      </w:r>
      <w:proofErr w:type="spellEnd"/>
      <w:r w:rsidRPr="001C4560">
        <w:rPr>
          <w:sz w:val="16"/>
        </w:rPr>
        <w:t xml:space="preserve"> replaced a nongenetic one. </w:t>
      </w:r>
      <w:proofErr w:type="spellStart"/>
      <w:r w:rsidRPr="001C4560">
        <w:rPr>
          <w:sz w:val="16"/>
        </w:rPr>
        <w:t>Hoedemaekers</w:t>
      </w:r>
      <w:proofErr w:type="spellEnd"/>
      <w:r w:rsidRPr="001C4560">
        <w:rPr>
          <w:sz w:val="16"/>
        </w:rPr>
        <w:t xml:space="preserve"> and Ten Have’s 1998 study, “Geneticization: </w:t>
      </w:r>
      <w:proofErr w:type="gramStart"/>
      <w:r w:rsidRPr="001C4560">
        <w:rPr>
          <w:sz w:val="16"/>
        </w:rPr>
        <w:t>Th  e</w:t>
      </w:r>
      <w:proofErr w:type="gramEnd"/>
      <w:r w:rsidRPr="001C4560">
        <w:rPr>
          <w:sz w:val="16"/>
        </w:rPr>
        <w:t xml:space="preserve"> Cyprus Paradigm,” is representative in this regard. Focusing on beta thalassemia prevention policy in Cyprus in the 1970s and 1980s, they explained how health professionals encouraged the adoption of a genetic approach to the disease and how this adoption, in turn, resulted in certain “incongruities” between appearance and reality, for example, the fact that genetic screening was promoted on the basis of free choice but executed within a directive environment and, relatedly, that advocates of screening denied eugenic intent while simultaneously promoting its economic </w:t>
      </w:r>
      <w:proofErr w:type="spellStart"/>
      <w:r w:rsidRPr="001C4560">
        <w:rPr>
          <w:sz w:val="16"/>
        </w:rPr>
        <w:t>benefi</w:t>
      </w:r>
      <w:proofErr w:type="spellEnd"/>
      <w:r w:rsidRPr="001C4560">
        <w:rPr>
          <w:sz w:val="16"/>
        </w:rPr>
        <w:t xml:space="preserve">  </w:t>
      </w:r>
      <w:proofErr w:type="spellStart"/>
      <w:r w:rsidRPr="001C4560">
        <w:rPr>
          <w:sz w:val="16"/>
        </w:rPr>
        <w:t>ts</w:t>
      </w:r>
      <w:proofErr w:type="spellEnd"/>
      <w:r w:rsidRPr="001C4560">
        <w:rPr>
          <w:sz w:val="16"/>
        </w:rPr>
        <w:t xml:space="preserve"> for the community and the state (282, 284). Another 1998 study, this time on the gene </w:t>
      </w:r>
      <w:proofErr w:type="spellStart"/>
      <w:r w:rsidRPr="001C4560">
        <w:rPr>
          <w:sz w:val="16"/>
        </w:rPr>
        <w:t>ticization</w:t>
      </w:r>
      <w:proofErr w:type="spellEnd"/>
      <w:r w:rsidRPr="001C4560">
        <w:rPr>
          <w:sz w:val="16"/>
        </w:rPr>
        <w:t xml:space="preserve"> of breast cancer, also illustrates well the utility of Lippman’s argument. In “Breast Cancer: Reading the Omens,” Margaret Lock argued that the then- new technology of genetic testing for breast cancer susceptibility encouraged a biologically </w:t>
      </w:r>
      <w:proofErr w:type="spellStart"/>
      <w:r w:rsidRPr="001C4560">
        <w:rPr>
          <w:sz w:val="16"/>
        </w:rPr>
        <w:t>reductivist</w:t>
      </w:r>
      <w:proofErr w:type="spellEnd"/>
      <w:r w:rsidRPr="001C4560">
        <w:rPr>
          <w:sz w:val="16"/>
        </w:rPr>
        <w:t xml:space="preserve"> style of reasoning, one that eclipsed a better understanding of the environmental causes of the disease and created not just “</w:t>
      </w:r>
      <w:proofErr w:type="spellStart"/>
      <w:r w:rsidRPr="001C4560">
        <w:rPr>
          <w:sz w:val="16"/>
        </w:rPr>
        <w:t>hei</w:t>
      </w:r>
      <w:proofErr w:type="spellEnd"/>
      <w:r w:rsidRPr="001C4560">
        <w:rPr>
          <w:sz w:val="16"/>
        </w:rPr>
        <w:t xml:space="preserve"> </w:t>
      </w:r>
      <w:proofErr w:type="spellStart"/>
      <w:r w:rsidRPr="001C4560">
        <w:rPr>
          <w:sz w:val="16"/>
        </w:rPr>
        <w:t>ghtened</w:t>
      </w:r>
      <w:proofErr w:type="spellEnd"/>
      <w:r w:rsidRPr="001C4560">
        <w:rPr>
          <w:sz w:val="16"/>
        </w:rPr>
        <w:t xml:space="preserve"> anxiety” but also a “moral discourse” about prevention that made health an individual responsibility (8, 10). Other studies aimed for a broader critique of geneticization, focusing on either the faulty science behind it or its </w:t>
      </w:r>
      <w:proofErr w:type="gramStart"/>
      <w:r w:rsidRPr="001C4560">
        <w:rPr>
          <w:sz w:val="16"/>
        </w:rPr>
        <w:t xml:space="preserve">eff  </w:t>
      </w:r>
      <w:proofErr w:type="spellStart"/>
      <w:r w:rsidRPr="001C4560">
        <w:rPr>
          <w:sz w:val="16"/>
        </w:rPr>
        <w:t>ects</w:t>
      </w:r>
      <w:proofErr w:type="spellEnd"/>
      <w:proofErr w:type="gramEnd"/>
      <w:r w:rsidRPr="001C4560">
        <w:rPr>
          <w:sz w:val="16"/>
        </w:rPr>
        <w:t xml:space="preserve"> within popular culture. In </w:t>
      </w:r>
      <w:r w:rsidRPr="001C4560">
        <w:rPr>
          <w:b/>
          <w:bCs/>
          <w:highlight w:val="green"/>
          <w:u w:val="single"/>
        </w:rPr>
        <w:t xml:space="preserve">Exploding the Gene </w:t>
      </w:r>
      <w:proofErr w:type="gramStart"/>
      <w:r w:rsidRPr="001C4560">
        <w:rPr>
          <w:b/>
          <w:bCs/>
          <w:highlight w:val="green"/>
          <w:u w:val="single"/>
        </w:rPr>
        <w:t xml:space="preserve">Myth </w:t>
      </w:r>
      <w:r w:rsidRPr="001C4560">
        <w:rPr>
          <w:sz w:val="16"/>
        </w:rPr>
        <w:t>,</w:t>
      </w:r>
      <w:proofErr w:type="gramEnd"/>
      <w:r w:rsidRPr="001C4560">
        <w:rPr>
          <w:sz w:val="16"/>
        </w:rPr>
        <w:t xml:space="preserve"> for example, Ruth Hubbard and Elijah Wald argued that the “various ideological roots” of genetics are </w:t>
      </w:r>
      <w:proofErr w:type="spellStart"/>
      <w:r w:rsidRPr="001C4560">
        <w:rPr>
          <w:sz w:val="16"/>
        </w:rPr>
        <w:t>diffi</w:t>
      </w:r>
      <w:proofErr w:type="spellEnd"/>
      <w:r w:rsidRPr="001C4560">
        <w:rPr>
          <w:sz w:val="16"/>
        </w:rPr>
        <w:t xml:space="preserve"> cult to identity because </w:t>
      </w:r>
      <w:r w:rsidRPr="001C4560">
        <w:rPr>
          <w:b/>
          <w:bCs/>
          <w:highlight w:val="green"/>
          <w:u w:val="single"/>
        </w:rPr>
        <w:t xml:space="preserve">the public </w:t>
      </w:r>
      <w:r w:rsidRPr="001C4560">
        <w:rPr>
          <w:sz w:val="16"/>
        </w:rPr>
        <w:t xml:space="preserve">has been </w:t>
      </w:r>
      <w:r w:rsidRPr="001C4560">
        <w:rPr>
          <w:b/>
          <w:bCs/>
          <w:highlight w:val="green"/>
          <w:u w:val="single"/>
        </w:rPr>
        <w:t xml:space="preserve">conditioned to accept </w:t>
      </w:r>
      <w:r w:rsidRPr="001C4560">
        <w:rPr>
          <w:sz w:val="16"/>
        </w:rPr>
        <w:t xml:space="preserve">the idea that “the march of </w:t>
      </w:r>
      <w:r w:rsidRPr="001C4560">
        <w:rPr>
          <w:b/>
          <w:bCs/>
          <w:highlight w:val="green"/>
          <w:u w:val="single"/>
        </w:rPr>
        <w:t xml:space="preserve">science is immune from political </w:t>
      </w:r>
      <w:r w:rsidRPr="001C4560">
        <w:rPr>
          <w:sz w:val="16"/>
        </w:rPr>
        <w:t xml:space="preserve">and societal </w:t>
      </w:r>
      <w:r w:rsidRPr="001C4560">
        <w:rPr>
          <w:b/>
          <w:bCs/>
          <w:highlight w:val="green"/>
          <w:u w:val="single"/>
        </w:rPr>
        <w:t>pressure</w:t>
      </w:r>
      <w:r w:rsidRPr="001C4560">
        <w:rPr>
          <w:sz w:val="16"/>
        </w:rPr>
        <w:t xml:space="preserve">s” (7). </w:t>
      </w:r>
      <w:proofErr w:type="spellStart"/>
      <w:proofErr w:type="gramStart"/>
      <w:r w:rsidRPr="001C4560">
        <w:rPr>
          <w:sz w:val="16"/>
        </w:rPr>
        <w:t>Specifi</w:t>
      </w:r>
      <w:proofErr w:type="spellEnd"/>
      <w:r w:rsidRPr="001C4560">
        <w:rPr>
          <w:sz w:val="16"/>
        </w:rPr>
        <w:t xml:space="preserve">  </w:t>
      </w:r>
      <w:proofErr w:type="spellStart"/>
      <w:r w:rsidRPr="001C4560">
        <w:rPr>
          <w:sz w:val="16"/>
        </w:rPr>
        <w:t>cally</w:t>
      </w:r>
      <w:proofErr w:type="spellEnd"/>
      <w:proofErr w:type="gramEnd"/>
      <w:r w:rsidRPr="001C4560">
        <w:rPr>
          <w:sz w:val="16"/>
        </w:rPr>
        <w:t xml:space="preserve">, they sought to dispel the dangerous and misleading idea that </w:t>
      </w:r>
      <w:proofErr w:type="spellStart"/>
      <w:r w:rsidRPr="001C4560">
        <w:rPr>
          <w:sz w:val="16"/>
        </w:rPr>
        <w:t>geno</w:t>
      </w:r>
      <w:proofErr w:type="spellEnd"/>
      <w:r w:rsidRPr="001C4560">
        <w:rPr>
          <w:sz w:val="16"/>
        </w:rPr>
        <w:t xml:space="preserve"> type and phenotype exist in a </w:t>
      </w:r>
      <w:proofErr w:type="spellStart"/>
      <w:r w:rsidRPr="001C4560">
        <w:rPr>
          <w:sz w:val="16"/>
        </w:rPr>
        <w:t>relation ship</w:t>
      </w:r>
      <w:proofErr w:type="spellEnd"/>
      <w:r w:rsidRPr="001C4560">
        <w:rPr>
          <w:sz w:val="16"/>
        </w:rPr>
        <w:t xml:space="preserve"> of one- to- one correspondence. To this end, they debunked the popularly held belief that a single gene “codes for” a single protein, explaining that in order for any protein to be synthesized, a cell’s “entire metabolic apparatus,” which includes many proteins and, therefore, many genes, must function properly (52). Extending this line of argument throughout their book, Hubbard and Wald challenged the research linking complex, multifactorial disorders like diabetes, high blood pressure, and cancer, as well as traits such as sexual orientation and proclivity to violence, to an individual’s genetic makeup. Dorothy </w:t>
      </w:r>
      <w:proofErr w:type="spellStart"/>
      <w:r w:rsidRPr="001C4560">
        <w:rPr>
          <w:sz w:val="16"/>
        </w:rPr>
        <w:t>Nelkin</w:t>
      </w:r>
      <w:proofErr w:type="spellEnd"/>
      <w:r w:rsidRPr="001C4560">
        <w:rPr>
          <w:sz w:val="16"/>
        </w:rPr>
        <w:t xml:space="preserve"> and Susan </w:t>
      </w:r>
      <w:proofErr w:type="spellStart"/>
      <w:r w:rsidRPr="001C4560">
        <w:rPr>
          <w:sz w:val="16"/>
        </w:rPr>
        <w:t>Lindee</w:t>
      </w:r>
      <w:proofErr w:type="spellEnd"/>
      <w:r w:rsidRPr="001C4560">
        <w:rPr>
          <w:sz w:val="16"/>
        </w:rPr>
        <w:t xml:space="preserve"> took a similarly broad approach in their 1995 </w:t>
      </w:r>
      <w:proofErr w:type="gramStart"/>
      <w:r w:rsidRPr="001C4560">
        <w:rPr>
          <w:sz w:val="16"/>
        </w:rPr>
        <w:t>Th  e</w:t>
      </w:r>
      <w:proofErr w:type="gramEnd"/>
      <w:r w:rsidRPr="001C4560">
        <w:rPr>
          <w:sz w:val="16"/>
        </w:rPr>
        <w:t xml:space="preserve"> DNA Mystique: Th  e Gene as Cultural Icon , but their goal was to understand how the gene as a symbol served “ideological </w:t>
      </w:r>
      <w:proofErr w:type="spellStart"/>
      <w:r w:rsidRPr="001C4560">
        <w:rPr>
          <w:sz w:val="16"/>
        </w:rPr>
        <w:t>purpos</w:t>
      </w:r>
      <w:proofErr w:type="spellEnd"/>
      <w:r w:rsidRPr="001C4560">
        <w:rPr>
          <w:sz w:val="16"/>
        </w:rPr>
        <w:t xml:space="preserve"> es and institutional agendas” within popular culture, independent of its biological defi </w:t>
      </w:r>
      <w:proofErr w:type="spellStart"/>
      <w:r w:rsidRPr="001C4560">
        <w:rPr>
          <w:sz w:val="16"/>
        </w:rPr>
        <w:t>nitions</w:t>
      </w:r>
      <w:proofErr w:type="spellEnd"/>
      <w:r w:rsidRPr="001C4560">
        <w:rPr>
          <w:sz w:val="16"/>
        </w:rPr>
        <w:t xml:space="preserve"> (5, 16). </w:t>
      </w:r>
      <w:proofErr w:type="gramStart"/>
      <w:r w:rsidRPr="001C4560">
        <w:rPr>
          <w:sz w:val="16"/>
        </w:rPr>
        <w:t>Th  us</w:t>
      </w:r>
      <w:proofErr w:type="gramEnd"/>
      <w:r w:rsidRPr="001C4560">
        <w:rPr>
          <w:sz w:val="16"/>
        </w:rPr>
        <w:t xml:space="preserve">, theirs was a task of decoding slogans, ads,  newspaper and magazine articles, TV shows, movies, jokes, and cartoons in order to demonstrate how the gene was used to not only defi </w:t>
      </w:r>
      <w:proofErr w:type="spellStart"/>
      <w:r w:rsidRPr="001C4560">
        <w:rPr>
          <w:sz w:val="16"/>
        </w:rPr>
        <w:t>ne</w:t>
      </w:r>
      <w:proofErr w:type="spellEnd"/>
      <w:r w:rsidRPr="001C4560">
        <w:rPr>
          <w:sz w:val="16"/>
        </w:rPr>
        <w:t xml:space="preserve"> identity, </w:t>
      </w:r>
      <w:proofErr w:type="spellStart"/>
      <w:r w:rsidRPr="001C4560">
        <w:rPr>
          <w:sz w:val="16"/>
        </w:rPr>
        <w:t>relationsh</w:t>
      </w:r>
      <w:proofErr w:type="spellEnd"/>
      <w:r w:rsidRPr="001C4560">
        <w:rPr>
          <w:sz w:val="16"/>
        </w:rPr>
        <w:t xml:space="preserve"> </w:t>
      </w:r>
      <w:proofErr w:type="spellStart"/>
      <w:r w:rsidRPr="001C4560">
        <w:rPr>
          <w:sz w:val="16"/>
        </w:rPr>
        <w:t>ips</w:t>
      </w:r>
      <w:proofErr w:type="spellEnd"/>
      <w:r w:rsidRPr="001C4560">
        <w:rPr>
          <w:sz w:val="16"/>
        </w:rPr>
        <w:t xml:space="preserve">, and health but also to assign guilt and responsibility, to protect power and privilege, and to judge the morality of social systems. Jose van Dijk took on a similar task in her 1998 </w:t>
      </w:r>
      <w:proofErr w:type="spellStart"/>
      <w:r w:rsidRPr="001C4560">
        <w:rPr>
          <w:sz w:val="16"/>
        </w:rPr>
        <w:t>Imagenation</w:t>
      </w:r>
      <w:proofErr w:type="spellEnd"/>
      <w:r w:rsidRPr="001C4560">
        <w:rPr>
          <w:sz w:val="16"/>
        </w:rPr>
        <w:t xml:space="preserve">: Population Images of </w:t>
      </w:r>
      <w:proofErr w:type="gramStart"/>
      <w:r w:rsidRPr="001C4560">
        <w:rPr>
          <w:sz w:val="16"/>
        </w:rPr>
        <w:t>Genetics ,</w:t>
      </w:r>
      <w:proofErr w:type="gramEnd"/>
      <w:r w:rsidRPr="001C4560">
        <w:rPr>
          <w:sz w:val="16"/>
        </w:rPr>
        <w:t xml:space="preserve"> explaining how popular representations of genetics are shaped by ideological forces that </w:t>
      </w:r>
      <w:proofErr w:type="spellStart"/>
      <w:r w:rsidRPr="001C4560">
        <w:rPr>
          <w:sz w:val="16"/>
        </w:rPr>
        <w:t>aff</w:t>
      </w:r>
      <w:proofErr w:type="spellEnd"/>
      <w:r w:rsidRPr="001C4560">
        <w:rPr>
          <w:sz w:val="16"/>
        </w:rPr>
        <w:t xml:space="preserve">  </w:t>
      </w:r>
      <w:proofErr w:type="spellStart"/>
      <w:r w:rsidRPr="001C4560">
        <w:rPr>
          <w:sz w:val="16"/>
        </w:rPr>
        <w:t>ect</w:t>
      </w:r>
      <w:proofErr w:type="spellEnd"/>
      <w:r w:rsidRPr="001C4560">
        <w:rPr>
          <w:sz w:val="16"/>
        </w:rPr>
        <w:t xml:space="preserve"> our understanding of </w:t>
      </w:r>
      <w:proofErr w:type="spellStart"/>
      <w:r w:rsidRPr="001C4560">
        <w:rPr>
          <w:sz w:val="16"/>
        </w:rPr>
        <w:t>scientifi</w:t>
      </w:r>
      <w:proofErr w:type="spellEnd"/>
      <w:r w:rsidRPr="001C4560">
        <w:rPr>
          <w:sz w:val="16"/>
        </w:rPr>
        <w:t xml:space="preserve">  c purpose and progress.</w:t>
      </w:r>
    </w:p>
    <w:p w14:paraId="141ACE26" w14:textId="77777777" w:rsidR="0020225D" w:rsidRDefault="0020225D" w:rsidP="0020225D">
      <w:pPr>
        <w:rPr>
          <w:sz w:val="16"/>
        </w:rPr>
      </w:pPr>
    </w:p>
    <w:p w14:paraId="63634731" w14:textId="77777777" w:rsidR="0020225D" w:rsidRDefault="0020225D" w:rsidP="0020225D">
      <w:pPr>
        <w:pStyle w:val="Heading4"/>
      </w:pPr>
      <w:r w:rsidRPr="001C4560">
        <w:rPr>
          <w:u w:val="single"/>
        </w:rPr>
        <w:t xml:space="preserve">the Role of the Judge is to be a critic against genetic risk </w:t>
      </w:r>
      <w:proofErr w:type="spellStart"/>
      <w:proofErr w:type="gramStart"/>
      <w:r w:rsidRPr="001C4560">
        <w:rPr>
          <w:u w:val="single"/>
        </w:rPr>
        <w:t>ideology.</w:t>
      </w:r>
      <w:r>
        <w:t>The</w:t>
      </w:r>
      <w:proofErr w:type="spellEnd"/>
      <w:proofErr w:type="gramEnd"/>
      <w:r>
        <w:t xml:space="preserve"> alternative is a rhetoric-based refusal of the AC – a reading of the NC as a form of care to otherized peoples instead of telling them they must live their life differently. The NC is a non-epistemological investigation into a rhetoric of care we must engage in instead of assertive action to rid determinism.</w:t>
      </w:r>
    </w:p>
    <w:p w14:paraId="72AF1643" w14:textId="77777777" w:rsidR="0020225D" w:rsidRPr="00453737" w:rsidRDefault="0020225D" w:rsidP="0020225D">
      <w:pPr>
        <w:rPr>
          <w:rStyle w:val="Style13ptBold"/>
        </w:rPr>
      </w:pPr>
      <w:r w:rsidRPr="00453737">
        <w:rPr>
          <w:rStyle w:val="Style13ptBold"/>
        </w:rPr>
        <w:t xml:space="preserve">Pender </w:t>
      </w:r>
      <w:r>
        <w:rPr>
          <w:rStyle w:val="Style13ptBold"/>
        </w:rPr>
        <w:t>3</w:t>
      </w:r>
    </w:p>
    <w:p w14:paraId="41F60505" w14:textId="77777777" w:rsidR="0020225D" w:rsidRPr="00483667" w:rsidRDefault="0020225D" w:rsidP="0020225D">
      <w:r w:rsidRPr="00453737">
        <w:t xml:space="preserve">Kelly Pender. (2018). Being at Genetic </w:t>
      </w:r>
      <w:proofErr w:type="gramStart"/>
      <w:r w:rsidRPr="00453737">
        <w:t>Risk :</w:t>
      </w:r>
      <w:proofErr w:type="gramEnd"/>
      <w:r w:rsidRPr="00453737">
        <w:t xml:space="preserve"> Toward a Rhetoric of Care. Penn State University Press. Pages </w:t>
      </w:r>
      <w:r>
        <w:t>103</w:t>
      </w:r>
      <w:r w:rsidRPr="00453737">
        <w:t xml:space="preserve"> to </w:t>
      </w:r>
      <w:r>
        <w:t>108</w:t>
      </w:r>
      <w:r w:rsidRPr="00453737">
        <w:t>. // js69</w:t>
      </w:r>
    </w:p>
    <w:p w14:paraId="162B7440" w14:textId="77777777" w:rsidR="0020225D" w:rsidRPr="00E8210D" w:rsidRDefault="0020225D" w:rsidP="0020225D">
      <w:pPr>
        <w:rPr>
          <w:sz w:val="16"/>
        </w:rPr>
      </w:pPr>
      <w:r w:rsidRPr="00E8210D">
        <w:rPr>
          <w:sz w:val="16"/>
        </w:rPr>
        <w:t xml:space="preserve">As I noted in the introduction to this book, I do not believe that I (or anyone else) can just create a rhetoric of care for the at risk. A real </w:t>
      </w:r>
      <w:r w:rsidRPr="00483667">
        <w:rPr>
          <w:b/>
          <w:bCs/>
          <w:highlight w:val="green"/>
          <w:u w:val="single"/>
        </w:rPr>
        <w:t>rhetoric of care can</w:t>
      </w:r>
      <w:r w:rsidRPr="00E8210D">
        <w:rPr>
          <w:sz w:val="16"/>
          <w:highlight w:val="green"/>
        </w:rPr>
        <w:t xml:space="preserve"> </w:t>
      </w:r>
      <w:r w:rsidRPr="00483667">
        <w:rPr>
          <w:b/>
          <w:bCs/>
          <w:highlight w:val="green"/>
          <w:u w:val="single"/>
        </w:rPr>
        <w:t>emerge</w:t>
      </w:r>
      <w:r w:rsidRPr="00E8210D">
        <w:rPr>
          <w:sz w:val="16"/>
        </w:rPr>
        <w:t xml:space="preserve"> only </w:t>
      </w:r>
      <w:r w:rsidRPr="00483667">
        <w:rPr>
          <w:b/>
          <w:bCs/>
          <w:highlight w:val="green"/>
          <w:u w:val="single"/>
        </w:rPr>
        <w:t>over time</w:t>
      </w:r>
      <w:r w:rsidRPr="00E8210D">
        <w:rPr>
          <w:sz w:val="16"/>
        </w:rPr>
        <w:t xml:space="preserve">, just as </w:t>
      </w:r>
      <w:proofErr w:type="spellStart"/>
      <w:r w:rsidRPr="00E8210D">
        <w:rPr>
          <w:sz w:val="16"/>
        </w:rPr>
        <w:t>rhetorics</w:t>
      </w:r>
      <w:proofErr w:type="spellEnd"/>
      <w:r w:rsidRPr="00E8210D">
        <w:rPr>
          <w:sz w:val="16"/>
        </w:rPr>
        <w:t xml:space="preserve"> of choice have done over decades of debates within and about genetic medicine. </w:t>
      </w:r>
      <w:r w:rsidRPr="00483667">
        <w:rPr>
          <w:b/>
          <w:bCs/>
          <w:highlight w:val="green"/>
          <w:u w:val="single"/>
        </w:rPr>
        <w:t>But</w:t>
      </w:r>
      <w:r w:rsidRPr="00E8210D">
        <w:rPr>
          <w:sz w:val="16"/>
        </w:rPr>
        <w:t xml:space="preserve"> that doesn’t mean there’s </w:t>
      </w:r>
      <w:proofErr w:type="spellStart"/>
      <w:r w:rsidRPr="00E8210D">
        <w:rPr>
          <w:sz w:val="16"/>
        </w:rPr>
        <w:t>noth-ing</w:t>
      </w:r>
      <w:proofErr w:type="spellEnd"/>
      <w:r w:rsidRPr="00E8210D">
        <w:rPr>
          <w:sz w:val="16"/>
        </w:rPr>
        <w:t xml:space="preserve"> </w:t>
      </w:r>
      <w:r w:rsidRPr="00483667">
        <w:rPr>
          <w:b/>
          <w:bCs/>
          <w:highlight w:val="green"/>
          <w:u w:val="single"/>
        </w:rPr>
        <w:t>we can</w:t>
      </w:r>
      <w:r w:rsidRPr="00E8210D">
        <w:rPr>
          <w:sz w:val="16"/>
          <w:highlight w:val="green"/>
        </w:rPr>
        <w:t xml:space="preserve"> </w:t>
      </w:r>
      <w:r w:rsidRPr="00E8210D">
        <w:rPr>
          <w:sz w:val="16"/>
        </w:rPr>
        <w:t xml:space="preserve">do to </w:t>
      </w:r>
      <w:r w:rsidRPr="00483667">
        <w:rPr>
          <w:b/>
          <w:bCs/>
          <w:highlight w:val="green"/>
          <w:u w:val="single"/>
        </w:rPr>
        <w:t>hasten its emergence</w:t>
      </w:r>
      <w:r w:rsidRPr="00E8210D">
        <w:rPr>
          <w:sz w:val="16"/>
        </w:rPr>
        <w:t xml:space="preserve">. Our thinking about </w:t>
      </w:r>
      <w:r w:rsidRPr="00483667">
        <w:rPr>
          <w:b/>
          <w:bCs/>
          <w:highlight w:val="green"/>
          <w:u w:val="single"/>
        </w:rPr>
        <w:t>genetic risk is so saturated</w:t>
      </w:r>
      <w:r w:rsidRPr="00E8210D">
        <w:rPr>
          <w:sz w:val="16"/>
          <w:highlight w:val="green"/>
        </w:rPr>
        <w:t xml:space="preserve"> </w:t>
      </w:r>
      <w:r w:rsidRPr="00E8210D">
        <w:rPr>
          <w:sz w:val="16"/>
        </w:rPr>
        <w:t xml:space="preserve">by choice </w:t>
      </w:r>
      <w:r w:rsidRPr="00483667">
        <w:rPr>
          <w:b/>
          <w:bCs/>
          <w:highlight w:val="green"/>
          <w:u w:val="single"/>
        </w:rPr>
        <w:t>that even to talk about care</w:t>
      </w:r>
      <w:r w:rsidRPr="00E8210D">
        <w:rPr>
          <w:sz w:val="16"/>
          <w:highlight w:val="green"/>
        </w:rPr>
        <w:t xml:space="preserve"> </w:t>
      </w:r>
      <w:r w:rsidRPr="00E8210D">
        <w:rPr>
          <w:sz w:val="16"/>
        </w:rPr>
        <w:t xml:space="preserve">in this context </w:t>
      </w:r>
      <w:r w:rsidRPr="00483667">
        <w:rPr>
          <w:b/>
          <w:bCs/>
          <w:highlight w:val="green"/>
          <w:u w:val="single"/>
        </w:rPr>
        <w:t>would count as a step in the right direction</w:t>
      </w:r>
      <w:r w:rsidRPr="00E8210D">
        <w:rPr>
          <w:sz w:val="16"/>
        </w:rPr>
        <w:t xml:space="preserve">. However, what I aim to off er here is somewhat more </w:t>
      </w:r>
      <w:proofErr w:type="spellStart"/>
      <w:r w:rsidRPr="00E8210D">
        <w:rPr>
          <w:sz w:val="16"/>
        </w:rPr>
        <w:t>specifi</w:t>
      </w:r>
      <w:proofErr w:type="spellEnd"/>
      <w:r w:rsidRPr="00E8210D">
        <w:rPr>
          <w:sz w:val="16"/>
        </w:rPr>
        <w:t xml:space="preserve"> c than the suggestion that we need to talk about care. Taking a page from Richard McKeon’s book, my goal here is to use rhetoric architectonically, off er-</w:t>
      </w:r>
      <w:proofErr w:type="spellStart"/>
      <w:r w:rsidRPr="00E8210D">
        <w:rPr>
          <w:sz w:val="16"/>
        </w:rPr>
        <w:t>ing</w:t>
      </w:r>
      <w:proofErr w:type="spellEnd"/>
      <w:r w:rsidRPr="00E8210D">
        <w:rPr>
          <w:sz w:val="16"/>
        </w:rPr>
        <w:t xml:space="preserve"> “discoveries” that I have made through my engagements with BRCA- related discourses as “places by which to perceive creatively what might otherwise not be experienced in the existent world we constitute” (14–15). I </w:t>
      </w:r>
      <w:proofErr w:type="gramStart"/>
      <w:r w:rsidRPr="00E8210D">
        <w:rPr>
          <w:sz w:val="16"/>
        </w:rPr>
        <w:t>am well aware that</w:t>
      </w:r>
      <w:proofErr w:type="gramEnd"/>
      <w:r w:rsidRPr="00E8210D">
        <w:rPr>
          <w:sz w:val="16"/>
        </w:rPr>
        <w:t xml:space="preserve"> for a project that takes its </w:t>
      </w:r>
      <w:r w:rsidRPr="00F76FA5">
        <w:rPr>
          <w:b/>
          <w:bCs/>
          <w:highlight w:val="green"/>
          <w:u w:val="single"/>
        </w:rPr>
        <w:t>inspiration from the ontological turn</w:t>
      </w:r>
      <w:r w:rsidRPr="00E8210D">
        <w:rPr>
          <w:sz w:val="16"/>
        </w:rPr>
        <w:t xml:space="preserve">, the idea of using rhetoric architectonically might come across as a contradictory move. I will address this issue later, but for now the more important (but related) point I want to highlight is that this task, to “perceive creatively,” is somewhat diff </w:t>
      </w:r>
      <w:proofErr w:type="spellStart"/>
      <w:r w:rsidRPr="00E8210D">
        <w:rPr>
          <w:sz w:val="16"/>
        </w:rPr>
        <w:t>erent</w:t>
      </w:r>
      <w:proofErr w:type="spellEnd"/>
      <w:r w:rsidRPr="00E8210D">
        <w:rPr>
          <w:sz w:val="16"/>
        </w:rPr>
        <w:t xml:space="preserve"> from the purpose that </w:t>
      </w:r>
      <w:r w:rsidRPr="00F76FA5">
        <w:rPr>
          <w:b/>
          <w:bCs/>
          <w:highlight w:val="green"/>
          <w:u w:val="single"/>
        </w:rPr>
        <w:t>rhetorical commonplaces</w:t>
      </w:r>
      <w:r w:rsidRPr="00E8210D">
        <w:rPr>
          <w:sz w:val="16"/>
          <w:highlight w:val="green"/>
        </w:rPr>
        <w:t xml:space="preserve"> </w:t>
      </w:r>
      <w:r w:rsidRPr="00E8210D">
        <w:rPr>
          <w:sz w:val="16"/>
        </w:rPr>
        <w:t>usually serve with</w:t>
      </w:r>
      <w:r w:rsidRPr="00F76FA5">
        <w:rPr>
          <w:b/>
          <w:bCs/>
          <w:highlight w:val="green"/>
          <w:u w:val="single"/>
        </w:rPr>
        <w:t>in</w:t>
      </w:r>
      <w:r w:rsidRPr="00E8210D">
        <w:rPr>
          <w:sz w:val="16"/>
        </w:rPr>
        <w:t xml:space="preserve"> RSTM </w:t>
      </w:r>
      <w:r w:rsidRPr="00F76FA5">
        <w:rPr>
          <w:b/>
          <w:bCs/>
          <w:highlight w:val="green"/>
          <w:u w:val="single"/>
        </w:rPr>
        <w:t>scholarship</w:t>
      </w:r>
      <w:r w:rsidRPr="00E8210D">
        <w:rPr>
          <w:sz w:val="16"/>
        </w:rPr>
        <w:t xml:space="preserve">, where a set of topoi often acts as an interpretive device or what </w:t>
      </w:r>
      <w:proofErr w:type="spellStart"/>
      <w:r w:rsidRPr="00E8210D">
        <w:rPr>
          <w:sz w:val="16"/>
        </w:rPr>
        <w:t>Prelli</w:t>
      </w:r>
      <w:proofErr w:type="spellEnd"/>
      <w:r w:rsidRPr="00E8210D">
        <w:rPr>
          <w:sz w:val="16"/>
        </w:rPr>
        <w:t xml:space="preserve"> refers to as “a fertile vantage point from which to understand the rhetoric that goes on in any substantive fi eld” (73). Th e topics I off er here fi t this bill somewhat, but their primary purpose is diff </w:t>
      </w:r>
      <w:proofErr w:type="spellStart"/>
      <w:r w:rsidRPr="00E8210D">
        <w:rPr>
          <w:sz w:val="16"/>
        </w:rPr>
        <w:t>erent</w:t>
      </w:r>
      <w:proofErr w:type="spellEnd"/>
      <w:r w:rsidRPr="00E8210D">
        <w:rPr>
          <w:sz w:val="16"/>
        </w:rPr>
        <w:t xml:space="preserve"> than the one described by </w:t>
      </w:r>
      <w:proofErr w:type="spellStart"/>
      <w:r w:rsidRPr="00E8210D">
        <w:rPr>
          <w:sz w:val="16"/>
        </w:rPr>
        <w:t>Prelli</w:t>
      </w:r>
      <w:proofErr w:type="spellEnd"/>
      <w:r w:rsidRPr="00E8210D">
        <w:rPr>
          <w:sz w:val="16"/>
        </w:rPr>
        <w:t xml:space="preserve">. With them, I don’t aim to explain what is happening in this “substantive fi eld” as much as I aim to </w:t>
      </w:r>
      <w:r w:rsidRPr="00F76FA5">
        <w:rPr>
          <w:b/>
          <w:bCs/>
          <w:highlight w:val="green"/>
          <w:u w:val="single"/>
        </w:rPr>
        <w:t>change</w:t>
      </w:r>
      <w:r w:rsidRPr="00E8210D">
        <w:rPr>
          <w:sz w:val="16"/>
        </w:rPr>
        <w:t xml:space="preserve"> it. To be sure, this is a tricky distinction, and there are times when I fail to maintain it, but nevertheless, I believe that it makes sense to identify my </w:t>
      </w:r>
      <w:r w:rsidRPr="00F76FA5">
        <w:rPr>
          <w:b/>
          <w:bCs/>
          <w:highlight w:val="green"/>
          <w:u w:val="single"/>
        </w:rPr>
        <w:t>mode of engagement</w:t>
      </w:r>
      <w:r w:rsidRPr="00E8210D">
        <w:rPr>
          <w:sz w:val="16"/>
          <w:highlight w:val="green"/>
        </w:rPr>
        <w:t xml:space="preserve"> </w:t>
      </w:r>
      <w:r w:rsidRPr="00E8210D">
        <w:rPr>
          <w:sz w:val="16"/>
        </w:rPr>
        <w:t xml:space="preserve">here </w:t>
      </w:r>
      <w:r w:rsidRPr="00F76FA5">
        <w:rPr>
          <w:b/>
          <w:bCs/>
          <w:highlight w:val="green"/>
          <w:u w:val="single"/>
        </w:rPr>
        <w:t>with invention rather than inter-</w:t>
      </w:r>
      <w:proofErr w:type="spellStart"/>
      <w:r w:rsidRPr="00F76FA5">
        <w:rPr>
          <w:b/>
          <w:bCs/>
          <w:highlight w:val="green"/>
          <w:u w:val="single"/>
        </w:rPr>
        <w:t>pretation</w:t>
      </w:r>
      <w:proofErr w:type="spellEnd"/>
      <w:r w:rsidRPr="00E8210D">
        <w:rPr>
          <w:sz w:val="16"/>
        </w:rPr>
        <w:t xml:space="preserve">. </w:t>
      </w:r>
      <w:proofErr w:type="spellStart"/>
      <w:r w:rsidRPr="00E8210D">
        <w:rPr>
          <w:sz w:val="16"/>
        </w:rPr>
        <w:t>Rhetorics</w:t>
      </w:r>
      <w:proofErr w:type="spellEnd"/>
      <w:r w:rsidRPr="00E8210D">
        <w:rPr>
          <w:sz w:val="16"/>
        </w:rPr>
        <w:t xml:space="preserve"> of choice are pervasive in the </w:t>
      </w:r>
      <w:r w:rsidRPr="00F76FA5">
        <w:rPr>
          <w:b/>
          <w:bCs/>
          <w:highlight w:val="green"/>
          <w:u w:val="single"/>
        </w:rPr>
        <w:t xml:space="preserve">biosocial discourses </w:t>
      </w:r>
      <w:r w:rsidRPr="00E8210D">
        <w:rPr>
          <w:sz w:val="16"/>
        </w:rPr>
        <w:t xml:space="preserve">of BRCA+ women. In those discourses, we </w:t>
      </w:r>
      <w:r w:rsidRPr="00F76FA5">
        <w:rPr>
          <w:b/>
          <w:bCs/>
          <w:highlight w:val="green"/>
          <w:u w:val="single"/>
        </w:rPr>
        <w:t>hear</w:t>
      </w:r>
      <w:r w:rsidRPr="00E8210D">
        <w:rPr>
          <w:sz w:val="16"/>
        </w:rPr>
        <w:t xml:space="preserve"> a </w:t>
      </w:r>
      <w:r w:rsidRPr="00F76FA5">
        <w:rPr>
          <w:b/>
          <w:bCs/>
          <w:highlight w:val="green"/>
          <w:u w:val="single"/>
        </w:rPr>
        <w:t>constant refrain about</w:t>
      </w:r>
      <w:r w:rsidRPr="00E8210D">
        <w:rPr>
          <w:sz w:val="16"/>
        </w:rPr>
        <w:t xml:space="preserve"> the </w:t>
      </w:r>
      <w:r w:rsidRPr="00F76FA5">
        <w:rPr>
          <w:b/>
          <w:bCs/>
          <w:highlight w:val="green"/>
          <w:u w:val="single"/>
        </w:rPr>
        <w:t xml:space="preserve">necessity of </w:t>
      </w:r>
      <w:r w:rsidRPr="00E8210D">
        <w:rPr>
          <w:sz w:val="16"/>
        </w:rPr>
        <w:t xml:space="preserve">personal choice and the gift of </w:t>
      </w:r>
      <w:r w:rsidRPr="00F76FA5">
        <w:rPr>
          <w:b/>
          <w:bCs/>
          <w:highlight w:val="green"/>
          <w:u w:val="single"/>
        </w:rPr>
        <w:t xml:space="preserve">empowerment </w:t>
      </w:r>
      <w:r w:rsidRPr="00E8210D">
        <w:rPr>
          <w:sz w:val="16"/>
        </w:rPr>
        <w:t xml:space="preserve">through knowledge. </w:t>
      </w:r>
      <w:r w:rsidRPr="00F76FA5">
        <w:rPr>
          <w:b/>
          <w:bCs/>
          <w:highlight w:val="green"/>
          <w:u w:val="single"/>
        </w:rPr>
        <w:t xml:space="preserve">But </w:t>
      </w:r>
      <w:r w:rsidRPr="00E8210D">
        <w:rPr>
          <w:sz w:val="16"/>
        </w:rPr>
        <w:t>rather than interpreting what we know is already there (and showing why so much of it is an illusion), we need to invent something new, to off er the par-</w:t>
      </w:r>
      <w:proofErr w:type="spellStart"/>
      <w:r w:rsidRPr="00E8210D">
        <w:rPr>
          <w:sz w:val="16"/>
        </w:rPr>
        <w:t>ticipants</w:t>
      </w:r>
      <w:proofErr w:type="spellEnd"/>
      <w:r w:rsidRPr="00E8210D">
        <w:rPr>
          <w:sz w:val="16"/>
        </w:rPr>
        <w:t xml:space="preserve"> an arena in which to gather. While I don’t claim that the four </w:t>
      </w:r>
      <w:proofErr w:type="gramStart"/>
      <w:r w:rsidRPr="00E8210D">
        <w:rPr>
          <w:sz w:val="16"/>
        </w:rPr>
        <w:t>topics</w:t>
      </w:r>
      <w:proofErr w:type="gramEnd"/>
      <w:r w:rsidRPr="00E8210D">
        <w:rPr>
          <w:sz w:val="16"/>
        </w:rPr>
        <w:t xml:space="preserve"> I present in this chapter are any kind of panacea for the problems created by an overreliance on choice in discourses surrounding BRCA risk, I do think they can help build these arenas. After all, what are topics if not rhetorical arenas in which to gather? </w:t>
      </w:r>
      <w:r w:rsidRPr="007D5BEA">
        <w:rPr>
          <w:b/>
          <w:bCs/>
          <w:highlight w:val="green"/>
          <w:u w:val="single"/>
        </w:rPr>
        <w:t>Orientations</w:t>
      </w:r>
      <w:r w:rsidRPr="00E8210D">
        <w:rPr>
          <w:sz w:val="16"/>
        </w:rPr>
        <w:t xml:space="preserve"> Before I get to those topics, however, I want to examine this relationship between interpretation and invention and, through that examination, to </w:t>
      </w:r>
      <w:proofErr w:type="spellStart"/>
      <w:r w:rsidRPr="00E8210D">
        <w:rPr>
          <w:sz w:val="16"/>
        </w:rPr>
        <w:t>articu</w:t>
      </w:r>
      <w:proofErr w:type="spellEnd"/>
      <w:r w:rsidRPr="00E8210D">
        <w:rPr>
          <w:sz w:val="16"/>
        </w:rPr>
        <w:t xml:space="preserve">-late a theoretical framework for what I am trying to do here. Earlier in the book I acknowledged that my goal of extending Mol’s work into the domain of genetic risk could be seen as an ethically fraught task because of its potential to further muddy the line between health and illness that has troubled genetic medicine for decades. But it could also be seen as a theoretically fraught task insofar as it is based on a specious opposition between invention and interpretation, that is, </w:t>
      </w:r>
      <w:r w:rsidRPr="00B76293">
        <w:rPr>
          <w:b/>
          <w:bCs/>
          <w:highlight w:val="green"/>
          <w:u w:val="single"/>
        </w:rPr>
        <w:t>between rhetoric’s heuristic capacities</w:t>
      </w:r>
      <w:r w:rsidRPr="00E8210D">
        <w:rPr>
          <w:sz w:val="16"/>
        </w:rPr>
        <w:t xml:space="preserve"> and its hermeneutic capacities. On the one hand, this opposition is specious because the practices of inventing and interpreting are not easy to distinguish from each other. Th e simplest </w:t>
      </w:r>
      <w:proofErr w:type="spellStart"/>
      <w:r w:rsidRPr="00E8210D">
        <w:rPr>
          <w:sz w:val="16"/>
        </w:rPr>
        <w:t>explana-tion</w:t>
      </w:r>
      <w:proofErr w:type="spellEnd"/>
      <w:r w:rsidRPr="00E8210D">
        <w:rPr>
          <w:sz w:val="16"/>
        </w:rPr>
        <w:t xml:space="preserve"> of this practical inseparability comes from Schleiermacher, who argued that “every act of understanding is the reverse side of an act of speaking,” thus providing us with the “two sides of the same coin” metaphor (quoted in Pullman 156). Rhetoric, on one side, creates meaning, and hermeneutics, on the other, extracts it. Th e two practices cannot be separated because the latter depends on the former. More recently, rhetorical hermeneutics (or hermeneutical rhetoric) has provided us with a more complex explanation of this practical </w:t>
      </w:r>
      <w:proofErr w:type="spellStart"/>
      <w:r w:rsidRPr="00E8210D">
        <w:rPr>
          <w:sz w:val="16"/>
        </w:rPr>
        <w:t>inseparabil-ity</w:t>
      </w:r>
      <w:proofErr w:type="spellEnd"/>
      <w:r w:rsidRPr="00E8210D">
        <w:rPr>
          <w:sz w:val="16"/>
        </w:rPr>
        <w:t xml:space="preserve"> by showing how these practices mutually defi ne each other. Rhetoric and hermeneutics cannot be separated in practice because, as Steven Mailloux put it, they are “practical forms of the same extended human activity.” </w:t>
      </w:r>
      <w:proofErr w:type="gramStart"/>
      <w:r w:rsidRPr="00E8210D">
        <w:rPr>
          <w:sz w:val="16"/>
        </w:rPr>
        <w:t>In order to</w:t>
      </w:r>
      <w:proofErr w:type="gramEnd"/>
      <w:r w:rsidRPr="00E8210D">
        <w:rPr>
          <w:sz w:val="16"/>
        </w:rPr>
        <w:t xml:space="preserve"> pro-duce rhetoric, we must interpret a situation, and to communicate an </w:t>
      </w:r>
      <w:proofErr w:type="spellStart"/>
      <w:r w:rsidRPr="00E8210D">
        <w:rPr>
          <w:sz w:val="16"/>
        </w:rPr>
        <w:t>interpreta-tion</w:t>
      </w:r>
      <w:proofErr w:type="spellEnd"/>
      <w:r w:rsidRPr="00E8210D">
        <w:rPr>
          <w:sz w:val="16"/>
        </w:rPr>
        <w:t xml:space="preserve">, we must produce rhetoric. Th us, for Mailloux, “hermeneutics is the rhetoric of establishing meaning and rhetoric is the hermeneutics of problematic </w:t>
      </w:r>
      <w:proofErr w:type="spellStart"/>
      <w:r w:rsidRPr="00E8210D">
        <w:rPr>
          <w:sz w:val="16"/>
        </w:rPr>
        <w:t>linguis</w:t>
      </w:r>
      <w:proofErr w:type="spellEnd"/>
      <w:r w:rsidRPr="00E8210D">
        <w:rPr>
          <w:sz w:val="16"/>
        </w:rPr>
        <w:t xml:space="preserve">-tic situations (379). Th is practical inseparability is important to acknowledge, but it doesn’t pose any real problem here. My own act of rhetorical invention certainly depends on my reading of a “problematic linguistic situation,” but that doesn’t mean that the product of that reading must then be used primarily </w:t>
      </w:r>
      <w:proofErr w:type="gramStart"/>
      <w:r w:rsidRPr="00E8210D">
        <w:rPr>
          <w:sz w:val="16"/>
        </w:rPr>
        <w:t>as a way to</w:t>
      </w:r>
      <w:proofErr w:type="gramEnd"/>
      <w:r w:rsidRPr="00E8210D">
        <w:rPr>
          <w:sz w:val="16"/>
        </w:rPr>
        <w:t xml:space="preserve"> interpret mean-</w:t>
      </w:r>
      <w:proofErr w:type="spellStart"/>
      <w:r w:rsidRPr="00E8210D">
        <w:rPr>
          <w:sz w:val="16"/>
        </w:rPr>
        <w:t>ing</w:t>
      </w:r>
      <w:proofErr w:type="spellEnd"/>
      <w:r w:rsidRPr="00E8210D">
        <w:rPr>
          <w:sz w:val="16"/>
        </w:rPr>
        <w:t xml:space="preserve">. Th ere is, however, another kind of inseparability at work, one that is more historical and philosophical in nature, and that does pose a problem. Simply put, this problem is that within rhetoric studies invention has provided the theoretical </w:t>
      </w:r>
      <w:proofErr w:type="spellStart"/>
      <w:r w:rsidRPr="00E8210D">
        <w:rPr>
          <w:sz w:val="16"/>
        </w:rPr>
        <w:t>justifi</w:t>
      </w:r>
      <w:proofErr w:type="spellEnd"/>
      <w:r w:rsidRPr="00E8210D">
        <w:rPr>
          <w:sz w:val="16"/>
        </w:rPr>
        <w:t xml:space="preserve"> cation for precisely the kind of </w:t>
      </w:r>
      <w:proofErr w:type="spellStart"/>
      <w:r w:rsidRPr="00E8210D">
        <w:rPr>
          <w:sz w:val="16"/>
        </w:rPr>
        <w:t>purifi</w:t>
      </w:r>
      <w:proofErr w:type="spellEnd"/>
      <w:r w:rsidRPr="00E8210D">
        <w:rPr>
          <w:sz w:val="16"/>
        </w:rPr>
        <w:t xml:space="preserve"> cation that I am trying to move away from. Here, I am referring to the eventual alignment of rhetoric—via the </w:t>
      </w:r>
      <w:r w:rsidRPr="007D5BEA">
        <w:rPr>
          <w:b/>
          <w:bCs/>
          <w:highlight w:val="green"/>
          <w:u w:val="single"/>
        </w:rPr>
        <w:t>move</w:t>
      </w:r>
      <w:r w:rsidRPr="00E8210D">
        <w:rPr>
          <w:sz w:val="16"/>
        </w:rPr>
        <w:t xml:space="preserve">ment from a </w:t>
      </w:r>
      <w:r w:rsidRPr="007D5BEA">
        <w:rPr>
          <w:b/>
          <w:bCs/>
          <w:highlight w:val="green"/>
          <w:u w:val="single"/>
        </w:rPr>
        <w:t>managerial to an epistemic view of invention</w:t>
      </w:r>
      <w:r w:rsidRPr="00E8210D">
        <w:rPr>
          <w:sz w:val="16"/>
        </w:rPr>
        <w:t xml:space="preserve">—with </w:t>
      </w:r>
      <w:proofErr w:type="spellStart"/>
      <w:r w:rsidRPr="00E8210D">
        <w:rPr>
          <w:sz w:val="16"/>
        </w:rPr>
        <w:t>antifoundationalism</w:t>
      </w:r>
      <w:proofErr w:type="spellEnd"/>
      <w:r w:rsidRPr="00E8210D">
        <w:rPr>
          <w:sz w:val="16"/>
        </w:rPr>
        <w:t xml:space="preserve"> and social constructivism and the kind of rhetorical </w:t>
      </w:r>
      <w:proofErr w:type="spellStart"/>
      <w:r w:rsidRPr="00E8210D">
        <w:rPr>
          <w:sz w:val="16"/>
        </w:rPr>
        <w:t>analy</w:t>
      </w:r>
      <w:proofErr w:type="spellEnd"/>
      <w:r w:rsidRPr="00E8210D">
        <w:rPr>
          <w:sz w:val="16"/>
        </w:rPr>
        <w:t>-sis that alignment led to. If rhetoric didn’t just dress arguments but also invented them, the reasoning went, then arguments in any fi eld (even science) could be understood in rhetorical terms. Herbert Simons described this development in his introduction to Th e Rhetorical Turn, identifying the social constructivist view as one in which “[p]</w:t>
      </w:r>
      <w:proofErr w:type="spellStart"/>
      <w:r w:rsidRPr="00E8210D">
        <w:rPr>
          <w:sz w:val="16"/>
        </w:rPr>
        <w:t>eople</w:t>
      </w:r>
      <w:proofErr w:type="spellEnd"/>
      <w:r w:rsidRPr="00E8210D">
        <w:rPr>
          <w:sz w:val="16"/>
        </w:rPr>
        <w:t xml:space="preserve"> and places, problems and causes are all in eff </w:t>
      </w:r>
      <w:proofErr w:type="spellStart"/>
      <w:r w:rsidRPr="00E8210D">
        <w:rPr>
          <w:sz w:val="16"/>
        </w:rPr>
        <w:t>ect</w:t>
      </w:r>
      <w:proofErr w:type="spellEnd"/>
      <w:r w:rsidRPr="00E8210D">
        <w:rPr>
          <w:sz w:val="16"/>
        </w:rPr>
        <w:t xml:space="preserve"> ‘created’ by language” and arguing that according to this view, the job of the rhetorical analyst is, in part, “to determine how constructions of the ‘real’ are made persuasive” (11). Simons expressed some concern about this kind of </w:t>
      </w:r>
      <w:proofErr w:type="spellStart"/>
      <w:r w:rsidRPr="00E8210D">
        <w:rPr>
          <w:sz w:val="16"/>
        </w:rPr>
        <w:t>rhe-torical</w:t>
      </w:r>
      <w:proofErr w:type="spellEnd"/>
      <w:r w:rsidRPr="00E8210D">
        <w:rPr>
          <w:sz w:val="16"/>
        </w:rPr>
        <w:t xml:space="preserve"> analysis by pointing out (following </w:t>
      </w:r>
      <w:proofErr w:type="spellStart"/>
      <w:r w:rsidRPr="00E8210D">
        <w:rPr>
          <w:sz w:val="16"/>
        </w:rPr>
        <w:t>Woolgar</w:t>
      </w:r>
      <w:proofErr w:type="spellEnd"/>
      <w:r w:rsidRPr="00E8210D">
        <w:rPr>
          <w:sz w:val="16"/>
        </w:rPr>
        <w:t xml:space="preserve"> and </w:t>
      </w:r>
      <w:proofErr w:type="spellStart"/>
      <w:r w:rsidRPr="00E8210D">
        <w:rPr>
          <w:sz w:val="16"/>
        </w:rPr>
        <w:t>Pawluch</w:t>
      </w:r>
      <w:proofErr w:type="spellEnd"/>
      <w:r w:rsidRPr="00E8210D">
        <w:rPr>
          <w:sz w:val="16"/>
        </w:rPr>
        <w:t xml:space="preserve">) that it requires a good deal of “ontological gerrymandering,” (11) but it was </w:t>
      </w:r>
      <w:proofErr w:type="spellStart"/>
      <w:r w:rsidRPr="00E8210D">
        <w:rPr>
          <w:sz w:val="16"/>
        </w:rPr>
        <w:t>Dilip</w:t>
      </w:r>
      <w:proofErr w:type="spellEnd"/>
      <w:r w:rsidRPr="00E8210D">
        <w:rPr>
          <w:sz w:val="16"/>
        </w:rPr>
        <w:t xml:space="preserve"> </w:t>
      </w:r>
      <w:proofErr w:type="spellStart"/>
      <w:r w:rsidRPr="00E8210D">
        <w:rPr>
          <w:sz w:val="16"/>
        </w:rPr>
        <w:t>Gaonkar’s</w:t>
      </w:r>
      <w:proofErr w:type="spellEnd"/>
      <w:r w:rsidRPr="00E8210D">
        <w:rPr>
          <w:sz w:val="16"/>
        </w:rPr>
        <w:t xml:space="preserve"> cri-</w:t>
      </w:r>
      <w:proofErr w:type="spellStart"/>
      <w:r w:rsidRPr="00E8210D">
        <w:rPr>
          <w:sz w:val="16"/>
        </w:rPr>
        <w:t>tique</w:t>
      </w:r>
      <w:proofErr w:type="spellEnd"/>
      <w:r w:rsidRPr="00E8210D">
        <w:rPr>
          <w:sz w:val="16"/>
        </w:rPr>
        <w:t xml:space="preserve"> seven years later in Rhetorical Hermeneutics that raised serious questions about rhetoric’s ability to function as an interpretive tool, creating what Gross described as a “</w:t>
      </w:r>
      <w:proofErr w:type="spellStart"/>
      <w:r w:rsidRPr="00E8210D">
        <w:rPr>
          <w:sz w:val="16"/>
        </w:rPr>
        <w:t>refl</w:t>
      </w:r>
      <w:proofErr w:type="spellEnd"/>
      <w:r w:rsidRPr="00E8210D">
        <w:rPr>
          <w:sz w:val="16"/>
        </w:rPr>
        <w:t xml:space="preserve"> </w:t>
      </w:r>
      <w:proofErr w:type="spellStart"/>
      <w:r w:rsidRPr="00E8210D">
        <w:rPr>
          <w:sz w:val="16"/>
        </w:rPr>
        <w:t>ective</w:t>
      </w:r>
      <w:proofErr w:type="spellEnd"/>
      <w:r w:rsidRPr="00E8210D">
        <w:rPr>
          <w:sz w:val="16"/>
        </w:rPr>
        <w:t xml:space="preserve"> moment in which to meditate on the methodological limitations of fi </w:t>
      </w:r>
      <w:proofErr w:type="spellStart"/>
      <w:r w:rsidRPr="00E8210D">
        <w:rPr>
          <w:sz w:val="16"/>
        </w:rPr>
        <w:t>rst</w:t>
      </w:r>
      <w:proofErr w:type="spellEnd"/>
      <w:r w:rsidRPr="00E8210D">
        <w:rPr>
          <w:sz w:val="16"/>
        </w:rPr>
        <w:t xml:space="preserve"> generation rhetoric of science” (Starring the Text 14). In brief, </w:t>
      </w:r>
      <w:proofErr w:type="spellStart"/>
      <w:r w:rsidRPr="00E8210D">
        <w:rPr>
          <w:sz w:val="16"/>
        </w:rPr>
        <w:t>Gaonkar’s</w:t>
      </w:r>
      <w:proofErr w:type="spellEnd"/>
      <w:r w:rsidRPr="00E8210D">
        <w:rPr>
          <w:sz w:val="16"/>
        </w:rPr>
        <w:t xml:space="preserve"> argument was that rhetoric’s interpretive capacities were limited for three reasons: one, it was a primarily productive enterprise; two, it was agent centered; and three, it was thin, meaning it lacked the hermeneutic constraints necessary for fruitful interpretations. But </w:t>
      </w:r>
      <w:proofErr w:type="gramStart"/>
      <w:r w:rsidRPr="00E8210D">
        <w:rPr>
          <w:sz w:val="16"/>
        </w:rPr>
        <w:t>also</w:t>
      </w:r>
      <w:proofErr w:type="gramEnd"/>
      <w:r w:rsidRPr="00E8210D">
        <w:rPr>
          <w:sz w:val="16"/>
        </w:rPr>
        <w:t xml:space="preserve"> at issue for </w:t>
      </w:r>
      <w:proofErr w:type="spellStart"/>
      <w:r w:rsidRPr="00E8210D">
        <w:rPr>
          <w:sz w:val="16"/>
        </w:rPr>
        <w:t>Gaonkar</w:t>
      </w:r>
      <w:proofErr w:type="spellEnd"/>
      <w:r w:rsidRPr="00E8210D">
        <w:rPr>
          <w:sz w:val="16"/>
        </w:rPr>
        <w:t xml:space="preserve">—and more relevant to the problems with </w:t>
      </w:r>
      <w:proofErr w:type="spellStart"/>
      <w:r w:rsidRPr="00E8210D">
        <w:rPr>
          <w:sz w:val="16"/>
        </w:rPr>
        <w:t>purifi</w:t>
      </w:r>
      <w:proofErr w:type="spellEnd"/>
      <w:r w:rsidRPr="00E8210D">
        <w:rPr>
          <w:sz w:val="16"/>
        </w:rPr>
        <w:t xml:space="preserve"> cation that I’ve </w:t>
      </w:r>
      <w:proofErr w:type="spellStart"/>
      <w:r w:rsidRPr="00E8210D">
        <w:rPr>
          <w:sz w:val="16"/>
        </w:rPr>
        <w:t>identifi</w:t>
      </w:r>
      <w:proofErr w:type="spellEnd"/>
      <w:r w:rsidRPr="00E8210D">
        <w:rPr>
          <w:sz w:val="16"/>
        </w:rPr>
        <w:t xml:space="preserve"> ed in this book—was the ubiquity of rhetoric and the sense that anything could be reduced to its function. </w:t>
      </w:r>
      <w:proofErr w:type="spellStart"/>
      <w:r w:rsidRPr="00E8210D">
        <w:rPr>
          <w:sz w:val="16"/>
        </w:rPr>
        <w:t>Gaonkar</w:t>
      </w:r>
      <w:proofErr w:type="spellEnd"/>
      <w:r w:rsidRPr="00E8210D">
        <w:rPr>
          <w:sz w:val="16"/>
        </w:rPr>
        <w:t xml:space="preserve"> believed that rhetoricians had been “seduced” by the “dream of interpretation,” that is, the idea that as a kind of “hermeneutic </w:t>
      </w:r>
      <w:proofErr w:type="spellStart"/>
      <w:r w:rsidRPr="00E8210D">
        <w:rPr>
          <w:sz w:val="16"/>
        </w:rPr>
        <w:t>metadiscourse</w:t>
      </w:r>
      <w:proofErr w:type="spellEnd"/>
      <w:r w:rsidRPr="00E8210D">
        <w:rPr>
          <w:sz w:val="16"/>
        </w:rPr>
        <w:t xml:space="preserve">” rhetoric could produce a “perfect interpretation” in which the objects under investigation lost </w:t>
      </w:r>
      <w:proofErr w:type="gramStart"/>
      <w:r w:rsidRPr="00E8210D">
        <w:rPr>
          <w:sz w:val="16"/>
        </w:rPr>
        <w:t>all of</w:t>
      </w:r>
      <w:proofErr w:type="gramEnd"/>
      <w:r w:rsidRPr="00E8210D">
        <w:rPr>
          <w:sz w:val="16"/>
        </w:rPr>
        <w:t xml:space="preserve"> their “recalcitrance” and became “transparent” (25). </w:t>
      </w:r>
      <w:proofErr w:type="spellStart"/>
      <w:r w:rsidRPr="00E8210D">
        <w:rPr>
          <w:sz w:val="16"/>
        </w:rPr>
        <w:t>Hav-ing</w:t>
      </w:r>
      <w:proofErr w:type="spellEnd"/>
      <w:r w:rsidRPr="00E8210D">
        <w:rPr>
          <w:sz w:val="16"/>
        </w:rPr>
        <w:t xml:space="preserve"> “entered the orbit of general hermeneutics,” rhetoric was, according to this dream, a “way of reading the endless discursive debris that surrounded us” (25). “It is a habit of our time,” </w:t>
      </w:r>
      <w:proofErr w:type="spellStart"/>
      <w:r w:rsidRPr="00E8210D">
        <w:rPr>
          <w:sz w:val="16"/>
        </w:rPr>
        <w:t>Gaonkar</w:t>
      </w:r>
      <w:proofErr w:type="spellEnd"/>
      <w:r w:rsidRPr="00E8210D">
        <w:rPr>
          <w:sz w:val="16"/>
        </w:rPr>
        <w:t xml:space="preserve"> argued disapprovingly, “to invoke rhetoric, time and again, to make sense of a wide variety of discursive practices that beset and perplex us, and of discursive artifacts that annoy and entertain us, and of discursive formations that inscribe and subjugate us” (25).To return to the problem posed by this second kind of inseparability, then, we might say that if rhetoric did enter “the orbit of general hermeneutics” during this time, then it was invention that propelled it there. What began in the 1960s as an </w:t>
      </w:r>
      <w:proofErr w:type="gramStart"/>
      <w:r w:rsidRPr="00E8210D">
        <w:rPr>
          <w:sz w:val="16"/>
        </w:rPr>
        <w:t>eff</w:t>
      </w:r>
      <w:proofErr w:type="gramEnd"/>
      <w:r w:rsidRPr="00E8210D">
        <w:rPr>
          <w:sz w:val="16"/>
        </w:rPr>
        <w:t xml:space="preserve"> ort to expand the epistemic function of invention had helped produce, by the 1990s, a style of rhetorical analysis that saw science as rhetoric “without remainder,” as Alan Gross so famously put it (“Origin of the Species” 107). And even though second and third generation rhetoric of science scholarship tended to back off such sweeping epistemological claims, we can still see the legacy of that expansion of invention in the work of rhetoricians like </w:t>
      </w:r>
      <w:proofErr w:type="spellStart"/>
      <w:r w:rsidRPr="00E8210D">
        <w:rPr>
          <w:sz w:val="16"/>
        </w:rPr>
        <w:t>Happe</w:t>
      </w:r>
      <w:proofErr w:type="spellEnd"/>
      <w:r w:rsidRPr="00E8210D">
        <w:rPr>
          <w:sz w:val="16"/>
        </w:rPr>
        <w:t xml:space="preserve"> and </w:t>
      </w:r>
      <w:proofErr w:type="spellStart"/>
      <w:r w:rsidRPr="00E8210D">
        <w:rPr>
          <w:sz w:val="16"/>
        </w:rPr>
        <w:t>Dubriw-ny</w:t>
      </w:r>
      <w:proofErr w:type="spellEnd"/>
      <w:r w:rsidRPr="00E8210D">
        <w:rPr>
          <w:sz w:val="16"/>
        </w:rPr>
        <w:t xml:space="preserve">, where the object under investigation, BRCA risk, cannot help but lose its recalcitrance as it becomes part of the much larger operation of various cultural narratives and ideologies. If this is the case, then how can I claim invention as the way forward? Th at is, how can I off er invention as an alternative to precisely the kind of critique that it helped to foster? Th e short answer to this question is that I need a diff </w:t>
      </w:r>
      <w:proofErr w:type="spellStart"/>
      <w:r w:rsidRPr="00E8210D">
        <w:rPr>
          <w:sz w:val="16"/>
        </w:rPr>
        <w:t>erent</w:t>
      </w:r>
      <w:proofErr w:type="spellEnd"/>
      <w:r w:rsidRPr="00E8210D">
        <w:rPr>
          <w:sz w:val="16"/>
        </w:rPr>
        <w:t xml:space="preserve"> version of invention, one that does not carry with it the epistemological implications that lead to constructivist critique. In some sense, this is a tricky request since historically speaking we have needed to understand invention as epistemic so that it wouldn’t be understood as managerial. Within this binary, which has loomed very large in the history of rhetoric, a less epis-</w:t>
      </w:r>
      <w:proofErr w:type="spellStart"/>
      <w:r w:rsidRPr="00E8210D">
        <w:rPr>
          <w:sz w:val="16"/>
        </w:rPr>
        <w:t>temic</w:t>
      </w:r>
      <w:proofErr w:type="spellEnd"/>
      <w:r w:rsidRPr="00E8210D">
        <w:rPr>
          <w:sz w:val="16"/>
        </w:rPr>
        <w:t xml:space="preserve"> version of invention has typically meant a less powerful version. As Janet </w:t>
      </w:r>
      <w:proofErr w:type="spellStart"/>
      <w:r w:rsidRPr="00E8210D">
        <w:rPr>
          <w:sz w:val="16"/>
        </w:rPr>
        <w:t>Atwill</w:t>
      </w:r>
      <w:proofErr w:type="spellEnd"/>
      <w:r w:rsidRPr="00E8210D">
        <w:rPr>
          <w:sz w:val="16"/>
        </w:rPr>
        <w:t xml:space="preserve"> has noted, though, binaries have never served invention very well. She made this point in reference to the oppositions between theory and practice, subjectivism and empiricism, and aestheticism and </w:t>
      </w:r>
      <w:r w:rsidRPr="00E8210D">
        <w:rPr>
          <w:b/>
          <w:bCs/>
          <w:highlight w:val="green"/>
          <w:u w:val="single"/>
        </w:rPr>
        <w:t>utilitarianism</w:t>
      </w:r>
      <w:r w:rsidRPr="00E8210D">
        <w:rPr>
          <w:sz w:val="16"/>
        </w:rPr>
        <w:t xml:space="preserve"> that have made it hard for this canon to fi </w:t>
      </w:r>
      <w:proofErr w:type="spellStart"/>
      <w:r w:rsidRPr="00E8210D">
        <w:rPr>
          <w:sz w:val="16"/>
        </w:rPr>
        <w:t>nd</w:t>
      </w:r>
      <w:proofErr w:type="spellEnd"/>
      <w:r w:rsidRPr="00E8210D">
        <w:rPr>
          <w:sz w:val="16"/>
        </w:rPr>
        <w:t xml:space="preserve"> a home in American institutions of higher learning (“Finding a Home or Making a path” xi–xii). I would argue that it </w:t>
      </w:r>
      <w:r w:rsidRPr="00E8210D">
        <w:rPr>
          <w:b/>
          <w:bCs/>
          <w:highlight w:val="green"/>
          <w:u w:val="single"/>
        </w:rPr>
        <w:t>applies</w:t>
      </w:r>
      <w:r w:rsidRPr="00E8210D">
        <w:rPr>
          <w:sz w:val="16"/>
          <w:highlight w:val="green"/>
        </w:rPr>
        <w:t xml:space="preserve"> </w:t>
      </w:r>
      <w:r w:rsidRPr="00E8210D">
        <w:rPr>
          <w:sz w:val="16"/>
        </w:rPr>
        <w:t xml:space="preserve">just as well </w:t>
      </w:r>
      <w:r w:rsidRPr="00E8210D">
        <w:rPr>
          <w:b/>
          <w:bCs/>
          <w:highlight w:val="green"/>
          <w:u w:val="single"/>
        </w:rPr>
        <w:t>to</w:t>
      </w:r>
      <w:r w:rsidRPr="00E8210D">
        <w:rPr>
          <w:sz w:val="16"/>
        </w:rPr>
        <w:t xml:space="preserve"> the </w:t>
      </w:r>
      <w:r w:rsidRPr="00E8210D">
        <w:rPr>
          <w:b/>
          <w:bCs/>
          <w:highlight w:val="green"/>
          <w:u w:val="single"/>
        </w:rPr>
        <w:t>opposition between managerial and epistemic views of invention</w:t>
      </w:r>
      <w:r w:rsidRPr="00E8210D">
        <w:rPr>
          <w:sz w:val="16"/>
        </w:rPr>
        <w:t xml:space="preserve">. No matter where we place invention in relation to these two points, the question we are concerned with is a question about knowledge: To w h a t degree does rhetoric create knowledge? We are </w:t>
      </w:r>
      <w:proofErr w:type="gramStart"/>
      <w:r w:rsidRPr="00E8210D">
        <w:rPr>
          <w:sz w:val="16"/>
        </w:rPr>
        <w:t>well aware</w:t>
      </w:r>
      <w:proofErr w:type="gramEnd"/>
      <w:r w:rsidRPr="00E8210D">
        <w:rPr>
          <w:sz w:val="16"/>
        </w:rPr>
        <w:t xml:space="preserve"> of the problems that accompany a conservative response to this question, one that places invention at the managerial end of the spectrum. But as so many in rhetoric and </w:t>
      </w:r>
      <w:proofErr w:type="spellStart"/>
      <w:r w:rsidRPr="00E8210D">
        <w:rPr>
          <w:sz w:val="16"/>
        </w:rPr>
        <w:t>communi</w:t>
      </w:r>
      <w:proofErr w:type="spellEnd"/>
      <w:r w:rsidRPr="00E8210D">
        <w:rPr>
          <w:sz w:val="16"/>
        </w:rPr>
        <w:t>-cation studies begin to organize their work around new materialist and onto logical theories of rhetoric, it is becoming clear that we can’t count on the opposite response, one that locates invention at the epistemic end of the spec-</w:t>
      </w:r>
      <w:proofErr w:type="spellStart"/>
      <w:r w:rsidRPr="00E8210D">
        <w:rPr>
          <w:sz w:val="16"/>
        </w:rPr>
        <w:t>trum</w:t>
      </w:r>
      <w:proofErr w:type="spellEnd"/>
      <w:r w:rsidRPr="00E8210D">
        <w:rPr>
          <w:sz w:val="16"/>
        </w:rPr>
        <w:t xml:space="preserve">, to continue providing this important concept with a sound or convincing theoretical </w:t>
      </w:r>
      <w:proofErr w:type="spellStart"/>
      <w:r w:rsidRPr="00E8210D">
        <w:rPr>
          <w:sz w:val="16"/>
        </w:rPr>
        <w:t>justifi</w:t>
      </w:r>
      <w:proofErr w:type="spellEnd"/>
      <w:r w:rsidRPr="00E8210D">
        <w:rPr>
          <w:sz w:val="16"/>
        </w:rPr>
        <w:t xml:space="preserve"> cation. Without moving back into a managerial position, </w:t>
      </w:r>
      <w:r w:rsidRPr="00E8210D">
        <w:rPr>
          <w:b/>
          <w:bCs/>
          <w:highlight w:val="green"/>
          <w:u w:val="single"/>
        </w:rPr>
        <w:t>we need</w:t>
      </w:r>
      <w:r w:rsidRPr="00E8210D">
        <w:rPr>
          <w:sz w:val="16"/>
          <w:highlight w:val="green"/>
        </w:rPr>
        <w:t xml:space="preserve"> </w:t>
      </w:r>
      <w:r w:rsidRPr="00E8210D">
        <w:rPr>
          <w:sz w:val="16"/>
        </w:rPr>
        <w:t xml:space="preserve">a version of </w:t>
      </w:r>
      <w:r w:rsidRPr="00E8210D">
        <w:rPr>
          <w:b/>
          <w:bCs/>
          <w:highlight w:val="green"/>
          <w:u w:val="single"/>
        </w:rPr>
        <w:t xml:space="preserve">invention that is </w:t>
      </w:r>
      <w:proofErr w:type="spellStart"/>
      <w:r w:rsidRPr="00E8210D">
        <w:rPr>
          <w:b/>
          <w:bCs/>
          <w:highlight w:val="green"/>
          <w:u w:val="single"/>
        </w:rPr>
        <w:t>nonepistemological</w:t>
      </w:r>
      <w:proofErr w:type="spellEnd"/>
      <w:r w:rsidRPr="00E8210D">
        <w:rPr>
          <w:b/>
          <w:bCs/>
          <w:highlight w:val="green"/>
          <w:u w:val="single"/>
        </w:rPr>
        <w:t xml:space="preserve"> in orientation</w:t>
      </w:r>
      <w:r w:rsidRPr="00E8210D">
        <w:rPr>
          <w:sz w:val="16"/>
        </w:rPr>
        <w:t xml:space="preserve">, one that even if it’s </w:t>
      </w:r>
      <w:r w:rsidRPr="00E8210D">
        <w:rPr>
          <w:b/>
          <w:bCs/>
          <w:highlight w:val="green"/>
          <w:u w:val="single"/>
        </w:rPr>
        <w:t>not built from</w:t>
      </w:r>
      <w:r w:rsidRPr="00E8210D">
        <w:rPr>
          <w:sz w:val="16"/>
          <w:highlight w:val="green"/>
        </w:rPr>
        <w:t xml:space="preserve"> </w:t>
      </w:r>
      <w:r w:rsidRPr="00E8210D">
        <w:rPr>
          <w:sz w:val="16"/>
        </w:rPr>
        <w:t xml:space="preserve">new </w:t>
      </w:r>
      <w:r w:rsidRPr="00E8210D">
        <w:rPr>
          <w:b/>
          <w:bCs/>
          <w:highlight w:val="green"/>
          <w:u w:val="single"/>
        </w:rPr>
        <w:t>materialis</w:t>
      </w:r>
      <w:r w:rsidRPr="00E8210D">
        <w:rPr>
          <w:sz w:val="16"/>
        </w:rPr>
        <w:t xml:space="preserve">t and ontological </w:t>
      </w:r>
      <w:r w:rsidRPr="00E8210D">
        <w:rPr>
          <w:b/>
          <w:bCs/>
          <w:highlight w:val="green"/>
          <w:u w:val="single"/>
        </w:rPr>
        <w:t>theories of rhetoric</w:t>
      </w:r>
      <w:r w:rsidRPr="00E8210D">
        <w:rPr>
          <w:sz w:val="16"/>
        </w:rPr>
        <w:t xml:space="preserve">, can at least accommodate them. In what follows, then, I try to indicate what such a non- epistemological orientation to invention might look like, focusing </w:t>
      </w:r>
      <w:proofErr w:type="spellStart"/>
      <w:r w:rsidRPr="00E8210D">
        <w:rPr>
          <w:sz w:val="16"/>
        </w:rPr>
        <w:t>specifi</w:t>
      </w:r>
      <w:proofErr w:type="spellEnd"/>
      <w:r w:rsidRPr="00E8210D">
        <w:rPr>
          <w:sz w:val="16"/>
        </w:rPr>
        <w:t xml:space="preserve"> </w:t>
      </w:r>
      <w:proofErr w:type="spellStart"/>
      <w:r w:rsidRPr="00E8210D">
        <w:rPr>
          <w:sz w:val="16"/>
        </w:rPr>
        <w:t>cally</w:t>
      </w:r>
      <w:proofErr w:type="spellEnd"/>
      <w:r w:rsidRPr="00E8210D">
        <w:rPr>
          <w:sz w:val="16"/>
        </w:rPr>
        <w:t xml:space="preserve"> on Richard McKeon’s concept of an architectonic productive art, </w:t>
      </w:r>
      <w:proofErr w:type="spellStart"/>
      <w:r w:rsidRPr="00E8210D">
        <w:rPr>
          <w:sz w:val="16"/>
        </w:rPr>
        <w:t>Atwill’s</w:t>
      </w:r>
      <w:proofErr w:type="spellEnd"/>
      <w:r w:rsidRPr="00E8210D">
        <w:rPr>
          <w:sz w:val="16"/>
        </w:rPr>
        <w:t xml:space="preserve"> interpretation of the ancient Greek concept of logon techne, and John </w:t>
      </w:r>
      <w:proofErr w:type="spellStart"/>
      <w:r w:rsidRPr="00E8210D">
        <w:rPr>
          <w:sz w:val="16"/>
        </w:rPr>
        <w:t>Muckelbauer’s</w:t>
      </w:r>
      <w:proofErr w:type="spellEnd"/>
      <w:r w:rsidRPr="00E8210D">
        <w:rPr>
          <w:sz w:val="16"/>
        </w:rPr>
        <w:t xml:space="preserve"> related notions of </w:t>
      </w:r>
      <w:proofErr w:type="spellStart"/>
      <w:r w:rsidRPr="00E8210D">
        <w:rPr>
          <w:sz w:val="16"/>
        </w:rPr>
        <w:t>affi</w:t>
      </w:r>
      <w:proofErr w:type="spellEnd"/>
      <w:r w:rsidRPr="00E8210D">
        <w:rPr>
          <w:sz w:val="16"/>
        </w:rPr>
        <w:t xml:space="preserve"> </w:t>
      </w:r>
      <w:proofErr w:type="spellStart"/>
      <w:r w:rsidRPr="00E8210D">
        <w:rPr>
          <w:sz w:val="16"/>
        </w:rPr>
        <w:t>rmative</w:t>
      </w:r>
      <w:proofErr w:type="spellEnd"/>
      <w:r w:rsidRPr="00E8210D">
        <w:rPr>
          <w:sz w:val="16"/>
        </w:rPr>
        <w:t xml:space="preserve"> repetition and productive reading. While these concepts are far from synonymous (and, in fact, are at odds with each other in some ways), I believe they can help provide the kind of theoretical framework that I need for fostering a rhetoric of care for the at </w:t>
      </w:r>
      <w:proofErr w:type="spellStart"/>
      <w:r w:rsidRPr="00E8210D">
        <w:rPr>
          <w:sz w:val="16"/>
        </w:rPr>
        <w:t>risk.Invention</w:t>
      </w:r>
      <w:proofErr w:type="spellEnd"/>
      <w:r w:rsidRPr="00E8210D">
        <w:rPr>
          <w:sz w:val="16"/>
        </w:rPr>
        <w:t xml:space="preserve"> Outside </w:t>
      </w:r>
      <w:proofErr w:type="spellStart"/>
      <w:r w:rsidRPr="00E8210D">
        <w:rPr>
          <w:sz w:val="16"/>
        </w:rPr>
        <w:t>EpistemologyIf</w:t>
      </w:r>
      <w:proofErr w:type="spellEnd"/>
      <w:r w:rsidRPr="00E8210D">
        <w:rPr>
          <w:sz w:val="16"/>
        </w:rPr>
        <w:t xml:space="preserve"> the aim here is to move away from a version of invention that focuses on questions of epistemology, then it is more than a little ironic that the fi </w:t>
      </w:r>
      <w:proofErr w:type="spellStart"/>
      <w:r w:rsidRPr="00E8210D">
        <w:rPr>
          <w:sz w:val="16"/>
        </w:rPr>
        <w:t>rst</w:t>
      </w:r>
      <w:proofErr w:type="spellEnd"/>
      <w:r w:rsidRPr="00E8210D">
        <w:rPr>
          <w:sz w:val="16"/>
        </w:rPr>
        <w:t xml:space="preserve"> source I am going to turn to is Richard McKeon’s 1971 “Th e Uses of Rhetoric in a Technological Age,” a locus classicus for those who have wanted to explain and expand rhetoric’s epistemic powers. Th e essay was fi </w:t>
      </w:r>
      <w:proofErr w:type="spellStart"/>
      <w:r w:rsidRPr="00E8210D">
        <w:rPr>
          <w:sz w:val="16"/>
        </w:rPr>
        <w:t>rst</w:t>
      </w:r>
      <w:proofErr w:type="spellEnd"/>
      <w:r w:rsidRPr="00E8210D">
        <w:rPr>
          <w:sz w:val="16"/>
        </w:rPr>
        <w:t xml:space="preserve"> published in Th e Pros-</w:t>
      </w:r>
      <w:proofErr w:type="spellStart"/>
      <w:r w:rsidRPr="00E8210D">
        <w:rPr>
          <w:sz w:val="16"/>
        </w:rPr>
        <w:t>pect</w:t>
      </w:r>
      <w:proofErr w:type="spellEnd"/>
      <w:r w:rsidRPr="00E8210D">
        <w:rPr>
          <w:sz w:val="16"/>
        </w:rPr>
        <w:t xml:space="preserve"> of </w:t>
      </w:r>
      <w:proofErr w:type="spellStart"/>
      <w:r w:rsidRPr="00E8210D">
        <w:rPr>
          <w:sz w:val="16"/>
        </w:rPr>
        <w:t>Rhetoric,a</w:t>
      </w:r>
      <w:proofErr w:type="spellEnd"/>
      <w:r w:rsidRPr="00E8210D">
        <w:rPr>
          <w:sz w:val="16"/>
        </w:rPr>
        <w:t xml:space="preserve"> book that helped considerably to spur the shift from a mana-</w:t>
      </w:r>
      <w:proofErr w:type="spellStart"/>
      <w:r w:rsidRPr="00E8210D">
        <w:rPr>
          <w:sz w:val="16"/>
        </w:rPr>
        <w:t>gerial</w:t>
      </w:r>
      <w:proofErr w:type="spellEnd"/>
      <w:r w:rsidRPr="00E8210D">
        <w:rPr>
          <w:sz w:val="16"/>
        </w:rPr>
        <w:t xml:space="preserve"> to an epistemic view of invention. McKeon’s contribution to this </w:t>
      </w:r>
      <w:proofErr w:type="gramStart"/>
      <w:r w:rsidRPr="00E8210D">
        <w:rPr>
          <w:sz w:val="16"/>
        </w:rPr>
        <w:t>eff</w:t>
      </w:r>
      <w:proofErr w:type="gramEnd"/>
      <w:r w:rsidRPr="00E8210D">
        <w:rPr>
          <w:sz w:val="16"/>
        </w:rPr>
        <w:t xml:space="preserve"> ort was to call for rhetoric to become, as it had been in the Roman Empire and the Renaissance, an architectonic productive art, meaning that its creative purview would not be limited to the content of verbal arguments but rather would extend to the production of schemata or devices that could guide the use of other arts (2, 12). For him, rhetoric was not about passively receiving the “data of existence” but instead about actively and creatively modifying that data </w:t>
      </w:r>
      <w:proofErr w:type="gramStart"/>
      <w:r w:rsidRPr="00E8210D">
        <w:rPr>
          <w:sz w:val="16"/>
        </w:rPr>
        <w:t>in order to</w:t>
      </w:r>
      <w:proofErr w:type="gramEnd"/>
      <w:r w:rsidRPr="00E8210D">
        <w:rPr>
          <w:sz w:val="16"/>
        </w:rPr>
        <w:t xml:space="preserve"> open up new avenues for action and to solve complex twentieth- century problems that were not distributed precisely in disciplines (17–18). Rhetoric was uniquely suited to these tasks, he believed, because its fi elds and methods transcended individual subject matters. McKeon focused on one of rhetoric’s methods—the commonplaces—in particular, arguing that they should be used as “a means by which to light up modes and meanings of works of art and natural occurrences and to open up aspects and connections in existence and possibility” (14–15). In McKeon’s view, commonplaces functioned more as a way of giving something presence (in Perelman and </w:t>
      </w:r>
      <w:proofErr w:type="spellStart"/>
      <w:r w:rsidRPr="00E8210D">
        <w:rPr>
          <w:sz w:val="16"/>
        </w:rPr>
        <w:t>Olbrect</w:t>
      </w:r>
      <w:proofErr w:type="spellEnd"/>
      <w:r w:rsidRPr="00E8210D">
        <w:rPr>
          <w:sz w:val="16"/>
        </w:rPr>
        <w:t xml:space="preserve">- </w:t>
      </w:r>
      <w:proofErr w:type="spellStart"/>
      <w:r w:rsidRPr="00E8210D">
        <w:rPr>
          <w:sz w:val="16"/>
        </w:rPr>
        <w:t>Tyteca’s</w:t>
      </w:r>
      <w:proofErr w:type="spellEnd"/>
      <w:r w:rsidRPr="00E8210D">
        <w:rPr>
          <w:sz w:val="16"/>
        </w:rPr>
        <w:t xml:space="preserve"> sense of that term) than as a way of generating content for an argument. As Hauser and Cushman put it, McKeon’s view of the commonplaces transformed the aim of rhetoric from that of adherence or understanding to that of “making </w:t>
      </w:r>
      <w:proofErr w:type="gramStart"/>
      <w:r w:rsidRPr="00E8210D">
        <w:rPr>
          <w:sz w:val="16"/>
        </w:rPr>
        <w:t>selections[</w:t>
      </w:r>
      <w:proofErr w:type="gramEnd"/>
      <w:r w:rsidRPr="00E8210D">
        <w:rPr>
          <w:sz w:val="16"/>
        </w:rPr>
        <w:t xml:space="preserve">. . .]. Rhetoric literally is the art of selecting conceptual starting- ’places’ or ana-lytic categories which may be used </w:t>
      </w:r>
      <w:proofErr w:type="spellStart"/>
      <w:r w:rsidRPr="00E8210D">
        <w:rPr>
          <w:sz w:val="16"/>
        </w:rPr>
        <w:t>effi</w:t>
      </w:r>
      <w:proofErr w:type="spellEnd"/>
      <w:r w:rsidRPr="00E8210D">
        <w:rPr>
          <w:sz w:val="16"/>
        </w:rPr>
        <w:t xml:space="preserve"> </w:t>
      </w:r>
      <w:proofErr w:type="spellStart"/>
      <w:r w:rsidRPr="00E8210D">
        <w:rPr>
          <w:sz w:val="16"/>
        </w:rPr>
        <w:t>caciously</w:t>
      </w:r>
      <w:proofErr w:type="spellEnd"/>
      <w:r w:rsidRPr="00E8210D">
        <w:rPr>
          <w:sz w:val="16"/>
        </w:rPr>
        <w:t xml:space="preserve"> in thought/address that creates what are relevant matters and recognized facts” (220</w:t>
      </w:r>
      <w:proofErr w:type="gramStart"/>
      <w:r w:rsidRPr="00E8210D">
        <w:rPr>
          <w:sz w:val="16"/>
        </w:rPr>
        <w:t>).We</w:t>
      </w:r>
      <w:proofErr w:type="gramEnd"/>
      <w:r w:rsidRPr="00E8210D">
        <w:rPr>
          <w:sz w:val="16"/>
        </w:rPr>
        <w:t xml:space="preserve"> usually think of rhetoric as the art of using conceptual starting places or analytic categories in order to engage in argument and produce knowledge. But here Hauser and Cushman have argued that for McKeon, rhetoric is the art of selecting conceptual starting places. Whether we deem the common-places epistemic or not, the use of them isn’t what rhetoric—in McKeon’s understanding—aims to do. </w:t>
      </w:r>
      <w:proofErr w:type="gramStart"/>
      <w:r w:rsidRPr="00E8210D">
        <w:rPr>
          <w:sz w:val="16"/>
        </w:rPr>
        <w:t>Of course</w:t>
      </w:r>
      <w:proofErr w:type="gramEnd"/>
      <w:r w:rsidRPr="00E8210D">
        <w:rPr>
          <w:sz w:val="16"/>
        </w:rPr>
        <w:t xml:space="preserve"> this distinction doesn’t do much </w:t>
      </w:r>
      <w:r w:rsidRPr="00E8210D">
        <w:rPr>
          <w:b/>
          <w:bCs/>
          <w:highlight w:val="green"/>
          <w:u w:val="single"/>
        </w:rPr>
        <w:t>to counter</w:t>
      </w:r>
      <w:r w:rsidRPr="00E8210D">
        <w:rPr>
          <w:sz w:val="16"/>
          <w:highlight w:val="green"/>
        </w:rPr>
        <w:t xml:space="preserve"> </w:t>
      </w:r>
      <w:r w:rsidRPr="00E8210D">
        <w:rPr>
          <w:sz w:val="16"/>
        </w:rPr>
        <w:t xml:space="preserve">the </w:t>
      </w:r>
      <w:r w:rsidRPr="00E8210D">
        <w:rPr>
          <w:b/>
          <w:bCs/>
          <w:highlight w:val="green"/>
          <w:u w:val="single"/>
        </w:rPr>
        <w:t>epistemological implications</w:t>
      </w:r>
      <w:r w:rsidRPr="00E8210D">
        <w:rPr>
          <w:sz w:val="16"/>
          <w:highlight w:val="green"/>
        </w:rPr>
        <w:t xml:space="preserve"> </w:t>
      </w:r>
      <w:r w:rsidRPr="00E8210D">
        <w:rPr>
          <w:sz w:val="16"/>
        </w:rPr>
        <w:t xml:space="preserve">that have </w:t>
      </w:r>
      <w:r w:rsidRPr="00E8210D">
        <w:rPr>
          <w:b/>
          <w:bCs/>
          <w:highlight w:val="green"/>
          <w:u w:val="single"/>
        </w:rPr>
        <w:t>played</w:t>
      </w:r>
      <w:r w:rsidRPr="00E8210D">
        <w:rPr>
          <w:sz w:val="16"/>
        </w:rPr>
        <w:t xml:space="preserve"> out </w:t>
      </w:r>
      <w:r w:rsidRPr="00E8210D">
        <w:rPr>
          <w:b/>
          <w:bCs/>
          <w:highlight w:val="green"/>
          <w:u w:val="single"/>
        </w:rPr>
        <w:t>for decades in constructivist critique</w:t>
      </w:r>
      <w:r w:rsidRPr="00E8210D">
        <w:rPr>
          <w:sz w:val="16"/>
        </w:rPr>
        <w:t>. Rhetoric might not be the use of conceptual starting places to create knowledge via argument, but by selecting or creating those conceptual starting places used by other arts in the creation of knowledge, it certainly retains a strong epistemic function. We can see this in the second part of the Hauser and Cushman quotation</w:t>
      </w:r>
      <w:proofErr w:type="gramStart"/>
      <w:r w:rsidRPr="00E8210D">
        <w:rPr>
          <w:sz w:val="16"/>
        </w:rPr>
        <w:t>—“</w:t>
      </w:r>
      <w:proofErr w:type="gramEnd"/>
      <w:r w:rsidRPr="00E8210D">
        <w:rPr>
          <w:sz w:val="16"/>
        </w:rPr>
        <w:t xml:space="preserve">which may be used </w:t>
      </w:r>
      <w:proofErr w:type="spellStart"/>
      <w:r w:rsidRPr="00E8210D">
        <w:rPr>
          <w:sz w:val="16"/>
        </w:rPr>
        <w:t>effi</w:t>
      </w:r>
      <w:proofErr w:type="spellEnd"/>
      <w:r w:rsidRPr="00E8210D">
        <w:rPr>
          <w:sz w:val="16"/>
        </w:rPr>
        <w:t xml:space="preserve"> ca-</w:t>
      </w:r>
      <w:proofErr w:type="spellStart"/>
      <w:r w:rsidRPr="00E8210D">
        <w:rPr>
          <w:sz w:val="16"/>
        </w:rPr>
        <w:t>ciously</w:t>
      </w:r>
      <w:proofErr w:type="spellEnd"/>
      <w:r w:rsidRPr="00E8210D">
        <w:rPr>
          <w:sz w:val="16"/>
        </w:rPr>
        <w:t xml:space="preserve"> in thought/address that creates what are relevant matters and </w:t>
      </w:r>
      <w:proofErr w:type="spellStart"/>
      <w:r w:rsidRPr="00E8210D">
        <w:rPr>
          <w:sz w:val="16"/>
        </w:rPr>
        <w:t>recog-nized</w:t>
      </w:r>
      <w:proofErr w:type="spellEnd"/>
      <w:r w:rsidRPr="00E8210D">
        <w:rPr>
          <w:sz w:val="16"/>
        </w:rPr>
        <w:t xml:space="preserve"> facts” (220). Th ere is no way, then, to say that McKeon’s work doesn’t provide the </w:t>
      </w:r>
      <w:proofErr w:type="spellStart"/>
      <w:r w:rsidRPr="00E8210D">
        <w:rPr>
          <w:sz w:val="16"/>
        </w:rPr>
        <w:t>justifi</w:t>
      </w:r>
      <w:proofErr w:type="spellEnd"/>
      <w:r w:rsidRPr="00E8210D">
        <w:rPr>
          <w:sz w:val="16"/>
        </w:rPr>
        <w:t xml:space="preserve"> cation for understanding rhetoric as a global hermeneutic. If rhetoric selects or creates the tool that is used elsewhere in the creation of knowledge, then that knowledge can be understood in rhetorical terms. We get the sense that by placings rhetoric in the superordinate position above all other arts as the dominant means of discovery, this is what McKeon intended, that rhetoric, not metaphysics, would be regarded as fi </w:t>
      </w:r>
      <w:proofErr w:type="spellStart"/>
      <w:r w:rsidRPr="00E8210D">
        <w:rPr>
          <w:sz w:val="16"/>
        </w:rPr>
        <w:t>rst</w:t>
      </w:r>
      <w:proofErr w:type="spellEnd"/>
      <w:r w:rsidRPr="00E8210D">
        <w:rPr>
          <w:sz w:val="16"/>
        </w:rPr>
        <w:t xml:space="preserve"> philosophy (McKeon 18; Depew 37). </w:t>
      </w:r>
      <w:r w:rsidRPr="00E8210D">
        <w:rPr>
          <w:rFonts w:ascii="Helvetica" w:hAnsi="Helvetica" w:cs="Helvetica"/>
          <w:color w:val="000000"/>
          <w:sz w:val="16"/>
          <w:szCs w:val="18"/>
        </w:rPr>
        <w:br/>
      </w:r>
      <w:bookmarkEnd w:id="0"/>
    </w:p>
    <w:p w14:paraId="4AE244C5" w14:textId="77777777" w:rsidR="0020225D" w:rsidRPr="0020225D" w:rsidRDefault="0020225D" w:rsidP="0020225D"/>
    <w:p w14:paraId="46CB1239" w14:textId="0178595F" w:rsidR="0020225D" w:rsidRDefault="00C5520F" w:rsidP="0020225D">
      <w:pPr>
        <w:pStyle w:val="Heading3"/>
      </w:pPr>
      <w:r>
        <w:t>case</w:t>
      </w:r>
    </w:p>
    <w:p w14:paraId="7786EA0C" w14:textId="77777777" w:rsidR="0020225D" w:rsidRPr="00C5520F" w:rsidRDefault="0020225D" w:rsidP="0020225D">
      <w:pPr>
        <w:rPr>
          <w:b/>
          <w:bCs/>
        </w:rPr>
      </w:pPr>
      <w:r w:rsidRPr="00C5520F">
        <w:rPr>
          <w:b/>
          <w:bCs/>
        </w:rPr>
        <w:t xml:space="preserve">You get it but it’s </w:t>
      </w:r>
      <w:proofErr w:type="gramStart"/>
      <w:r w:rsidRPr="00C5520F">
        <w:rPr>
          <w:b/>
          <w:bCs/>
        </w:rPr>
        <w:t>drop</w:t>
      </w:r>
      <w:proofErr w:type="gramEnd"/>
      <w:r w:rsidRPr="00C5520F">
        <w:rPr>
          <w:b/>
          <w:bCs/>
        </w:rPr>
        <w:t xml:space="preserve"> the </w:t>
      </w:r>
      <w:proofErr w:type="spellStart"/>
      <w:r w:rsidRPr="00C5520F">
        <w:rPr>
          <w:b/>
          <w:bCs/>
        </w:rPr>
        <w:t>arg</w:t>
      </w:r>
      <w:proofErr w:type="spellEnd"/>
      <w:r w:rsidRPr="00C5520F">
        <w:rPr>
          <w:b/>
          <w:bCs/>
        </w:rPr>
        <w:t xml:space="preserve"> &amp; reasonability on 1ar theory</w:t>
      </w:r>
    </w:p>
    <w:p w14:paraId="0DCDCA4B" w14:textId="77777777" w:rsidR="0020225D" w:rsidRPr="00C5520F" w:rsidRDefault="0020225D" w:rsidP="0020225D">
      <w:pPr>
        <w:rPr>
          <w:b/>
          <w:bCs/>
        </w:rPr>
      </w:pPr>
      <w:r w:rsidRPr="00C5520F">
        <w:rPr>
          <w:b/>
          <w:bCs/>
        </w:rPr>
        <w:t xml:space="preserve">[a]the 2NR must cover substance and over-cover theory, since they get the collapse and persuasive spin advantage of the 3min 2AR, </w:t>
      </w:r>
    </w:p>
    <w:p w14:paraId="2AD66382" w14:textId="77777777" w:rsidR="0020225D" w:rsidRPr="00C5520F" w:rsidRDefault="0020225D" w:rsidP="0020225D">
      <w:pPr>
        <w:rPr>
          <w:b/>
          <w:bCs/>
        </w:rPr>
      </w:pPr>
      <w:r w:rsidRPr="00C5520F">
        <w:rPr>
          <w:b/>
          <w:bCs/>
        </w:rPr>
        <w:t xml:space="preserve">[b] their responses to my counter </w:t>
      </w:r>
      <w:proofErr w:type="spellStart"/>
      <w:r w:rsidRPr="00C5520F">
        <w:rPr>
          <w:b/>
          <w:bCs/>
        </w:rPr>
        <w:t>interp</w:t>
      </w:r>
      <w:proofErr w:type="spellEnd"/>
      <w:r w:rsidRPr="00C5520F">
        <w:rPr>
          <w:b/>
          <w:bCs/>
        </w:rPr>
        <w:t xml:space="preserve"> will be new, which means 1AR theory necessitates intervention.</w:t>
      </w:r>
    </w:p>
    <w:p w14:paraId="7DB437E8" w14:textId="384C2B40" w:rsidR="0020225D" w:rsidRPr="00C5520F" w:rsidRDefault="0020225D" w:rsidP="0020225D">
      <w:pPr>
        <w:rPr>
          <w:b/>
          <w:bCs/>
        </w:rPr>
      </w:pPr>
      <w:r w:rsidRPr="00C5520F">
        <w:rPr>
          <w:b/>
          <w:bCs/>
        </w:rPr>
        <w:t>[c] no infinite abuse – only 7-minute 1nc – getting more efficient solves</w:t>
      </w:r>
    </w:p>
    <w:p w14:paraId="4B9B5340" w14:textId="77777777" w:rsidR="0020225D" w:rsidRPr="008736BC" w:rsidRDefault="0020225D" w:rsidP="0020225D">
      <w:pPr>
        <w:pStyle w:val="Heading4"/>
        <w:rPr>
          <w:rFonts w:cs="Calibri"/>
        </w:rPr>
      </w:pPr>
      <w:r w:rsidRPr="008736BC">
        <w:rPr>
          <w:rFonts w:cs="Calibri"/>
        </w:rPr>
        <w:t xml:space="preserve">Vote neg on presumption – the compulsory licensing clause and exception in TRIPS is the same as the </w:t>
      </w:r>
      <w:proofErr w:type="spellStart"/>
      <w:r w:rsidRPr="008736BC">
        <w:rPr>
          <w:rFonts w:cs="Calibri"/>
        </w:rPr>
        <w:t>aff</w:t>
      </w:r>
      <w:proofErr w:type="spellEnd"/>
      <w:r w:rsidRPr="008736BC">
        <w:rPr>
          <w:rFonts w:cs="Calibri"/>
        </w:rPr>
        <w:t xml:space="preserve">—proves no solvency b/c generic vaccines </w:t>
      </w:r>
      <w:proofErr w:type="spellStart"/>
      <w:r w:rsidRPr="008736BC">
        <w:rPr>
          <w:rFonts w:cs="Calibri"/>
        </w:rPr>
        <w:t>havent</w:t>
      </w:r>
      <w:proofErr w:type="spellEnd"/>
      <w:r w:rsidRPr="008736BC">
        <w:rPr>
          <w:rFonts w:cs="Calibri"/>
        </w:rPr>
        <w:t xml:space="preserve"> been made</w:t>
      </w:r>
    </w:p>
    <w:p w14:paraId="20D5A547" w14:textId="77777777" w:rsidR="0020225D" w:rsidRPr="008736BC" w:rsidRDefault="0020225D" w:rsidP="0020225D">
      <w:pPr>
        <w:pStyle w:val="Heading4"/>
        <w:rPr>
          <w:rFonts w:cs="Calibri"/>
        </w:rPr>
      </w:pPr>
      <w:bookmarkStart w:id="1" w:name="_Hlk81636052"/>
      <w:r w:rsidRPr="008736BC">
        <w:rPr>
          <w:rFonts w:cs="Calibri"/>
        </w:rPr>
        <w:t>Waiving IP enforcement results in rampant increase in counterfeit vaccines – turns case.</w:t>
      </w:r>
    </w:p>
    <w:p w14:paraId="3F326544" w14:textId="77777777" w:rsidR="0020225D" w:rsidRPr="008736BC" w:rsidRDefault="0020225D" w:rsidP="0020225D">
      <w:proofErr w:type="spellStart"/>
      <w:r w:rsidRPr="008736BC">
        <w:rPr>
          <w:rStyle w:val="Style13ptBold"/>
        </w:rPr>
        <w:t>Mercurio</w:t>
      </w:r>
      <w:proofErr w:type="spellEnd"/>
      <w:r w:rsidRPr="008736BC">
        <w:rPr>
          <w:rStyle w:val="Style13ptBold"/>
        </w:rPr>
        <w:t xml:space="preserve"> 21 </w:t>
      </w:r>
      <w:r w:rsidRPr="008736BC">
        <w:t xml:space="preserve">(Bryan </w:t>
      </w:r>
      <w:proofErr w:type="spellStart"/>
      <w:r w:rsidRPr="008736BC">
        <w:t>Mercurio</w:t>
      </w:r>
      <w:proofErr w:type="spellEnd"/>
      <w:r w:rsidRPr="008736BC">
        <w:t xml:space="preserve"> is a Professor and Vice-Chancellor's Outstanding Fellow of the Faculty of Law at the Chinese University of Hong Kong, February 21, 2021, </w:t>
      </w:r>
      <w:hyperlink r:id="rId14" w:history="1">
        <w:r w:rsidRPr="008736BC">
          <w:rPr>
            <w:rStyle w:val="Hyperlink"/>
          </w:rPr>
          <w:t>https://papers.ssrn.com/sol3/papers.cfm?abstract_id=3789820&amp;download=yes</w:t>
        </w:r>
      </w:hyperlink>
      <w:r w:rsidRPr="008736BC">
        <w:t>) CS</w:t>
      </w:r>
    </w:p>
    <w:p w14:paraId="0B63BEB1" w14:textId="77777777" w:rsidR="0020225D" w:rsidRPr="008736BC" w:rsidRDefault="0020225D" w:rsidP="0020225D">
      <w:r w:rsidRPr="008736BC">
        <w:t xml:space="preserve">6. IP enforcement is of vital importance to maintaining safety standards. </w:t>
      </w:r>
    </w:p>
    <w:p w14:paraId="0C974FBD" w14:textId="77777777" w:rsidR="0020225D" w:rsidRPr="008736BC" w:rsidRDefault="0020225D" w:rsidP="0020225D">
      <w:pPr>
        <w:rPr>
          <w:sz w:val="16"/>
        </w:rPr>
      </w:pPr>
      <w:r w:rsidRPr="008736BC">
        <w:rPr>
          <w:sz w:val="16"/>
        </w:rPr>
        <w:t xml:space="preserve">The </w:t>
      </w:r>
      <w:r w:rsidRPr="00C31D55">
        <w:rPr>
          <w:highlight w:val="yellow"/>
          <w:u w:val="single"/>
        </w:rPr>
        <w:t>protection of IP</w:t>
      </w:r>
      <w:r w:rsidRPr="008736BC">
        <w:rPr>
          <w:sz w:val="16"/>
        </w:rPr>
        <w:t xml:space="preserve"> not only provides incentives to innovators to create, but also </w:t>
      </w:r>
      <w:r w:rsidRPr="00C31D55">
        <w:rPr>
          <w:highlight w:val="yellow"/>
          <w:u w:val="single"/>
        </w:rPr>
        <w:t>plays a crucial role in</w:t>
      </w:r>
      <w:r w:rsidRPr="008736BC">
        <w:rPr>
          <w:u w:val="single"/>
        </w:rPr>
        <w:t xml:space="preserve"> </w:t>
      </w:r>
      <w:r w:rsidRPr="008736BC">
        <w:rPr>
          <w:sz w:val="16"/>
        </w:rPr>
        <w:t xml:space="preserve">ensuring the safety of vaccines and helping </w:t>
      </w:r>
      <w:r w:rsidRPr="008736BC">
        <w:rPr>
          <w:u w:val="single"/>
        </w:rPr>
        <w:t xml:space="preserve">to </w:t>
      </w:r>
      <w:r w:rsidRPr="00C31D55">
        <w:rPr>
          <w:highlight w:val="yellow"/>
          <w:u w:val="single"/>
        </w:rPr>
        <w:t xml:space="preserve">prevent the importation </w:t>
      </w:r>
      <w:r w:rsidRPr="00C31D55">
        <w:rPr>
          <w:b/>
          <w:bCs/>
          <w:highlight w:val="yellow"/>
          <w:u w:val="single"/>
        </w:rPr>
        <w:t>of fraudulent and dangerous goods</w:t>
      </w:r>
      <w:r w:rsidRPr="008736BC">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8736BC">
        <w:rPr>
          <w:u w:val="single"/>
        </w:rPr>
        <w:t>the manufacturing process for vaccines is much more complex as it requires the use of facilities and equipment with a high degree of specialization</w:t>
      </w:r>
      <w:r w:rsidRPr="008736BC">
        <w:rPr>
          <w:sz w:val="16"/>
        </w:rPr>
        <w:t xml:space="preserve">.71 The complexity of vaccine products implies that more time and regulatory requirements are needed </w:t>
      </w:r>
      <w:proofErr w:type="gramStart"/>
      <w:r w:rsidRPr="008736BC">
        <w:rPr>
          <w:sz w:val="16"/>
        </w:rPr>
        <w:t>in order to</w:t>
      </w:r>
      <w:proofErr w:type="gramEnd"/>
      <w:r w:rsidRPr="008736BC">
        <w:rPr>
          <w:sz w:val="16"/>
        </w:rPr>
        <w:t xml:space="preserve"> make or “copy” the vaccine production process. Therefore, the innovator should be expected to make conscious and meticulous decisions as to when and to whom to issue </w:t>
      </w:r>
      <w:proofErr w:type="spellStart"/>
      <w:r w:rsidRPr="008736BC">
        <w:rPr>
          <w:sz w:val="16"/>
        </w:rPr>
        <w:t>licences</w:t>
      </w:r>
      <w:proofErr w:type="spellEnd"/>
      <w:r w:rsidRPr="008736BC">
        <w:rPr>
          <w:sz w:val="16"/>
        </w:rPr>
        <w:t>, as this is the most responsible way to bring their technologies to the world and safeguard global health.</w:t>
      </w:r>
    </w:p>
    <w:p w14:paraId="23DACB6C" w14:textId="77777777" w:rsidR="0020225D" w:rsidRPr="008736BC" w:rsidRDefault="0020225D" w:rsidP="0020225D">
      <w:pPr>
        <w:rPr>
          <w:u w:val="single"/>
        </w:rPr>
      </w:pPr>
      <w:r w:rsidRPr="008736BC">
        <w:rPr>
          <w:sz w:val="16"/>
        </w:rPr>
        <w:t xml:space="preserve">In addition, </w:t>
      </w:r>
      <w:r w:rsidRPr="008736BC">
        <w:rPr>
          <w:u w:val="single"/>
        </w:rPr>
        <w:t xml:space="preserve">as the </w:t>
      </w:r>
      <w:r w:rsidRPr="00C31D55">
        <w:rPr>
          <w:highlight w:val="yellow"/>
          <w:u w:val="single"/>
        </w:rPr>
        <w:t>COVID-19</w:t>
      </w:r>
      <w:r w:rsidRPr="008736BC">
        <w:rPr>
          <w:u w:val="single"/>
        </w:rPr>
        <w:t xml:space="preserve"> pandemic continues there has been a </w:t>
      </w:r>
      <w:r w:rsidRPr="00C31D55">
        <w:rPr>
          <w:b/>
          <w:bCs/>
          <w:highlight w:val="yellow"/>
          <w:u w:val="single"/>
        </w:rPr>
        <w:t>noticeable increase in the circulation of fake medicines</w:t>
      </w:r>
      <w:r w:rsidRPr="008736BC">
        <w:rPr>
          <w:u w:val="single"/>
        </w:rPr>
        <w:t xml:space="preserve"> around the world</w:t>
      </w:r>
      <w:r w:rsidRPr="008736BC">
        <w:rPr>
          <w:sz w:val="16"/>
        </w:rPr>
        <w:t xml:space="preserve">. According to the International Criminal Police Organization (Interpol), </w:t>
      </w:r>
      <w:r w:rsidRPr="00C31D55">
        <w:rPr>
          <w:b/>
          <w:bCs/>
          <w:highlight w:val="yellow"/>
          <w:u w:val="single"/>
        </w:rPr>
        <w:t>organized crime groups</w:t>
      </w:r>
      <w:r w:rsidRPr="008736BC">
        <w:rPr>
          <w:u w:val="single"/>
        </w:rPr>
        <w:t xml:space="preserve"> have been </w:t>
      </w:r>
      <w:r w:rsidRPr="00C31D55">
        <w:rPr>
          <w:highlight w:val="yellow"/>
          <w:u w:val="single"/>
        </w:rPr>
        <w:t>producing fake drugs</w:t>
      </w:r>
      <w:r w:rsidRPr="008736BC">
        <w:rPr>
          <w:u w:val="single"/>
        </w:rPr>
        <w:t xml:space="preserve"> and medical products and </w:t>
      </w:r>
      <w:r w:rsidRPr="00C31D55">
        <w:rPr>
          <w:highlight w:val="yellow"/>
          <w:u w:val="single"/>
        </w:rPr>
        <w:t xml:space="preserve">selling them for </w:t>
      </w:r>
      <w:r w:rsidRPr="00C31D55">
        <w:rPr>
          <w:b/>
          <w:bCs/>
          <w:highlight w:val="yellow"/>
          <w:u w:val="single"/>
        </w:rPr>
        <w:t>lucrative profits in developing countries</w:t>
      </w:r>
      <w:r w:rsidRPr="008736BC">
        <w:rPr>
          <w:sz w:val="16"/>
        </w:rPr>
        <w:t xml:space="preserve">.72 With the development of COVID-19 vaccines on the market, </w:t>
      </w:r>
      <w:r w:rsidRPr="008736BC">
        <w:rPr>
          <w:u w:val="single"/>
        </w:rPr>
        <w:t>a rapid rise in the illegal sale of fake items is expected</w:t>
      </w:r>
      <w:r w:rsidRPr="008736BC">
        <w:rPr>
          <w:sz w:val="16"/>
        </w:rPr>
        <w:t xml:space="preserve">, according to the United Nations Office on Drugs and Crime (UNODC).73 </w:t>
      </w:r>
      <w:r w:rsidRPr="00C31D55">
        <w:rPr>
          <w:highlight w:val="yellow"/>
          <w:u w:val="single"/>
        </w:rPr>
        <w:t>Counterfeits</w:t>
      </w:r>
      <w:r w:rsidRPr="008736BC">
        <w:rPr>
          <w:u w:val="single"/>
        </w:rPr>
        <w:t xml:space="preserve"> of the legitimate products provide false promises of protection and </w:t>
      </w:r>
      <w:r w:rsidRPr="00C31D55">
        <w:rPr>
          <w:highlight w:val="yellow"/>
          <w:u w:val="single"/>
        </w:rPr>
        <w:t xml:space="preserve">could lead to </w:t>
      </w:r>
      <w:r w:rsidRPr="00C31D55">
        <w:rPr>
          <w:b/>
          <w:bCs/>
          <w:highlight w:val="yellow"/>
          <w:u w:val="single"/>
        </w:rPr>
        <w:t>disastrous consequences</w:t>
      </w:r>
      <w:r w:rsidRPr="008736BC">
        <w:rPr>
          <w:sz w:val="16"/>
        </w:rPr>
        <w:t xml:space="preserve">, including </w:t>
      </w:r>
      <w:r w:rsidRPr="00C31D55">
        <w:rPr>
          <w:b/>
          <w:bCs/>
          <w:highlight w:val="yellow"/>
          <w:u w:val="single"/>
        </w:rPr>
        <w:t>worsened illness and</w:t>
      </w:r>
      <w:r w:rsidRPr="00C31D55">
        <w:rPr>
          <w:highlight w:val="yellow"/>
          <w:u w:val="single"/>
        </w:rPr>
        <w:t xml:space="preserve"> </w:t>
      </w:r>
      <w:r w:rsidRPr="00C31D55">
        <w:rPr>
          <w:b/>
          <w:bCs/>
          <w:highlight w:val="yellow"/>
          <w:u w:val="single"/>
        </w:rPr>
        <w:t>death</w:t>
      </w:r>
      <w:r w:rsidRPr="008736BC">
        <w:rPr>
          <w:u w:val="single"/>
        </w:rPr>
        <w:t xml:space="preserve"> for the individual</w:t>
      </w:r>
      <w:r w:rsidRPr="008736BC">
        <w:rPr>
          <w:sz w:val="16"/>
        </w:rPr>
        <w:t xml:space="preserve"> and the retardation of herd immunity for the population at large. </w:t>
      </w:r>
      <w:r w:rsidRPr="00C31D55">
        <w:rPr>
          <w:highlight w:val="yellow"/>
          <w:u w:val="single"/>
        </w:rPr>
        <w:t>Effective</w:t>
      </w:r>
      <w:r w:rsidRPr="008736BC">
        <w:rPr>
          <w:u w:val="single"/>
        </w:rPr>
        <w:t xml:space="preserve"> and proactive </w:t>
      </w:r>
      <w:r w:rsidRPr="00C31D55">
        <w:rPr>
          <w:b/>
          <w:bCs/>
          <w:highlight w:val="yellow"/>
          <w:u w:val="single"/>
        </w:rPr>
        <w:t>IP</w:t>
      </w:r>
      <w:r w:rsidRPr="008736BC">
        <w:rPr>
          <w:u w:val="single"/>
        </w:rPr>
        <w:t xml:space="preserve"> procurement is </w:t>
      </w:r>
      <w:r w:rsidRPr="00C31D55">
        <w:rPr>
          <w:b/>
          <w:bCs/>
          <w:highlight w:val="yellow"/>
          <w:u w:val="single"/>
        </w:rPr>
        <w:t>essential</w:t>
      </w:r>
      <w:r w:rsidRPr="008736BC">
        <w:rPr>
          <w:sz w:val="16"/>
        </w:rPr>
        <w:t xml:space="preserve"> and useful </w:t>
      </w:r>
      <w:r w:rsidRPr="00C31D55">
        <w:rPr>
          <w:highlight w:val="yellow"/>
          <w:u w:val="single"/>
        </w:rPr>
        <w:t>in mitigating the risks</w:t>
      </w:r>
      <w:r w:rsidRPr="008736BC">
        <w:rPr>
          <w:u w:val="single"/>
        </w:rPr>
        <w:t xml:space="preserve"> of counterfeit and substandard medicines</w:t>
      </w:r>
      <w:r w:rsidRPr="008736BC">
        <w:rPr>
          <w:sz w:val="16"/>
        </w:rPr>
        <w:t>. IP enforcement measures play a significant role in preventing these fake and illicit medicines from circulating in the market. While important during normal times</w:t>
      </w:r>
      <w:r w:rsidRPr="008736BC">
        <w:rPr>
          <w:u w:val="single"/>
        </w:rPr>
        <w:t xml:space="preserve">, </w:t>
      </w:r>
      <w:r w:rsidRPr="00C31D55">
        <w:rPr>
          <w:highlight w:val="yellow"/>
          <w:u w:val="single"/>
        </w:rPr>
        <w:t>IP enforcement</w:t>
      </w:r>
      <w:r w:rsidRPr="008736BC">
        <w:rPr>
          <w:u w:val="single"/>
        </w:rPr>
        <w:t xml:space="preserve"> can take on an </w:t>
      </w:r>
      <w:r w:rsidRPr="00C31D55">
        <w:rPr>
          <w:highlight w:val="yellow"/>
          <w:u w:val="single"/>
        </w:rPr>
        <w:t>enhanced role of safeguarding the public</w:t>
      </w:r>
      <w:r w:rsidRPr="008736BC">
        <w:rPr>
          <w:sz w:val="16"/>
        </w:rPr>
        <w:t xml:space="preserve"> during this critical </w:t>
      </w:r>
      <w:proofErr w:type="gramStart"/>
      <w:r w:rsidRPr="008736BC">
        <w:rPr>
          <w:sz w:val="16"/>
        </w:rPr>
        <w:t>period of time</w:t>
      </w:r>
      <w:proofErr w:type="gramEnd"/>
      <w:r w:rsidRPr="008736BC">
        <w:rPr>
          <w:sz w:val="16"/>
        </w:rPr>
        <w:t xml:space="preserve">. </w:t>
      </w:r>
      <w:r w:rsidRPr="00C31D55">
        <w:rPr>
          <w:highlight w:val="yellow"/>
          <w:u w:val="single"/>
        </w:rPr>
        <w:t>Waiving</w:t>
      </w:r>
      <w:r w:rsidRPr="008736BC">
        <w:rPr>
          <w:u w:val="single"/>
        </w:rPr>
        <w:t xml:space="preserve"> all COVID-19 related </w:t>
      </w:r>
      <w:r w:rsidRPr="00C31D55">
        <w:rPr>
          <w:highlight w:val="yellow"/>
          <w:u w:val="single"/>
        </w:rPr>
        <w:t>IPR</w:t>
      </w:r>
      <w:r w:rsidRPr="008736BC">
        <w:rPr>
          <w:u w:val="single"/>
        </w:rPr>
        <w:t>s</w:t>
      </w:r>
      <w:r w:rsidRPr="008736BC">
        <w:rPr>
          <w:sz w:val="16"/>
          <w:u w:val="single"/>
        </w:rPr>
        <w:t xml:space="preserve"> </w:t>
      </w:r>
      <w:r w:rsidRPr="008736BC">
        <w:rPr>
          <w:u w:val="single"/>
        </w:rPr>
        <w:t>raises the risk of unsafe or fake vaccines</w:t>
      </w:r>
      <w:r w:rsidRPr="008736BC">
        <w:rPr>
          <w:sz w:val="16"/>
        </w:rPr>
        <w:t xml:space="preserve"> circulating in supply channels and being sold to unsuspecting governments, </w:t>
      </w:r>
      <w:r w:rsidRPr="00C31D55">
        <w:rPr>
          <w:b/>
          <w:bCs/>
          <w:highlight w:val="yellow"/>
          <w:u w:val="single"/>
        </w:rPr>
        <w:t xml:space="preserve">putting millions of human lives at </w:t>
      </w:r>
      <w:proofErr w:type="gramStart"/>
      <w:r w:rsidRPr="00C31D55">
        <w:rPr>
          <w:b/>
          <w:bCs/>
          <w:highlight w:val="yellow"/>
          <w:u w:val="single"/>
        </w:rPr>
        <w:t>risk</w:t>
      </w:r>
      <w:proofErr w:type="gramEnd"/>
      <w:r w:rsidRPr="008736BC">
        <w:rPr>
          <w:u w:val="single"/>
        </w:rPr>
        <w:t xml:space="preserve"> and reducing trust in vaccines.</w:t>
      </w:r>
      <w:bookmarkEnd w:id="1"/>
    </w:p>
    <w:p w14:paraId="1BBAA5D5" w14:textId="77777777" w:rsidR="0020225D" w:rsidRPr="008736BC" w:rsidRDefault="0020225D" w:rsidP="0020225D">
      <w:pPr>
        <w:pStyle w:val="Heading4"/>
        <w:rPr>
          <w:rFonts w:cs="Calibri"/>
        </w:rPr>
      </w:pPr>
      <w:r w:rsidRPr="008736BC">
        <w:rPr>
          <w:rFonts w:cs="Calibri"/>
        </w:rPr>
        <w:t>Vaccine IP is insufficient for imitation; originators will challenge with intense litigation, and nations don’t have necessary ingredients and materials. Independently, the plan will cause companies to disengage from global efforts.</w:t>
      </w:r>
    </w:p>
    <w:p w14:paraId="6278ADAD" w14:textId="77777777" w:rsidR="0020225D" w:rsidRPr="008736BC" w:rsidRDefault="0020225D" w:rsidP="0020225D">
      <w:r w:rsidRPr="008736BC">
        <w:rPr>
          <w:rStyle w:val="Style13ptBold"/>
        </w:rPr>
        <w:t>Silverman 3/15</w:t>
      </w:r>
      <w:r w:rsidRPr="008736BC">
        <w:t xml:space="preserve">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 “Waiving vaccine patents won’t help inoculate poorer nations” Washington Post, </w:t>
      </w:r>
      <w:proofErr w:type="spellStart"/>
      <w:r w:rsidRPr="008736BC">
        <w:t>PostEverything</w:t>
      </w:r>
      <w:proofErr w:type="spellEnd"/>
      <w:r w:rsidRPr="008736BC">
        <w:t xml:space="preserve"> Perspective, </w:t>
      </w:r>
      <w:hyperlink r:id="rId15" w:history="1">
        <w:r w:rsidRPr="008736BC">
          <w:rPr>
            <w:rStyle w:val="Hyperlink"/>
          </w:rPr>
          <w:t>https://www.washingtonpost.com/outlook/2021/03/15/vaccine-coronavirus-patents-waive-global-equity/</w:t>
        </w:r>
      </w:hyperlink>
      <w:r w:rsidRPr="008736BC">
        <w:t>] RM</w:t>
      </w:r>
    </w:p>
    <w:p w14:paraId="4AABA2C2" w14:textId="77777777" w:rsidR="0020225D" w:rsidRPr="008736BC" w:rsidRDefault="0020225D" w:rsidP="0020225D">
      <w:r w:rsidRPr="008736BC">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16" w:history="1">
        <w:r w:rsidRPr="008736BC">
          <w:rPr>
            <w:rStyle w:val="Hyperlink"/>
          </w:rPr>
          <w:t>claims </w:t>
        </w:r>
      </w:hyperlink>
      <w:r w:rsidRPr="008736BC">
        <w:t>the People’s Vaccine Alliance. Indeed, 58 low- and middle-income countries have mobilized in support of a proposed World Trade Organization </w:t>
      </w:r>
      <w:hyperlink r:id="rId17" w:history="1">
        <w:r w:rsidRPr="008736BC">
          <w:rPr>
            <w:rStyle w:val="Hyperlink"/>
          </w:rPr>
          <w:t>waiver</w:t>
        </w:r>
      </w:hyperlink>
      <w:r w:rsidRPr="008736BC">
        <w:t> that would temporarily exempt </w:t>
      </w:r>
      <w:hyperlink r:id="rId18" w:tgtFrame="_blank" w:history="1">
        <w:r w:rsidRPr="008736BC">
          <w:rPr>
            <w:rStyle w:val="Hyperlink"/>
          </w:rPr>
          <w:t>coronavirus</w:t>
        </w:r>
      </w:hyperlink>
      <w:r w:rsidRPr="008736BC">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9" w:history="1">
        <w:r w:rsidRPr="008736BC">
          <w:rPr>
            <w:rStyle w:val="Hyperlink"/>
          </w:rPr>
          <w:t>called upon President Biden</w:t>
        </w:r>
      </w:hyperlink>
      <w:r w:rsidRPr="008736BC">
        <w:t> to support the IP suspension while slamming “huge, multibillion-dollar pharmaceutical companies [that] continue to prioritize profits by protecting their monopolies.”</w:t>
      </w:r>
    </w:p>
    <w:p w14:paraId="358FCF4F" w14:textId="77777777" w:rsidR="0020225D" w:rsidRPr="008736BC" w:rsidRDefault="0020225D" w:rsidP="0020225D">
      <w:r w:rsidRPr="008736BC">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6910D394" w14:textId="77777777" w:rsidR="0020225D" w:rsidRPr="008736BC" w:rsidRDefault="0020225D" w:rsidP="0020225D">
      <w:pPr>
        <w:rPr>
          <w:b/>
          <w:bCs/>
          <w:u w:val="single"/>
        </w:rPr>
      </w:pPr>
      <w:r w:rsidRPr="008736BC">
        <w:rPr>
          <w:u w:val="single"/>
        </w:rPr>
        <w:t>Reality is more complicated, however</w:t>
      </w:r>
      <w:r w:rsidRPr="008736BC">
        <w:t xml:space="preserve">. </w:t>
      </w:r>
      <w:r w:rsidRPr="00C31D55">
        <w:rPr>
          <w:highlight w:val="yellow"/>
          <w:u w:val="single"/>
        </w:rPr>
        <w:t>Because of the technical complexity</w:t>
      </w:r>
      <w:r w:rsidRPr="008736BC">
        <w:rPr>
          <w:u w:val="single"/>
        </w:rPr>
        <w:t xml:space="preserve"> of manufacturing coronavirus vaccines, </w:t>
      </w:r>
      <w:r w:rsidRPr="00C31D55">
        <w:rPr>
          <w:highlight w:val="yellow"/>
          <w:u w:val="single"/>
        </w:rPr>
        <w:t>waiving intellectual-property rights</w:t>
      </w:r>
      <w:r w:rsidRPr="008736BC">
        <w:rPr>
          <w:u w:val="single"/>
        </w:rPr>
        <w:t xml:space="preserve">, by itself, </w:t>
      </w:r>
      <w:r w:rsidRPr="00C31D55">
        <w:rPr>
          <w:highlight w:val="yellow"/>
          <w:u w:val="single"/>
        </w:rPr>
        <w:t>would have little effect</w:t>
      </w:r>
      <w:r w:rsidRPr="008736BC">
        <w:rPr>
          <w:b/>
          <w:bCs/>
          <w:u w:val="single"/>
        </w:rPr>
        <w:t>.</w:t>
      </w:r>
      <w:r w:rsidRPr="008736BC">
        <w:t xml:space="preserve"> </w:t>
      </w:r>
      <w:r w:rsidRPr="00C31D55">
        <w:rPr>
          <w:b/>
          <w:bCs/>
          <w:highlight w:val="yellow"/>
          <w:u w:val="single"/>
        </w:rPr>
        <w:t>It could even backfire, with companies</w:t>
      </w:r>
      <w:r w:rsidRPr="008736BC">
        <w:rPr>
          <w:b/>
          <w:bCs/>
          <w:u w:val="single"/>
        </w:rPr>
        <w:t xml:space="preserve"> </w:t>
      </w:r>
      <w:r w:rsidRPr="00C31D55">
        <w:rPr>
          <w:b/>
          <w:bCs/>
          <w:highlight w:val="yellow"/>
          <w:u w:val="single"/>
        </w:rPr>
        <w:t>using the move</w:t>
      </w:r>
      <w:r w:rsidRPr="008736BC">
        <w:rPr>
          <w:b/>
          <w:bCs/>
          <w:u w:val="single"/>
        </w:rPr>
        <w:t xml:space="preserve"> as an excuse </w:t>
      </w:r>
      <w:r w:rsidRPr="00C31D55">
        <w:rPr>
          <w:b/>
          <w:bCs/>
          <w:highlight w:val="yellow"/>
          <w:u w:val="single"/>
        </w:rPr>
        <w:t xml:space="preserve">to disengage from global access </w:t>
      </w:r>
      <w:r w:rsidRPr="008736BC">
        <w:rPr>
          <w:b/>
          <w:bCs/>
          <w:u w:val="single"/>
        </w:rPr>
        <w:t>efforts</w:t>
      </w:r>
      <w:r w:rsidRPr="008736BC">
        <w:t xml:space="preserve">. </w:t>
      </w:r>
      <w:r w:rsidRPr="008736BC">
        <w:rPr>
          <w:b/>
          <w:bCs/>
          <w:u w:val="single"/>
        </w:rPr>
        <w:t>There are more effective ways to entice — and to pressure — companies to license and share their intellectual property and the associated know-how, without broadly nullifying patents.</w:t>
      </w:r>
    </w:p>
    <w:p w14:paraId="4591B25A" w14:textId="77777777" w:rsidR="0020225D" w:rsidRPr="008736BC" w:rsidRDefault="0020225D" w:rsidP="0020225D">
      <w:r w:rsidRPr="008736BC">
        <w:t>The Moderna vaccine illustrates the limits of freeing up intellectual property. Moderna </w:t>
      </w:r>
      <w:hyperlink r:id="rId20" w:history="1">
        <w:r w:rsidRPr="008736BC">
          <w:rPr>
            <w:rStyle w:val="Hyperlink"/>
          </w:rPr>
          <w:t>announced in October</w:t>
        </w:r>
      </w:hyperlink>
      <w:r w:rsidRPr="008736BC">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21" w:history="1">
        <w:r w:rsidRPr="008736BC">
          <w:rPr>
            <w:rStyle w:val="Hyperlink"/>
          </w:rPr>
          <w:t xml:space="preserve">not yet participating in </w:t>
        </w:r>
        <w:proofErr w:type="spellStart"/>
        <w:r w:rsidRPr="008736BC">
          <w:rPr>
            <w:rStyle w:val="Hyperlink"/>
          </w:rPr>
          <w:t>Covax</w:t>
        </w:r>
        <w:proofErr w:type="spellEnd"/>
      </w:hyperlink>
      <w:r w:rsidRPr="008736BC">
        <w:t>, a global-aid-funded effort (including a </w:t>
      </w:r>
      <w:hyperlink r:id="rId22" w:history="1">
        <w:r w:rsidRPr="008736BC">
          <w:rPr>
            <w:rStyle w:val="Hyperlink"/>
          </w:rPr>
          <w:t>pledged $4 billion from the United States</w:t>
        </w:r>
      </w:hyperlink>
      <w:r w:rsidRPr="008736BC">
        <w:t>) to purchase vaccines for use in low- and middle-income countries.</w:t>
      </w:r>
    </w:p>
    <w:p w14:paraId="0173FB85" w14:textId="77777777" w:rsidR="0020225D" w:rsidRPr="008736BC" w:rsidRDefault="0020225D" w:rsidP="0020225D">
      <w:r w:rsidRPr="008736BC">
        <w:t xml:space="preserve">It is true, however, that activist pressure — including threats to infringe upon IP rights — can encourage originators to </w:t>
      </w:r>
      <w:proofErr w:type="gramStart"/>
      <w:r w:rsidRPr="008736BC">
        <w:t>enter into</w:t>
      </w:r>
      <w:proofErr w:type="gramEnd"/>
      <w:r w:rsidRPr="008736BC">
        <w:t xml:space="preserve"> voluntary licensing arrangements. </w:t>
      </w:r>
      <w:proofErr w:type="gramStart"/>
      <w:r w:rsidRPr="008736BC">
        <w:t>So</w:t>
      </w:r>
      <w:proofErr w:type="gramEnd"/>
      <w:r w:rsidRPr="008736BC">
        <w:t xml:space="preserve"> the global movement to liberate the vaccine patents may be useful, even if some advocates make exaggerated claims about the effects of waivers on their own.</w:t>
      </w:r>
    </w:p>
    <w:p w14:paraId="5984C21B" w14:textId="77777777" w:rsidR="0020225D" w:rsidRPr="008736BC" w:rsidRDefault="0020225D" w:rsidP="0020225D">
      <w:pPr>
        <w:rPr>
          <w:u w:val="single"/>
        </w:rPr>
      </w:pPr>
      <w:r w:rsidRPr="008736BC">
        <w:rPr>
          <w:u w:val="single"/>
        </w:rPr>
        <w:t xml:space="preserve">One reason patent waivers are unlikely to help much in this case is that </w:t>
      </w:r>
      <w:r w:rsidRPr="00C31D55">
        <w:rPr>
          <w:highlight w:val="yellow"/>
          <w:u w:val="single"/>
        </w:rPr>
        <w:t>vaccines are harder to make than ordinary drugs</w:t>
      </w:r>
      <w:r w:rsidRPr="008736BC">
        <w:t xml:space="preserve">. Because most drugs are simple chemical compounds, and because the composition of the compounds is easily analyzable, competent chemists can usually </w:t>
      </w:r>
      <w:proofErr w:type="gramStart"/>
      <w:r w:rsidRPr="008736BC">
        <w:t>reverse-engineer</w:t>
      </w:r>
      <w:proofErr w:type="gramEnd"/>
      <w:r w:rsidRPr="008736BC">
        <w:t xml:space="preserve"> a production process with relative ease. </w:t>
      </w:r>
      <w:r w:rsidRPr="008736BC">
        <w:rPr>
          <w:u w:val="single"/>
        </w:rPr>
        <w:t>When a drug patent expires, therefore — or is waived — generic companies can readily enter the market and produce competitive products, </w:t>
      </w:r>
      <w:hyperlink r:id="rId23" w:history="1">
        <w:r w:rsidRPr="008736BC">
          <w:rPr>
            <w:rStyle w:val="Hyperlink"/>
            <w:u w:val="single"/>
          </w:rPr>
          <w:t>lowering prices dramatically</w:t>
        </w:r>
      </w:hyperlink>
      <w:r w:rsidRPr="008736BC">
        <w:rPr>
          <w:u w:val="single"/>
        </w:rPr>
        <w:t>.</w:t>
      </w:r>
    </w:p>
    <w:p w14:paraId="551766C4" w14:textId="77777777" w:rsidR="0020225D" w:rsidRPr="008736BC" w:rsidRDefault="0020225D" w:rsidP="0020225D">
      <w:pPr>
        <w:tabs>
          <w:tab w:val="left" w:pos="3349"/>
        </w:tabs>
        <w:rPr>
          <w:u w:val="single"/>
        </w:rPr>
      </w:pPr>
      <w:r w:rsidRPr="008736BC">
        <w:rPr>
          <w:u w:val="single"/>
        </w:rPr>
        <w:t>Vaccines, in contrast, are complex biological products. Observing their contents is insufficient to allow for imitation</w:t>
      </w:r>
      <w:r w:rsidRPr="008736BC">
        <w:t xml:space="preserve">. </w:t>
      </w:r>
      <w:r w:rsidRPr="008736BC">
        <w:rPr>
          <w:b/>
          <w:bCs/>
          <w:u w:val="single"/>
        </w:rPr>
        <w:t xml:space="preserve">Instead, to produce the vaccine, </w:t>
      </w:r>
      <w:r w:rsidRPr="00C31D55">
        <w:rPr>
          <w:b/>
          <w:bCs/>
          <w:highlight w:val="yellow"/>
          <w:u w:val="single"/>
        </w:rPr>
        <w:t>manufacturers need access to</w:t>
      </w:r>
      <w:r w:rsidRPr="008736BC">
        <w:rPr>
          <w:b/>
          <w:bCs/>
          <w:u w:val="single"/>
        </w:rPr>
        <w:t xml:space="preserve"> the developer’s “soft” IP — the </w:t>
      </w:r>
      <w:r w:rsidRPr="00C31D55">
        <w:rPr>
          <w:b/>
          <w:bCs/>
          <w:highlight w:val="yellow"/>
          <w:u w:val="single"/>
        </w:rPr>
        <w:t>proprietary recipe, cell lines, manufacturing processes and so forth</w:t>
      </w:r>
      <w:r w:rsidRPr="008736BC">
        <w:t xml:space="preserve">. While some of this information is confidentially submitted to regulators and might theoretically be released in an extraordinary situation (though not without legal challenge), </w:t>
      </w:r>
      <w:r w:rsidRPr="008736BC">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rsidRPr="008736BC">
        <w:t xml:space="preserve">. </w:t>
      </w:r>
      <w:r w:rsidRPr="008736BC">
        <w:rPr>
          <w:u w:val="single"/>
        </w:rPr>
        <w:t xml:space="preserve">Most likely, </w:t>
      </w:r>
      <w:r w:rsidRPr="00C31D55">
        <w:rPr>
          <w:highlight w:val="yellow"/>
          <w:u w:val="single"/>
        </w:rPr>
        <w:t>the effort would end in expensive failure</w:t>
      </w:r>
      <w:r w:rsidRPr="008736BC">
        <w:rPr>
          <w:u w:val="single"/>
        </w:rPr>
        <w:t xml:space="preserve">. </w:t>
      </w:r>
      <w:r w:rsidRPr="00C31D55">
        <w:rPr>
          <w:highlight w:val="yellow"/>
          <w:u w:val="single"/>
        </w:rPr>
        <w:t>Manufacturers also need certain raw ingredients and other materials</w:t>
      </w:r>
      <w:r w:rsidRPr="008736BC">
        <w:rPr>
          <w:u w:val="single"/>
        </w:rPr>
        <w:t>, like glass vials and filtration equipment; overwhelming demand, paired with disruptive export restrictions, has constricted the global availability of some of these items.</w:t>
      </w:r>
    </w:p>
    <w:p w14:paraId="7DCE5427" w14:textId="77777777" w:rsidR="0020225D" w:rsidRPr="008736BC" w:rsidRDefault="0020225D" w:rsidP="0020225D">
      <w:pPr>
        <w:pStyle w:val="Heading4"/>
        <w:rPr>
          <w:rFonts w:cs="Calibri"/>
        </w:rPr>
      </w:pPr>
      <w:r w:rsidRPr="008736BC">
        <w:rPr>
          <w:rFonts w:cs="Calibri"/>
        </w:rPr>
        <w:t xml:space="preserve">Underinvestment and regulation drive vaccine inefficiency---licenses are already available </w:t>
      </w:r>
    </w:p>
    <w:p w14:paraId="6F7F4C09" w14:textId="77777777" w:rsidR="0020225D" w:rsidRPr="008736BC" w:rsidRDefault="0020225D" w:rsidP="0020225D">
      <w:r w:rsidRPr="008736BC">
        <w:rPr>
          <w:rStyle w:val="Style13ptBold"/>
        </w:rPr>
        <w:t>Tabarrok 5/6</w:t>
      </w:r>
      <w:r w:rsidRPr="008736BC">
        <w:t xml:space="preserve">/21 [Alex Tabarrok is Bartley J. Madden Chair in Economics at the </w:t>
      </w:r>
      <w:proofErr w:type="spellStart"/>
      <w:r w:rsidRPr="008736BC">
        <w:t>Mercatus</w:t>
      </w:r>
      <w:proofErr w:type="spellEnd"/>
      <w:r w:rsidRPr="008736BC">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 “Patents are not the problem!” Marginal Revolution University, 5/6/21, Current Affairs, Economics, Law, Medicine, </w:t>
      </w:r>
      <w:hyperlink r:id="rId24" w:history="1">
        <w:r w:rsidRPr="008736BC">
          <w:rPr>
            <w:rStyle w:val="Hyperlink"/>
          </w:rPr>
          <w:t>https://marginalrevolution.com/marginalrevolution/2021/05/ip-is-not-the-constraint.html</w:t>
        </w:r>
      </w:hyperlink>
      <w:r w:rsidRPr="008736BC">
        <w:t>] RM</w:t>
      </w:r>
    </w:p>
    <w:p w14:paraId="0194D675" w14:textId="77777777" w:rsidR="0020225D" w:rsidRPr="008736BC" w:rsidRDefault="0020225D" w:rsidP="0020225D">
      <w:r w:rsidRPr="008736BC">
        <w:t xml:space="preserve">For the last year and a </w:t>
      </w:r>
      <w:proofErr w:type="gramStart"/>
      <w:r w:rsidRPr="008736BC">
        <w:t>half</w:t>
      </w:r>
      <w:proofErr w:type="gramEnd"/>
      <w:r w:rsidRPr="008736BC">
        <w:t xml:space="preserve"> I have been shouting from the rooftops, “</w:t>
      </w:r>
      <w:r w:rsidRPr="008736BC">
        <w:rPr>
          <w:u w:val="single"/>
        </w:rPr>
        <w:t>invest in capacity, build more factories, shore up the supply lines, spend billions to save trillions</w:t>
      </w:r>
      <w:r w:rsidRPr="008736BC">
        <w:t xml:space="preserve">.” Fortunately, some </w:t>
      </w:r>
      <w:proofErr w:type="spellStart"/>
      <w:r w:rsidRPr="008736BC">
        <w:t>boffins</w:t>
      </w:r>
      <w:proofErr w:type="spellEnd"/>
      <w:r w:rsidRPr="008736BC">
        <w:t xml:space="preserve"> in the Biden administration have found a better way, “the US supports the waiver of IP protections on COVID-19 vaccines to help end the pandemic.”</w:t>
      </w:r>
    </w:p>
    <w:p w14:paraId="45F3EA3F" w14:textId="77777777" w:rsidR="0020225D" w:rsidRPr="008736BC" w:rsidRDefault="0020225D" w:rsidP="0020225D">
      <w:r w:rsidRPr="008736BC">
        <w:t>Waive IP protections. So simple. Why didn’t I think of that???</w:t>
      </w:r>
    </w:p>
    <w:p w14:paraId="396E3F04" w14:textId="77777777" w:rsidR="0020225D" w:rsidRPr="008736BC" w:rsidRDefault="0020225D" w:rsidP="0020225D">
      <w:r w:rsidRPr="00C31D55">
        <w:rPr>
          <w:b/>
          <w:bCs/>
          <w:highlight w:val="yellow"/>
          <w:u w:val="single"/>
        </w:rPr>
        <w:t>Patents are not the problem</w:t>
      </w:r>
      <w:r w:rsidRPr="008736BC">
        <w:t xml:space="preserve">. </w:t>
      </w:r>
      <w:proofErr w:type="gramStart"/>
      <w:r w:rsidRPr="008736BC">
        <w:t>All of</w:t>
      </w:r>
      <w:proofErr w:type="gramEnd"/>
      <w:r w:rsidRPr="008736BC">
        <w:t xml:space="preserve"> the vaccine manufacturers are trying to increase supply as quickly as possible. Billions of doses are being produced–more than ever before in the history of the world. </w:t>
      </w:r>
      <w:r w:rsidRPr="00C31D55">
        <w:rPr>
          <w:highlight w:val="yellow"/>
          <w:u w:val="single"/>
        </w:rPr>
        <w:t>Licenses are widely available</w:t>
      </w:r>
      <w:r w:rsidRPr="008736BC">
        <w:t xml:space="preserve">. </w:t>
      </w:r>
      <w:r w:rsidRPr="00C31D55">
        <w:rPr>
          <w:b/>
          <w:bCs/>
          <w:highlight w:val="yellow"/>
          <w:u w:val="single"/>
        </w:rPr>
        <w:t>AstraZeneca have licensed their vaccine for</w:t>
      </w:r>
      <w:r w:rsidRPr="008736BC">
        <w:rPr>
          <w:b/>
          <w:bCs/>
          <w:u w:val="single"/>
        </w:rPr>
        <w:t xml:space="preserve"> production with manufactures around the world, including in </w:t>
      </w:r>
      <w:r w:rsidRPr="00C31D55">
        <w:rPr>
          <w:b/>
          <w:bCs/>
          <w:highlight w:val="yellow"/>
          <w:u w:val="single"/>
        </w:rPr>
        <w:t xml:space="preserve">India, Brazil, Mexico, Argentina, </w:t>
      </w:r>
      <w:proofErr w:type="gramStart"/>
      <w:r w:rsidRPr="00C31D55">
        <w:rPr>
          <w:b/>
          <w:bCs/>
          <w:highlight w:val="yellow"/>
          <w:u w:val="single"/>
        </w:rPr>
        <w:t>China</w:t>
      </w:r>
      <w:proofErr w:type="gramEnd"/>
      <w:r w:rsidRPr="00C31D55">
        <w:rPr>
          <w:b/>
          <w:bCs/>
          <w:highlight w:val="yellow"/>
          <w:u w:val="single"/>
        </w:rPr>
        <w:t xml:space="preserve"> and South Africa</w:t>
      </w:r>
      <w:r w:rsidRPr="00C31D55">
        <w:rPr>
          <w:highlight w:val="yellow"/>
        </w:rPr>
        <w:t>. J</w:t>
      </w:r>
      <w:r w:rsidRPr="00C31D55">
        <w:rPr>
          <w:highlight w:val="yellow"/>
          <w:u w:val="single"/>
        </w:rPr>
        <w:t>&amp;J’s</w:t>
      </w:r>
      <w:r w:rsidRPr="008736BC">
        <w:rPr>
          <w:u w:val="single"/>
        </w:rPr>
        <w:t xml:space="preserve"> </w:t>
      </w:r>
      <w:r w:rsidRPr="00C31D55">
        <w:rPr>
          <w:highlight w:val="yellow"/>
          <w:u w:val="single"/>
        </w:rPr>
        <w:t>vaccine has been licensed</w:t>
      </w:r>
      <w:r w:rsidRPr="008736BC">
        <w:rPr>
          <w:u w:val="single"/>
        </w:rPr>
        <w:t xml:space="preserve"> for production by multiple firms in the United States as well as with firms in Spain, South </w:t>
      </w:r>
      <w:proofErr w:type="gramStart"/>
      <w:r w:rsidRPr="008736BC">
        <w:rPr>
          <w:u w:val="single"/>
        </w:rPr>
        <w:t>Africa</w:t>
      </w:r>
      <w:proofErr w:type="gramEnd"/>
      <w:r w:rsidRPr="008736BC">
        <w:rPr>
          <w:u w:val="single"/>
        </w:rPr>
        <w:t xml:space="preserve"> and France. </w:t>
      </w:r>
      <w:r w:rsidRPr="00C31D55">
        <w:rPr>
          <w:highlight w:val="yellow"/>
          <w:u w:val="single"/>
        </w:rPr>
        <w:t>Sputnik</w:t>
      </w:r>
      <w:r w:rsidRPr="008736BC">
        <w:rPr>
          <w:u w:val="single"/>
        </w:rPr>
        <w:t xml:space="preserve"> has been licensed for production by firms in India, China, South Korea, </w:t>
      </w:r>
      <w:proofErr w:type="gramStart"/>
      <w:r w:rsidRPr="008736BC">
        <w:rPr>
          <w:u w:val="single"/>
        </w:rPr>
        <w:t>Brazil</w:t>
      </w:r>
      <w:proofErr w:type="gramEnd"/>
      <w:r w:rsidRPr="008736BC">
        <w:rPr>
          <w:u w:val="single"/>
        </w:rPr>
        <w:t xml:space="preserve"> and pending EMA approval with firms in Germany and France. </w:t>
      </w:r>
      <w:r w:rsidRPr="00C31D55">
        <w:rPr>
          <w:highlight w:val="yellow"/>
          <w:u w:val="single"/>
        </w:rPr>
        <w:t>Sinopharm</w:t>
      </w:r>
      <w:r w:rsidRPr="008736BC">
        <w:rPr>
          <w:u w:val="single"/>
        </w:rPr>
        <w:t xml:space="preserve"> has been licensed in the UAE, </w:t>
      </w:r>
      <w:proofErr w:type="gramStart"/>
      <w:r w:rsidRPr="008736BC">
        <w:rPr>
          <w:u w:val="single"/>
        </w:rPr>
        <w:t>Egypt</w:t>
      </w:r>
      <w:proofErr w:type="gramEnd"/>
      <w:r w:rsidRPr="008736BC">
        <w:rPr>
          <w:u w:val="single"/>
        </w:rPr>
        <w:t xml:space="preserve"> and Bangladesh. </w:t>
      </w:r>
      <w:r w:rsidRPr="00C31D55">
        <w:rPr>
          <w:highlight w:val="yellow"/>
          <w:u w:val="single"/>
        </w:rPr>
        <w:t>Novavax</w:t>
      </w:r>
      <w:r w:rsidRPr="008736BC">
        <w:rPr>
          <w:u w:val="single"/>
        </w:rPr>
        <w:t xml:space="preserve"> has licensed its vaccine for production in South Korea, India, and Japan and it is desperate to find other </w:t>
      </w:r>
      <w:proofErr w:type="gramStart"/>
      <w:r w:rsidRPr="008736BC">
        <w:rPr>
          <w:u w:val="single"/>
        </w:rPr>
        <w:t>licensees</w:t>
      </w:r>
      <w:proofErr w:type="gramEnd"/>
      <w:r w:rsidRPr="008736BC">
        <w:rPr>
          <w:u w:val="single"/>
        </w:rPr>
        <w:t xml:space="preserve"> </w:t>
      </w:r>
      <w:r w:rsidRPr="00C31D55">
        <w:rPr>
          <w:highlight w:val="yellow"/>
          <w:u w:val="single"/>
        </w:rPr>
        <w:t>but t</w:t>
      </w:r>
      <w:r w:rsidRPr="00C31D55">
        <w:rPr>
          <w:b/>
          <w:bCs/>
          <w:highlight w:val="yellow"/>
          <w:u w:val="single"/>
        </w:rPr>
        <w:t>echnology transfer isn’t easy and there are limited supplies of raw materials:</w:t>
      </w:r>
    </w:p>
    <w:p w14:paraId="5574505F" w14:textId="77777777" w:rsidR="0020225D" w:rsidRPr="008736BC" w:rsidRDefault="0020225D" w:rsidP="0020225D">
      <w:r w:rsidRPr="008736BC">
        <w:t xml:space="preserve">Virtually overnight, [Novavax] set up a network of outside manufacturers more ambitious than one outside executive said he’s ever seen, but </w:t>
      </w:r>
      <w:r w:rsidRPr="008736BC">
        <w:rPr>
          <w:u w:val="single"/>
        </w:rPr>
        <w:t>they struggled at times to transfer their technology there amid pandemic travel restrictions</w:t>
      </w:r>
      <w:r w:rsidRPr="008736BC">
        <w:t xml:space="preserve">. They were kicked out of one factory by the same government that’s bankrolled their effort. </w:t>
      </w:r>
      <w:r w:rsidRPr="008736BC">
        <w:rPr>
          <w:u w:val="single"/>
        </w:rPr>
        <w:t>Competing with larger competitors, they’ve found themselves short on raw materials as diverse as Chilean tree bark and bioreactor bags</w:t>
      </w:r>
      <w:r w:rsidRPr="008736BC">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6A3C3722" w14:textId="77777777" w:rsidR="0020225D" w:rsidRPr="008736BC" w:rsidRDefault="0020225D" w:rsidP="0020225D">
      <w:r w:rsidRPr="008736BC">
        <w:t>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another potential mRNA vaccine, is also finding it difficult to find supplies due to US restrictions (which means supplies are short everywhere). As Derek Lowe said:</w:t>
      </w:r>
    </w:p>
    <w:p w14:paraId="231BFF66" w14:textId="77777777" w:rsidR="0020225D" w:rsidRPr="008736BC" w:rsidRDefault="0020225D" w:rsidP="0020225D">
      <w:pPr>
        <w:rPr>
          <w:u w:val="single"/>
        </w:rPr>
      </w:pPr>
      <w:r w:rsidRPr="008736BC">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0421C30D" w14:textId="77777777" w:rsidR="0020225D" w:rsidRPr="008736BC" w:rsidRDefault="0020225D" w:rsidP="0020225D">
      <w:pPr>
        <w:rPr>
          <w:b/>
          <w:bCs/>
          <w:u w:val="single"/>
        </w:rPr>
      </w:pPr>
      <w:r w:rsidRPr="008736BC">
        <w:rPr>
          <w:u w:val="single"/>
        </w:rPr>
        <w:t xml:space="preserve">Technology transfer has been difficult for AstraZeneca–which is one reason they have had production difficulties–and their vaccine uses relatively well understood technology. </w:t>
      </w:r>
      <w:r w:rsidRPr="008736BC">
        <w:t xml:space="preserve">The mRNA technology is new and has </w:t>
      </w:r>
      <w:proofErr w:type="gramStart"/>
      <w:r w:rsidRPr="008736BC">
        <w:t>never before</w:t>
      </w:r>
      <w:proofErr w:type="gramEnd"/>
      <w:r w:rsidRPr="008736BC">
        <w:t xml:space="preserve"> been used to produce at scale. Pfizer and Moderna had to build factories and distribution systems from scratch. There are no mRNA factories idling on the sidelines. If there were, Moderna or Pfizer would be happy to license since they are producing in their own factories 24 hours a day, seven days a week (monopolies restrict supply, remember?). </w:t>
      </w:r>
      <w:r w:rsidRPr="008736BC">
        <w:rPr>
          <w:b/>
          <w:bCs/>
          <w:u w:val="single"/>
        </w:rPr>
        <w:t>Why do you think China hasn’t yet produced an mRNA vaccine? Hint: it isn’t fear about violating IP</w:t>
      </w:r>
      <w:r w:rsidRPr="008736BC">
        <w:t xml:space="preserve">. Moreover, even Moderna and Pfizer don’t yet fully understand their production technology, they are learning by doing every single day. </w:t>
      </w:r>
      <w:r w:rsidRPr="00C31D55">
        <w:rPr>
          <w:b/>
          <w:bCs/>
          <w:highlight w:val="yellow"/>
          <w:u w:val="single"/>
        </w:rPr>
        <w:t>Moderna</w:t>
      </w:r>
      <w:r w:rsidRPr="008736BC">
        <w:rPr>
          <w:b/>
          <w:bCs/>
          <w:u w:val="single"/>
        </w:rPr>
        <w:t xml:space="preserve"> has said that they </w:t>
      </w:r>
      <w:r w:rsidRPr="00C31D55">
        <w:rPr>
          <w:b/>
          <w:bCs/>
          <w:highlight w:val="yellow"/>
          <w:u w:val="single"/>
        </w:rPr>
        <w:t>won’t enforce their patents</w:t>
      </w:r>
      <w:r w:rsidRPr="008736BC">
        <w:rPr>
          <w:b/>
          <w:bCs/>
          <w:u w:val="single"/>
        </w:rPr>
        <w:t xml:space="preserve"> during the </w:t>
      </w:r>
      <w:proofErr w:type="gramStart"/>
      <w:r w:rsidRPr="008736BC">
        <w:rPr>
          <w:b/>
          <w:bCs/>
          <w:u w:val="single"/>
        </w:rPr>
        <w:t>pandemic</w:t>
      </w:r>
      <w:proofErr w:type="gramEnd"/>
      <w:r w:rsidRPr="008736BC">
        <w:rPr>
          <w:b/>
          <w:bCs/>
          <w:u w:val="single"/>
        </w:rPr>
        <w:t xml:space="preserve"> </w:t>
      </w:r>
      <w:r w:rsidRPr="00C31D55">
        <w:rPr>
          <w:b/>
          <w:bCs/>
          <w:highlight w:val="yellow"/>
          <w:u w:val="single"/>
        </w:rPr>
        <w:t>but no one has stepped up</w:t>
      </w:r>
      <w:r w:rsidRPr="008736BC">
        <w:rPr>
          <w:b/>
          <w:bCs/>
          <w:u w:val="single"/>
        </w:rPr>
        <w:t xml:space="preserve"> to produce because no one else can.</w:t>
      </w:r>
    </w:p>
    <w:p w14:paraId="1E4478C8" w14:textId="77777777" w:rsidR="0020225D" w:rsidRPr="008736BC" w:rsidRDefault="0020225D" w:rsidP="0020225D">
      <w:r w:rsidRPr="008736BC">
        <w:t>The US trade representative’s announcement is virtue signaling to the anti-market left and will do little to nothing to increase supply.</w:t>
      </w:r>
    </w:p>
    <w:p w14:paraId="43DA46D4" w14:textId="77777777" w:rsidR="0020225D" w:rsidRPr="008736BC" w:rsidRDefault="0020225D" w:rsidP="0020225D">
      <w:r w:rsidRPr="008736BC">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736BC">
        <w:rPr>
          <w:u w:val="single"/>
        </w:rPr>
        <w:t xml:space="preserve">We could also offer Pfizer and Moderna say $100 a dose to produce </w:t>
      </w:r>
      <w:proofErr w:type="gramStart"/>
      <w:r w:rsidRPr="008736BC">
        <w:rPr>
          <w:u w:val="single"/>
        </w:rPr>
        <w:t>in excess of</w:t>
      </w:r>
      <w:proofErr w:type="gramEnd"/>
      <w:r w:rsidRPr="008736BC">
        <w:rPr>
          <w:u w:val="single"/>
        </w:rPr>
        <w:t xml:space="preserve"> their current production and maybe with those resources there is more they could do.</w:t>
      </w:r>
      <w:r w:rsidRPr="008736BC">
        <w:t xml:space="preserve"> </w:t>
      </w:r>
      <w:r w:rsidRPr="008736BC">
        <w:rPr>
          <w:u w:val="single"/>
        </w:rPr>
        <w:t>South Africa and India and every other country in the world should offer the same (India hasn’t even approved the Pfizer vaccine and they are complaining about IP!??)</w:t>
      </w:r>
      <w:r w:rsidRPr="008736BC">
        <w:t xml:space="preserve"> We should ease up on the DPA and invest more in the supply chain–let’s get CureVac and the Serum Institute what they need. We should work like hell to find a substitute for Chilean tree bark. See my piece in </w:t>
      </w:r>
      <w:proofErr w:type="gramStart"/>
      <w:r w:rsidRPr="008736BC">
        <w:t>Science</w:t>
      </w:r>
      <w:proofErr w:type="gramEnd"/>
      <w:r w:rsidRPr="008736BC">
        <w:t xml:space="preserve"> co-authored with Michael Kremer et. al. for more ideas. (Note also that these ideas are better at dealing with current supply constraints and they also increase the incentive to produce future vaccines, unlike shortsighted patent abrogation.)</w:t>
      </w:r>
    </w:p>
    <w:p w14:paraId="27DC195F" w14:textId="77777777" w:rsidR="0020225D" w:rsidRPr="008736BC" w:rsidRDefault="0020225D" w:rsidP="0020225D">
      <w:r w:rsidRPr="008736BC">
        <w:t xml:space="preserve">Bottom line is that </w:t>
      </w:r>
      <w:r w:rsidRPr="00C31D55">
        <w:rPr>
          <w:highlight w:val="yellow"/>
          <w:u w:val="single"/>
        </w:rPr>
        <w:t>producing more takes real resources</w:t>
      </w:r>
      <w:r w:rsidRPr="008736BC">
        <w:rPr>
          <w:u w:val="single"/>
        </w:rPr>
        <w:t xml:space="preserve"> not waving magic patent wands.</w:t>
      </w:r>
    </w:p>
    <w:p w14:paraId="41C609A2" w14:textId="77777777" w:rsidR="0020225D" w:rsidRPr="008736BC" w:rsidRDefault="0020225D" w:rsidP="0020225D">
      <w:r w:rsidRPr="008736BC">
        <w:t xml:space="preserve">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rsidRPr="008736BC">
        <w:t>profits</w:t>
      </w:r>
      <w:proofErr w:type="gramEnd"/>
      <w:r w:rsidRPr="008736BC">
        <w:t xml:space="preserve">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w:t>
      </w:r>
      <w:proofErr w:type="gramStart"/>
      <w:r w:rsidRPr="008736BC">
        <w:t>an entirely new production process was</w:t>
      </w:r>
      <w:proofErr w:type="gramEnd"/>
      <w:r w:rsidRPr="008736BC">
        <w:t xml:space="preserve"> set up to produce billions of doses to rescue the world. The creation of the mRNA vaccines was a triumph of science, logistics, and management and it was done at a speed that I had thought possible only for past generations.</w:t>
      </w:r>
    </w:p>
    <w:p w14:paraId="656C6790" w14:textId="77777777" w:rsidR="0020225D" w:rsidRPr="008736BC" w:rsidRDefault="0020225D" w:rsidP="0020225D"/>
    <w:p w14:paraId="0ACDE5BE" w14:textId="77777777" w:rsidR="0020225D" w:rsidRPr="008736BC" w:rsidRDefault="0020225D" w:rsidP="0020225D">
      <w:r w:rsidRPr="008736BC">
        <w:t xml:space="preserve">c [Tamara Kay is a sociologist studying trade, global health and globalization at the Keough School of Global Affairs, University of Notre Dame. Adnan </w:t>
      </w:r>
      <w:proofErr w:type="spellStart"/>
      <w:r w:rsidRPr="008736BC">
        <w:t>Naseemullah</w:t>
      </w:r>
      <w:proofErr w:type="spellEnd"/>
      <w:r w:rsidRPr="008736BC">
        <w:t xml:space="preserve"> is an international relations scholar at King's College London. Susan Ostermann is a political scientist at the Keough School of Global Affairs, Notre </w:t>
      </w:r>
      <w:proofErr w:type="gramStart"/>
      <w:r w:rsidRPr="008736BC">
        <w:t>Dame</w:t>
      </w:r>
      <w:proofErr w:type="gramEnd"/>
      <w:r w:rsidRPr="008736BC">
        <w:t xml:space="preserve"> and a former attorney at O'Melveny &amp; Myers LLP, specializing in intellectual property law.) “Waiving patents isn't enough — we need technology transfer to defeat COVID” The </w:t>
      </w:r>
      <w:proofErr w:type="spellStart"/>
      <w:r w:rsidRPr="008736BC">
        <w:t>Hil</w:t>
      </w:r>
      <w:proofErr w:type="spellEnd"/>
      <w:r w:rsidRPr="008736BC">
        <w:t xml:space="preserve">, Opinion Contributors: Healthcare, 5/13/21, 2:01 PM EDT, </w:t>
      </w:r>
      <w:hyperlink r:id="rId25" w:history="1">
        <w:r w:rsidRPr="008736BC">
          <w:rPr>
            <w:rStyle w:val="Hyperlink"/>
          </w:rPr>
          <w:t>https://thehill.com/opinion/healthcare/553368-waiving-patents-isnt-enough-we-need-technology-transfer-to-defeat-covid?rl=1</w:t>
        </w:r>
      </w:hyperlink>
      <w:r w:rsidRPr="008736BC">
        <w:t>] RM</w:t>
      </w:r>
    </w:p>
    <w:p w14:paraId="17F3691E" w14:textId="77777777" w:rsidR="0020225D" w:rsidRPr="008736BC" w:rsidRDefault="0020225D" w:rsidP="0020225D">
      <w:pPr>
        <w:rPr>
          <w:u w:val="single"/>
        </w:rPr>
      </w:pPr>
      <w:r w:rsidRPr="008736BC">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C31D55">
        <w:rPr>
          <w:b/>
          <w:bCs/>
          <w:highlight w:val="yellow"/>
          <w:u w:val="single"/>
        </w:rPr>
        <w:t>few</w:t>
      </w:r>
      <w:r w:rsidRPr="008736BC">
        <w:rPr>
          <w:b/>
          <w:bCs/>
          <w:u w:val="single"/>
        </w:rPr>
        <w:t xml:space="preserve"> of the </w:t>
      </w:r>
      <w:r w:rsidRPr="00C31D55">
        <w:rPr>
          <w:b/>
          <w:bCs/>
          <w:highlight w:val="yellow"/>
          <w:u w:val="single"/>
        </w:rPr>
        <w:t>countries</w:t>
      </w:r>
      <w:r w:rsidRPr="008736BC">
        <w:rPr>
          <w:b/>
          <w:bCs/>
          <w:u w:val="single"/>
        </w:rPr>
        <w:t xml:space="preserve"> with the potential to produce sophisticated pharmaceutical products currently </w:t>
      </w:r>
      <w:r w:rsidRPr="00C31D55">
        <w:rPr>
          <w:b/>
          <w:bCs/>
          <w:highlight w:val="yellow"/>
          <w:u w:val="single"/>
        </w:rPr>
        <w:t>have</w:t>
      </w:r>
      <w:r w:rsidRPr="008736BC">
        <w:rPr>
          <w:b/>
          <w:bCs/>
          <w:u w:val="single"/>
        </w:rPr>
        <w:t xml:space="preserve"> the </w:t>
      </w:r>
      <w:r w:rsidRPr="00C31D55">
        <w:rPr>
          <w:b/>
          <w:bCs/>
          <w:highlight w:val="yellow"/>
          <w:u w:val="single"/>
        </w:rPr>
        <w:t>technological capacity to manufacture mRNA</w:t>
      </w:r>
      <w:r w:rsidRPr="008736BC">
        <w:rPr>
          <w:b/>
          <w:bCs/>
          <w:u w:val="single"/>
        </w:rPr>
        <w:t xml:space="preserve"> and adenovirus </w:t>
      </w:r>
      <w:r w:rsidRPr="00C31D55">
        <w:rPr>
          <w:b/>
          <w:bCs/>
          <w:highlight w:val="yellow"/>
          <w:u w:val="single"/>
        </w:rPr>
        <w:t>vaccines to global standards</w:t>
      </w:r>
      <w:r w:rsidRPr="008736BC">
        <w:rPr>
          <w:b/>
          <w:bCs/>
          <w:u w:val="single"/>
        </w:rPr>
        <w:t>.</w:t>
      </w:r>
      <w:r w:rsidRPr="008736BC">
        <w:rPr>
          <w:u w:val="single"/>
        </w:rPr>
        <w:t xml:space="preserve"> This is because of the highly concentrated nature of the global pharmaceutical industry, which has impeded the transfer of production technology beyond a handful of countries</w:t>
      </w:r>
      <w:proofErr w:type="gramStart"/>
      <w:r w:rsidRPr="008736BC">
        <w:rPr>
          <w:u w:val="single"/>
        </w:rPr>
        <w:t xml:space="preserve">.  </w:t>
      </w:r>
      <w:proofErr w:type="gramEnd"/>
    </w:p>
    <w:p w14:paraId="70145520" w14:textId="77777777" w:rsidR="0020225D" w:rsidRPr="008736BC" w:rsidRDefault="0020225D" w:rsidP="0020225D">
      <w:pPr>
        <w:rPr>
          <w:u w:val="single"/>
        </w:rPr>
      </w:pPr>
      <w:r w:rsidRPr="008736BC">
        <w:rPr>
          <w:u w:val="single"/>
        </w:rPr>
        <w:t xml:space="preserve">Even after U.S. support of the IP waiver, </w:t>
      </w:r>
      <w:r w:rsidRPr="00C31D55">
        <w:rPr>
          <w:highlight w:val="yellow"/>
          <w:u w:val="single"/>
        </w:rPr>
        <w:t>significant obstacles</w:t>
      </w:r>
      <w:r w:rsidRPr="008736BC">
        <w:rPr>
          <w:u w:val="single"/>
        </w:rPr>
        <w:t xml:space="preserve"> to increased vaccine production and distribution </w:t>
      </w:r>
      <w:r w:rsidRPr="00C31D55">
        <w:rPr>
          <w:highlight w:val="yellow"/>
          <w:u w:val="single"/>
        </w:rPr>
        <w:t>remain</w:t>
      </w:r>
      <w:r w:rsidRPr="008736BC">
        <w:t xml:space="preserve">. </w:t>
      </w:r>
      <w:r w:rsidRPr="008736BC">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5712936D" w14:textId="77777777" w:rsidR="0020225D" w:rsidRPr="008736BC" w:rsidRDefault="0020225D" w:rsidP="0020225D">
      <w:pPr>
        <w:rPr>
          <w:b/>
          <w:bCs/>
          <w:u w:val="single"/>
        </w:rPr>
      </w:pPr>
      <w:r w:rsidRPr="008736BC">
        <w:t xml:space="preserve">Corporations argue that, particularly for the mRNA vaccines, </w:t>
      </w:r>
      <w:r w:rsidRPr="00C31D55">
        <w:rPr>
          <w:b/>
          <w:bCs/>
          <w:highlight w:val="yellow"/>
          <w:u w:val="single"/>
        </w:rPr>
        <w:t>wider distribution and</w:t>
      </w:r>
      <w:r w:rsidRPr="008736BC">
        <w:rPr>
          <w:b/>
          <w:bCs/>
          <w:u w:val="single"/>
        </w:rPr>
        <w:t xml:space="preserve"> </w:t>
      </w:r>
      <w:r w:rsidRPr="00C31D55">
        <w:rPr>
          <w:b/>
          <w:bCs/>
          <w:highlight w:val="yellow"/>
          <w:u w:val="single"/>
        </w:rPr>
        <w:t>production are prohibitively difficult due to</w:t>
      </w:r>
      <w:r w:rsidRPr="008736BC">
        <w:rPr>
          <w:b/>
          <w:bCs/>
          <w:u w:val="single"/>
        </w:rPr>
        <w:t xml:space="preserve"> the complex and relatively new </w:t>
      </w:r>
      <w:r w:rsidRPr="00C31D55">
        <w:rPr>
          <w:b/>
          <w:bCs/>
          <w:highlight w:val="yellow"/>
          <w:u w:val="single"/>
        </w:rPr>
        <w:t>technology</w:t>
      </w:r>
      <w:r w:rsidRPr="008736BC">
        <w:rPr>
          <w:b/>
          <w:bCs/>
          <w:u w:val="single"/>
        </w:rPr>
        <w:t xml:space="preserve"> involved</w:t>
      </w:r>
      <w:proofErr w:type="gramStart"/>
      <w:r w:rsidRPr="008736BC">
        <w:rPr>
          <w:b/>
          <w:bCs/>
          <w:u w:val="single"/>
        </w:rPr>
        <w:t xml:space="preserve">.  </w:t>
      </w:r>
      <w:proofErr w:type="gramEnd"/>
    </w:p>
    <w:p w14:paraId="7EAE9E87" w14:textId="77777777" w:rsidR="0020225D" w:rsidRPr="008736BC" w:rsidRDefault="0020225D" w:rsidP="0020225D">
      <w:r w:rsidRPr="008736BC">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rsidRPr="008736BC">
        <w:t>capacity, and</w:t>
      </w:r>
      <w:proofErr w:type="gramEnd"/>
      <w:r w:rsidRPr="008736BC">
        <w:t xml:space="preserve"> have received and continue to receive tremendous public funding as a result. None are offering up their expertise and</w:t>
      </w:r>
      <w:proofErr w:type="gramStart"/>
      <w:r w:rsidRPr="008736BC">
        <w:t>, in particular, technology</w:t>
      </w:r>
      <w:proofErr w:type="gramEnd"/>
      <w:r w:rsidRPr="008736BC">
        <w:t xml:space="preserve"> that they deem trade secrets, for wider public use, which would dramatically widen production and distribution capability beyond wealthy countries. </w:t>
      </w:r>
    </w:p>
    <w:p w14:paraId="0C048A65" w14:textId="77777777" w:rsidR="0020225D" w:rsidRPr="008736BC" w:rsidRDefault="0020225D" w:rsidP="0020225D">
      <w:r w:rsidRPr="008736BC">
        <w:t xml:space="preserve">However, </w:t>
      </w:r>
      <w:proofErr w:type="gramStart"/>
      <w:r w:rsidRPr="008736BC">
        <w:t>in light of</w:t>
      </w:r>
      <w:proofErr w:type="gramEnd"/>
      <w:r w:rsidRPr="008736BC">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w:t>
      </w:r>
      <w:proofErr w:type="gramStart"/>
      <w:r w:rsidRPr="008736BC">
        <w:t xml:space="preserve">.  </w:t>
      </w:r>
      <w:proofErr w:type="gramEnd"/>
    </w:p>
    <w:p w14:paraId="253E0728" w14:textId="77777777" w:rsidR="0020225D" w:rsidRPr="008736BC" w:rsidRDefault="0020225D" w:rsidP="0020225D">
      <w:r w:rsidRPr="008736BC">
        <w:t>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Moderna, with the backing of the Trump administration, opposed this program.</w:t>
      </w:r>
    </w:p>
    <w:p w14:paraId="57A5416D" w14:textId="77777777" w:rsidR="0020225D" w:rsidRPr="008736BC" w:rsidRDefault="0020225D" w:rsidP="0020225D">
      <w:pPr>
        <w:rPr>
          <w:u w:val="single"/>
        </w:rPr>
      </w:pPr>
      <w:r w:rsidRPr="008736BC">
        <w:t xml:space="preserve">Yet given the global threat — a threat which will not truly diminish locally until it diminishes globally — </w:t>
      </w:r>
      <w:r w:rsidRPr="00C31D55">
        <w:rPr>
          <w:highlight w:val="yellow"/>
          <w:u w:val="single"/>
        </w:rPr>
        <w:t>we should create incentives</w:t>
      </w:r>
      <w:r w:rsidRPr="008736BC">
        <w:rPr>
          <w:u w:val="single"/>
        </w:rPr>
        <w:t xml:space="preserve"> for them to lend their expertise and support to manufacturing partners of their own choosing in low-income countries </w:t>
      </w:r>
      <w:r w:rsidRPr="00C31D55">
        <w:rPr>
          <w:highlight w:val="yellow"/>
          <w:u w:val="single"/>
        </w:rPr>
        <w:t>to</w:t>
      </w:r>
      <w:r w:rsidRPr="008736BC">
        <w:rPr>
          <w:u w:val="single"/>
        </w:rPr>
        <w:t xml:space="preserve"> radically </w:t>
      </w:r>
      <w:r w:rsidRPr="00C31D55">
        <w:rPr>
          <w:highlight w:val="yellow"/>
          <w:u w:val="single"/>
        </w:rPr>
        <w:t>expand production capacity.</w:t>
      </w:r>
      <w:r w:rsidRPr="008736BC">
        <w:rPr>
          <w:u w:val="single"/>
        </w:rPr>
        <w:t xml:space="preserve"> </w:t>
      </w:r>
    </w:p>
    <w:p w14:paraId="79CBDFC4" w14:textId="77777777" w:rsidR="0020225D" w:rsidRPr="008736BC" w:rsidRDefault="0020225D" w:rsidP="0020225D">
      <w:pPr>
        <w:pStyle w:val="Heading4"/>
        <w:rPr>
          <w:rFonts w:cs="Calibri"/>
        </w:rPr>
      </w:pPr>
      <w:r w:rsidRPr="008736BC">
        <w:rPr>
          <w:rFonts w:cs="Calibri"/>
        </w:rPr>
        <w:t xml:space="preserve">Circumvention and they don’t solve – even if they </w:t>
      </w:r>
      <w:proofErr w:type="gramStart"/>
      <w:r w:rsidRPr="008736BC">
        <w:rPr>
          <w:rFonts w:cs="Calibri"/>
        </w:rPr>
        <w:t>say</w:t>
      </w:r>
      <w:proofErr w:type="gramEnd"/>
      <w:r w:rsidRPr="008736BC">
        <w:rPr>
          <w:rFonts w:cs="Calibri"/>
        </w:rPr>
        <w:t xml:space="preserve"> “durable fiat”, they have not defined the scope of the plan in the 1AC so you don’t know what the plan would materially look like</w:t>
      </w:r>
    </w:p>
    <w:p w14:paraId="1D5454FF" w14:textId="77777777" w:rsidR="0020225D" w:rsidRPr="008736BC" w:rsidRDefault="0020225D" w:rsidP="0020225D">
      <w:pPr>
        <w:rPr>
          <w:rStyle w:val="Style13ptBold"/>
          <w:b w:val="0"/>
          <w:bCs w:val="0"/>
        </w:rPr>
      </w:pPr>
      <w:proofErr w:type="spellStart"/>
      <w:r w:rsidRPr="008736BC">
        <w:rPr>
          <w:rStyle w:val="Style13ptBold"/>
        </w:rPr>
        <w:t>Mercurio</w:t>
      </w:r>
      <w:proofErr w:type="spellEnd"/>
      <w:r w:rsidRPr="008736BC">
        <w:rPr>
          <w:rStyle w:val="Style13ptBold"/>
        </w:rPr>
        <w:t xml:space="preserve"> 6/24 [</w:t>
      </w:r>
      <w:r w:rsidRPr="008736BC">
        <w:t xml:space="preserve">Simon F.S. Li Professor of Law, The Chinese University of Hong Kong, Shatin, Hong Kong. June 24, 2021. “The IP Waiver for COVID-19: Bad Policy, Bad Precedent” </w:t>
      </w:r>
      <w:hyperlink r:id="rId26" w:history="1">
        <w:r w:rsidRPr="008736BC">
          <w:rPr>
            <w:rStyle w:val="Hyperlink"/>
          </w:rPr>
          <w:t>https://www.ncbi.nlm.nih.gov/pmc/articles/PMC8223179/</w:t>
        </w:r>
      </w:hyperlink>
      <w:r w:rsidRPr="008736BC">
        <w:t xml:space="preserve"> Accessed 8/25 //gord0]</w:t>
      </w:r>
    </w:p>
    <w:p w14:paraId="474D789A" w14:textId="77777777" w:rsidR="0020225D" w:rsidRPr="008736BC" w:rsidRDefault="0020225D" w:rsidP="0020225D">
      <w:pPr>
        <w:pStyle w:val="p"/>
        <w:rPr>
          <w:rFonts w:ascii="Calibri" w:hAnsi="Calibri" w:cs="Calibri"/>
          <w:sz w:val="16"/>
          <w:szCs w:val="16"/>
        </w:rPr>
      </w:pPr>
      <w:r w:rsidRPr="008736BC">
        <w:rPr>
          <w:rFonts w:ascii="Calibri" w:hAnsi="Calibri" w:cs="Calibri"/>
          <w:sz w:val="16"/>
          <w:szCs w:val="16"/>
        </w:rPr>
        <w:t xml:space="preserve">The role of intellectual property rights (IPRs) and access to medicines is contentious. On the one hand, IPRs encourage investment, </w:t>
      </w:r>
      <w:proofErr w:type="gramStart"/>
      <w:r w:rsidRPr="008736BC">
        <w:rPr>
          <w:rFonts w:ascii="Calibri" w:hAnsi="Calibri" w:cs="Calibri"/>
          <w:sz w:val="16"/>
          <w:szCs w:val="16"/>
        </w:rPr>
        <w:t>innovation</w:t>
      </w:r>
      <w:proofErr w:type="gramEnd"/>
      <w:r w:rsidRPr="008736BC">
        <w:rPr>
          <w:rFonts w:ascii="Calibri" w:hAnsi="Calibri" w:cs="Calibr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7" w:anchor="Fn1" w:history="1">
        <w:r w:rsidRPr="008736BC">
          <w:rPr>
            <w:rStyle w:val="Hyperlink"/>
            <w:rFonts w:ascii="Calibri" w:eastAsiaTheme="majorEastAsia" w:hAnsi="Calibri" w:cs="Calibri"/>
            <w:sz w:val="16"/>
            <w:szCs w:val="16"/>
            <w:vertAlign w:val="superscript"/>
          </w:rPr>
          <w:t>1</w:t>
        </w:r>
      </w:hyperlink>
      <w:r w:rsidRPr="008736BC">
        <w:rPr>
          <w:rFonts w:ascii="Calibri" w:hAnsi="Calibri" w:cs="Calibri"/>
          <w:sz w:val="16"/>
          <w:szCs w:val="16"/>
        </w:rPr>
        <w:t xml:space="preserve"> The proposal, tabled at a meeting of the TRIPS Council in October 2020, calls on Members to waive IPRs relating to and having an impact on the “prevention, containment or treatment of COVID-19”.</w:t>
      </w:r>
      <w:hyperlink r:id="rId28" w:anchor="Fn2" w:history="1">
        <w:r w:rsidRPr="008736BC">
          <w:rPr>
            <w:rStyle w:val="Hyperlink"/>
            <w:rFonts w:ascii="Calibri" w:eastAsiaTheme="majorEastAsia" w:hAnsi="Calibri" w:cs="Calibri"/>
            <w:sz w:val="16"/>
            <w:szCs w:val="16"/>
            <w:vertAlign w:val="superscript"/>
          </w:rPr>
          <w:t>2</w:t>
        </w:r>
      </w:hyperlink>
      <w:r w:rsidRPr="008736BC">
        <w:rPr>
          <w:rFonts w:ascii="Calibri" w:hAnsi="Calibri" w:cs="Calibri"/>
          <w:sz w:val="16"/>
          <w:szCs w:val="16"/>
        </w:rPr>
        <w:t xml:space="preserve"> The proposal attracted support from the majority of developing country Members,</w:t>
      </w:r>
      <w:hyperlink r:id="rId29" w:anchor="Fn3" w:history="1">
        <w:r w:rsidRPr="008736BC">
          <w:rPr>
            <w:rStyle w:val="Hyperlink"/>
            <w:rFonts w:ascii="Calibri" w:eastAsiaTheme="majorEastAsia" w:hAnsi="Calibri" w:cs="Calibri"/>
            <w:sz w:val="16"/>
            <w:szCs w:val="16"/>
            <w:vertAlign w:val="superscript"/>
          </w:rPr>
          <w:t>3</w:t>
        </w:r>
      </w:hyperlink>
      <w:r w:rsidRPr="008736BC">
        <w:rPr>
          <w:rFonts w:ascii="Calibri" w:hAnsi="Calibri" w:cs="Calibri"/>
          <w:sz w:val="16"/>
          <w:szCs w:val="16"/>
        </w:rPr>
        <w:t xml:space="preserve"> but was opposed by a handful of Members including the United States (US).</w:t>
      </w:r>
      <w:hyperlink r:id="rId30" w:anchor="Fn4" w:history="1">
        <w:r w:rsidRPr="008736BC">
          <w:rPr>
            <w:rStyle w:val="Hyperlink"/>
            <w:rFonts w:ascii="Calibri" w:eastAsiaTheme="majorEastAsia" w:hAnsi="Calibri" w:cs="Calibri"/>
            <w:sz w:val="16"/>
            <w:szCs w:val="16"/>
            <w:vertAlign w:val="superscript"/>
          </w:rPr>
          <w:t>4</w:t>
        </w:r>
      </w:hyperlink>
      <w:r w:rsidRPr="008736BC">
        <w:rPr>
          <w:rFonts w:ascii="Calibri" w:hAnsi="Calibri" w:cs="Calibr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1" w:anchor="Fn5" w:history="1">
        <w:r w:rsidRPr="008736BC">
          <w:rPr>
            <w:rStyle w:val="Hyperlink"/>
            <w:rFonts w:ascii="Calibri" w:eastAsiaTheme="majorEastAsia" w:hAnsi="Calibri" w:cs="Calibri"/>
            <w:sz w:val="16"/>
            <w:szCs w:val="16"/>
            <w:vertAlign w:val="superscript"/>
          </w:rPr>
          <w:t>5</w:t>
        </w:r>
      </w:hyperlink>
      <w:r w:rsidRPr="008736BC">
        <w:rPr>
          <w:rFonts w:ascii="Calibri" w:hAnsi="Calibri" w:cs="Calibri"/>
          <w:sz w:val="16"/>
          <w:szCs w:val="16"/>
        </w:rPr>
        <w:t xml:space="preserve"> On 5 May 2021, the US reversed its position and announced that it would support a waiver for COVID-19 vaccines.</w:t>
      </w:r>
      <w:hyperlink r:id="rId32" w:anchor="Fn6" w:history="1">
        <w:r w:rsidRPr="008736BC">
          <w:rPr>
            <w:rStyle w:val="Hyperlink"/>
            <w:rFonts w:ascii="Calibri" w:eastAsiaTheme="majorEastAsia" w:hAnsi="Calibri" w:cs="Calibri"/>
            <w:sz w:val="16"/>
            <w:szCs w:val="16"/>
            <w:vertAlign w:val="superscript"/>
          </w:rPr>
          <w:t>6</w:t>
        </w:r>
      </w:hyperlink>
      <w:r w:rsidRPr="008736BC">
        <w:rPr>
          <w:rFonts w:ascii="Calibri" w:hAnsi="Calibri" w:cs="Calibr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3" w:anchor="Fn7" w:history="1">
        <w:r w:rsidRPr="008736BC">
          <w:rPr>
            <w:rStyle w:val="Hyperlink"/>
            <w:rFonts w:ascii="Calibri" w:eastAsiaTheme="majorEastAsia" w:hAnsi="Calibri" w:cs="Calibri"/>
            <w:sz w:val="16"/>
            <w:szCs w:val="16"/>
            <w:vertAlign w:val="superscript"/>
          </w:rPr>
          <w:t>7</w:t>
        </w:r>
      </w:hyperlink>
      <w:r w:rsidRPr="008736BC">
        <w:rPr>
          <w:rFonts w:ascii="Calibri" w:hAnsi="Calibri" w:cs="Calibr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4" w:anchor="Fn8" w:history="1">
        <w:r w:rsidRPr="008736BC">
          <w:rPr>
            <w:rStyle w:val="Hyperlink"/>
            <w:rFonts w:ascii="Calibri" w:eastAsiaTheme="majorEastAsia" w:hAnsi="Calibri" w:cs="Calibri"/>
            <w:sz w:val="16"/>
            <w:szCs w:val="16"/>
            <w:vertAlign w:val="superscript"/>
          </w:rPr>
          <w:t>8</w:t>
        </w:r>
      </w:hyperlink>
      <w:r w:rsidRPr="008736BC">
        <w:rPr>
          <w:rFonts w:ascii="Calibri" w:hAnsi="Calibri" w:cs="Calibri"/>
          <w:sz w:val="16"/>
          <w:szCs w:val="16"/>
        </w:rPr>
        <w:t xml:space="preserve"> For its part, the EU continues to </w:t>
      </w:r>
      <w:proofErr w:type="spellStart"/>
      <w:r w:rsidRPr="008736BC">
        <w:rPr>
          <w:rFonts w:ascii="Calibri" w:hAnsi="Calibri" w:cs="Calibri"/>
          <w:sz w:val="16"/>
          <w:szCs w:val="16"/>
        </w:rPr>
        <w:t>favour</w:t>
      </w:r>
      <w:proofErr w:type="spellEnd"/>
      <w:r w:rsidRPr="008736BC">
        <w:rPr>
          <w:rFonts w:ascii="Calibri" w:hAnsi="Calibri" w:cs="Calibri"/>
          <w:sz w:val="16"/>
          <w:szCs w:val="16"/>
        </w:rPr>
        <w:t xml:space="preserve"> an approach which makes better use of existing flexibilities available in the TRIPS Agreement.</w:t>
      </w:r>
      <w:hyperlink r:id="rId35" w:anchor="Fn9" w:history="1">
        <w:r w:rsidRPr="008736BC">
          <w:rPr>
            <w:rStyle w:val="Hyperlink"/>
            <w:rFonts w:ascii="Calibri" w:eastAsiaTheme="majorEastAsia" w:hAnsi="Calibri" w:cs="Calibri"/>
            <w:sz w:val="16"/>
            <w:szCs w:val="16"/>
            <w:vertAlign w:val="superscript"/>
          </w:rPr>
          <w:t>9</w:t>
        </w:r>
      </w:hyperlink>
      <w:r w:rsidRPr="008736BC">
        <w:rPr>
          <w:rFonts w:ascii="Calibri" w:hAnsi="Calibri" w:cs="Calibri"/>
          <w:sz w:val="16"/>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36" w:anchor="Fn10" w:history="1">
        <w:r w:rsidRPr="008736BC">
          <w:rPr>
            <w:rStyle w:val="Hyperlink"/>
            <w:rFonts w:ascii="Calibri" w:eastAsiaTheme="majorEastAsia" w:hAnsi="Calibri" w:cs="Calibri"/>
            <w:sz w:val="16"/>
            <w:szCs w:val="16"/>
            <w:vertAlign w:val="superscript"/>
          </w:rPr>
          <w:t>10</w:t>
        </w:r>
      </w:hyperlink>
      <w:r w:rsidRPr="008736BC">
        <w:rPr>
          <w:rFonts w:ascii="Calibri" w:hAnsi="Calibri" w:cs="Calibri"/>
          <w:sz w:val="16"/>
          <w:szCs w:val="16"/>
        </w:rPr>
        <w:t xml:space="preserve"> Issues of negotiation will include the scope of the waiver. Whereas the original proposal and its amended form extend the waiver beyond patents and vaccines to include nearly all forms of IP (i.e. copyright,</w:t>
      </w:r>
      <w:hyperlink r:id="rId37" w:anchor="Fn11" w:history="1">
        <w:r w:rsidRPr="008736BC">
          <w:rPr>
            <w:rStyle w:val="Hyperlink"/>
            <w:rFonts w:ascii="Calibri" w:eastAsiaTheme="majorEastAsia" w:hAnsi="Calibri" w:cs="Calibri"/>
            <w:sz w:val="16"/>
            <w:szCs w:val="16"/>
            <w:vertAlign w:val="superscript"/>
          </w:rPr>
          <w:t>11</w:t>
        </w:r>
      </w:hyperlink>
      <w:r w:rsidRPr="008736BC">
        <w:rPr>
          <w:rFonts w:ascii="Calibri" w:hAnsi="Calibri" w:cs="Calibr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8" w:anchor="Fn12" w:history="1">
        <w:r w:rsidRPr="008736BC">
          <w:rPr>
            <w:rStyle w:val="Hyperlink"/>
            <w:rFonts w:ascii="Calibri" w:eastAsiaTheme="majorEastAsia" w:hAnsi="Calibri" w:cs="Calibri"/>
            <w:sz w:val="16"/>
            <w:szCs w:val="16"/>
            <w:vertAlign w:val="superscript"/>
          </w:rPr>
          <w:t>12</w:t>
        </w:r>
      </w:hyperlink>
      <w:r w:rsidRPr="008736BC">
        <w:rPr>
          <w:rFonts w:ascii="Calibri" w:hAnsi="Calibri" w:cs="Calibri"/>
          <w:sz w:val="16"/>
          <w:szCs w:val="16"/>
        </w:rPr>
        <w:t xml:space="preserve"> (with no requirement on how or the extent to which they are related to or useful in combatting COVID-19), the US and others seem to support a waiver limited to patents and vaccines.</w:t>
      </w:r>
      <w:hyperlink r:id="rId39" w:anchor="Fn13" w:history="1">
        <w:r w:rsidRPr="008736BC">
          <w:rPr>
            <w:rStyle w:val="Hyperlink"/>
            <w:rFonts w:ascii="Calibri" w:eastAsiaTheme="majorEastAsia" w:hAnsi="Calibri" w:cs="Calibri"/>
            <w:sz w:val="16"/>
            <w:szCs w:val="16"/>
            <w:vertAlign w:val="superscript"/>
          </w:rPr>
          <w:t>13</w:t>
        </w:r>
      </w:hyperlink>
      <w:r w:rsidRPr="008736BC">
        <w:rPr>
          <w:rFonts w:ascii="Calibri" w:hAnsi="Calibri" w:cs="Calibr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0" w:anchor="Fn14" w:history="1">
        <w:r w:rsidRPr="008736BC">
          <w:rPr>
            <w:rStyle w:val="Hyperlink"/>
            <w:rFonts w:ascii="Calibri" w:eastAsiaTheme="majorEastAsia" w:hAnsi="Calibri" w:cs="Calibri"/>
            <w:sz w:val="16"/>
            <w:szCs w:val="16"/>
            <w:vertAlign w:val="superscript"/>
          </w:rPr>
          <w:t>14</w:t>
        </w:r>
      </w:hyperlink>
      <w:r w:rsidRPr="008736BC">
        <w:rPr>
          <w:rFonts w:ascii="Calibri" w:hAnsi="Calibri" w:cs="Calibri"/>
          <w:sz w:val="16"/>
          <w:szCs w:val="16"/>
        </w:rPr>
        <w:t xml:space="preserve"> – as will the request that any action claimed to be taken under the waiver is outside the scope of the WTO’s dispute settlement mechanism.</w:t>
      </w:r>
      <w:hyperlink r:id="rId41" w:anchor="Fn15" w:history="1">
        <w:r w:rsidRPr="008736BC">
          <w:rPr>
            <w:rStyle w:val="Hyperlink"/>
            <w:rFonts w:ascii="Calibri" w:eastAsiaTheme="majorEastAsia" w:hAnsi="Calibri" w:cs="Calibri"/>
            <w:sz w:val="16"/>
            <w:szCs w:val="16"/>
            <w:vertAlign w:val="superscript"/>
          </w:rPr>
          <w:t>15</w:t>
        </w:r>
      </w:hyperlink>
      <w:r w:rsidRPr="008736BC">
        <w:rPr>
          <w:rFonts w:ascii="Calibri" w:hAnsi="Calibri" w:cs="Calibr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C31D55">
        <w:rPr>
          <w:rFonts w:ascii="Calibri" w:hAnsi="Calibri" w:cs="Calibri"/>
          <w:highlight w:val="yellow"/>
          <w:u w:val="single"/>
        </w:rPr>
        <w:t>The proposal</w:t>
      </w:r>
      <w:r w:rsidRPr="008736BC">
        <w:rPr>
          <w:rFonts w:ascii="Calibri" w:hAnsi="Calibri" w:cs="Calibri"/>
          <w:u w:val="single"/>
        </w:rPr>
        <w:t xml:space="preserve"> also </w:t>
      </w:r>
      <w:r w:rsidRPr="00C31D55">
        <w:rPr>
          <w:rFonts w:ascii="Calibri" w:hAnsi="Calibri" w:cs="Calibri"/>
          <w:highlight w:val="yellow"/>
          <w:u w:val="single"/>
        </w:rPr>
        <w:t>fails to mention</w:t>
      </w:r>
      <w:r w:rsidRPr="008736BC">
        <w:rPr>
          <w:rFonts w:ascii="Calibri" w:hAnsi="Calibri" w:cs="Calibri"/>
          <w:u w:val="single"/>
        </w:rPr>
        <w:t xml:space="preserve"> anything in relation to </w:t>
      </w:r>
      <w:r w:rsidRPr="00C31D55">
        <w:rPr>
          <w:rFonts w:ascii="Calibri" w:hAnsi="Calibri" w:cs="Calibri"/>
          <w:highlight w:val="yellow"/>
          <w:u w:val="single"/>
        </w:rPr>
        <w:t xml:space="preserve">transparency and notification requirements </w:t>
      </w:r>
      <w:r w:rsidRPr="008736BC">
        <w:rPr>
          <w:rFonts w:ascii="Calibri" w:hAnsi="Calibri" w:cs="Calibri"/>
          <w:u w:val="single"/>
        </w:rPr>
        <w:t xml:space="preserve">and </w:t>
      </w:r>
      <w:r w:rsidRPr="00C31D55">
        <w:rPr>
          <w:rFonts w:ascii="Calibri" w:hAnsi="Calibri" w:cs="Calibri"/>
          <w:highlight w:val="yellow"/>
          <w:u w:val="single"/>
        </w:rPr>
        <w:t xml:space="preserve">lacks safeguards against abuse </w:t>
      </w:r>
      <w:r w:rsidRPr="008736BC">
        <w:rPr>
          <w:rFonts w:ascii="Calibri" w:hAnsi="Calibri" w:cs="Calibri"/>
          <w:u w:val="single"/>
        </w:rPr>
        <w:t xml:space="preserve">or diversion. These points will likely also prove contentious in the negotiations. </w:t>
      </w:r>
      <w:r w:rsidRPr="008736BC">
        <w:rPr>
          <w:rFonts w:ascii="Calibri" w:hAnsi="Calibri" w:cs="Calibri"/>
          <w:sz w:val="16"/>
          <w:szCs w:val="16"/>
        </w:rPr>
        <w:t xml:space="preserve">With so many initial divergences and </w:t>
      </w:r>
      <w:proofErr w:type="gramStart"/>
      <w:r w:rsidRPr="008736BC">
        <w:rPr>
          <w:rFonts w:ascii="Calibri" w:hAnsi="Calibri" w:cs="Calibri"/>
          <w:sz w:val="16"/>
          <w:szCs w:val="16"/>
        </w:rPr>
        <w:t>as yet</w:t>
      </w:r>
      <w:proofErr w:type="gramEnd"/>
      <w:r w:rsidRPr="008736BC">
        <w:rPr>
          <w:rFonts w:ascii="Calibri" w:hAnsi="Calibri" w:cs="Calibr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2" w:anchor="Fn16" w:history="1">
        <w:r w:rsidRPr="008736BC">
          <w:rPr>
            <w:rStyle w:val="Hyperlink"/>
            <w:rFonts w:ascii="Calibri" w:eastAsiaTheme="majorEastAsia" w:hAnsi="Calibri" w:cs="Calibri"/>
            <w:sz w:val="16"/>
            <w:szCs w:val="16"/>
            <w:vertAlign w:val="superscript"/>
          </w:rPr>
          <w:t>16</w:t>
        </w:r>
      </w:hyperlink>
      <w:r w:rsidRPr="008736BC">
        <w:rPr>
          <w:rFonts w:ascii="Calibri" w:hAnsi="Calibri" w:cs="Calibri"/>
          <w:sz w:val="16"/>
          <w:szCs w:val="16"/>
        </w:rPr>
        <w:t xml:space="preserve"> There is also a chance that the negotiations will continue past the calendar year 2021. The chance for a swift negotiation diminished with the release of a revised proposal by India and South Africa on 22 May 2021. </w:t>
      </w:r>
      <w:r w:rsidRPr="008736BC">
        <w:rPr>
          <w:rFonts w:ascii="Calibri" w:hAnsi="Calibri" w:cs="Calibri"/>
          <w:u w:val="single"/>
        </w:rPr>
        <w:t xml:space="preserve">As mentioned above, </w:t>
      </w:r>
      <w:r w:rsidRPr="00C31D55">
        <w:rPr>
          <w:rFonts w:ascii="Calibri" w:hAnsi="Calibri" w:cs="Calibri"/>
          <w:highlight w:val="yellow"/>
          <w:u w:val="single"/>
        </w:rPr>
        <w:t>the proposal contains no limit</w:t>
      </w:r>
      <w:r w:rsidRPr="008736BC">
        <w:rPr>
          <w:rFonts w:ascii="Calibri" w:hAnsi="Calibri" w:cs="Calibri"/>
          <w:u w:val="single"/>
        </w:rPr>
        <w:t xml:space="preserve"> as </w:t>
      </w:r>
      <w:r w:rsidRPr="00C31D55">
        <w:rPr>
          <w:rFonts w:ascii="Calibri" w:hAnsi="Calibri" w:cs="Calibri"/>
          <w:highlight w:val="yellow"/>
          <w:u w:val="single"/>
        </w:rPr>
        <w:t>to</w:t>
      </w:r>
      <w:r w:rsidRPr="008736BC">
        <w:rPr>
          <w:rFonts w:ascii="Calibri" w:hAnsi="Calibri" w:cs="Calibri"/>
          <w:u w:val="single"/>
        </w:rPr>
        <w:t xml:space="preserve"> product </w:t>
      </w:r>
      <w:r w:rsidRPr="00C31D55">
        <w:rPr>
          <w:rFonts w:ascii="Calibri" w:hAnsi="Calibri" w:cs="Calibri"/>
          <w:highlight w:val="yellow"/>
          <w:u w:val="single"/>
        </w:rPr>
        <w:t>coverage, scope</w:t>
      </w:r>
      <w:r w:rsidRPr="008736BC">
        <w:rPr>
          <w:rFonts w:ascii="Calibri" w:hAnsi="Calibri" w:cs="Calibri"/>
          <w:u w:val="single"/>
        </w:rPr>
        <w:t xml:space="preserve">, notification </w:t>
      </w:r>
      <w:r w:rsidRPr="00C31D55">
        <w:rPr>
          <w:rFonts w:ascii="Calibri" w:hAnsi="Calibri" w:cs="Calibri"/>
          <w:highlight w:val="yellow"/>
          <w:u w:val="single"/>
        </w:rPr>
        <w:t>requirements or safeguards</w:t>
      </w:r>
      <w:r w:rsidRPr="008736BC">
        <w:rPr>
          <w:rFonts w:ascii="Calibri" w:hAnsi="Calibri" w:cs="Calibri"/>
          <w:u w:val="single"/>
        </w:rPr>
        <w:t xml:space="preserve"> and proposes that the waiver will remain in effect for what could be an indefinite period. </w:t>
      </w:r>
      <w:r w:rsidRPr="00C31D55">
        <w:rPr>
          <w:rFonts w:ascii="Calibri" w:hAnsi="Calibri" w:cs="Calibri"/>
          <w:highlight w:val="yellow"/>
          <w:u w:val="single"/>
        </w:rPr>
        <w:t xml:space="preserve">This was not </w:t>
      </w:r>
      <w:r w:rsidRPr="008736BC">
        <w:rPr>
          <w:rFonts w:ascii="Calibri" w:hAnsi="Calibri" w:cs="Calibri"/>
          <w:u w:val="single"/>
        </w:rPr>
        <w:t xml:space="preserve">a proposal </w:t>
      </w:r>
      <w:r w:rsidRPr="00C31D55">
        <w:rPr>
          <w:rFonts w:ascii="Calibri" w:hAnsi="Calibri" w:cs="Calibri"/>
          <w:highlight w:val="yellow"/>
          <w:u w:val="single"/>
        </w:rPr>
        <w:t>designed to engender quick negotiations and</w:t>
      </w:r>
      <w:r w:rsidRPr="008736BC">
        <w:rPr>
          <w:rFonts w:ascii="Calibri" w:hAnsi="Calibri" w:cs="Calibri"/>
          <w:u w:val="single"/>
        </w:rPr>
        <w:t xml:space="preserve"> a </w:t>
      </w:r>
      <w:r w:rsidRPr="00C31D55">
        <w:rPr>
          <w:rFonts w:ascii="Calibri" w:hAnsi="Calibri" w:cs="Calibri"/>
          <w:highlight w:val="yellow"/>
          <w:u w:val="single"/>
        </w:rPr>
        <w:t>solution</w:t>
      </w:r>
      <w:r w:rsidRPr="008736BC">
        <w:rPr>
          <w:rFonts w:ascii="Calibri" w:hAnsi="Calibri" w:cs="Calibri"/>
          <w:u w:val="single"/>
        </w:rPr>
        <w:t>.</w:t>
      </w:r>
      <w:r w:rsidRPr="008736BC">
        <w:rPr>
          <w:rFonts w:ascii="Calibri" w:hAnsi="Calibri" w:cs="Calibri"/>
          <w:sz w:val="16"/>
          <w:szCs w:val="16"/>
        </w:rPr>
        <w:t xml:space="preserve"> </w:t>
      </w:r>
      <w:r w:rsidRPr="008736BC">
        <w:rPr>
          <w:rFonts w:ascii="Calibri" w:hAnsi="Calibri" w:cs="Calibri"/>
          <w:u w:val="single"/>
        </w:rPr>
        <w:t xml:space="preserve">Instead, </w:t>
      </w:r>
      <w:r w:rsidRPr="00C31D55">
        <w:rPr>
          <w:rFonts w:ascii="Calibri" w:hAnsi="Calibri" w:cs="Calibri"/>
          <w:highlight w:val="yellow"/>
          <w:u w:val="single"/>
        </w:rPr>
        <w:t>the proposal</w:t>
      </w:r>
      <w:r w:rsidRPr="008736BC">
        <w:rPr>
          <w:rFonts w:ascii="Calibri" w:hAnsi="Calibri" w:cs="Calibri"/>
          <w:u w:val="single"/>
        </w:rPr>
        <w:t xml:space="preserve"> perhaps </w:t>
      </w:r>
      <w:r w:rsidRPr="00C31D55">
        <w:rPr>
          <w:rFonts w:ascii="Calibri" w:hAnsi="Calibri" w:cs="Calibri"/>
          <w:highlight w:val="yellow"/>
          <w:u w:val="single"/>
        </w:rPr>
        <w:t>reveals India’s and South Africa’s</w:t>
      </w:r>
      <w:r w:rsidRPr="008736BC">
        <w:rPr>
          <w:rFonts w:ascii="Calibri" w:hAnsi="Calibri" w:cs="Calibri"/>
          <w:u w:val="single"/>
        </w:rPr>
        <w:t xml:space="preserve"> true </w:t>
      </w:r>
      <w:r w:rsidRPr="00C31D55">
        <w:rPr>
          <w:rFonts w:ascii="Calibri" w:hAnsi="Calibri" w:cs="Calibri"/>
          <w:highlight w:val="yellow"/>
          <w:u w:val="single"/>
        </w:rPr>
        <w:t>intent to use the COVID</w:t>
      </w:r>
      <w:r w:rsidRPr="008736BC">
        <w:rPr>
          <w:rFonts w:ascii="Calibri" w:hAnsi="Calibri" w:cs="Calibri"/>
          <w:u w:val="single"/>
        </w:rPr>
        <w:t xml:space="preserve">-19 </w:t>
      </w:r>
      <w:r w:rsidRPr="00C31D55">
        <w:rPr>
          <w:rFonts w:ascii="Calibri" w:hAnsi="Calibri" w:cs="Calibri"/>
          <w:highlight w:val="yellow"/>
          <w:u w:val="single"/>
        </w:rPr>
        <w:t>pandemic</w:t>
      </w:r>
      <w:r w:rsidRPr="008736BC">
        <w:rPr>
          <w:rFonts w:ascii="Calibri" w:hAnsi="Calibri" w:cs="Calibri"/>
          <w:u w:val="single"/>
        </w:rPr>
        <w:t xml:space="preserve"> as an excuse </w:t>
      </w:r>
      <w:r w:rsidRPr="00C31D55">
        <w:rPr>
          <w:rFonts w:ascii="Calibri" w:hAnsi="Calibri" w:cs="Calibri"/>
          <w:highlight w:val="yellow"/>
          <w:u w:val="single"/>
        </w:rPr>
        <w:t>to roll-back IPRs</w:t>
      </w:r>
      <w:r w:rsidRPr="008736BC">
        <w:rPr>
          <w:rFonts w:ascii="Calibri" w:hAnsi="Calibri" w:cs="Calibri"/>
          <w:u w:val="single"/>
        </w:rPr>
        <w:t xml:space="preserve"> rather than a good-faith effort to rapidly increase access to lifesaving vaccines and treatments around the world.</w:t>
      </w:r>
      <w:r w:rsidRPr="008736BC">
        <w:rPr>
          <w:rFonts w:ascii="Calibri" w:hAnsi="Calibri" w:cs="Calibri"/>
          <w:sz w:val="16"/>
          <w:szCs w:val="16"/>
          <w:u w:val="single"/>
        </w:rPr>
        <w:t xml:space="preserve"> </w:t>
      </w:r>
      <w:r w:rsidRPr="008736BC">
        <w:rPr>
          <w:rFonts w:ascii="Calibri" w:hAnsi="Calibri" w:cs="Calibr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3" w:anchor="Fn17" w:history="1">
        <w:r w:rsidRPr="008736BC">
          <w:rPr>
            <w:rStyle w:val="Hyperlink"/>
            <w:rFonts w:ascii="Calibri" w:eastAsiaTheme="majorEastAsia" w:hAnsi="Calibri" w:cs="Calibri"/>
            <w:sz w:val="16"/>
            <w:szCs w:val="16"/>
            <w:vertAlign w:val="superscript"/>
          </w:rPr>
          <w:t>17</w:t>
        </w:r>
      </w:hyperlink>
      <w:r w:rsidRPr="008736BC">
        <w:rPr>
          <w:rFonts w:ascii="Calibri" w:hAnsi="Calibri" w:cs="Calibri"/>
          <w:sz w:val="16"/>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4" w:anchor="Fn18" w:history="1">
        <w:r w:rsidRPr="008736BC">
          <w:rPr>
            <w:rStyle w:val="Hyperlink"/>
            <w:rFonts w:ascii="Calibri" w:eastAsiaTheme="majorEastAsia" w:hAnsi="Calibri" w:cs="Calibri"/>
            <w:sz w:val="16"/>
            <w:szCs w:val="16"/>
            <w:vertAlign w:val="superscript"/>
          </w:rPr>
          <w:t>18</w:t>
        </w:r>
      </w:hyperlink>
      <w:r w:rsidRPr="008736BC">
        <w:rPr>
          <w:rFonts w:ascii="Calibri" w:hAnsi="Calibri" w:cs="Calibri"/>
          <w:sz w:val="16"/>
          <w:szCs w:val="16"/>
        </w:rPr>
        <w:t xml:space="preserve"> Second, it sends a strong signal that the US does not oppose </w:t>
      </w:r>
      <w:r w:rsidRPr="008736BC">
        <w:rPr>
          <w:rStyle w:val="Emphasis"/>
          <w:sz w:val="16"/>
          <w:szCs w:val="16"/>
        </w:rPr>
        <w:t>others</w:t>
      </w:r>
      <w:r w:rsidRPr="008736BC">
        <w:rPr>
          <w:rFonts w:ascii="Calibri" w:hAnsi="Calibri" w:cs="Calibr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8736BC">
        <w:rPr>
          <w:rStyle w:val="Emphasis"/>
          <w:sz w:val="16"/>
          <w:szCs w:val="16"/>
        </w:rPr>
        <w:t>Financial Times</w:t>
      </w:r>
      <w:r w:rsidRPr="008736BC">
        <w:rPr>
          <w:rFonts w:ascii="Calibri" w:hAnsi="Calibri" w:cs="Calibr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5" w:anchor="Fn19" w:history="1">
        <w:r w:rsidRPr="008736BC">
          <w:rPr>
            <w:rStyle w:val="Hyperlink"/>
            <w:rFonts w:ascii="Calibri" w:eastAsiaTheme="majorEastAsia" w:hAnsi="Calibri" w:cs="Calibri"/>
            <w:sz w:val="16"/>
            <w:szCs w:val="16"/>
            <w:vertAlign w:val="superscript"/>
          </w:rPr>
          <w:t>19</w:t>
        </w:r>
      </w:hyperlink>
      <w:r w:rsidRPr="008736BC">
        <w:rPr>
          <w:rFonts w:ascii="Calibri" w:hAnsi="Calibri" w:cs="Calibri"/>
          <w:sz w:val="16"/>
          <w:szCs w:val="16"/>
        </w:rPr>
        <w:t xml:space="preserve"> India’s negotiator to the TRIPS Agreement and longtime WTO staffer, Jayashree </w:t>
      </w:r>
      <w:proofErr w:type="spellStart"/>
      <w:r w:rsidRPr="008736BC">
        <w:rPr>
          <w:rFonts w:ascii="Calibri" w:hAnsi="Calibri" w:cs="Calibri"/>
          <w:sz w:val="16"/>
          <w:szCs w:val="16"/>
        </w:rPr>
        <w:t>Watal</w:t>
      </w:r>
      <w:proofErr w:type="spellEnd"/>
      <w:r w:rsidRPr="008736BC">
        <w:rPr>
          <w:rFonts w:ascii="Calibri" w:hAnsi="Calibri" w:cs="Calibri"/>
          <w:sz w:val="16"/>
          <w:szCs w:val="16"/>
        </w:rPr>
        <w:t>, agrees, stating the proposal is an “indirect attempt to put pressure on the original manufacturers to cooperate [and license production to companies in their countries]”.</w:t>
      </w:r>
      <w:hyperlink r:id="rId46" w:anchor="Fn20" w:history="1">
        <w:r w:rsidRPr="008736BC">
          <w:rPr>
            <w:rStyle w:val="Hyperlink"/>
            <w:rFonts w:ascii="Calibri" w:eastAsiaTheme="majorEastAsia" w:hAnsi="Calibri" w:cs="Calibri"/>
            <w:sz w:val="16"/>
            <w:szCs w:val="16"/>
            <w:vertAlign w:val="superscript"/>
          </w:rPr>
          <w:t>20</w:t>
        </w:r>
      </w:hyperlink>
      <w:r w:rsidRPr="008736BC">
        <w:rPr>
          <w:rFonts w:ascii="Calibri" w:hAnsi="Calibri" w:cs="Calibr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8736BC">
        <w:rPr>
          <w:rFonts w:ascii="Calibri" w:hAnsi="Calibri" w:cs="Calibri"/>
          <w:sz w:val="16"/>
          <w:szCs w:val="16"/>
        </w:rPr>
        <w:t>licenses</w:t>
      </w:r>
      <w:proofErr w:type="gramEnd"/>
      <w:r w:rsidRPr="008736BC">
        <w:rPr>
          <w:rFonts w:ascii="Calibri" w:hAnsi="Calibri" w:cs="Calibr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8736BC">
        <w:rPr>
          <w:rFonts w:ascii="Calibri" w:hAnsi="Calibri" w:cs="Calibri"/>
          <w:sz w:val="16"/>
          <w:szCs w:val="16"/>
        </w:rPr>
        <w:t>Watal</w:t>
      </w:r>
      <w:proofErr w:type="spellEnd"/>
      <w:r w:rsidRPr="008736BC">
        <w:rPr>
          <w:rFonts w:ascii="Calibri" w:hAnsi="Calibri" w:cs="Calibri"/>
          <w:sz w:val="16"/>
          <w:szCs w:val="16"/>
        </w:rPr>
        <w:t xml:space="preserve"> responded: “No. It won’t. That’s clear.”</w:t>
      </w:r>
      <w:hyperlink r:id="rId47" w:anchor="Fn21" w:history="1">
        <w:r w:rsidRPr="008736BC">
          <w:rPr>
            <w:rStyle w:val="Hyperlink"/>
            <w:rFonts w:ascii="Calibri" w:eastAsiaTheme="majorEastAsia" w:hAnsi="Calibri" w:cs="Calibri"/>
            <w:sz w:val="16"/>
            <w:szCs w:val="16"/>
            <w:vertAlign w:val="superscript"/>
          </w:rPr>
          <w:t>21</w:t>
        </w:r>
      </w:hyperlink>
      <w:r w:rsidRPr="008736BC">
        <w:rPr>
          <w:rFonts w:ascii="Calibri" w:hAnsi="Calibri" w:cs="Calibri"/>
          <w:sz w:val="16"/>
          <w:szCs w:val="16"/>
        </w:rPr>
        <w:t xml:space="preserve"> I share </w:t>
      </w:r>
      <w:proofErr w:type="spellStart"/>
      <w:r w:rsidRPr="008736BC">
        <w:rPr>
          <w:rFonts w:ascii="Calibri" w:hAnsi="Calibri" w:cs="Calibri"/>
          <w:sz w:val="16"/>
          <w:szCs w:val="16"/>
        </w:rPr>
        <w:t>Watal’s</w:t>
      </w:r>
      <w:proofErr w:type="spellEnd"/>
      <w:r w:rsidRPr="008736BC">
        <w:rPr>
          <w:rFonts w:ascii="Calibri" w:hAnsi="Calibri" w:cs="Calibri"/>
          <w:sz w:val="16"/>
          <w:szCs w:val="16"/>
        </w:rPr>
        <w:t xml:space="preserve"> view and do not support a TRIPS waiver for IPRs or even a limited waiver for patents</w:t>
      </w:r>
      <w:r w:rsidRPr="008736BC">
        <w:rPr>
          <w:rFonts w:ascii="Calibri" w:hAnsi="Calibri" w:cs="Calibri"/>
        </w:rPr>
        <w:t xml:space="preserve">. </w:t>
      </w:r>
      <w:r w:rsidRPr="008736BC">
        <w:rPr>
          <w:rFonts w:ascii="Calibri" w:hAnsi="Calibri" w:cs="Calibri"/>
          <w:u w:val="single"/>
        </w:rPr>
        <w:t xml:space="preserve">With evidence mounting that “what </w:t>
      </w:r>
      <w:r w:rsidRPr="00C31D55">
        <w:rPr>
          <w:rFonts w:ascii="Calibri" w:hAnsi="Calibri" w:cs="Calibri"/>
          <w:highlight w:val="yellow"/>
          <w:u w:val="single"/>
        </w:rPr>
        <w:t>the proposal</w:t>
      </w:r>
      <w:r w:rsidRPr="008736BC">
        <w:rPr>
          <w:rFonts w:ascii="Calibri" w:hAnsi="Calibri" w:cs="Calibri"/>
          <w:u w:val="single"/>
        </w:rPr>
        <w:t xml:space="preserve"> … </w:t>
      </w:r>
      <w:r w:rsidRPr="00C31D55">
        <w:rPr>
          <w:rFonts w:ascii="Calibri" w:hAnsi="Calibri" w:cs="Calibri"/>
          <w:highlight w:val="yellow"/>
          <w:u w:val="single"/>
        </w:rPr>
        <w:t>will</w:t>
      </w:r>
      <w:r w:rsidRPr="008736BC">
        <w:rPr>
          <w:rFonts w:ascii="Calibri" w:hAnsi="Calibri" w:cs="Calibri"/>
          <w:u w:val="single"/>
        </w:rPr>
        <w:t xml:space="preserve"> definitely </w:t>
      </w:r>
      <w:r w:rsidRPr="00C31D55">
        <w:rPr>
          <w:rFonts w:ascii="Calibri" w:hAnsi="Calibri" w:cs="Calibri"/>
          <w:highlight w:val="yellow"/>
          <w:u w:val="single"/>
        </w:rPr>
        <w:t>not</w:t>
      </w:r>
      <w:r w:rsidRPr="008736BC">
        <w:rPr>
          <w:rFonts w:ascii="Calibri" w:hAnsi="Calibri" w:cs="Calibri"/>
          <w:u w:val="single"/>
        </w:rPr>
        <w:t xml:space="preserve"> achieve is </w:t>
      </w:r>
      <w:r w:rsidRPr="00C31D55">
        <w:rPr>
          <w:rFonts w:ascii="Calibri" w:hAnsi="Calibri" w:cs="Calibri"/>
          <w:highlight w:val="yellow"/>
          <w:u w:val="single"/>
        </w:rPr>
        <w:t>speed</w:t>
      </w:r>
      <w:r w:rsidRPr="008736BC">
        <w:rPr>
          <w:rFonts w:ascii="Calibri" w:hAnsi="Calibri" w:cs="Calibri"/>
          <w:u w:val="single"/>
        </w:rPr>
        <w:t xml:space="preserve">ing </w:t>
      </w:r>
      <w:r w:rsidRPr="00C31D55">
        <w:rPr>
          <w:rFonts w:ascii="Calibri" w:hAnsi="Calibri" w:cs="Calibri"/>
          <w:highlight w:val="yellow"/>
          <w:u w:val="single"/>
        </w:rPr>
        <w:t>up the</w:t>
      </w:r>
      <w:r w:rsidRPr="008736BC">
        <w:rPr>
          <w:rFonts w:ascii="Calibri" w:hAnsi="Calibri" w:cs="Calibri"/>
          <w:u w:val="single"/>
        </w:rPr>
        <w:t xml:space="preserve"> Covid-19 </w:t>
      </w:r>
      <w:r w:rsidRPr="00C31D55">
        <w:rPr>
          <w:rFonts w:ascii="Calibri" w:hAnsi="Calibri" w:cs="Calibri"/>
          <w:highlight w:val="yellow"/>
          <w:u w:val="single"/>
        </w:rPr>
        <w:t>vaccination rate in</w:t>
      </w:r>
      <w:r w:rsidRPr="008736BC">
        <w:rPr>
          <w:rFonts w:ascii="Calibri" w:hAnsi="Calibri" w:cs="Calibri"/>
          <w:u w:val="single"/>
        </w:rPr>
        <w:t xml:space="preserve"> India or other parts of </w:t>
      </w:r>
      <w:r w:rsidRPr="00C31D55">
        <w:rPr>
          <w:rFonts w:ascii="Calibri" w:hAnsi="Calibri" w:cs="Calibri"/>
          <w:highlight w:val="yellow"/>
          <w:u w:val="single"/>
        </w:rPr>
        <w:t>the Global South</w:t>
      </w:r>
      <w:r w:rsidRPr="008736BC">
        <w:rPr>
          <w:rFonts w:ascii="Calibri" w:hAnsi="Calibri" w:cs="Calibri"/>
          <w:u w:val="single"/>
        </w:rPr>
        <w:t>”</w:t>
      </w:r>
      <w:hyperlink r:id="rId48" w:anchor="Fn22" w:history="1">
        <w:r w:rsidRPr="008736BC">
          <w:rPr>
            <w:rStyle w:val="Hyperlink"/>
            <w:rFonts w:ascii="Calibri" w:eastAsiaTheme="majorEastAsia" w:hAnsi="Calibri" w:cs="Calibri"/>
            <w:u w:val="single"/>
            <w:vertAlign w:val="superscript"/>
          </w:rPr>
          <w:t>22</w:t>
        </w:r>
      </w:hyperlink>
      <w:r w:rsidRPr="008736BC">
        <w:rPr>
          <w:rFonts w:ascii="Calibri" w:hAnsi="Calibri" w:cs="Calibri"/>
          <w:u w:val="single"/>
        </w:rPr>
        <w:t xml:space="preserve"> I refuse to sacrifice academic integrity by supporting a proposal simply because it is gaining traction in some circles.</w:t>
      </w:r>
      <w:hyperlink r:id="rId49" w:anchor="Fn23" w:history="1">
        <w:r w:rsidRPr="008736BC">
          <w:rPr>
            <w:rStyle w:val="Hyperlink"/>
            <w:rFonts w:ascii="Calibri" w:eastAsiaTheme="majorEastAsia" w:hAnsi="Calibri" w:cs="Calibri"/>
            <w:u w:val="single"/>
            <w:vertAlign w:val="superscript"/>
          </w:rPr>
          <w:t>23</w:t>
        </w:r>
      </w:hyperlink>
      <w:r w:rsidRPr="008736BC">
        <w:rPr>
          <w:rFonts w:ascii="Calibri" w:hAnsi="Calibri" w:cs="Calibri"/>
          <w:u w:val="single"/>
        </w:rPr>
        <w:t xml:space="preserve"> </w:t>
      </w:r>
      <w:r w:rsidRPr="00C31D55">
        <w:rPr>
          <w:rFonts w:ascii="Calibri" w:hAnsi="Calibri" w:cs="Calibri"/>
          <w:highlight w:val="yellow"/>
          <w:u w:val="single"/>
        </w:rPr>
        <w:t>IPRs</w:t>
      </w:r>
      <w:r w:rsidRPr="008736BC">
        <w:rPr>
          <w:rFonts w:ascii="Calibri" w:hAnsi="Calibri" w:cs="Calibri"/>
          <w:u w:val="single"/>
        </w:rPr>
        <w:t xml:space="preserve"> played a </w:t>
      </w:r>
      <w:r w:rsidRPr="00C31D55">
        <w:rPr>
          <w:rFonts w:ascii="Calibri" w:hAnsi="Calibri" w:cs="Calibri"/>
          <w:highlight w:val="yellow"/>
          <w:u w:val="single"/>
        </w:rPr>
        <w:t>key role in delivering vaccines</w:t>
      </w:r>
      <w:r w:rsidRPr="008736BC">
        <w:rPr>
          <w:rFonts w:ascii="Calibri" w:hAnsi="Calibri" w:cs="Calibri"/>
          <w:u w:val="single"/>
        </w:rPr>
        <w:t xml:space="preserve"> within a year of the discovery of a new pathogen; it seems </w:t>
      </w:r>
      <w:r w:rsidRPr="00C31D55">
        <w:rPr>
          <w:rFonts w:ascii="Calibri" w:hAnsi="Calibri" w:cs="Calibri"/>
          <w:highlight w:val="yellow"/>
          <w:u w:val="single"/>
        </w:rPr>
        <w:t>inexplicable that the world would abandon the system without any evidence</w:t>
      </w:r>
      <w:r w:rsidRPr="008736BC">
        <w:rPr>
          <w:rFonts w:ascii="Calibri" w:hAnsi="Calibri" w:cs="Calibri"/>
          <w:u w:val="single"/>
        </w:rPr>
        <w:t xml:space="preserve"> that IPRs are limiting during the current crisis.</w:t>
      </w:r>
      <w:hyperlink r:id="rId50" w:anchor="Fn24" w:history="1">
        <w:r w:rsidRPr="008736BC">
          <w:rPr>
            <w:rStyle w:val="Hyperlink"/>
            <w:rFonts w:ascii="Calibri" w:eastAsiaTheme="majorEastAsia" w:hAnsi="Calibri" w:cs="Calibri"/>
            <w:u w:val="single"/>
            <w:vertAlign w:val="superscript"/>
          </w:rPr>
          <w:t>24</w:t>
        </w:r>
      </w:hyperlink>
      <w:r w:rsidRPr="008736BC">
        <w:rPr>
          <w:rFonts w:ascii="Calibri" w:hAnsi="Calibri" w:cs="Calibri"/>
        </w:rPr>
        <w:t xml:space="preserve"> </w:t>
      </w:r>
      <w:r w:rsidRPr="008736BC">
        <w:rPr>
          <w:rFonts w:ascii="Calibri" w:hAnsi="Calibri" w:cs="Calibr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02188E1B" w14:textId="77777777" w:rsidR="0020225D" w:rsidRPr="008736BC" w:rsidRDefault="0020225D" w:rsidP="0020225D">
      <w:pPr>
        <w:rPr>
          <w:u w:val="single"/>
        </w:rPr>
      </w:pPr>
    </w:p>
    <w:p w14:paraId="5D24108A" w14:textId="77777777" w:rsidR="0020225D" w:rsidRPr="00C005B4" w:rsidRDefault="0020225D" w:rsidP="0020225D"/>
    <w:p w14:paraId="04AB5204" w14:textId="77777777" w:rsidR="00C5520F" w:rsidRDefault="00C5520F" w:rsidP="00C5520F">
      <w:pPr>
        <w:pStyle w:val="Heading4"/>
      </w:pPr>
      <w:r>
        <w:t>Vaccines don’t solve &amp; could drive virus evolution which turns case – adaptation</w:t>
      </w:r>
    </w:p>
    <w:p w14:paraId="3B760A0B" w14:textId="77777777" w:rsidR="00C5520F" w:rsidRPr="001E5088" w:rsidRDefault="00C5520F" w:rsidP="00C5520F">
      <w:pPr>
        <w:rPr>
          <w:rStyle w:val="Style13ptBold"/>
        </w:rPr>
      </w:pPr>
      <w:r>
        <w:rPr>
          <w:rStyle w:val="Style13ptBold"/>
        </w:rPr>
        <w:t xml:space="preserve">Gorman &amp; Zimmer ’20 </w:t>
      </w:r>
      <w:r w:rsidRPr="001E5088">
        <w:t>[James Gorman is a science writer at large for The New York Times and the author of books on hypochondria, penguins, dinosaurs and the ocean around Antarctica</w:t>
      </w:r>
      <w:r>
        <w:t xml:space="preserve">, </w:t>
      </w:r>
      <w:r w:rsidRPr="001E5088">
        <w:t>Carl Zimmer writes the “Matter” column for The New York Times</w:t>
      </w:r>
      <w:r>
        <w:t>, “</w:t>
      </w:r>
      <w:r w:rsidRPr="001E5088">
        <w:t>The Virus Won’t Stop Evolving When the Vaccine Arrives</w:t>
      </w:r>
      <w:r>
        <w:t xml:space="preserve">”, 11-27-2020, New York Times, </w:t>
      </w:r>
      <w:r w:rsidRPr="001E5088">
        <w:t>https://www.nytimes.com/2020/11/27/science/covid-vaccine-virus-resistance.html</w:t>
      </w:r>
      <w:r>
        <w:t>]//pranav</w:t>
      </w:r>
    </w:p>
    <w:p w14:paraId="3A6C1061" w14:textId="77777777" w:rsidR="00C5520F" w:rsidRDefault="00C5520F" w:rsidP="00C5520F">
      <w:pPr>
        <w:rPr>
          <w:sz w:val="16"/>
        </w:rPr>
      </w:pPr>
      <w:r w:rsidRPr="001E5088">
        <w:rPr>
          <w:sz w:val="16"/>
        </w:rPr>
        <w:t>Lederberg advised vigilance: “</w:t>
      </w:r>
      <w:r w:rsidRPr="00545C6F">
        <w:rPr>
          <w:rStyle w:val="Emphasis"/>
        </w:rPr>
        <w:t xml:space="preserve">We have </w:t>
      </w:r>
      <w:r w:rsidRPr="001E5088">
        <w:rPr>
          <w:rStyle w:val="Emphasis"/>
          <w:highlight w:val="green"/>
        </w:rPr>
        <w:t>no guarantee</w:t>
      </w:r>
      <w:r w:rsidRPr="00545C6F">
        <w:rPr>
          <w:rStyle w:val="Emphasis"/>
        </w:rPr>
        <w:t xml:space="preserve"> that the natural </w:t>
      </w:r>
      <w:r w:rsidRPr="001E5088">
        <w:rPr>
          <w:rStyle w:val="Emphasis"/>
          <w:highlight w:val="green"/>
        </w:rPr>
        <w:t>evolutionary</w:t>
      </w:r>
      <w:r w:rsidRPr="00545C6F">
        <w:rPr>
          <w:rStyle w:val="Emphasis"/>
        </w:rPr>
        <w:t xml:space="preserve"> </w:t>
      </w:r>
      <w:r w:rsidRPr="001E5088">
        <w:rPr>
          <w:rStyle w:val="Emphasis"/>
          <w:highlight w:val="green"/>
        </w:rPr>
        <w:t>competition</w:t>
      </w:r>
      <w:r w:rsidRPr="00545C6F">
        <w:rPr>
          <w:rStyle w:val="Emphasis"/>
        </w:rPr>
        <w:t xml:space="preserve"> of viruses with the human species </w:t>
      </w:r>
      <w:r w:rsidRPr="001E5088">
        <w:rPr>
          <w:rStyle w:val="Emphasis"/>
          <w:highlight w:val="green"/>
        </w:rPr>
        <w:t>will</w:t>
      </w:r>
      <w:r w:rsidRPr="00545C6F">
        <w:rPr>
          <w:rStyle w:val="Emphasis"/>
        </w:rPr>
        <w:t xml:space="preserve"> always </w:t>
      </w:r>
      <w:r w:rsidRPr="001E5088">
        <w:rPr>
          <w:rStyle w:val="Emphasis"/>
          <w:highlight w:val="green"/>
        </w:rPr>
        <w:t>find ourselves the winner</w:t>
      </w:r>
      <w:r w:rsidRPr="001E5088">
        <w:rPr>
          <w:sz w:val="16"/>
        </w:rPr>
        <w:t xml:space="preserve">.” With the emergence of what seem so far to be safe and effective vaccine candidates, it appears that humanity may be the winner again this time around, albeit with a dreadful loss of life. </w:t>
      </w:r>
      <w:r w:rsidRPr="00545C6F">
        <w:rPr>
          <w:rStyle w:val="Emphasis"/>
        </w:rPr>
        <w:t xml:space="preserve">But </w:t>
      </w:r>
      <w:r w:rsidRPr="001E5088">
        <w:rPr>
          <w:rStyle w:val="Emphasis"/>
          <w:highlight w:val="green"/>
        </w:rPr>
        <w:t>vaccines</w:t>
      </w:r>
      <w:r w:rsidRPr="00545C6F">
        <w:rPr>
          <w:rStyle w:val="Emphasis"/>
        </w:rPr>
        <w:t xml:space="preserve"> </w:t>
      </w:r>
      <w:r w:rsidRPr="001E5088">
        <w:rPr>
          <w:rStyle w:val="Emphasis"/>
          <w:highlight w:val="green"/>
        </w:rPr>
        <w:t>won’t</w:t>
      </w:r>
      <w:r w:rsidRPr="00545C6F">
        <w:rPr>
          <w:rStyle w:val="Emphasis"/>
        </w:rPr>
        <w:t xml:space="preserve"> put an </w:t>
      </w:r>
      <w:r w:rsidRPr="001E5088">
        <w:rPr>
          <w:rStyle w:val="Emphasis"/>
          <w:highlight w:val="green"/>
        </w:rPr>
        <w:t>end</w:t>
      </w:r>
      <w:r w:rsidRPr="00545C6F">
        <w:rPr>
          <w:rStyle w:val="Emphasis"/>
        </w:rPr>
        <w:t xml:space="preserve"> to the evolution of this </w:t>
      </w:r>
      <w:r w:rsidRPr="001E5088">
        <w:rPr>
          <w:rStyle w:val="Emphasis"/>
          <w:highlight w:val="green"/>
        </w:rPr>
        <w:t>coronavirus</w:t>
      </w:r>
      <w:r w:rsidRPr="001E5088">
        <w:rPr>
          <w:sz w:val="16"/>
        </w:rPr>
        <w:t xml:space="preserve">, as David A. Kennedy and Andrew F. Read of The Pennsylvania State University, specialists in viral resistance to vaccines, wrote in </w:t>
      </w:r>
      <w:proofErr w:type="spellStart"/>
      <w:r w:rsidRPr="001E5088">
        <w:rPr>
          <w:sz w:val="16"/>
        </w:rPr>
        <w:t>PLoS</w:t>
      </w:r>
      <w:proofErr w:type="spellEnd"/>
      <w:r w:rsidRPr="001E5088">
        <w:rPr>
          <w:sz w:val="16"/>
        </w:rPr>
        <w:t xml:space="preserve"> Biology recently. </w:t>
      </w:r>
      <w:r w:rsidRPr="00545C6F">
        <w:rPr>
          <w:rStyle w:val="Emphasis"/>
        </w:rPr>
        <w:t xml:space="preserve">Instead, </w:t>
      </w:r>
      <w:r w:rsidRPr="001E5088">
        <w:rPr>
          <w:rStyle w:val="Emphasis"/>
          <w:highlight w:val="green"/>
        </w:rPr>
        <w:t>they could</w:t>
      </w:r>
      <w:r w:rsidRPr="00545C6F">
        <w:rPr>
          <w:rStyle w:val="Emphasis"/>
        </w:rPr>
        <w:t xml:space="preserve"> even </w:t>
      </w:r>
      <w:r w:rsidRPr="001E5088">
        <w:rPr>
          <w:rStyle w:val="Emphasis"/>
          <w:highlight w:val="green"/>
        </w:rPr>
        <w:t>drive new evolutionary change</w:t>
      </w:r>
      <w:r w:rsidRPr="00545C6F">
        <w:rPr>
          <w:rStyle w:val="Emphasis"/>
        </w:rPr>
        <w:t>.</w:t>
      </w:r>
      <w:r>
        <w:rPr>
          <w:rStyle w:val="Emphasis"/>
        </w:rPr>
        <w:t xml:space="preserve"> </w:t>
      </w:r>
      <w:r w:rsidRPr="001E5088">
        <w:rPr>
          <w:sz w:val="16"/>
        </w:rPr>
        <w:t>There is always the chance, though small, the authors write, t</w:t>
      </w:r>
      <w:r w:rsidRPr="00545C6F">
        <w:rPr>
          <w:rStyle w:val="Emphasis"/>
        </w:rPr>
        <w:t xml:space="preserve">hat the virus </w:t>
      </w:r>
      <w:r w:rsidRPr="001E5088">
        <w:rPr>
          <w:rStyle w:val="Emphasis"/>
          <w:highlight w:val="green"/>
        </w:rPr>
        <w:t>could evolve resistance</w:t>
      </w:r>
      <w:r w:rsidRPr="00545C6F">
        <w:rPr>
          <w:rStyle w:val="Emphasis"/>
        </w:rPr>
        <w:t xml:space="preserve"> to a vaccine, what researchers call “</w:t>
      </w:r>
      <w:r w:rsidRPr="001E5088">
        <w:rPr>
          <w:rStyle w:val="Emphasis"/>
          <w:highlight w:val="green"/>
        </w:rPr>
        <w:t>viral escape</w:t>
      </w:r>
      <w:r w:rsidRPr="00545C6F">
        <w:rPr>
          <w:rStyle w:val="Emphasis"/>
        </w:rPr>
        <w:t>.</w:t>
      </w:r>
      <w:r w:rsidRPr="001E5088">
        <w:rPr>
          <w:sz w:val="16"/>
        </w:rPr>
        <w:t xml:space="preserve">” They urge monitoring of vaccine effects and viral response, just in case. “Nothing that we’re saying is suggesting that we slow down development of vaccines,” Dr. Kennedy said. </w:t>
      </w:r>
      <w:r w:rsidRPr="001E5088">
        <w:rPr>
          <w:rStyle w:val="StyleUnderline"/>
        </w:rPr>
        <w:t>An effective vaccine is of utmost importance, he said, “But let’s make sure that it stays efficacious.”</w:t>
      </w:r>
      <w:r w:rsidRPr="001E5088">
        <w:rPr>
          <w:sz w:val="16"/>
        </w:rPr>
        <w:t xml:space="preserve"> Vaccine makers could use the results of nasal swabs taken from volunteers during trials to look for any genetic changes in the virus. Test results need not stop or slow down vaccine rollout, but if recipients of the vaccine had changes in the virus that those who received the placebo did not, that would indicate “the potential for resistance to evolve,” something researchers ought to keep monitoring</w:t>
      </w:r>
    </w:p>
    <w:p w14:paraId="05D1BCA4" w14:textId="77777777" w:rsidR="0020225D" w:rsidRDefault="0020225D" w:rsidP="0020225D">
      <w:pPr>
        <w:pStyle w:val="Heading3"/>
      </w:pPr>
      <w:r>
        <w:t>Pandemics</w:t>
      </w:r>
    </w:p>
    <w:p w14:paraId="1988DF1E" w14:textId="77777777" w:rsidR="0020225D" w:rsidRPr="001E5088" w:rsidRDefault="0020225D" w:rsidP="0020225D">
      <w:pPr>
        <w:pStyle w:val="Heading4"/>
        <w:rPr>
          <w:rFonts w:cs="Arial"/>
          <w:sz w:val="16"/>
        </w:rPr>
      </w:pPr>
      <w:r w:rsidRPr="00914CEB">
        <w:t xml:space="preserve">Coronavirus won’t get </w:t>
      </w:r>
      <w:r w:rsidRPr="00914CEB">
        <w:rPr>
          <w:i/>
          <w:u w:val="single"/>
        </w:rPr>
        <w:t>anywhere close</w:t>
      </w:r>
      <w:r w:rsidRPr="00914CEB">
        <w:t xml:space="preserve"> to existential – </w:t>
      </w:r>
      <w:r w:rsidRPr="00914CEB">
        <w:rPr>
          <w:u w:val="single"/>
        </w:rPr>
        <w:t>low mortality</w:t>
      </w:r>
      <w:r w:rsidRPr="00914CEB">
        <w:t xml:space="preserve"> and </w:t>
      </w:r>
      <w:r w:rsidRPr="00914CEB">
        <w:rPr>
          <w:u w:val="single"/>
        </w:rPr>
        <w:t>burnout</w:t>
      </w:r>
    </w:p>
    <w:p w14:paraId="32E433BA" w14:textId="77777777" w:rsidR="0020225D" w:rsidRPr="00914CEB" w:rsidRDefault="0020225D" w:rsidP="0020225D">
      <w:proofErr w:type="spellStart"/>
      <w:r w:rsidRPr="00914CEB">
        <w:rPr>
          <w:rStyle w:val="Style13ptBold"/>
        </w:rPr>
        <w:t>Salzberg</w:t>
      </w:r>
      <w:proofErr w:type="spellEnd"/>
      <w:r w:rsidRPr="00914CEB">
        <w:rPr>
          <w:rStyle w:val="Style13ptBold"/>
        </w:rPr>
        <w:t xml:space="preserve">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51" w:anchor="7de449ad7fa6" w:history="1">
        <w:r w:rsidRPr="00914CEB">
          <w:rPr>
            <w:rStyle w:val="Hyperlink"/>
          </w:rPr>
          <w:t>https://www.forbes.com/sites/stevensalzberg/2020/02/29/coronavirus-time-to-panic-yet/#7de449ad7fa6</w:t>
        </w:r>
      </w:hyperlink>
      <w:r w:rsidRPr="00914CEB">
        <w:t>] TDI</w:t>
      </w:r>
    </w:p>
    <w:p w14:paraId="77A13864" w14:textId="77777777" w:rsidR="0020225D" w:rsidRPr="00914CEB" w:rsidRDefault="0020225D" w:rsidP="0020225D">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52"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7EFD3BA7" w14:textId="77777777" w:rsidR="0020225D" w:rsidRPr="00914CEB" w:rsidRDefault="0020225D" w:rsidP="0020225D">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53" w:tgtFrame="_blank" w:tooltip="https://www.bbc.com/news/health-51674743" w:history="1">
        <w:r w:rsidRPr="00914CEB">
          <w:rPr>
            <w:rStyle w:val="Hyperlink"/>
          </w:rPr>
          <w:t>frighteningly high, 8-15%</w:t>
        </w:r>
      </w:hyperlink>
      <w:r w:rsidRPr="00914CEB">
        <w:t>. </w:t>
      </w:r>
    </w:p>
    <w:p w14:paraId="53E66217" w14:textId="77777777" w:rsidR="0020225D" w:rsidRPr="00B04795" w:rsidRDefault="0020225D" w:rsidP="0020225D">
      <w:pPr>
        <w:rPr>
          <w:b/>
          <w:u w:val="single"/>
        </w:rPr>
      </w:pPr>
      <w:r w:rsidRPr="00914CEB">
        <w:t>3.</w:t>
      </w:r>
      <w:r w:rsidRPr="00914CEB">
        <w:rPr>
          <w:rStyle w:val="StyleUnderline"/>
        </w:rPr>
        <w:t>2</w:t>
      </w:r>
      <w:r w:rsidRPr="00FD132F">
        <w:rPr>
          <w:rStyle w:val="StyleUnderline"/>
        </w:rPr>
        <w:t>,933</w:t>
      </w:r>
      <w:r w:rsidRPr="00914CEB">
        <w:rPr>
          <w:rStyle w:val="StyleUnderline"/>
        </w:rPr>
        <w:t xml:space="preserve"> deaths </w:t>
      </w:r>
      <w:proofErr w:type="gramStart"/>
      <w:r w:rsidRPr="00914CEB">
        <w:rPr>
          <w:rStyle w:val="StyleUnderline"/>
        </w:rPr>
        <w:t>is</w:t>
      </w:r>
      <w:proofErr w:type="gramEnd"/>
      <w:r w:rsidRPr="00914CEB">
        <w:rPr>
          <w:rStyle w:val="StyleUnderline"/>
        </w:rPr>
        <w:t xml:space="preserve">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54"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proofErr w:type="gramStart"/>
      <w:r w:rsidRPr="00914CEB">
        <w:rPr>
          <w:rStyle w:val="StyleUnderline"/>
        </w:rPr>
        <w:t>So</w:t>
      </w:r>
      <w:proofErr w:type="gramEnd"/>
      <w:r w:rsidRPr="00914CEB">
        <w:rPr>
          <w:rStyle w:val="StyleUnderline"/>
        </w:rPr>
        <w:t xml:space="preserve">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484DDFE6" w14:textId="77777777" w:rsidR="0020225D" w:rsidRDefault="0020225D" w:rsidP="0020225D">
      <w:pPr>
        <w:pStyle w:val="Heading4"/>
      </w:pPr>
      <w:proofErr w:type="spellStart"/>
      <w:r>
        <w:t>Kitfield</w:t>
      </w:r>
      <w:proofErr w:type="spellEnd"/>
      <w:r>
        <w:t xml:space="preserve"> is super old – all of </w:t>
      </w:r>
      <w:proofErr w:type="spellStart"/>
      <w:r>
        <w:t>it’s</w:t>
      </w:r>
      <w:proofErr w:type="spellEnd"/>
      <w:r>
        <w:t xml:space="preserve"> internal links are pre-Biden which resolves divisions, scapegoating &amp; rotting </w:t>
      </w:r>
      <w:proofErr w:type="spellStart"/>
      <w:r>
        <w:t>intl</w:t>
      </w:r>
      <w:proofErr w:type="spellEnd"/>
      <w:r>
        <w:t xml:space="preserve"> system </w:t>
      </w:r>
      <w:proofErr w:type="spellStart"/>
      <w:r>
        <w:t>bc</w:t>
      </w:r>
      <w:proofErr w:type="spellEnd"/>
      <w:r>
        <w:t xml:space="preserve"> Biden’s trying to build it back</w:t>
      </w:r>
    </w:p>
    <w:p w14:paraId="6E9368B2" w14:textId="77777777" w:rsidR="0020225D" w:rsidRDefault="0020225D" w:rsidP="0020225D">
      <w:pPr>
        <w:rPr>
          <w:sz w:val="16"/>
        </w:rPr>
      </w:pPr>
    </w:p>
    <w:p w14:paraId="28247551" w14:textId="77777777" w:rsidR="0020225D" w:rsidRDefault="0020225D" w:rsidP="0020225D">
      <w:pPr>
        <w:rPr>
          <w:rStyle w:val="Style13ptBold"/>
        </w:rPr>
      </w:pPr>
      <w:r>
        <w:rPr>
          <w:rStyle w:val="Style13ptBold"/>
        </w:rPr>
        <w:t xml:space="preserve">Their impact </w:t>
      </w:r>
      <w:proofErr w:type="spellStart"/>
      <w:r>
        <w:rPr>
          <w:rStyle w:val="Style13ptBold"/>
        </w:rPr>
        <w:t>ev</w:t>
      </w:r>
      <w:proofErr w:type="spellEnd"/>
      <w:r>
        <w:rPr>
          <w:rStyle w:val="Style13ptBold"/>
        </w:rPr>
        <w:t xml:space="preserve"> is about industry shut down – places are </w:t>
      </w:r>
      <w:proofErr w:type="gramStart"/>
      <w:r>
        <w:rPr>
          <w:rStyle w:val="Style13ptBold"/>
        </w:rPr>
        <w:t>opening up</w:t>
      </w:r>
      <w:proofErr w:type="gramEnd"/>
      <w:r>
        <w:rPr>
          <w:rStyle w:val="Style13ptBold"/>
        </w:rPr>
        <w:t xml:space="preserve"> and industries are back to work proves no terminal impact.</w:t>
      </w:r>
    </w:p>
    <w:p w14:paraId="19B5799F" w14:textId="77777777" w:rsidR="0020225D" w:rsidRPr="004868E2" w:rsidRDefault="0020225D" w:rsidP="0020225D">
      <w:pPr>
        <w:rPr>
          <w:rStyle w:val="Style13ptBold"/>
        </w:rPr>
      </w:pPr>
    </w:p>
    <w:p w14:paraId="62079064" w14:textId="77777777" w:rsidR="0020225D" w:rsidRDefault="0020225D" w:rsidP="0020225D">
      <w:pPr>
        <w:pStyle w:val="Heading4"/>
      </w:pPr>
      <w:r w:rsidRPr="00A43B16">
        <w:t xml:space="preserve">IP laws are key to prevent counterfeit </w:t>
      </w:r>
      <w:r>
        <w:t>vaccines which are worse</w:t>
      </w:r>
      <w:r w:rsidRPr="00A43B16">
        <w:t>.</w:t>
      </w:r>
      <w:r>
        <w:t xml:space="preserve"> </w:t>
      </w:r>
    </w:p>
    <w:p w14:paraId="573B3F0B" w14:textId="77777777" w:rsidR="0020225D" w:rsidRPr="006017E7" w:rsidRDefault="0020225D" w:rsidP="0020225D">
      <w:pPr>
        <w:rPr>
          <w:sz w:val="16"/>
        </w:rPr>
      </w:pPr>
      <w:proofErr w:type="spellStart"/>
      <w:r>
        <w:rPr>
          <w:b/>
          <w:bCs/>
          <w:u w:val="single"/>
        </w:rPr>
        <w:t>Mercurio</w:t>
      </w:r>
      <w:proofErr w:type="spellEnd"/>
      <w:r>
        <w:rPr>
          <w:b/>
          <w:bCs/>
          <w:u w:val="single"/>
        </w:rPr>
        <w:t xml:space="preserve"> 21: </w:t>
      </w:r>
      <w:proofErr w:type="spellStart"/>
      <w:r w:rsidRPr="00A43B16">
        <w:rPr>
          <w:sz w:val="16"/>
        </w:rPr>
        <w:t>Mercurio</w:t>
      </w:r>
      <w:proofErr w:type="spellEnd"/>
      <w:r w:rsidRPr="00A43B16">
        <w:rPr>
          <w:sz w:val="16"/>
        </w:rPr>
        <w:t xml:space="preserve">, Bryan [the Simon F.S. Li Professor of Law at the Chinese University of Hong Kong (CUHK), having served as Associate Dean (Research) from 2010-14 and again from 2017-19. Professor </w:t>
      </w:r>
      <w:proofErr w:type="spellStart"/>
      <w:r w:rsidRPr="00A43B16">
        <w:rPr>
          <w:sz w:val="16"/>
        </w:rPr>
        <w:t>Mercurio</w:t>
      </w:r>
      <w:proofErr w:type="spellEnd"/>
      <w:r w:rsidRPr="00A43B16">
        <w:rPr>
          <w:sz w:val="16"/>
        </w:rPr>
        <w:t xml:space="preserve"> </w:t>
      </w:r>
      <w:proofErr w:type="spellStart"/>
      <w:r w:rsidRPr="00A43B16">
        <w:rPr>
          <w:sz w:val="16"/>
        </w:rPr>
        <w:t>specialises</w:t>
      </w:r>
      <w:proofErr w:type="spellEnd"/>
      <w:r w:rsidRPr="00A43B16">
        <w:rPr>
          <w:sz w:val="16"/>
        </w:rPr>
        <w:t xml:space="preserve"> in international economic law (IEL), with </w:t>
      </w:r>
      <w:proofErr w:type="gramStart"/>
      <w:r w:rsidRPr="00A43B16">
        <w:rPr>
          <w:sz w:val="16"/>
        </w:rPr>
        <w:t>particular expertise</w:t>
      </w:r>
      <w:proofErr w:type="gramEnd"/>
      <w:r w:rsidRPr="00A43B16">
        <w:rPr>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16EE665C" w14:textId="77777777" w:rsidR="0020225D" w:rsidRDefault="0020225D" w:rsidP="0020225D">
      <w:pPr>
        <w:spacing w:line="240" w:lineRule="auto"/>
        <w:rPr>
          <w:sz w:val="16"/>
        </w:rPr>
      </w:pPr>
      <w:r w:rsidRPr="004C4670">
        <w:rPr>
          <w:sz w:val="16"/>
        </w:rPr>
        <w:t xml:space="preserve">The </w:t>
      </w:r>
      <w:r w:rsidRPr="00960209">
        <w:rPr>
          <w:rStyle w:val="StyleUnderline"/>
          <w:highlight w:val="green"/>
        </w:rPr>
        <w:t xml:space="preserve">protection of IP </w:t>
      </w:r>
      <w:r w:rsidRPr="004C4670">
        <w:rPr>
          <w:rStyle w:val="StyleUnderline"/>
        </w:rPr>
        <w:t xml:space="preserve">not only </w:t>
      </w:r>
      <w:r w:rsidRPr="00960209">
        <w:rPr>
          <w:rStyle w:val="StyleUnderline"/>
          <w:highlight w:val="green"/>
        </w:rPr>
        <w:t>provides incentives to innovators to create</w:t>
      </w:r>
      <w:r w:rsidRPr="004C4670">
        <w:rPr>
          <w:rStyle w:val="StyleUnderline"/>
        </w:rPr>
        <w:t xml:space="preserve">, </w:t>
      </w:r>
      <w:r w:rsidRPr="00960209">
        <w:rPr>
          <w:rStyle w:val="StyleUnderline"/>
          <w:highlight w:val="green"/>
        </w:rPr>
        <w:t xml:space="preserve">but also plays a crucial role in </w:t>
      </w:r>
      <w:r w:rsidRPr="004C4670">
        <w:rPr>
          <w:rStyle w:val="StyleUnderline"/>
        </w:rPr>
        <w:t xml:space="preserve">ensuring the safety of vaccines and </w:t>
      </w:r>
      <w:r w:rsidRPr="00960209">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960209">
        <w:rPr>
          <w:rStyle w:val="StyleUnderline"/>
          <w:highlight w:val="green"/>
        </w:rPr>
        <w:t>the risk of failure in vaccine development</w:t>
      </w:r>
      <w:r w:rsidRPr="004C4670">
        <w:rPr>
          <w:rStyle w:val="StyleUnderline"/>
        </w:rPr>
        <w:t xml:space="preserve"> </w:t>
      </w:r>
      <w:r w:rsidRPr="00960209">
        <w:rPr>
          <w:rStyle w:val="StyleUnderline"/>
          <w:highlight w:val="green"/>
        </w:rPr>
        <w:t>and production is high</w:t>
      </w:r>
      <w:r w:rsidRPr="004C4670">
        <w:rPr>
          <w:rStyle w:val="StyleUnderline"/>
        </w:rPr>
        <w:t xml:space="preserve">. </w:t>
      </w:r>
      <w:r w:rsidRPr="004C4670">
        <w:rPr>
          <w:sz w:val="16"/>
        </w:rPr>
        <w:t xml:space="preserve">70 Moreover, </w:t>
      </w:r>
      <w:r w:rsidRPr="00960209">
        <w:rPr>
          <w:rStyle w:val="StyleUnderline"/>
          <w:highlight w:val="green"/>
        </w:rPr>
        <w:t>the manufacturing process for vaccines is</w:t>
      </w:r>
      <w:r w:rsidRPr="004C4670">
        <w:rPr>
          <w:rStyle w:val="StyleUnderline"/>
        </w:rPr>
        <w:t xml:space="preserve"> </w:t>
      </w:r>
      <w:r w:rsidRPr="004C4670">
        <w:rPr>
          <w:rStyle w:val="StyleUnderline"/>
          <w:sz w:val="16"/>
        </w:rPr>
        <w:t>much more</w:t>
      </w:r>
      <w:r w:rsidRPr="004C4670">
        <w:rPr>
          <w:rStyle w:val="StyleUnderline"/>
        </w:rPr>
        <w:t xml:space="preserve"> </w:t>
      </w:r>
      <w:r w:rsidRPr="00960209">
        <w:rPr>
          <w:rStyle w:val="StyleUnderline"/>
          <w:highlight w:val="green"/>
        </w:rPr>
        <w:t>complex</w:t>
      </w:r>
      <w:r w:rsidRPr="004C4670">
        <w:rPr>
          <w:sz w:val="16"/>
        </w:rPr>
        <w:t xml:space="preserve"> </w:t>
      </w:r>
    </w:p>
    <w:p w14:paraId="52D99756" w14:textId="77777777" w:rsidR="0020225D" w:rsidRDefault="0020225D" w:rsidP="0020225D">
      <w:pPr>
        <w:spacing w:line="240" w:lineRule="auto"/>
        <w:rPr>
          <w:sz w:val="16"/>
        </w:rPr>
      </w:pPr>
    </w:p>
    <w:p w14:paraId="008F95C3" w14:textId="77777777" w:rsidR="0020225D" w:rsidRDefault="0020225D" w:rsidP="0020225D">
      <w:pPr>
        <w:spacing w:line="240" w:lineRule="auto"/>
        <w:rPr>
          <w:sz w:val="16"/>
        </w:rPr>
      </w:pPr>
    </w:p>
    <w:p w14:paraId="1F711350" w14:textId="77777777" w:rsidR="0020225D" w:rsidRDefault="0020225D" w:rsidP="0020225D">
      <w:pPr>
        <w:spacing w:line="240" w:lineRule="auto"/>
        <w:rPr>
          <w:sz w:val="16"/>
        </w:rPr>
      </w:pPr>
    </w:p>
    <w:p w14:paraId="4FFEA3C1" w14:textId="77777777" w:rsidR="0020225D" w:rsidRDefault="0020225D" w:rsidP="0020225D">
      <w:pPr>
        <w:spacing w:line="240" w:lineRule="auto"/>
        <w:rPr>
          <w:rStyle w:val="StyleUnderline"/>
        </w:rPr>
      </w:pPr>
      <w:r w:rsidRPr="004C4670">
        <w:rPr>
          <w:sz w:val="16"/>
        </w:rPr>
        <w:t xml:space="preserve">as it requires the use of facilities and equipment with a high degree of specialization.71 The complexity of vaccine products implies that more time and regulatory requirements are needed </w:t>
      </w:r>
      <w:proofErr w:type="gramStart"/>
      <w:r w:rsidRPr="004C4670">
        <w:rPr>
          <w:sz w:val="16"/>
        </w:rPr>
        <w:t>in order to</w:t>
      </w:r>
      <w:proofErr w:type="gramEnd"/>
      <w:r w:rsidRPr="004C4670">
        <w:rPr>
          <w:sz w:val="16"/>
        </w:rPr>
        <w:t xml:space="preserve">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60209">
        <w:rPr>
          <w:rStyle w:val="StyleUnderline"/>
          <w:highlight w:val="green"/>
        </w:rPr>
        <w:t xml:space="preserve"> In</w:t>
      </w:r>
      <w:r w:rsidRPr="004C4670">
        <w:rPr>
          <w:rStyle w:val="StyleUnderline"/>
        </w:rPr>
        <w:t xml:space="preserve"> addition, as </w:t>
      </w:r>
      <w:r w:rsidRPr="00960209">
        <w:rPr>
          <w:rStyle w:val="StyleUnderline"/>
          <w:highlight w:val="green"/>
        </w:rPr>
        <w:t xml:space="preserve">the </w:t>
      </w:r>
      <w:r w:rsidRPr="00A43B16">
        <w:rPr>
          <w:rStyle w:val="StyleUnderline"/>
        </w:rPr>
        <w:t xml:space="preserve">COVID-19 </w:t>
      </w:r>
      <w:r w:rsidRPr="00960209">
        <w:rPr>
          <w:rStyle w:val="StyleUnderline"/>
          <w:highlight w:val="green"/>
        </w:rPr>
        <w:t xml:space="preserve">pandemic </w:t>
      </w:r>
      <w:r w:rsidRPr="004C4670">
        <w:rPr>
          <w:rStyle w:val="StyleUnderline"/>
        </w:rPr>
        <w:t xml:space="preserve">continues </w:t>
      </w:r>
      <w:r w:rsidRPr="00960209">
        <w:rPr>
          <w:rStyle w:val="StyleUnderline"/>
          <w:highlight w:val="green"/>
        </w:rPr>
        <w:t xml:space="preserve">there has been a </w:t>
      </w:r>
      <w:r w:rsidRPr="004C4670">
        <w:rPr>
          <w:rStyle w:val="StyleUnderline"/>
        </w:rPr>
        <w:t xml:space="preserve">noticeable </w:t>
      </w:r>
      <w:r w:rsidRPr="00960209">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960209">
        <w:rPr>
          <w:b/>
          <w:bCs/>
          <w:highlight w:val="green"/>
          <w:u w:val="single"/>
        </w:rPr>
        <w:t xml:space="preserve">organized crime groups have been producing fake drugs </w:t>
      </w:r>
      <w:r w:rsidRPr="004C4670">
        <w:rPr>
          <w:b/>
          <w:bCs/>
          <w:u w:val="single"/>
        </w:rPr>
        <w:t xml:space="preserve">and medical products </w:t>
      </w:r>
      <w:r w:rsidRPr="00960209">
        <w:rPr>
          <w:b/>
          <w:bCs/>
          <w:highlight w:val="green"/>
          <w:u w:val="single"/>
        </w:rPr>
        <w:t xml:space="preserve">and selling them for </w:t>
      </w:r>
      <w:r w:rsidRPr="004C4670">
        <w:rPr>
          <w:b/>
          <w:bCs/>
          <w:u w:val="single"/>
        </w:rPr>
        <w:t xml:space="preserve">lucrative </w:t>
      </w:r>
      <w:r w:rsidRPr="00960209">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960209">
        <w:rPr>
          <w:rStyle w:val="StyleUnderline"/>
          <w:highlight w:val="green"/>
        </w:rPr>
        <w:t xml:space="preserve">IP enforcement measures play a significant role in preventing these fake </w:t>
      </w:r>
      <w:r w:rsidRPr="004C4670">
        <w:rPr>
          <w:rStyle w:val="StyleUnderline"/>
        </w:rPr>
        <w:t xml:space="preserve">and illicit </w:t>
      </w:r>
      <w:r w:rsidRPr="00960209">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w:t>
      </w:r>
      <w:proofErr w:type="gramStart"/>
      <w:r w:rsidRPr="004C4670">
        <w:rPr>
          <w:sz w:val="16"/>
        </w:rPr>
        <w:t>period of time</w:t>
      </w:r>
      <w:proofErr w:type="gramEnd"/>
      <w:r w:rsidRPr="004C4670">
        <w:rPr>
          <w:sz w:val="16"/>
        </w:rPr>
        <w:t xml:space="preserve">. </w:t>
      </w:r>
      <w:r w:rsidRPr="00960209">
        <w:rPr>
          <w:rStyle w:val="StyleUnderline"/>
          <w:highlight w:val="green"/>
        </w:rPr>
        <w:t xml:space="preserve">Waiving </w:t>
      </w:r>
      <w:r w:rsidRPr="004C4670">
        <w:rPr>
          <w:rStyle w:val="StyleUnderline"/>
        </w:rPr>
        <w:t xml:space="preserve">all COVID-19 related </w:t>
      </w:r>
      <w:r w:rsidRPr="00960209">
        <w:rPr>
          <w:rStyle w:val="StyleUnderline"/>
          <w:highlight w:val="green"/>
        </w:rPr>
        <w:t>IPRs raises the risk of unsafe</w:t>
      </w:r>
      <w:r w:rsidRPr="004C4670">
        <w:rPr>
          <w:rStyle w:val="StyleUnderline"/>
        </w:rPr>
        <w:t xml:space="preserve"> or fake </w:t>
      </w:r>
      <w:r w:rsidRPr="00960209">
        <w:rPr>
          <w:rStyle w:val="StyleUnderline"/>
          <w:highlight w:val="green"/>
        </w:rPr>
        <w:t>vaccines circulating in supply channels and being sold</w:t>
      </w:r>
      <w:r w:rsidRPr="004C4670">
        <w:rPr>
          <w:rStyle w:val="StyleUnderline"/>
        </w:rPr>
        <w:t xml:space="preserve"> to unsuspecting governments</w:t>
      </w:r>
      <w:r w:rsidRPr="00960209">
        <w:rPr>
          <w:rStyle w:val="StyleUnderline"/>
          <w:highlight w:val="green"/>
        </w:rPr>
        <w:t xml:space="preserve">, putting millions of </w:t>
      </w:r>
      <w:r w:rsidRPr="004C4670">
        <w:rPr>
          <w:rStyle w:val="StyleUnderline"/>
        </w:rPr>
        <w:t xml:space="preserve">human </w:t>
      </w:r>
      <w:r w:rsidRPr="00960209">
        <w:rPr>
          <w:rStyle w:val="StyleUnderline"/>
          <w:highlight w:val="green"/>
        </w:rPr>
        <w:t xml:space="preserve">lives at </w:t>
      </w:r>
      <w:proofErr w:type="gramStart"/>
      <w:r w:rsidRPr="00960209">
        <w:rPr>
          <w:rStyle w:val="StyleUnderline"/>
          <w:highlight w:val="green"/>
        </w:rPr>
        <w:t>risk</w:t>
      </w:r>
      <w:proofErr w:type="gramEnd"/>
      <w:r w:rsidRPr="00960209">
        <w:rPr>
          <w:rStyle w:val="StyleUnderline"/>
          <w:highlight w:val="green"/>
        </w:rPr>
        <w:t xml:space="preserve"> </w:t>
      </w:r>
      <w:r w:rsidRPr="004C4670">
        <w:rPr>
          <w:rStyle w:val="StyleUnderline"/>
        </w:rPr>
        <w:t>and reducing trust in vaccines.</w:t>
      </w:r>
    </w:p>
    <w:p w14:paraId="76DCF139" w14:textId="78E8BC87" w:rsidR="0020225D" w:rsidRDefault="0020225D" w:rsidP="0020225D">
      <w:pPr>
        <w:rPr>
          <w:rStyle w:val="Style13ptBold"/>
        </w:rPr>
      </w:pPr>
      <w:r>
        <w:rPr>
          <w:rStyle w:val="Style13ptBold"/>
        </w:rPr>
        <w:t xml:space="preserve">They don’t have a warrant for increased production – it just asserts it – also claims “no compelling </w:t>
      </w:r>
      <w:proofErr w:type="spellStart"/>
      <w:r>
        <w:rPr>
          <w:rStyle w:val="Style13ptBold"/>
        </w:rPr>
        <w:t>ev</w:t>
      </w:r>
      <w:proofErr w:type="spellEnd"/>
      <w:r>
        <w:rPr>
          <w:rStyle w:val="Style13ptBold"/>
        </w:rPr>
        <w:t xml:space="preserve">” for neg </w:t>
      </w:r>
      <w:proofErr w:type="spellStart"/>
      <w:r>
        <w:rPr>
          <w:rStyle w:val="Style13ptBold"/>
        </w:rPr>
        <w:t>args</w:t>
      </w:r>
      <w:proofErr w:type="spellEnd"/>
      <w:r>
        <w:rPr>
          <w:rStyle w:val="Style13ptBold"/>
        </w:rPr>
        <w:t xml:space="preserve">, but our </w:t>
      </w:r>
      <w:proofErr w:type="spellStart"/>
      <w:r>
        <w:rPr>
          <w:rStyle w:val="Style13ptBold"/>
        </w:rPr>
        <w:t>ev</w:t>
      </w:r>
      <w:proofErr w:type="spellEnd"/>
      <w:r>
        <w:rPr>
          <w:rStyle w:val="Style13ptBold"/>
        </w:rPr>
        <w:t xml:space="preserve"> is from former Trade rep who prob knows more</w:t>
      </w:r>
    </w:p>
    <w:p w14:paraId="061D1CEC" w14:textId="03308594" w:rsidR="0020225D" w:rsidRPr="00C5520F" w:rsidRDefault="0020225D" w:rsidP="00C5520F">
      <w:pPr>
        <w:rPr>
          <w:b/>
          <w:bCs/>
          <w:sz w:val="32"/>
          <w:szCs w:val="28"/>
        </w:rPr>
      </w:pPr>
      <w:r>
        <w:rPr>
          <w:rStyle w:val="Style13ptBold"/>
        </w:rPr>
        <w:t>Don’t Buy their “Goldilocks Claim”</w:t>
      </w:r>
      <w:r w:rsidR="00C5520F">
        <w:rPr>
          <w:rStyle w:val="Style13ptBold"/>
        </w:rPr>
        <w:t xml:space="preserve"> because </w:t>
      </w:r>
      <w:proofErr w:type="gramStart"/>
      <w:r w:rsidRPr="00C5520F">
        <w:rPr>
          <w:b/>
          <w:bCs/>
          <w:sz w:val="28"/>
          <w:szCs w:val="28"/>
        </w:rPr>
        <w:t>The</w:t>
      </w:r>
      <w:proofErr w:type="gramEnd"/>
      <w:r w:rsidRPr="00C5520F">
        <w:rPr>
          <w:b/>
          <w:bCs/>
          <w:sz w:val="28"/>
          <w:szCs w:val="28"/>
        </w:rPr>
        <w:t xml:space="preserve"> </w:t>
      </w:r>
      <w:proofErr w:type="spellStart"/>
      <w:r w:rsidRPr="00C5520F">
        <w:rPr>
          <w:b/>
          <w:bCs/>
          <w:sz w:val="28"/>
          <w:szCs w:val="28"/>
        </w:rPr>
        <w:t>squo</w:t>
      </w:r>
      <w:proofErr w:type="spellEnd"/>
      <w:r w:rsidRPr="00C5520F">
        <w:rPr>
          <w:b/>
          <w:bCs/>
          <w:sz w:val="28"/>
          <w:szCs w:val="28"/>
        </w:rPr>
        <w:t xml:space="preserve"> is goldilocks--COVAX and licensing agreements ensure vaccine access now, but patent waiver causes unsafe vaccines and decks innovation.</w:t>
      </w:r>
    </w:p>
    <w:p w14:paraId="25EB2FA6" w14:textId="77777777" w:rsidR="0020225D" w:rsidRPr="008736BC" w:rsidRDefault="0020225D" w:rsidP="0020225D">
      <w:pPr>
        <w:rPr>
          <w:rStyle w:val="Style13ptBold"/>
          <w:b w:val="0"/>
          <w:bCs w:val="0"/>
        </w:rPr>
      </w:pPr>
      <w:r w:rsidRPr="008736BC">
        <w:rPr>
          <w:rStyle w:val="Style13ptBold"/>
        </w:rPr>
        <w:t xml:space="preserve">Crosby et al. 21 </w:t>
      </w:r>
      <w:r w:rsidRPr="008736BC">
        <w:rPr>
          <w:rStyle w:val="Style13ptBold"/>
          <w:b w:val="0"/>
          <w:bCs w:val="0"/>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w:t>
      </w:r>
      <w:proofErr w:type="spellStart"/>
      <w:r w:rsidRPr="008736BC">
        <w:rPr>
          <w:rStyle w:val="Style13ptBold"/>
          <w:b w:val="0"/>
          <w:bCs w:val="0"/>
        </w:rPr>
        <w:t>Telep</w:t>
      </w:r>
      <w:proofErr w:type="spellEnd"/>
      <w:r w:rsidRPr="008736BC">
        <w:rPr>
          <w:rStyle w:val="Style13ptBold"/>
          <w:b w:val="0"/>
          <w:bCs w:val="0"/>
        </w:rPr>
        <w:t xml:space="preserve"> [Lawyer specializing in international trade litigation], Brian White [Lawyer specializing in international arbitration], Group of Nearly 60 WTO Members Seek Unprecedented Waiver from WTO Intellectual Property Protection for COVID-related Medical Products, JD Supra, 3/5/2021, </w:t>
      </w:r>
      <w:hyperlink r:id="rId55" w:history="1">
        <w:r w:rsidRPr="008736BC">
          <w:rPr>
            <w:rStyle w:val="Hyperlink"/>
            <w:bCs/>
            <w:sz w:val="26"/>
          </w:rPr>
          <w:t>https://www.jdsupra.com/legalnews/group-of-nearly-60-wto-members-seek-2523821/</w:t>
        </w:r>
      </w:hyperlink>
      <w:r w:rsidRPr="008736BC">
        <w:rPr>
          <w:rStyle w:val="Style13ptBold"/>
          <w:b w:val="0"/>
          <w:bCs w:val="0"/>
        </w:rPr>
        <w:t xml:space="preserve">) </w:t>
      </w:r>
      <w:proofErr w:type="spellStart"/>
      <w:r w:rsidRPr="008736BC">
        <w:rPr>
          <w:rStyle w:val="Style13ptBold"/>
          <w:b w:val="0"/>
          <w:bCs w:val="0"/>
        </w:rPr>
        <w:t>hwof</w:t>
      </w:r>
      <w:proofErr w:type="spellEnd"/>
    </w:p>
    <w:p w14:paraId="4A8FC9B2" w14:textId="77777777" w:rsidR="0020225D" w:rsidRPr="008736BC" w:rsidRDefault="0020225D" w:rsidP="0020225D">
      <w:pPr>
        <w:rPr>
          <w:sz w:val="16"/>
        </w:rPr>
      </w:pPr>
      <w:r w:rsidRPr="008736BC">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C31D55">
        <w:rPr>
          <w:rStyle w:val="StyleUnderline"/>
          <w:highlight w:val="yellow"/>
        </w:rPr>
        <w:t>i</w:t>
      </w:r>
      <w:r w:rsidRPr="008736BC">
        <w:rPr>
          <w:rStyle w:val="StyleUnderline"/>
        </w:rPr>
        <w:t xml:space="preserve">ntellectual </w:t>
      </w:r>
      <w:r w:rsidRPr="00C31D55">
        <w:rPr>
          <w:rStyle w:val="StyleUnderline"/>
          <w:highlight w:val="yellow"/>
        </w:rPr>
        <w:t>p</w:t>
      </w:r>
      <w:r w:rsidRPr="008736BC">
        <w:rPr>
          <w:rStyle w:val="StyleUnderline"/>
        </w:rPr>
        <w:t xml:space="preserve">roperty </w:t>
      </w:r>
      <w:r w:rsidRPr="00C31D55">
        <w:rPr>
          <w:rStyle w:val="StyleUnderline"/>
          <w:highlight w:val="yellow"/>
        </w:rPr>
        <w:t>protections have not limited production of vaccines</w:t>
      </w:r>
      <w:r w:rsidRPr="008736BC">
        <w:rPr>
          <w:sz w:val="16"/>
        </w:rPr>
        <w:t xml:space="preserve"> and other medical products. Rather, these Members have argued that intellectual property </w:t>
      </w:r>
      <w:r w:rsidRPr="008736BC">
        <w:rPr>
          <w:rStyle w:val="StyleUnderline"/>
        </w:rPr>
        <w:t xml:space="preserve">protection has incentivized the research, development and production of the necessary vaccines, </w:t>
      </w:r>
      <w:proofErr w:type="gramStart"/>
      <w:r w:rsidRPr="008736BC">
        <w:rPr>
          <w:rStyle w:val="StyleUnderline"/>
        </w:rPr>
        <w:t>treatments</w:t>
      </w:r>
      <w:proofErr w:type="gramEnd"/>
      <w:r w:rsidRPr="008736BC">
        <w:rPr>
          <w:rStyle w:val="StyleUnderline"/>
        </w:rPr>
        <w:t xml:space="preserve"> and products.</w:t>
      </w:r>
      <w:r w:rsidRPr="008736BC">
        <w:rPr>
          <w:sz w:val="16"/>
        </w:rPr>
        <w:t xml:space="preserve"> Moreover, </w:t>
      </w:r>
      <w:r w:rsidRPr="00C31D55">
        <w:rPr>
          <w:rStyle w:val="StyleUnderline"/>
          <w:highlight w:val="yellow"/>
        </w:rPr>
        <w:t>the international community is coordinating and funding equitable COVID-19 vaccine distribution globally through COVAX</w:t>
      </w:r>
      <w:r w:rsidRPr="008736BC">
        <w:rPr>
          <w:sz w:val="16"/>
        </w:rPr>
        <w:t xml:space="preserve">, which is organized by Gavi, the Vaccine Alliance, the World Health </w:t>
      </w:r>
      <w:proofErr w:type="gramStart"/>
      <w:r w:rsidRPr="008736BC">
        <w:rPr>
          <w:sz w:val="16"/>
        </w:rPr>
        <w:t>Organization</w:t>
      </w:r>
      <w:proofErr w:type="gramEnd"/>
      <w:r w:rsidRPr="008736BC">
        <w:rPr>
          <w:sz w:val="16"/>
        </w:rPr>
        <w:t xml:space="preserve"> and the Coalition for Epidemic Preparedness Innovations. Despite these facts, less developed countries continue to push for a waiver of all intellectual property protection for medical products related to the pandemic. </w:t>
      </w:r>
      <w:r w:rsidRPr="00C31D55">
        <w:rPr>
          <w:rStyle w:val="StyleUnderline"/>
          <w:highlight w:val="yellow"/>
        </w:rPr>
        <w:t>Waiver risks uncontrolled use of patented technologies, without improving vaccine access.</w:t>
      </w:r>
      <w:r w:rsidRPr="008736BC">
        <w:rPr>
          <w:sz w:val="16"/>
        </w:rPr>
        <w:t xml:space="preserve"> Pharmaceutical </w:t>
      </w:r>
      <w:r w:rsidRPr="008736BC">
        <w:rPr>
          <w:rStyle w:val="StyleUnderline"/>
        </w:rPr>
        <w:t>companies</w:t>
      </w:r>
      <w:r w:rsidRPr="008736BC">
        <w:rPr>
          <w:sz w:val="16"/>
        </w:rPr>
        <w:t xml:space="preserve"> can provide, and </w:t>
      </w:r>
      <w:r w:rsidRPr="008736BC">
        <w:rPr>
          <w:rStyle w:val="StyleUnderline"/>
        </w:rPr>
        <w:t>have provided</w:t>
      </w:r>
      <w:r w:rsidRPr="008736BC">
        <w:rPr>
          <w:sz w:val="16"/>
        </w:rPr>
        <w:t xml:space="preserve">, </w:t>
      </w:r>
      <w:r w:rsidRPr="008736BC">
        <w:rPr>
          <w:rStyle w:val="StyleUnderline"/>
        </w:rPr>
        <w:t>licenses to distribute</w:t>
      </w:r>
      <w:r w:rsidRPr="008736BC">
        <w:rPr>
          <w:sz w:val="16"/>
        </w:rPr>
        <w:t xml:space="preserve"> or scale-up production of COVID-19 </w:t>
      </w:r>
      <w:r w:rsidRPr="008736BC">
        <w:rPr>
          <w:rStyle w:val="StyleUnderline"/>
        </w:rPr>
        <w:t>vaccines</w:t>
      </w:r>
      <w:r w:rsidRPr="008736BC">
        <w:rPr>
          <w:sz w:val="16"/>
        </w:rPr>
        <w:t xml:space="preserve"> and therapies </w:t>
      </w:r>
      <w:r w:rsidRPr="008736BC">
        <w:rPr>
          <w:rStyle w:val="StyleUnderline"/>
        </w:rPr>
        <w:t>at reduced cost</w:t>
      </w:r>
      <w:r w:rsidRPr="008736BC">
        <w:rPr>
          <w:sz w:val="16"/>
        </w:rPr>
        <w:t xml:space="preserve">. Such license </w:t>
      </w:r>
      <w:r w:rsidRPr="00C31D55">
        <w:rPr>
          <w:rStyle w:val="StyleUnderline"/>
          <w:highlight w:val="yellow"/>
        </w:rPr>
        <w:t>agreements allow for expanded access in l</w:t>
      </w:r>
      <w:r w:rsidRPr="008736BC">
        <w:rPr>
          <w:rStyle w:val="StyleUnderline"/>
        </w:rPr>
        <w:t>ow-</w:t>
      </w:r>
      <w:r w:rsidRPr="008736BC">
        <w:rPr>
          <w:sz w:val="16"/>
        </w:rPr>
        <w:t xml:space="preserve"> and middle-</w:t>
      </w:r>
      <w:r w:rsidRPr="00C31D55">
        <w:rPr>
          <w:rStyle w:val="StyleUnderline"/>
          <w:highlight w:val="yellow"/>
        </w:rPr>
        <w:t>i</w:t>
      </w:r>
      <w:r w:rsidRPr="008736BC">
        <w:rPr>
          <w:rStyle w:val="StyleUnderline"/>
        </w:rPr>
        <w:t xml:space="preserve">ncome </w:t>
      </w:r>
      <w:r w:rsidRPr="00C31D55">
        <w:rPr>
          <w:rStyle w:val="StyleUnderline"/>
          <w:highlight w:val="yellow"/>
        </w:rPr>
        <w:t>c</w:t>
      </w:r>
      <w:r w:rsidRPr="008736BC">
        <w:rPr>
          <w:rStyle w:val="StyleUnderline"/>
        </w:rPr>
        <w:t>ountrie</w:t>
      </w:r>
      <w:r w:rsidRPr="00C31D55">
        <w:rPr>
          <w:rStyle w:val="StyleUnderline"/>
          <w:highlight w:val="yellow"/>
        </w:rPr>
        <w:t>s</w:t>
      </w:r>
      <w:r w:rsidRPr="008736BC">
        <w:rPr>
          <w:rStyle w:val="StyleUnderline"/>
        </w:rPr>
        <w:t xml:space="preserve">, </w:t>
      </w:r>
      <w:r w:rsidRPr="00C31D55">
        <w:rPr>
          <w:rStyle w:val="StyleUnderline"/>
          <w:highlight w:val="yellow"/>
        </w:rPr>
        <w:t>while</w:t>
      </w:r>
      <w:r w:rsidRPr="008736BC">
        <w:rPr>
          <w:sz w:val="16"/>
        </w:rPr>
        <w:t xml:space="preserve"> also </w:t>
      </w:r>
      <w:r w:rsidRPr="00C31D55">
        <w:rPr>
          <w:rStyle w:val="StyleUnderline"/>
          <w:highlight w:val="yellow"/>
        </w:rPr>
        <w:t>setting</w:t>
      </w:r>
      <w:r w:rsidRPr="008736BC">
        <w:rPr>
          <w:sz w:val="16"/>
        </w:rPr>
        <w:t xml:space="preserve"> reasonable </w:t>
      </w:r>
      <w:r w:rsidRPr="00C31D55">
        <w:rPr>
          <w:rStyle w:val="StyleUnderline"/>
          <w:highlight w:val="yellow"/>
        </w:rPr>
        <w:t>parameters so that patents</w:t>
      </w:r>
      <w:r w:rsidRPr="008736BC">
        <w:rPr>
          <w:sz w:val="16"/>
        </w:rPr>
        <w:t xml:space="preserve"> and other IP rights </w:t>
      </w:r>
      <w:r w:rsidRPr="00C31D55">
        <w:rPr>
          <w:rStyle w:val="StyleUnderline"/>
          <w:highlight w:val="yellow"/>
        </w:rPr>
        <w:t>are used to address the specific</w:t>
      </w:r>
      <w:r w:rsidRPr="008736BC">
        <w:rPr>
          <w:rStyle w:val="StyleUnderline"/>
        </w:rPr>
        <w:t xml:space="preserve"> medical </w:t>
      </w:r>
      <w:r w:rsidRPr="00C31D55">
        <w:rPr>
          <w:rStyle w:val="StyleUnderline"/>
          <w:highlight w:val="yellow"/>
        </w:rPr>
        <w:t>needs of</w:t>
      </w:r>
      <w:r w:rsidRPr="008736BC">
        <w:rPr>
          <w:sz w:val="16"/>
        </w:rPr>
        <w:t xml:space="preserve"> the </w:t>
      </w:r>
      <w:r w:rsidRPr="00C31D55">
        <w:rPr>
          <w:rStyle w:val="StyleUnderline"/>
          <w:highlight w:val="yellow"/>
        </w:rPr>
        <w:t>COVID</w:t>
      </w:r>
      <w:r w:rsidRPr="008736BC">
        <w:rPr>
          <w:rStyle w:val="StyleUnderline"/>
        </w:rPr>
        <w:t>-19</w:t>
      </w:r>
      <w:r w:rsidRPr="008736BC">
        <w:rPr>
          <w:sz w:val="16"/>
        </w:rPr>
        <w:t xml:space="preserve"> </w:t>
      </w:r>
    </w:p>
    <w:p w14:paraId="09399C11" w14:textId="77777777" w:rsidR="0020225D" w:rsidRPr="008736BC" w:rsidRDefault="0020225D" w:rsidP="0020225D">
      <w:pPr>
        <w:rPr>
          <w:sz w:val="16"/>
        </w:rPr>
      </w:pPr>
    </w:p>
    <w:p w14:paraId="0224E8F5" w14:textId="77777777" w:rsidR="0020225D" w:rsidRPr="008736BC" w:rsidRDefault="0020225D" w:rsidP="0020225D">
      <w:pPr>
        <w:rPr>
          <w:sz w:val="16"/>
        </w:rPr>
      </w:pPr>
    </w:p>
    <w:p w14:paraId="5D09BBFE" w14:textId="77777777" w:rsidR="0020225D" w:rsidRPr="008736BC" w:rsidRDefault="0020225D" w:rsidP="0020225D">
      <w:pPr>
        <w:rPr>
          <w:sz w:val="16"/>
        </w:rPr>
      </w:pPr>
      <w:r w:rsidRPr="008736BC">
        <w:rPr>
          <w:sz w:val="16"/>
        </w:rPr>
        <w:t xml:space="preserve">pandemic at hand, and not for other purposes. </w:t>
      </w:r>
      <w:r w:rsidRPr="00C31D55">
        <w:rPr>
          <w:rStyle w:val="StyleUnderline"/>
          <w:highlight w:val="yellow"/>
        </w:rPr>
        <w:t>License agreements also allow for orderly tech</w:t>
      </w:r>
      <w:r w:rsidRPr="008736BC">
        <w:rPr>
          <w:rStyle w:val="StyleUnderline"/>
        </w:rPr>
        <w:t xml:space="preserve">nology </w:t>
      </w:r>
      <w:r w:rsidRPr="00C31D55">
        <w:rPr>
          <w:rStyle w:val="StyleUnderline"/>
          <w:highlight w:val="yellow"/>
        </w:rPr>
        <w:t>transfer</w:t>
      </w:r>
      <w:r w:rsidRPr="008736BC">
        <w:rPr>
          <w:sz w:val="16"/>
        </w:rPr>
        <w:t xml:space="preserve">, </w:t>
      </w:r>
      <w:r w:rsidRPr="008736BC">
        <w:rPr>
          <w:rStyle w:val="StyleUnderline"/>
        </w:rPr>
        <w:t>including</w:t>
      </w:r>
      <w:r w:rsidRPr="008736BC">
        <w:rPr>
          <w:sz w:val="16"/>
        </w:rPr>
        <w:t xml:space="preserve"> of unpatented “trade secret” information and other </w:t>
      </w:r>
      <w:r w:rsidRPr="008736BC">
        <w:rPr>
          <w:rStyle w:val="StyleUnderline"/>
        </w:rPr>
        <w:t>critical “know-how,” that may be essential to efficiently producing</w:t>
      </w:r>
      <w:r w:rsidRPr="008736BC">
        <w:rPr>
          <w:sz w:val="16"/>
        </w:rPr>
        <w:t xml:space="preserve"> and scaling-up </w:t>
      </w:r>
      <w:r w:rsidRPr="008736BC">
        <w:rPr>
          <w:rStyle w:val="StyleUnderline"/>
        </w:rPr>
        <w:t>safe and effective</w:t>
      </w:r>
      <w:r w:rsidRPr="008736BC">
        <w:rPr>
          <w:sz w:val="16"/>
        </w:rPr>
        <w:t xml:space="preserve"> versions of technologically complex </w:t>
      </w:r>
      <w:r w:rsidRPr="008736BC">
        <w:rPr>
          <w:rStyle w:val="StyleUnderline"/>
        </w:rPr>
        <w:t>vaccines</w:t>
      </w:r>
      <w:r w:rsidRPr="008736BC">
        <w:rPr>
          <w:sz w:val="16"/>
        </w:rPr>
        <w:t xml:space="preserve"> and biologic drug products. </w:t>
      </w:r>
      <w:r w:rsidRPr="00C31D55">
        <w:rPr>
          <w:rStyle w:val="StyleUnderline"/>
          <w:highlight w:val="yellow"/>
        </w:rPr>
        <w:t>Under the</w:t>
      </w:r>
      <w:r w:rsidRPr="008736BC">
        <w:rPr>
          <w:sz w:val="16"/>
        </w:rPr>
        <w:t xml:space="preserve"> present TRIPS </w:t>
      </w:r>
      <w:r w:rsidRPr="00C31D55">
        <w:rPr>
          <w:rStyle w:val="StyleUnderline"/>
          <w:highlight w:val="yellow"/>
        </w:rPr>
        <w:t>waiver</w:t>
      </w:r>
      <w:r w:rsidRPr="008736BC">
        <w:rPr>
          <w:rStyle w:val="StyleUnderline"/>
        </w:rPr>
        <w:t xml:space="preserve"> proposal</w:t>
      </w:r>
      <w:r w:rsidRPr="008736BC">
        <w:rPr>
          <w:sz w:val="16"/>
        </w:rPr>
        <w:t xml:space="preserve">, however, member </w:t>
      </w:r>
      <w:r w:rsidRPr="00C31D55">
        <w:rPr>
          <w:rStyle w:val="StyleUnderline"/>
          <w:highlight w:val="yellow"/>
        </w:rPr>
        <w:t>countries could</w:t>
      </w:r>
      <w:r w:rsidRPr="008736BC">
        <w:rPr>
          <w:sz w:val="16"/>
        </w:rPr>
        <w:t xml:space="preserve"> try to </w:t>
      </w:r>
      <w:r w:rsidRPr="00C31D55">
        <w:rPr>
          <w:rStyle w:val="StyleUnderline"/>
          <w:highlight w:val="yellow"/>
        </w:rPr>
        <w:t>exploit a</w:t>
      </w:r>
      <w:r w:rsidRPr="008736BC">
        <w:rPr>
          <w:rStyle w:val="StyleUnderline"/>
        </w:rPr>
        <w:t xml:space="preserve">n extraordinarily </w:t>
      </w:r>
      <w:r w:rsidRPr="00C31D55">
        <w:rPr>
          <w:rStyle w:val="StyleUnderline"/>
          <w:highlight w:val="yellow"/>
        </w:rPr>
        <w:t>broad scope of IP</w:t>
      </w:r>
      <w:r w:rsidRPr="008736BC">
        <w:rPr>
          <w:sz w:val="16"/>
        </w:rPr>
        <w:t xml:space="preserve"> and copy patented </w:t>
      </w:r>
      <w:r w:rsidRPr="00C31D55">
        <w:rPr>
          <w:rStyle w:val="StyleUnderline"/>
          <w:highlight w:val="yellow"/>
        </w:rPr>
        <w:t>tech</w:t>
      </w:r>
      <w:r w:rsidRPr="008736BC">
        <w:rPr>
          <w:rStyle w:val="StyleUnderline"/>
        </w:rPr>
        <w:t>nologies</w:t>
      </w:r>
      <w:r w:rsidRPr="008736BC">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8736BC">
        <w:rPr>
          <w:rStyle w:val="StyleUnderline"/>
        </w:rPr>
        <w:t>it is unclear how the</w:t>
      </w:r>
      <w:r w:rsidRPr="008736BC">
        <w:rPr>
          <w:sz w:val="16"/>
        </w:rPr>
        <w:t xml:space="preserve"> proposed TRIPS </w:t>
      </w:r>
      <w:r w:rsidRPr="008736BC">
        <w:rPr>
          <w:rStyle w:val="StyleUnderline"/>
        </w:rPr>
        <w:t>waiver could provide the technology transfer and know-how critical for making</w:t>
      </w:r>
      <w:r w:rsidRPr="008736BC">
        <w:rPr>
          <w:sz w:val="16"/>
        </w:rPr>
        <w:t xml:space="preserve"> the complex molecules and formulations constituting the various </w:t>
      </w:r>
      <w:r w:rsidRPr="008736BC">
        <w:rPr>
          <w:rStyle w:val="StyleUnderline"/>
        </w:rPr>
        <w:t xml:space="preserve">COVID-19 vaccines. </w:t>
      </w:r>
      <w:r w:rsidRPr="00C31D55">
        <w:rPr>
          <w:rStyle w:val="StyleUnderline"/>
          <w:highlight w:val="yellow"/>
        </w:rPr>
        <w:t>Vaccine manufacture undertaken by an unauthorized party without the proper processes</w:t>
      </w:r>
      <w:r w:rsidRPr="008736BC">
        <w:rPr>
          <w:sz w:val="16"/>
        </w:rPr>
        <w:t xml:space="preserve"> and controls </w:t>
      </w:r>
      <w:r w:rsidRPr="00C31D55">
        <w:rPr>
          <w:rStyle w:val="StyleUnderline"/>
          <w:highlight w:val="yellow"/>
        </w:rPr>
        <w:t>could result in a</w:t>
      </w:r>
      <w:r w:rsidRPr="008736BC">
        <w:rPr>
          <w:rStyle w:val="StyleUnderline"/>
        </w:rPr>
        <w:t xml:space="preserve"> different </w:t>
      </w:r>
      <w:r w:rsidRPr="00C31D55">
        <w:rPr>
          <w:rStyle w:val="StyleUnderline"/>
          <w:highlight w:val="yellow"/>
        </w:rPr>
        <w:t>product that is potentially ineffective</w:t>
      </w:r>
      <w:r w:rsidRPr="008736BC">
        <w:rPr>
          <w:rStyle w:val="StyleUnderline"/>
        </w:rPr>
        <w:t xml:space="preserve"> or results in unwanted health consequences.</w:t>
      </w:r>
      <w:r w:rsidRPr="008736BC">
        <w:rPr>
          <w:sz w:val="16"/>
        </w:rPr>
        <w:t xml:space="preserve"> And </w:t>
      </w:r>
      <w:r w:rsidRPr="008736BC">
        <w:rPr>
          <w:rStyle w:val="StyleUnderline"/>
        </w:rPr>
        <w:t>even if an unauthorized manufacturer could overcome those substantial hurdles</w:t>
      </w:r>
      <w:r w:rsidRPr="008736BC">
        <w:rPr>
          <w:sz w:val="16"/>
        </w:rPr>
        <w:t xml:space="preserve"> to reverse-engineer and scale up a safe and effective vaccine copy, </w:t>
      </w:r>
      <w:r w:rsidRPr="008736BC">
        <w:rPr>
          <w:rStyle w:val="StyleUnderline"/>
        </w:rPr>
        <w:t>it would likely take substantial time and a series of failures to do so.</w:t>
      </w:r>
      <w:r w:rsidRPr="008736BC">
        <w:rPr>
          <w:sz w:val="16"/>
        </w:rPr>
        <w:t xml:space="preserve"> Notably, several of the original COVID-19 vaccine developers have recently faced low product yield and other manufacturing challenges during pre-commercial scale-up efforts and the initial months of commercial production.</w:t>
      </w:r>
    </w:p>
    <w:p w14:paraId="0D40B2EE" w14:textId="77777777" w:rsidR="0020225D" w:rsidRDefault="0020225D" w:rsidP="0020225D">
      <w:pPr>
        <w:rPr>
          <w:rStyle w:val="Style13ptBold"/>
        </w:rPr>
      </w:pPr>
    </w:p>
    <w:p w14:paraId="151F1298" w14:textId="77777777" w:rsidR="0020225D" w:rsidRDefault="0020225D" w:rsidP="0020225D">
      <w:pPr>
        <w:pStyle w:val="Heading3"/>
      </w:pPr>
      <w:r>
        <w:t xml:space="preserve">WTO </w:t>
      </w:r>
    </w:p>
    <w:p w14:paraId="5042E33C" w14:textId="77777777" w:rsidR="00C5520F" w:rsidRPr="001E5088" w:rsidRDefault="00C5520F" w:rsidP="00C5520F">
      <w:pPr>
        <w:pStyle w:val="Heading4"/>
        <w:rPr>
          <w:rFonts w:asciiTheme="majorHAnsi" w:hAnsiTheme="majorHAnsi" w:cstheme="majorHAnsi"/>
        </w:rPr>
      </w:pPr>
      <w:r>
        <w:t>MEYER IS WRONG – there are Alt causes to WTO disunity</w:t>
      </w:r>
    </w:p>
    <w:p w14:paraId="3114639F" w14:textId="77777777" w:rsidR="00C5520F" w:rsidRPr="00D343B7" w:rsidRDefault="00C5520F" w:rsidP="00C5520F">
      <w:pPr>
        <w:rPr>
          <w:rStyle w:val="Style13ptBold"/>
          <w:b w:val="0"/>
        </w:rPr>
      </w:pPr>
      <w:r>
        <w:rPr>
          <w:rStyle w:val="Style13ptBold"/>
        </w:rPr>
        <w:t xml:space="preserve">EP 5/20 </w:t>
      </w:r>
      <w:r w:rsidRPr="00D343B7">
        <w:rPr>
          <w:rStyle w:val="Style13ptBold"/>
          <w:b w:val="0"/>
          <w:bCs w:val="0"/>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763E87AD" w14:textId="77777777" w:rsidR="00C5520F" w:rsidRPr="00D343B7" w:rsidRDefault="00C5520F" w:rsidP="00C5520F">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w:t>
      </w:r>
      <w:proofErr w:type="gramStart"/>
      <w:r w:rsidRPr="00D343B7">
        <w:rPr>
          <w:sz w:val="12"/>
        </w:rPr>
        <w:t>Thailand</w:t>
      </w:r>
      <w:proofErr w:type="gramEnd"/>
      <w:r w:rsidRPr="00D343B7">
        <w:rPr>
          <w:sz w:val="12"/>
        </w:rPr>
        <w:t xml:space="preserve">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57E7EB89" w14:textId="77777777" w:rsidR="00C5520F" w:rsidRPr="00D343B7" w:rsidRDefault="00C5520F" w:rsidP="00C5520F">
      <w:pPr>
        <w:rPr>
          <w:sz w:val="12"/>
        </w:rPr>
      </w:pPr>
      <w:r w:rsidRPr="00D343B7">
        <w:rPr>
          <w:sz w:val="12"/>
        </w:rPr>
        <w:t xml:space="preserve">“The IP waiver is a hot issue on which I cannot take sides. But </w:t>
      </w:r>
      <w:r w:rsidRPr="00D343B7">
        <w:rPr>
          <w:rStyle w:val="StyleUnderline"/>
        </w:rPr>
        <w:t xml:space="preserve">we need more flexibility and automatic access for developing countries, and at the same time we </w:t>
      </w:r>
      <w:proofErr w:type="gramStart"/>
      <w:r w:rsidRPr="00D343B7">
        <w:rPr>
          <w:rStyle w:val="StyleUnderline"/>
        </w:rPr>
        <w:t>have to</w:t>
      </w:r>
      <w:proofErr w:type="gramEnd"/>
      <w:r w:rsidRPr="00D343B7">
        <w:rPr>
          <w:rStyle w:val="StyleUnderline"/>
        </w:rPr>
        <w:t xml:space="preserve">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7743D1FD" w14:textId="77777777" w:rsidR="00C5520F" w:rsidRDefault="00C5520F" w:rsidP="00C5520F">
      <w:pPr>
        <w:rPr>
          <w:rStyle w:val="StyleUnderline"/>
          <w:highlight w:val="green"/>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w:t>
      </w:r>
    </w:p>
    <w:p w14:paraId="7FDBD456" w14:textId="77777777" w:rsidR="00C5520F" w:rsidRDefault="00C5520F" w:rsidP="00C5520F">
      <w:pPr>
        <w:rPr>
          <w:rStyle w:val="StyleUnderline"/>
          <w:highlight w:val="green"/>
        </w:rPr>
      </w:pPr>
    </w:p>
    <w:p w14:paraId="2F6DEA25" w14:textId="77777777" w:rsidR="00C5520F" w:rsidRDefault="00C5520F" w:rsidP="00C5520F">
      <w:pPr>
        <w:rPr>
          <w:rStyle w:val="StyleUnderline"/>
          <w:highlight w:val="green"/>
        </w:rPr>
      </w:pPr>
    </w:p>
    <w:p w14:paraId="26BC4D82" w14:textId="77777777" w:rsidR="00C5520F" w:rsidRPr="00D343B7" w:rsidRDefault="00C5520F" w:rsidP="00C5520F">
      <w:pPr>
        <w:rPr>
          <w:sz w:val="12"/>
        </w:rPr>
      </w:pPr>
      <w:r w:rsidRPr="00D343B7">
        <w:rPr>
          <w:rStyle w:val="StyleUnderline"/>
          <w:highlight w:val="green"/>
        </w:rPr>
        <w:t>and</w:t>
      </w:r>
      <w:r w:rsidRPr="00D343B7">
        <w:rPr>
          <w:rStyle w:val="StyleUnderline"/>
        </w:rPr>
        <w:t xml:space="preserve"> its compatibility with WTO rules</w:t>
      </w:r>
      <w:r w:rsidRPr="00D343B7">
        <w:rPr>
          <w:sz w:val="12"/>
        </w:rPr>
        <w:t>.</w:t>
      </w:r>
    </w:p>
    <w:p w14:paraId="20F63352" w14:textId="77777777" w:rsidR="00C5520F" w:rsidRPr="00D343B7" w:rsidRDefault="00C5520F" w:rsidP="00C5520F">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201B8205" w14:textId="77777777" w:rsidR="00C5520F" w:rsidRPr="00D343B7" w:rsidRDefault="00C5520F" w:rsidP="00C5520F">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5A57BA41" w14:textId="77777777" w:rsidR="00C5520F" w:rsidRPr="00D343B7" w:rsidRDefault="00C5520F" w:rsidP="00C5520F">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7291318B" w14:textId="77777777" w:rsidR="00C5520F" w:rsidRPr="00B55AD5" w:rsidRDefault="00C5520F" w:rsidP="00C5520F"/>
    <w:p w14:paraId="5459D7B9" w14:textId="77777777" w:rsidR="0020225D" w:rsidRDefault="0020225D" w:rsidP="0020225D">
      <w:pPr>
        <w:pStyle w:val="Heading4"/>
      </w:pPr>
      <w:r>
        <w:t xml:space="preserve">There’s bipartisan Congressional hatred for the plan – they view it as a giveaway of American tech to China. </w:t>
      </w:r>
    </w:p>
    <w:p w14:paraId="15B5A55B" w14:textId="77777777" w:rsidR="0020225D" w:rsidRPr="00054B9B" w:rsidRDefault="0020225D" w:rsidP="0020225D">
      <w:pPr>
        <w:rPr>
          <w:rStyle w:val="Style13ptBold"/>
        </w:rPr>
      </w:pPr>
      <w:r>
        <w:rPr>
          <w:rStyle w:val="Style13ptBold"/>
        </w:rPr>
        <w:t xml:space="preserve">Lopez 5/19 </w:t>
      </w:r>
      <w:r w:rsidRPr="0050144C">
        <w:t>[</w:t>
      </w:r>
      <w:r>
        <w:t>Ian, Senior Reporter @ Bloomberg Law, “</w:t>
      </w:r>
      <w:r w:rsidRPr="008F149F">
        <w:t>China Will Steal U.S. Vaccine IP Via Waiver, GOP Senators Say</w:t>
      </w:r>
      <w:r>
        <w:t xml:space="preserve">”, 05-19-2021, Bloomberg Law, </w:t>
      </w:r>
      <w:r w:rsidRPr="00610BF8">
        <w:t>https://news.bloomberglaw.com/health-law-and-business/china-will-steal-u-s-vaccine-ip-via-waiver-gop-senators-say</w:t>
      </w:r>
      <w:r>
        <w:t>]//pranav</w:t>
      </w:r>
    </w:p>
    <w:p w14:paraId="74956308" w14:textId="77777777" w:rsidR="0020225D" w:rsidRDefault="0020225D" w:rsidP="0020225D">
      <w:pPr>
        <w:rPr>
          <w:rStyle w:val="Emphasis"/>
        </w:rPr>
      </w:pPr>
      <w:r w:rsidRPr="0096251F">
        <w:rPr>
          <w:rStyle w:val="Emphasis"/>
          <w:highlight w:val="green"/>
        </w:rPr>
        <w:t>Senate Republicans</w:t>
      </w:r>
      <w:r w:rsidRPr="00A3603D">
        <w:rPr>
          <w:rStyle w:val="Emphasis"/>
        </w:rPr>
        <w:t xml:space="preserve"> are </w:t>
      </w:r>
      <w:r w:rsidRPr="0096251F">
        <w:rPr>
          <w:rStyle w:val="Emphasis"/>
          <w:highlight w:val="green"/>
        </w:rPr>
        <w:t>calling</w:t>
      </w:r>
      <w:r w:rsidRPr="00A3603D">
        <w:rPr>
          <w:rStyle w:val="Emphasis"/>
        </w:rPr>
        <w:t xml:space="preserve"> on top Biden administration officials </w:t>
      </w:r>
      <w:r w:rsidRPr="0096251F">
        <w:rPr>
          <w:rStyle w:val="Emphasis"/>
          <w:highlight w:val="green"/>
        </w:rPr>
        <w:t>to walk back</w:t>
      </w:r>
      <w:r w:rsidRPr="00A3603D">
        <w:rPr>
          <w:rStyle w:val="Emphasis"/>
        </w:rPr>
        <w:t xml:space="preserve"> </w:t>
      </w:r>
      <w:r w:rsidRPr="0096251F">
        <w:rPr>
          <w:rStyle w:val="Emphasis"/>
          <w:highlight w:val="green"/>
        </w:rPr>
        <w:t>support of</w:t>
      </w:r>
      <w:r w:rsidRPr="00A3603D">
        <w:rPr>
          <w:rStyle w:val="Emphasis"/>
        </w:rPr>
        <w:t xml:space="preserve"> an </w:t>
      </w:r>
      <w:r w:rsidRPr="0096251F">
        <w:rPr>
          <w:rStyle w:val="Emphasis"/>
          <w:highlight w:val="green"/>
        </w:rPr>
        <w:t>international plan to</w:t>
      </w:r>
      <w:r w:rsidRPr="00A3603D">
        <w:rPr>
          <w:rStyle w:val="Emphasis"/>
        </w:rPr>
        <w:t xml:space="preserve"> </w:t>
      </w:r>
      <w:r w:rsidRPr="0096251F">
        <w:rPr>
          <w:rStyle w:val="Emphasis"/>
          <w:highlight w:val="green"/>
        </w:rPr>
        <w:t>waive</w:t>
      </w:r>
      <w:r w:rsidRPr="00A3603D">
        <w:rPr>
          <w:rStyle w:val="Emphasis"/>
        </w:rPr>
        <w:t xml:space="preserve"> Covid-19 vaccine </w:t>
      </w:r>
      <w:r w:rsidRPr="00897B0D">
        <w:rPr>
          <w:rStyle w:val="Emphasis"/>
          <w:highlight w:val="green"/>
        </w:rPr>
        <w:t>IP protections</w:t>
      </w:r>
      <w:r w:rsidRPr="00A3603D">
        <w:rPr>
          <w:rStyle w:val="Emphasis"/>
        </w:rPr>
        <w:t>, calling the decision a “</w:t>
      </w:r>
      <w:r w:rsidRPr="007106E8">
        <w:rPr>
          <w:rStyle w:val="Emphasis"/>
          <w:highlight w:val="green"/>
        </w:rPr>
        <w:t>giveaway” to China</w:t>
      </w:r>
      <w:r w:rsidRPr="00A3603D">
        <w:rPr>
          <w:rStyle w:val="Emphasis"/>
        </w:rPr>
        <w:t xml:space="preserve"> and India </w:t>
      </w:r>
      <w:r w:rsidRPr="007106E8">
        <w:rPr>
          <w:rStyle w:val="Emphasis"/>
          <w:highlight w:val="green"/>
        </w:rPr>
        <w:t>that will only promote “vaccine nationalism</w:t>
      </w:r>
      <w:r w:rsidRPr="00A3603D">
        <w:rPr>
          <w:rStyle w:val="Emphasis"/>
        </w:rPr>
        <w:t>.”</w:t>
      </w:r>
      <w:r>
        <w:rPr>
          <w:rStyle w:val="Emphasis"/>
        </w:rPr>
        <w:t xml:space="preserve"> </w:t>
      </w:r>
      <w:r w:rsidRPr="00302719">
        <w:rPr>
          <w:rStyle w:val="Emphasis"/>
          <w:highlight w:val="green"/>
        </w:rPr>
        <w:t>Countries</w:t>
      </w:r>
      <w:r w:rsidRPr="004B0C9E">
        <w:rPr>
          <w:rStyle w:val="Emphasis"/>
        </w:rPr>
        <w:t xml:space="preserve"> like China </w:t>
      </w:r>
      <w:r w:rsidRPr="00302719">
        <w:rPr>
          <w:rStyle w:val="Emphasis"/>
          <w:highlight w:val="green"/>
        </w:rPr>
        <w:t>that regularly steal</w:t>
      </w:r>
      <w:r w:rsidRPr="004B0C9E">
        <w:rPr>
          <w:rStyle w:val="Emphasis"/>
        </w:rPr>
        <w:t xml:space="preserve"> U.S. </w:t>
      </w:r>
      <w:r w:rsidRPr="00302719">
        <w:rPr>
          <w:rStyle w:val="Emphasis"/>
          <w:highlight w:val="green"/>
        </w:rPr>
        <w:t>intellectual property</w:t>
      </w:r>
      <w:r w:rsidRPr="004B0C9E">
        <w:rPr>
          <w:rStyle w:val="Emphasis"/>
        </w:rPr>
        <w:t xml:space="preserve"> began </w:t>
      </w:r>
      <w:r w:rsidRPr="00302719">
        <w:rPr>
          <w:rStyle w:val="Emphasis"/>
          <w:highlight w:val="green"/>
        </w:rPr>
        <w:t>urging</w:t>
      </w:r>
      <w:r w:rsidRPr="004B0C9E">
        <w:rPr>
          <w:rStyle w:val="Emphasis"/>
        </w:rPr>
        <w:t xml:space="preserve"> the </w:t>
      </w:r>
      <w:r w:rsidRPr="00302719">
        <w:rPr>
          <w:rStyle w:val="Emphasis"/>
          <w:highlight w:val="green"/>
        </w:rPr>
        <w:t>W</w:t>
      </w:r>
      <w:r w:rsidRPr="004B0C9E">
        <w:rPr>
          <w:rStyle w:val="Emphasis"/>
        </w:rPr>
        <w:t xml:space="preserve">orld </w:t>
      </w:r>
      <w:r w:rsidRPr="00302719">
        <w:rPr>
          <w:rStyle w:val="Emphasis"/>
          <w:highlight w:val="green"/>
        </w:rPr>
        <w:t>T</w:t>
      </w:r>
      <w:r w:rsidRPr="004B0C9E">
        <w:rPr>
          <w:rStyle w:val="Emphasis"/>
        </w:rPr>
        <w:t xml:space="preserve">rade </w:t>
      </w:r>
      <w:r w:rsidRPr="00302719">
        <w:rPr>
          <w:rStyle w:val="Emphasis"/>
          <w:highlight w:val="green"/>
        </w:rPr>
        <w:t>O</w:t>
      </w:r>
      <w:r w:rsidRPr="004B0C9E">
        <w:rPr>
          <w:rStyle w:val="Emphasis"/>
        </w:rPr>
        <w:t xml:space="preserve">rganization </w:t>
      </w:r>
      <w:r w:rsidRPr="00302719">
        <w:rPr>
          <w:rStyle w:val="Emphasis"/>
          <w:highlight w:val="green"/>
        </w:rPr>
        <w:t>to waive IP rights</w:t>
      </w:r>
      <w:r w:rsidRPr="004B0C9E">
        <w:rPr>
          <w:rStyle w:val="Emphasis"/>
        </w:rPr>
        <w:t xml:space="preserve"> “almost immediately after these vaccines were proven to work,” Sens. Thom </w:t>
      </w:r>
      <w:r w:rsidRPr="004775A5">
        <w:rPr>
          <w:rStyle w:val="Emphasis"/>
          <w:highlight w:val="green"/>
        </w:rPr>
        <w:t>Tillis</w:t>
      </w:r>
      <w:r w:rsidRPr="004B0C9E">
        <w:rPr>
          <w:rStyle w:val="Emphasis"/>
        </w:rPr>
        <w:t xml:space="preserve"> (R-N.C.) and Tom </w:t>
      </w:r>
      <w:r w:rsidRPr="004775A5">
        <w:rPr>
          <w:rStyle w:val="Emphasis"/>
          <w:highlight w:val="green"/>
        </w:rPr>
        <w:t>Cotton</w:t>
      </w:r>
      <w:r w:rsidRPr="004B0C9E">
        <w:rPr>
          <w:rStyle w:val="Emphasis"/>
        </w:rPr>
        <w:t xml:space="preserve"> (R-Ark.)</w:t>
      </w:r>
      <w:r w:rsidRPr="004E6ED1">
        <w:rPr>
          <w:sz w:val="16"/>
        </w:rPr>
        <w:t xml:space="preserve"> wrote in a Wednesday letter to Commerce Secretary Gina Raimondo and U.S. Trade Representative Katherine Tai.</w:t>
      </w:r>
      <w:r>
        <w:rPr>
          <w:sz w:val="16"/>
        </w:rPr>
        <w:t xml:space="preserve"> </w:t>
      </w:r>
      <w:r w:rsidRPr="004E6ED1">
        <w:rPr>
          <w:sz w:val="16"/>
        </w:rPr>
        <w:t>“</w:t>
      </w:r>
      <w:r w:rsidRPr="004B0C9E">
        <w:rPr>
          <w:rStyle w:val="Emphasis"/>
        </w:rPr>
        <w:t>These nations are falsely claiming that granting such a waiver would speed the development of new vaccine capacity. Nothing could be further from the truth,”</w:t>
      </w:r>
      <w:r w:rsidRPr="004E6ED1">
        <w:rPr>
          <w:sz w:val="16"/>
        </w:rPr>
        <w:t xml:space="preserve"> they said in the letter, obtained by Bloomberg Law. </w:t>
      </w:r>
      <w:r w:rsidRPr="004B0C9E">
        <w:rPr>
          <w:rStyle w:val="Emphasis"/>
        </w:rPr>
        <w:t>Senators</w:t>
      </w:r>
      <w:r>
        <w:rPr>
          <w:rStyle w:val="Emphasis"/>
        </w:rPr>
        <w:t xml:space="preserve"> d </w:t>
      </w:r>
      <w:r w:rsidRPr="004B0C9E">
        <w:rPr>
          <w:rStyle w:val="Emphasis"/>
        </w:rPr>
        <w:t xml:space="preserve">Chuck </w:t>
      </w:r>
      <w:r w:rsidRPr="004775A5">
        <w:rPr>
          <w:rStyle w:val="Emphasis"/>
          <w:highlight w:val="green"/>
        </w:rPr>
        <w:t>Grassley</w:t>
      </w:r>
      <w:r w:rsidRPr="004B0C9E">
        <w:rPr>
          <w:rStyle w:val="Emphasis"/>
        </w:rPr>
        <w:t xml:space="preserve"> (R-Neb.), Mike </w:t>
      </w:r>
      <w:r w:rsidRPr="004775A5">
        <w:rPr>
          <w:rStyle w:val="Emphasis"/>
          <w:highlight w:val="green"/>
        </w:rPr>
        <w:t>Lee</w:t>
      </w:r>
      <w:r w:rsidRPr="004B0C9E">
        <w:rPr>
          <w:rStyle w:val="Emphasis"/>
        </w:rPr>
        <w:t xml:space="preserve"> (R-Utah), and Dan </w:t>
      </w:r>
      <w:r w:rsidRPr="004775A5">
        <w:rPr>
          <w:rStyle w:val="Emphasis"/>
          <w:highlight w:val="green"/>
        </w:rPr>
        <w:t>Sullivan</w:t>
      </w:r>
      <w:r w:rsidRPr="004B0C9E">
        <w:rPr>
          <w:rStyle w:val="Emphasis"/>
        </w:rPr>
        <w:t xml:space="preserve"> (R-Alaska) </w:t>
      </w:r>
      <w:r w:rsidRPr="004775A5">
        <w:rPr>
          <w:rStyle w:val="Emphasis"/>
          <w:highlight w:val="green"/>
        </w:rPr>
        <w:t>are</w:t>
      </w:r>
      <w:r w:rsidRPr="004B0C9E">
        <w:rPr>
          <w:rStyle w:val="Emphasis"/>
        </w:rPr>
        <w:t xml:space="preserve"> </w:t>
      </w:r>
      <w:r w:rsidRPr="004775A5">
        <w:rPr>
          <w:rStyle w:val="Emphasis"/>
          <w:highlight w:val="green"/>
        </w:rPr>
        <w:t>among</w:t>
      </w:r>
      <w:r w:rsidRPr="004B0C9E">
        <w:rPr>
          <w:rStyle w:val="Emphasis"/>
        </w:rPr>
        <w:t xml:space="preserve"> the </w:t>
      </w:r>
      <w:r w:rsidRPr="004775A5">
        <w:rPr>
          <w:rStyle w:val="Emphasis"/>
          <w:highlight w:val="green"/>
        </w:rPr>
        <w:t>letter’s backers</w:t>
      </w:r>
      <w:r w:rsidRPr="004B0C9E">
        <w:rPr>
          <w:rStyle w:val="Emphasis"/>
        </w:rPr>
        <w:t>, according to a Republican staffer.</w:t>
      </w:r>
      <w:r>
        <w:rPr>
          <w:rStyle w:val="Emphasis"/>
        </w:rPr>
        <w:t xml:space="preserve"> </w:t>
      </w:r>
      <w:r w:rsidRPr="004E6ED1">
        <w:rPr>
          <w:sz w:val="16"/>
        </w:rPr>
        <w:t>The letter comes amid a heightening debate over whether the U.S.'s backing of a waiver would help expedite global vaccine manufacturing and distribution.</w:t>
      </w:r>
      <w:r>
        <w:rPr>
          <w:sz w:val="16"/>
        </w:rPr>
        <w:t xml:space="preserve"> </w:t>
      </w:r>
      <w:r w:rsidRPr="004E6ED1">
        <w:rPr>
          <w:sz w:val="16"/>
        </w:rPr>
        <w:t>“</w:t>
      </w:r>
      <w:r w:rsidRPr="009651CD">
        <w:rPr>
          <w:rStyle w:val="Emphasis"/>
        </w:rPr>
        <w:t>It is not surprising that China, India, and South Africa want to steal our intellectual property and medical technology,”</w:t>
      </w:r>
      <w:r w:rsidRPr="004E6ED1">
        <w:rPr>
          <w:sz w:val="16"/>
        </w:rPr>
        <w:t xml:space="preserve"> the senators wrote. “</w:t>
      </w:r>
      <w:r w:rsidRPr="009651CD">
        <w:rPr>
          <w:rStyle w:val="Emphasis"/>
        </w:rPr>
        <w:t>What is surprising is that an American president, especially one who claims to be a ‘jobs’ president, would force American companies to give their medical technology and manufacturing processes to foreign adversaries like China.”</w:t>
      </w:r>
      <w:r>
        <w:rPr>
          <w:rStyle w:val="Emphasis"/>
        </w:rPr>
        <w:t xml:space="preserve"> </w:t>
      </w:r>
      <w:r w:rsidRPr="004E6ED1">
        <w:rPr>
          <w:sz w:val="16"/>
        </w:rPr>
        <w:t>A proposal before the WTO—set out by South Africa and India last year and supported by dozens of other countries—would waive obligations on the protection of IP rights for the duration of the pandemic.</w:t>
      </w:r>
      <w:r>
        <w:rPr>
          <w:sz w:val="16"/>
        </w:rPr>
        <w:t xml:space="preserve"> </w:t>
      </w:r>
      <w:r w:rsidRPr="00B4503F">
        <w:rPr>
          <w:rStyle w:val="Emphasis"/>
        </w:rPr>
        <w:t>‘America’s Interests Last’</w:t>
      </w:r>
      <w:r>
        <w:rPr>
          <w:rStyle w:val="Emphasis"/>
        </w:rPr>
        <w:t xml:space="preserve"> </w:t>
      </w:r>
      <w:r w:rsidRPr="004E6ED1">
        <w:rPr>
          <w:sz w:val="16"/>
        </w:rPr>
        <w:t>Key to the debate is whether patents and other IP are an obstacle to global Covid-19 immunization.</w:t>
      </w:r>
      <w:r>
        <w:rPr>
          <w:sz w:val="16"/>
        </w:rPr>
        <w:t xml:space="preserve"> </w:t>
      </w:r>
      <w:r w:rsidRPr="004E6ED1">
        <w:rPr>
          <w:sz w:val="16"/>
        </w:rPr>
        <w:t>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w:t>
      </w:r>
      <w:r>
        <w:rPr>
          <w:sz w:val="16"/>
        </w:rPr>
        <w:t xml:space="preserve"> </w:t>
      </w:r>
      <w:r w:rsidRPr="00B4503F">
        <w:rPr>
          <w:rStyle w:val="Emphasis"/>
        </w:rPr>
        <w:t xml:space="preserve">Opponents say </w:t>
      </w:r>
      <w:r w:rsidRPr="00EB0EDB">
        <w:rPr>
          <w:rStyle w:val="Emphasis"/>
          <w:highlight w:val="green"/>
        </w:rPr>
        <w:t xml:space="preserve">it’s bad for </w:t>
      </w:r>
      <w:r w:rsidRPr="00CF7AA3">
        <w:rPr>
          <w:rStyle w:val="Emphasis"/>
          <w:highlight w:val="green"/>
        </w:rPr>
        <w:t>innovation and does little</w:t>
      </w:r>
      <w:r w:rsidRPr="00B4503F">
        <w:rPr>
          <w:rStyle w:val="Emphasis"/>
        </w:rPr>
        <w:t xml:space="preserve"> </w:t>
      </w:r>
      <w:r w:rsidRPr="00CF7AA3">
        <w:rPr>
          <w:rStyle w:val="Emphasis"/>
          <w:highlight w:val="green"/>
        </w:rPr>
        <w:t>to get vaccines to those in need</w:t>
      </w:r>
      <w:r w:rsidRPr="00B4503F">
        <w:rPr>
          <w:rStyle w:val="Emphasis"/>
        </w:rPr>
        <w:t xml:space="preserve"> while opening the door to IP theft from competing countries.</w:t>
      </w:r>
      <w:r w:rsidRPr="004E6ED1">
        <w:rPr>
          <w:sz w:val="16"/>
        </w:rPr>
        <w:t xml:space="preserve"> </w:t>
      </w:r>
      <w:r w:rsidRPr="00B4503F">
        <w:rPr>
          <w:rStyle w:val="Emphasis"/>
        </w:rPr>
        <w:t xml:space="preserve">Among those in the latter camp are Tillis, who led a legislative effort to strengthen patent rights; former U.S. Patent and Trademark Office Director Andrei </w:t>
      </w:r>
      <w:proofErr w:type="spellStart"/>
      <w:r w:rsidRPr="00B4503F">
        <w:rPr>
          <w:rStyle w:val="Emphasis"/>
        </w:rPr>
        <w:t>Iancu</w:t>
      </w:r>
      <w:proofErr w:type="spellEnd"/>
      <w:r w:rsidRPr="00B4503F">
        <w:rPr>
          <w:rStyle w:val="Emphasis"/>
        </w:rPr>
        <w:t xml:space="preserve">; and Sen. </w:t>
      </w:r>
      <w:r w:rsidRPr="00C05296">
        <w:rPr>
          <w:rStyle w:val="Emphasis"/>
          <w:highlight w:val="green"/>
        </w:rPr>
        <w:t>Chris Coons</w:t>
      </w:r>
      <w:r w:rsidRPr="00B4503F">
        <w:rPr>
          <w:rStyle w:val="Emphasis"/>
        </w:rPr>
        <w:t xml:space="preserve"> (D-Del.), who has previously </w:t>
      </w:r>
      <w:r w:rsidRPr="00A32265">
        <w:rPr>
          <w:rStyle w:val="Emphasis"/>
          <w:highlight w:val="green"/>
        </w:rPr>
        <w:t>criticized</w:t>
      </w:r>
      <w:r w:rsidRPr="00B4503F">
        <w:rPr>
          <w:rStyle w:val="Emphasis"/>
        </w:rPr>
        <w:t xml:space="preserve"> the idea of </w:t>
      </w:r>
      <w:r w:rsidRPr="00A32265">
        <w:rPr>
          <w:rStyle w:val="Emphasis"/>
          <w:highlight w:val="green"/>
        </w:rPr>
        <w:t>waiving rights</w:t>
      </w:r>
      <w:r w:rsidRPr="00B4503F">
        <w:rPr>
          <w:rStyle w:val="Emphasis"/>
        </w:rPr>
        <w:t xml:space="preserve"> around Covid-19 vaccines.</w:t>
      </w:r>
      <w:r>
        <w:rPr>
          <w:rStyle w:val="Emphasis"/>
        </w:rPr>
        <w:t xml:space="preserve"> </w:t>
      </w:r>
      <w:r w:rsidRPr="004E6ED1">
        <w:rPr>
          <w:sz w:val="16"/>
        </w:rPr>
        <w:t>“</w:t>
      </w:r>
      <w:r w:rsidRPr="001351EF">
        <w:rPr>
          <w:rStyle w:val="StyleUnderline"/>
        </w:rPr>
        <w:t xml:space="preserve">The reason why there are not enough vaccine doses at this time is simple: the </w:t>
      </w:r>
      <w:r w:rsidRPr="00C20799">
        <w:rPr>
          <w:rStyle w:val="StyleUnderline"/>
          <w:highlight w:val="green"/>
        </w:rPr>
        <w:t>supply chain lacks</w:t>
      </w:r>
      <w:r w:rsidRPr="001351EF">
        <w:rPr>
          <w:rStyle w:val="StyleUnderline"/>
        </w:rPr>
        <w:t xml:space="preserve"> the technological </w:t>
      </w:r>
      <w:r w:rsidRPr="00C20799">
        <w:rPr>
          <w:rStyle w:val="StyleUnderline"/>
          <w:highlight w:val="green"/>
        </w:rPr>
        <w:t>capacity</w:t>
      </w:r>
      <w:r w:rsidRPr="001351EF">
        <w:rPr>
          <w:rStyle w:val="StyleUnderline"/>
        </w:rPr>
        <w:t>,”</w:t>
      </w:r>
      <w:r w:rsidRPr="004E6ED1">
        <w:rPr>
          <w:sz w:val="16"/>
        </w:rPr>
        <w:t xml:space="preserve"> the letter said. “</w:t>
      </w:r>
      <w:r w:rsidRPr="009F594E">
        <w:rPr>
          <w:rStyle w:val="Emphasis"/>
          <w:highlight w:val="green"/>
        </w:rPr>
        <w:t>At best</w:t>
      </w:r>
      <w:r w:rsidRPr="001351EF">
        <w:rPr>
          <w:rStyle w:val="Emphasis"/>
        </w:rPr>
        <w:t xml:space="preserve">, all The President’s </w:t>
      </w:r>
      <w:r w:rsidRPr="009F594E">
        <w:rPr>
          <w:rStyle w:val="Emphasis"/>
          <w:highlight w:val="green"/>
        </w:rPr>
        <w:t>giveaway</w:t>
      </w:r>
      <w:r w:rsidRPr="001351EF">
        <w:rPr>
          <w:rStyle w:val="Emphasis"/>
        </w:rPr>
        <w:t xml:space="preserve"> to China and India and others will do is to</w:t>
      </w:r>
      <w:r>
        <w:rPr>
          <w:rStyle w:val="Emphasis"/>
        </w:rPr>
        <w:t xml:space="preserve"> </w:t>
      </w:r>
      <w:r w:rsidRPr="009F594E">
        <w:rPr>
          <w:rStyle w:val="Emphasis"/>
          <w:highlight w:val="green"/>
        </w:rPr>
        <w:t>foster</w:t>
      </w:r>
      <w:r w:rsidRPr="001351EF">
        <w:rPr>
          <w:rStyle w:val="Emphasis"/>
        </w:rPr>
        <w:t xml:space="preserve"> </w:t>
      </w:r>
      <w:r w:rsidRPr="009F594E">
        <w:rPr>
          <w:rStyle w:val="Emphasis"/>
          <w:highlight w:val="green"/>
        </w:rPr>
        <w:t>uncoordinated</w:t>
      </w:r>
      <w:r w:rsidRPr="001351EF">
        <w:rPr>
          <w:rStyle w:val="Emphasis"/>
        </w:rPr>
        <w:t xml:space="preserve"> vaccine </w:t>
      </w:r>
      <w:r w:rsidRPr="009F594E">
        <w:rPr>
          <w:rStyle w:val="Emphasis"/>
          <w:highlight w:val="green"/>
        </w:rPr>
        <w:t>nationalism</w:t>
      </w:r>
      <w:r w:rsidRPr="001351EF">
        <w:rPr>
          <w:rStyle w:val="Emphasis"/>
        </w:rPr>
        <w:t>, as countries jump in to try to coerce technology transfer and manufacturing locally.”</w:t>
      </w:r>
      <w:r>
        <w:rPr>
          <w:rStyle w:val="Emphasis"/>
        </w:rPr>
        <w:t xml:space="preserve"> </w:t>
      </w:r>
      <w:r w:rsidRPr="004E6ED1">
        <w:rPr>
          <w:sz w:val="16"/>
        </w:rPr>
        <w:t>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w:t>
      </w:r>
      <w:r>
        <w:rPr>
          <w:sz w:val="16"/>
        </w:rPr>
        <w:t xml:space="preserve"> </w:t>
      </w:r>
      <w:r w:rsidRPr="004E6ED1">
        <w:rPr>
          <w:sz w:val="16"/>
        </w:rPr>
        <w:t>House Republicans quickly followed suit, writing their own letter to Tai in opposition.</w:t>
      </w:r>
      <w:r>
        <w:rPr>
          <w:sz w:val="16"/>
        </w:rPr>
        <w:t xml:space="preserve"> </w:t>
      </w:r>
      <w:r w:rsidRPr="004E6ED1">
        <w:rPr>
          <w:sz w:val="16"/>
        </w:rPr>
        <w:t>The senators in their letter posed a series of questions over the details and economic impact of waiving vaccine IP rights.</w:t>
      </w:r>
      <w:r>
        <w:rPr>
          <w:sz w:val="16"/>
        </w:rPr>
        <w:t xml:space="preserve"> </w:t>
      </w:r>
      <w:r w:rsidRPr="004E6ED1">
        <w:rPr>
          <w:sz w:val="16"/>
        </w:rPr>
        <w:t>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w:t>
      </w:r>
      <w:r>
        <w:rPr>
          <w:sz w:val="16"/>
        </w:rPr>
        <w:t xml:space="preserve"> </w:t>
      </w:r>
      <w:r w:rsidRPr="001351EF">
        <w:rPr>
          <w:rStyle w:val="Emphasis"/>
        </w:rPr>
        <w:t>“Simply put, the Biden Administration’s support for a TRIPS waiver puts America’s interests last and China’s interests first,” the senators said.</w:t>
      </w:r>
    </w:p>
    <w:p w14:paraId="21B7E8D8" w14:textId="6D3914FF" w:rsidR="00C5520F" w:rsidRDefault="00C5520F" w:rsidP="00C5520F">
      <w:pPr>
        <w:pStyle w:val="Heading3"/>
      </w:pPr>
      <w:r>
        <w:t>Extra</w:t>
      </w:r>
    </w:p>
    <w:p w14:paraId="0A110EDB" w14:textId="77777777" w:rsidR="00C5520F" w:rsidRDefault="00C5520F" w:rsidP="00C5520F">
      <w:pPr>
        <w:pStyle w:val="Heading4"/>
      </w:pPr>
      <w:r>
        <w:t>Congress doesn’t have the support to pull out now, but more agreements that perceptually favor China changes that</w:t>
      </w:r>
    </w:p>
    <w:p w14:paraId="4B73B02A" w14:textId="77777777" w:rsidR="00C5520F" w:rsidRPr="009A255E" w:rsidRDefault="00C5520F" w:rsidP="00C5520F">
      <w:pPr>
        <w:rPr>
          <w:rStyle w:val="Style13ptBold"/>
        </w:rPr>
      </w:pPr>
      <w:r>
        <w:rPr>
          <w:rStyle w:val="Style13ptBold"/>
        </w:rPr>
        <w:t xml:space="preserve">Johnson ’20 </w:t>
      </w:r>
      <w:r w:rsidRPr="009A255E">
        <w:t>[</w:t>
      </w:r>
      <w:r>
        <w:t>Keith, senior staff writer for Foreign Policy, “</w:t>
      </w:r>
      <w:r w:rsidRPr="009A255E">
        <w:t>U.S. Effort to Depart WTO Gathers Momentum</w:t>
      </w:r>
      <w:r>
        <w:t xml:space="preserve">”, 05-27-2020, </w:t>
      </w:r>
      <w:r w:rsidRPr="009A255E">
        <w:t>https://foreignpolicy.com/2020/05/27/world-trade-organization-united-states-departure-china/</w:t>
      </w:r>
      <w:r>
        <w:t>]//pranav</w:t>
      </w:r>
    </w:p>
    <w:p w14:paraId="303A1579" w14:textId="77777777" w:rsidR="00C5520F" w:rsidRDefault="00C5520F" w:rsidP="00C5520F">
      <w:pPr>
        <w:rPr>
          <w:sz w:val="16"/>
        </w:rPr>
      </w:pPr>
      <w:r w:rsidRPr="00167262">
        <w:rPr>
          <w:rStyle w:val="Emphasis"/>
          <w:highlight w:val="green"/>
        </w:rPr>
        <w:t>Frustration</w:t>
      </w:r>
      <w:r w:rsidRPr="00AA0B16">
        <w:rPr>
          <w:rStyle w:val="Emphasis"/>
        </w:rPr>
        <w:t xml:space="preserve"> with</w:t>
      </w:r>
      <w:r w:rsidRPr="009A255E">
        <w:rPr>
          <w:sz w:val="16"/>
        </w:rPr>
        <w:t xml:space="preserve"> </w:t>
      </w:r>
      <w:proofErr w:type="spellStart"/>
      <w:r w:rsidRPr="009A255E">
        <w:rPr>
          <w:sz w:val="16"/>
        </w:rPr>
        <w:t>hyperglobalization</w:t>
      </w:r>
      <w:proofErr w:type="spellEnd"/>
      <w:r w:rsidRPr="009A255E">
        <w:rPr>
          <w:sz w:val="16"/>
        </w:rPr>
        <w:t xml:space="preserve">, China’s “economic imperialism,” and </w:t>
      </w:r>
      <w:r w:rsidRPr="00AA0B16">
        <w:rPr>
          <w:rStyle w:val="Emphasis"/>
        </w:rPr>
        <w:t xml:space="preserve">a seemingly broken world trading system is </w:t>
      </w:r>
      <w:r w:rsidRPr="00167262">
        <w:rPr>
          <w:rStyle w:val="Emphasis"/>
          <w:highlight w:val="green"/>
        </w:rPr>
        <w:t>boiling</w:t>
      </w:r>
      <w:r w:rsidRPr="00AA0B16">
        <w:rPr>
          <w:rStyle w:val="Emphasis"/>
        </w:rPr>
        <w:t xml:space="preserve"> over </w:t>
      </w:r>
      <w:r w:rsidRPr="00167262">
        <w:rPr>
          <w:rStyle w:val="Emphasis"/>
          <w:highlight w:val="green"/>
        </w:rPr>
        <w:t>into</w:t>
      </w:r>
      <w:r w:rsidRPr="00AA0B16">
        <w:rPr>
          <w:rStyle w:val="Emphasis"/>
        </w:rPr>
        <w:t xml:space="preserve"> serious </w:t>
      </w:r>
      <w:r w:rsidRPr="00167262">
        <w:rPr>
          <w:rStyle w:val="Emphasis"/>
          <w:highlight w:val="green"/>
        </w:rPr>
        <w:t>calls for the United States to withdraw</w:t>
      </w:r>
      <w:r w:rsidRPr="00AA0B16">
        <w:rPr>
          <w:rStyle w:val="Emphasis"/>
        </w:rPr>
        <w:t xml:space="preserve"> </w:t>
      </w:r>
      <w:r w:rsidRPr="00167262">
        <w:rPr>
          <w:rStyle w:val="Emphasis"/>
          <w:highlight w:val="green"/>
        </w:rPr>
        <w:t>from the</w:t>
      </w:r>
      <w:r w:rsidRPr="00AA0B16">
        <w:rPr>
          <w:rStyle w:val="Emphasis"/>
        </w:rPr>
        <w:t xml:space="preserve"> World Trade Organization (</w:t>
      </w:r>
      <w:r w:rsidRPr="00167262">
        <w:rPr>
          <w:rStyle w:val="Emphasis"/>
          <w:highlight w:val="green"/>
        </w:rPr>
        <w:t>WTO</w:t>
      </w:r>
      <w:r w:rsidRPr="00AA0B16">
        <w:rPr>
          <w:rStyle w:val="Emphasis"/>
        </w:rPr>
        <w:t>)</w:t>
      </w:r>
      <w:r w:rsidRPr="009A255E">
        <w:rPr>
          <w:sz w:val="16"/>
        </w:rPr>
        <w:t xml:space="preserve">—which would have potentially disastrous implications for the country if carried out. For the first time since 2005, </w:t>
      </w:r>
      <w:r w:rsidRPr="00167262">
        <w:rPr>
          <w:rStyle w:val="Emphasis"/>
          <w:highlight w:val="green"/>
        </w:rPr>
        <w:t>lawmakers from both parties and</w:t>
      </w:r>
      <w:r w:rsidRPr="008574AD">
        <w:rPr>
          <w:rStyle w:val="Emphasis"/>
        </w:rPr>
        <w:t xml:space="preserve"> both </w:t>
      </w:r>
      <w:r w:rsidRPr="00167262">
        <w:rPr>
          <w:rStyle w:val="Emphasis"/>
          <w:highlight w:val="green"/>
        </w:rPr>
        <w:t>houses</w:t>
      </w:r>
      <w:r w:rsidRPr="008574AD">
        <w:rPr>
          <w:rStyle w:val="Emphasis"/>
        </w:rPr>
        <w:t xml:space="preserve"> of Congress </w:t>
      </w:r>
      <w:r w:rsidRPr="00167262">
        <w:rPr>
          <w:rStyle w:val="Emphasis"/>
          <w:highlight w:val="green"/>
        </w:rPr>
        <w:t>are pushing</w:t>
      </w:r>
      <w:r w:rsidRPr="008574AD">
        <w:rPr>
          <w:rStyle w:val="Emphasis"/>
        </w:rPr>
        <w:t xml:space="preserve"> to pull the United States out of the trading body</w:t>
      </w:r>
      <w:r w:rsidRPr="009A255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9A255E">
        <w:rPr>
          <w:sz w:val="16"/>
        </w:rPr>
        <w:t>WTO, but</w:t>
      </w:r>
      <w:proofErr w:type="gramEnd"/>
      <w:r w:rsidRPr="009A255E">
        <w:rPr>
          <w:sz w:val="16"/>
        </w:rPr>
        <w:t xml:space="preserve"> staying on board was such a no-brainer in recent years that no such resolution was even presented. But this year—</w:t>
      </w:r>
      <w:r w:rsidRPr="008574AD">
        <w:rPr>
          <w:rStyle w:val="Emphasis"/>
        </w:rPr>
        <w:t xml:space="preserve">powered by a rise in economic nationalism, </w:t>
      </w:r>
      <w:r w:rsidRPr="00167262">
        <w:rPr>
          <w:rStyle w:val="Emphasis"/>
          <w:highlight w:val="green"/>
        </w:rPr>
        <w:t>growing concern about China</w:t>
      </w:r>
      <w:r w:rsidRPr="008574AD">
        <w:rPr>
          <w:rStyle w:val="Emphasis"/>
        </w:rPr>
        <w:t>, and frustration with two decades of paralysis at the WTO—the knives on Capitol Hill are out,</w:t>
      </w:r>
      <w:r w:rsidRPr="009A255E">
        <w:rPr>
          <w:sz w:val="16"/>
        </w:rPr>
        <w:t xml:space="preserve"> to the delight of some of the trade hard-liners in the White House. “</w:t>
      </w:r>
      <w:r w:rsidRPr="000B2C10">
        <w:rPr>
          <w:rStyle w:val="Emphasis"/>
        </w:rPr>
        <w:t>The WTO has been a disaster for the United States,” said Rep. Peter DeFazio, an Oregon Democrat</w:t>
      </w:r>
      <w:r w:rsidRPr="009A255E">
        <w:rPr>
          <w:sz w:val="16"/>
        </w:rPr>
        <w:t>, who introduced House legislation to withdraw this month. “</w:t>
      </w:r>
      <w:r w:rsidRPr="000B2C10">
        <w:rPr>
          <w:rStyle w:val="Emphasis"/>
        </w:rPr>
        <w:t>No trade regime can last when it no longer serves the people of the countries who are part of it,” said Sen. Josh Hawley, a Missouri Republican</w:t>
      </w:r>
      <w:r w:rsidRPr="009A255E">
        <w:rPr>
          <w:sz w:val="16"/>
        </w:rPr>
        <w:t>, in a recent Senate floor speech after introducing his own resolution to leave. “</w:t>
      </w:r>
      <w:r w:rsidRPr="000B2C10">
        <w:rPr>
          <w:rStyle w:val="Emphasis"/>
        </w:rPr>
        <w:t xml:space="preserve">Our </w:t>
      </w:r>
      <w:r w:rsidRPr="00167262">
        <w:rPr>
          <w:rStyle w:val="Emphasis"/>
          <w:highlight w:val="green"/>
        </w:rPr>
        <w:t>interests</w:t>
      </w:r>
      <w:r w:rsidRPr="000B2C10">
        <w:rPr>
          <w:rStyle w:val="Emphasis"/>
        </w:rPr>
        <w:t xml:space="preserve"> and those of the WTO </w:t>
      </w:r>
      <w:r w:rsidRPr="00167262">
        <w:rPr>
          <w:rStyle w:val="Emphasis"/>
          <w:highlight w:val="green"/>
        </w:rPr>
        <w:t>diverged long ago</w:t>
      </w:r>
      <w:r w:rsidRPr="000B2C10">
        <w:rPr>
          <w:rStyle w:val="Emphasis"/>
        </w:rPr>
        <w:t>.”</w:t>
      </w:r>
      <w:r w:rsidRPr="009A255E">
        <w:rPr>
          <w:sz w:val="16"/>
        </w:rPr>
        <w:t xml:space="preserve"> </w:t>
      </w:r>
      <w:r w:rsidRPr="000B2C10">
        <w:rPr>
          <w:rStyle w:val="Emphasis"/>
        </w:rPr>
        <w:t xml:space="preserve">It’s </w:t>
      </w:r>
      <w:r w:rsidRPr="00167262">
        <w:rPr>
          <w:rStyle w:val="Emphasis"/>
          <w:highlight w:val="green"/>
        </w:rPr>
        <w:t>doubtful</w:t>
      </w:r>
      <w:r w:rsidRPr="000B2C10">
        <w:rPr>
          <w:rStyle w:val="Emphasis"/>
        </w:rPr>
        <w:t xml:space="preserve"> that the </w:t>
      </w:r>
      <w:r w:rsidRPr="00167262">
        <w:rPr>
          <w:rStyle w:val="Emphasis"/>
          <w:highlight w:val="green"/>
        </w:rPr>
        <w:t>measures</w:t>
      </w:r>
      <w:r w:rsidRPr="000B2C10">
        <w:rPr>
          <w:rStyle w:val="Emphasis"/>
        </w:rPr>
        <w:t xml:space="preserve"> could </w:t>
      </w:r>
      <w:r w:rsidRPr="00167262">
        <w:rPr>
          <w:rStyle w:val="Emphasis"/>
          <w:highlight w:val="green"/>
        </w:rPr>
        <w:t>secure enough</w:t>
      </w:r>
      <w:r w:rsidRPr="000B2C10">
        <w:rPr>
          <w:rStyle w:val="Emphasis"/>
        </w:rPr>
        <w:t xml:space="preserve"> </w:t>
      </w:r>
      <w:r w:rsidRPr="00167262">
        <w:rPr>
          <w:rStyle w:val="Emphasis"/>
          <w:highlight w:val="green"/>
        </w:rPr>
        <w:t>votes for passage</w:t>
      </w:r>
      <w:r w:rsidRPr="000B2C10">
        <w:rPr>
          <w:rStyle w:val="Emphasis"/>
        </w:rPr>
        <w:t xml:space="preserve"> in either chamber</w:t>
      </w:r>
      <w:r w:rsidRPr="009A255E">
        <w:rPr>
          <w:sz w:val="16"/>
        </w:rPr>
        <w:t xml:space="preserve">, </w:t>
      </w:r>
      <w:proofErr w:type="gramStart"/>
      <w:r w:rsidRPr="009A255E">
        <w:rPr>
          <w:sz w:val="16"/>
        </w:rPr>
        <w:t>and</w:t>
      </w:r>
      <w:proofErr w:type="gramEnd"/>
      <w:r w:rsidRPr="009A255E">
        <w:rPr>
          <w:sz w:val="16"/>
        </w:rPr>
        <w:t xml:space="preserve"> a tight legislative calendar makes the push for withdrawal doubly hard to pull off. </w:t>
      </w:r>
      <w:r w:rsidRPr="00167262">
        <w:rPr>
          <w:rStyle w:val="Emphasis"/>
          <w:highlight w:val="green"/>
        </w:rPr>
        <w:t>But</w:t>
      </w:r>
      <w:r w:rsidRPr="000B2C10">
        <w:rPr>
          <w:rStyle w:val="Emphasis"/>
        </w:rPr>
        <w:t xml:space="preserve"> the </w:t>
      </w:r>
      <w:r w:rsidRPr="00167262">
        <w:rPr>
          <w:rStyle w:val="Emphasis"/>
          <w:highlight w:val="green"/>
        </w:rPr>
        <w:t>rush for</w:t>
      </w:r>
      <w:r w:rsidRPr="000B2C10">
        <w:rPr>
          <w:rStyle w:val="Emphasis"/>
        </w:rPr>
        <w:t xml:space="preserve"> the </w:t>
      </w:r>
      <w:r w:rsidRPr="00167262">
        <w:rPr>
          <w:rStyle w:val="Emphasis"/>
          <w:highlight w:val="green"/>
        </w:rPr>
        <w:t>exit is</w:t>
      </w:r>
      <w:r w:rsidRPr="000B2C10">
        <w:rPr>
          <w:rStyle w:val="Emphasis"/>
        </w:rPr>
        <w:t xml:space="preserve"> still a serious </w:t>
      </w:r>
      <w:r w:rsidRPr="00167262">
        <w:rPr>
          <w:rStyle w:val="Emphasis"/>
          <w:highlight w:val="green"/>
        </w:rPr>
        <w:t>indication of</w:t>
      </w:r>
      <w:r w:rsidRPr="000B2C10">
        <w:rPr>
          <w:rStyle w:val="Emphasis"/>
        </w:rPr>
        <w:t xml:space="preserve"> deep and growing </w:t>
      </w:r>
      <w:r w:rsidRPr="00167262">
        <w:rPr>
          <w:rStyle w:val="Emphasis"/>
          <w:highlight w:val="green"/>
        </w:rPr>
        <w:t>dissatisfaction</w:t>
      </w:r>
      <w:r w:rsidRPr="000B2C10">
        <w:rPr>
          <w:rStyle w:val="Emphasis"/>
        </w:rPr>
        <w:t xml:space="preserve"> with how global trade has evolved, highlighted by the vulnerability of cross-border supply chains that have begun to come apart under the stress of the COVID-19 pandemic.</w:t>
      </w:r>
      <w:r>
        <w:rPr>
          <w:rStyle w:val="Emphasis"/>
        </w:rPr>
        <w:t xml:space="preserve"> </w:t>
      </w:r>
      <w:r w:rsidRPr="009A255E">
        <w:rPr>
          <w:sz w:val="16"/>
        </w:rPr>
        <w:t xml:space="preserve">If the United States were to pull out of the system it helped build, the implications would be dire. Other countries would be able to discriminate against U.S. goods and services with no limits. Tariffs would almost certainly </w:t>
      </w:r>
      <w:proofErr w:type="gramStart"/>
      <w:r w:rsidRPr="009A255E">
        <w:rPr>
          <w:sz w:val="16"/>
        </w:rPr>
        <w:t>rise</w:t>
      </w:r>
      <w:proofErr w:type="gramEnd"/>
      <w:r w:rsidRPr="009A255E">
        <w:rPr>
          <w:sz w:val="16"/>
        </w:rPr>
        <w:t xml:space="preserve"> and export markets shrink. Meanwhile, others like China and the European Union would increasingly be </w:t>
      </w:r>
      <w:proofErr w:type="gramStart"/>
      <w:r w:rsidRPr="009A255E">
        <w:rPr>
          <w:sz w:val="16"/>
        </w:rPr>
        <w:t>in a position</w:t>
      </w:r>
      <w:proofErr w:type="gramEnd"/>
      <w:r w:rsidRPr="009A255E">
        <w:rPr>
          <w:sz w:val="16"/>
        </w:rPr>
        <w:t xml:space="preserve">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167262">
        <w:rPr>
          <w:rStyle w:val="Emphasis"/>
          <w:highlight w:val="green"/>
        </w:rPr>
        <w:t>Republicans</w:t>
      </w:r>
      <w:r w:rsidRPr="00206039">
        <w:rPr>
          <w:rStyle w:val="Emphasis"/>
        </w:rPr>
        <w:t xml:space="preserve"> have </w:t>
      </w:r>
      <w:r w:rsidRPr="00167262">
        <w:rPr>
          <w:rStyle w:val="Emphasis"/>
          <w:highlight w:val="green"/>
        </w:rPr>
        <w:t>railed against international organizations</w:t>
      </w:r>
      <w:r w:rsidRPr="009A255E">
        <w:rPr>
          <w:sz w:val="16"/>
        </w:rPr>
        <w:t>—from the WTO to the International Criminal Court—</w:t>
      </w:r>
      <w:r w:rsidRPr="00206039">
        <w:rPr>
          <w:rStyle w:val="Emphasis"/>
        </w:rPr>
        <w:t>that they see as encroaching on U.S. sovereignty.</w:t>
      </w:r>
      <w:r>
        <w:rPr>
          <w:rStyle w:val="Emphasis"/>
        </w:rPr>
        <w:t xml:space="preserve"> </w:t>
      </w:r>
      <w:r w:rsidRPr="009A255E">
        <w:rPr>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093D0D">
        <w:rPr>
          <w:rStyle w:val="Emphasis"/>
          <w:highlight w:val="green"/>
        </w:rPr>
        <w:t>For proponents</w:t>
      </w:r>
      <w:r w:rsidRPr="00206039">
        <w:rPr>
          <w:rStyle w:val="Emphasis"/>
        </w:rPr>
        <w:t xml:space="preserve"> of withdrawal, like Hawley, </w:t>
      </w:r>
      <w:r w:rsidRPr="00093D0D">
        <w:rPr>
          <w:rStyle w:val="Emphasis"/>
          <w:highlight w:val="green"/>
        </w:rPr>
        <w:t>it’s</w:t>
      </w:r>
      <w:r w:rsidRPr="00206039">
        <w:rPr>
          <w:rStyle w:val="Emphasis"/>
        </w:rPr>
        <w:t xml:space="preserve"> mostly </w:t>
      </w:r>
      <w:r w:rsidRPr="00093D0D">
        <w:rPr>
          <w:rStyle w:val="Emphasis"/>
          <w:highlight w:val="green"/>
        </w:rPr>
        <w:t>about China taking advantage of an open</w:t>
      </w:r>
      <w:r w:rsidRPr="00206039">
        <w:rPr>
          <w:rStyle w:val="Emphasis"/>
        </w:rPr>
        <w:t xml:space="preserve"> global trading </w:t>
      </w:r>
      <w:r w:rsidRPr="00093D0D">
        <w:rPr>
          <w:rStyle w:val="Emphasis"/>
          <w:highlight w:val="green"/>
        </w:rPr>
        <w:t>system to get a leg up</w:t>
      </w:r>
      <w:r w:rsidRPr="00206039">
        <w:rPr>
          <w:rStyle w:val="Emphasis"/>
        </w:rPr>
        <w:t xml:space="preserve"> on countries like the United States that mostly try to play by the rules.</w:t>
      </w:r>
      <w:r>
        <w:rPr>
          <w:rStyle w:val="Emphasis"/>
        </w:rPr>
        <w:t xml:space="preserve"> </w:t>
      </w:r>
      <w:r w:rsidRPr="00206039">
        <w:rPr>
          <w:rStyle w:val="Emphasis"/>
        </w:rPr>
        <w:t>“I think [China] is a principal factor” in the push to leave the WTO</w:t>
      </w:r>
      <w:r w:rsidRPr="009A255E">
        <w:rPr>
          <w:sz w:val="16"/>
        </w:rPr>
        <w:t xml:space="preserve">, Hawley told Foreign Policy in a recent interview. </w:t>
      </w:r>
      <w:r w:rsidRPr="00206039">
        <w:rPr>
          <w:rStyle w:val="Emphasis"/>
        </w:rPr>
        <w:t xml:space="preserve">Beijing’s </w:t>
      </w:r>
      <w:r w:rsidRPr="00093D0D">
        <w:rPr>
          <w:rStyle w:val="Emphasis"/>
          <w:highlight w:val="green"/>
        </w:rPr>
        <w:t>ability to claim special privileges</w:t>
      </w:r>
      <w:r w:rsidRPr="00206039">
        <w:rPr>
          <w:rStyle w:val="Emphasis"/>
        </w:rPr>
        <w:t xml:space="preserve"> inside the WTO </w:t>
      </w:r>
      <w:r w:rsidRPr="00093D0D">
        <w:rPr>
          <w:rStyle w:val="Emphasis"/>
          <w:highlight w:val="green"/>
        </w:rPr>
        <w:t>as a</w:t>
      </w:r>
      <w:r w:rsidRPr="00206039">
        <w:rPr>
          <w:rStyle w:val="Emphasis"/>
        </w:rPr>
        <w:t xml:space="preserve"> so-called “</w:t>
      </w:r>
      <w:r w:rsidRPr="00093D0D">
        <w:rPr>
          <w:rStyle w:val="Emphasis"/>
          <w:highlight w:val="green"/>
        </w:rPr>
        <w:t>developing” country</w:t>
      </w:r>
      <w:r w:rsidRPr="00206039">
        <w:rPr>
          <w:rStyle w:val="Emphasis"/>
        </w:rPr>
        <w:t xml:space="preserve">, </w:t>
      </w:r>
      <w:r w:rsidRPr="00093D0D">
        <w:rPr>
          <w:rStyle w:val="Emphasis"/>
          <w:highlight w:val="green"/>
        </w:rPr>
        <w:t>despite</w:t>
      </w:r>
      <w:r w:rsidRPr="00206039">
        <w:rPr>
          <w:rStyle w:val="Emphasis"/>
        </w:rPr>
        <w:t xml:space="preserve"> boasting the world’s </w:t>
      </w:r>
      <w:r w:rsidRPr="00093D0D">
        <w:rPr>
          <w:rStyle w:val="Emphasis"/>
          <w:highlight w:val="green"/>
        </w:rPr>
        <w:t>second-largest economy</w:t>
      </w:r>
      <w:r w:rsidRPr="00206039">
        <w:rPr>
          <w:rStyle w:val="Emphasis"/>
        </w:rPr>
        <w:t>, has powered its rise at the expense of countries like the United States</w:t>
      </w:r>
      <w:r w:rsidRPr="009A255E">
        <w:rPr>
          <w:sz w:val="16"/>
        </w:rPr>
        <w:t>, he said.</w:t>
      </w:r>
    </w:p>
    <w:p w14:paraId="7B7E8678" w14:textId="77777777" w:rsidR="00C5520F" w:rsidRPr="001E5088" w:rsidRDefault="00C5520F" w:rsidP="00C5520F">
      <w:pPr>
        <w:pStyle w:val="Heading4"/>
        <w:rPr>
          <w:rFonts w:cs="Arial"/>
          <w:iCs w:val="0"/>
          <w:u w:val="single"/>
        </w:rPr>
      </w:pPr>
      <w:r w:rsidRPr="00FE51A3">
        <w:t xml:space="preserve">The US has </w:t>
      </w:r>
      <w:r w:rsidRPr="00FE51A3">
        <w:rPr>
          <w:u w:val="single"/>
        </w:rPr>
        <w:t>structurally undermined</w:t>
      </w:r>
      <w:r w:rsidRPr="00FE51A3">
        <w:t xml:space="preserve"> WTO legitimacy</w:t>
      </w:r>
      <w:r>
        <w:t xml:space="preserve"> – every WTO ruling gets vetoed</w:t>
      </w:r>
    </w:p>
    <w:p w14:paraId="3FF9A201" w14:textId="77777777" w:rsidR="00C5520F" w:rsidRPr="00FE51A3" w:rsidRDefault="00C5520F" w:rsidP="00C5520F">
      <w:pPr>
        <w:rPr>
          <w:rStyle w:val="Style13ptBold"/>
          <w:rFonts w:asciiTheme="majorHAnsi" w:hAnsiTheme="majorHAnsi" w:cstheme="majorHAnsi"/>
          <w:b w:val="0"/>
          <w:bCs w:val="0"/>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val="0"/>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val="0"/>
          <w:sz w:val="16"/>
          <w:szCs w:val="16"/>
        </w:rPr>
        <w:t>) “</w:t>
      </w:r>
      <w:r w:rsidRPr="00FE51A3">
        <w:rPr>
          <w:rFonts w:asciiTheme="majorHAnsi" w:hAnsiTheme="majorHAnsi" w:cstheme="majorHAnsi"/>
          <w:szCs w:val="16"/>
        </w:rPr>
        <w:t>Biden Picks Up Where Trump Left Off in Hard-Line Stances at WTO,” Bloomberg, 2/22/2021] TDI</w:t>
      </w:r>
    </w:p>
    <w:p w14:paraId="66C8D64E"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41D2554A" w14:textId="77777777" w:rsidR="00C5520F" w:rsidRPr="00FE51A3" w:rsidRDefault="00C5520F" w:rsidP="00C5520F">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3D1EC163"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5FEDD412" w14:textId="77777777" w:rsidR="00C5520F" w:rsidRPr="00FE51A3" w:rsidRDefault="00C5520F" w:rsidP="00C5520F">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 xml:space="preserve">WTO members generally steered clear of defending their trade actions </w:t>
      </w:r>
      <w:proofErr w:type="gramStart"/>
      <w:r w:rsidRPr="00FE51A3">
        <w:rPr>
          <w:rStyle w:val="Emphasis"/>
          <w:rFonts w:asciiTheme="majorHAnsi" w:hAnsiTheme="majorHAnsi" w:cstheme="majorHAnsi"/>
        </w:rPr>
        <w:t>on the basis of</w:t>
      </w:r>
      <w:proofErr w:type="gramEnd"/>
      <w:r w:rsidRPr="00FE51A3">
        <w:rPr>
          <w:rStyle w:val="Emphasis"/>
          <w:rFonts w:asciiTheme="majorHAnsi" w:hAnsiTheme="majorHAnsi" w:cstheme="majorHAnsi"/>
        </w:rPr>
        <w:t xml:space="preserve">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41ED9FF7" w14:textId="77777777" w:rsidR="00C5520F" w:rsidRPr="00FE51A3" w:rsidRDefault="00C5520F" w:rsidP="00C5520F">
      <w:pPr>
        <w:rPr>
          <w:rFonts w:asciiTheme="majorHAnsi" w:hAnsiTheme="majorHAnsi" w:cstheme="majorHAnsi"/>
          <w:sz w:val="12"/>
        </w:rPr>
      </w:pPr>
      <w:r w:rsidRPr="00FE51A3">
        <w:rPr>
          <w:rStyle w:val="StyleUnderline"/>
          <w:rFonts w:asciiTheme="majorHAnsi" w:hAnsiTheme="majorHAnsi" w:cstheme="majorHAnsi"/>
        </w:rPr>
        <w:t xml:space="preserve">That changed in 2018, when the Trump administration triggered a cold war-era law to justify tariffs on </w:t>
      </w:r>
      <w:proofErr w:type="gramStart"/>
      <w:r w:rsidRPr="00FE51A3">
        <w:rPr>
          <w:rStyle w:val="StyleUnderline"/>
          <w:rFonts w:asciiTheme="majorHAnsi" w:hAnsiTheme="majorHAnsi" w:cstheme="majorHAnsi"/>
        </w:rPr>
        <w:t>foreign imports</w:t>
      </w:r>
      <w:proofErr w:type="gramEnd"/>
      <w:r w:rsidRPr="00FE51A3">
        <w:rPr>
          <w:rStyle w:val="StyleUnderline"/>
          <w:rFonts w:asciiTheme="majorHAnsi" w:hAnsiTheme="majorHAnsi" w:cstheme="majorHAnsi"/>
        </w:rPr>
        <w:t xml:space="preserve">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541E9002"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w:t>
      </w:r>
      <w:proofErr w:type="gramStart"/>
      <w:r w:rsidRPr="00FE51A3">
        <w:rPr>
          <w:rStyle w:val="StyleUnderline"/>
          <w:rFonts w:asciiTheme="majorHAnsi" w:hAnsiTheme="majorHAnsi" w:cstheme="majorHAnsi"/>
        </w:rPr>
        <w:t>Russia</w:t>
      </w:r>
      <w:proofErr w:type="gramEnd"/>
      <w:r w:rsidRPr="00FE51A3">
        <w:rPr>
          <w:rStyle w:val="StyleUnderline"/>
          <w:rFonts w:asciiTheme="majorHAnsi" w:hAnsiTheme="majorHAnsi" w:cstheme="majorHAnsi"/>
        </w:rPr>
        <w:t xml:space="preserve">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33878F4B"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7290FFAB" w14:textId="77777777" w:rsidR="00C5520F" w:rsidRPr="00FE51A3" w:rsidRDefault="00C5520F" w:rsidP="00C5520F">
      <w:pPr>
        <w:rPr>
          <w:rFonts w:asciiTheme="majorHAnsi" w:hAnsiTheme="majorHAnsi" w:cstheme="majorHAnsi"/>
          <w:sz w:val="12"/>
          <w:szCs w:val="12"/>
        </w:rPr>
      </w:pPr>
      <w:proofErr w:type="gramStart"/>
      <w:r w:rsidRPr="00FE51A3">
        <w:rPr>
          <w:rFonts w:asciiTheme="majorHAnsi" w:hAnsiTheme="majorHAnsi" w:cstheme="majorHAnsi"/>
          <w:sz w:val="12"/>
          <w:szCs w:val="12"/>
        </w:rPr>
        <w:t>In spite of</w:t>
      </w:r>
      <w:proofErr w:type="gramEnd"/>
      <w:r w:rsidRPr="00FE51A3">
        <w:rPr>
          <w:rFonts w:asciiTheme="majorHAnsi" w:hAnsiTheme="majorHAnsi" w:cstheme="majorHAnsi"/>
          <w:sz w:val="12"/>
          <w:szCs w:val="12"/>
        </w:rPr>
        <w:t xml:space="preserve"> the U.S. objection, the WTO granted Hong Kong’s dispute inquiry and will establish a panel of experts to deliberate the matter and render a decision, which could take two to three years.</w:t>
      </w:r>
    </w:p>
    <w:p w14:paraId="3FAD31A4"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7256376B"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7098F1B7" w14:textId="77777777" w:rsidR="00C5520F" w:rsidRPr="00FE51A3" w:rsidRDefault="00C5520F" w:rsidP="00C5520F">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367DDE69" w14:textId="77777777" w:rsidR="00C5520F" w:rsidRPr="00FE51A3" w:rsidRDefault="00C5520F" w:rsidP="00C5520F">
      <w:pPr>
        <w:rPr>
          <w:rFonts w:asciiTheme="majorHAnsi" w:hAnsiTheme="majorHAnsi" w:cstheme="majorHAnsi"/>
          <w:sz w:val="12"/>
          <w:szCs w:val="12"/>
        </w:rPr>
      </w:pPr>
      <w:r w:rsidRPr="00FE51A3">
        <w:rPr>
          <w:rFonts w:asciiTheme="majorHAnsi" w:hAnsiTheme="majorHAnsi" w:cstheme="majorHAnsi"/>
          <w:sz w:val="12"/>
          <w:szCs w:val="12"/>
        </w:rPr>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15CA2F66" w14:textId="77777777" w:rsidR="00C5520F" w:rsidRDefault="00C5520F" w:rsidP="00C5520F">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088919F3" w14:textId="77777777" w:rsidR="00C5520F" w:rsidRDefault="00C5520F" w:rsidP="00C5520F">
      <w:pPr>
        <w:rPr>
          <w:rFonts w:asciiTheme="majorHAnsi" w:hAnsiTheme="majorHAnsi" w:cstheme="majorHAnsi"/>
        </w:rPr>
      </w:pPr>
    </w:p>
    <w:p w14:paraId="41E76855" w14:textId="77777777" w:rsidR="00C5520F" w:rsidRPr="008736BC" w:rsidRDefault="00C5520F" w:rsidP="00C5520F">
      <w:pPr>
        <w:pStyle w:val="Heading4"/>
        <w:rPr>
          <w:rFonts w:cs="Calibri"/>
        </w:rPr>
      </w:pPr>
      <w:r w:rsidRPr="008736BC">
        <w:rPr>
          <w:rFonts w:cs="Calibri"/>
        </w:rPr>
        <w:t>TRIPS alone is too ambiguous to serve as a sufficient legal standard</w:t>
      </w:r>
    </w:p>
    <w:p w14:paraId="659A5BB8" w14:textId="77777777" w:rsidR="00C5520F" w:rsidRPr="008736BC" w:rsidRDefault="00C5520F" w:rsidP="00C5520F">
      <w:pPr>
        <w:rPr>
          <w:rStyle w:val="Style13ptBold"/>
        </w:rPr>
      </w:pPr>
      <w:proofErr w:type="spellStart"/>
      <w:r w:rsidRPr="008736BC">
        <w:rPr>
          <w:rStyle w:val="Style13ptBold"/>
        </w:rPr>
        <w:t>Halaijan</w:t>
      </w:r>
      <w:proofErr w:type="spellEnd"/>
      <w:r w:rsidRPr="008736BC">
        <w:rPr>
          <w:rStyle w:val="Style13ptBold"/>
        </w:rPr>
        <w:t xml:space="preserve"> 13</w:t>
      </w:r>
    </w:p>
    <w:p w14:paraId="6DBD8FB0" w14:textId="77777777" w:rsidR="00C5520F" w:rsidRPr="008736BC" w:rsidRDefault="00C5520F" w:rsidP="00C5520F">
      <w:pPr>
        <w:rPr>
          <w:sz w:val="16"/>
        </w:rPr>
      </w:pPr>
      <w:r w:rsidRPr="008736BC">
        <w:rPr>
          <w:sz w:val="16"/>
        </w:rPr>
        <w:t xml:space="preserve">Dina </w:t>
      </w:r>
      <w:proofErr w:type="spellStart"/>
      <w:r w:rsidRPr="008736BC">
        <w:rPr>
          <w:sz w:val="16"/>
        </w:rPr>
        <w:t>Halaijan</w:t>
      </w:r>
      <w:proofErr w:type="spellEnd"/>
      <w:r w:rsidRPr="008736BC">
        <w:rPr>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56" w:history="1">
        <w:r w:rsidRPr="008736BC">
          <w:rPr>
            <w:rStyle w:val="Hyperlink"/>
            <w:sz w:val="16"/>
          </w:rPr>
          <w:t>https://brooklynworks.brooklaw.edu/cgi/viewcontent.cgi?article=1050&amp;context=bjil</w:t>
        </w:r>
      </w:hyperlink>
    </w:p>
    <w:p w14:paraId="1C3E37B8" w14:textId="77777777" w:rsidR="00C5520F" w:rsidRPr="008736BC" w:rsidRDefault="00C5520F" w:rsidP="00C5520F"/>
    <w:p w14:paraId="19EC4D29" w14:textId="77777777" w:rsidR="00C5520F" w:rsidRPr="008736BC" w:rsidRDefault="00C5520F" w:rsidP="00C5520F">
      <w:pPr>
        <w:rPr>
          <w:sz w:val="16"/>
        </w:rPr>
      </w:pPr>
      <w:r w:rsidRPr="008736BC">
        <w:rPr>
          <w:sz w:val="16"/>
        </w:rPr>
        <w:t xml:space="preserve">3. Definitional Ambiguities &amp; Ambiguities in Scope </w:t>
      </w:r>
    </w:p>
    <w:p w14:paraId="1958E408" w14:textId="77777777" w:rsidR="00C5520F" w:rsidRPr="008736BC" w:rsidRDefault="00C5520F" w:rsidP="00C5520F">
      <w:pPr>
        <w:rPr>
          <w:b/>
          <w:u w:val="single"/>
          <w:bdr w:val="single" w:sz="18" w:space="0" w:color="auto"/>
        </w:rPr>
      </w:pPr>
      <w:r w:rsidRPr="00C31D55">
        <w:rPr>
          <w:highlight w:val="yellow"/>
          <w:u w:val="single"/>
        </w:rPr>
        <w:t>Ambiguities in</w:t>
      </w:r>
      <w:r w:rsidRPr="008736BC">
        <w:rPr>
          <w:u w:val="single"/>
        </w:rPr>
        <w:t xml:space="preserve"> the interpretation of </w:t>
      </w:r>
      <w:r w:rsidRPr="00C31D55">
        <w:rPr>
          <w:highlight w:val="yellow"/>
          <w:u w:val="single"/>
        </w:rPr>
        <w:t>TRIPS</w:t>
      </w:r>
      <w:r w:rsidRPr="008736BC">
        <w:rPr>
          <w:u w:val="single"/>
        </w:rPr>
        <w:t xml:space="preserve"> due to the lack of substantive guidelines or definitions also </w:t>
      </w:r>
      <w:r w:rsidRPr="00C31D55">
        <w:rPr>
          <w:highlight w:val="yellow"/>
          <w:u w:val="single"/>
        </w:rPr>
        <w:t xml:space="preserve">hinder its effective use by </w:t>
      </w:r>
      <w:r w:rsidRPr="00C31D55">
        <w:rPr>
          <w:b/>
          <w:highlight w:val="yellow"/>
          <w:u w:val="single"/>
          <w:bdr w:val="single" w:sz="18" w:space="0" w:color="auto"/>
        </w:rPr>
        <w:t>increasing the risk of litigation.</w:t>
      </w:r>
      <w:r w:rsidRPr="008736BC">
        <w:rPr>
          <w:sz w:val="16"/>
        </w:rPr>
        <w:t xml:space="preserve">111 </w:t>
      </w:r>
      <w:r w:rsidRPr="008736BC">
        <w:rPr>
          <w:u w:val="single"/>
        </w:rPr>
        <w:t xml:space="preserve">The Doha Declaration merely stated that </w:t>
      </w:r>
      <w:r w:rsidRPr="00C31D55">
        <w:rPr>
          <w:highlight w:val="yellow"/>
          <w:u w:val="single"/>
        </w:rPr>
        <w:t>individual countries have “the right to determine what constitutes</w:t>
      </w:r>
      <w:r w:rsidRPr="008736BC">
        <w:rPr>
          <w:u w:val="single"/>
        </w:rPr>
        <w:t xml:space="preserve"> a national </w:t>
      </w:r>
      <w:r w:rsidRPr="00C31D55">
        <w:rPr>
          <w:highlight w:val="yellow"/>
          <w:u w:val="single"/>
        </w:rPr>
        <w:t>emergency</w:t>
      </w:r>
      <w:r w:rsidRPr="008736BC">
        <w:rPr>
          <w:u w:val="single"/>
        </w:rPr>
        <w:t xml:space="preserve"> or other circumstances of extreme urgency”</w:t>
      </w:r>
      <w:r w:rsidRPr="008736BC">
        <w:rPr>
          <w:sz w:val="16"/>
        </w:rPr>
        <w:t xml:space="preserve"> in deciding to grant a compulsory license, </w:t>
      </w:r>
      <w:r w:rsidRPr="008736BC">
        <w:rPr>
          <w:u w:val="single"/>
        </w:rPr>
        <w:t>and thus did little to ameliorate the different interpretive approaches of developed and developing countries.</w:t>
      </w:r>
      <w:r w:rsidRPr="008736BC">
        <w:rPr>
          <w:sz w:val="16"/>
        </w:rPr>
        <w:t xml:space="preserve">112 </w:t>
      </w:r>
      <w:r w:rsidRPr="00C31D55">
        <w:rPr>
          <w:b/>
          <w:highlight w:val="yellow"/>
          <w:u w:val="single"/>
          <w:bdr w:val="single" w:sz="18" w:space="0" w:color="auto"/>
        </w:rPr>
        <w:t>The flexible scope</w:t>
      </w:r>
      <w:r w:rsidRPr="008736BC">
        <w:rPr>
          <w:sz w:val="16"/>
          <w:bdr w:val="single" w:sz="18" w:space="0" w:color="auto"/>
        </w:rPr>
        <w:t xml:space="preserve"> of compulsory licenses </w:t>
      </w:r>
      <w:r w:rsidRPr="00C31D55">
        <w:rPr>
          <w:b/>
          <w:highlight w:val="yellow"/>
          <w:u w:val="single"/>
          <w:bdr w:val="single" w:sz="18" w:space="0" w:color="auto"/>
        </w:rPr>
        <w:t>lends to abuse which further instills resistance and suspicion</w:t>
      </w:r>
      <w:r w:rsidRPr="008736BC">
        <w:rPr>
          <w:sz w:val="16"/>
        </w:rPr>
        <w:t xml:space="preserve"> </w:t>
      </w:r>
      <w:r w:rsidRPr="008736BC">
        <w:rPr>
          <w:u w:val="single"/>
        </w:rPr>
        <w:t>from pharmaceutical companies.</w:t>
      </w:r>
      <w:r w:rsidRPr="008736BC">
        <w:rPr>
          <w:sz w:val="16"/>
        </w:rPr>
        <w:t xml:space="preserve">113 </w:t>
      </w:r>
      <w:r w:rsidRPr="008736BC">
        <w:rPr>
          <w:u w:val="single"/>
        </w:rPr>
        <w:t xml:space="preserve">For example, </w:t>
      </w:r>
      <w:r w:rsidRPr="00C31D55">
        <w:rPr>
          <w:highlight w:val="yellow"/>
          <w:u w:val="single"/>
        </w:rPr>
        <w:t>Egypt’s compulsory license for</w:t>
      </w:r>
      <w:r w:rsidRPr="008736BC">
        <w:rPr>
          <w:u w:val="single"/>
        </w:rPr>
        <w:t xml:space="preserve"> Pfizer’s </w:t>
      </w:r>
      <w:r w:rsidRPr="00C31D55">
        <w:rPr>
          <w:highlight w:val="yellow"/>
          <w:u w:val="single"/>
        </w:rPr>
        <w:t>Viagra tarnishes the reputation</w:t>
      </w:r>
      <w:r w:rsidRPr="008736BC">
        <w:rPr>
          <w:u w:val="single"/>
        </w:rPr>
        <w:t xml:space="preserve"> of compulsory licensing because erectile dysfunction is clearly a less dire situation and one likely not intended to be covered by the public health exception of TRIPS.</w:t>
      </w:r>
      <w:r w:rsidRPr="008736BC">
        <w:rPr>
          <w:sz w:val="16"/>
        </w:rPr>
        <w:t xml:space="preserve">114 </w:t>
      </w:r>
      <w:r w:rsidRPr="00C31D55">
        <w:rPr>
          <w:highlight w:val="yellow"/>
          <w:u w:val="single"/>
        </w:rPr>
        <w:t>Such</w:t>
      </w:r>
      <w:r w:rsidRPr="008736BC">
        <w:rPr>
          <w:u w:val="single"/>
        </w:rPr>
        <w:t xml:space="preserve"> excessive </w:t>
      </w:r>
      <w:r w:rsidRPr="00C31D55">
        <w:rPr>
          <w:highlight w:val="yellow"/>
          <w:u w:val="single"/>
        </w:rPr>
        <w:t>abuse</w:t>
      </w:r>
      <w:r w:rsidRPr="008736BC">
        <w:rPr>
          <w:u w:val="single"/>
        </w:rPr>
        <w:t xml:space="preserve"> and over-use of compulsory licensing likely </w:t>
      </w:r>
      <w:r w:rsidRPr="00C31D55">
        <w:rPr>
          <w:highlight w:val="yellow"/>
          <w:u w:val="single"/>
        </w:rPr>
        <w:t>encourages</w:t>
      </w:r>
      <w:r w:rsidRPr="008736BC">
        <w:rPr>
          <w:u w:val="single"/>
        </w:rPr>
        <w:t xml:space="preserve"> pharmaceutical </w:t>
      </w:r>
      <w:r w:rsidRPr="00C31D55">
        <w:rPr>
          <w:highlight w:val="yellow"/>
          <w:u w:val="single"/>
        </w:rPr>
        <w:t>companies to aggressively resist valid uses of</w:t>
      </w:r>
      <w:r w:rsidRPr="008736BC">
        <w:rPr>
          <w:u w:val="single"/>
        </w:rPr>
        <w:t xml:space="preserve"> compulsory </w:t>
      </w:r>
      <w:r w:rsidRPr="00C31D55">
        <w:rPr>
          <w:highlight w:val="yellow"/>
          <w:u w:val="single"/>
        </w:rPr>
        <w:t xml:space="preserve">licenses to prevent </w:t>
      </w:r>
      <w:r w:rsidRPr="00C31D55">
        <w:rPr>
          <w:b/>
          <w:highlight w:val="yellow"/>
          <w:u w:val="single"/>
          <w:bdr w:val="single" w:sz="18" w:space="0" w:color="auto"/>
        </w:rPr>
        <w:t>over-expansion of scope.</w:t>
      </w:r>
    </w:p>
    <w:p w14:paraId="0230BAFC" w14:textId="77777777" w:rsidR="00C5520F" w:rsidRPr="008736BC" w:rsidRDefault="00C5520F" w:rsidP="00C5520F">
      <w:pPr>
        <w:rPr>
          <w:b/>
          <w:u w:val="single"/>
          <w:bdr w:val="single" w:sz="18" w:space="0" w:color="auto"/>
        </w:rPr>
      </w:pPr>
    </w:p>
    <w:p w14:paraId="2282123E" w14:textId="77777777" w:rsidR="00C5520F" w:rsidRPr="008736BC" w:rsidRDefault="00C5520F" w:rsidP="00C5520F">
      <w:pPr>
        <w:rPr>
          <w:b/>
          <w:u w:val="single"/>
          <w:bdr w:val="single" w:sz="18" w:space="0" w:color="auto"/>
        </w:rPr>
      </w:pPr>
    </w:p>
    <w:p w14:paraId="73028CF2" w14:textId="77777777" w:rsidR="00C5520F" w:rsidRPr="008736BC" w:rsidRDefault="00C5520F" w:rsidP="00C5520F">
      <w:pPr>
        <w:rPr>
          <w:sz w:val="16"/>
        </w:rPr>
      </w:pPr>
      <w:r w:rsidRPr="008736BC">
        <w:rPr>
          <w:sz w:val="16"/>
        </w:rPr>
        <w:t xml:space="preserve">115 </w:t>
      </w:r>
      <w:r w:rsidRPr="008736BC">
        <w:rPr>
          <w:u w:val="single"/>
        </w:rPr>
        <w:t>In addition to ambiguity</w:t>
      </w:r>
      <w:r w:rsidRPr="008736BC">
        <w:rPr>
          <w:sz w:val="16"/>
        </w:rPr>
        <w:t xml:space="preserve"> in the scope of intended diseases, </w:t>
      </w:r>
      <w:r w:rsidRPr="008736BC">
        <w:rPr>
          <w:u w:val="single"/>
        </w:rPr>
        <w:t>conflicting interpretations exist in the type of pharmaceutical products intended for compulsory licensing.</w:t>
      </w:r>
      <w:r w:rsidRPr="008736BC">
        <w:rPr>
          <w:sz w:val="16"/>
        </w:rPr>
        <w:t xml:space="preserve">116 </w:t>
      </w:r>
      <w:r w:rsidRPr="00C31D55">
        <w:rPr>
          <w:highlight w:val="yellow"/>
          <w:u w:val="single"/>
        </w:rPr>
        <w:t>The scope of countries that should benefit</w:t>
      </w:r>
      <w:r w:rsidRPr="008736BC">
        <w:rPr>
          <w:u w:val="single"/>
        </w:rPr>
        <w:t xml:space="preserve"> from compulsory licensing </w:t>
      </w:r>
      <w:r w:rsidRPr="00C31D55">
        <w:rPr>
          <w:highlight w:val="yellow"/>
          <w:u w:val="single"/>
        </w:rPr>
        <w:t>remains another area of contention.</w:t>
      </w:r>
      <w:r w:rsidRPr="008736BC">
        <w:rPr>
          <w:sz w:val="16"/>
        </w:rPr>
        <w:t xml:space="preserve">117 </w:t>
      </w:r>
      <w:r w:rsidRPr="00C31D55">
        <w:rPr>
          <w:highlight w:val="yellow"/>
          <w:u w:val="single"/>
        </w:rPr>
        <w:t>Not limiting the scope</w:t>
      </w:r>
      <w:r w:rsidRPr="008736BC">
        <w:rPr>
          <w:u w:val="single"/>
        </w:rPr>
        <w:t xml:space="preserve"> of applicable nations </w:t>
      </w:r>
      <w:r w:rsidRPr="00C31D55">
        <w:rPr>
          <w:highlight w:val="yellow"/>
          <w:u w:val="single"/>
        </w:rPr>
        <w:t xml:space="preserve">may create a </w:t>
      </w:r>
      <w:r w:rsidRPr="00C31D55">
        <w:rPr>
          <w:b/>
          <w:highlight w:val="yellow"/>
          <w:u w:val="single"/>
          <w:bdr w:val="single" w:sz="18" w:space="0" w:color="auto"/>
        </w:rPr>
        <w:t>chilling effect</w:t>
      </w:r>
      <w:r w:rsidRPr="00C31D55">
        <w:rPr>
          <w:highlight w:val="yellow"/>
          <w:u w:val="single"/>
        </w:rPr>
        <w:t xml:space="preserve"> on the types of drugs</w:t>
      </w:r>
      <w:r w:rsidRPr="008736BC">
        <w:rPr>
          <w:u w:val="single"/>
        </w:rPr>
        <w:t xml:space="preserve"> pharmaceutical </w:t>
      </w:r>
      <w:r w:rsidRPr="00C31D55">
        <w:rPr>
          <w:highlight w:val="yellow"/>
          <w:u w:val="single"/>
        </w:rPr>
        <w:t>companies</w:t>
      </w:r>
      <w:r w:rsidRPr="008736BC">
        <w:rPr>
          <w:u w:val="single"/>
        </w:rPr>
        <w:t xml:space="preserve"> choose to </w:t>
      </w:r>
      <w:r w:rsidRPr="00C31D55">
        <w:rPr>
          <w:highlight w:val="yellow"/>
          <w:u w:val="single"/>
        </w:rPr>
        <w:t>invest in</w:t>
      </w:r>
      <w:r w:rsidRPr="008736BC">
        <w:rPr>
          <w:u w:val="single"/>
        </w:rPr>
        <w:t xml:space="preserve"> and develop to avoid the potential for a compulsory license, </w:t>
      </w:r>
      <w:r w:rsidRPr="00C31D55">
        <w:rPr>
          <w:b/>
          <w:highlight w:val="yellow"/>
          <w:u w:val="single"/>
          <w:bdr w:val="single" w:sz="18" w:space="0" w:color="auto"/>
        </w:rPr>
        <w:t>which hurts developing nations most in need of help.</w:t>
      </w:r>
      <w:r w:rsidRPr="008736BC">
        <w:rPr>
          <w:sz w:val="16"/>
        </w:rPr>
        <w:t xml:space="preserve">118 </w:t>
      </w:r>
      <w:r w:rsidRPr="00C31D55">
        <w:rPr>
          <w:highlight w:val="yellow"/>
          <w:u w:val="single"/>
        </w:rPr>
        <w:t>Interpreting the morality exclusion</w:t>
      </w:r>
      <w:r w:rsidRPr="008736BC">
        <w:rPr>
          <w:u w:val="single"/>
        </w:rPr>
        <w:t xml:space="preserve"> in Article 27(2) </w:t>
      </w:r>
      <w:r w:rsidRPr="00C31D55">
        <w:rPr>
          <w:highlight w:val="yellow"/>
          <w:u w:val="single"/>
        </w:rPr>
        <w:t xml:space="preserve">also proves difficult, as </w:t>
      </w:r>
      <w:r w:rsidRPr="00C31D55">
        <w:rPr>
          <w:b/>
          <w:highlight w:val="yellow"/>
          <w:u w:val="single"/>
          <w:bdr w:val="single" w:sz="18" w:space="0" w:color="auto"/>
        </w:rPr>
        <w:t>there is no universally accepted definition.</w:t>
      </w:r>
      <w:r w:rsidRPr="008736BC">
        <w:rPr>
          <w:sz w:val="16"/>
        </w:rPr>
        <w:t xml:space="preserve">119 </w:t>
      </w:r>
      <w:r w:rsidRPr="008736BC">
        <w:rPr>
          <w:u w:val="single"/>
        </w:rPr>
        <w:t xml:space="preserve">In addition to causing differing interpretations between countries, the </w:t>
      </w:r>
      <w:r w:rsidRPr="00C31D55">
        <w:rPr>
          <w:highlight w:val="yellow"/>
          <w:u w:val="single"/>
        </w:rPr>
        <w:t>lack of concrete definitions allows countries to alter their position to fit their self-interest</w:t>
      </w:r>
      <w:r w:rsidRPr="008736BC">
        <w:rPr>
          <w:u w:val="single"/>
        </w:rPr>
        <w:t xml:space="preserve"> and creates potential for abuse.</w:t>
      </w:r>
      <w:r w:rsidRPr="008736BC">
        <w:rPr>
          <w:sz w:val="16"/>
        </w:rPr>
        <w:t xml:space="preserve">120 </w:t>
      </w:r>
      <w:r w:rsidRPr="008736BC">
        <w:rPr>
          <w:u w:val="single"/>
        </w:rPr>
        <w:t>For example, despite the United States’ narrow interpretation of TRIPS flexibilities, the U</w:t>
      </w:r>
      <w:r w:rsidRPr="008736BC">
        <w:rPr>
          <w:sz w:val="16"/>
        </w:rPr>
        <w:t xml:space="preserve">nited </w:t>
      </w:r>
      <w:r w:rsidRPr="008736BC">
        <w:rPr>
          <w:u w:val="single"/>
        </w:rPr>
        <w:t>S</w:t>
      </w:r>
      <w:r w:rsidRPr="008736BC">
        <w:rPr>
          <w:sz w:val="16"/>
        </w:rPr>
        <w:t xml:space="preserve">tates </w:t>
      </w:r>
      <w:r w:rsidRPr="008736BC">
        <w:rPr>
          <w:u w:val="single"/>
        </w:rPr>
        <w:t>contradicted itself during the 2001 anthrax scare by suggesting use of a compulsory license for Cipro</w:t>
      </w:r>
      <w:r w:rsidRPr="008736BC">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8736BC">
        <w:rPr>
          <w:sz w:val="16"/>
        </w:rPr>
        <w:t>selfinterest</w:t>
      </w:r>
      <w:proofErr w:type="spellEnd"/>
      <w:r w:rsidRPr="008736BC">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8736BC">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8736BC">
        <w:rPr>
          <w:sz w:val="16"/>
        </w:rPr>
        <w:t xml:space="preserve">125 </w:t>
      </w:r>
      <w:r w:rsidRPr="008736BC">
        <w:rPr>
          <w:u w:val="single"/>
        </w:rPr>
        <w:t>The WTO members’ inability to reach a decision regarding parallel importation created a “fundamental flaw” of ambiguity.</w:t>
      </w:r>
      <w:r w:rsidRPr="008736BC">
        <w:rPr>
          <w:sz w:val="16"/>
        </w:rPr>
        <w:t xml:space="preserve">126 In regard to compulsory licensing under the Paragraph 6 Decision, drugs made for export must be distinguishable by special labels, colors, or shapes to prevent trade diversion.127 However, </w:t>
      </w:r>
      <w:r w:rsidRPr="00C31D55">
        <w:rPr>
          <w:highlight w:val="yellow"/>
          <w:u w:val="single"/>
        </w:rPr>
        <w:t>lack of monitoring guidelines and repercussions makes the</w:t>
      </w:r>
      <w:r w:rsidRPr="008736BC">
        <w:rPr>
          <w:u w:val="single"/>
        </w:rPr>
        <w:t xml:space="preserve"> re-exportation </w:t>
      </w:r>
      <w:r w:rsidRPr="00C31D55">
        <w:rPr>
          <w:highlight w:val="yellow"/>
          <w:u w:val="single"/>
        </w:rPr>
        <w:t>issue troubling.</w:t>
      </w:r>
      <w:r w:rsidRPr="008736BC">
        <w:rPr>
          <w:sz w:val="16"/>
        </w:rPr>
        <w:t>128</w:t>
      </w:r>
    </w:p>
    <w:p w14:paraId="2B7B00A2" w14:textId="77777777" w:rsidR="00C5520F" w:rsidRPr="00C5520F" w:rsidRDefault="00C5520F" w:rsidP="00C5520F"/>
    <w:sectPr w:rsidR="00C5520F" w:rsidRPr="00C55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225D"/>
    <w:rsid w:val="000139A3"/>
    <w:rsid w:val="00100833"/>
    <w:rsid w:val="00104529"/>
    <w:rsid w:val="00105942"/>
    <w:rsid w:val="00107396"/>
    <w:rsid w:val="00144A4C"/>
    <w:rsid w:val="00176AB0"/>
    <w:rsid w:val="00177B7D"/>
    <w:rsid w:val="0018322D"/>
    <w:rsid w:val="001B5776"/>
    <w:rsid w:val="001E527A"/>
    <w:rsid w:val="001F78CE"/>
    <w:rsid w:val="0020225D"/>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1EA"/>
    <w:rsid w:val="00722258"/>
    <w:rsid w:val="007243E5"/>
    <w:rsid w:val="007662F4"/>
    <w:rsid w:val="00766EA0"/>
    <w:rsid w:val="007A2226"/>
    <w:rsid w:val="007F5B66"/>
    <w:rsid w:val="00823A1C"/>
    <w:rsid w:val="008408B9"/>
    <w:rsid w:val="00845B9D"/>
    <w:rsid w:val="00860984"/>
    <w:rsid w:val="008951D7"/>
    <w:rsid w:val="008B3ECB"/>
    <w:rsid w:val="008B4E85"/>
    <w:rsid w:val="008C1B2E"/>
    <w:rsid w:val="0091627E"/>
    <w:rsid w:val="0097032B"/>
    <w:rsid w:val="009D2EAD"/>
    <w:rsid w:val="009D54B2"/>
    <w:rsid w:val="009E1922"/>
    <w:rsid w:val="009F3F79"/>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20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44BFE"/>
  <w15:chartTrackingRefBased/>
  <w15:docId w15:val="{440A2389-9AE4-4AD3-88BE-A4C115CD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225D"/>
    <w:rPr>
      <w:rFonts w:ascii="Calibri" w:hAnsi="Calibri" w:cs="Calibri"/>
    </w:rPr>
  </w:style>
  <w:style w:type="paragraph" w:styleId="Heading1">
    <w:name w:val="heading 1"/>
    <w:aliases w:val="Pocket"/>
    <w:basedOn w:val="Normal"/>
    <w:next w:val="Normal"/>
    <w:link w:val="Heading1Char"/>
    <w:qFormat/>
    <w:rsid w:val="00202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22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22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2022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02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25D"/>
  </w:style>
  <w:style w:type="character" w:customStyle="1" w:styleId="Heading1Char">
    <w:name w:val="Heading 1 Char"/>
    <w:aliases w:val="Pocket Char"/>
    <w:basedOn w:val="DefaultParagraphFont"/>
    <w:link w:val="Heading1"/>
    <w:rsid w:val="002022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22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225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20225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0225D"/>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225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0225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20225D"/>
    <w:rPr>
      <w:color w:val="auto"/>
      <w:u w:val="none"/>
    </w:rPr>
  </w:style>
  <w:style w:type="character" w:styleId="FollowedHyperlink">
    <w:name w:val="FollowedHyperlink"/>
    <w:basedOn w:val="DefaultParagraphFont"/>
    <w:uiPriority w:val="99"/>
    <w:semiHidden/>
    <w:unhideWhenUsed/>
    <w:rsid w:val="0020225D"/>
    <w:rPr>
      <w:color w:val="auto"/>
      <w:u w:val="none"/>
    </w:rPr>
  </w:style>
  <w:style w:type="paragraph" w:customStyle="1" w:styleId="textbold">
    <w:name w:val="text bold"/>
    <w:basedOn w:val="Normal"/>
    <w:link w:val="Emphasis"/>
    <w:uiPriority w:val="7"/>
    <w:qFormat/>
    <w:rsid w:val="0020225D"/>
    <w:pPr>
      <w:ind w:left="720"/>
      <w:jc w:val="both"/>
    </w:pPr>
    <w:rPr>
      <w:b/>
      <w:iCs/>
      <w:u w:val="single"/>
      <w:bdr w:val="single" w:sz="12" w:space="0" w:color="auto"/>
    </w:rPr>
  </w:style>
  <w:style w:type="paragraph" w:customStyle="1" w:styleId="p">
    <w:name w:val="p"/>
    <w:basedOn w:val="Normal"/>
    <w:rsid w:val="0020225D"/>
    <w:pPr>
      <w:spacing w:before="100" w:beforeAutospacing="1" w:after="100" w:afterAutospacing="1" w:line="240" w:lineRule="auto"/>
    </w:pPr>
    <w:rPr>
      <w:rFonts w:ascii="Times New Roman" w:eastAsia="Times New Roman" w:hAnsi="Times New Roman" w:cs="Times New Roman"/>
    </w:rPr>
  </w:style>
  <w:style w:type="character" w:customStyle="1" w:styleId="verdana">
    <w:name w:val="verdana"/>
    <w:basedOn w:val="DefaultParagraphFont"/>
    <w:rsid w:val="0020225D"/>
    <w:rPr>
      <w:rFonts w:cs="Times New Roman"/>
    </w:rPr>
  </w:style>
  <w:style w:type="character" w:customStyle="1" w:styleId="italic">
    <w:name w:val="italic"/>
    <w:basedOn w:val="DefaultParagraphFont"/>
    <w:rsid w:val="0020225D"/>
    <w:rPr>
      <w:rFonts w:cs="Times New Roman"/>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022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1990-sea-level-rise-unknowns.html" TargetMode="External"/><Relationship Id="rId18" Type="http://schemas.openxmlformats.org/officeDocument/2006/relationships/hyperlink" Target="https://www.washingtonpost.com/coronavirus/?itid=lk_inline_manual_4" TargetMode="External"/><Relationship Id="rId26" Type="http://schemas.openxmlformats.org/officeDocument/2006/relationships/hyperlink" Target="https://www.ncbi.nlm.nih.gov/pmc/articles/PMC8223179/"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washingtonpost.com/world/coronavirus-vaccine-access-poor-countries-moderna/2021/02/12/0586e532-6712-11eb-bf81-c618c88ed605_story.html?itid=lk_inline_manual_9"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jdsupra.com/legalnews/group-of-nearly-60-wto-members-seek-2523821/" TargetMode="External"/><Relationship Id="rId7" Type="http://schemas.openxmlformats.org/officeDocument/2006/relationships/hyperlink" Target="https://www.ipwatchdog.com/2021/05/05/tai-says-united-states-will-back-india-southafrica-proposal-waive-ip-rights-trips/id=133224/" TargetMode="External"/><Relationship Id="rId2" Type="http://schemas.openxmlformats.org/officeDocument/2006/relationships/numbering" Target="numbering.xml"/><Relationship Id="rId16" Type="http://schemas.openxmlformats.org/officeDocument/2006/relationships/hyperlink" Target="https://peoplesvaccine.org/take-action/"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s://www.livescience.com/57266-amazon-river.html" TargetMode="External"/><Relationship Id="rId24" Type="http://schemas.openxmlformats.org/officeDocument/2006/relationships/hyperlink" Target="https://marginalrevolution.com/marginalrevolution/2021/05/ip-is-not-the-constraint.htm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bbc.com/news/health-51674743"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twitter.com/GlobalJusticeUK/status/1369734275818549252?s=20" TargetMode="External"/><Relationship Id="rId4" Type="http://schemas.openxmlformats.org/officeDocument/2006/relationships/settings" Target="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papers.ssrn.com/sol3/papers.cfm?abstract_id=3789820&amp;download=yes" TargetMode="External"/><Relationship Id="rId22" Type="http://schemas.openxmlformats.org/officeDocument/2006/relationships/hyperlink" Target="https://www.npr.org/2021/02/18/969145224/biden-to-announce-4-billion-for-global-covid-19-vaccine-effort"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brooklynworks.brooklaw.edu/cgi/viewcontent.cgi?article=1050&amp;context=bjil" TargetMode="External"/><Relationship Id="rId8" Type="http://schemas.openxmlformats.org/officeDocument/2006/relationships/hyperlink" Target="https://www.bio.org/sites/default/files/2021-04/Climate%20Report_FINAL.pdf" TargetMode="External"/><Relationship Id="rId51" Type="http://schemas.openxmlformats.org/officeDocument/2006/relationships/hyperlink" Target="https://www.forbes.com/sites/stevensalzberg/2020/02/29/coronavirus-time-to-panic-yet/" TargetMode="External"/><Relationship Id="rId3" Type="http://schemas.openxmlformats.org/officeDocument/2006/relationships/styles" Target="styles.xm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docs.wto.org/dol2fe/Pages/SS/directdoc.aspx?filename=q:/IP/C/W669.pdf&amp;Open=True" TargetMode="External"/><Relationship Id="rId25" Type="http://schemas.openxmlformats.org/officeDocument/2006/relationships/hyperlink" Target="https://thehill.com/opinion/healthcare/553368-waiving-patents-isnt-enough-we-need-technology-transfer-to-defeat-covid?rl=1"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investors.modernatx.com/news-releases/news-release-details/statement-moderna-intellectual-property-matters-during-covid-19"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cdc.gov/flu/about/burden/index.html"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5" Type="http://schemas.openxmlformats.org/officeDocument/2006/relationships/hyperlink" Target="https://www.washingtonpost.com/outlook/2021/03/15/vaccine-coronavirus-patents-waive-global-equity/" TargetMode="External"/><Relationship Id="rId23" Type="http://schemas.openxmlformats.org/officeDocument/2006/relationships/hyperlink" Target="https://www.fda.gov/about-fda/center-drug-evaluation-and-research-cder/generic-competition-and-drug-prices"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fontTable" Target="fontTable.xml"/><Relationship Id="rId10" Type="http://schemas.openxmlformats.org/officeDocument/2006/relationships/hyperlink" Target="https://www.ipcc.ch/sr15/"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bbc.com/news/uk-516778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17031</Words>
  <Characters>97083</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6</cp:revision>
  <dcterms:created xsi:type="dcterms:W3CDTF">2021-10-09T14:17:00Z</dcterms:created>
  <dcterms:modified xsi:type="dcterms:W3CDTF">2021-10-09T15:05:00Z</dcterms:modified>
</cp:coreProperties>
</file>